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3C7D1" w14:textId="49B4FA63" w:rsidR="00585968" w:rsidRPr="00D01696" w:rsidRDefault="00585968" w:rsidP="00585968">
      <w:pPr>
        <w:pStyle w:val="Heading1"/>
        <w:rPr>
          <w:rFonts w:asciiTheme="majorHAnsi" w:hAnsiTheme="majorHAnsi" w:cstheme="majorHAnsi"/>
        </w:rPr>
      </w:pPr>
      <w:r w:rsidRPr="00D01696">
        <w:rPr>
          <w:rFonts w:asciiTheme="majorHAnsi" w:hAnsiTheme="majorHAnsi" w:cstheme="majorHAnsi"/>
        </w:rPr>
        <w:t>1AC</w:t>
      </w:r>
    </w:p>
    <w:p w14:paraId="15639CBF" w14:textId="55230A02" w:rsidR="002E7DF0" w:rsidRPr="00D01696" w:rsidRDefault="002E7DF0" w:rsidP="002E7DF0">
      <w:pPr>
        <w:pStyle w:val="Heading3"/>
        <w:rPr>
          <w:rFonts w:asciiTheme="majorHAnsi" w:hAnsiTheme="majorHAnsi" w:cstheme="majorHAnsi"/>
        </w:rPr>
      </w:pPr>
      <w:r w:rsidRPr="00D01696">
        <w:rPr>
          <w:rFonts w:asciiTheme="majorHAnsi" w:hAnsiTheme="majorHAnsi" w:cstheme="majorHAnsi"/>
        </w:rPr>
        <w:lastRenderedPageBreak/>
        <w:t>1AC – Plan</w:t>
      </w:r>
    </w:p>
    <w:p w14:paraId="2980FAF8"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Plan – The appropriation of outer space through the production of space debris by private entities is unjust.</w:t>
      </w:r>
    </w:p>
    <w:p w14:paraId="5428C82F" w14:textId="77777777" w:rsidR="002E7DF0" w:rsidRPr="00D01696" w:rsidRDefault="002E7DF0" w:rsidP="002E7DF0">
      <w:pPr>
        <w:rPr>
          <w:rFonts w:asciiTheme="majorHAnsi" w:hAnsiTheme="majorHAnsi" w:cstheme="majorHAnsi"/>
        </w:rPr>
      </w:pPr>
    </w:p>
    <w:p w14:paraId="3B948B3A"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Revising the Outer Space Treaty clarifies </w:t>
      </w:r>
      <w:r w:rsidRPr="00D01696">
        <w:rPr>
          <w:rFonts w:asciiTheme="majorHAnsi" w:hAnsiTheme="majorHAnsi" w:cstheme="majorHAnsi"/>
          <w:u w:val="single"/>
        </w:rPr>
        <w:t>legal loopholes</w:t>
      </w:r>
      <w:r w:rsidRPr="00D01696">
        <w:rPr>
          <w:rFonts w:asciiTheme="majorHAnsi" w:hAnsiTheme="majorHAnsi" w:cstheme="majorHAnsi"/>
        </w:rPr>
        <w:t xml:space="preserve"> and </w:t>
      </w:r>
      <w:r w:rsidRPr="00D01696">
        <w:rPr>
          <w:rFonts w:asciiTheme="majorHAnsi" w:hAnsiTheme="majorHAnsi" w:cstheme="majorHAnsi"/>
          <w:u w:val="single"/>
        </w:rPr>
        <w:t>ambiguities</w:t>
      </w:r>
      <w:r w:rsidRPr="00D01696">
        <w:rPr>
          <w:rFonts w:asciiTheme="majorHAnsi" w:hAnsiTheme="majorHAnsi" w:cstheme="majorHAnsi"/>
        </w:rPr>
        <w:t xml:space="preserve"> in space debris – scope of modification </w:t>
      </w:r>
      <w:r w:rsidRPr="00D01696">
        <w:rPr>
          <w:rFonts w:asciiTheme="majorHAnsi" w:hAnsiTheme="majorHAnsi" w:cstheme="majorHAnsi"/>
          <w:u w:val="single"/>
        </w:rPr>
        <w:t>below</w:t>
      </w:r>
      <w:r w:rsidRPr="00D01696">
        <w:rPr>
          <w:rFonts w:asciiTheme="majorHAnsi" w:hAnsiTheme="majorHAnsi" w:cstheme="majorHAnsi"/>
        </w:rPr>
        <w:t>.</w:t>
      </w:r>
    </w:p>
    <w:p w14:paraId="4CAE11A0" w14:textId="77777777" w:rsidR="002E7DF0" w:rsidRPr="00D01696" w:rsidRDefault="002E7DF0" w:rsidP="002E7DF0">
      <w:pPr>
        <w:pStyle w:val="ListParagraph"/>
        <w:numPr>
          <w:ilvl w:val="0"/>
          <w:numId w:val="12"/>
        </w:numPr>
        <w:rPr>
          <w:rFonts w:asciiTheme="majorHAnsi" w:hAnsiTheme="majorHAnsi" w:cstheme="majorHAnsi"/>
        </w:rPr>
      </w:pPr>
      <w:r w:rsidRPr="00D01696">
        <w:rPr>
          <w:rFonts w:asciiTheme="majorHAnsi" w:hAnsiTheme="majorHAnsi" w:cstheme="majorHAnsi"/>
        </w:rPr>
        <w:t xml:space="preserve">Private entities: </w:t>
      </w:r>
      <w:proofErr w:type="gramStart"/>
      <w:r w:rsidRPr="00D01696">
        <w:rPr>
          <w:rFonts w:asciiTheme="majorHAnsi" w:hAnsiTheme="majorHAnsi" w:cstheme="majorHAnsi"/>
        </w:rPr>
        <w:t>Non-governmental</w:t>
      </w:r>
      <w:proofErr w:type="gramEnd"/>
    </w:p>
    <w:p w14:paraId="4CE713FF" w14:textId="77777777" w:rsidR="002E7DF0" w:rsidRPr="00D01696" w:rsidRDefault="002E7DF0" w:rsidP="002E7DF0">
      <w:pPr>
        <w:pStyle w:val="ListParagraph"/>
        <w:numPr>
          <w:ilvl w:val="0"/>
          <w:numId w:val="12"/>
        </w:numPr>
        <w:rPr>
          <w:rFonts w:asciiTheme="majorHAnsi" w:hAnsiTheme="majorHAnsi" w:cstheme="majorHAnsi"/>
        </w:rPr>
      </w:pPr>
      <w:r w:rsidRPr="00D01696">
        <w:rPr>
          <w:rFonts w:asciiTheme="majorHAnsi" w:hAnsiTheme="majorHAnsi" w:cstheme="majorHAnsi"/>
        </w:rPr>
        <w:t>Space debris: Non-functional Space Objects</w:t>
      </w:r>
    </w:p>
    <w:p w14:paraId="57F6F48D"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Shah 20</w:t>
      </w:r>
      <w:r w:rsidRPr="00D01696">
        <w:rPr>
          <w:rFonts w:asciiTheme="majorHAnsi" w:hAnsiTheme="majorHAnsi" w:cstheme="majorHAnsi"/>
        </w:rPr>
        <w:t xml:space="preserve">. </w:t>
      </w:r>
      <w:proofErr w:type="spellStart"/>
      <w:r w:rsidRPr="00D01696">
        <w:rPr>
          <w:rFonts w:asciiTheme="majorHAnsi" w:hAnsiTheme="majorHAnsi" w:cstheme="majorHAnsi"/>
        </w:rPr>
        <w:t>Sachin</w:t>
      </w:r>
      <w:proofErr w:type="spellEnd"/>
      <w:r w:rsidRPr="00D01696">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1" w:history="1">
        <w:r w:rsidRPr="00D01696">
          <w:rPr>
            <w:rStyle w:val="Hyperlink"/>
            <w:rFonts w:asciiTheme="majorHAnsi" w:hAnsiTheme="majorHAnsi" w:cstheme="majorHAnsi"/>
          </w:rPr>
          <w:t>https://www.culsr.org/articles/the-international-legal-regulation-of-space-debris</w:t>
        </w:r>
      </w:hyperlink>
      <w:r w:rsidRPr="00D01696">
        <w:rPr>
          <w:rFonts w:asciiTheme="majorHAnsi" w:hAnsiTheme="majorHAnsi" w:cstheme="majorHAnsi"/>
        </w:rPr>
        <w:t>] Justin</w:t>
      </w:r>
    </w:p>
    <w:p w14:paraId="3810BA09"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01696">
        <w:rPr>
          <w:rFonts w:asciiTheme="majorHAnsi" w:hAnsiTheme="majorHAnsi" w:cstheme="majorHAnsi"/>
          <w:u w:val="single"/>
        </w:rPr>
        <w:t xml:space="preserve">marked </w:t>
      </w:r>
      <w:r w:rsidRPr="00D01696">
        <w:rPr>
          <w:rStyle w:val="Emphasis"/>
          <w:rFonts w:asciiTheme="majorHAnsi" w:hAnsiTheme="majorHAnsi" w:cstheme="majorHAnsi"/>
        </w:rPr>
        <w:t>lack of specificity</w:t>
      </w:r>
      <w:r w:rsidRPr="00D01696">
        <w:rPr>
          <w:rFonts w:asciiTheme="majorHAnsi" w:hAnsiTheme="majorHAnsi" w:cstheme="majorHAnsi"/>
          <w:u w:val="single"/>
        </w:rPr>
        <w:t xml:space="preserve"> in the writing of these laws</w:t>
      </w:r>
      <w:r w:rsidRPr="00D01696">
        <w:rPr>
          <w:rFonts w:asciiTheme="majorHAnsi" w:hAnsiTheme="majorHAnsi" w:cstheme="majorHAnsi"/>
          <w:sz w:val="14"/>
        </w:rPr>
        <w:t xml:space="preserve">. [7] This </w:t>
      </w:r>
      <w:r w:rsidRPr="00D01696">
        <w:rPr>
          <w:rFonts w:asciiTheme="majorHAnsi" w:hAnsiTheme="majorHAnsi" w:cstheme="majorHAnsi"/>
          <w:u w:val="single"/>
        </w:rPr>
        <w:t xml:space="preserve">lack of </w:t>
      </w:r>
      <w:r w:rsidRPr="00D01696">
        <w:rPr>
          <w:rStyle w:val="Emphasis"/>
          <w:rFonts w:asciiTheme="majorHAnsi" w:hAnsiTheme="majorHAnsi" w:cstheme="majorHAnsi"/>
        </w:rPr>
        <w:t>specificity</w:t>
      </w:r>
      <w:r w:rsidRPr="00D01696">
        <w:rPr>
          <w:rFonts w:asciiTheme="majorHAnsi" w:hAnsiTheme="majorHAnsi" w:cstheme="majorHAnsi"/>
          <w:u w:val="single"/>
        </w:rPr>
        <w:t xml:space="preserve"> highlights another </w:t>
      </w:r>
      <w:r w:rsidRPr="00D01696">
        <w:rPr>
          <w:rStyle w:val="Emphasis"/>
          <w:rFonts w:asciiTheme="majorHAnsi" w:hAnsiTheme="majorHAnsi" w:cstheme="majorHAnsi"/>
        </w:rPr>
        <w:t>issue</w:t>
      </w:r>
      <w:r w:rsidRPr="00D01696">
        <w:rPr>
          <w:rFonts w:asciiTheme="majorHAnsi" w:hAnsiTheme="majorHAnsi" w:cstheme="majorHAnsi"/>
          <w:u w:val="single"/>
        </w:rPr>
        <w:t xml:space="preserve">: the imprecise language of the Treaty leaves </w:t>
      </w:r>
      <w:proofErr w:type="gramStart"/>
      <w:r w:rsidRPr="00D01696">
        <w:rPr>
          <w:rStyle w:val="Emphasis"/>
          <w:rFonts w:asciiTheme="majorHAnsi" w:hAnsiTheme="majorHAnsi" w:cstheme="majorHAnsi"/>
        </w:rPr>
        <w:t>unclear</w:t>
      </w:r>
      <w:proofErr w:type="gramEnd"/>
      <w:r w:rsidRPr="00D01696">
        <w:rPr>
          <w:rStyle w:val="Emphasis"/>
          <w:rFonts w:asciiTheme="majorHAnsi" w:hAnsiTheme="majorHAnsi" w:cstheme="majorHAnsi"/>
        </w:rPr>
        <w:t xml:space="preserve"> the definition of space debris,</w:t>
      </w:r>
      <w:r w:rsidRPr="00D01696">
        <w:rPr>
          <w:rFonts w:asciiTheme="majorHAnsi" w:hAnsiTheme="majorHAnsi" w:cstheme="majorHAnsi"/>
          <w:sz w:val="14"/>
        </w:rPr>
        <w:t xml:space="preserve"> which leaves the regulation open to interpretation. Rather than </w:t>
      </w:r>
      <w:r w:rsidRPr="00D01696">
        <w:rPr>
          <w:rFonts w:asciiTheme="majorHAnsi" w:hAnsiTheme="majorHAnsi" w:cstheme="majorHAnsi"/>
          <w:u w:val="single"/>
        </w:rPr>
        <w:t xml:space="preserve">agree with most scholars that </w:t>
      </w:r>
      <w:r w:rsidRPr="00D01696">
        <w:rPr>
          <w:rFonts w:asciiTheme="majorHAnsi" w:hAnsiTheme="majorHAnsi" w:cstheme="majorHAnsi"/>
          <w:highlight w:val="green"/>
          <w:u w:val="single"/>
        </w:rPr>
        <w:t xml:space="preserve">space debris </w:t>
      </w:r>
      <w:r w:rsidRPr="00D01696">
        <w:rPr>
          <w:rStyle w:val="Emphasis"/>
          <w:rFonts w:asciiTheme="majorHAnsi" w:hAnsiTheme="majorHAnsi" w:cstheme="majorHAnsi"/>
          <w:highlight w:val="green"/>
        </w:rPr>
        <w:t>constitute “space objects,”</w:t>
      </w:r>
      <w:r w:rsidRPr="00D01696">
        <w:rPr>
          <w:rFonts w:asciiTheme="majorHAnsi" w:hAnsiTheme="majorHAnsi" w:cstheme="majorHAnsi"/>
          <w:sz w:val="14"/>
        </w:rPr>
        <w:t xml:space="preserve"> scholar Chelsea Muñoz-</w:t>
      </w:r>
      <w:proofErr w:type="spellStart"/>
      <w:r w:rsidRPr="00D01696">
        <w:rPr>
          <w:rFonts w:asciiTheme="majorHAnsi" w:hAnsiTheme="majorHAnsi" w:cstheme="majorHAnsi"/>
          <w:sz w:val="14"/>
        </w:rPr>
        <w:t>Patchen</w:t>
      </w:r>
      <w:proofErr w:type="spellEnd"/>
      <w:r w:rsidRPr="00D01696">
        <w:rPr>
          <w:rFonts w:asciiTheme="majorHAnsi" w:hAnsiTheme="majorHAnsi" w:cstheme="majorHAnsi"/>
          <w:sz w:val="14"/>
        </w:rPr>
        <w:t xml:space="preserve"> uses the UN Space Debris Mitigation Guidelines’ definition of space debris along </w:t>
      </w:r>
      <w:r w:rsidRPr="00D01696">
        <w:rPr>
          <w:rStyle w:val="Emphasis"/>
          <w:rFonts w:asciiTheme="majorHAnsi" w:hAnsiTheme="majorHAnsi" w:cstheme="majorHAnsi"/>
        </w:rPr>
        <w:t xml:space="preserve">with the fact that space debris is </w:t>
      </w:r>
      <w:r w:rsidRPr="00D01696">
        <w:rPr>
          <w:rStyle w:val="Emphasis"/>
          <w:rFonts w:asciiTheme="majorHAnsi" w:hAnsiTheme="majorHAnsi" w:cstheme="majorHAnsi"/>
          <w:highlight w:val="green"/>
        </w:rPr>
        <w:t>non-functional</w:t>
      </w:r>
      <w:r w:rsidRPr="00D01696">
        <w:rPr>
          <w:rFonts w:asciiTheme="majorHAnsi" w:hAnsiTheme="majorHAnsi" w:cstheme="majorHAnsi"/>
          <w:sz w:val="14"/>
        </w:rPr>
        <w:t xml:space="preserve"> and its ownership often untraceable in order to argue that space debris should be classified as “abandoned property” instead. [8] Furthermore, </w:t>
      </w:r>
      <w:r w:rsidRPr="00D01696">
        <w:rPr>
          <w:rFonts w:asciiTheme="majorHAnsi" w:hAnsiTheme="majorHAnsi" w:cstheme="majorHAnsi"/>
          <w:highlight w:val="green"/>
          <w:u w:val="single"/>
        </w:rPr>
        <w:t>non-governmental</w:t>
      </w:r>
      <w:r w:rsidRPr="00D01696">
        <w:rPr>
          <w:rFonts w:asciiTheme="majorHAnsi" w:hAnsiTheme="majorHAnsi" w:cstheme="majorHAnsi"/>
          <w:u w:val="single"/>
        </w:rPr>
        <w:t xml:space="preserve"> private </w:t>
      </w:r>
      <w:r w:rsidRPr="00D01696">
        <w:rPr>
          <w:rFonts w:asciiTheme="majorHAnsi" w:hAnsiTheme="majorHAnsi" w:cstheme="majorHAnsi"/>
          <w:highlight w:val="green"/>
          <w:u w:val="single"/>
        </w:rPr>
        <w:t>enterprises</w:t>
      </w:r>
      <w:r w:rsidRPr="00D01696">
        <w:rPr>
          <w:rFonts w:asciiTheme="majorHAnsi" w:hAnsiTheme="majorHAnsi" w:cstheme="majorHAnsi"/>
          <w:u w:val="single"/>
        </w:rPr>
        <w:t xml:space="preserve"> may be </w:t>
      </w:r>
      <w:r w:rsidRPr="00D01696">
        <w:rPr>
          <w:rStyle w:val="Emphasis"/>
          <w:rFonts w:asciiTheme="majorHAnsi" w:hAnsiTheme="majorHAnsi" w:cstheme="majorHAnsi"/>
        </w:rPr>
        <w:t xml:space="preserve">inclined to legally </w:t>
      </w:r>
      <w:r w:rsidRPr="00D01696">
        <w:rPr>
          <w:rStyle w:val="Emphasis"/>
          <w:rFonts w:asciiTheme="majorHAnsi" w:hAnsiTheme="majorHAnsi" w:cstheme="majorHAnsi"/>
          <w:highlight w:val="green"/>
        </w:rPr>
        <w:t>define space debris</w:t>
      </w:r>
      <w:r w:rsidRPr="00D01696">
        <w:rPr>
          <w:rFonts w:asciiTheme="majorHAnsi" w:hAnsiTheme="majorHAnsi" w:cstheme="majorHAnsi"/>
          <w:u w:val="single"/>
        </w:rPr>
        <w:t xml:space="preserve"> as something other than “space objects” </w:t>
      </w:r>
      <w:proofErr w:type="gramStart"/>
      <w:r w:rsidRPr="00D01696">
        <w:rPr>
          <w:rFonts w:asciiTheme="majorHAnsi" w:hAnsiTheme="majorHAnsi" w:cstheme="majorHAnsi"/>
          <w:u w:val="single"/>
        </w:rPr>
        <w:t xml:space="preserve">in order </w:t>
      </w:r>
      <w:r w:rsidRPr="00D01696">
        <w:rPr>
          <w:rFonts w:asciiTheme="majorHAnsi" w:hAnsiTheme="majorHAnsi" w:cstheme="majorHAnsi"/>
          <w:highlight w:val="green"/>
          <w:u w:val="single"/>
        </w:rPr>
        <w:t>to</w:t>
      </w:r>
      <w:proofErr w:type="gramEnd"/>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avoid</w:t>
      </w:r>
      <w:r w:rsidRPr="00D01696">
        <w:rPr>
          <w:rStyle w:val="Emphasis"/>
          <w:rFonts w:asciiTheme="majorHAnsi" w:hAnsiTheme="majorHAnsi" w:cstheme="majorHAnsi"/>
        </w:rPr>
        <w:t xml:space="preserve"> the Outer Space Treaty’s aforementioned financial </w:t>
      </w:r>
      <w:r w:rsidRPr="00D01696">
        <w:rPr>
          <w:rStyle w:val="Emphasis"/>
          <w:rFonts w:asciiTheme="majorHAnsi" w:hAnsiTheme="majorHAnsi" w:cstheme="majorHAnsi"/>
          <w:highlight w:val="green"/>
        </w:rPr>
        <w:t>penalties</w:t>
      </w:r>
      <w:r w:rsidRPr="00D01696">
        <w:rPr>
          <w:rFonts w:asciiTheme="majorHAnsi" w:hAnsiTheme="majorHAnsi" w:cstheme="majorHAnsi"/>
          <w:sz w:val="14"/>
        </w:rPr>
        <w:t xml:space="preserve">, as will be explained below. </w:t>
      </w:r>
      <w:r w:rsidRPr="00D01696">
        <w:rPr>
          <w:rFonts w:asciiTheme="majorHAnsi" w:hAnsiTheme="majorHAnsi" w:cstheme="majorHAnsi"/>
          <w:u w:val="single"/>
        </w:rPr>
        <w:t xml:space="preserve">The Outer Space Treaty also does not account for the fact that the space debris problem, especially as of late, has been becoming </w:t>
      </w:r>
      <w:r w:rsidRPr="00D01696">
        <w:rPr>
          <w:rStyle w:val="Emphasis"/>
          <w:rFonts w:asciiTheme="majorHAnsi" w:hAnsiTheme="majorHAnsi" w:cstheme="majorHAnsi"/>
        </w:rPr>
        <w:t>worse over time</w:t>
      </w:r>
      <w:r w:rsidRPr="00D01696">
        <w:rPr>
          <w:rFonts w:asciiTheme="majorHAnsi" w:hAnsiTheme="majorHAnsi" w:cstheme="majorHAnsi"/>
          <w:u w:val="single"/>
        </w:rPr>
        <w:t>. As collisions between debris and satellites continue to occur, more debris is strewn across Earth’s orbit</w:t>
      </w:r>
      <w:r w:rsidRPr="00D01696">
        <w:rPr>
          <w:rFonts w:asciiTheme="majorHAnsi" w:hAnsiTheme="majorHAnsi" w:cstheme="majorHAnsi"/>
          <w:sz w:val="14"/>
        </w:rPr>
        <w:t xml:space="preserve">, </w:t>
      </w:r>
      <w:r w:rsidRPr="00D01696">
        <w:rPr>
          <w:rStyle w:val="Emphasis"/>
          <w:rFonts w:asciiTheme="majorHAnsi" w:hAnsiTheme="majorHAnsi" w:cstheme="majorHAnsi"/>
        </w:rPr>
        <w:t>endangering future spacecraft from safely orbiting Earth, supporting the theory of the Kessler Syndrome</w:t>
      </w:r>
      <w:r w:rsidRPr="00D01696">
        <w:rPr>
          <w:rFonts w:asciiTheme="majorHAnsi" w:hAnsiTheme="majorHAnsi" w:cstheme="majorHAnsi"/>
          <w:sz w:val="14"/>
        </w:rPr>
        <w:t>. [9] Thus, the Outer Space Treaty is not a very effective legal instrument with regards to mitigating the amount of space debris in orbit around Earth.</w:t>
      </w:r>
    </w:p>
    <w:p w14:paraId="74BDCBED"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Due to the Treaty’s weakness, </w:t>
      </w:r>
      <w:r w:rsidRPr="00D01696">
        <w:rPr>
          <w:rFonts w:asciiTheme="majorHAnsi" w:hAnsiTheme="majorHAnsi" w:cstheme="majorHAnsi"/>
          <w:u w:val="single"/>
        </w:rPr>
        <w:t xml:space="preserve">many of the </w:t>
      </w:r>
      <w:proofErr w:type="gramStart"/>
      <w:r w:rsidRPr="00D01696">
        <w:rPr>
          <w:rFonts w:asciiTheme="majorHAnsi" w:hAnsiTheme="majorHAnsi" w:cstheme="majorHAnsi"/>
          <w:u w:val="single"/>
        </w:rPr>
        <w:t>aforementioned scholars</w:t>
      </w:r>
      <w:proofErr w:type="gram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support </w:t>
      </w:r>
      <w:r w:rsidRPr="00D01696">
        <w:rPr>
          <w:rStyle w:val="Emphasis"/>
          <w:rFonts w:asciiTheme="majorHAnsi" w:hAnsiTheme="majorHAnsi" w:cstheme="majorHAnsi"/>
          <w:highlight w:val="green"/>
        </w:rPr>
        <w:t>revising</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O</w:t>
      </w:r>
      <w:r w:rsidRPr="00D01696">
        <w:rPr>
          <w:rStyle w:val="Emphasis"/>
          <w:rFonts w:asciiTheme="majorHAnsi" w:hAnsiTheme="majorHAnsi" w:cstheme="majorHAnsi"/>
        </w:rPr>
        <w:t xml:space="preserve">uter </w:t>
      </w:r>
      <w:r w:rsidRPr="00D01696">
        <w:rPr>
          <w:rStyle w:val="Emphasis"/>
          <w:rFonts w:asciiTheme="majorHAnsi" w:hAnsiTheme="majorHAnsi" w:cstheme="majorHAnsi"/>
          <w:highlight w:val="green"/>
        </w:rPr>
        <w:t>S</w:t>
      </w:r>
      <w:r w:rsidRPr="00D01696">
        <w:rPr>
          <w:rStyle w:val="Emphasis"/>
          <w:rFonts w:asciiTheme="majorHAnsi" w:hAnsiTheme="majorHAnsi" w:cstheme="majorHAnsi"/>
        </w:rPr>
        <w:t xml:space="preserve">pace </w:t>
      </w:r>
      <w:r w:rsidRPr="00D01696">
        <w:rPr>
          <w:rStyle w:val="Emphasis"/>
          <w:rFonts w:asciiTheme="majorHAnsi" w:hAnsiTheme="majorHAnsi" w:cstheme="majorHAnsi"/>
          <w:highlight w:val="green"/>
        </w:rPr>
        <w:t>T</w:t>
      </w:r>
      <w:r w:rsidRPr="00D01696">
        <w:rPr>
          <w:rStyle w:val="Emphasis"/>
          <w:rFonts w:asciiTheme="majorHAnsi" w:hAnsiTheme="majorHAnsi" w:cstheme="majorHAnsi"/>
        </w:rPr>
        <w:t xml:space="preserve">reaty </w:t>
      </w:r>
      <w:r w:rsidRPr="00D01696">
        <w:rPr>
          <w:rStyle w:val="Emphasis"/>
          <w:rFonts w:asciiTheme="majorHAnsi" w:hAnsiTheme="majorHAnsi" w:cstheme="majorHAnsi"/>
          <w:highlight w:val="green"/>
        </w:rPr>
        <w:t>by</w:t>
      </w:r>
      <w:r w:rsidRPr="00D01696">
        <w:rPr>
          <w:rStyle w:val="Emphasis"/>
          <w:rFonts w:asciiTheme="majorHAnsi" w:hAnsiTheme="majorHAnsi" w:cstheme="majorHAnsi"/>
        </w:rPr>
        <w:t xml:space="preserve"> clearly </w:t>
      </w:r>
      <w:r w:rsidRPr="00D01696">
        <w:rPr>
          <w:rStyle w:val="Emphasis"/>
          <w:rFonts w:asciiTheme="majorHAnsi" w:hAnsiTheme="majorHAnsi" w:cstheme="majorHAnsi"/>
          <w:highlight w:val="green"/>
        </w:rPr>
        <w:t>defining space debris</w:t>
      </w:r>
      <w:r w:rsidRPr="00D01696">
        <w:rPr>
          <w:rFonts w:asciiTheme="majorHAnsi" w:hAnsiTheme="majorHAnsi" w:cstheme="majorHAnsi"/>
          <w:highlight w:val="green"/>
          <w:u w:val="single"/>
        </w:rPr>
        <w:t>, increasing</w:t>
      </w:r>
      <w:r w:rsidRPr="00D01696">
        <w:rPr>
          <w:rFonts w:asciiTheme="majorHAnsi" w:hAnsiTheme="majorHAnsi" w:cstheme="majorHAnsi"/>
          <w:u w:val="single"/>
        </w:rPr>
        <w:t xml:space="preserve"> its </w:t>
      </w:r>
      <w:r w:rsidRPr="00D01696">
        <w:rPr>
          <w:rStyle w:val="Emphasis"/>
          <w:rFonts w:asciiTheme="majorHAnsi" w:hAnsiTheme="majorHAnsi" w:cstheme="majorHAnsi"/>
        </w:rPr>
        <w:t xml:space="preserve">technology-specific </w:t>
      </w:r>
      <w:r w:rsidRPr="00D01696">
        <w:rPr>
          <w:rStyle w:val="Emphasis"/>
          <w:rFonts w:asciiTheme="majorHAnsi" w:hAnsiTheme="majorHAnsi" w:cstheme="majorHAnsi"/>
          <w:highlight w:val="green"/>
        </w:rPr>
        <w:t>language</w:t>
      </w:r>
      <w:r w:rsidRPr="00D01696">
        <w:rPr>
          <w:rFonts w:asciiTheme="majorHAnsi" w:hAnsiTheme="majorHAnsi" w:cstheme="majorHAnsi"/>
          <w:highlight w:val="green"/>
          <w:u w:val="single"/>
        </w:rPr>
        <w:t xml:space="preserve"> to combat</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space </w:t>
      </w:r>
      <w:r w:rsidRPr="00D01696">
        <w:rPr>
          <w:rStyle w:val="Emphasis"/>
          <w:rFonts w:asciiTheme="majorHAnsi" w:hAnsiTheme="majorHAnsi" w:cstheme="majorHAnsi"/>
          <w:highlight w:val="green"/>
        </w:rPr>
        <w:t>debris</w:t>
      </w:r>
      <w:r w:rsidRPr="00D01696">
        <w:rPr>
          <w:rStyle w:val="Emphasis"/>
          <w:rFonts w:asciiTheme="majorHAnsi" w:hAnsiTheme="majorHAnsi" w:cstheme="majorHAnsi"/>
        </w:rPr>
        <w:t xml:space="preserve"> issues, </w:t>
      </w:r>
      <w:r w:rsidRPr="00D01696">
        <w:rPr>
          <w:rStyle w:val="Emphasis"/>
          <w:rFonts w:asciiTheme="majorHAnsi" w:hAnsiTheme="majorHAnsi" w:cstheme="majorHAnsi"/>
          <w:highlight w:val="green"/>
        </w:rPr>
        <w:t>and outlining</w:t>
      </w:r>
      <w:r w:rsidRPr="00D01696">
        <w:rPr>
          <w:rStyle w:val="Emphasis"/>
          <w:rFonts w:asciiTheme="majorHAnsi" w:hAnsiTheme="majorHAnsi" w:cstheme="majorHAnsi"/>
        </w:rPr>
        <w:t xml:space="preserve"> specific </w:t>
      </w:r>
      <w:r w:rsidRPr="00D01696">
        <w:rPr>
          <w:rStyle w:val="Emphasis"/>
          <w:rFonts w:asciiTheme="majorHAnsi" w:hAnsiTheme="majorHAnsi" w:cstheme="majorHAnsi"/>
          <w:highlight w:val="green"/>
        </w:rPr>
        <w:t>punishments</w:t>
      </w:r>
      <w:r w:rsidRPr="00D01696">
        <w:rPr>
          <w:rFonts w:asciiTheme="majorHAnsi" w:hAnsiTheme="majorHAnsi" w:cstheme="majorHAnsi"/>
          <w:u w:val="single"/>
        </w:rPr>
        <w:t xml:space="preserve"> to </w:t>
      </w:r>
      <w:r w:rsidRPr="00D01696">
        <w:rPr>
          <w:rStyle w:val="Emphasis"/>
          <w:rFonts w:asciiTheme="majorHAnsi" w:hAnsiTheme="majorHAnsi" w:cstheme="majorHAnsi"/>
        </w:rPr>
        <w:t>negate the complete lack of enforcement</w:t>
      </w:r>
      <w:r w:rsidRPr="00D01696">
        <w:rPr>
          <w:rFonts w:asciiTheme="majorHAnsi" w:hAnsiTheme="majorHAnsi" w:cstheme="majorHAnsi"/>
          <w:sz w:val="14"/>
        </w:rPr>
        <w:t xml:space="preserve"> built into the current Treaty. While nations do recognize the danger that space debris pose to orbital operations, stronger laws must be enacted </w:t>
      </w:r>
      <w:proofErr w:type="gramStart"/>
      <w:r w:rsidRPr="00D01696">
        <w:rPr>
          <w:rFonts w:asciiTheme="majorHAnsi" w:hAnsiTheme="majorHAnsi" w:cstheme="majorHAnsi"/>
          <w:sz w:val="14"/>
        </w:rPr>
        <w:t>in order to</w:t>
      </w:r>
      <w:proofErr w:type="gramEnd"/>
      <w:r w:rsidRPr="00D01696">
        <w:rPr>
          <w:rFonts w:asciiTheme="majorHAnsi" w:hAnsiTheme="majorHAnsi" w:cstheme="majorHAnsi"/>
          <w:sz w:val="14"/>
        </w:rPr>
        <w:t xml:space="preserve"> de-escalate an imminent arms race and incentivize them to mitigate their debris. [10] Believing that one convention or treaty would be insufficient, N. </w:t>
      </w:r>
      <w:proofErr w:type="spellStart"/>
      <w:r w:rsidRPr="00D01696">
        <w:rPr>
          <w:rFonts w:asciiTheme="majorHAnsi" w:hAnsiTheme="majorHAnsi" w:cstheme="majorHAnsi"/>
          <w:sz w:val="14"/>
        </w:rPr>
        <w:t>Jasentuliyana</w:t>
      </w:r>
      <w:proofErr w:type="spellEnd"/>
      <w:r w:rsidRPr="00D01696">
        <w:rPr>
          <w:rFonts w:asciiTheme="majorHAnsi" w:hAnsiTheme="majorHAnsi" w:cstheme="majorHAnsi"/>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D01696">
        <w:rPr>
          <w:rFonts w:asciiTheme="majorHAnsi" w:hAnsiTheme="majorHAnsi" w:cstheme="majorHAnsi"/>
          <w:sz w:val="14"/>
        </w:rPr>
        <w:t>for the amount of</w:t>
      </w:r>
      <w:proofErr w:type="gramEnd"/>
      <w:r w:rsidRPr="00D01696">
        <w:rPr>
          <w:rFonts w:asciiTheme="majorHAnsi" w:hAnsiTheme="majorHAnsi" w:cstheme="majorHAnsi"/>
          <w:sz w:val="14"/>
        </w:rPr>
        <w:t xml:space="preserve"> space debris produced, international laws guiding the actions of private companies’ activities may also provide an answer, as will be discussed in greater detail below.</w:t>
      </w:r>
    </w:p>
    <w:p w14:paraId="30452914"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lastRenderedPageBreak/>
        <w:t xml:space="preserve">Although there do exist </w:t>
      </w:r>
      <w:r w:rsidRPr="00D01696">
        <w:rPr>
          <w:rFonts w:asciiTheme="majorHAnsi" w:hAnsiTheme="majorHAnsi" w:cstheme="majorHAnsi"/>
          <w:u w:val="single"/>
        </w:rPr>
        <w:t xml:space="preserve">international laws and regulations governing the use of space for </w:t>
      </w:r>
      <w:r w:rsidRPr="00D01696">
        <w:rPr>
          <w:rStyle w:val="Emphasis"/>
          <w:rFonts w:asciiTheme="majorHAnsi" w:hAnsiTheme="majorHAnsi" w:cstheme="majorHAnsi"/>
        </w:rPr>
        <w:t>states and governmental entities</w:t>
      </w:r>
      <w:r w:rsidRPr="00D01696">
        <w:rPr>
          <w:rFonts w:asciiTheme="majorHAnsi" w:hAnsiTheme="majorHAnsi" w:cstheme="majorHAnsi"/>
          <w:sz w:val="14"/>
        </w:rPr>
        <w:t xml:space="preserve"> (albeit weak ones),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private enterprises</w:t>
      </w:r>
      <w:r w:rsidRPr="00D01696">
        <w:rPr>
          <w:rFonts w:asciiTheme="majorHAnsi" w:hAnsiTheme="majorHAnsi" w:cstheme="majorHAnsi"/>
          <w:u w:val="single"/>
        </w:rPr>
        <w:t xml:space="preserve"> sending objects into space are </w:t>
      </w:r>
      <w:r w:rsidRPr="00D01696">
        <w:rPr>
          <w:rStyle w:val="Emphasis"/>
          <w:rFonts w:asciiTheme="majorHAnsi" w:hAnsiTheme="majorHAnsi" w:cstheme="majorHAnsi"/>
          <w:highlight w:val="green"/>
        </w:rPr>
        <w:t xml:space="preserve">subject to </w:t>
      </w:r>
      <w:r w:rsidRPr="00D01696">
        <w:rPr>
          <w:rStyle w:val="Emphasis"/>
          <w:rFonts w:asciiTheme="majorHAnsi" w:hAnsiTheme="majorHAnsi" w:cstheme="majorHAnsi"/>
        </w:rPr>
        <w:t xml:space="preserve">even </w:t>
      </w:r>
      <w:r w:rsidRPr="00D01696">
        <w:rPr>
          <w:rStyle w:val="Emphasis"/>
          <w:rFonts w:asciiTheme="majorHAnsi" w:hAnsiTheme="majorHAnsi" w:cstheme="majorHAnsi"/>
          <w:highlight w:val="green"/>
        </w:rPr>
        <w:t>less</w:t>
      </w:r>
      <w:r w:rsidRPr="00D01696">
        <w:rPr>
          <w:rStyle w:val="Emphasis"/>
          <w:rFonts w:asciiTheme="majorHAnsi" w:hAnsiTheme="majorHAnsi" w:cstheme="majorHAnsi"/>
        </w:rPr>
        <w:t xml:space="preserve"> stringent </w:t>
      </w:r>
      <w:r w:rsidRPr="00D01696">
        <w:rPr>
          <w:rStyle w:val="Emphasis"/>
          <w:rFonts w:asciiTheme="majorHAnsi" w:hAnsiTheme="majorHAnsi" w:cstheme="majorHAnsi"/>
          <w:highlight w:val="green"/>
        </w:rPr>
        <w:t>regulations than states</w:t>
      </w:r>
      <w:r w:rsidRPr="00D01696">
        <w:rPr>
          <w:rStyle w:val="Emphasis"/>
          <w:rFonts w:asciiTheme="majorHAnsi" w:hAnsiTheme="majorHAnsi" w:cstheme="majorHAnsi"/>
        </w:rPr>
        <w:t xml:space="preserve"> are</w:t>
      </w:r>
      <w:r w:rsidRPr="00D01696">
        <w:rPr>
          <w:rFonts w:asciiTheme="majorHAnsi" w:hAnsiTheme="majorHAnsi" w:cstheme="majorHAnsi"/>
          <w:u w:val="single"/>
        </w:rPr>
        <w:t>. SpaceX</w:t>
      </w:r>
      <w:r w:rsidRPr="00D01696">
        <w:rPr>
          <w:rFonts w:asciiTheme="majorHAnsi" w:hAnsiTheme="majorHAnsi" w:cstheme="majorHAnsi"/>
          <w:sz w:val="14"/>
        </w:rPr>
        <w:t xml:space="preserve">, for example, to </w:t>
      </w:r>
      <w:r w:rsidRPr="00D01696">
        <w:rPr>
          <w:rFonts w:asciiTheme="majorHAnsi" w:hAnsiTheme="majorHAnsi" w:cstheme="majorHAnsi"/>
          <w:u w:val="single"/>
        </w:rPr>
        <w:t>authorize</w:t>
      </w:r>
      <w:r w:rsidRPr="00D01696">
        <w:rPr>
          <w:rFonts w:asciiTheme="majorHAnsi" w:hAnsiTheme="majorHAnsi" w:cstheme="majorHAnsi"/>
          <w:sz w:val="14"/>
        </w:rPr>
        <w:t xml:space="preserve"> their </w:t>
      </w:r>
      <w:r w:rsidRPr="00D01696">
        <w:rPr>
          <w:rFonts w:asciiTheme="majorHAnsi" w:hAnsiTheme="majorHAnsi" w:cstheme="majorHAnsi"/>
          <w:u w:val="single"/>
        </w:rPr>
        <w:t xml:space="preserve">sending of 42,000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satellites into orbit, only had to submit paperwork to the U.S. Federal Communications Commission</w:t>
      </w:r>
      <w:r w:rsidRPr="00D01696">
        <w:rPr>
          <w:rFonts w:asciiTheme="majorHAnsi" w:hAnsiTheme="majorHAnsi" w:cstheme="majorHAnsi"/>
          <w:sz w:val="14"/>
        </w:rPr>
        <w:t xml:space="preserve"> (FCC) </w:t>
      </w:r>
      <w:r w:rsidRPr="00D01696">
        <w:rPr>
          <w:rFonts w:asciiTheme="majorHAnsi" w:hAnsiTheme="majorHAnsi" w:cstheme="majorHAnsi"/>
          <w:u w:val="single"/>
        </w:rPr>
        <w:t>and the International Telecommunication Union</w:t>
      </w:r>
      <w:r w:rsidRPr="00D01696">
        <w:rPr>
          <w:rFonts w:asciiTheme="majorHAnsi" w:hAnsiTheme="majorHAnsi" w:cstheme="majorHAnsi"/>
          <w:sz w:val="14"/>
        </w:rPr>
        <w:t xml:space="preserve"> (ITU). [12] Paul Larsen posits that, </w:t>
      </w:r>
      <w:r w:rsidRPr="00D01696">
        <w:rPr>
          <w:rFonts w:asciiTheme="majorHAnsi" w:hAnsiTheme="majorHAnsi" w:cstheme="majorHAnsi"/>
          <w:u w:val="single"/>
        </w:rPr>
        <w:t xml:space="preserve">in the face of less stringent regulations, </w:t>
      </w:r>
      <w:r w:rsidRPr="00D01696">
        <w:rPr>
          <w:rFonts w:asciiTheme="majorHAnsi" w:hAnsiTheme="majorHAnsi" w:cstheme="majorHAnsi"/>
          <w:highlight w:val="green"/>
          <w:u w:val="single"/>
        </w:rPr>
        <w:t>nongovernmental</w:t>
      </w:r>
      <w:r w:rsidRPr="00D01696">
        <w:rPr>
          <w:rFonts w:asciiTheme="majorHAnsi" w:hAnsiTheme="majorHAnsi" w:cstheme="majorHAnsi"/>
          <w:u w:val="single"/>
        </w:rPr>
        <w:t xml:space="preserve"> satellite </w:t>
      </w:r>
      <w:r w:rsidRPr="00D01696">
        <w:rPr>
          <w:rFonts w:asciiTheme="majorHAnsi" w:hAnsiTheme="majorHAnsi" w:cstheme="majorHAnsi"/>
          <w:highlight w:val="green"/>
          <w:u w:val="single"/>
        </w:rPr>
        <w:t xml:space="preserve">companies </w:t>
      </w:r>
      <w:r w:rsidRPr="00D01696">
        <w:rPr>
          <w:rStyle w:val="Emphasis"/>
          <w:rFonts w:asciiTheme="majorHAnsi" w:hAnsiTheme="majorHAnsi" w:cstheme="majorHAnsi"/>
          <w:highlight w:val="green"/>
        </w:rPr>
        <w:t>send</w:t>
      </w:r>
      <w:r w:rsidRPr="00D01696">
        <w:rPr>
          <w:rStyle w:val="Emphasis"/>
          <w:rFonts w:asciiTheme="majorHAnsi" w:hAnsiTheme="majorHAnsi" w:cstheme="majorHAnsi"/>
        </w:rPr>
        <w:t xml:space="preserve"> many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into orbit </w:t>
      </w:r>
      <w:proofErr w:type="gramStart"/>
      <w:r w:rsidRPr="00D01696">
        <w:rPr>
          <w:rStyle w:val="Emphasis"/>
          <w:rFonts w:asciiTheme="majorHAnsi" w:hAnsiTheme="majorHAnsi" w:cstheme="majorHAnsi"/>
        </w:rPr>
        <w:t xml:space="preserve">in order </w:t>
      </w:r>
      <w:r w:rsidRPr="00D01696">
        <w:rPr>
          <w:rStyle w:val="Emphasis"/>
          <w:rFonts w:asciiTheme="majorHAnsi" w:hAnsiTheme="majorHAnsi" w:cstheme="majorHAnsi"/>
          <w:highlight w:val="green"/>
        </w:rPr>
        <w:t>to</w:t>
      </w:r>
      <w:proofErr w:type="gramEnd"/>
      <w:r w:rsidRPr="00D01696">
        <w:rPr>
          <w:rStyle w:val="Emphasis"/>
          <w:rFonts w:asciiTheme="majorHAnsi" w:hAnsiTheme="majorHAnsi" w:cstheme="majorHAnsi"/>
          <w:highlight w:val="green"/>
        </w:rPr>
        <w:t xml:space="preserve"> maximize</w:t>
      </w:r>
      <w:r w:rsidRPr="00D01696">
        <w:rPr>
          <w:rStyle w:val="Emphasis"/>
          <w:rFonts w:asciiTheme="majorHAnsi" w:hAnsiTheme="majorHAnsi" w:cstheme="majorHAnsi"/>
        </w:rPr>
        <w:t xml:space="preserve"> their </w:t>
      </w:r>
      <w:r w:rsidRPr="00D01696">
        <w:rPr>
          <w:rStyle w:val="Emphasis"/>
          <w:rFonts w:asciiTheme="majorHAnsi" w:hAnsiTheme="majorHAnsi" w:cstheme="majorHAnsi"/>
          <w:highlight w:val="green"/>
        </w:rPr>
        <w:t>profit</w:t>
      </w:r>
      <w:r w:rsidRPr="00D01696">
        <w:rPr>
          <w:rStyle w:val="Emphasis"/>
          <w:rFonts w:asciiTheme="majorHAnsi" w:hAnsiTheme="majorHAnsi" w:cstheme="majorHAnsi"/>
        </w:rPr>
        <w:t>, which is their primary objective</w:t>
      </w:r>
      <w:r w:rsidRPr="00D01696">
        <w:rPr>
          <w:rFonts w:asciiTheme="majorHAnsi" w:hAnsiTheme="majorHAnsi" w:cstheme="majorHAnsi"/>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D01696">
        <w:rPr>
          <w:rFonts w:asciiTheme="majorHAnsi" w:hAnsiTheme="majorHAnsi" w:cstheme="majorHAnsi"/>
          <w:sz w:val="14"/>
        </w:rPr>
        <w:t>whether or not</w:t>
      </w:r>
      <w:proofErr w:type="gramEnd"/>
      <w:r w:rsidRPr="00D01696">
        <w:rPr>
          <w:rFonts w:asciiTheme="majorHAnsi" w:hAnsiTheme="majorHAnsi" w:cstheme="majorHAnsi"/>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8459FFB" w14:textId="77777777" w:rsidR="002E7DF0" w:rsidRPr="00D01696" w:rsidRDefault="002E7DF0" w:rsidP="002E7DF0">
      <w:pPr>
        <w:rPr>
          <w:rFonts w:asciiTheme="majorHAnsi" w:hAnsiTheme="majorHAnsi" w:cstheme="majorHAnsi"/>
        </w:rPr>
      </w:pPr>
    </w:p>
    <w:p w14:paraId="52175778"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The aff interprets OST enforcement as an OUF (Orbital Use Fee). That incentivizes remediation, removal, and mitigation efforts </w:t>
      </w:r>
      <w:r w:rsidRPr="00D01696">
        <w:rPr>
          <w:rFonts w:asciiTheme="majorHAnsi" w:hAnsiTheme="majorHAnsi" w:cstheme="majorHAnsi"/>
          <w:u w:val="single"/>
        </w:rPr>
        <w:t>without</w:t>
      </w:r>
      <w:r w:rsidRPr="00D01696">
        <w:rPr>
          <w:rFonts w:asciiTheme="majorHAnsi" w:hAnsiTheme="majorHAnsi" w:cstheme="majorHAnsi"/>
        </w:rPr>
        <w:t xml:space="preserve"> harming the space industry. Any other countermeasures aren’t the silver bullet and </w:t>
      </w:r>
      <w:r w:rsidRPr="00D01696">
        <w:rPr>
          <w:rFonts w:asciiTheme="majorHAnsi" w:hAnsiTheme="majorHAnsi" w:cstheme="majorHAnsi"/>
          <w:u w:val="single"/>
        </w:rPr>
        <w:t>fail</w:t>
      </w:r>
      <w:r w:rsidRPr="00D01696">
        <w:rPr>
          <w:rFonts w:asciiTheme="majorHAnsi" w:hAnsiTheme="majorHAnsi" w:cstheme="majorHAnsi"/>
        </w:rPr>
        <w:t>.</w:t>
      </w:r>
    </w:p>
    <w:p w14:paraId="64837706" w14:textId="77777777" w:rsidR="002E7DF0" w:rsidRPr="00D01696" w:rsidRDefault="002E7DF0" w:rsidP="002E7DF0">
      <w:pPr>
        <w:rPr>
          <w:rFonts w:asciiTheme="majorHAnsi" w:hAnsiTheme="majorHAnsi" w:cstheme="majorHAnsi"/>
          <w:b/>
          <w:bCs/>
        </w:rPr>
      </w:pPr>
      <w:r w:rsidRPr="00D01696">
        <w:rPr>
          <w:rStyle w:val="Style13ptBold"/>
          <w:rFonts w:asciiTheme="majorHAnsi" w:hAnsiTheme="majorHAnsi" w:cstheme="majorHAnsi"/>
        </w:rPr>
        <w:t>Runnels 22</w:t>
      </w:r>
      <w:r w:rsidRPr="00D01696">
        <w:rPr>
          <w:rFonts w:asciiTheme="majorHAnsi" w:hAnsiTheme="majorHAnsi" w:cstheme="majorHAnsi"/>
        </w:rPr>
        <w:t xml:space="preserve">. Michael is a professor and writer for the American Bar Association. 1/13/22. [American Bar Association “On Clearing Earth’s Orbital Debris &amp; Enforcing the Outer Space Treaty in the U.S.” </w:t>
      </w:r>
      <w:hyperlink r:id="rId12" w:history="1">
        <w:r w:rsidRPr="00D01696">
          <w:rPr>
            <w:rStyle w:val="Hyperlink"/>
            <w:rFonts w:asciiTheme="majorHAnsi" w:hAnsiTheme="majorHAnsi" w:cstheme="majorHAnsi"/>
          </w:rPr>
          <w:t>https://www.americanbar.org/groups/business_law/publications/blt/2022/01/orbital-debris/</w:t>
        </w:r>
      </w:hyperlink>
      <w:r w:rsidRPr="00D01696">
        <w:rPr>
          <w:rFonts w:asciiTheme="majorHAnsi" w:hAnsiTheme="majorHAnsi" w:cstheme="majorHAnsi"/>
        </w:rPr>
        <w:t>] Justin</w:t>
      </w:r>
      <w:r w:rsidRPr="00D01696">
        <w:rPr>
          <w:rFonts w:asciiTheme="majorHAnsi" w:hAnsiTheme="majorHAnsi" w:cstheme="majorHAnsi"/>
          <w:b/>
          <w:bCs/>
        </w:rPr>
        <w:t xml:space="preserve"> **OUF: Proportional fee for amount of debris put into Space</w:t>
      </w:r>
    </w:p>
    <w:p w14:paraId="227A189E" w14:textId="77777777" w:rsidR="002E7DF0" w:rsidRPr="00D01696" w:rsidRDefault="002E7DF0" w:rsidP="002E7DF0">
      <w:pPr>
        <w:rPr>
          <w:rStyle w:val="Emphasis"/>
          <w:rFonts w:asciiTheme="majorHAnsi" w:hAnsiTheme="majorHAnsi" w:cstheme="majorHAnsi"/>
        </w:rPr>
      </w:pPr>
      <w:r w:rsidRPr="00D01696">
        <w:rPr>
          <w:rFonts w:asciiTheme="majorHAnsi" w:hAnsiTheme="majorHAnsi" w:cstheme="majorHAnsi"/>
          <w:u w:val="single"/>
        </w:rPr>
        <w:t xml:space="preserve">A number of technological and </w:t>
      </w:r>
      <w:r w:rsidRPr="00D01696">
        <w:rPr>
          <w:rFonts w:asciiTheme="majorHAnsi" w:hAnsiTheme="majorHAnsi" w:cstheme="majorHAnsi"/>
          <w:highlight w:val="green"/>
          <w:u w:val="single"/>
        </w:rPr>
        <w:t>regulatory solutions</w:t>
      </w:r>
      <w:r w:rsidRPr="00D01696">
        <w:rPr>
          <w:rFonts w:asciiTheme="majorHAnsi" w:hAnsiTheme="majorHAnsi" w:cstheme="majorHAnsi"/>
          <w:u w:val="single"/>
        </w:rPr>
        <w:t xml:space="preserve">, such as active debris </w:t>
      </w:r>
      <w:proofErr w:type="gramStart"/>
      <w:r w:rsidRPr="00D01696">
        <w:rPr>
          <w:rFonts w:asciiTheme="majorHAnsi" w:hAnsiTheme="majorHAnsi" w:cstheme="majorHAnsi"/>
          <w:u w:val="single"/>
        </w:rPr>
        <w:t>removal[</w:t>
      </w:r>
      <w:proofErr w:type="gramEnd"/>
      <w:r w:rsidRPr="00D01696">
        <w:rPr>
          <w:rFonts w:asciiTheme="majorHAnsi" w:hAnsiTheme="majorHAnsi" w:cstheme="majorHAnsi"/>
          <w:u w:val="single"/>
        </w:rPr>
        <w:t xml:space="preserve">119]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voluntary orbital </w:t>
      </w:r>
      <w:r w:rsidRPr="00D01696">
        <w:rPr>
          <w:rFonts w:asciiTheme="majorHAnsi" w:hAnsiTheme="majorHAnsi" w:cstheme="majorHAnsi"/>
          <w:highlight w:val="green"/>
          <w:u w:val="single"/>
        </w:rPr>
        <w:t xml:space="preserve">debris </w:t>
      </w:r>
      <w:r w:rsidRPr="00D01696">
        <w:rPr>
          <w:rStyle w:val="Emphasis"/>
          <w:rFonts w:asciiTheme="majorHAnsi" w:hAnsiTheme="majorHAnsi" w:cstheme="majorHAnsi"/>
          <w:highlight w:val="green"/>
        </w:rPr>
        <w:t>mitigation guidelines</w:t>
      </w:r>
      <w:r w:rsidRPr="00D01696">
        <w:rPr>
          <w:rFonts w:asciiTheme="majorHAnsi" w:hAnsiTheme="majorHAnsi" w:cstheme="majorHAnsi"/>
          <w:u w:val="single"/>
        </w:rPr>
        <w:t xml:space="preserve">,[120] are currently being </w:t>
      </w:r>
      <w:r w:rsidRPr="00D01696">
        <w:rPr>
          <w:rStyle w:val="Emphasis"/>
          <w:rFonts w:asciiTheme="majorHAnsi" w:hAnsiTheme="majorHAnsi" w:cstheme="majorHAnsi"/>
        </w:rPr>
        <w:t>explored</w:t>
      </w:r>
      <w:r w:rsidRPr="00D01696">
        <w:rPr>
          <w:rFonts w:asciiTheme="majorHAnsi" w:hAnsiTheme="majorHAnsi" w:cstheme="majorHAnsi"/>
          <w:u w:val="single"/>
        </w:rPr>
        <w:t xml:space="preserve"> by regulatory authorities</w:t>
      </w:r>
      <w:r w:rsidRPr="00D01696">
        <w:rPr>
          <w:rFonts w:asciiTheme="majorHAnsi" w:hAnsiTheme="majorHAnsi" w:cstheme="majorHAnsi"/>
          <w:sz w:val="14"/>
        </w:rPr>
        <w:t xml:space="preserve">.[121] While </w:t>
      </w:r>
      <w:r w:rsidRPr="00D01696">
        <w:rPr>
          <w:rFonts w:asciiTheme="majorHAnsi" w:hAnsiTheme="majorHAnsi" w:cstheme="majorHAnsi"/>
          <w:u w:val="single"/>
        </w:rPr>
        <w:t xml:space="preserve">these efforts are important in ensuring the </w:t>
      </w:r>
      <w:r w:rsidRPr="00D01696">
        <w:rPr>
          <w:rStyle w:val="Emphasis"/>
          <w:rFonts w:asciiTheme="majorHAnsi" w:hAnsiTheme="majorHAnsi" w:cstheme="majorHAnsi"/>
        </w:rPr>
        <w:t xml:space="preserve">sustainable use </w:t>
      </w:r>
      <w:r w:rsidRPr="00D01696">
        <w:rPr>
          <w:rFonts w:asciiTheme="majorHAnsi" w:hAnsiTheme="majorHAnsi" w:cstheme="majorHAnsi"/>
          <w:u w:val="single"/>
        </w:rPr>
        <w:t xml:space="preserve">of LEO orbits, they </w:t>
      </w:r>
      <w:r w:rsidRPr="00D01696">
        <w:rPr>
          <w:rStyle w:val="Emphasis"/>
          <w:rFonts w:asciiTheme="majorHAnsi" w:hAnsiTheme="majorHAnsi" w:cstheme="majorHAnsi"/>
          <w:highlight w:val="green"/>
        </w:rPr>
        <w:t>do not address</w:t>
      </w:r>
      <w:r w:rsidRPr="00D01696">
        <w:rPr>
          <w:rFonts w:asciiTheme="majorHAnsi" w:hAnsiTheme="majorHAnsi" w:cstheme="majorHAnsi"/>
          <w:highlight w:val="green"/>
          <w:u w:val="single"/>
        </w:rPr>
        <w:t xml:space="preserve"> the</w:t>
      </w:r>
      <w:r w:rsidRPr="00D01696">
        <w:rPr>
          <w:rFonts w:asciiTheme="majorHAnsi" w:hAnsiTheme="majorHAnsi" w:cstheme="majorHAnsi"/>
          <w:u w:val="single"/>
        </w:rPr>
        <w:t xml:space="preserve"> underlying </w:t>
      </w:r>
      <w:r w:rsidRPr="00D01696">
        <w:rPr>
          <w:rFonts w:asciiTheme="majorHAnsi" w:hAnsiTheme="majorHAnsi" w:cstheme="majorHAnsi"/>
          <w:highlight w:val="green"/>
          <w:u w:val="single"/>
        </w:rPr>
        <w:t>incentive problem</w:t>
      </w:r>
      <w:r w:rsidRPr="00D01696">
        <w:rPr>
          <w:rFonts w:asciiTheme="majorHAnsi" w:hAnsiTheme="majorHAnsi" w:cstheme="majorHAnsi"/>
          <w:u w:val="single"/>
        </w:rPr>
        <w:t xml:space="preserve"> for satellite operators. Namely, </w:t>
      </w:r>
      <w:r w:rsidRPr="00D01696">
        <w:rPr>
          <w:rFonts w:asciiTheme="majorHAnsi" w:hAnsiTheme="majorHAnsi" w:cstheme="majorHAnsi"/>
          <w:highlight w:val="green"/>
          <w:u w:val="single"/>
        </w:rPr>
        <w:t>they are incentivized to view</w:t>
      </w:r>
      <w:r w:rsidRPr="00D01696">
        <w:rPr>
          <w:rFonts w:asciiTheme="majorHAnsi" w:hAnsiTheme="majorHAnsi" w:cstheme="majorHAnsi"/>
          <w:u w:val="single"/>
        </w:rPr>
        <w:t xml:space="preserve"> both their 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and the costs that it imposes on others </w:t>
      </w:r>
      <w:r w:rsidRPr="00D01696">
        <w:rPr>
          <w:rFonts w:asciiTheme="majorHAnsi" w:hAnsiTheme="majorHAnsi" w:cstheme="majorHAnsi"/>
          <w:highlight w:val="green"/>
          <w:u w:val="single"/>
        </w:rPr>
        <w:t xml:space="preserve">as </w:t>
      </w:r>
      <w:r w:rsidRPr="00D01696">
        <w:rPr>
          <w:rStyle w:val="Emphasis"/>
          <w:rFonts w:asciiTheme="majorHAnsi" w:hAnsiTheme="majorHAnsi" w:cstheme="majorHAnsi"/>
          <w:highlight w:val="green"/>
        </w:rPr>
        <w:t>externalities</w:t>
      </w:r>
      <w:r w:rsidRPr="00D01696">
        <w:rPr>
          <w:rFonts w:asciiTheme="majorHAnsi" w:hAnsiTheme="majorHAnsi" w:cstheme="majorHAnsi"/>
          <w:sz w:val="14"/>
        </w:rPr>
        <w:t xml:space="preserve">.[122] As such, </w:t>
      </w:r>
      <w:r w:rsidRPr="00D01696">
        <w:rPr>
          <w:rFonts w:asciiTheme="majorHAnsi" w:hAnsiTheme="majorHAnsi" w:cstheme="majorHAnsi"/>
          <w:highlight w:val="green"/>
          <w:u w:val="single"/>
        </w:rPr>
        <w:t>without</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internalization of</w:t>
      </w:r>
      <w:r w:rsidRPr="00D01696">
        <w:rPr>
          <w:rFonts w:asciiTheme="majorHAnsi" w:hAnsiTheme="majorHAnsi" w:cstheme="majorHAnsi"/>
          <w:u w:val="single"/>
        </w:rPr>
        <w:t xml:space="preserve"> these </w:t>
      </w:r>
      <w:r w:rsidRPr="00D01696">
        <w:rPr>
          <w:rFonts w:asciiTheme="majorHAnsi" w:hAnsiTheme="majorHAnsi" w:cstheme="majorHAnsi"/>
          <w:highlight w:val="green"/>
          <w:u w:val="single"/>
        </w:rPr>
        <w:t>externalities, efforts to</w:t>
      </w:r>
      <w:r w:rsidRPr="00D01696">
        <w:rPr>
          <w:rFonts w:asciiTheme="majorHAnsi" w:hAnsiTheme="majorHAnsi" w:cstheme="majorHAnsi"/>
          <w:u w:val="single"/>
        </w:rPr>
        <w:t xml:space="preserve"> fully </w:t>
      </w:r>
      <w:r w:rsidRPr="00D01696">
        <w:rPr>
          <w:rFonts w:asciiTheme="majorHAnsi" w:hAnsiTheme="majorHAnsi" w:cstheme="majorHAnsi"/>
          <w:highlight w:val="green"/>
          <w:u w:val="single"/>
        </w:rPr>
        <w:t>address</w:t>
      </w:r>
      <w:r w:rsidRPr="00D01696">
        <w:rPr>
          <w:rFonts w:asciiTheme="majorHAnsi" w:hAnsiTheme="majorHAnsi" w:cstheme="majorHAnsi"/>
          <w:u w:val="single"/>
        </w:rPr>
        <w:t xml:space="preserve"> the 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problem </w:t>
      </w:r>
      <w:r w:rsidRPr="00D01696">
        <w:rPr>
          <w:rFonts w:asciiTheme="majorHAnsi" w:hAnsiTheme="majorHAnsi" w:cstheme="majorHAnsi"/>
          <w:highlight w:val="green"/>
          <w:u w:val="single"/>
        </w:rPr>
        <w:t>will</w:t>
      </w:r>
      <w:r w:rsidRPr="00D01696">
        <w:rPr>
          <w:rFonts w:asciiTheme="majorHAnsi" w:hAnsiTheme="majorHAnsi" w:cstheme="majorHAnsi"/>
          <w:u w:val="single"/>
        </w:rPr>
        <w:t xml:space="preserve"> likely </w:t>
      </w:r>
      <w:r w:rsidRPr="00D01696">
        <w:rPr>
          <w:rFonts w:asciiTheme="majorHAnsi" w:hAnsiTheme="majorHAnsi" w:cstheme="majorHAnsi"/>
          <w:highlight w:val="green"/>
          <w:u w:val="single"/>
        </w:rPr>
        <w:t>be ineffective</w:t>
      </w:r>
      <w:r w:rsidRPr="00D01696">
        <w:rPr>
          <w:rFonts w:asciiTheme="majorHAnsi" w:hAnsiTheme="majorHAnsi" w:cstheme="majorHAnsi"/>
          <w:sz w:val="14"/>
        </w:rPr>
        <w:t xml:space="preserve">.[123] Notably, a National Academy of Sciences study found that </w:t>
      </w:r>
      <w:r w:rsidRPr="00D01696">
        <w:rPr>
          <w:rFonts w:asciiTheme="majorHAnsi" w:hAnsiTheme="majorHAnsi" w:cstheme="majorHAnsi"/>
          <w:highlight w:val="green"/>
          <w:u w:val="single"/>
        </w:rPr>
        <w:t>orbital debris removal</w:t>
      </w:r>
      <w:r w:rsidRPr="00D01696">
        <w:rPr>
          <w:rFonts w:asciiTheme="majorHAnsi" w:hAnsiTheme="majorHAnsi" w:cstheme="majorHAnsi"/>
          <w:u w:val="single"/>
        </w:rPr>
        <w:t xml:space="preserve"> may </w:t>
      </w:r>
      <w:r w:rsidRPr="00D01696">
        <w:rPr>
          <w:rStyle w:val="Emphasis"/>
          <w:rFonts w:asciiTheme="majorHAnsi" w:hAnsiTheme="majorHAnsi" w:cstheme="majorHAnsi"/>
          <w:highlight w:val="green"/>
        </w:rPr>
        <w:t>worsen</w:t>
      </w:r>
      <w:r w:rsidRPr="00D01696">
        <w:rPr>
          <w:rStyle w:val="Emphasis"/>
          <w:rFonts w:asciiTheme="majorHAnsi" w:hAnsiTheme="majorHAnsi" w:cstheme="majorHAnsi"/>
        </w:rPr>
        <w:t xml:space="preserve"> the economic </w:t>
      </w:r>
      <w:r w:rsidRPr="00D01696">
        <w:rPr>
          <w:rStyle w:val="Emphasis"/>
          <w:rFonts w:asciiTheme="majorHAnsi" w:hAnsiTheme="majorHAnsi" w:cstheme="majorHAnsi"/>
          <w:highlight w:val="green"/>
        </w:rPr>
        <w:t>damages</w:t>
      </w:r>
      <w:r w:rsidRPr="00D01696">
        <w:rPr>
          <w:rFonts w:asciiTheme="majorHAnsi" w:hAnsiTheme="majorHAnsi" w:cstheme="majorHAnsi"/>
          <w:u w:val="single"/>
        </w:rPr>
        <w:t xml:space="preserve"> from congestion by increasing incentives to launch</w:t>
      </w:r>
      <w:r w:rsidRPr="00D01696">
        <w:rPr>
          <w:rFonts w:asciiTheme="majorHAnsi" w:hAnsiTheme="majorHAnsi" w:cstheme="majorHAnsi"/>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D01696">
        <w:rPr>
          <w:rFonts w:asciiTheme="majorHAnsi" w:hAnsiTheme="majorHAnsi" w:cstheme="majorHAnsi"/>
          <w:u w:val="single"/>
        </w:rPr>
        <w:t xml:space="preserve">However, </w:t>
      </w:r>
      <w:r w:rsidRPr="00D01696">
        <w:rPr>
          <w:rFonts w:asciiTheme="majorHAnsi" w:hAnsiTheme="majorHAnsi" w:cstheme="majorHAnsi"/>
          <w:highlight w:val="green"/>
          <w:u w:val="single"/>
        </w:rPr>
        <w:t>under Article VI of the OST</w:t>
      </w:r>
      <w:r w:rsidRPr="00D01696">
        <w:rPr>
          <w:rFonts w:asciiTheme="majorHAnsi" w:hAnsiTheme="majorHAnsi" w:cstheme="majorHAnsi"/>
          <w:u w:val="single"/>
        </w:rPr>
        <w:t>,</w:t>
      </w:r>
      <w:r w:rsidRPr="00D01696">
        <w:rPr>
          <w:rFonts w:asciiTheme="majorHAnsi" w:hAnsiTheme="majorHAnsi" w:cstheme="majorHAnsi"/>
          <w:sz w:val="14"/>
        </w:rPr>
        <w:t xml:space="preserve">[129] </w:t>
      </w:r>
      <w:r w:rsidRPr="00D01696">
        <w:rPr>
          <w:rFonts w:asciiTheme="majorHAnsi" w:hAnsiTheme="majorHAnsi" w:cstheme="majorHAnsi"/>
          <w:u w:val="single"/>
        </w:rPr>
        <w:t xml:space="preserve">this </w:t>
      </w:r>
      <w:r w:rsidRPr="00D01696">
        <w:rPr>
          <w:rFonts w:asciiTheme="majorHAnsi" w:hAnsiTheme="majorHAnsi" w:cstheme="majorHAnsi"/>
          <w:highlight w:val="green"/>
          <w:u w:val="single"/>
        </w:rPr>
        <w:t>problem can be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partially </w:t>
      </w:r>
      <w:r w:rsidRPr="00D01696">
        <w:rPr>
          <w:rStyle w:val="Emphasis"/>
          <w:rFonts w:asciiTheme="majorHAnsi" w:hAnsiTheme="majorHAnsi" w:cstheme="majorHAnsi"/>
          <w:highlight w:val="green"/>
        </w:rPr>
        <w:t>solved through</w:t>
      </w:r>
      <w:r w:rsidRPr="00D01696">
        <w:rPr>
          <w:rStyle w:val="Emphasis"/>
          <w:rFonts w:asciiTheme="majorHAnsi" w:hAnsiTheme="majorHAnsi" w:cstheme="majorHAnsi"/>
        </w:rPr>
        <w:t xml:space="preserve"> an </w:t>
      </w:r>
      <w:r w:rsidRPr="00D01696">
        <w:rPr>
          <w:rStyle w:val="Emphasis"/>
          <w:rFonts w:asciiTheme="majorHAnsi" w:hAnsiTheme="majorHAnsi" w:cstheme="majorHAnsi"/>
          <w:highlight w:val="green"/>
        </w:rPr>
        <w:t>OUF</w:t>
      </w:r>
      <w:r w:rsidRPr="00D01696">
        <w:rPr>
          <w:rFonts w:asciiTheme="majorHAnsi" w:hAnsiTheme="majorHAnsi" w:cstheme="majorHAnsi"/>
          <w:sz w:val="14"/>
        </w:rPr>
        <w:t xml:space="preserve">[130] </w:t>
      </w:r>
      <w:r w:rsidRPr="00D01696">
        <w:rPr>
          <w:rFonts w:asciiTheme="majorHAnsi" w:hAnsiTheme="majorHAnsi" w:cstheme="majorHAnsi"/>
          <w:u w:val="single"/>
        </w:rPr>
        <w:t xml:space="preserve">levied by the FCC. The monies received from this </w:t>
      </w:r>
      <w:r w:rsidRPr="00D01696">
        <w:rPr>
          <w:rFonts w:asciiTheme="majorHAnsi" w:hAnsiTheme="majorHAnsi" w:cstheme="majorHAnsi"/>
          <w:highlight w:val="green"/>
          <w:u w:val="single"/>
        </w:rPr>
        <w:t>fee</w:t>
      </w:r>
      <w:r w:rsidRPr="00D01696">
        <w:rPr>
          <w:rFonts w:asciiTheme="majorHAnsi" w:hAnsiTheme="majorHAnsi" w:cstheme="majorHAnsi"/>
          <w:u w:val="single"/>
        </w:rPr>
        <w:t xml:space="preserve"> would then be used to </w:t>
      </w:r>
      <w:r w:rsidRPr="00D01696">
        <w:rPr>
          <w:rFonts w:asciiTheme="majorHAnsi" w:hAnsiTheme="majorHAnsi" w:cstheme="majorHAnsi"/>
          <w:highlight w:val="green"/>
          <w:u w:val="single"/>
        </w:rPr>
        <w:t>fund</w:t>
      </w:r>
      <w:r w:rsidRPr="00D01696">
        <w:rPr>
          <w:rFonts w:asciiTheme="majorHAnsi" w:hAnsiTheme="majorHAnsi" w:cstheme="majorHAnsi"/>
          <w:u w:val="single"/>
        </w:rPr>
        <w:t xml:space="preserve"> private orbital debris clearing </w:t>
      </w:r>
      <w:proofErr w:type="gramStart"/>
      <w:r w:rsidRPr="00D01696">
        <w:rPr>
          <w:rFonts w:asciiTheme="majorHAnsi" w:hAnsiTheme="majorHAnsi" w:cstheme="majorHAnsi"/>
          <w:u w:val="single"/>
        </w:rPr>
        <w:t>projects</w:t>
      </w:r>
      <w:r w:rsidRPr="00D01696">
        <w:rPr>
          <w:rFonts w:asciiTheme="majorHAnsi" w:hAnsiTheme="majorHAnsi" w:cstheme="majorHAnsi"/>
          <w:sz w:val="14"/>
        </w:rPr>
        <w:t>[</w:t>
      </w:r>
      <w:proofErr w:type="gramEnd"/>
      <w:r w:rsidRPr="00D01696">
        <w:rPr>
          <w:rFonts w:asciiTheme="majorHAnsi" w:hAnsiTheme="majorHAnsi" w:cstheme="majorHAnsi"/>
          <w:sz w:val="14"/>
        </w:rPr>
        <w:t xml:space="preserve">131] </w:t>
      </w:r>
      <w:r w:rsidRPr="00D01696">
        <w:rPr>
          <w:rFonts w:asciiTheme="majorHAnsi" w:hAnsiTheme="majorHAnsi" w:cstheme="majorHAnsi"/>
          <w:u w:val="single"/>
        </w:rPr>
        <w:t xml:space="preserve">and research related to </w:t>
      </w:r>
      <w:r w:rsidRPr="00D01696">
        <w:rPr>
          <w:rStyle w:val="Emphasis"/>
          <w:rFonts w:asciiTheme="majorHAnsi" w:hAnsiTheme="majorHAnsi" w:cstheme="majorHAnsi"/>
        </w:rPr>
        <w:t xml:space="preserve">orbital </w:t>
      </w:r>
      <w:r w:rsidRPr="00D01696">
        <w:rPr>
          <w:rStyle w:val="Emphasis"/>
          <w:rFonts w:asciiTheme="majorHAnsi" w:hAnsiTheme="majorHAnsi" w:cstheme="majorHAnsi"/>
          <w:highlight w:val="green"/>
        </w:rPr>
        <w:t>debris removal</w:t>
      </w:r>
      <w:r w:rsidRPr="00D01696">
        <w:rPr>
          <w:rStyle w:val="Emphasis"/>
          <w:rFonts w:asciiTheme="majorHAnsi" w:hAnsiTheme="majorHAnsi" w:cstheme="majorHAnsi"/>
        </w:rPr>
        <w:t>.</w:t>
      </w:r>
    </w:p>
    <w:p w14:paraId="410F2D68" w14:textId="77777777" w:rsidR="002E7DF0" w:rsidRPr="00D01696" w:rsidRDefault="002E7DF0" w:rsidP="002E7DF0">
      <w:pPr>
        <w:rPr>
          <w:rStyle w:val="Emphasis"/>
          <w:rFonts w:asciiTheme="majorHAnsi" w:hAnsiTheme="majorHAnsi" w:cstheme="majorHAnsi"/>
        </w:rPr>
      </w:pPr>
      <w:r w:rsidRPr="00D01696">
        <w:rPr>
          <w:rFonts w:asciiTheme="majorHAnsi" w:hAnsiTheme="majorHAnsi" w:cstheme="majorHAnsi"/>
          <w:sz w:val="14"/>
        </w:rPr>
        <w:t xml:space="preserve">Though such an OUF may be seen as an unreasonable growth restraint on the nascent space industry,[132] a Pew study found that in the case of nearly a dozen industries, </w:t>
      </w:r>
      <w:r w:rsidRPr="00D01696">
        <w:rPr>
          <w:rFonts w:asciiTheme="majorHAnsi" w:hAnsiTheme="majorHAnsi" w:cstheme="majorHAnsi"/>
          <w:u w:val="single"/>
        </w:rPr>
        <w:t xml:space="preserve">the costs of </w:t>
      </w:r>
      <w:r w:rsidRPr="00D01696">
        <w:rPr>
          <w:rStyle w:val="Emphasis"/>
          <w:rFonts w:asciiTheme="majorHAnsi" w:hAnsiTheme="majorHAnsi" w:cstheme="majorHAnsi"/>
        </w:rPr>
        <w:t>implementing</w:t>
      </w:r>
      <w:r w:rsidRPr="00D01696">
        <w:rPr>
          <w:rFonts w:asciiTheme="majorHAnsi" w:hAnsiTheme="majorHAnsi" w:cstheme="majorHAnsi"/>
          <w:u w:val="single"/>
        </w:rPr>
        <w:t xml:space="preserve"> new regulations were less than estimated while the </w:t>
      </w:r>
      <w:r w:rsidRPr="00D01696">
        <w:rPr>
          <w:rFonts w:asciiTheme="majorHAnsi" w:hAnsiTheme="majorHAnsi" w:cstheme="majorHAnsi"/>
          <w:u w:val="single"/>
        </w:rPr>
        <w:lastRenderedPageBreak/>
        <w:t>economic benefits were greater than estimated</w:t>
      </w:r>
      <w:r w:rsidRPr="00D01696">
        <w:rPr>
          <w:rFonts w:asciiTheme="majorHAnsi" w:hAnsiTheme="majorHAnsi" w:cstheme="majorHAnsi"/>
          <w:sz w:val="14"/>
        </w:rPr>
        <w:t xml:space="preserve">.[133] Moreover, these regulations did not significantly impede the economic competitiveness of the industry.[134] </w:t>
      </w:r>
      <w:r w:rsidRPr="00D01696">
        <w:rPr>
          <w:rFonts w:asciiTheme="majorHAnsi" w:hAnsiTheme="majorHAnsi" w:cstheme="majorHAnsi"/>
          <w:u w:val="single"/>
        </w:rPr>
        <w:t>An OUF consistent with what this article proposes would even the playing field for commercial-satellite operators in a manner consistent with OST principles</w:t>
      </w:r>
      <w:r w:rsidRPr="00D01696">
        <w:rPr>
          <w:rFonts w:asciiTheme="majorHAnsi" w:hAnsiTheme="majorHAnsi" w:cstheme="majorHAnsi"/>
          <w:sz w:val="14"/>
        </w:rPr>
        <w:t xml:space="preserve">[135] and, as </w:t>
      </w:r>
      <w:proofErr w:type="spellStart"/>
      <w:r w:rsidRPr="00D01696">
        <w:rPr>
          <w:rFonts w:asciiTheme="majorHAnsi" w:hAnsiTheme="majorHAnsi" w:cstheme="majorHAnsi"/>
          <w:sz w:val="14"/>
        </w:rPr>
        <w:t>OneWeb’s</w:t>
      </w:r>
      <w:proofErr w:type="spellEnd"/>
      <w:r w:rsidRPr="00D01696">
        <w:rPr>
          <w:rFonts w:asciiTheme="majorHAnsi" w:hAnsiTheme="majorHAnsi" w:cstheme="majorHAnsi"/>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D01696">
        <w:rPr>
          <w:rFonts w:asciiTheme="majorHAnsi" w:hAnsiTheme="majorHAnsi" w:cstheme="majorHAnsi"/>
          <w:u w:val="single"/>
        </w:rPr>
        <w:t xml:space="preserve">it can make a substantial contribution through demonstrating responsible </w:t>
      </w:r>
      <w:r w:rsidRPr="00D01696">
        <w:rPr>
          <w:rStyle w:val="Emphasis"/>
          <w:rFonts w:asciiTheme="majorHAnsi" w:hAnsiTheme="majorHAnsi" w:cstheme="majorHAnsi"/>
        </w:rPr>
        <w:t>orbital debris mitigation measures, such as those advocated in this article.</w:t>
      </w:r>
    </w:p>
    <w:p w14:paraId="7E4DB79C"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u w:val="single"/>
        </w:rPr>
        <w:t xml:space="preserve">In support of the </w:t>
      </w:r>
      <w:proofErr w:type="gramStart"/>
      <w:r w:rsidRPr="00D01696">
        <w:rPr>
          <w:rFonts w:asciiTheme="majorHAnsi" w:hAnsiTheme="majorHAnsi" w:cstheme="majorHAnsi"/>
          <w:u w:val="single"/>
        </w:rPr>
        <w:t>aforementioned OST</w:t>
      </w:r>
      <w:proofErr w:type="gramEnd"/>
      <w:r w:rsidRPr="00D01696">
        <w:rPr>
          <w:rFonts w:asciiTheme="majorHAnsi" w:hAnsiTheme="majorHAnsi" w:cstheme="majorHAnsi"/>
          <w:u w:val="single"/>
        </w:rPr>
        <w:t xml:space="preserve"> language</w:t>
      </w:r>
      <w:r w:rsidRPr="00D01696">
        <w:rPr>
          <w:rFonts w:asciiTheme="majorHAnsi" w:hAnsiTheme="majorHAnsi" w:cstheme="majorHAnsi"/>
          <w:sz w:val="14"/>
        </w:rPr>
        <w:t xml:space="preserve">,[137] </w:t>
      </w:r>
      <w:r w:rsidRPr="00D01696">
        <w:rPr>
          <w:rFonts w:asciiTheme="majorHAnsi" w:hAnsiTheme="majorHAnsi" w:cstheme="majorHAnsi"/>
          <w:u w:val="single"/>
        </w:rPr>
        <w:t>this article’s second proposed amendment to Title 51 of United States Code would read</w:t>
      </w:r>
      <w:r w:rsidRPr="00D01696">
        <w:rPr>
          <w:rFonts w:asciiTheme="majorHAnsi" w:hAnsiTheme="majorHAnsi" w:cstheme="majorHAnsi"/>
          <w:sz w:val="14"/>
        </w:rPr>
        <w:t>:</w:t>
      </w:r>
    </w:p>
    <w:p w14:paraId="0689CACB"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Title 51, of the United States Code, is further amended by adding at the end the following:</w:t>
      </w:r>
    </w:p>
    <w:p w14:paraId="6F358F9B"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CHAPTER 802—ADMINISTRATIVE PROVISIONS RELATED TO CERTIFICATION AND PERMITTING</w:t>
      </w:r>
    </w:p>
    <w:p w14:paraId="74D3208C"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4"/>
        </w:rPr>
        <w:t xml:space="preserve">§ 802XX. </w:t>
      </w:r>
      <w:r w:rsidRPr="00D01696">
        <w:rPr>
          <w:rFonts w:asciiTheme="majorHAnsi" w:hAnsiTheme="majorHAnsi" w:cstheme="majorHAnsi"/>
          <w:u w:val="single"/>
        </w:rPr>
        <w:t>Orbital use fee purpose</w:t>
      </w:r>
    </w:p>
    <w:p w14:paraId="629482C8"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766A3075"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802XX. Administrative authority</w:t>
      </w:r>
    </w:p>
    <w:p w14:paraId="62D1F7BB" w14:textId="77777777" w:rsidR="002E7DF0" w:rsidRPr="00D01696" w:rsidRDefault="002E7DF0" w:rsidP="002E7DF0">
      <w:pPr>
        <w:rPr>
          <w:rStyle w:val="Emphasis"/>
          <w:rFonts w:asciiTheme="majorHAnsi" w:hAnsiTheme="majorHAnsi" w:cstheme="majorHAnsi"/>
        </w:rPr>
      </w:pPr>
      <w:proofErr w:type="gramStart"/>
      <w:r w:rsidRPr="00D01696">
        <w:rPr>
          <w:rFonts w:asciiTheme="majorHAnsi" w:hAnsiTheme="majorHAnsi" w:cstheme="majorHAnsi"/>
          <w:sz w:val="14"/>
        </w:rPr>
        <w:t>In order to</w:t>
      </w:r>
      <w:proofErr w:type="gramEnd"/>
      <w:r w:rsidRPr="00D01696">
        <w:rPr>
          <w:rFonts w:asciiTheme="majorHAnsi" w:hAnsiTheme="majorHAnsi" w:cstheme="majorHAnsi"/>
          <w:sz w:val="14"/>
        </w:rPr>
        <w:t xml:space="preserve"> carry out the responsibilities specified in this subtitle, </w:t>
      </w:r>
      <w:r w:rsidRPr="00D01696">
        <w:rPr>
          <w:rFonts w:asciiTheme="majorHAnsi" w:hAnsiTheme="majorHAnsi" w:cstheme="majorHAnsi"/>
          <w:u w:val="single"/>
        </w:rPr>
        <w:t xml:space="preserve">the Secretary may impose an </w:t>
      </w:r>
      <w:r w:rsidRPr="00D01696">
        <w:rPr>
          <w:rStyle w:val="Emphasis"/>
          <w:rFonts w:asciiTheme="majorHAnsi" w:hAnsiTheme="majorHAnsi" w:cstheme="majorHAnsi"/>
        </w:rPr>
        <w:t>orbital use fee for the placement of objects in low Earth orbits on a nongovernmental entity holder of, or applicant for:</w:t>
      </w:r>
    </w:p>
    <w:p w14:paraId="2C19AB42"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(1) a certification under chapter 801; or</w:t>
      </w:r>
    </w:p>
    <w:p w14:paraId="6FCBD326"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(2) a permit under chapter 802.</w:t>
      </w:r>
    </w:p>
    <w:p w14:paraId="79704047"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V. Conclusion</w:t>
      </w:r>
    </w:p>
    <w:p w14:paraId="625EDE26" w14:textId="77777777" w:rsidR="002E7DF0" w:rsidRPr="00D01696" w:rsidRDefault="002E7DF0" w:rsidP="002E7DF0">
      <w:pPr>
        <w:rPr>
          <w:rStyle w:val="Emphasis"/>
          <w:rFonts w:asciiTheme="majorHAnsi" w:hAnsiTheme="majorHAnsi" w:cstheme="majorHAnsi"/>
        </w:rPr>
      </w:pPr>
      <w:r w:rsidRPr="00D01696">
        <w:rPr>
          <w:rFonts w:asciiTheme="majorHAnsi" w:hAnsiTheme="majorHAnsi" w:cstheme="majorHAnsi"/>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D01696">
        <w:rPr>
          <w:rStyle w:val="Emphasis"/>
          <w:rFonts w:asciiTheme="majorHAnsi" w:hAnsiTheme="majorHAnsi" w:cstheme="majorHAnsi"/>
        </w:rPr>
        <w:t>However, the FCC’s laissez-faire enforcement of satellite mega-constellation projects is arguably in violation of the OST[145] due to the saturation of these mega-constellations in LEO and their likely resulting orbital debris.[146]</w:t>
      </w:r>
    </w:p>
    <w:p w14:paraId="6C7D4978" w14:textId="77777777" w:rsidR="002E7DF0" w:rsidRPr="00D01696" w:rsidRDefault="002E7DF0" w:rsidP="002E7DF0">
      <w:pPr>
        <w:rPr>
          <w:rFonts w:asciiTheme="majorHAnsi" w:hAnsiTheme="majorHAnsi" w:cstheme="majorHAnsi"/>
          <w:sz w:val="14"/>
        </w:rPr>
      </w:pPr>
    </w:p>
    <w:p w14:paraId="1D786F7D"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Proportional fees </w:t>
      </w:r>
      <w:r w:rsidRPr="00D01696">
        <w:rPr>
          <w:rFonts w:asciiTheme="majorHAnsi" w:hAnsiTheme="majorHAnsi" w:cstheme="majorHAnsi"/>
          <w:u w:val="single"/>
        </w:rPr>
        <w:t>solve</w:t>
      </w:r>
      <w:r w:rsidRPr="00D01696">
        <w:rPr>
          <w:rFonts w:asciiTheme="majorHAnsi" w:hAnsiTheme="majorHAnsi" w:cstheme="majorHAnsi"/>
        </w:rPr>
        <w:t xml:space="preserve"> industry startup problems and avoids the </w:t>
      </w:r>
      <w:r w:rsidRPr="00D01696">
        <w:rPr>
          <w:rFonts w:asciiTheme="majorHAnsi" w:hAnsiTheme="majorHAnsi" w:cstheme="majorHAnsi"/>
          <w:u w:val="single"/>
        </w:rPr>
        <w:t>tragedy of the commons</w:t>
      </w:r>
      <w:r w:rsidRPr="00D01696">
        <w:rPr>
          <w:rFonts w:asciiTheme="majorHAnsi" w:hAnsiTheme="majorHAnsi" w:cstheme="majorHAnsi"/>
        </w:rPr>
        <w:t>.</w:t>
      </w:r>
    </w:p>
    <w:p w14:paraId="3059E1A8"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Lavars</w:t>
      </w:r>
      <w:proofErr w:type="spellEnd"/>
      <w:r w:rsidRPr="00D01696">
        <w:rPr>
          <w:rStyle w:val="Style13ptBold"/>
          <w:rFonts w:asciiTheme="majorHAnsi" w:hAnsiTheme="majorHAnsi" w:cstheme="majorHAnsi"/>
        </w:rPr>
        <w:t xml:space="preserve"> 20</w:t>
      </w:r>
      <w:r w:rsidRPr="00D01696">
        <w:rPr>
          <w:rFonts w:asciiTheme="majorHAnsi" w:hAnsiTheme="majorHAnsi" w:cstheme="majorHAnsi"/>
        </w:rPr>
        <w:t xml:space="preserve">. 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D01696">
        <w:rPr>
          <w:rFonts w:asciiTheme="majorHAnsi" w:hAnsiTheme="majorHAnsi" w:cstheme="majorHAnsi"/>
        </w:rPr>
        <w:t>Masters</w:t>
      </w:r>
      <w:proofErr w:type="spellEnd"/>
      <w:r w:rsidRPr="00D01696">
        <w:rPr>
          <w:rFonts w:asciiTheme="majorHAnsi" w:hAnsiTheme="majorHAnsi" w:cstheme="majorHAnsi"/>
        </w:rPr>
        <w:t xml:space="preserve"> degree in communications</w:t>
      </w:r>
      <w:proofErr w:type="gramEnd"/>
      <w:r w:rsidRPr="00D01696">
        <w:rPr>
          <w:rFonts w:asciiTheme="majorHAnsi" w:hAnsiTheme="majorHAnsi" w:cstheme="majorHAnsi"/>
        </w:rPr>
        <w:t xml:space="preserve"> from Melbourne’s RMIT University along the way. When not tapping away at his desk, you might find him traveling the world in search of the weird and wonderful. Failing that, he’ll probably be watching sport. 5/26/20. [New Atlas, “Could orbital fees force satellite operators to deal with space junk?,” </w:t>
      </w:r>
      <w:hyperlink r:id="rId13" w:anchor=":~:text=The%20orbital%2Duse%20fee%20would,for%20the%20scheme%20to%20work" w:history="1">
        <w:r w:rsidRPr="00D01696">
          <w:rPr>
            <w:rStyle w:val="Hyperlink"/>
            <w:rFonts w:asciiTheme="majorHAnsi" w:hAnsiTheme="majorHAnsi" w:cstheme="majorHAnsi"/>
          </w:rPr>
          <w:t>https://newatlas.com/space/orbital-fees-satellite-space-</w:t>
        </w:r>
        <w:r w:rsidRPr="00D01696">
          <w:rPr>
            <w:rStyle w:val="Hyperlink"/>
            <w:rFonts w:asciiTheme="majorHAnsi" w:hAnsiTheme="majorHAnsi" w:cstheme="majorHAnsi"/>
          </w:rPr>
          <w:lastRenderedPageBreak/>
          <w:t>debris/#:~:text=The%20orbital%2Duse%20fee%20would,for%20the%20scheme%20to%20work</w:t>
        </w:r>
      </w:hyperlink>
      <w:r w:rsidRPr="00D01696">
        <w:rPr>
          <w:rFonts w:asciiTheme="majorHAnsi" w:hAnsiTheme="majorHAnsi" w:cstheme="majorHAnsi"/>
        </w:rPr>
        <w:t>.] Justin</w:t>
      </w:r>
    </w:p>
    <w:p w14:paraId="0332BC4E" w14:textId="77777777" w:rsidR="002E7DF0" w:rsidRPr="00D01696" w:rsidRDefault="002E7DF0" w:rsidP="002E7DF0">
      <w:pPr>
        <w:rPr>
          <w:rStyle w:val="Emphasis"/>
          <w:rFonts w:asciiTheme="majorHAnsi" w:hAnsiTheme="majorHAnsi" w:cstheme="majorHAnsi"/>
        </w:rPr>
      </w:pPr>
      <w:r w:rsidRPr="00D01696">
        <w:rPr>
          <w:rFonts w:asciiTheme="majorHAnsi" w:hAnsiTheme="majorHAnsi" w:cstheme="majorHAnsi"/>
          <w:sz w:val="16"/>
        </w:rPr>
        <w:t>"That's not the same as a launch fee," Rao says, "</w:t>
      </w:r>
      <w:r w:rsidRPr="00D01696">
        <w:rPr>
          <w:rFonts w:asciiTheme="majorHAnsi" w:hAnsiTheme="majorHAnsi" w:cstheme="majorHAnsi"/>
          <w:highlight w:val="green"/>
          <w:u w:val="single"/>
        </w:rPr>
        <w:t>Launch fees by</w:t>
      </w:r>
      <w:r w:rsidRPr="00D01696">
        <w:rPr>
          <w:rFonts w:asciiTheme="majorHAnsi" w:hAnsiTheme="majorHAnsi" w:cstheme="majorHAnsi"/>
          <w:u w:val="single"/>
        </w:rPr>
        <w:t xml:space="preserve"> themselves </w:t>
      </w:r>
      <w:r w:rsidRPr="00D01696">
        <w:rPr>
          <w:rFonts w:asciiTheme="majorHAnsi" w:hAnsiTheme="majorHAnsi" w:cstheme="majorHAnsi"/>
          <w:highlight w:val="green"/>
          <w:u w:val="single"/>
        </w:rPr>
        <w:t>can't induce operators to deorbit</w:t>
      </w:r>
      <w:r w:rsidRPr="00D01696">
        <w:rPr>
          <w:rFonts w:asciiTheme="majorHAnsi" w:hAnsiTheme="majorHAnsi" w:cstheme="majorHAnsi"/>
          <w:sz w:val="16"/>
        </w:rPr>
        <w:t xml:space="preserve"> their satellites when necessary, and it's not the launch but the orbiting satellite that causes the damage."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orbital-use fee</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function</w:t>
      </w:r>
      <w:r w:rsidRPr="00D01696">
        <w:rPr>
          <w:rFonts w:asciiTheme="majorHAnsi" w:hAnsiTheme="majorHAnsi" w:cstheme="majorHAnsi"/>
          <w:u w:val="single"/>
        </w:rPr>
        <w:t xml:space="preserve"> like a </w:t>
      </w:r>
      <w:r w:rsidRPr="00D01696">
        <w:rPr>
          <w:rStyle w:val="Emphasis"/>
          <w:rFonts w:asciiTheme="majorHAnsi" w:hAnsiTheme="majorHAnsi" w:cstheme="majorHAnsi"/>
        </w:rPr>
        <w:t>carbon</w:t>
      </w:r>
      <w:r w:rsidRPr="00D01696">
        <w:rPr>
          <w:rFonts w:asciiTheme="majorHAnsi" w:hAnsiTheme="majorHAnsi" w:cstheme="majorHAnsi"/>
          <w:u w:val="single"/>
        </w:rPr>
        <w:t xml:space="preserve"> </w:t>
      </w:r>
      <w:r w:rsidRPr="00D01696">
        <w:rPr>
          <w:rStyle w:val="Emphasis"/>
          <w:rFonts w:asciiTheme="majorHAnsi" w:hAnsiTheme="majorHAnsi" w:cstheme="majorHAnsi"/>
        </w:rPr>
        <w:t>tax</w:t>
      </w:r>
      <w:r w:rsidRPr="00D01696">
        <w:rPr>
          <w:rFonts w:asciiTheme="majorHAnsi" w:hAnsiTheme="majorHAnsi" w:cstheme="majorHAnsi"/>
          <w:u w:val="single"/>
        </w:rPr>
        <w:t xml:space="preserve"> or </w:t>
      </w:r>
      <w:r w:rsidRPr="00D01696">
        <w:rPr>
          <w:rStyle w:val="Emphasis"/>
          <w:rFonts w:asciiTheme="majorHAnsi" w:hAnsiTheme="majorHAnsi" w:cstheme="majorHAnsi"/>
        </w:rPr>
        <w:t>fisheries</w:t>
      </w:r>
      <w:r w:rsidRPr="00D01696">
        <w:rPr>
          <w:rFonts w:asciiTheme="majorHAnsi" w:hAnsiTheme="majorHAnsi" w:cstheme="majorHAnsi"/>
          <w:u w:val="single"/>
        </w:rPr>
        <w:t xml:space="preserve"> </w:t>
      </w:r>
      <w:r w:rsidRPr="00D01696">
        <w:rPr>
          <w:rStyle w:val="Emphasis"/>
          <w:rFonts w:asciiTheme="majorHAnsi" w:hAnsiTheme="majorHAnsi" w:cstheme="majorHAnsi"/>
        </w:rPr>
        <w:t>management</w:t>
      </w:r>
      <w:r w:rsidRPr="00D01696">
        <w:rPr>
          <w:rFonts w:asciiTheme="majorHAnsi" w:hAnsiTheme="majorHAnsi" w:cstheme="majorHAnsi"/>
          <w:u w:val="single"/>
        </w:rPr>
        <w:t xml:space="preserve"> </w:t>
      </w:r>
      <w:r w:rsidRPr="00D01696">
        <w:rPr>
          <w:rStyle w:val="Emphasis"/>
          <w:rFonts w:asciiTheme="majorHAnsi" w:hAnsiTheme="majorHAnsi" w:cstheme="majorHAnsi"/>
        </w:rPr>
        <w:t>fees</w:t>
      </w:r>
      <w:r w:rsidRPr="00D01696">
        <w:rPr>
          <w:rFonts w:asciiTheme="majorHAnsi" w:hAnsiTheme="majorHAnsi" w:cstheme="majorHAnsi"/>
          <w:u w:val="single"/>
        </w:rPr>
        <w:t xml:space="preserve">, with all countries launching and operating satellites needing to participate and charge the </w:t>
      </w:r>
      <w:r w:rsidRPr="00D01696">
        <w:rPr>
          <w:rStyle w:val="Emphasis"/>
          <w:rFonts w:asciiTheme="majorHAnsi" w:hAnsiTheme="majorHAnsi" w:cstheme="majorHAnsi"/>
          <w:highlight w:val="green"/>
        </w:rPr>
        <w:t>same fee per unit</w:t>
      </w:r>
      <w:r w:rsidRPr="00D01696">
        <w:rPr>
          <w:rFonts w:asciiTheme="majorHAnsi" w:hAnsiTheme="majorHAnsi" w:cstheme="majorHAnsi"/>
          <w:u w:val="single"/>
        </w:rPr>
        <w:t xml:space="preserve"> of collision</w:t>
      </w:r>
      <w:r w:rsidRPr="00D01696">
        <w:rPr>
          <w:rFonts w:asciiTheme="majorHAnsi" w:hAnsiTheme="majorHAnsi" w:cstheme="majorHAnsi"/>
          <w:sz w:val="16"/>
        </w:rPr>
        <w:t xml:space="preserve"> risk for the scheme to work. It could function as a one-off payment or tradable permits, with </w:t>
      </w:r>
      <w:r w:rsidRPr="00D01696">
        <w:rPr>
          <w:rFonts w:asciiTheme="majorHAnsi" w:hAnsiTheme="majorHAnsi" w:cstheme="majorHAnsi"/>
          <w:u w:val="single"/>
        </w:rPr>
        <w:t xml:space="preserve">the fee calculated to </w:t>
      </w:r>
      <w:r w:rsidRPr="00D01696">
        <w:rPr>
          <w:rFonts w:asciiTheme="majorHAnsi" w:hAnsiTheme="majorHAnsi" w:cstheme="majorHAnsi"/>
          <w:highlight w:val="green"/>
          <w:u w:val="single"/>
        </w:rPr>
        <w:t>correlate with</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cost to</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industry</w:t>
      </w:r>
      <w:r w:rsidRPr="00D01696">
        <w:rPr>
          <w:rFonts w:asciiTheme="majorHAnsi" w:hAnsiTheme="majorHAnsi" w:cstheme="majorHAnsi"/>
          <w:u w:val="single"/>
        </w:rPr>
        <w:t xml:space="preserve"> of another satellite entering orbit, which demands more resources to reduce the collision risk</w:t>
      </w:r>
      <w:r w:rsidRPr="00D01696">
        <w:rPr>
          <w:rFonts w:asciiTheme="majorHAnsi" w:hAnsiTheme="majorHAnsi" w:cstheme="majorHAnsi"/>
          <w:sz w:val="16"/>
        </w:rPr>
        <w:t xml:space="preserve">. The fee could also be determined by the orbit the operator wishes to use, with different orbits carrying different risks of collision. "In our model, </w:t>
      </w:r>
      <w:r w:rsidRPr="00D01696">
        <w:rPr>
          <w:rFonts w:asciiTheme="majorHAnsi" w:hAnsiTheme="majorHAnsi" w:cstheme="majorHAnsi"/>
          <w:u w:val="single"/>
        </w:rPr>
        <w:t xml:space="preserve">what matters is that satellite operators are </w:t>
      </w:r>
      <w:r w:rsidRPr="00D01696">
        <w:rPr>
          <w:rStyle w:val="Emphasis"/>
          <w:rFonts w:asciiTheme="majorHAnsi" w:hAnsiTheme="majorHAnsi" w:cstheme="majorHAnsi"/>
        </w:rPr>
        <w:t>paying</w:t>
      </w:r>
      <w:r w:rsidRPr="00D01696">
        <w:rPr>
          <w:rFonts w:asciiTheme="majorHAnsi" w:hAnsiTheme="majorHAnsi" w:cstheme="majorHAnsi"/>
          <w:u w:val="single"/>
        </w:rPr>
        <w:t xml:space="preserve"> the cost of the collision risk imposed on other operators</w:t>
      </w:r>
      <w:r w:rsidRPr="00D01696">
        <w:rPr>
          <w:rFonts w:asciiTheme="majorHAnsi" w:hAnsiTheme="majorHAnsi" w:cstheme="majorHAnsi"/>
          <w:sz w:val="16"/>
        </w:rPr>
        <w:t xml:space="preserve">," says Daniel </w:t>
      </w:r>
      <w:proofErr w:type="spellStart"/>
      <w:r w:rsidRPr="00D01696">
        <w:rPr>
          <w:rFonts w:asciiTheme="majorHAnsi" w:hAnsiTheme="majorHAnsi" w:cstheme="majorHAnsi"/>
          <w:sz w:val="16"/>
        </w:rPr>
        <w:t>Kaffine</w:t>
      </w:r>
      <w:proofErr w:type="spellEnd"/>
      <w:r w:rsidRPr="00D01696">
        <w:rPr>
          <w:rFonts w:asciiTheme="majorHAnsi" w:hAnsiTheme="majorHAnsi" w:cstheme="majorHAnsi"/>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D01696">
        <w:rPr>
          <w:rFonts w:asciiTheme="majorHAnsi" w:hAnsiTheme="majorHAnsi" w:cstheme="majorHAnsi"/>
          <w:sz w:val="16"/>
        </w:rPr>
        <w:t>industry as a whole</w:t>
      </w:r>
      <w:proofErr w:type="gramEnd"/>
      <w:r w:rsidRPr="00D01696">
        <w:rPr>
          <w:rFonts w:asciiTheme="majorHAnsi" w:hAnsiTheme="majorHAnsi" w:cstheme="majorHAnsi"/>
          <w:sz w:val="16"/>
        </w:rPr>
        <w:t xml:space="preserve">. </w:t>
      </w:r>
      <w:r w:rsidRPr="00D01696">
        <w:rPr>
          <w:rFonts w:asciiTheme="majorHAnsi" w:hAnsiTheme="majorHAnsi" w:cstheme="majorHAnsi"/>
          <w:highlight w:val="green"/>
          <w:u w:val="single"/>
        </w:rPr>
        <w:t>Due to</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reduction</w:t>
      </w:r>
      <w:r w:rsidRPr="00D01696">
        <w:rPr>
          <w:rFonts w:asciiTheme="majorHAnsi" w:hAnsiTheme="majorHAnsi" w:cstheme="majorHAnsi"/>
          <w:highlight w:val="green"/>
          <w:u w:val="single"/>
        </w:rPr>
        <w:t xml:space="preserve"> in collisions</w:t>
      </w:r>
      <w:r w:rsidRPr="00D01696">
        <w:rPr>
          <w:rFonts w:asciiTheme="majorHAnsi" w:hAnsiTheme="majorHAnsi" w:cstheme="majorHAnsi"/>
          <w:u w:val="single"/>
        </w:rPr>
        <w:t xml:space="preserve"> and associated costs, like replacing damaged satellites, for example, the team estimates the </w:t>
      </w:r>
      <w:r w:rsidRPr="00D01696">
        <w:rPr>
          <w:rFonts w:asciiTheme="majorHAnsi" w:hAnsiTheme="majorHAnsi" w:cstheme="majorHAnsi"/>
          <w:highlight w:val="green"/>
          <w:u w:val="single"/>
        </w:rPr>
        <w:t>value of the industry</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increase</w:t>
      </w:r>
      <w:r w:rsidRPr="00D01696">
        <w:rPr>
          <w:rFonts w:asciiTheme="majorHAnsi" w:hAnsiTheme="majorHAnsi" w:cstheme="majorHAnsi"/>
          <w:u w:val="single"/>
        </w:rPr>
        <w:t xml:space="preserve"> from US$600 billion to around $3 trillion. In line with this and the rising value of cleaner orbits, the fee would also increase. The team found the optimal rate of rise to be 14 percent per year, meaning the </w:t>
      </w:r>
      <w:r w:rsidRPr="00D01696">
        <w:rPr>
          <w:rFonts w:asciiTheme="majorHAnsi" w:hAnsiTheme="majorHAnsi" w:cstheme="majorHAnsi"/>
          <w:highlight w:val="green"/>
          <w:u w:val="single"/>
        </w:rPr>
        <w:t>fee would equate</w:t>
      </w:r>
      <w:r w:rsidRPr="00D01696">
        <w:rPr>
          <w:rFonts w:asciiTheme="majorHAnsi" w:hAnsiTheme="majorHAnsi" w:cstheme="majorHAnsi"/>
          <w:u w:val="single"/>
        </w:rPr>
        <w:t xml:space="preserve"> to around </w:t>
      </w:r>
      <w:r w:rsidRPr="00D01696">
        <w:rPr>
          <w:rFonts w:asciiTheme="majorHAnsi" w:hAnsiTheme="majorHAnsi" w:cstheme="majorHAnsi"/>
          <w:highlight w:val="green"/>
          <w:u w:val="single"/>
        </w:rPr>
        <w:t>$235,000 per satellite</w:t>
      </w:r>
      <w:r w:rsidRPr="00D01696">
        <w:rPr>
          <w:rFonts w:asciiTheme="majorHAnsi" w:hAnsiTheme="majorHAnsi" w:cstheme="majorHAnsi"/>
          <w:u w:val="single"/>
        </w:rPr>
        <w:t xml:space="preserve">, per year, </w:t>
      </w:r>
      <w:r w:rsidRPr="00D01696">
        <w:rPr>
          <w:rFonts w:asciiTheme="majorHAnsi" w:hAnsiTheme="majorHAnsi" w:cstheme="majorHAnsi"/>
          <w:highlight w:val="green"/>
          <w:u w:val="single"/>
        </w:rPr>
        <w:t>by 2040.</w:t>
      </w:r>
      <w:r w:rsidRPr="00D01696">
        <w:rPr>
          <w:rFonts w:asciiTheme="majorHAnsi" w:hAnsiTheme="majorHAnsi" w:cstheme="majorHAnsi"/>
          <w:u w:val="single"/>
        </w:rPr>
        <w:t xml:space="preserve"> </w:t>
      </w:r>
      <w:r w:rsidRPr="00D01696">
        <w:rPr>
          <w:rFonts w:asciiTheme="majorHAnsi" w:hAnsiTheme="majorHAnsi" w:cstheme="majorHAnsi"/>
          <w:sz w:val="16"/>
        </w:rPr>
        <w:t xml:space="preserve">"In other sectors, addressing the Tragedy of the Commons has often been a game of catch-up with substantial social costs,” says co-author Matthew Burgess from the University of Colorado Boulder. “But </w:t>
      </w:r>
      <w:r w:rsidRPr="00D01696">
        <w:rPr>
          <w:rFonts w:asciiTheme="majorHAnsi" w:hAnsiTheme="majorHAnsi" w:cstheme="majorHAnsi"/>
          <w:u w:val="single"/>
        </w:rPr>
        <w:t xml:space="preserve">the relatively young space industry can </w:t>
      </w:r>
      <w:r w:rsidRPr="00D01696">
        <w:rPr>
          <w:rStyle w:val="Emphasis"/>
          <w:rFonts w:asciiTheme="majorHAnsi" w:hAnsiTheme="majorHAnsi" w:cstheme="majorHAnsi"/>
        </w:rPr>
        <w:t>avoid these costs before they escalate.”</w:t>
      </w:r>
    </w:p>
    <w:p w14:paraId="09DDA557" w14:textId="77777777" w:rsidR="002E7DF0" w:rsidRPr="00D01696" w:rsidRDefault="002E7DF0" w:rsidP="002E7DF0">
      <w:pPr>
        <w:pStyle w:val="Heading3"/>
        <w:rPr>
          <w:rFonts w:asciiTheme="majorHAnsi" w:hAnsiTheme="majorHAnsi" w:cstheme="majorHAnsi"/>
        </w:rPr>
      </w:pPr>
      <w:r w:rsidRPr="00D01696">
        <w:rPr>
          <w:rFonts w:asciiTheme="majorHAnsi" w:hAnsiTheme="majorHAnsi" w:cstheme="majorHAnsi"/>
        </w:rPr>
        <w:lastRenderedPageBreak/>
        <w:t>1AC – Adv – Debris</w:t>
      </w:r>
    </w:p>
    <w:p w14:paraId="171CB7AD"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The advantage is debris:</w:t>
      </w:r>
    </w:p>
    <w:p w14:paraId="43BF1CBF"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Massive satellite development incoming and </w:t>
      </w:r>
      <w:r w:rsidRPr="00D01696">
        <w:rPr>
          <w:rFonts w:asciiTheme="majorHAnsi" w:hAnsiTheme="majorHAnsi" w:cstheme="majorHAnsi"/>
          <w:u w:val="single"/>
        </w:rPr>
        <w:t>cascades debris</w:t>
      </w:r>
      <w:r w:rsidRPr="00D01696">
        <w:rPr>
          <w:rFonts w:asciiTheme="majorHAnsi" w:hAnsiTheme="majorHAnsi" w:cstheme="majorHAnsi"/>
        </w:rPr>
        <w:t xml:space="preserve"> – lack of regulations </w:t>
      </w:r>
      <w:r w:rsidRPr="00D01696">
        <w:rPr>
          <w:rFonts w:asciiTheme="majorHAnsi" w:hAnsiTheme="majorHAnsi" w:cstheme="majorHAnsi"/>
          <w:u w:val="single"/>
        </w:rPr>
        <w:t>raises the risk</w:t>
      </w:r>
      <w:r w:rsidRPr="00D01696">
        <w:rPr>
          <w:rFonts w:asciiTheme="majorHAnsi" w:hAnsiTheme="majorHAnsi" w:cstheme="majorHAnsi"/>
        </w:rPr>
        <w:t xml:space="preserve"> and </w:t>
      </w:r>
      <w:r w:rsidRPr="00D01696">
        <w:rPr>
          <w:rFonts w:asciiTheme="majorHAnsi" w:hAnsiTheme="majorHAnsi" w:cstheme="majorHAnsi"/>
          <w:u w:val="single"/>
        </w:rPr>
        <w:t>turns</w:t>
      </w:r>
      <w:r w:rsidRPr="00D01696">
        <w:rPr>
          <w:rFonts w:asciiTheme="majorHAnsi" w:hAnsiTheme="majorHAnsi" w:cstheme="majorHAnsi"/>
        </w:rPr>
        <w:t xml:space="preserve"> any reason satellites are good.</w:t>
      </w:r>
    </w:p>
    <w:p w14:paraId="15BEAE5F"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Hattenbach</w:t>
      </w:r>
      <w:proofErr w:type="spellEnd"/>
      <w:r w:rsidRPr="00D01696">
        <w:rPr>
          <w:rStyle w:val="Style13ptBold"/>
          <w:rFonts w:asciiTheme="majorHAnsi" w:hAnsiTheme="majorHAnsi" w:cstheme="majorHAnsi"/>
        </w:rPr>
        <w:t xml:space="preserve"> 19.</w:t>
      </w:r>
      <w:r w:rsidRPr="00D01696">
        <w:rPr>
          <w:rFonts w:asciiTheme="majorHAnsi" w:hAnsiTheme="majorHAnsi" w:cstheme="majorHAnsi"/>
        </w:rPr>
        <w:t xml:space="preserve"> Jan </w:t>
      </w:r>
      <w:proofErr w:type="spellStart"/>
      <w:r w:rsidRPr="00D01696">
        <w:rPr>
          <w:rFonts w:asciiTheme="majorHAnsi" w:hAnsiTheme="majorHAnsi" w:cstheme="majorHAnsi"/>
        </w:rPr>
        <w:t>Hattenbach</w:t>
      </w:r>
      <w:proofErr w:type="spellEnd"/>
      <w:r w:rsidRPr="00D01696">
        <w:rPr>
          <w:rFonts w:asciiTheme="majorHAnsi" w:hAnsiTheme="majorHAnsi" w:cstheme="majorHAnsi"/>
        </w:rPr>
        <w:t xml:space="preserve"> sat down with Stijn </w:t>
      </w:r>
      <w:proofErr w:type="spellStart"/>
      <w:r w:rsidRPr="00D01696">
        <w:rPr>
          <w:rFonts w:asciiTheme="majorHAnsi" w:hAnsiTheme="majorHAnsi" w:cstheme="majorHAnsi"/>
        </w:rPr>
        <w:t>Lemmens</w:t>
      </w:r>
      <w:proofErr w:type="spellEnd"/>
      <w:r w:rsidRPr="00D01696">
        <w:rPr>
          <w:rFonts w:asciiTheme="majorHAnsi" w:hAnsiTheme="majorHAnsi" w:cstheme="majorHAnsi"/>
        </w:rPr>
        <w:t xml:space="preserve">, Senior Space Debris Mitigation Analyst at the European Space Agency (ESA) in Darmstadt, Germany, to talk about how </w:t>
      </w:r>
      <w:proofErr w:type="spellStart"/>
      <w:r w:rsidRPr="00D01696">
        <w:rPr>
          <w:rFonts w:asciiTheme="majorHAnsi" w:hAnsiTheme="majorHAnsi" w:cstheme="majorHAnsi"/>
        </w:rPr>
        <w:t>Starlink</w:t>
      </w:r>
      <w:proofErr w:type="spellEnd"/>
      <w:r w:rsidRPr="00D01696">
        <w:rPr>
          <w:rFonts w:asciiTheme="majorHAnsi" w:hAnsiTheme="majorHAnsi" w:cstheme="majorHAnsi"/>
        </w:rPr>
        <w:t xml:space="preserve"> plays into the space junk problem. 6/3/19. [Sky Telescope, “DOES STARLINK POSE A SPACE DEBRIS THREAT? AN EXPERT ANSWERS,” </w:t>
      </w:r>
      <w:hyperlink r:id="rId14" w:history="1">
        <w:r w:rsidRPr="00D01696">
          <w:rPr>
            <w:rStyle w:val="Hyperlink"/>
            <w:rFonts w:asciiTheme="majorHAnsi" w:hAnsiTheme="majorHAnsi" w:cstheme="majorHAnsi"/>
          </w:rPr>
          <w:t>https://skyandtelescope.org/astronomy-news/starlink-space-debris/</w:t>
        </w:r>
      </w:hyperlink>
      <w:r w:rsidRPr="00D01696">
        <w:rPr>
          <w:rFonts w:asciiTheme="majorHAnsi" w:hAnsiTheme="majorHAnsi" w:cstheme="majorHAnsi"/>
        </w:rPr>
        <w:t>] Justin</w:t>
      </w:r>
    </w:p>
    <w:p w14:paraId="4F3423F7"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Jan </w:t>
      </w:r>
      <w:proofErr w:type="spellStart"/>
      <w:r w:rsidRPr="00D01696">
        <w:rPr>
          <w:rFonts w:asciiTheme="majorHAnsi" w:hAnsiTheme="majorHAnsi" w:cstheme="majorHAnsi"/>
          <w:sz w:val="16"/>
        </w:rPr>
        <w:t>Hattenbach</w:t>
      </w:r>
      <w:proofErr w:type="spellEnd"/>
      <w:r w:rsidRPr="00D01696">
        <w:rPr>
          <w:rFonts w:asciiTheme="majorHAnsi" w:hAnsiTheme="majorHAnsi" w:cstheme="majorHAnsi"/>
          <w:sz w:val="16"/>
        </w:rPr>
        <w:t xml:space="preserve">: </w:t>
      </w:r>
      <w:r w:rsidRPr="00D01696">
        <w:rPr>
          <w:rFonts w:asciiTheme="majorHAnsi" w:hAnsiTheme="majorHAnsi" w:cstheme="majorHAnsi"/>
          <w:u w:val="single"/>
        </w:rPr>
        <w:t xml:space="preserve">The </w:t>
      </w:r>
      <w:r w:rsidRPr="00D01696">
        <w:rPr>
          <w:rStyle w:val="Emphasis"/>
          <w:rFonts w:asciiTheme="majorHAnsi" w:hAnsiTheme="majorHAnsi" w:cstheme="majorHAnsi"/>
        </w:rPr>
        <w:t>recent launch</w:t>
      </w:r>
      <w:r w:rsidRPr="00D01696">
        <w:rPr>
          <w:rFonts w:asciiTheme="majorHAnsi" w:hAnsiTheme="majorHAnsi" w:cstheme="majorHAnsi"/>
          <w:u w:val="single"/>
        </w:rPr>
        <w:t xml:space="preserve"> of the first </w:t>
      </w:r>
      <w:r w:rsidRPr="00D01696">
        <w:rPr>
          <w:rStyle w:val="Emphasis"/>
          <w:rFonts w:asciiTheme="majorHAnsi" w:hAnsiTheme="majorHAnsi" w:cstheme="majorHAnsi"/>
          <w:highlight w:val="green"/>
        </w:rPr>
        <w:t>60 “</w:t>
      </w:r>
      <w:proofErr w:type="spellStart"/>
      <w:r w:rsidRPr="00D01696">
        <w:rPr>
          <w:rStyle w:val="Emphasis"/>
          <w:rFonts w:asciiTheme="majorHAnsi" w:hAnsiTheme="majorHAnsi" w:cstheme="majorHAnsi"/>
          <w:highlight w:val="green"/>
        </w:rPr>
        <w:t>Starlink</w:t>
      </w:r>
      <w:proofErr w:type="spellEnd"/>
      <w:r w:rsidRPr="00D01696">
        <w:rPr>
          <w:rStyle w:val="Emphasis"/>
          <w:rFonts w:asciiTheme="majorHAnsi" w:hAnsiTheme="majorHAnsi" w:cstheme="majorHAnsi"/>
          <w:highlight w:val="green"/>
        </w:rPr>
        <w:t>” satellites</w:t>
      </w:r>
      <w:r w:rsidRPr="00D01696">
        <w:rPr>
          <w:rStyle w:val="Emphasis"/>
          <w:rFonts w:asciiTheme="majorHAnsi" w:hAnsiTheme="majorHAnsi" w:cstheme="majorHAnsi"/>
        </w:rPr>
        <w:t xml:space="preserve"> has</w:t>
      </w:r>
      <w:r w:rsidRPr="00D01696">
        <w:rPr>
          <w:rFonts w:asciiTheme="majorHAnsi" w:hAnsiTheme="majorHAnsi" w:cstheme="majorHAnsi"/>
          <w:u w:val="single"/>
        </w:rPr>
        <w:t xml:space="preserve"> sparked </w:t>
      </w:r>
      <w:r w:rsidRPr="00D01696">
        <w:rPr>
          <w:rStyle w:val="Emphasis"/>
          <w:rFonts w:asciiTheme="majorHAnsi" w:hAnsiTheme="majorHAnsi" w:cstheme="majorHAnsi"/>
        </w:rPr>
        <w:t>outrage</w:t>
      </w:r>
      <w:r w:rsidRPr="00D01696">
        <w:rPr>
          <w:rFonts w:asciiTheme="majorHAnsi" w:hAnsiTheme="majorHAnsi" w:cstheme="majorHAnsi"/>
          <w:u w:val="single"/>
        </w:rPr>
        <w:t xml:space="preserve"> on social media. Some critics claim the “</w:t>
      </w:r>
      <w:r w:rsidRPr="00D01696">
        <w:rPr>
          <w:rStyle w:val="Emphasis"/>
          <w:rFonts w:asciiTheme="majorHAnsi" w:hAnsiTheme="majorHAnsi" w:cstheme="majorHAnsi"/>
        </w:rPr>
        <w:t>mega-constellation</w:t>
      </w:r>
      <w:r w:rsidRPr="00D01696">
        <w:rPr>
          <w:rFonts w:asciiTheme="majorHAnsi" w:hAnsiTheme="majorHAnsi" w:cstheme="majorHAnsi"/>
          <w:u w:val="single"/>
        </w:rPr>
        <w:t xml:space="preserve">” of satellites by the U.S. company SpaceX will </w:t>
      </w:r>
      <w:r w:rsidRPr="00D01696">
        <w:rPr>
          <w:rStyle w:val="Emphasis"/>
          <w:rFonts w:asciiTheme="majorHAnsi" w:hAnsiTheme="majorHAnsi" w:cstheme="majorHAnsi"/>
          <w:highlight w:val="green"/>
        </w:rPr>
        <w:t>increase</w:t>
      </w:r>
      <w:r w:rsidRPr="00D01696">
        <w:rPr>
          <w:rFonts w:asciiTheme="majorHAnsi" w:hAnsiTheme="majorHAnsi" w:cstheme="majorHAnsi"/>
          <w:u w:val="single"/>
        </w:rPr>
        <w:t xml:space="preserve"> the risk of creating more </w:t>
      </w:r>
      <w:r w:rsidRPr="00D01696">
        <w:rPr>
          <w:rStyle w:val="Emphasis"/>
          <w:rFonts w:asciiTheme="majorHAnsi" w:hAnsiTheme="majorHAnsi" w:cstheme="majorHAnsi"/>
          <w:highlight w:val="green"/>
        </w:rPr>
        <w:t>space junk</w:t>
      </w:r>
      <w:r w:rsidRPr="00D01696">
        <w:rPr>
          <w:rFonts w:asciiTheme="majorHAnsi" w:hAnsiTheme="majorHAnsi" w:cstheme="majorHAnsi"/>
          <w:u w:val="single"/>
        </w:rPr>
        <w:t>, even calling it a threat to space flight itself. What is your opinion — is this criticism justified or exaggerated?</w:t>
      </w:r>
    </w:p>
    <w:p w14:paraId="1E549014"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Web around the </w:t>
      </w:r>
      <w:proofErr w:type="spellStart"/>
      <w:r w:rsidRPr="00D01696">
        <w:rPr>
          <w:rFonts w:asciiTheme="majorHAnsi" w:hAnsiTheme="majorHAnsi" w:cstheme="majorHAnsi"/>
          <w:sz w:val="16"/>
        </w:rPr>
        <w:t>worldWhen</w:t>
      </w:r>
      <w:proofErr w:type="spellEnd"/>
      <w:r w:rsidRPr="00D01696">
        <w:rPr>
          <w:rFonts w:asciiTheme="majorHAnsi" w:hAnsiTheme="majorHAnsi" w:cstheme="majorHAnsi"/>
          <w:sz w:val="16"/>
        </w:rPr>
        <w:t xml:space="preserve"> up and running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will provide internet access to locations across the planet. SpaceX</w:t>
      </w:r>
    </w:p>
    <w:p w14:paraId="2D27FE79"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Stijn </w:t>
      </w:r>
      <w:proofErr w:type="spellStart"/>
      <w:r w:rsidRPr="00D01696">
        <w:rPr>
          <w:rFonts w:asciiTheme="majorHAnsi" w:hAnsiTheme="majorHAnsi" w:cstheme="majorHAnsi"/>
          <w:sz w:val="16"/>
        </w:rPr>
        <w:t>Lemmens</w:t>
      </w:r>
      <w:proofErr w:type="spellEnd"/>
      <w:r w:rsidRPr="00D01696">
        <w:rPr>
          <w:rFonts w:asciiTheme="majorHAnsi" w:hAnsiTheme="majorHAnsi" w:cstheme="majorHAnsi"/>
          <w:sz w:val="16"/>
        </w:rPr>
        <w:t xml:space="preserve">: We're talking about </w:t>
      </w:r>
      <w:r w:rsidRPr="00D01696">
        <w:rPr>
          <w:rFonts w:asciiTheme="majorHAnsi" w:hAnsiTheme="majorHAnsi" w:cstheme="majorHAnsi"/>
          <w:u w:val="single"/>
        </w:rPr>
        <w:t xml:space="preserve">a </w:t>
      </w:r>
      <w:r w:rsidRPr="00D01696">
        <w:rPr>
          <w:rStyle w:val="Emphasis"/>
          <w:rFonts w:asciiTheme="majorHAnsi" w:hAnsiTheme="majorHAnsi" w:cstheme="majorHAnsi"/>
        </w:rPr>
        <w:t>constellation</w:t>
      </w:r>
      <w:r w:rsidRPr="00D01696">
        <w:rPr>
          <w:rFonts w:asciiTheme="majorHAnsi" w:hAnsiTheme="majorHAnsi" w:cstheme="majorHAnsi"/>
          <w:u w:val="single"/>
        </w:rPr>
        <w:t xml:space="preserve"> that — if it ever comes to full fruition — would </w:t>
      </w:r>
      <w:r w:rsidRPr="00D01696">
        <w:rPr>
          <w:rFonts w:asciiTheme="majorHAnsi" w:hAnsiTheme="majorHAnsi" w:cstheme="majorHAnsi"/>
          <w:highlight w:val="green"/>
          <w:u w:val="single"/>
        </w:rPr>
        <w:t>include</w:t>
      </w:r>
      <w:r w:rsidRPr="00D01696">
        <w:rPr>
          <w:rFonts w:asciiTheme="majorHAnsi" w:hAnsiTheme="majorHAnsi" w:cstheme="majorHAnsi"/>
          <w:u w:val="single"/>
        </w:rPr>
        <w:t xml:space="preserve"> up to </w:t>
      </w:r>
      <w:r w:rsidRPr="00D01696">
        <w:rPr>
          <w:rStyle w:val="Emphasis"/>
          <w:rFonts w:asciiTheme="majorHAnsi" w:hAnsiTheme="majorHAnsi" w:cstheme="majorHAnsi"/>
          <w:highlight w:val="green"/>
        </w:rPr>
        <w:t>12,000 members</w:t>
      </w:r>
      <w:r w:rsidRPr="00D01696">
        <w:rPr>
          <w:rStyle w:val="Emphasis"/>
          <w:rFonts w:asciiTheme="majorHAnsi" w:hAnsiTheme="majorHAnsi" w:cstheme="majorHAnsi"/>
        </w:rPr>
        <w:t>.</w:t>
      </w:r>
      <w:r w:rsidRPr="00D01696">
        <w:rPr>
          <w:rFonts w:asciiTheme="majorHAnsi" w:hAnsiTheme="majorHAnsi" w:cstheme="majorHAnsi"/>
          <w:u w:val="single"/>
        </w:rPr>
        <w:t xml:space="preserve"> Several nations have launched almost 9,000 satellites over the past six decades</w:t>
      </w:r>
      <w:r w:rsidRPr="00D01696">
        <w:rPr>
          <w:rFonts w:asciiTheme="majorHAnsi" w:hAnsiTheme="majorHAnsi" w:cstheme="majorHAnsi"/>
          <w:sz w:val="16"/>
        </w:rPr>
        <w:t xml:space="preserve">. Of these, about 5,000 are still in orbit.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we are talking about </w:t>
      </w:r>
      <w:r w:rsidRPr="00D01696">
        <w:rPr>
          <w:rStyle w:val="Emphasis"/>
          <w:rFonts w:asciiTheme="majorHAnsi" w:hAnsiTheme="majorHAnsi" w:cstheme="majorHAnsi"/>
          <w:highlight w:val="green"/>
        </w:rPr>
        <w:t>doubling</w:t>
      </w:r>
      <w:r w:rsidRPr="00D01696">
        <w:rPr>
          <w:rStyle w:val="Emphasis"/>
          <w:rFonts w:asciiTheme="majorHAnsi" w:hAnsiTheme="majorHAnsi" w:cstheme="majorHAnsi"/>
        </w:rPr>
        <w:t xml:space="preserve"> the amount of </w:t>
      </w:r>
      <w:r w:rsidRPr="00D01696">
        <w:rPr>
          <w:rStyle w:val="Emphasis"/>
          <w:rFonts w:asciiTheme="majorHAnsi" w:hAnsiTheme="majorHAnsi" w:cstheme="majorHAnsi"/>
          <w:highlight w:val="green"/>
        </w:rPr>
        <w:t>traffic</w:t>
      </w:r>
      <w:r w:rsidRPr="00D01696">
        <w:rPr>
          <w:rFonts w:asciiTheme="majorHAnsi" w:hAnsiTheme="majorHAnsi" w:cstheme="majorHAnsi"/>
          <w:highlight w:val="green"/>
          <w:u w:val="single"/>
        </w:rPr>
        <w:t xml:space="preserve"> in space over a </w:t>
      </w:r>
      <w:r w:rsidRPr="00D01696">
        <w:rPr>
          <w:rStyle w:val="Emphasis"/>
          <w:rFonts w:asciiTheme="majorHAnsi" w:hAnsiTheme="majorHAnsi" w:cstheme="majorHAnsi"/>
          <w:highlight w:val="green"/>
        </w:rPr>
        <w:t>couple</w:t>
      </w:r>
      <w:r w:rsidRPr="00D01696">
        <w:rPr>
          <w:rStyle w:val="Emphasis"/>
          <w:rFonts w:asciiTheme="majorHAnsi" w:hAnsiTheme="majorHAnsi" w:cstheme="majorHAnsi"/>
        </w:rPr>
        <w:t xml:space="preserve"> of </w:t>
      </w:r>
      <w:r w:rsidRPr="00D01696">
        <w:rPr>
          <w:rStyle w:val="Emphasis"/>
          <w:rFonts w:asciiTheme="majorHAnsi" w:hAnsiTheme="majorHAnsi" w:cstheme="majorHAnsi"/>
          <w:highlight w:val="green"/>
        </w:rPr>
        <w:t>years</w:t>
      </w:r>
      <w:r w:rsidRPr="00D01696">
        <w:rPr>
          <w:rFonts w:asciiTheme="majorHAnsi" w:hAnsiTheme="majorHAnsi" w:cstheme="majorHAnsi"/>
          <w:u w:val="single"/>
        </w:rPr>
        <w:t>, or over a decade at most, compared to the last 60 years.</w:t>
      </w:r>
    </w:p>
    <w:p w14:paraId="725A2C10"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However, </w:t>
      </w:r>
      <w:r w:rsidRPr="00D01696">
        <w:rPr>
          <w:rFonts w:asciiTheme="majorHAnsi" w:hAnsiTheme="majorHAnsi" w:cstheme="majorHAnsi"/>
          <w:u w:val="single"/>
        </w:rPr>
        <w:t>the space debris issue is mostly caused by the fact that we leave objects behind in orbit, which are then a target for collisions either with fragments of a previous collision event or with big, intact objects</w:t>
      </w:r>
      <w:r w:rsidRPr="00D01696">
        <w:rPr>
          <w:rFonts w:asciiTheme="majorHAnsi" w:hAnsiTheme="majorHAnsi" w:cstheme="majorHAnsi"/>
          <w:sz w:val="16"/>
        </w:rPr>
        <w:t xml:space="preserve">. Currently, most space debris </w:t>
      </w:r>
      <w:proofErr w:type="gramStart"/>
      <w:r w:rsidRPr="00D01696">
        <w:rPr>
          <w:rFonts w:asciiTheme="majorHAnsi" w:hAnsiTheme="majorHAnsi" w:cstheme="majorHAnsi"/>
          <w:sz w:val="16"/>
        </w:rPr>
        <w:t>comes</w:t>
      </w:r>
      <w:proofErr w:type="gramEnd"/>
      <w:r w:rsidRPr="00D01696">
        <w:rPr>
          <w:rFonts w:asciiTheme="majorHAnsi" w:hAnsiTheme="majorHAnsi" w:cstheme="majorHAnsi"/>
          <w:sz w:val="16"/>
        </w:rPr>
        <w:t xml:space="preserve"> from explosive break-up events; in the future, </w:t>
      </w:r>
      <w:r w:rsidRPr="00D01696">
        <w:rPr>
          <w:rFonts w:asciiTheme="majorHAnsi" w:hAnsiTheme="majorHAnsi" w:cstheme="majorHAnsi"/>
          <w:u w:val="single"/>
        </w:rPr>
        <w:t xml:space="preserve">we predict </w:t>
      </w:r>
      <w:r w:rsidRPr="00D01696">
        <w:rPr>
          <w:rStyle w:val="Emphasis"/>
          <w:rFonts w:asciiTheme="majorHAnsi" w:hAnsiTheme="majorHAnsi" w:cstheme="majorHAnsi"/>
          <w:highlight w:val="green"/>
        </w:rPr>
        <w:t>collisions</w:t>
      </w:r>
      <w:r w:rsidRPr="00D01696">
        <w:rPr>
          <w:rStyle w:val="Emphasis"/>
          <w:rFonts w:asciiTheme="majorHAnsi" w:hAnsiTheme="majorHAnsi" w:cstheme="majorHAnsi"/>
        </w:rPr>
        <w:t xml:space="preserve"> will be the </w:t>
      </w:r>
      <w:r w:rsidRPr="00D01696">
        <w:rPr>
          <w:rStyle w:val="Emphasis"/>
          <w:rFonts w:asciiTheme="majorHAnsi" w:hAnsiTheme="majorHAnsi" w:cstheme="majorHAnsi"/>
          <w:highlight w:val="green"/>
        </w:rPr>
        <w:t>drive</w:t>
      </w:r>
      <w:r w:rsidRPr="00D01696">
        <w:rPr>
          <w:rStyle w:val="Emphasis"/>
          <w:rFonts w:asciiTheme="majorHAnsi" w:hAnsiTheme="majorHAnsi" w:cstheme="majorHAnsi"/>
        </w:rPr>
        <w:t xml:space="preserve">r. It's like </w:t>
      </w:r>
      <w:r w:rsidRPr="00D01696">
        <w:rPr>
          <w:rStyle w:val="Emphasis"/>
          <w:rFonts w:asciiTheme="majorHAnsi" w:hAnsiTheme="majorHAnsi" w:cstheme="majorHAnsi"/>
          <w:highlight w:val="green"/>
        </w:rPr>
        <w:t>a cascade event</w:t>
      </w:r>
      <w:r w:rsidRPr="00D01696">
        <w:rPr>
          <w:rFonts w:asciiTheme="majorHAnsi" w:hAnsiTheme="majorHAnsi" w:cstheme="majorHAnsi"/>
          <w:u w:val="single"/>
        </w:rPr>
        <w:t xml:space="preserve">: Once you have one </w:t>
      </w:r>
      <w:r w:rsidRPr="00D01696">
        <w:rPr>
          <w:rStyle w:val="Emphasis"/>
          <w:rFonts w:asciiTheme="majorHAnsi" w:hAnsiTheme="majorHAnsi" w:cstheme="majorHAnsi"/>
        </w:rPr>
        <w:t>collision</w:t>
      </w:r>
      <w:r w:rsidRPr="00D01696">
        <w:rPr>
          <w:rFonts w:asciiTheme="majorHAnsi" w:hAnsiTheme="majorHAnsi" w:cstheme="majorHAnsi"/>
          <w:u w:val="single"/>
        </w:rPr>
        <w:t xml:space="preserve">, other </w:t>
      </w:r>
      <w:r w:rsidRPr="00D01696">
        <w:rPr>
          <w:rStyle w:val="Emphasis"/>
          <w:rFonts w:asciiTheme="majorHAnsi" w:hAnsiTheme="majorHAnsi" w:cstheme="majorHAnsi"/>
        </w:rPr>
        <w:t>satellites are at risk for further collisions</w:t>
      </w:r>
      <w:r w:rsidRPr="00D01696">
        <w:rPr>
          <w:rFonts w:asciiTheme="majorHAnsi" w:hAnsiTheme="majorHAnsi" w:cstheme="majorHAnsi"/>
          <w:u w:val="single"/>
        </w:rPr>
        <w:t>.</w:t>
      </w:r>
    </w:p>
    <w:p w14:paraId="0859664A"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8B5DDC0"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To have a reasonable shot at having a stable space environment, </w:t>
      </w:r>
      <w:r w:rsidRPr="00D01696">
        <w:rPr>
          <w:rFonts w:asciiTheme="majorHAnsi" w:hAnsiTheme="majorHAnsi" w:cstheme="majorHAnsi"/>
          <w:u w:val="single"/>
        </w:rPr>
        <w:t xml:space="preserve">the goal is to have at least </w:t>
      </w:r>
      <w:r w:rsidRPr="00D01696">
        <w:rPr>
          <w:rStyle w:val="Emphasis"/>
          <w:rFonts w:asciiTheme="majorHAnsi" w:hAnsiTheme="majorHAnsi" w:cstheme="majorHAnsi"/>
        </w:rPr>
        <w:t>90%</w:t>
      </w:r>
      <w:r w:rsidRPr="00D01696">
        <w:rPr>
          <w:rFonts w:asciiTheme="majorHAnsi" w:hAnsiTheme="majorHAnsi" w:cstheme="majorHAnsi"/>
          <w:u w:val="single"/>
        </w:rPr>
        <w:t xml:space="preserve"> of the satellites and launch-vehicle upper stages with lifetimes longer than 25 years take themselves out of </w:t>
      </w:r>
      <w:proofErr w:type="gramStart"/>
      <w:r w:rsidRPr="00D01696">
        <w:rPr>
          <w:rFonts w:asciiTheme="majorHAnsi" w:hAnsiTheme="majorHAnsi" w:cstheme="majorHAnsi"/>
          <w:u w:val="single"/>
        </w:rPr>
        <w:t>orbit, or</w:t>
      </w:r>
      <w:proofErr w:type="gramEnd"/>
      <w:r w:rsidRPr="00D01696">
        <w:rPr>
          <w:rFonts w:asciiTheme="majorHAnsi" w:hAnsiTheme="majorHAnsi" w:cstheme="majorHAnsi"/>
          <w:u w:val="single"/>
        </w:rPr>
        <w:t xml:space="preserve"> put themselves into orbits with lifetimes less than 25 years.</w:t>
      </w:r>
    </w:p>
    <w:p w14:paraId="240909C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However, we are not </w:t>
      </w:r>
      <w:proofErr w:type="gramStart"/>
      <w:r w:rsidRPr="00D01696">
        <w:rPr>
          <w:rFonts w:asciiTheme="majorHAnsi" w:hAnsiTheme="majorHAnsi" w:cstheme="majorHAnsi"/>
          <w:sz w:val="16"/>
        </w:rPr>
        <w:t>really good</w:t>
      </w:r>
      <w:proofErr w:type="gramEnd"/>
      <w:r w:rsidRPr="00D01696">
        <w:rPr>
          <w:rFonts w:asciiTheme="majorHAnsi" w:hAnsiTheme="majorHAnsi" w:cstheme="majorHAnsi"/>
          <w:sz w:val="16"/>
        </w:rPr>
        <w:t xml:space="preserve"> at doing this at the moment. </w:t>
      </w:r>
      <w:r w:rsidRPr="00D01696">
        <w:rPr>
          <w:rFonts w:asciiTheme="majorHAnsi" w:hAnsiTheme="majorHAnsi" w:cstheme="majorHAnsi"/>
          <w:highlight w:val="green"/>
          <w:u w:val="single"/>
        </w:rPr>
        <w:t>We’re talking about success</w:t>
      </w:r>
      <w:r w:rsidRPr="00D01696">
        <w:rPr>
          <w:rFonts w:asciiTheme="majorHAnsi" w:hAnsiTheme="majorHAnsi" w:cstheme="majorHAnsi"/>
          <w:u w:val="single"/>
        </w:rPr>
        <w:t xml:space="preserve"> rates </w:t>
      </w:r>
      <w:r w:rsidRPr="00D01696">
        <w:rPr>
          <w:rStyle w:val="Emphasis"/>
          <w:rFonts w:asciiTheme="majorHAnsi" w:hAnsiTheme="majorHAnsi" w:cstheme="majorHAnsi"/>
          <w:highlight w:val="green"/>
        </w:rPr>
        <w:t>of</w:t>
      </w:r>
      <w:r w:rsidRPr="00D01696">
        <w:rPr>
          <w:rStyle w:val="Emphasis"/>
          <w:rFonts w:asciiTheme="majorHAnsi" w:hAnsiTheme="majorHAnsi" w:cstheme="majorHAnsi"/>
          <w:sz w:val="24"/>
          <w:highlight w:val="green"/>
        </w:rPr>
        <w:t xml:space="preserve"> 5%</w:t>
      </w:r>
      <w:r w:rsidRPr="00D01696">
        <w:rPr>
          <w:rStyle w:val="Emphasis"/>
          <w:rFonts w:asciiTheme="majorHAnsi" w:hAnsiTheme="majorHAnsi" w:cstheme="majorHAnsi"/>
          <w:sz w:val="24"/>
        </w:rPr>
        <w:t xml:space="preserve"> to 15%</w:t>
      </w:r>
      <w:r w:rsidRPr="00D01696">
        <w:rPr>
          <w:rStyle w:val="Emphasis"/>
          <w:rFonts w:asciiTheme="majorHAnsi" w:hAnsiTheme="majorHAnsi" w:cstheme="majorHAnsi"/>
        </w:rPr>
        <w:t xml:space="preserve"> </w:t>
      </w:r>
      <w:r w:rsidRPr="00D01696">
        <w:rPr>
          <w:rStyle w:val="Emphasis"/>
          <w:rFonts w:asciiTheme="majorHAnsi" w:hAnsiTheme="majorHAnsi" w:cstheme="majorHAnsi"/>
          <w:highlight w:val="green"/>
        </w:rPr>
        <w:t>for satellites</w:t>
      </w:r>
      <w:r w:rsidRPr="00D01696">
        <w:rPr>
          <w:rFonts w:asciiTheme="majorHAnsi" w:hAnsiTheme="majorHAnsi" w:cstheme="majorHAnsi"/>
          <w:sz w:val="16"/>
        </w:rPr>
        <w:t xml:space="preserve"> (launch vehicle orbital stages do notably better, with success rates of 40-70% in low-Earth orbit). </w:t>
      </w:r>
      <w:r w:rsidRPr="00D01696">
        <w:rPr>
          <w:rFonts w:asciiTheme="majorHAnsi" w:hAnsiTheme="majorHAnsi" w:cstheme="majorHAnsi"/>
          <w:u w:val="single"/>
        </w:rPr>
        <w:t>Already with current traffic, we have reasonable concerns that we're creating a real debris issue out there.</w:t>
      </w:r>
    </w:p>
    <w:p w14:paraId="09C9213D"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u w:val="single"/>
        </w:rPr>
        <w:lastRenderedPageBreak/>
        <w:t xml:space="preserve">If we're now thinking about putting another </w:t>
      </w:r>
      <w:r w:rsidRPr="00D01696">
        <w:rPr>
          <w:rStyle w:val="Emphasis"/>
          <w:rFonts w:asciiTheme="majorHAnsi" w:hAnsiTheme="majorHAnsi" w:cstheme="majorHAnsi"/>
        </w:rPr>
        <w:t>couple of thousands of satellites up there</w:t>
      </w:r>
      <w:r w:rsidRPr="00D01696">
        <w:rPr>
          <w:rFonts w:asciiTheme="majorHAnsi" w:hAnsiTheme="majorHAnsi" w:cstheme="majorHAnsi"/>
          <w:u w:val="single"/>
        </w:rPr>
        <w:t xml:space="preserve">, with levels of </w:t>
      </w:r>
      <w:r w:rsidRPr="00D01696">
        <w:rPr>
          <w:rStyle w:val="Emphasis"/>
          <w:rFonts w:asciiTheme="majorHAnsi" w:hAnsiTheme="majorHAnsi" w:cstheme="majorHAnsi"/>
        </w:rPr>
        <w:t>compliance</w:t>
      </w:r>
      <w:r w:rsidRPr="00D01696">
        <w:rPr>
          <w:rFonts w:asciiTheme="majorHAnsi" w:hAnsiTheme="majorHAnsi" w:cstheme="majorHAnsi"/>
          <w:u w:val="single"/>
        </w:rPr>
        <w:t xml:space="preserve"> </w:t>
      </w:r>
      <w:proofErr w:type="gramStart"/>
      <w:r w:rsidRPr="00D01696">
        <w:rPr>
          <w:rFonts w:asciiTheme="majorHAnsi" w:hAnsiTheme="majorHAnsi" w:cstheme="majorHAnsi"/>
          <w:u w:val="single"/>
        </w:rPr>
        <w:t>similar to</w:t>
      </w:r>
      <w:proofErr w:type="gramEnd"/>
      <w:r w:rsidRPr="00D01696">
        <w:rPr>
          <w:rFonts w:asciiTheme="majorHAnsi" w:hAnsiTheme="majorHAnsi" w:cstheme="majorHAnsi"/>
          <w:u w:val="single"/>
        </w:rPr>
        <w:t xml:space="preserve"> what we've been doing so far, then we're talking about a </w:t>
      </w:r>
      <w:r w:rsidRPr="00D01696">
        <w:rPr>
          <w:rStyle w:val="Emphasis"/>
          <w:rFonts w:asciiTheme="majorHAnsi" w:hAnsiTheme="majorHAnsi" w:cstheme="majorHAnsi"/>
        </w:rPr>
        <w:t>possible catastrophe</w:t>
      </w:r>
      <w:r w:rsidRPr="00D01696">
        <w:rPr>
          <w:rFonts w:asciiTheme="majorHAnsi" w:hAnsiTheme="majorHAnsi" w:cstheme="majorHAnsi"/>
          <w:u w:val="single"/>
        </w:rPr>
        <w:t>.</w:t>
      </w:r>
    </w:p>
    <w:p w14:paraId="040CE400"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Operators of any type of large satellite constellation would have to behave far better than most current actors in spaceflight have been doing. And this is the concern: </w:t>
      </w:r>
      <w:r w:rsidRPr="00D01696">
        <w:rPr>
          <w:rFonts w:asciiTheme="majorHAnsi" w:hAnsiTheme="majorHAnsi" w:cstheme="majorHAnsi"/>
          <w:u w:val="single"/>
        </w:rPr>
        <w:t xml:space="preserve">Before you launch, </w:t>
      </w:r>
      <w:r w:rsidRPr="00D01696">
        <w:rPr>
          <w:rFonts w:asciiTheme="majorHAnsi" w:hAnsiTheme="majorHAnsi" w:cstheme="majorHAnsi"/>
          <w:highlight w:val="green"/>
          <w:u w:val="single"/>
        </w:rPr>
        <w:t>operators can</w:t>
      </w:r>
      <w:r w:rsidRPr="00D01696">
        <w:rPr>
          <w:rFonts w:asciiTheme="majorHAnsi" w:hAnsiTheme="majorHAnsi" w:cstheme="majorHAnsi"/>
          <w:u w:val="single"/>
        </w:rPr>
        <w:t xml:space="preserve"> of course </w:t>
      </w:r>
      <w:r w:rsidRPr="00D01696">
        <w:rPr>
          <w:rFonts w:asciiTheme="majorHAnsi" w:hAnsiTheme="majorHAnsi" w:cstheme="majorHAnsi"/>
          <w:highlight w:val="green"/>
          <w:u w:val="single"/>
        </w:rPr>
        <w:t>say</w:t>
      </w:r>
      <w:r w:rsidRPr="00D01696">
        <w:rPr>
          <w:rFonts w:asciiTheme="majorHAnsi" w:hAnsiTheme="majorHAnsi" w:cstheme="majorHAnsi"/>
          <w:u w:val="single"/>
        </w:rPr>
        <w:t xml:space="preserve"> and </w:t>
      </w:r>
      <w:r w:rsidRPr="00D01696">
        <w:rPr>
          <w:rStyle w:val="Emphasis"/>
          <w:rFonts w:asciiTheme="majorHAnsi" w:hAnsiTheme="majorHAnsi" w:cstheme="majorHAnsi"/>
        </w:rPr>
        <w:t>demonstrate</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 xml:space="preserve">they are going to </w:t>
      </w:r>
      <w:r w:rsidRPr="00D01696">
        <w:rPr>
          <w:rStyle w:val="Emphasis"/>
          <w:rFonts w:asciiTheme="majorHAnsi" w:hAnsiTheme="majorHAnsi" w:cstheme="majorHAnsi"/>
          <w:highlight w:val="green"/>
        </w:rPr>
        <w:t>comply</w:t>
      </w:r>
      <w:r w:rsidRPr="00D01696">
        <w:rPr>
          <w:rFonts w:asciiTheme="majorHAnsi" w:hAnsiTheme="majorHAnsi" w:cstheme="majorHAnsi"/>
          <w:u w:val="single"/>
        </w:rPr>
        <w:t xml:space="preserve"> with all </w:t>
      </w:r>
      <w:r w:rsidRPr="00D01696">
        <w:rPr>
          <w:rStyle w:val="Emphasis"/>
          <w:rFonts w:asciiTheme="majorHAnsi" w:hAnsiTheme="majorHAnsi" w:cstheme="majorHAnsi"/>
        </w:rPr>
        <w:t>international norms and guidelines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But it's only </w:t>
      </w:r>
      <w:r w:rsidRPr="00D01696">
        <w:rPr>
          <w:rStyle w:val="Emphasis"/>
          <w:rFonts w:asciiTheme="majorHAnsi" w:hAnsiTheme="majorHAnsi" w:cstheme="majorHAnsi"/>
          <w:highlight w:val="green"/>
        </w:rPr>
        <w:t>after</w:t>
      </w:r>
      <w:r w:rsidRPr="00D01696">
        <w:rPr>
          <w:rFonts w:asciiTheme="majorHAnsi" w:hAnsiTheme="majorHAnsi" w:cstheme="majorHAnsi"/>
          <w:highlight w:val="green"/>
          <w:u w:val="single"/>
        </w:rPr>
        <w:t xml:space="preserve"> launch</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we know</w:t>
      </w:r>
      <w:r w:rsidRPr="00D01696">
        <w:rPr>
          <w:rFonts w:asciiTheme="majorHAnsi" w:hAnsiTheme="majorHAnsi" w:cstheme="majorHAnsi"/>
          <w:u w:val="single"/>
        </w:rPr>
        <w:t xml:space="preserve"> how </w:t>
      </w:r>
      <w:r w:rsidRPr="00D01696">
        <w:rPr>
          <w:rStyle w:val="Emphasis"/>
          <w:rFonts w:asciiTheme="majorHAnsi" w:hAnsiTheme="majorHAnsi" w:cstheme="majorHAnsi"/>
        </w:rPr>
        <w:t xml:space="preserve">responsible their behavior </w:t>
      </w:r>
      <w:proofErr w:type="gramStart"/>
      <w:r w:rsidRPr="00D01696">
        <w:rPr>
          <w:rStyle w:val="Emphasis"/>
          <w:rFonts w:asciiTheme="majorHAnsi" w:hAnsiTheme="majorHAnsi" w:cstheme="majorHAnsi"/>
        </w:rPr>
        <w:t>actually was</w:t>
      </w:r>
      <w:proofErr w:type="gramEnd"/>
      <w:r w:rsidRPr="00D01696">
        <w:rPr>
          <w:rFonts w:asciiTheme="majorHAnsi" w:hAnsiTheme="majorHAnsi" w:cstheme="majorHAnsi"/>
          <w:u w:val="single"/>
        </w:rPr>
        <w:t>.</w:t>
      </w:r>
    </w:p>
    <w:p w14:paraId="7D93885F"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JH: Do you have the impression that SpaceX is aware of their responsibility?</w:t>
      </w:r>
    </w:p>
    <w:p w14:paraId="1FE3A371"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D01696">
        <w:rPr>
          <w:rFonts w:asciiTheme="majorHAnsi" w:hAnsiTheme="majorHAnsi" w:cstheme="majorHAnsi"/>
          <w:sz w:val="16"/>
        </w:rPr>
        <w:t>So</w:t>
      </w:r>
      <w:proofErr w:type="gramEnd"/>
      <w:r w:rsidRPr="00D01696">
        <w:rPr>
          <w:rFonts w:asciiTheme="majorHAnsi" w:hAnsiTheme="majorHAnsi" w:cstheme="majorHAnsi"/>
          <w:sz w:val="16"/>
        </w:rPr>
        <w:t xml:space="preserve"> they needed to demonstrate a certain adherence to the norms.</w:t>
      </w:r>
    </w:p>
    <w:p w14:paraId="7B01F47F"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But </w:t>
      </w:r>
      <w:r w:rsidRPr="00D01696">
        <w:rPr>
          <w:rFonts w:asciiTheme="majorHAnsi" w:hAnsiTheme="majorHAnsi" w:cstheme="majorHAnsi"/>
          <w:u w:val="single"/>
        </w:rPr>
        <w:t xml:space="preserve">the real question is whether the </w:t>
      </w:r>
      <w:r w:rsidRPr="00D01696">
        <w:rPr>
          <w:rStyle w:val="Emphasis"/>
          <w:rFonts w:asciiTheme="majorHAnsi" w:hAnsiTheme="majorHAnsi" w:cstheme="majorHAnsi"/>
        </w:rPr>
        <w:t>current norms</w:t>
      </w:r>
      <w:r w:rsidRPr="00D01696">
        <w:rPr>
          <w:rFonts w:asciiTheme="majorHAnsi" w:hAnsiTheme="majorHAnsi" w:cstheme="majorHAnsi"/>
          <w:u w:val="single"/>
        </w:rPr>
        <w:t xml:space="preserve"> are </w:t>
      </w:r>
      <w:proofErr w:type="gramStart"/>
      <w:r w:rsidRPr="00D01696">
        <w:rPr>
          <w:rFonts w:asciiTheme="majorHAnsi" w:hAnsiTheme="majorHAnsi" w:cstheme="majorHAnsi"/>
          <w:u w:val="single"/>
        </w:rPr>
        <w:t>actually sufficient</w:t>
      </w:r>
      <w:proofErr w:type="gramEnd"/>
      <w:r w:rsidRPr="00D01696">
        <w:rPr>
          <w:rFonts w:asciiTheme="majorHAnsi" w:hAnsiTheme="majorHAnsi" w:cstheme="majorHAnsi"/>
          <w:u w:val="single"/>
        </w:rPr>
        <w:t xml:space="preserve"> for </w:t>
      </w:r>
      <w:r w:rsidRPr="00D01696">
        <w:rPr>
          <w:rStyle w:val="Emphasis"/>
          <w:rFonts w:asciiTheme="majorHAnsi" w:hAnsiTheme="majorHAnsi" w:cstheme="majorHAnsi"/>
        </w:rPr>
        <w:t>large constellations</w:t>
      </w:r>
      <w:r w:rsidRPr="00D01696">
        <w:rPr>
          <w:rFonts w:asciiTheme="majorHAnsi" w:hAnsiTheme="majorHAnsi" w:cstheme="majorHAnsi"/>
          <w:sz w:val="16"/>
        </w:rPr>
        <w:t xml:space="preserve">, or if we are putting the bar too low with respect to future sustainability. We are talking about thousands of new satellites — the risk is that </w:t>
      </w:r>
      <w:r w:rsidRPr="00D01696">
        <w:rPr>
          <w:rFonts w:asciiTheme="majorHAnsi" w:hAnsiTheme="majorHAnsi" w:cstheme="majorHAnsi"/>
          <w:u w:val="single"/>
        </w:rPr>
        <w:t xml:space="preserve">the cumulative effect is not </w:t>
      </w:r>
      <w:r w:rsidRPr="00D01696">
        <w:rPr>
          <w:rStyle w:val="Emphasis"/>
          <w:rFonts w:asciiTheme="majorHAnsi" w:hAnsiTheme="majorHAnsi" w:cstheme="majorHAnsi"/>
        </w:rPr>
        <w:t>captured</w:t>
      </w:r>
      <w:r w:rsidRPr="00D01696">
        <w:rPr>
          <w:rFonts w:asciiTheme="majorHAnsi" w:hAnsiTheme="majorHAnsi" w:cstheme="majorHAnsi"/>
          <w:u w:val="single"/>
        </w:rPr>
        <w:t xml:space="preserve"> in the current level of guidelines.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SpaceX would have to </w:t>
      </w:r>
      <w:r w:rsidRPr="00D01696">
        <w:rPr>
          <w:rStyle w:val="Emphasis"/>
          <w:rFonts w:asciiTheme="majorHAnsi" w:hAnsiTheme="majorHAnsi" w:cstheme="majorHAnsi"/>
        </w:rPr>
        <w:t>voluntarily demonstrate</w:t>
      </w:r>
      <w:r w:rsidRPr="00D01696">
        <w:rPr>
          <w:rFonts w:asciiTheme="majorHAnsi" w:hAnsiTheme="majorHAnsi" w:cstheme="majorHAnsi"/>
          <w:u w:val="single"/>
        </w:rPr>
        <w:t xml:space="preserve"> higher levels of commitment.</w:t>
      </w:r>
    </w:p>
    <w:p w14:paraId="150DB32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JH: When asked about these issues, SpaceX responded that they believe they have the “most advanced system” for space debris mitigation, </w:t>
      </w:r>
      <w:proofErr w:type="gramStart"/>
      <w:r w:rsidRPr="00D01696">
        <w:rPr>
          <w:rFonts w:asciiTheme="majorHAnsi" w:hAnsiTheme="majorHAnsi" w:cstheme="majorHAnsi"/>
          <w:sz w:val="16"/>
        </w:rPr>
        <w:t>e.g.</w:t>
      </w:r>
      <w:proofErr w:type="gramEnd"/>
      <w:r w:rsidRPr="00D01696">
        <w:rPr>
          <w:rFonts w:asciiTheme="majorHAnsi" w:hAnsiTheme="majorHAnsi" w:cstheme="majorHAnsi"/>
          <w:sz w:val="16"/>
        </w:rPr>
        <w:t xml:space="preserve"> that the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are “designed to be capable of fully autonomous collision avoidance – meaning zero humans in the loop.” Are you confident that such a system will work, especially considering the numbers?</w:t>
      </w:r>
    </w:p>
    <w:p w14:paraId="499EEBA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SL: </w:t>
      </w:r>
      <w:r w:rsidRPr="00D01696">
        <w:rPr>
          <w:rFonts w:asciiTheme="majorHAnsi" w:hAnsiTheme="majorHAnsi" w:cstheme="majorHAnsi"/>
          <w:u w:val="single"/>
        </w:rPr>
        <w:t xml:space="preserve">I have </w:t>
      </w:r>
      <w:r w:rsidRPr="00D01696">
        <w:rPr>
          <w:rFonts w:asciiTheme="majorHAnsi" w:hAnsiTheme="majorHAnsi" w:cstheme="majorHAnsi"/>
          <w:highlight w:val="green"/>
          <w:u w:val="single"/>
        </w:rPr>
        <w:t>no</w:t>
      </w:r>
      <w:r w:rsidRPr="00D01696">
        <w:rPr>
          <w:rFonts w:asciiTheme="majorHAnsi" w:hAnsiTheme="majorHAnsi" w:cstheme="majorHAnsi"/>
          <w:u w:val="single"/>
        </w:rPr>
        <w:t xml:space="preserve"> technical </w:t>
      </w:r>
      <w:r w:rsidRPr="00D01696">
        <w:rPr>
          <w:rFonts w:asciiTheme="majorHAnsi" w:hAnsiTheme="majorHAnsi" w:cstheme="majorHAnsi"/>
          <w:highlight w:val="green"/>
          <w:u w:val="single"/>
        </w:rPr>
        <w:t xml:space="preserve">visibility on how they </w:t>
      </w:r>
      <w:r w:rsidRPr="00D01696">
        <w:rPr>
          <w:rStyle w:val="Emphasis"/>
          <w:rFonts w:asciiTheme="majorHAnsi" w:hAnsiTheme="majorHAnsi" w:cstheme="majorHAnsi"/>
          <w:highlight w:val="green"/>
        </w:rPr>
        <w:t>implement</w:t>
      </w:r>
      <w:r w:rsidRPr="00D01696">
        <w:rPr>
          <w:rStyle w:val="Emphasis"/>
          <w:rFonts w:asciiTheme="majorHAnsi" w:hAnsiTheme="majorHAnsi" w:cstheme="majorHAnsi"/>
        </w:rPr>
        <w:t xml:space="preserve"> their </w:t>
      </w:r>
      <w:r w:rsidRPr="00D01696">
        <w:rPr>
          <w:rStyle w:val="Emphasis"/>
          <w:rFonts w:asciiTheme="majorHAnsi" w:hAnsiTheme="majorHAnsi" w:cstheme="majorHAnsi"/>
          <w:highlight w:val="green"/>
        </w:rPr>
        <w:t>system</w:t>
      </w:r>
      <w:r w:rsidRPr="00D01696">
        <w:rPr>
          <w:rFonts w:asciiTheme="majorHAnsi" w:hAnsiTheme="majorHAnsi" w:cstheme="majorHAnsi"/>
          <w:u w:val="single"/>
        </w:rPr>
        <w:t>, so I cannot make a judgment if it will work with their satellites or not</w:t>
      </w:r>
      <w:r w:rsidRPr="00D01696">
        <w:rPr>
          <w:rFonts w:asciiTheme="majorHAnsi" w:hAnsiTheme="majorHAnsi" w:cstheme="majorHAnsi"/>
          <w:sz w:val="16"/>
        </w:rPr>
        <w:t xml:space="preserve">. What I can say is that </w:t>
      </w:r>
      <w:r w:rsidRPr="00D01696">
        <w:rPr>
          <w:rFonts w:asciiTheme="majorHAnsi" w:hAnsiTheme="majorHAnsi" w:cstheme="majorHAnsi"/>
          <w:highlight w:val="green"/>
          <w:u w:val="single"/>
        </w:rPr>
        <w:t>it will require</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certain </w:t>
      </w:r>
      <w:r w:rsidRPr="00D01696">
        <w:rPr>
          <w:rStyle w:val="Emphasis"/>
          <w:rFonts w:asciiTheme="majorHAnsi" w:hAnsiTheme="majorHAnsi" w:cstheme="majorHAnsi"/>
          <w:highlight w:val="green"/>
        </w:rPr>
        <w:t>improvement</w:t>
      </w:r>
      <w:r w:rsidRPr="00D01696">
        <w:rPr>
          <w:rFonts w:asciiTheme="majorHAnsi" w:hAnsiTheme="majorHAnsi" w:cstheme="majorHAnsi"/>
          <w:highlight w:val="green"/>
          <w:u w:val="single"/>
        </w:rPr>
        <w:t xml:space="preserve"> on</w:t>
      </w:r>
      <w:r w:rsidRPr="00D01696">
        <w:rPr>
          <w:rFonts w:asciiTheme="majorHAnsi" w:hAnsiTheme="majorHAnsi" w:cstheme="majorHAnsi"/>
          <w:u w:val="single"/>
        </w:rPr>
        <w:t xml:space="preserve"> the current </w:t>
      </w:r>
      <w:r w:rsidRPr="00D01696">
        <w:rPr>
          <w:rFonts w:asciiTheme="majorHAnsi" w:hAnsiTheme="majorHAnsi" w:cstheme="majorHAnsi"/>
          <w:highlight w:val="green"/>
          <w:u w:val="single"/>
        </w:rPr>
        <w:t>state-of-the-art</w:t>
      </w:r>
      <w:r w:rsidRPr="00D01696">
        <w:rPr>
          <w:rFonts w:asciiTheme="majorHAnsi" w:hAnsiTheme="majorHAnsi" w:cstheme="majorHAnsi"/>
          <w:sz w:val="16"/>
        </w:rPr>
        <w:t xml:space="preserve">. On the other hand, if a pair of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does collide within the operation orbit, SpaceX will be the first one who will be badly affected by the fragmentation cloud the collision generates. It's in their own best interest to make sure their system works.</w:t>
      </w:r>
    </w:p>
    <w:p w14:paraId="70C37BF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JH: You mentioned the launch license issued by the FCC, which is a federal commission of the United States. However, space is not the property of the U.S. or any other country. Is there an international body that has a say in these matters?</w:t>
      </w:r>
    </w:p>
    <w:p w14:paraId="1677E78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SL: </w:t>
      </w:r>
      <w:r w:rsidRPr="00D01696">
        <w:rPr>
          <w:rFonts w:asciiTheme="majorHAnsi" w:hAnsiTheme="majorHAnsi" w:cstheme="majorHAnsi"/>
          <w:u w:val="single"/>
        </w:rPr>
        <w:t xml:space="preserve">Five outer space </w:t>
      </w:r>
      <w:r w:rsidRPr="00D01696">
        <w:rPr>
          <w:rFonts w:asciiTheme="majorHAnsi" w:hAnsiTheme="majorHAnsi" w:cstheme="majorHAnsi"/>
          <w:highlight w:val="green"/>
          <w:u w:val="single"/>
        </w:rPr>
        <w:t>treaties</w:t>
      </w:r>
      <w:r w:rsidRPr="00D01696">
        <w:rPr>
          <w:rFonts w:asciiTheme="majorHAnsi" w:hAnsiTheme="majorHAnsi" w:cstheme="majorHAnsi"/>
          <w:u w:val="single"/>
        </w:rPr>
        <w:t xml:space="preserve">, established in the 1960s, 70s and 80s, </w:t>
      </w:r>
      <w:r w:rsidRPr="00D01696">
        <w:rPr>
          <w:rFonts w:asciiTheme="majorHAnsi" w:hAnsiTheme="majorHAnsi" w:cstheme="majorHAnsi"/>
          <w:highlight w:val="green"/>
          <w:u w:val="single"/>
        </w:rPr>
        <w:t xml:space="preserve">do </w:t>
      </w:r>
      <w:r w:rsidRPr="00D01696">
        <w:rPr>
          <w:rStyle w:val="Emphasis"/>
          <w:rFonts w:asciiTheme="majorHAnsi" w:hAnsiTheme="majorHAnsi" w:cstheme="majorHAnsi"/>
          <w:highlight w:val="green"/>
        </w:rPr>
        <w:t>not mention</w:t>
      </w:r>
      <w:r w:rsidRPr="00D01696">
        <w:rPr>
          <w:rStyle w:val="Emphasis"/>
          <w:rFonts w:asciiTheme="majorHAnsi" w:hAnsiTheme="majorHAnsi" w:cstheme="majorHAnsi"/>
        </w:rPr>
        <w:t xml:space="preserve"> space </w:t>
      </w:r>
      <w:r w:rsidRPr="00D01696">
        <w:rPr>
          <w:rStyle w:val="Emphasis"/>
          <w:rFonts w:asciiTheme="majorHAnsi" w:hAnsiTheme="majorHAnsi" w:cstheme="majorHAnsi"/>
          <w:highlight w:val="green"/>
        </w:rPr>
        <w:t>debris</w:t>
      </w:r>
      <w:r w:rsidRPr="00D01696">
        <w:rPr>
          <w:rFonts w:asciiTheme="majorHAnsi" w:hAnsiTheme="majorHAnsi" w:cstheme="majorHAnsi"/>
          <w:sz w:val="16"/>
        </w:rPr>
        <w:t xml:space="preserve">. Instead, there is a lot of coordination, </w:t>
      </w:r>
      <w:proofErr w:type="gramStart"/>
      <w:r w:rsidRPr="00D01696">
        <w:rPr>
          <w:rFonts w:asciiTheme="majorHAnsi" w:hAnsiTheme="majorHAnsi" w:cstheme="majorHAnsi"/>
          <w:sz w:val="16"/>
        </w:rPr>
        <w:t>first of all</w:t>
      </w:r>
      <w:proofErr w:type="gramEnd"/>
      <w:r w:rsidRPr="00D01696">
        <w:rPr>
          <w:rFonts w:asciiTheme="majorHAnsi" w:hAnsiTheme="majorHAnsi" w:cstheme="majorHAnsi"/>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D01696">
        <w:rPr>
          <w:rFonts w:asciiTheme="majorHAnsi" w:hAnsiTheme="majorHAnsi" w:cstheme="majorHAnsi"/>
          <w:sz w:val="16"/>
        </w:rPr>
        <w:t>Roscosmos,to</w:t>
      </w:r>
      <w:proofErr w:type="spellEnd"/>
      <w:proofErr w:type="gramEnd"/>
      <w:r w:rsidRPr="00D01696">
        <w:rPr>
          <w:rFonts w:asciiTheme="majorHAnsi" w:hAnsiTheme="majorHAnsi" w:cstheme="majorHAnsi"/>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D01696">
        <w:rPr>
          <w:rFonts w:asciiTheme="majorHAnsi" w:hAnsiTheme="majorHAnsi" w:cstheme="majorHAnsi"/>
          <w:sz w:val="16"/>
        </w:rPr>
        <w:t>guidelines .</w:t>
      </w:r>
      <w:proofErr w:type="gramEnd"/>
      <w:r w:rsidRPr="00D01696">
        <w:rPr>
          <w:rFonts w:asciiTheme="majorHAnsi" w:hAnsiTheme="majorHAnsi" w:cstheme="majorHAnsi"/>
          <w:sz w:val="16"/>
        </w:rPr>
        <w:t xml:space="preserve"> This committee includes politicians from many countries, including those not currently flying in space. Industries in many countries likewise discuss these issues within the International Organization for Standardization.</w:t>
      </w:r>
    </w:p>
    <w:p w14:paraId="10FA31CA" w14:textId="77777777" w:rsidR="002E7DF0" w:rsidRPr="00D01696" w:rsidRDefault="002E7DF0" w:rsidP="002E7DF0">
      <w:pPr>
        <w:rPr>
          <w:rFonts w:asciiTheme="majorHAnsi" w:hAnsiTheme="majorHAnsi" w:cstheme="majorHAnsi"/>
          <w:u w:val="single"/>
        </w:rPr>
      </w:pPr>
      <w:proofErr w:type="gramStart"/>
      <w:r w:rsidRPr="00D01696">
        <w:rPr>
          <w:rFonts w:asciiTheme="majorHAnsi" w:hAnsiTheme="majorHAnsi" w:cstheme="majorHAnsi"/>
          <w:sz w:val="16"/>
        </w:rPr>
        <w:t>So</w:t>
      </w:r>
      <w:proofErr w:type="gramEnd"/>
      <w:r w:rsidRPr="00D01696">
        <w:rPr>
          <w:rFonts w:asciiTheme="majorHAnsi" w:hAnsiTheme="majorHAnsi" w:cstheme="majorHAnsi"/>
          <w:sz w:val="16"/>
        </w:rPr>
        <w:t xml:space="preserve"> there is a lot of coordination internationally to make sure that we play by the same rules and implement the same set of standards. But right </w:t>
      </w:r>
      <w:proofErr w:type="gramStart"/>
      <w:r w:rsidRPr="00D01696">
        <w:rPr>
          <w:rFonts w:asciiTheme="majorHAnsi" w:hAnsiTheme="majorHAnsi" w:cstheme="majorHAnsi"/>
          <w:sz w:val="16"/>
        </w:rPr>
        <w:t>now</w:t>
      </w:r>
      <w:proofErr w:type="gramEnd"/>
      <w:r w:rsidRPr="00D01696">
        <w:rPr>
          <w:rFonts w:asciiTheme="majorHAnsi" w:hAnsiTheme="majorHAnsi" w:cstheme="majorHAnsi"/>
          <w:sz w:val="16"/>
        </w:rPr>
        <w:t xml:space="preserve"> </w:t>
      </w:r>
      <w:r w:rsidRPr="00D01696">
        <w:rPr>
          <w:rFonts w:asciiTheme="majorHAnsi" w:hAnsiTheme="majorHAnsi" w:cstheme="majorHAnsi"/>
          <w:u w:val="single"/>
        </w:rPr>
        <w:t xml:space="preserve">there is </w:t>
      </w:r>
      <w:r w:rsidRPr="00D01696">
        <w:rPr>
          <w:rStyle w:val="Emphasis"/>
          <w:rFonts w:asciiTheme="majorHAnsi" w:hAnsiTheme="majorHAnsi" w:cstheme="majorHAnsi"/>
        </w:rPr>
        <w:t>no way to directly interface with any nation's sovereignty</w:t>
      </w:r>
      <w:r w:rsidRPr="00D01696">
        <w:rPr>
          <w:rFonts w:asciiTheme="majorHAnsi" w:hAnsiTheme="majorHAnsi" w:cstheme="majorHAnsi"/>
          <w:u w:val="single"/>
        </w:rPr>
        <w:t xml:space="preserve"> over what it launches — the outer space treaties make nation states responsible for the behavior of their individuals or private companies.</w:t>
      </w:r>
    </w:p>
    <w:p w14:paraId="6954BCA4"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lastRenderedPageBreak/>
        <w:t xml:space="preserve">Democratization of technology spurs </w:t>
      </w:r>
      <w:r w:rsidRPr="00D01696">
        <w:rPr>
          <w:rFonts w:asciiTheme="majorHAnsi" w:hAnsiTheme="majorHAnsi" w:cstheme="majorHAnsi"/>
          <w:u w:val="single"/>
        </w:rPr>
        <w:t>rapid development</w:t>
      </w:r>
      <w:r w:rsidRPr="00D01696">
        <w:rPr>
          <w:rFonts w:asciiTheme="majorHAnsi" w:hAnsiTheme="majorHAnsi" w:cstheme="majorHAnsi"/>
        </w:rPr>
        <w:t xml:space="preserve"> – feedback loops </w:t>
      </w:r>
      <w:proofErr w:type="gramStart"/>
      <w:r w:rsidRPr="00D01696">
        <w:rPr>
          <w:rFonts w:asciiTheme="majorHAnsi" w:hAnsiTheme="majorHAnsi" w:cstheme="majorHAnsi"/>
          <w:u w:val="single"/>
        </w:rPr>
        <w:t>ensures</w:t>
      </w:r>
      <w:proofErr w:type="gramEnd"/>
      <w:r w:rsidRPr="00D01696">
        <w:rPr>
          <w:rFonts w:asciiTheme="majorHAnsi" w:hAnsiTheme="majorHAnsi" w:cstheme="majorHAnsi"/>
        </w:rPr>
        <w:t xml:space="preserve"> debris cascades</w:t>
      </w:r>
    </w:p>
    <w:p w14:paraId="72D5CA7F"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BERNAT 20</w:t>
      </w:r>
      <w:r w:rsidRPr="00D0169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0EC6720F"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The second decade of the 21st century has brought a </w:t>
      </w:r>
      <w:r w:rsidRPr="00D01696">
        <w:rPr>
          <w:rStyle w:val="Emphasis"/>
          <w:rFonts w:asciiTheme="majorHAnsi" w:hAnsiTheme="majorHAnsi" w:cstheme="majorHAnsi"/>
        </w:rPr>
        <w:t>dynamic and somewhat surprising development of the space industry</w:t>
      </w:r>
      <w:r w:rsidRPr="00D01696">
        <w:rPr>
          <w:rFonts w:asciiTheme="majorHAnsi" w:hAnsiTheme="majorHAnsi" w:cstheme="majorHAnsi"/>
          <w:sz w:val="16"/>
        </w:rPr>
        <w:t xml:space="preserve">. Since 1972 – the Apollo 17 crew mission to the Moon, the humankind has not left the safe environment of Earth’s orbit, and for years </w:t>
      </w:r>
      <w:r w:rsidRPr="00D01696">
        <w:rPr>
          <w:rFonts w:asciiTheme="majorHAnsi" w:hAnsiTheme="majorHAnsi" w:cstheme="majorHAnsi"/>
          <w:highlight w:val="green"/>
          <w:u w:val="single"/>
        </w:rPr>
        <w:t>the global</w:t>
      </w:r>
      <w:r w:rsidRPr="00D01696">
        <w:rPr>
          <w:rFonts w:asciiTheme="majorHAnsi" w:hAnsiTheme="majorHAnsi" w:cstheme="majorHAnsi"/>
          <w:u w:val="single"/>
        </w:rPr>
        <w:t xml:space="preserve"> space </w:t>
      </w:r>
      <w:r w:rsidRPr="00D01696">
        <w:rPr>
          <w:rFonts w:asciiTheme="majorHAnsi" w:hAnsiTheme="majorHAnsi" w:cstheme="majorHAnsi"/>
          <w:highlight w:val="green"/>
          <w:u w:val="single"/>
        </w:rPr>
        <w:t>sector</w:t>
      </w:r>
      <w:r w:rsidRPr="00D01696">
        <w:rPr>
          <w:rFonts w:asciiTheme="majorHAnsi" w:hAnsiTheme="majorHAnsi" w:cstheme="majorHAnsi"/>
          <w:u w:val="single"/>
        </w:rPr>
        <w:t xml:space="preserve"> has been </w:t>
      </w:r>
      <w:r w:rsidRPr="00D01696">
        <w:rPr>
          <w:rStyle w:val="Emphasis"/>
          <w:rFonts w:asciiTheme="majorHAnsi" w:hAnsiTheme="majorHAnsi" w:cstheme="majorHAnsi"/>
          <w:highlight w:val="green"/>
        </w:rPr>
        <w:t>progressing</w:t>
      </w:r>
      <w:r w:rsidRPr="00D01696">
        <w:rPr>
          <w:rFonts w:asciiTheme="majorHAnsi" w:hAnsiTheme="majorHAnsi" w:cstheme="majorHAnsi"/>
          <w:highlight w:val="green"/>
          <w:u w:val="single"/>
        </w:rPr>
        <w:t xml:space="preserve"> in</w:t>
      </w:r>
      <w:r w:rsidRPr="00D01696">
        <w:rPr>
          <w:rFonts w:asciiTheme="majorHAnsi" w:hAnsiTheme="majorHAnsi" w:cstheme="majorHAnsi"/>
          <w:u w:val="single"/>
        </w:rPr>
        <w:t xml:space="preserve"> </w:t>
      </w:r>
      <w:r w:rsidRPr="00D01696">
        <w:rPr>
          <w:rStyle w:val="Emphasis"/>
          <w:rFonts w:asciiTheme="majorHAnsi" w:hAnsiTheme="majorHAnsi" w:cstheme="majorHAnsi"/>
        </w:rPr>
        <w:t>slow</w:t>
      </w:r>
      <w:r w:rsidRPr="00D01696">
        <w:rPr>
          <w:rFonts w:asciiTheme="majorHAnsi" w:hAnsiTheme="majorHAnsi" w:cstheme="majorHAnsi"/>
          <w:u w:val="single"/>
        </w:rPr>
        <w:t xml:space="preserve"> but </w:t>
      </w:r>
      <w:r w:rsidRPr="00D01696">
        <w:rPr>
          <w:rStyle w:val="Emphasis"/>
          <w:rFonts w:asciiTheme="majorHAnsi" w:hAnsiTheme="majorHAnsi" w:cstheme="majorHAnsi"/>
          <w:highlight w:val="green"/>
        </w:rPr>
        <w:t>steady</w:t>
      </w:r>
      <w:r w:rsidRPr="00D01696">
        <w:rPr>
          <w:rFonts w:asciiTheme="majorHAnsi" w:hAnsiTheme="majorHAnsi" w:cstheme="majorHAnsi"/>
          <w:highlight w:val="green"/>
          <w:u w:val="single"/>
        </w:rPr>
        <w:t xml:space="preserve"> pace</w:t>
      </w:r>
      <w:r w:rsidRPr="00D01696">
        <w:rPr>
          <w:rFonts w:asciiTheme="majorHAnsi" w:hAnsiTheme="majorHAnsi" w:cstheme="majorHAnsi"/>
          <w:u w:val="single"/>
        </w:rPr>
        <w:t xml:space="preserve"> run by a </w:t>
      </w:r>
      <w:r w:rsidRPr="00D01696">
        <w:rPr>
          <w:rStyle w:val="Emphasis"/>
          <w:rFonts w:asciiTheme="majorHAnsi" w:hAnsiTheme="majorHAnsi" w:cstheme="majorHAnsi"/>
        </w:rPr>
        <w:t>few largest space agencies</w:t>
      </w:r>
      <w:r w:rsidRPr="00D01696">
        <w:rPr>
          <w:rFonts w:asciiTheme="majorHAnsi" w:hAnsiTheme="majorHAnsi" w:cstheme="majorHAnsi"/>
          <w:u w:val="single"/>
        </w:rPr>
        <w:t xml:space="preserve"> like American NASA, European ESA, Japanese JAXA, and Chinese CNSA</w:t>
      </w:r>
      <w:r w:rsidRPr="00D01696">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6E12701B"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situation</w:t>
      </w:r>
      <w:r w:rsidRPr="00D01696">
        <w:rPr>
          <w:rFonts w:asciiTheme="majorHAnsi" w:hAnsiTheme="majorHAnsi" w:cstheme="majorHAnsi"/>
          <w:u w:val="single"/>
        </w:rPr>
        <w:t xml:space="preserve"> started to </w:t>
      </w:r>
      <w:r w:rsidRPr="00D01696">
        <w:rPr>
          <w:rFonts w:asciiTheme="majorHAnsi" w:hAnsiTheme="majorHAnsi" w:cstheme="majorHAnsi"/>
          <w:highlight w:val="green"/>
          <w:u w:val="single"/>
        </w:rPr>
        <w:t>change</w:t>
      </w:r>
      <w:r w:rsidRPr="00D01696">
        <w:rPr>
          <w:rFonts w:asciiTheme="majorHAnsi" w:hAnsiTheme="majorHAnsi" w:cstheme="majorHAnsi"/>
          <w:u w:val="single"/>
        </w:rPr>
        <w:t xml:space="preserve"> at the turn of the century </w:t>
      </w:r>
      <w:r w:rsidRPr="00D01696">
        <w:rPr>
          <w:rFonts w:asciiTheme="majorHAnsi" w:hAnsiTheme="majorHAnsi" w:cstheme="majorHAnsi"/>
          <w:highlight w:val="green"/>
          <w:u w:val="single"/>
        </w:rPr>
        <w:t>when</w:t>
      </w:r>
      <w:r w:rsidRPr="00D01696">
        <w:rPr>
          <w:rFonts w:asciiTheme="majorHAnsi" w:hAnsiTheme="majorHAnsi" w:cstheme="majorHAnsi"/>
          <w:u w:val="single"/>
        </w:rPr>
        <w:t xml:space="preserve"> </w:t>
      </w:r>
      <w:r w:rsidRPr="00D01696">
        <w:rPr>
          <w:rStyle w:val="Emphasis"/>
          <w:rFonts w:asciiTheme="majorHAnsi" w:hAnsiTheme="majorHAnsi" w:cstheme="majorHAnsi"/>
        </w:rPr>
        <w:t>new generations</w:t>
      </w:r>
      <w:r w:rsidRPr="00D01696">
        <w:rPr>
          <w:rFonts w:asciiTheme="majorHAnsi" w:hAnsiTheme="majorHAnsi" w:cstheme="majorHAnsi"/>
          <w:u w:val="single"/>
        </w:rPr>
        <w:t xml:space="preserve"> of </w:t>
      </w:r>
      <w:r w:rsidRPr="00D01696">
        <w:rPr>
          <w:rStyle w:val="Emphasis"/>
          <w:rFonts w:asciiTheme="majorHAnsi" w:hAnsiTheme="majorHAnsi" w:cstheme="majorHAnsi"/>
          <w:highlight w:val="green"/>
        </w:rPr>
        <w:t>private entrepreneurs</w:t>
      </w:r>
      <w:r w:rsidRPr="00D01696">
        <w:rPr>
          <w:rFonts w:asciiTheme="majorHAnsi" w:hAnsiTheme="majorHAnsi" w:cstheme="majorHAnsi"/>
          <w:u w:val="single"/>
        </w:rPr>
        <w:t xml:space="preserve"> began to </w:t>
      </w:r>
      <w:r w:rsidRPr="00D01696">
        <w:rPr>
          <w:rStyle w:val="Emphasis"/>
          <w:rFonts w:asciiTheme="majorHAnsi" w:hAnsiTheme="majorHAnsi" w:cstheme="majorHAnsi"/>
          <w:highlight w:val="green"/>
        </w:rPr>
        <w:t>invest</w:t>
      </w:r>
      <w:r w:rsidRPr="00D01696">
        <w:rPr>
          <w:rFonts w:asciiTheme="majorHAnsi" w:hAnsiTheme="majorHAnsi" w:cstheme="majorHAnsi"/>
          <w:highlight w:val="green"/>
          <w:u w:val="single"/>
        </w:rPr>
        <w:t xml:space="preserve"> in</w:t>
      </w:r>
      <w:r w:rsidRPr="00D01696">
        <w:rPr>
          <w:rFonts w:asciiTheme="majorHAnsi" w:hAnsiTheme="majorHAnsi" w:cstheme="majorHAnsi"/>
          <w:u w:val="single"/>
        </w:rPr>
        <w:t xml:space="preserve"> and </w:t>
      </w:r>
      <w:r w:rsidRPr="00D01696">
        <w:rPr>
          <w:rStyle w:val="Emphasis"/>
          <w:rFonts w:asciiTheme="majorHAnsi" w:hAnsiTheme="majorHAnsi" w:cstheme="majorHAnsi"/>
        </w:rPr>
        <w:t>develop</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space technologies</w:t>
      </w:r>
      <w:r w:rsidRPr="00D01696">
        <w:rPr>
          <w:rFonts w:asciiTheme="majorHAnsi" w:hAnsiTheme="majorHAnsi" w:cstheme="majorHAnsi"/>
          <w:u w:val="single"/>
        </w:rPr>
        <w:t xml:space="preserve"> like </w:t>
      </w:r>
      <w:r w:rsidRPr="00D01696">
        <w:rPr>
          <w:rStyle w:val="Emphasis"/>
          <w:rFonts w:asciiTheme="majorHAnsi" w:hAnsiTheme="majorHAnsi" w:cstheme="majorHAnsi"/>
        </w:rPr>
        <w:t>rocket boosters</w:t>
      </w:r>
      <w:r w:rsidRPr="00D01696">
        <w:rPr>
          <w:rFonts w:asciiTheme="majorHAnsi" w:hAnsiTheme="majorHAnsi" w:cstheme="majorHAnsi"/>
          <w:u w:val="single"/>
        </w:rPr>
        <w:t xml:space="preserve">, </w:t>
      </w:r>
      <w:r w:rsidRPr="00D01696">
        <w:rPr>
          <w:rStyle w:val="Emphasis"/>
          <w:rFonts w:asciiTheme="majorHAnsi" w:hAnsiTheme="majorHAnsi" w:cstheme="majorHAnsi"/>
        </w:rPr>
        <w:t>spaceships</w:t>
      </w:r>
      <w:r w:rsidRPr="00D01696">
        <w:rPr>
          <w:rFonts w:asciiTheme="majorHAnsi" w:hAnsiTheme="majorHAnsi" w:cstheme="majorHAnsi"/>
          <w:u w:val="single"/>
        </w:rPr>
        <w:t xml:space="preserve">, and what most important for the </w:t>
      </w:r>
      <w:r w:rsidRPr="00D01696">
        <w:rPr>
          <w:rStyle w:val="Emphasis"/>
          <w:rFonts w:asciiTheme="majorHAnsi" w:hAnsiTheme="majorHAnsi" w:cstheme="majorHAnsi"/>
        </w:rPr>
        <w:t>subject of the paper</w:t>
      </w:r>
      <w:r w:rsidRPr="00D01696">
        <w:rPr>
          <w:rFonts w:asciiTheme="majorHAnsi" w:hAnsiTheme="majorHAnsi" w:cstheme="majorHAnsi"/>
          <w:sz w:val="16"/>
        </w:rPr>
        <w:t xml:space="preserve"> – </w:t>
      </w:r>
      <w:r w:rsidRPr="00D01696">
        <w:rPr>
          <w:rStyle w:val="Emphasis"/>
          <w:rFonts w:asciiTheme="majorHAnsi" w:hAnsiTheme="majorHAnsi" w:cstheme="majorHAnsi"/>
        </w:rPr>
        <w:t>satellites and their</w:t>
      </w:r>
      <w:r w:rsidRPr="00D01696">
        <w:rPr>
          <w:rFonts w:asciiTheme="majorHAnsi" w:hAnsiTheme="majorHAnsi" w:cstheme="majorHAnsi"/>
          <w:sz w:val="16"/>
        </w:rPr>
        <w:t xml:space="preserve"> </w:t>
      </w:r>
      <w:r w:rsidRPr="00D01696">
        <w:rPr>
          <w:rStyle w:val="Emphasis"/>
          <w:rFonts w:asciiTheme="majorHAnsi" w:hAnsiTheme="majorHAnsi" w:cstheme="majorHAnsi"/>
        </w:rPr>
        <w:t>constellations</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This new shift is known among the </w:t>
      </w:r>
      <w:r w:rsidRPr="00D01696">
        <w:rPr>
          <w:rStyle w:val="Emphasis"/>
          <w:rFonts w:asciiTheme="majorHAnsi" w:hAnsiTheme="majorHAnsi" w:cstheme="majorHAnsi"/>
        </w:rPr>
        <w:t>space industry as “Space 2.0”</w:t>
      </w:r>
      <w:r w:rsidRPr="00D01696">
        <w:rPr>
          <w:rFonts w:asciiTheme="majorHAnsi" w:hAnsiTheme="majorHAnsi" w:cstheme="majorHAnsi"/>
          <w:u w:val="single"/>
        </w:rPr>
        <w:t xml:space="preserve">, and its emergence is dated around 2000-2002 when the </w:t>
      </w:r>
      <w:r w:rsidRPr="00D01696">
        <w:rPr>
          <w:rStyle w:val="Emphasis"/>
          <w:rFonts w:asciiTheme="majorHAnsi" w:hAnsiTheme="majorHAnsi" w:cstheme="majorHAnsi"/>
        </w:rPr>
        <w:t>companies</w:t>
      </w:r>
      <w:r w:rsidRPr="00D01696">
        <w:rPr>
          <w:rFonts w:asciiTheme="majorHAnsi" w:hAnsiTheme="majorHAnsi" w:cstheme="majorHAnsi"/>
          <w:u w:val="single"/>
        </w:rPr>
        <w:t xml:space="preserve"> like </w:t>
      </w:r>
      <w:r w:rsidRPr="00D01696">
        <w:rPr>
          <w:rStyle w:val="Emphasis"/>
          <w:rFonts w:asciiTheme="majorHAnsi" w:hAnsiTheme="majorHAnsi" w:cstheme="majorHAnsi"/>
          <w:highlight w:val="green"/>
        </w:rPr>
        <w:t>SpaceX</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Blue</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Origin</w:t>
      </w:r>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Virgin</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Galactic</w:t>
      </w:r>
      <w:r w:rsidRPr="00D01696">
        <w:rPr>
          <w:rFonts w:asciiTheme="majorHAnsi" w:hAnsiTheme="majorHAnsi" w:cstheme="majorHAnsi"/>
          <w:u w:val="single"/>
        </w:rPr>
        <w:t xml:space="preserve"> were </w:t>
      </w:r>
      <w:r w:rsidRPr="00D01696">
        <w:rPr>
          <w:rFonts w:asciiTheme="majorHAnsi" w:hAnsiTheme="majorHAnsi" w:cstheme="majorHAnsi"/>
          <w:highlight w:val="green"/>
          <w:u w:val="single"/>
        </w:rPr>
        <w:t>established</w:t>
      </w:r>
      <w:r w:rsidRPr="00D01696">
        <w:rPr>
          <w:rFonts w:asciiTheme="majorHAnsi" w:hAnsiTheme="majorHAnsi" w:cstheme="majorHAnsi"/>
          <w:sz w:val="16"/>
        </w:rPr>
        <w:t xml:space="preserve">. (Pyle, 2019). </w:t>
      </w:r>
      <w:r w:rsidRPr="00D01696">
        <w:rPr>
          <w:rFonts w:asciiTheme="majorHAnsi" w:hAnsiTheme="majorHAnsi" w:cstheme="majorHAnsi"/>
          <w:u w:val="single"/>
        </w:rPr>
        <w:t>The real change, however, came in 2012</w:t>
      </w:r>
      <w:r w:rsidRPr="00D01696">
        <w:rPr>
          <w:rFonts w:asciiTheme="majorHAnsi" w:hAnsiTheme="majorHAnsi" w:cstheme="majorHAnsi"/>
          <w:sz w:val="16"/>
        </w:rPr>
        <w:t xml:space="preserve"> when the first SpaceX commercial mission was successfully launched to the ISS (NASA, 2012). </w:t>
      </w:r>
    </w:p>
    <w:p w14:paraId="5463A0A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Since then, the </w:t>
      </w:r>
      <w:r w:rsidRPr="00D01696">
        <w:rPr>
          <w:rFonts w:asciiTheme="majorHAnsi" w:hAnsiTheme="majorHAnsi" w:cstheme="majorHAnsi"/>
          <w:highlight w:val="green"/>
          <w:u w:val="single"/>
        </w:rPr>
        <w:t xml:space="preserve">participation of the </w:t>
      </w:r>
      <w:r w:rsidRPr="00D01696">
        <w:rPr>
          <w:rStyle w:val="Emphasis"/>
          <w:rFonts w:asciiTheme="majorHAnsi" w:hAnsiTheme="majorHAnsi" w:cstheme="majorHAnsi"/>
          <w:highlight w:val="green"/>
        </w:rPr>
        <w:t>private sector</w:t>
      </w:r>
      <w:r w:rsidRPr="00D01696">
        <w:rPr>
          <w:rStyle w:val="Emphasis"/>
          <w:rFonts w:asciiTheme="majorHAnsi" w:hAnsiTheme="majorHAnsi" w:cstheme="majorHAnsi"/>
        </w:rPr>
        <w:t xml:space="preserve"> in the space industry has </w:t>
      </w:r>
      <w:r w:rsidRPr="00D01696">
        <w:rPr>
          <w:rStyle w:val="Emphasis"/>
          <w:rFonts w:asciiTheme="majorHAnsi" w:hAnsiTheme="majorHAnsi" w:cstheme="majorHAnsi"/>
          <w:highlight w:val="green"/>
        </w:rPr>
        <w:t>skyrocketed</w:t>
      </w:r>
      <w:r w:rsidRPr="00D01696">
        <w:rPr>
          <w:rStyle w:val="Emphasis"/>
          <w:rFonts w:asciiTheme="majorHAnsi" w:hAnsiTheme="majorHAnsi" w:cstheme="majorHAnsi"/>
        </w:rPr>
        <w:t>, especially in the United States</w:t>
      </w:r>
      <w:r w:rsidRPr="00D01696">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D01696">
        <w:rPr>
          <w:rFonts w:asciiTheme="majorHAnsi" w:hAnsiTheme="majorHAnsi" w:cstheme="majorHAnsi"/>
          <w:sz w:val="16"/>
        </w:rPr>
        <w:t>Weitering</w:t>
      </w:r>
      <w:proofErr w:type="spellEnd"/>
      <w:r w:rsidRPr="00D01696">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0D17601E"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Nowadays, in the space industry, </w:t>
      </w:r>
      <w:r w:rsidRPr="00D01696">
        <w:rPr>
          <w:rFonts w:asciiTheme="majorHAnsi" w:hAnsiTheme="majorHAnsi" w:cstheme="majorHAnsi"/>
          <w:highlight w:val="green"/>
          <w:u w:val="single"/>
        </w:rPr>
        <w:t>we witness</w:t>
      </w:r>
      <w:r w:rsidRPr="00D01696">
        <w:rPr>
          <w:rFonts w:asciiTheme="majorHAnsi" w:hAnsiTheme="majorHAnsi" w:cstheme="majorHAnsi"/>
          <w:u w:val="single"/>
        </w:rPr>
        <w:t xml:space="preserve"> a very </w:t>
      </w:r>
      <w:r w:rsidRPr="00D01696">
        <w:rPr>
          <w:rStyle w:val="Emphasis"/>
          <w:rFonts w:asciiTheme="majorHAnsi" w:hAnsiTheme="majorHAnsi" w:cstheme="majorHAnsi"/>
        </w:rPr>
        <w:t>productive</w:t>
      </w:r>
      <w:r w:rsidRPr="00D01696">
        <w:rPr>
          <w:rFonts w:asciiTheme="majorHAnsi" w:hAnsiTheme="majorHAnsi" w:cstheme="majorHAnsi"/>
          <w:u w:val="single"/>
        </w:rPr>
        <w:t xml:space="preserve"> cybernetic </w:t>
      </w:r>
      <w:r w:rsidRPr="00D01696">
        <w:rPr>
          <w:rFonts w:asciiTheme="majorHAnsi" w:hAnsiTheme="majorHAnsi" w:cstheme="majorHAnsi"/>
          <w:highlight w:val="green"/>
          <w:u w:val="single"/>
        </w:rPr>
        <w:t>feedback look between</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development</w:t>
      </w:r>
      <w:r w:rsidRPr="00D01696">
        <w:rPr>
          <w:rStyle w:val="Emphasis"/>
          <w:rFonts w:asciiTheme="majorHAnsi" w:hAnsiTheme="majorHAnsi" w:cstheme="majorHAnsi"/>
        </w:rPr>
        <w:t xml:space="preserve"> of space technologies</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democratization</w:t>
      </w:r>
      <w:r w:rsidRPr="00D01696">
        <w:rPr>
          <w:rStyle w:val="Emphasis"/>
          <w:rFonts w:asciiTheme="majorHAnsi" w:hAnsiTheme="majorHAnsi" w:cstheme="majorHAnsi"/>
        </w:rPr>
        <w:t xml:space="preserve"> of those technologies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substantial </w:t>
      </w:r>
      <w:r w:rsidRPr="00D01696">
        <w:rPr>
          <w:rStyle w:val="Emphasis"/>
          <w:rFonts w:asciiTheme="majorHAnsi" w:hAnsiTheme="majorHAnsi" w:cstheme="majorHAnsi"/>
          <w:highlight w:val="green"/>
        </w:rPr>
        <w:t>reduction of prices</w:t>
      </w:r>
      <w:r w:rsidRPr="00D01696">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D01696">
        <w:rPr>
          <w:rFonts w:asciiTheme="majorHAnsi" w:hAnsiTheme="majorHAnsi" w:cstheme="majorHAnsi"/>
          <w:u w:val="single"/>
        </w:rPr>
        <w:t xml:space="preserve">This, of course, directly </w:t>
      </w:r>
      <w:r w:rsidRPr="00D01696">
        <w:rPr>
          <w:rFonts w:asciiTheme="majorHAnsi" w:hAnsiTheme="majorHAnsi" w:cstheme="majorHAnsi"/>
          <w:highlight w:val="green"/>
          <w:u w:val="single"/>
        </w:rPr>
        <w:t>translates into</w:t>
      </w:r>
      <w:r w:rsidRPr="00D01696">
        <w:rPr>
          <w:rFonts w:asciiTheme="majorHAnsi" w:hAnsiTheme="majorHAnsi" w:cstheme="majorHAnsi"/>
          <w:u w:val="single"/>
        </w:rPr>
        <w:t xml:space="preserve"> the </w:t>
      </w:r>
      <w:r w:rsidRPr="00D01696">
        <w:rPr>
          <w:rStyle w:val="Emphasis"/>
          <w:rFonts w:asciiTheme="majorHAnsi" w:hAnsiTheme="majorHAnsi" w:cstheme="majorHAnsi"/>
        </w:rPr>
        <w:t>mass</w:t>
      </w:r>
      <w:r w:rsidRPr="00D01696">
        <w:rPr>
          <w:rFonts w:asciiTheme="majorHAnsi" w:hAnsiTheme="majorHAnsi" w:cstheme="majorHAnsi"/>
          <w:u w:val="single"/>
        </w:rPr>
        <w:t xml:space="preserve"> and number of </w:t>
      </w:r>
      <w:r w:rsidRPr="00D01696">
        <w:rPr>
          <w:rFonts w:asciiTheme="majorHAnsi" w:hAnsiTheme="majorHAnsi" w:cstheme="majorHAnsi"/>
          <w:highlight w:val="green"/>
          <w:u w:val="single"/>
        </w:rPr>
        <w:t>objects</w:t>
      </w:r>
      <w:r w:rsidRPr="00D01696">
        <w:rPr>
          <w:rFonts w:asciiTheme="majorHAnsi" w:hAnsiTheme="majorHAnsi" w:cstheme="majorHAnsi"/>
          <w:u w:val="single"/>
        </w:rPr>
        <w:t xml:space="preserve"> that we </w:t>
      </w:r>
      <w:proofErr w:type="gramStart"/>
      <w:r w:rsidRPr="00D01696">
        <w:rPr>
          <w:rFonts w:asciiTheme="majorHAnsi" w:hAnsiTheme="majorHAnsi" w:cstheme="majorHAnsi"/>
          <w:u w:val="single"/>
        </w:rPr>
        <w:t>are able to</w:t>
      </w:r>
      <w:proofErr w:type="gramEnd"/>
      <w:r w:rsidRPr="00D01696">
        <w:rPr>
          <w:rFonts w:asciiTheme="majorHAnsi" w:hAnsiTheme="majorHAnsi" w:cstheme="majorHAnsi"/>
          <w:u w:val="single"/>
        </w:rPr>
        <w:t xml:space="preserve"> put </w:t>
      </w:r>
      <w:r w:rsidRPr="00D01696">
        <w:rPr>
          <w:rFonts w:asciiTheme="majorHAnsi" w:hAnsiTheme="majorHAnsi" w:cstheme="majorHAnsi"/>
          <w:highlight w:val="green"/>
          <w:u w:val="single"/>
        </w:rPr>
        <w:t>in</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orbit</w:t>
      </w:r>
      <w:r w:rsidRPr="00D01696">
        <w:rPr>
          <w:rStyle w:val="Emphasis"/>
          <w:rFonts w:asciiTheme="majorHAnsi" w:hAnsiTheme="majorHAnsi" w:cstheme="majorHAnsi"/>
        </w:rPr>
        <w:t xml:space="preserve"> viably</w:t>
      </w:r>
      <w:r w:rsidRPr="00D01696">
        <w:rPr>
          <w:rFonts w:asciiTheme="majorHAnsi" w:hAnsiTheme="majorHAnsi" w:cstheme="majorHAnsi"/>
          <w:u w:val="single"/>
        </w:rPr>
        <w:t xml:space="preserve">. Once the constellations consisting of </w:t>
      </w:r>
      <w:r w:rsidRPr="00D01696">
        <w:rPr>
          <w:rStyle w:val="Emphasis"/>
          <w:rFonts w:asciiTheme="majorHAnsi" w:hAnsiTheme="majorHAnsi" w:cstheme="majorHAnsi"/>
        </w:rPr>
        <w:t>thousands of satellites were unthinkable</w:t>
      </w:r>
      <w:r w:rsidRPr="00D01696">
        <w:rPr>
          <w:rFonts w:asciiTheme="majorHAnsi" w:hAnsiTheme="majorHAnsi" w:cstheme="majorHAnsi"/>
          <w:u w:val="single"/>
        </w:rPr>
        <w:t xml:space="preserve">, but in the current environment, they become a </w:t>
      </w:r>
      <w:r w:rsidRPr="00D01696">
        <w:rPr>
          <w:rStyle w:val="Emphasis"/>
          <w:rFonts w:asciiTheme="majorHAnsi" w:hAnsiTheme="majorHAnsi" w:cstheme="majorHAnsi"/>
        </w:rPr>
        <w:t>reality</w:t>
      </w:r>
      <w:r w:rsidRPr="00D01696">
        <w:rPr>
          <w:rFonts w:asciiTheme="majorHAnsi" w:hAnsiTheme="majorHAnsi" w:cstheme="majorHAnsi"/>
          <w:sz w:val="16"/>
        </w:rPr>
        <w:t xml:space="preserve">. </w:t>
      </w:r>
    </w:p>
    <w:p w14:paraId="54CF27E1"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D01696">
        <w:rPr>
          <w:rFonts w:asciiTheme="majorHAnsi" w:hAnsiTheme="majorHAnsi" w:cstheme="majorHAnsi"/>
          <w:sz w:val="16"/>
        </w:rPr>
        <w:t>Bernat</w:t>
      </w:r>
      <w:proofErr w:type="spellEnd"/>
      <w:r w:rsidRPr="00D01696">
        <w:rPr>
          <w:rFonts w:asciiTheme="majorHAnsi" w:hAnsiTheme="majorHAnsi" w:cstheme="majorHAnsi"/>
          <w:sz w:val="16"/>
        </w:rPr>
        <w:t xml:space="preserve">, 2019), which has also contributed to the growing numbers of orbiting objects. </w:t>
      </w:r>
    </w:p>
    <w:p w14:paraId="2A39B96F"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The goal of the paper is to present the argumentation that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threat posed by</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cascading collisions</w:t>
      </w:r>
      <w:r w:rsidRPr="00D01696">
        <w:rPr>
          <w:rFonts w:asciiTheme="majorHAnsi" w:hAnsiTheme="majorHAnsi" w:cstheme="majorHAnsi"/>
          <w:u w:val="single"/>
        </w:rPr>
        <w:t xml:space="preserve"> in the Earth’s orbit (</w:t>
      </w:r>
      <w:r w:rsidRPr="00D01696">
        <w:rPr>
          <w:rStyle w:val="Emphasis"/>
          <w:rFonts w:asciiTheme="majorHAnsi" w:hAnsiTheme="majorHAnsi" w:cstheme="majorHAnsi"/>
        </w:rPr>
        <w:t>Kessler</w:t>
      </w:r>
      <w:r w:rsidRPr="00D01696">
        <w:rPr>
          <w:rFonts w:asciiTheme="majorHAnsi" w:hAnsiTheme="majorHAnsi" w:cstheme="majorHAnsi"/>
          <w:u w:val="single"/>
        </w:rPr>
        <w:t xml:space="preserve"> </w:t>
      </w:r>
      <w:r w:rsidRPr="00D01696">
        <w:rPr>
          <w:rStyle w:val="Emphasis"/>
          <w:rFonts w:asciiTheme="majorHAnsi" w:hAnsiTheme="majorHAnsi" w:cstheme="majorHAnsi"/>
        </w:rPr>
        <w:t>syndrome</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is becoming</w:t>
      </w:r>
      <w:r w:rsidRPr="00D01696">
        <w:rPr>
          <w:rFonts w:asciiTheme="majorHAnsi" w:hAnsiTheme="majorHAnsi" w:cstheme="majorHAnsi"/>
          <w:u w:val="single"/>
        </w:rPr>
        <w:t xml:space="preserve"> more </w:t>
      </w:r>
      <w:r w:rsidRPr="00D01696">
        <w:rPr>
          <w:rFonts w:asciiTheme="majorHAnsi" w:hAnsiTheme="majorHAnsi" w:cstheme="majorHAnsi"/>
          <w:highlight w:val="green"/>
          <w:u w:val="single"/>
        </w:rPr>
        <w:t>severe</w:t>
      </w:r>
      <w:r w:rsidRPr="00D01696">
        <w:rPr>
          <w:rFonts w:asciiTheme="majorHAnsi" w:hAnsiTheme="majorHAnsi" w:cstheme="majorHAnsi"/>
          <w:u w:val="single"/>
        </w:rPr>
        <w:t xml:space="preserve"> due to the </w:t>
      </w:r>
      <w:r w:rsidRPr="00D01696">
        <w:rPr>
          <w:rStyle w:val="Emphasis"/>
          <w:rFonts w:asciiTheme="majorHAnsi" w:hAnsiTheme="majorHAnsi" w:cstheme="majorHAnsi"/>
        </w:rPr>
        <w:t>construction of orbital satellite constellations</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the threat that presents a real danger for people during their EVAs and </w:t>
      </w:r>
      <w:r w:rsidRPr="00D01696">
        <w:rPr>
          <w:rFonts w:asciiTheme="majorHAnsi" w:hAnsiTheme="majorHAnsi" w:cstheme="majorHAnsi"/>
          <w:u w:val="single"/>
        </w:rPr>
        <w:lastRenderedPageBreak/>
        <w:t xml:space="preserve">orbital infrastructure, which may bare </w:t>
      </w:r>
      <w:r w:rsidRPr="00D01696">
        <w:rPr>
          <w:rStyle w:val="Emphasis"/>
          <w:rFonts w:asciiTheme="majorHAnsi" w:hAnsiTheme="majorHAnsi" w:cstheme="majorHAnsi"/>
        </w:rPr>
        <w:t>immediate consequences</w:t>
      </w:r>
      <w:r w:rsidRPr="00D01696">
        <w:rPr>
          <w:rFonts w:asciiTheme="majorHAnsi" w:hAnsiTheme="majorHAnsi" w:cstheme="majorHAnsi"/>
          <w:u w:val="single"/>
        </w:rPr>
        <w:t xml:space="preserve"> for </w:t>
      </w:r>
      <w:r w:rsidRPr="00D01696">
        <w:rPr>
          <w:rStyle w:val="Emphasis"/>
          <w:rFonts w:asciiTheme="majorHAnsi" w:hAnsiTheme="majorHAnsi" w:cstheme="majorHAnsi"/>
        </w:rPr>
        <w:t>safety</w:t>
      </w:r>
      <w:r w:rsidRPr="00D01696">
        <w:rPr>
          <w:rFonts w:asciiTheme="majorHAnsi" w:hAnsiTheme="majorHAnsi" w:cstheme="majorHAnsi"/>
          <w:u w:val="single"/>
        </w:rPr>
        <w:t xml:space="preserve"> and </w:t>
      </w:r>
      <w:r w:rsidRPr="00D01696">
        <w:rPr>
          <w:rStyle w:val="Emphasis"/>
          <w:rFonts w:asciiTheme="majorHAnsi" w:hAnsiTheme="majorHAnsi" w:cstheme="majorHAnsi"/>
        </w:rPr>
        <w:t>security</w:t>
      </w:r>
      <w:r w:rsidRPr="00D01696">
        <w:rPr>
          <w:rFonts w:asciiTheme="majorHAnsi" w:hAnsiTheme="majorHAnsi" w:cstheme="majorHAnsi"/>
          <w:u w:val="single"/>
        </w:rPr>
        <w:t xml:space="preserve"> systems on Earth</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In order to</w:t>
      </w:r>
      <w:proofErr w:type="gramEnd"/>
      <w:r w:rsidRPr="00D01696">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38B90E0"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Privatization drive </w:t>
      </w:r>
      <w:r w:rsidRPr="00D01696">
        <w:rPr>
          <w:rFonts w:asciiTheme="majorHAnsi" w:hAnsiTheme="majorHAnsi" w:cstheme="majorHAnsi"/>
          <w:u w:val="single"/>
        </w:rPr>
        <w:t>rivalries</w:t>
      </w:r>
      <w:r w:rsidRPr="00D01696">
        <w:rPr>
          <w:rFonts w:asciiTheme="majorHAnsi" w:hAnsiTheme="majorHAnsi" w:cstheme="majorHAnsi"/>
        </w:rPr>
        <w:t xml:space="preserve"> and </w:t>
      </w:r>
      <w:r w:rsidRPr="00D01696">
        <w:rPr>
          <w:rFonts w:asciiTheme="majorHAnsi" w:hAnsiTheme="majorHAnsi" w:cstheme="majorHAnsi"/>
          <w:u w:val="single"/>
        </w:rPr>
        <w:t>exponentially</w:t>
      </w:r>
      <w:r w:rsidRPr="00D01696">
        <w:rPr>
          <w:rFonts w:asciiTheme="majorHAnsi" w:hAnsiTheme="majorHAnsi" w:cstheme="majorHAnsi"/>
        </w:rPr>
        <w:t xml:space="preserve"> increases debris – lack of regulations </w:t>
      </w:r>
      <w:r w:rsidRPr="00D01696">
        <w:rPr>
          <w:rFonts w:asciiTheme="majorHAnsi" w:hAnsiTheme="majorHAnsi" w:cstheme="majorHAnsi"/>
          <w:u w:val="single"/>
        </w:rPr>
        <w:t>spikes</w:t>
      </w:r>
      <w:r w:rsidRPr="00D01696">
        <w:rPr>
          <w:rFonts w:asciiTheme="majorHAnsi" w:hAnsiTheme="majorHAnsi" w:cstheme="majorHAnsi"/>
        </w:rPr>
        <w:t xml:space="preserve"> it.</w:t>
      </w:r>
    </w:p>
    <w:p w14:paraId="1C4181AC"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BERNAT 20</w:t>
      </w:r>
      <w:r w:rsidRPr="00D0169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81861FA"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5. </w:t>
      </w:r>
      <w:r w:rsidRPr="00D01696">
        <w:rPr>
          <w:rStyle w:val="Emphasis"/>
          <w:rFonts w:asciiTheme="majorHAnsi" w:hAnsiTheme="majorHAnsi" w:cstheme="majorHAnsi"/>
        </w:rPr>
        <w:t>Orbital satellite constellations and the growing threat of the Kessler syndrome</w:t>
      </w:r>
      <w:r w:rsidRPr="00D01696">
        <w:rPr>
          <w:rFonts w:asciiTheme="majorHAnsi" w:hAnsiTheme="majorHAnsi" w:cstheme="majorHAnsi"/>
          <w:sz w:val="16"/>
        </w:rPr>
        <w:t xml:space="preserve"> </w:t>
      </w:r>
    </w:p>
    <w:p w14:paraId="7A737A06"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Space 2.0 – the new era of </w:t>
      </w:r>
      <w:r w:rsidRPr="00D01696">
        <w:rPr>
          <w:rStyle w:val="Emphasis"/>
          <w:rFonts w:asciiTheme="majorHAnsi" w:hAnsiTheme="majorHAnsi" w:cstheme="majorHAnsi"/>
        </w:rPr>
        <w:t>space exploration</w:t>
      </w:r>
      <w:r w:rsidRPr="00D01696">
        <w:rPr>
          <w:rFonts w:asciiTheme="majorHAnsi" w:hAnsiTheme="majorHAnsi" w:cstheme="majorHAnsi"/>
          <w:u w:val="single"/>
        </w:rPr>
        <w:t xml:space="preserve"> that we witness now in the 21st century means, in words of Buzz Aldrin, “moving human enterprise into space”</w:t>
      </w:r>
      <w:r w:rsidRPr="00D01696">
        <w:rPr>
          <w:rFonts w:asciiTheme="majorHAnsi" w:hAnsiTheme="majorHAnsi" w:cstheme="majorHAnsi"/>
          <w:sz w:val="16"/>
        </w:rPr>
        <w:t xml:space="preserve"> (Pyle, 2019, p. xiv). </w:t>
      </w:r>
      <w:r w:rsidRPr="00D01696">
        <w:rPr>
          <w:rFonts w:asciiTheme="majorHAnsi" w:hAnsiTheme="majorHAnsi" w:cstheme="majorHAnsi"/>
          <w:u w:val="single"/>
        </w:rPr>
        <w:t xml:space="preserve">The process of </w:t>
      </w:r>
      <w:r w:rsidRPr="00D01696">
        <w:rPr>
          <w:rStyle w:val="Emphasis"/>
          <w:rFonts w:asciiTheme="majorHAnsi" w:hAnsiTheme="majorHAnsi" w:cstheme="majorHAnsi"/>
          <w:highlight w:val="green"/>
        </w:rPr>
        <w:t xml:space="preserve">commercialization </w:t>
      </w:r>
      <w:r w:rsidRPr="00D01696">
        <w:rPr>
          <w:rStyle w:val="Emphasis"/>
          <w:rFonts w:asciiTheme="majorHAnsi" w:hAnsiTheme="majorHAnsi" w:cstheme="majorHAnsi"/>
        </w:rPr>
        <w:t xml:space="preserve">of outer space </w:t>
      </w:r>
      <w:r w:rsidRPr="00D01696">
        <w:rPr>
          <w:rStyle w:val="Emphasis"/>
          <w:rFonts w:asciiTheme="majorHAnsi" w:hAnsiTheme="majorHAnsi" w:cstheme="majorHAnsi"/>
          <w:highlight w:val="green"/>
        </w:rPr>
        <w:t xml:space="preserve">has </w:t>
      </w:r>
      <w:r w:rsidRPr="00D01696">
        <w:rPr>
          <w:rStyle w:val="Emphasis"/>
          <w:rFonts w:asciiTheme="majorHAnsi" w:hAnsiTheme="majorHAnsi" w:cstheme="majorHAnsi"/>
        </w:rPr>
        <w:t xml:space="preserve">already </w:t>
      </w:r>
      <w:r w:rsidRPr="00D01696">
        <w:rPr>
          <w:rStyle w:val="Emphasis"/>
          <w:rFonts w:asciiTheme="majorHAnsi" w:hAnsiTheme="majorHAnsi" w:cstheme="majorHAnsi"/>
          <w:highlight w:val="green"/>
        </w:rPr>
        <w:t>begun</w:t>
      </w:r>
      <w:r w:rsidRPr="00D01696">
        <w:rPr>
          <w:rFonts w:asciiTheme="majorHAnsi" w:hAnsiTheme="majorHAnsi" w:cstheme="majorHAnsi"/>
          <w:u w:val="single"/>
        </w:rPr>
        <w:t xml:space="preserve"> and is </w:t>
      </w:r>
      <w:r w:rsidRPr="00D01696">
        <w:rPr>
          <w:rStyle w:val="Emphasis"/>
          <w:rFonts w:asciiTheme="majorHAnsi" w:hAnsiTheme="majorHAnsi" w:cstheme="majorHAnsi"/>
        </w:rPr>
        <w:t>not limited to private companies</w:t>
      </w:r>
      <w:r w:rsidRPr="00D01696">
        <w:rPr>
          <w:rFonts w:asciiTheme="majorHAnsi" w:hAnsiTheme="majorHAnsi" w:cstheme="majorHAnsi"/>
          <w:u w:val="single"/>
        </w:rPr>
        <w:t xml:space="preserve"> providing technologies and services for national or international space agencies, as it was in the past</w:t>
      </w:r>
      <w:r w:rsidRPr="00D01696">
        <w:rPr>
          <w:rFonts w:asciiTheme="majorHAnsi" w:hAnsiTheme="majorHAnsi" w:cstheme="majorHAnsi"/>
          <w:sz w:val="16"/>
        </w:rPr>
        <w:t xml:space="preserve">. On the contrary, </w:t>
      </w:r>
      <w:r w:rsidRPr="00D01696">
        <w:rPr>
          <w:rFonts w:asciiTheme="majorHAnsi" w:hAnsiTheme="majorHAnsi" w:cstheme="majorHAnsi"/>
          <w:highlight w:val="green"/>
          <w:u w:val="single"/>
        </w:rPr>
        <w:t>private companies</w:t>
      </w:r>
      <w:r w:rsidRPr="00D01696">
        <w:rPr>
          <w:rFonts w:asciiTheme="majorHAnsi" w:hAnsiTheme="majorHAnsi" w:cstheme="majorHAnsi"/>
          <w:u w:val="single"/>
        </w:rPr>
        <w:t xml:space="preserve"> from the space sector have </w:t>
      </w:r>
      <w:r w:rsidRPr="00D01696">
        <w:rPr>
          <w:rFonts w:asciiTheme="majorHAnsi" w:hAnsiTheme="majorHAnsi" w:cstheme="majorHAnsi"/>
          <w:highlight w:val="green"/>
          <w:u w:val="single"/>
        </w:rPr>
        <w:t>now</w:t>
      </w:r>
      <w:r w:rsidRPr="00D01696">
        <w:rPr>
          <w:rFonts w:asciiTheme="majorHAnsi" w:hAnsiTheme="majorHAnsi" w:cstheme="majorHAnsi"/>
          <w:u w:val="single"/>
        </w:rPr>
        <w:t xml:space="preserve"> matured to </w:t>
      </w:r>
      <w:r w:rsidRPr="00D01696">
        <w:rPr>
          <w:rFonts w:asciiTheme="majorHAnsi" w:hAnsiTheme="majorHAnsi" w:cstheme="majorHAnsi"/>
          <w:highlight w:val="green"/>
          <w:u w:val="single"/>
        </w:rPr>
        <w:t>carry</w:t>
      </w:r>
      <w:r w:rsidRPr="00D01696">
        <w:rPr>
          <w:rFonts w:asciiTheme="majorHAnsi" w:hAnsiTheme="majorHAnsi" w:cstheme="majorHAnsi"/>
          <w:u w:val="single"/>
        </w:rPr>
        <w:t xml:space="preserve"> out their own </w:t>
      </w:r>
      <w:r w:rsidRPr="00D01696">
        <w:rPr>
          <w:rFonts w:asciiTheme="majorHAnsi" w:hAnsiTheme="majorHAnsi" w:cstheme="majorHAnsi"/>
          <w:highlight w:val="green"/>
          <w:u w:val="single"/>
        </w:rPr>
        <w:t>independent projects</w:t>
      </w:r>
      <w:r w:rsidRPr="00D01696">
        <w:rPr>
          <w:rFonts w:asciiTheme="majorHAnsi" w:hAnsiTheme="majorHAnsi" w:cstheme="majorHAnsi"/>
          <w:sz w:val="16"/>
        </w:rPr>
        <w:t xml:space="preserve">. </w:t>
      </w:r>
    </w:p>
    <w:p w14:paraId="3B1D3FF3"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D01696">
        <w:rPr>
          <w:rFonts w:asciiTheme="majorHAnsi" w:hAnsiTheme="majorHAnsi" w:cstheme="majorHAnsi"/>
          <w:sz w:val="16"/>
        </w:rPr>
        <w:t>Station, and</w:t>
      </w:r>
      <w:proofErr w:type="gramEnd"/>
      <w:r w:rsidRPr="00D01696">
        <w:rPr>
          <w:rFonts w:asciiTheme="majorHAnsi" w:hAnsiTheme="majorHAnsi" w:cstheme="majorHAnsi"/>
          <w:sz w:val="16"/>
        </w:rPr>
        <w:t xml:space="preserve"> is in the process of </w:t>
      </w:r>
      <w:r w:rsidRPr="00D01696">
        <w:rPr>
          <w:rFonts w:asciiTheme="majorHAnsi" w:hAnsiTheme="majorHAnsi" w:cstheme="majorHAnsi"/>
          <w:highlight w:val="green"/>
          <w:u w:val="single"/>
        </w:rPr>
        <w:t>constructing</w:t>
      </w:r>
      <w:r w:rsidRPr="00D01696">
        <w:rPr>
          <w:rFonts w:asciiTheme="majorHAnsi" w:hAnsiTheme="majorHAnsi" w:cstheme="majorHAnsi"/>
          <w:u w:val="single"/>
        </w:rPr>
        <w:t xml:space="preserve">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 </w:t>
      </w:r>
      <w:r w:rsidRPr="00D01696">
        <w:rPr>
          <w:rFonts w:asciiTheme="majorHAnsi" w:hAnsiTheme="majorHAnsi" w:cstheme="majorHAnsi"/>
          <w:highlight w:val="green"/>
          <w:u w:val="single"/>
        </w:rPr>
        <w:t>constellation</w:t>
      </w:r>
      <w:r w:rsidRPr="00D01696">
        <w:rPr>
          <w:rFonts w:asciiTheme="majorHAnsi" w:hAnsiTheme="majorHAnsi" w:cstheme="majorHAnsi"/>
          <w:u w:val="single"/>
        </w:rPr>
        <w:t xml:space="preserve"> that will provide high-speed internet access across the planet</w:t>
      </w:r>
      <w:r w:rsidRPr="00D01696">
        <w:rPr>
          <w:rFonts w:asciiTheme="majorHAnsi" w:hAnsiTheme="majorHAnsi" w:cstheme="majorHAnsi"/>
          <w:sz w:val="16"/>
        </w:rPr>
        <w:t xml:space="preserve">. </w:t>
      </w:r>
    </w:p>
    <w:p w14:paraId="6C2B2C36"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Each satellite weighs around 260 kg, is equipped with an </w:t>
      </w:r>
      <w:proofErr w:type="spellStart"/>
      <w:r w:rsidRPr="00D01696">
        <w:rPr>
          <w:rFonts w:asciiTheme="majorHAnsi" w:hAnsiTheme="majorHAnsi" w:cstheme="majorHAnsi"/>
          <w:sz w:val="16"/>
        </w:rPr>
        <w:t>ion</w:t>
      </w:r>
      <w:proofErr w:type="spellEnd"/>
      <w:r w:rsidRPr="00D01696">
        <w:rPr>
          <w:rFonts w:asciiTheme="majorHAnsi" w:hAnsiTheme="majorHAnsi" w:cstheme="majorHAnsi"/>
          <w:sz w:val="16"/>
        </w:rPr>
        <w:t xml:space="preserve"> propulsion system, autonomous collision avoidance system, and orbits Earth at approximately 540-560 km altitude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2020). At the beginning of November 2020, more than 860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were orbiting the Earth (Jewett, 2020). </w:t>
      </w:r>
      <w:r w:rsidRPr="00D01696">
        <w:rPr>
          <w:rFonts w:asciiTheme="majorHAnsi" w:hAnsiTheme="majorHAnsi" w:cstheme="majorHAnsi"/>
          <w:u w:val="single"/>
        </w:rPr>
        <w:t xml:space="preserve">Immediate </w:t>
      </w:r>
      <w:r w:rsidRPr="00D01696">
        <w:rPr>
          <w:rFonts w:asciiTheme="majorHAnsi" w:hAnsiTheme="majorHAnsi" w:cstheme="majorHAnsi"/>
          <w:highlight w:val="green"/>
          <w:u w:val="single"/>
        </w:rPr>
        <w:t>plans include</w:t>
      </w:r>
      <w:r w:rsidRPr="00D01696">
        <w:rPr>
          <w:rFonts w:asciiTheme="majorHAnsi" w:hAnsiTheme="majorHAnsi" w:cstheme="majorHAnsi"/>
          <w:u w:val="single"/>
        </w:rPr>
        <w:t xml:space="preserve"> launching </w:t>
      </w:r>
      <w:r w:rsidRPr="00D01696">
        <w:rPr>
          <w:rStyle w:val="Emphasis"/>
          <w:rFonts w:asciiTheme="majorHAnsi" w:hAnsiTheme="majorHAnsi" w:cstheme="majorHAnsi"/>
          <w:highlight w:val="green"/>
        </w:rPr>
        <w:t>12,000</w:t>
      </w:r>
      <w:r w:rsidRPr="00D01696">
        <w:rPr>
          <w:rStyle w:val="Emphasis"/>
          <w:rFonts w:asciiTheme="majorHAnsi" w:hAnsiTheme="majorHAnsi" w:cstheme="majorHAnsi"/>
        </w:rPr>
        <w:t xml:space="preserve"> satellites, </w:t>
      </w:r>
      <w:r w:rsidRPr="00D01696">
        <w:rPr>
          <w:rStyle w:val="Emphasis"/>
          <w:rFonts w:asciiTheme="majorHAnsi" w:hAnsiTheme="majorHAnsi" w:cstheme="majorHAnsi"/>
          <w:highlight w:val="green"/>
        </w:rPr>
        <w:t>but they assume</w:t>
      </w:r>
      <w:r w:rsidRPr="00D01696">
        <w:rPr>
          <w:rStyle w:val="Emphasis"/>
          <w:rFonts w:asciiTheme="majorHAnsi" w:hAnsiTheme="majorHAnsi" w:cstheme="majorHAnsi"/>
        </w:rPr>
        <w:t xml:space="preserve"> a potential later extension to </w:t>
      </w:r>
      <w:r w:rsidRPr="00D01696">
        <w:rPr>
          <w:rStyle w:val="Emphasis"/>
          <w:rFonts w:asciiTheme="majorHAnsi" w:hAnsiTheme="majorHAnsi" w:cstheme="majorHAnsi"/>
          <w:highlight w:val="green"/>
        </w:rPr>
        <w:t>42,000</w:t>
      </w:r>
      <w:r w:rsidRPr="00D01696">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2020). The </w:t>
      </w:r>
      <w:r w:rsidRPr="00D01696">
        <w:rPr>
          <w:rFonts w:asciiTheme="majorHAnsi" w:hAnsiTheme="majorHAnsi" w:cstheme="majorHAnsi"/>
          <w:u w:val="single"/>
        </w:rPr>
        <w:t>orbital collisions are, however, inevitable</w:t>
      </w:r>
      <w:r w:rsidRPr="00D01696">
        <w:rPr>
          <w:rFonts w:asciiTheme="majorHAnsi" w:hAnsiTheme="majorHAnsi" w:cstheme="majorHAnsi"/>
          <w:sz w:val="16"/>
        </w:rPr>
        <w:t xml:space="preserve">. As it was shown before, </w:t>
      </w:r>
      <w:r w:rsidRPr="00D01696">
        <w:rPr>
          <w:rFonts w:asciiTheme="majorHAnsi" w:hAnsiTheme="majorHAnsi" w:cstheme="majorHAnsi"/>
          <w:u w:val="single"/>
        </w:rPr>
        <w:t xml:space="preserve">the possibility of </w:t>
      </w:r>
      <w:r w:rsidRPr="00D01696">
        <w:rPr>
          <w:rFonts w:asciiTheme="majorHAnsi" w:hAnsiTheme="majorHAnsi" w:cstheme="majorHAnsi"/>
          <w:highlight w:val="green"/>
          <w:u w:val="single"/>
        </w:rPr>
        <w:t>collisions grows with</w:t>
      </w:r>
      <w:r w:rsidRPr="00D01696">
        <w:rPr>
          <w:rFonts w:asciiTheme="majorHAnsi" w:hAnsiTheme="majorHAnsi" w:cstheme="majorHAnsi"/>
          <w:u w:val="single"/>
        </w:rPr>
        <w:t xml:space="preserve"> the number of </w:t>
      </w:r>
      <w:r w:rsidRPr="00D01696">
        <w:rPr>
          <w:rFonts w:asciiTheme="majorHAnsi" w:hAnsiTheme="majorHAnsi" w:cstheme="majorHAnsi"/>
          <w:highlight w:val="green"/>
          <w:u w:val="single"/>
        </w:rPr>
        <w:t>orbital objects</w:t>
      </w:r>
      <w:r w:rsidRPr="00D01696">
        <w:rPr>
          <w:rFonts w:asciiTheme="majorHAnsi" w:hAnsiTheme="majorHAnsi" w:cstheme="majorHAnsi"/>
          <w:sz w:val="16"/>
        </w:rPr>
        <w:t xml:space="preserve">. </w:t>
      </w:r>
      <w:proofErr w:type="spellStart"/>
      <w:r w:rsidRPr="00D01696">
        <w:rPr>
          <w:rFonts w:asciiTheme="majorHAnsi" w:hAnsiTheme="majorHAnsi" w:cstheme="majorHAnsi"/>
          <w:sz w:val="16"/>
        </w:rPr>
        <w:t>Bastida</w:t>
      </w:r>
      <w:proofErr w:type="spellEnd"/>
      <w:r w:rsidRPr="00D01696">
        <w:rPr>
          <w:rFonts w:asciiTheme="majorHAnsi" w:hAnsiTheme="majorHAnsi" w:cstheme="majorHAnsi"/>
          <w:sz w:val="16"/>
        </w:rPr>
        <w:t xml:space="preserve"> </w:t>
      </w:r>
      <w:proofErr w:type="spellStart"/>
      <w:r w:rsidRPr="00D01696">
        <w:rPr>
          <w:rFonts w:asciiTheme="majorHAnsi" w:hAnsiTheme="majorHAnsi" w:cstheme="majorHAnsi"/>
          <w:u w:val="single"/>
        </w:rPr>
        <w:t>Virgili</w:t>
      </w:r>
      <w:proofErr w:type="spellEnd"/>
      <w:r w:rsidRPr="00D01696">
        <w:rPr>
          <w:rFonts w:asciiTheme="majorHAnsi" w:hAnsiTheme="majorHAnsi" w:cstheme="majorHAnsi"/>
          <w:u w:val="single"/>
        </w:rPr>
        <w:t xml:space="preserve"> with the team </w:t>
      </w:r>
      <w:r w:rsidRPr="00D01696">
        <w:rPr>
          <w:rFonts w:asciiTheme="majorHAnsi" w:hAnsiTheme="majorHAnsi" w:cstheme="majorHAnsi"/>
          <w:highlight w:val="green"/>
          <w:u w:val="single"/>
        </w:rPr>
        <w:t>compared</w:t>
      </w:r>
      <w:r w:rsidRPr="00D01696">
        <w:rPr>
          <w:rFonts w:asciiTheme="majorHAnsi" w:hAnsiTheme="majorHAnsi" w:cstheme="majorHAnsi"/>
          <w:sz w:val="16"/>
        </w:rPr>
        <w:t xml:space="preserve"> (2016, p. 154-155) </w:t>
      </w:r>
      <w:r w:rsidRPr="00D01696">
        <w:rPr>
          <w:rFonts w:asciiTheme="majorHAnsi" w:hAnsiTheme="majorHAnsi" w:cstheme="majorHAnsi"/>
          <w:u w:val="single"/>
        </w:rPr>
        <w:t xml:space="preserve">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environment development </w:t>
      </w:r>
      <w:r w:rsidRPr="00D01696">
        <w:rPr>
          <w:rStyle w:val="Emphasis"/>
          <w:rFonts w:asciiTheme="majorHAnsi" w:hAnsiTheme="majorHAnsi" w:cstheme="majorHAnsi"/>
          <w:highlight w:val="green"/>
        </w:rPr>
        <w:t>without</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with</w:t>
      </w:r>
      <w:r w:rsidRPr="00D01696">
        <w:rPr>
          <w:rFonts w:asciiTheme="majorHAnsi" w:hAnsiTheme="majorHAnsi" w:cstheme="majorHAnsi"/>
          <w:highlight w:val="green"/>
          <w:u w:val="single"/>
        </w:rPr>
        <w:t xml:space="preserve"> </w:t>
      </w:r>
      <w:r w:rsidRPr="00D01696">
        <w:rPr>
          <w:rFonts w:asciiTheme="majorHAnsi" w:hAnsiTheme="majorHAnsi" w:cstheme="majorHAnsi"/>
          <w:u w:val="single"/>
        </w:rPr>
        <w:t xml:space="preserve">a large </w:t>
      </w:r>
      <w:r w:rsidRPr="00D01696">
        <w:rPr>
          <w:rStyle w:val="Emphasis"/>
          <w:rFonts w:asciiTheme="majorHAnsi" w:hAnsiTheme="majorHAnsi" w:cstheme="majorHAnsi"/>
        </w:rPr>
        <w:t xml:space="preserve">hypothetical </w:t>
      </w:r>
      <w:r w:rsidRPr="00D01696">
        <w:rPr>
          <w:rStyle w:val="Emphasis"/>
          <w:rFonts w:asciiTheme="majorHAnsi" w:hAnsiTheme="majorHAnsi" w:cstheme="majorHAnsi"/>
          <w:highlight w:val="green"/>
        </w:rPr>
        <w:t>constellation</w:t>
      </w:r>
      <w:r w:rsidRPr="00D01696">
        <w:rPr>
          <w:rFonts w:asciiTheme="majorHAnsi" w:hAnsiTheme="majorHAnsi" w:cstheme="majorHAnsi"/>
          <w:sz w:val="16"/>
        </w:rPr>
        <w:t xml:space="preserve"> consisting of merely 1080 satellites, distributed across 20 orbital planes at 1,100 km altitude (Fig. 5).</w:t>
      </w:r>
    </w:p>
    <w:p w14:paraId="4F4BF2C7" w14:textId="77777777" w:rsidR="002E7DF0" w:rsidRPr="00D01696" w:rsidRDefault="002E7DF0" w:rsidP="002E7DF0">
      <w:pPr>
        <w:rPr>
          <w:rFonts w:asciiTheme="majorHAnsi" w:hAnsiTheme="majorHAnsi" w:cstheme="majorHAnsi"/>
        </w:rPr>
      </w:pPr>
      <w:r w:rsidRPr="00D01696">
        <w:rPr>
          <w:rFonts w:asciiTheme="majorHAnsi" w:hAnsiTheme="majorHAnsi" w:cstheme="majorHAnsi"/>
          <w:noProof/>
        </w:rPr>
        <w:lastRenderedPageBreak/>
        <w:drawing>
          <wp:inline distT="0" distB="0" distL="0" distR="0" wp14:anchorId="4526918E" wp14:editId="73AAC79B">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2FAD8A25" w14:textId="77777777" w:rsidR="002E7DF0" w:rsidRPr="00D01696" w:rsidRDefault="002E7DF0" w:rsidP="002E7DF0">
      <w:pPr>
        <w:rPr>
          <w:rStyle w:val="Emphasis"/>
          <w:rFonts w:asciiTheme="majorHAnsi" w:hAnsiTheme="majorHAnsi" w:cstheme="majorHAnsi"/>
        </w:rPr>
      </w:pPr>
      <w:r w:rsidRPr="00D01696">
        <w:rPr>
          <w:rStyle w:val="Emphasis"/>
          <w:rFonts w:asciiTheme="majorHAnsi" w:hAnsiTheme="majorHAnsi" w:cstheme="majorHAnsi"/>
        </w:rPr>
        <w:t xml:space="preserve">Figure 5. Comparison of </w:t>
      </w:r>
      <w:proofErr w:type="gramStart"/>
      <w:r w:rsidRPr="00D01696">
        <w:rPr>
          <w:rStyle w:val="Emphasis"/>
          <w:rFonts w:asciiTheme="majorHAnsi" w:hAnsiTheme="majorHAnsi" w:cstheme="majorHAnsi"/>
        </w:rPr>
        <w:t>long term</w:t>
      </w:r>
      <w:proofErr w:type="gramEnd"/>
      <w:r w:rsidRPr="00D01696">
        <w:rPr>
          <w:rStyle w:val="Emphasis"/>
          <w:rFonts w:asciiTheme="majorHAnsi" w:hAnsiTheme="majorHAnsi" w:cstheme="majorHAnsi"/>
        </w:rPr>
        <w:t xml:space="preserve"> evolution of the number of objects in LEO with and without the constellation (</w:t>
      </w:r>
      <w:proofErr w:type="spellStart"/>
      <w:r w:rsidRPr="00D01696">
        <w:rPr>
          <w:rStyle w:val="Emphasis"/>
          <w:rFonts w:asciiTheme="majorHAnsi" w:hAnsiTheme="majorHAnsi" w:cstheme="majorHAnsi"/>
        </w:rPr>
        <w:t>Virgili</w:t>
      </w:r>
      <w:proofErr w:type="spellEnd"/>
      <w:r w:rsidRPr="00D01696">
        <w:rPr>
          <w:rStyle w:val="Emphasis"/>
          <w:rFonts w:asciiTheme="majorHAnsi" w:hAnsiTheme="majorHAnsi" w:cstheme="majorHAnsi"/>
        </w:rPr>
        <w:t xml:space="preserve"> et al., 2016, p. 155)</w:t>
      </w:r>
    </w:p>
    <w:p w14:paraId="2F997CB8"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It </w:t>
      </w:r>
      <w:proofErr w:type="gramStart"/>
      <w:r w:rsidRPr="00D01696">
        <w:rPr>
          <w:rFonts w:asciiTheme="majorHAnsi" w:hAnsiTheme="majorHAnsi" w:cstheme="majorHAnsi"/>
          <w:sz w:val="16"/>
        </w:rPr>
        <w:t>has to</w:t>
      </w:r>
      <w:proofErr w:type="gramEnd"/>
      <w:r w:rsidRPr="00D01696">
        <w:rPr>
          <w:rFonts w:asciiTheme="majorHAnsi" w:hAnsiTheme="majorHAnsi" w:cstheme="majorHAnsi"/>
          <w:sz w:val="16"/>
        </w:rPr>
        <w:t xml:space="preserve"> be noted that although SpaceX’s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is the only constellation that is being built in orbit, it is not the only one planned. </w:t>
      </w:r>
      <w:r w:rsidRPr="00D01696">
        <w:rPr>
          <w:rFonts w:asciiTheme="majorHAnsi" w:hAnsiTheme="majorHAnsi" w:cstheme="majorHAnsi"/>
          <w:highlight w:val="green"/>
          <w:u w:val="single"/>
        </w:rPr>
        <w:t>There are</w:t>
      </w:r>
      <w:r w:rsidRPr="00D01696">
        <w:rPr>
          <w:rFonts w:asciiTheme="majorHAnsi" w:hAnsiTheme="majorHAnsi" w:cstheme="majorHAnsi"/>
          <w:u w:val="single"/>
        </w:rPr>
        <w:t xml:space="preserve"> at least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few initiatives</w:t>
      </w:r>
      <w:r w:rsidRPr="00D01696">
        <w:rPr>
          <w:rStyle w:val="Emphasis"/>
          <w:rFonts w:asciiTheme="majorHAnsi" w:hAnsiTheme="majorHAnsi" w:cstheme="majorHAnsi"/>
        </w:rPr>
        <w:t xml:space="preserve"> aiming at the same goal</w:t>
      </w:r>
      <w:r w:rsidRPr="00D01696">
        <w:rPr>
          <w:rFonts w:asciiTheme="majorHAnsi" w:hAnsiTheme="majorHAnsi" w:cstheme="majorHAnsi"/>
          <w:u w:val="single"/>
        </w:rPr>
        <w:t xml:space="preserve"> – to construct internet infrastructure at the Earth’s orbit</w:t>
      </w:r>
      <w:r w:rsidRPr="00D01696">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D01696">
        <w:rPr>
          <w:rFonts w:asciiTheme="majorHAnsi" w:hAnsiTheme="majorHAnsi" w:cstheme="majorHAnsi"/>
          <w:sz w:val="16"/>
        </w:rPr>
        <w:t>Starlink’s</w:t>
      </w:r>
      <w:proofErr w:type="spellEnd"/>
      <w:r w:rsidRPr="00D01696">
        <w:rPr>
          <w:rFonts w:asciiTheme="majorHAnsi" w:hAnsiTheme="majorHAnsi" w:cstheme="majorHAnsi"/>
          <w:sz w:val="16"/>
        </w:rPr>
        <w:t xml:space="preserve"> biggest competitors (Henry, 2019b). Now, </w:t>
      </w:r>
      <w:r w:rsidRPr="00D01696">
        <w:rPr>
          <w:rFonts w:asciiTheme="majorHAnsi" w:hAnsiTheme="majorHAnsi" w:cstheme="majorHAnsi"/>
          <w:highlight w:val="green"/>
          <w:u w:val="single"/>
        </w:rPr>
        <w:t xml:space="preserve">there is </w:t>
      </w:r>
      <w:r w:rsidRPr="00D01696">
        <w:rPr>
          <w:rFonts w:asciiTheme="majorHAnsi" w:hAnsiTheme="majorHAnsi" w:cstheme="majorHAnsi"/>
          <w:u w:val="single"/>
        </w:rPr>
        <w:t xml:space="preserve">even a </w:t>
      </w:r>
      <w:r w:rsidRPr="00D01696">
        <w:rPr>
          <w:rStyle w:val="Emphasis"/>
          <w:rFonts w:asciiTheme="majorHAnsi" w:hAnsiTheme="majorHAnsi" w:cstheme="majorHAnsi"/>
          <w:highlight w:val="green"/>
        </w:rPr>
        <w:t>rivalry between</w:t>
      </w:r>
      <w:r w:rsidRPr="00D01696">
        <w:rPr>
          <w:rStyle w:val="Emphasis"/>
          <w:rFonts w:asciiTheme="majorHAnsi" w:hAnsiTheme="majorHAnsi" w:cstheme="majorHAnsi"/>
        </w:rPr>
        <w:t xml:space="preserve"> the two </w:t>
      </w:r>
      <w:r w:rsidRPr="00D01696">
        <w:rPr>
          <w:rStyle w:val="Emphasis"/>
          <w:rFonts w:asciiTheme="majorHAnsi" w:hAnsiTheme="majorHAnsi" w:cstheme="majorHAnsi"/>
          <w:highlight w:val="green"/>
        </w:rPr>
        <w:t>companies</w:t>
      </w:r>
      <w:r w:rsidRPr="00D01696">
        <w:rPr>
          <w:rFonts w:asciiTheme="majorHAnsi" w:hAnsiTheme="majorHAnsi" w:cstheme="majorHAnsi"/>
          <w:u w:val="single"/>
        </w:rPr>
        <w:t xml:space="preserve"> because Kuiper’s </w:t>
      </w:r>
      <w:r w:rsidRPr="00D01696">
        <w:rPr>
          <w:rStyle w:val="Emphasis"/>
          <w:rFonts w:asciiTheme="majorHAnsi" w:hAnsiTheme="majorHAnsi" w:cstheme="majorHAnsi"/>
        </w:rPr>
        <w:t>lowest orbital shell is planned to be 590 km</w:t>
      </w:r>
      <w:r w:rsidRPr="00D01696">
        <w:rPr>
          <w:rFonts w:asciiTheme="majorHAnsi" w:hAnsiTheme="majorHAnsi" w:cstheme="majorHAnsi"/>
          <w:u w:val="single"/>
        </w:rPr>
        <w:t>, with a tolerance of 9 km either above or below</w:t>
      </w:r>
      <w:r w:rsidRPr="00D01696">
        <w:rPr>
          <w:rFonts w:asciiTheme="majorHAnsi" w:hAnsiTheme="majorHAnsi" w:cstheme="majorHAnsi"/>
          <w:sz w:val="16"/>
        </w:rPr>
        <w:t xml:space="preserve"> (Cao, 2020), which is the altitude of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Moreover, </w:t>
      </w:r>
      <w:r w:rsidRPr="00D01696">
        <w:rPr>
          <w:rFonts w:asciiTheme="majorHAnsi" w:hAnsiTheme="majorHAnsi" w:cstheme="majorHAnsi"/>
          <w:u w:val="single"/>
        </w:rPr>
        <w:t xml:space="preserve">the race for space in orbit is now at the beginning. </w:t>
      </w:r>
    </w:p>
    <w:p w14:paraId="2E525910" w14:textId="77777777" w:rsidR="002E7DF0" w:rsidRPr="00D01696" w:rsidRDefault="002E7DF0" w:rsidP="002E7DF0">
      <w:pPr>
        <w:rPr>
          <w:rFonts w:asciiTheme="majorHAnsi" w:hAnsiTheme="majorHAnsi" w:cstheme="majorHAnsi"/>
          <w:b/>
          <w:iCs/>
          <w:u w:val="single"/>
        </w:rPr>
      </w:pPr>
      <w:r w:rsidRPr="00D01696">
        <w:rPr>
          <w:rFonts w:asciiTheme="majorHAnsi" w:hAnsiTheme="majorHAnsi" w:cstheme="majorHAnsi"/>
          <w:u w:val="single"/>
        </w:rPr>
        <w:t xml:space="preserve">The outer space is vast. It increasingly becomes more cluttered with both </w:t>
      </w:r>
      <w:r w:rsidRPr="00D01696">
        <w:rPr>
          <w:rStyle w:val="Emphasis"/>
          <w:rFonts w:asciiTheme="majorHAnsi" w:hAnsiTheme="majorHAnsi" w:cstheme="majorHAnsi"/>
        </w:rPr>
        <w:t>operational satellites and space debris</w:t>
      </w:r>
      <w:r w:rsidRPr="00D01696">
        <w:rPr>
          <w:rFonts w:asciiTheme="majorHAnsi" w:hAnsiTheme="majorHAnsi" w:cstheme="majorHAnsi"/>
          <w:u w:val="single"/>
        </w:rPr>
        <w:t xml:space="preserve">. The threat of collisions </w:t>
      </w:r>
      <w:proofErr w:type="gramStart"/>
      <w:r w:rsidRPr="00D01696">
        <w:rPr>
          <w:rFonts w:asciiTheme="majorHAnsi" w:hAnsiTheme="majorHAnsi" w:cstheme="majorHAnsi"/>
          <w:u w:val="single"/>
        </w:rPr>
        <w:t>increases</w:t>
      </w:r>
      <w:proofErr w:type="gramEnd"/>
      <w:r w:rsidRPr="00D01696">
        <w:rPr>
          <w:rFonts w:asciiTheme="majorHAnsi" w:hAnsiTheme="majorHAnsi" w:cstheme="majorHAnsi"/>
          <w:u w:val="single"/>
        </w:rPr>
        <w:t xml:space="preserve"> and </w:t>
      </w:r>
      <w:r w:rsidRPr="00D01696">
        <w:rPr>
          <w:rFonts w:asciiTheme="majorHAnsi" w:hAnsiTheme="majorHAnsi" w:cstheme="majorHAnsi"/>
          <w:highlight w:val="green"/>
          <w:u w:val="single"/>
        </w:rPr>
        <w:t>no institution</w:t>
      </w:r>
      <w:r w:rsidRPr="00D01696">
        <w:rPr>
          <w:rFonts w:asciiTheme="majorHAnsi" w:hAnsiTheme="majorHAnsi" w:cstheme="majorHAnsi"/>
          <w:u w:val="single"/>
        </w:rPr>
        <w:t xml:space="preserve"> or body </w:t>
      </w:r>
      <w:r w:rsidRPr="00D01696">
        <w:rPr>
          <w:rFonts w:asciiTheme="majorHAnsi" w:hAnsiTheme="majorHAnsi" w:cstheme="majorHAnsi"/>
          <w:highlight w:val="green"/>
          <w:u w:val="single"/>
        </w:rPr>
        <w:t>has enough power to</w:t>
      </w:r>
      <w:r w:rsidRPr="00D01696">
        <w:rPr>
          <w:rFonts w:asciiTheme="majorHAnsi" w:hAnsiTheme="majorHAnsi" w:cstheme="majorHAnsi"/>
          <w:u w:val="single"/>
        </w:rPr>
        <w:t xml:space="preserve"> license, </w:t>
      </w:r>
      <w:r w:rsidRPr="00D01696">
        <w:rPr>
          <w:rFonts w:asciiTheme="majorHAnsi" w:hAnsiTheme="majorHAnsi" w:cstheme="majorHAnsi"/>
          <w:highlight w:val="green"/>
          <w:u w:val="single"/>
        </w:rPr>
        <w:t>coordinate</w:t>
      </w:r>
      <w:r w:rsidRPr="00D01696">
        <w:rPr>
          <w:rFonts w:asciiTheme="majorHAnsi" w:hAnsiTheme="majorHAnsi" w:cstheme="majorHAnsi"/>
          <w:u w:val="single"/>
        </w:rPr>
        <w:t xml:space="preserve"> and regulate what is sent to the </w:t>
      </w:r>
      <w:r w:rsidRPr="00D01696">
        <w:rPr>
          <w:rFonts w:asciiTheme="majorHAnsi" w:hAnsiTheme="majorHAnsi" w:cstheme="majorHAnsi"/>
          <w:highlight w:val="green"/>
          <w:u w:val="single"/>
        </w:rPr>
        <w:t>orbit</w:t>
      </w:r>
      <w:r w:rsidRPr="00D01696">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D01696">
        <w:rPr>
          <w:rFonts w:asciiTheme="majorHAnsi" w:hAnsiTheme="majorHAnsi" w:cstheme="majorHAnsi"/>
          <w:sz w:val="16"/>
        </w:rPr>
        <w:t>in the area of</w:t>
      </w:r>
      <w:proofErr w:type="gramEnd"/>
      <w:r w:rsidRPr="00D01696">
        <w:rPr>
          <w:rFonts w:asciiTheme="majorHAnsi" w:hAnsiTheme="majorHAnsi" w:cstheme="majorHAnsi"/>
          <w:sz w:val="16"/>
        </w:rPr>
        <w:t xml:space="preserve"> private constellations, it is the Federal Aviation Administration (FAA) that issues the appropriate approvals. </w:t>
      </w:r>
      <w:r w:rsidRPr="00D01696">
        <w:rPr>
          <w:rFonts w:asciiTheme="majorHAnsi" w:hAnsiTheme="majorHAnsi" w:cstheme="majorHAnsi"/>
          <w:u w:val="single"/>
        </w:rPr>
        <w:t xml:space="preserve">The race to put broadband internet satellites bears similarities to the gold rush – </w:t>
      </w:r>
      <w:r w:rsidRPr="00D01696">
        <w:rPr>
          <w:rFonts w:asciiTheme="majorHAnsi" w:hAnsiTheme="majorHAnsi" w:cstheme="majorHAnsi"/>
          <w:highlight w:val="green"/>
          <w:u w:val="single"/>
        </w:rPr>
        <w:t xml:space="preserve">there are </w:t>
      </w:r>
      <w:r w:rsidRPr="00D01696">
        <w:rPr>
          <w:rStyle w:val="Emphasis"/>
          <w:rFonts w:asciiTheme="majorHAnsi" w:hAnsiTheme="majorHAnsi" w:cstheme="majorHAnsi"/>
          <w:highlight w:val="green"/>
        </w:rPr>
        <w:t>no rules</w:t>
      </w:r>
      <w:r w:rsidRPr="00D01696">
        <w:rPr>
          <w:rFonts w:asciiTheme="majorHAnsi" w:hAnsiTheme="majorHAnsi" w:cstheme="majorHAnsi"/>
          <w:u w:val="single"/>
        </w:rPr>
        <w:t xml:space="preserve">, at the global level, </w:t>
      </w:r>
      <w:r w:rsidRPr="00D01696">
        <w:rPr>
          <w:rFonts w:asciiTheme="majorHAnsi" w:hAnsiTheme="majorHAnsi" w:cstheme="majorHAnsi"/>
          <w:highlight w:val="green"/>
          <w:u w:val="single"/>
        </w:rPr>
        <w:t xml:space="preserve">apart from </w:t>
      </w:r>
      <w:r w:rsidRPr="00D01696">
        <w:rPr>
          <w:rStyle w:val="Emphasis"/>
          <w:rFonts w:asciiTheme="majorHAnsi" w:hAnsiTheme="majorHAnsi" w:cstheme="majorHAnsi"/>
          <w:highlight w:val="green"/>
        </w:rPr>
        <w:t>first-come, first-served.</w:t>
      </w:r>
    </w:p>
    <w:p w14:paraId="282F99D3"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Models are </w:t>
      </w:r>
      <w:proofErr w:type="gramStart"/>
      <w:r w:rsidRPr="00D01696">
        <w:rPr>
          <w:rFonts w:asciiTheme="majorHAnsi" w:hAnsiTheme="majorHAnsi" w:cstheme="majorHAnsi"/>
        </w:rPr>
        <w:t>rigorous—</w:t>
      </w:r>
      <w:r w:rsidRPr="00D01696">
        <w:rPr>
          <w:rFonts w:asciiTheme="majorHAnsi" w:hAnsiTheme="majorHAnsi" w:cstheme="majorHAnsi"/>
          <w:color w:val="000000" w:themeColor="text1"/>
        </w:rPr>
        <w:t>inserted</w:t>
      </w:r>
      <w:proofErr w:type="gramEnd"/>
      <w:r w:rsidRPr="00D01696">
        <w:rPr>
          <w:rFonts w:asciiTheme="majorHAnsi" w:hAnsiTheme="majorHAnsi" w:cstheme="majorHAnsi"/>
          <w:color w:val="000000" w:themeColor="text1"/>
        </w:rPr>
        <w:t xml:space="preserve"> below</w:t>
      </w:r>
      <w:r w:rsidRPr="00D01696">
        <w:rPr>
          <w:rFonts w:asciiTheme="majorHAnsi" w:hAnsiTheme="majorHAnsi" w:cstheme="majorHAnsi"/>
        </w:rPr>
        <w:t>.</w:t>
      </w:r>
    </w:p>
    <w:p w14:paraId="452CF36B"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Virgili</w:t>
      </w:r>
      <w:proofErr w:type="spellEnd"/>
      <w:r w:rsidRPr="00D01696">
        <w:rPr>
          <w:rStyle w:val="Style13ptBold"/>
          <w:rFonts w:asciiTheme="majorHAnsi" w:hAnsiTheme="majorHAnsi" w:cstheme="majorHAnsi"/>
        </w:rPr>
        <w:t xml:space="preserve"> et al. 16</w:t>
      </w:r>
      <w:r w:rsidRPr="00D01696">
        <w:rPr>
          <w:rFonts w:asciiTheme="majorHAnsi" w:hAnsiTheme="majorHAnsi" w:cstheme="majorHAnsi"/>
        </w:rPr>
        <w:t xml:space="preserve">. </w:t>
      </w:r>
      <w:proofErr w:type="spellStart"/>
      <w:r w:rsidRPr="00D01696">
        <w:rPr>
          <w:rFonts w:asciiTheme="majorHAnsi" w:hAnsiTheme="majorHAnsi" w:cstheme="majorHAnsi"/>
        </w:rPr>
        <w:t>Bastida</w:t>
      </w:r>
      <w:proofErr w:type="spellEnd"/>
      <w:r w:rsidRPr="00D01696">
        <w:rPr>
          <w:rFonts w:asciiTheme="majorHAnsi" w:hAnsiTheme="majorHAnsi" w:cstheme="majorHAnsi"/>
        </w:rPr>
        <w:t xml:space="preserve">, J.C. </w:t>
      </w:r>
      <w:proofErr w:type="spellStart"/>
      <w:r w:rsidRPr="00D01696">
        <w:rPr>
          <w:rFonts w:asciiTheme="majorHAnsi" w:hAnsiTheme="majorHAnsi" w:cstheme="majorHAnsi"/>
        </w:rPr>
        <w:t>Dolado</w:t>
      </w:r>
      <w:proofErr w:type="spellEnd"/>
      <w:r w:rsidRPr="00D01696">
        <w:rPr>
          <w:rFonts w:asciiTheme="majorHAnsi" w:hAnsiTheme="majorHAnsi" w:cstheme="majorHAnsi"/>
        </w:rPr>
        <w:t xml:space="preserve">, H.G. Lewis, J. Radtke, H. </w:t>
      </w:r>
      <w:proofErr w:type="spellStart"/>
      <w:r w:rsidRPr="00D01696">
        <w:rPr>
          <w:rFonts w:asciiTheme="majorHAnsi" w:hAnsiTheme="majorHAnsi" w:cstheme="majorHAnsi"/>
        </w:rPr>
        <w:t>Krag</w:t>
      </w:r>
      <w:proofErr w:type="spellEnd"/>
      <w:r w:rsidRPr="00D01696">
        <w:rPr>
          <w:rFonts w:asciiTheme="majorHAnsi" w:hAnsiTheme="majorHAnsi" w:cstheme="majorHAnsi"/>
        </w:rPr>
        <w:t xml:space="preserve">, B. </w:t>
      </w:r>
      <w:proofErr w:type="spellStart"/>
      <w:r w:rsidRPr="00D01696">
        <w:rPr>
          <w:rFonts w:asciiTheme="majorHAnsi" w:hAnsiTheme="majorHAnsi" w:cstheme="majorHAnsi"/>
        </w:rPr>
        <w:t>Revelin</w:t>
      </w:r>
      <w:proofErr w:type="spellEnd"/>
      <w:r w:rsidRPr="00D01696">
        <w:rPr>
          <w:rFonts w:asciiTheme="majorHAnsi" w:hAnsiTheme="majorHAnsi" w:cstheme="majorHAnsi"/>
        </w:rPr>
        <w:t xml:space="preserve">, C. </w:t>
      </w:r>
      <w:proofErr w:type="spellStart"/>
      <w:r w:rsidRPr="00D01696">
        <w:rPr>
          <w:rFonts w:asciiTheme="majorHAnsi" w:hAnsiTheme="majorHAnsi" w:cstheme="majorHAnsi"/>
        </w:rPr>
        <w:t>Cazaux</w:t>
      </w:r>
      <w:proofErr w:type="spellEnd"/>
      <w:r w:rsidRPr="00D01696">
        <w:rPr>
          <w:rFonts w:asciiTheme="majorHAnsi" w:hAnsiTheme="majorHAnsi" w:cstheme="majorHAnsi"/>
        </w:rPr>
        <w:t xml:space="preserve"> </w:t>
      </w:r>
      <w:proofErr w:type="gramStart"/>
      <w:r w:rsidRPr="00D01696">
        <w:rPr>
          <w:rFonts w:asciiTheme="majorHAnsi" w:hAnsiTheme="majorHAnsi" w:cstheme="majorHAnsi"/>
        </w:rPr>
        <w:t>b ,</w:t>
      </w:r>
      <w:proofErr w:type="gramEnd"/>
      <w:r w:rsidRPr="00D01696">
        <w:rPr>
          <w:rFonts w:asciiTheme="majorHAnsi" w:hAnsiTheme="majorHAnsi" w:cstheme="majorHAnsi"/>
        </w:rPr>
        <w:t xml:space="preserve"> C. Colombo, R. Crowther, M. Metz. 4/26/16. [Act </w:t>
      </w:r>
      <w:proofErr w:type="spellStart"/>
      <w:r w:rsidRPr="00D01696">
        <w:rPr>
          <w:rFonts w:asciiTheme="majorHAnsi" w:hAnsiTheme="majorHAnsi" w:cstheme="majorHAnsi"/>
        </w:rPr>
        <w:t>Astranautica</w:t>
      </w:r>
      <w:proofErr w:type="spellEnd"/>
      <w:r w:rsidRPr="00D01696">
        <w:rPr>
          <w:rFonts w:asciiTheme="majorHAnsi" w:hAnsiTheme="majorHAnsi" w:cstheme="majorHAnsi"/>
        </w:rPr>
        <w:t xml:space="preserve"> “Risk to space sustainability from large constellations of satellites,” </w:t>
      </w:r>
      <w:hyperlink r:id="rId16" w:history="1">
        <w:r w:rsidRPr="00D01696">
          <w:rPr>
            <w:rStyle w:val="Hyperlink"/>
            <w:rFonts w:asciiTheme="majorHAnsi" w:hAnsiTheme="majorHAnsi" w:cstheme="majorHAnsi"/>
          </w:rPr>
          <w:t>https://sci-hub.se/10.1016/j.actaastro.2016.03.034</w:t>
        </w:r>
      </w:hyperlink>
      <w:r w:rsidRPr="00D01696">
        <w:rPr>
          <w:rFonts w:asciiTheme="majorHAnsi" w:hAnsiTheme="majorHAnsi" w:cstheme="majorHAnsi"/>
        </w:rPr>
        <w:t>.] Justin</w:t>
      </w:r>
    </w:p>
    <w:p w14:paraId="68831973"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1.3. </w:t>
      </w:r>
      <w:r w:rsidRPr="00D01696">
        <w:rPr>
          <w:rStyle w:val="Emphasis"/>
          <w:rFonts w:asciiTheme="majorHAnsi" w:hAnsiTheme="majorHAnsi" w:cstheme="majorHAnsi"/>
        </w:rPr>
        <w:t>Simulation approach</w:t>
      </w:r>
      <w:r w:rsidRPr="00D01696">
        <w:rPr>
          <w:rFonts w:asciiTheme="majorHAnsi" w:hAnsiTheme="majorHAnsi" w:cstheme="majorHAnsi"/>
          <w:u w:val="single"/>
        </w:rPr>
        <w:t xml:space="preserve"> and </w:t>
      </w:r>
      <w:r w:rsidRPr="00D01696">
        <w:rPr>
          <w:rStyle w:val="Emphasis"/>
          <w:rFonts w:asciiTheme="majorHAnsi" w:hAnsiTheme="majorHAnsi" w:cstheme="majorHAnsi"/>
        </w:rPr>
        <w:t>result analysis</w:t>
      </w:r>
      <w:r w:rsidRPr="00D01696">
        <w:rPr>
          <w:rFonts w:asciiTheme="majorHAnsi" w:hAnsiTheme="majorHAnsi" w:cstheme="majorHAnsi"/>
          <w:sz w:val="16"/>
        </w:rPr>
        <w:t xml:space="preserve"> A </w:t>
      </w:r>
      <w:r w:rsidRPr="00D01696">
        <w:rPr>
          <w:rFonts w:asciiTheme="majorHAnsi" w:hAnsiTheme="majorHAnsi" w:cstheme="majorHAnsi"/>
          <w:u w:val="single"/>
        </w:rPr>
        <w:t>Monte Carlo</w:t>
      </w:r>
      <w:r w:rsidRPr="00D01696">
        <w:rPr>
          <w:rFonts w:asciiTheme="majorHAnsi" w:hAnsiTheme="majorHAnsi" w:cstheme="majorHAnsi"/>
          <w:sz w:val="16"/>
        </w:rPr>
        <w:t xml:space="preserve"> </w:t>
      </w:r>
      <w:r w:rsidRPr="00D01696">
        <w:rPr>
          <w:rFonts w:asciiTheme="majorHAnsi" w:hAnsiTheme="majorHAnsi" w:cstheme="majorHAnsi"/>
          <w:sz w:val="16"/>
          <w:highlight w:val="green"/>
        </w:rPr>
        <w:t>(</w:t>
      </w:r>
      <w:r w:rsidRPr="00D01696">
        <w:rPr>
          <w:rStyle w:val="Emphasis"/>
          <w:rFonts w:asciiTheme="majorHAnsi" w:hAnsiTheme="majorHAnsi" w:cstheme="majorHAnsi"/>
          <w:highlight w:val="green"/>
        </w:rPr>
        <w:t>MC</w:t>
      </w:r>
      <w:r w:rsidRPr="00D01696">
        <w:rPr>
          <w:rFonts w:asciiTheme="majorHAnsi" w:hAnsiTheme="majorHAnsi" w:cstheme="majorHAnsi"/>
          <w:sz w:val="16"/>
          <w:highlight w:val="green"/>
        </w:rPr>
        <w:t xml:space="preserve">) </w:t>
      </w:r>
      <w:r w:rsidRPr="00D01696">
        <w:rPr>
          <w:rFonts w:asciiTheme="majorHAnsi" w:hAnsiTheme="majorHAnsi" w:cstheme="majorHAnsi"/>
          <w:highlight w:val="green"/>
          <w:u w:val="single"/>
        </w:rPr>
        <w:t>approach</w:t>
      </w:r>
      <w:r w:rsidRPr="00D01696">
        <w:rPr>
          <w:rFonts w:asciiTheme="majorHAnsi" w:hAnsiTheme="majorHAnsi" w:cstheme="majorHAnsi"/>
          <w:u w:val="single"/>
        </w:rPr>
        <w:t xml:space="preserve"> was used to </w:t>
      </w:r>
      <w:r w:rsidRPr="00D01696">
        <w:rPr>
          <w:rStyle w:val="Emphasis"/>
          <w:rFonts w:asciiTheme="majorHAnsi" w:hAnsiTheme="majorHAnsi" w:cstheme="majorHAnsi"/>
          <w:highlight w:val="green"/>
        </w:rPr>
        <w:t>simulate</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evolution of</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object population</w:t>
      </w:r>
      <w:r w:rsidRPr="00D01696">
        <w:rPr>
          <w:rFonts w:asciiTheme="majorHAnsi" w:hAnsiTheme="majorHAnsi" w:cstheme="majorHAnsi"/>
          <w:u w:val="single"/>
        </w:rPr>
        <w:t xml:space="preserve"> over a period of </w:t>
      </w:r>
      <w:r w:rsidRPr="00D01696">
        <w:rPr>
          <w:rStyle w:val="Emphasis"/>
          <w:rFonts w:asciiTheme="majorHAnsi" w:hAnsiTheme="majorHAnsi" w:cstheme="majorHAnsi"/>
        </w:rPr>
        <w:t>200 years</w:t>
      </w:r>
      <w:r w:rsidRPr="00D01696">
        <w:rPr>
          <w:rFonts w:asciiTheme="majorHAnsi" w:hAnsiTheme="majorHAnsi" w:cstheme="majorHAnsi"/>
          <w:u w:val="single"/>
        </w:rPr>
        <w:t xml:space="preserve"> under different post-mission disposal requirements, </w:t>
      </w:r>
      <w:r w:rsidRPr="00D01696">
        <w:rPr>
          <w:rFonts w:asciiTheme="majorHAnsi" w:hAnsiTheme="majorHAnsi" w:cstheme="majorHAnsi"/>
          <w:highlight w:val="green"/>
          <w:u w:val="single"/>
        </w:rPr>
        <w:t xml:space="preserve">with </w:t>
      </w:r>
      <w:r w:rsidRPr="00D01696">
        <w:rPr>
          <w:rStyle w:val="Emphasis"/>
          <w:rFonts w:asciiTheme="majorHAnsi" w:hAnsiTheme="majorHAnsi" w:cstheme="majorHAnsi"/>
          <w:highlight w:val="green"/>
        </w:rPr>
        <w:t>four different tools</w:t>
      </w:r>
      <w:r w:rsidRPr="00D01696">
        <w:rPr>
          <w:rFonts w:asciiTheme="majorHAnsi" w:hAnsiTheme="majorHAnsi" w:cstheme="majorHAnsi"/>
          <w:sz w:val="16"/>
        </w:rPr>
        <w:t xml:space="preserve"> (</w:t>
      </w:r>
      <w:r w:rsidRPr="00D01696">
        <w:rPr>
          <w:rStyle w:val="Emphasis"/>
          <w:rFonts w:asciiTheme="majorHAnsi" w:hAnsiTheme="majorHAnsi" w:cstheme="majorHAnsi"/>
          <w:highlight w:val="green"/>
        </w:rPr>
        <w:t>MEDEE</w:t>
      </w:r>
      <w:r w:rsidRPr="00D01696">
        <w:rPr>
          <w:rFonts w:asciiTheme="majorHAnsi" w:hAnsiTheme="majorHAnsi" w:cstheme="majorHAnsi"/>
          <w:sz w:val="16"/>
        </w:rPr>
        <w:t xml:space="preserve"> – </w:t>
      </w:r>
      <w:r w:rsidRPr="00D01696">
        <w:rPr>
          <w:rStyle w:val="Emphasis"/>
          <w:rFonts w:asciiTheme="majorHAnsi" w:hAnsiTheme="majorHAnsi" w:cstheme="majorHAnsi"/>
        </w:rPr>
        <w:t>Modelling</w:t>
      </w:r>
      <w:r w:rsidRPr="00D01696">
        <w:rPr>
          <w:rFonts w:asciiTheme="majorHAnsi" w:hAnsiTheme="majorHAnsi" w:cstheme="majorHAnsi"/>
          <w:u w:val="single"/>
        </w:rPr>
        <w:t xml:space="preserve"> the </w:t>
      </w:r>
      <w:r w:rsidRPr="00D01696">
        <w:rPr>
          <w:rStyle w:val="Emphasis"/>
          <w:rFonts w:asciiTheme="majorHAnsi" w:hAnsiTheme="majorHAnsi" w:cstheme="majorHAnsi"/>
        </w:rPr>
        <w:t>Evolution</w:t>
      </w:r>
      <w:r w:rsidRPr="00D01696">
        <w:rPr>
          <w:rFonts w:asciiTheme="majorHAnsi" w:hAnsiTheme="majorHAnsi" w:cstheme="majorHAnsi"/>
          <w:u w:val="single"/>
        </w:rPr>
        <w:t xml:space="preserve"> of </w:t>
      </w:r>
      <w:r w:rsidRPr="00D01696">
        <w:rPr>
          <w:rStyle w:val="Emphasis"/>
          <w:rFonts w:asciiTheme="majorHAnsi" w:hAnsiTheme="majorHAnsi" w:cstheme="majorHAnsi"/>
        </w:rPr>
        <w:t>Debris</w:t>
      </w:r>
      <w:r w:rsidRPr="00D01696">
        <w:rPr>
          <w:rFonts w:asciiTheme="majorHAnsi" w:hAnsiTheme="majorHAnsi" w:cstheme="majorHAnsi"/>
          <w:u w:val="single"/>
        </w:rPr>
        <w:t xml:space="preserve"> on </w:t>
      </w:r>
      <w:r w:rsidRPr="00D01696">
        <w:rPr>
          <w:rStyle w:val="Emphasis"/>
          <w:rFonts w:asciiTheme="majorHAnsi" w:hAnsiTheme="majorHAnsi" w:cstheme="majorHAnsi"/>
        </w:rPr>
        <w:t>Earth's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sz w:val="16"/>
        </w:rPr>
        <w:t xml:space="preserve"> [9], </w:t>
      </w:r>
      <w:r w:rsidRPr="00D01696">
        <w:rPr>
          <w:rStyle w:val="Emphasis"/>
          <w:rFonts w:asciiTheme="majorHAnsi" w:hAnsiTheme="majorHAnsi" w:cstheme="majorHAnsi"/>
          <w:highlight w:val="green"/>
        </w:rPr>
        <w:t>LUCA</w:t>
      </w:r>
      <w:r w:rsidRPr="00D01696">
        <w:rPr>
          <w:rFonts w:asciiTheme="majorHAnsi" w:hAnsiTheme="majorHAnsi" w:cstheme="majorHAnsi"/>
          <w:sz w:val="16"/>
        </w:rPr>
        <w:t xml:space="preserve"> – </w:t>
      </w:r>
      <w:r w:rsidRPr="00D01696">
        <w:rPr>
          <w:rStyle w:val="Emphasis"/>
          <w:rFonts w:asciiTheme="majorHAnsi" w:hAnsiTheme="majorHAnsi" w:cstheme="majorHAnsi"/>
        </w:rPr>
        <w:t>Long</w:t>
      </w:r>
      <w:r w:rsidRPr="00D01696">
        <w:rPr>
          <w:rFonts w:asciiTheme="majorHAnsi" w:hAnsiTheme="majorHAnsi" w:cstheme="majorHAnsi"/>
          <w:u w:val="single"/>
        </w:rPr>
        <w:t xml:space="preserve"> </w:t>
      </w:r>
      <w:r w:rsidRPr="00D01696">
        <w:rPr>
          <w:rStyle w:val="Emphasis"/>
          <w:rFonts w:asciiTheme="majorHAnsi" w:hAnsiTheme="majorHAnsi" w:cstheme="majorHAnsi"/>
        </w:rPr>
        <w:t>Term</w:t>
      </w:r>
      <w:r w:rsidRPr="00D01696">
        <w:rPr>
          <w:rFonts w:asciiTheme="majorHAnsi" w:hAnsiTheme="majorHAnsi" w:cstheme="majorHAnsi"/>
          <w:u w:val="single"/>
        </w:rPr>
        <w:t xml:space="preserve"> </w:t>
      </w:r>
      <w:r w:rsidRPr="00D01696">
        <w:rPr>
          <w:rStyle w:val="Emphasis"/>
          <w:rFonts w:asciiTheme="majorHAnsi" w:hAnsiTheme="majorHAnsi" w:cstheme="majorHAnsi"/>
        </w:rPr>
        <w:t>Utility</w:t>
      </w:r>
      <w:r w:rsidRPr="00D01696">
        <w:rPr>
          <w:rFonts w:asciiTheme="majorHAnsi" w:hAnsiTheme="majorHAnsi" w:cstheme="majorHAnsi"/>
          <w:u w:val="single"/>
        </w:rPr>
        <w:t xml:space="preserve"> for </w:t>
      </w:r>
      <w:r w:rsidRPr="00D01696">
        <w:rPr>
          <w:rStyle w:val="Emphasis"/>
          <w:rFonts w:asciiTheme="majorHAnsi" w:hAnsiTheme="majorHAnsi" w:cstheme="majorHAnsi"/>
        </w:rPr>
        <w:t>Collision</w:t>
      </w:r>
      <w:r w:rsidRPr="00D01696">
        <w:rPr>
          <w:rFonts w:asciiTheme="majorHAnsi" w:hAnsiTheme="majorHAnsi" w:cstheme="majorHAnsi"/>
          <w:u w:val="single"/>
        </w:rPr>
        <w:t xml:space="preserve"> </w:t>
      </w:r>
      <w:r w:rsidRPr="00D01696">
        <w:rPr>
          <w:rStyle w:val="Emphasis"/>
          <w:rFonts w:asciiTheme="majorHAnsi" w:hAnsiTheme="majorHAnsi" w:cstheme="majorHAnsi"/>
        </w:rPr>
        <w:lastRenderedPageBreak/>
        <w:t>Analysis</w:t>
      </w:r>
      <w:r w:rsidRPr="00D01696">
        <w:rPr>
          <w:rFonts w:asciiTheme="majorHAnsi" w:hAnsiTheme="majorHAnsi" w:cstheme="majorHAnsi"/>
          <w:sz w:val="16"/>
        </w:rPr>
        <w:t xml:space="preserve"> [10], </w:t>
      </w:r>
      <w:r w:rsidRPr="00D01696">
        <w:rPr>
          <w:rStyle w:val="Emphasis"/>
          <w:rFonts w:asciiTheme="majorHAnsi" w:hAnsiTheme="majorHAnsi" w:cstheme="majorHAnsi"/>
          <w:highlight w:val="green"/>
        </w:rPr>
        <w:t>DAMAGE</w:t>
      </w:r>
      <w:r w:rsidRPr="00D01696">
        <w:rPr>
          <w:rFonts w:asciiTheme="majorHAnsi" w:hAnsiTheme="majorHAnsi" w:cstheme="majorHAnsi"/>
          <w:sz w:val="16"/>
        </w:rPr>
        <w:t xml:space="preserve"> – </w:t>
      </w:r>
      <w:r w:rsidRPr="00D01696">
        <w:rPr>
          <w:rStyle w:val="Emphasis"/>
          <w:rFonts w:asciiTheme="majorHAnsi" w:hAnsiTheme="majorHAnsi" w:cstheme="majorHAnsi"/>
        </w:rPr>
        <w:t>Debris</w:t>
      </w:r>
      <w:r w:rsidRPr="00D01696">
        <w:rPr>
          <w:rFonts w:asciiTheme="majorHAnsi" w:hAnsiTheme="majorHAnsi" w:cstheme="majorHAnsi"/>
          <w:u w:val="single"/>
        </w:rPr>
        <w:t xml:space="preserve"> </w:t>
      </w:r>
      <w:r w:rsidRPr="00D01696">
        <w:rPr>
          <w:rStyle w:val="Emphasis"/>
          <w:rFonts w:asciiTheme="majorHAnsi" w:hAnsiTheme="majorHAnsi" w:cstheme="majorHAnsi"/>
        </w:rPr>
        <w:t>Analysis</w:t>
      </w:r>
      <w:r w:rsidRPr="00D01696">
        <w:rPr>
          <w:rFonts w:asciiTheme="majorHAnsi" w:hAnsiTheme="majorHAnsi" w:cstheme="majorHAnsi"/>
          <w:u w:val="single"/>
        </w:rPr>
        <w:t xml:space="preserve"> and </w:t>
      </w:r>
      <w:r w:rsidRPr="00D01696">
        <w:rPr>
          <w:rStyle w:val="Emphasis"/>
          <w:rFonts w:asciiTheme="majorHAnsi" w:hAnsiTheme="majorHAnsi" w:cstheme="majorHAnsi"/>
        </w:rPr>
        <w:t>Monitoring</w:t>
      </w:r>
      <w:r w:rsidRPr="00D01696">
        <w:rPr>
          <w:rFonts w:asciiTheme="majorHAnsi" w:hAnsiTheme="majorHAnsi" w:cstheme="majorHAnsi"/>
          <w:u w:val="single"/>
        </w:rPr>
        <w:t xml:space="preserve"> </w:t>
      </w:r>
      <w:r w:rsidRPr="00D01696">
        <w:rPr>
          <w:rStyle w:val="Emphasis"/>
          <w:rFonts w:asciiTheme="majorHAnsi" w:hAnsiTheme="majorHAnsi" w:cstheme="majorHAnsi"/>
        </w:rPr>
        <w:t>Architecture</w:t>
      </w:r>
      <w:r w:rsidRPr="00D01696">
        <w:rPr>
          <w:rFonts w:asciiTheme="majorHAnsi" w:hAnsiTheme="majorHAnsi" w:cstheme="majorHAnsi"/>
          <w:u w:val="single"/>
        </w:rPr>
        <w:t xml:space="preserve"> to the </w:t>
      </w:r>
      <w:r w:rsidRPr="00D01696">
        <w:rPr>
          <w:rStyle w:val="Emphasis"/>
          <w:rFonts w:asciiTheme="majorHAnsi" w:hAnsiTheme="majorHAnsi" w:cstheme="majorHAnsi"/>
        </w:rPr>
        <w:t>Geosynchronous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sz w:val="16"/>
        </w:rPr>
        <w:t xml:space="preserve"> [11] </w:t>
      </w:r>
      <w:r w:rsidRPr="00D01696">
        <w:rPr>
          <w:rFonts w:asciiTheme="majorHAnsi" w:hAnsiTheme="majorHAnsi" w:cstheme="majorHAnsi"/>
          <w:highlight w:val="green"/>
          <w:u w:val="single"/>
        </w:rPr>
        <w:t xml:space="preserve">and </w:t>
      </w:r>
      <w:r w:rsidRPr="00D01696">
        <w:rPr>
          <w:rStyle w:val="Emphasis"/>
          <w:rFonts w:asciiTheme="majorHAnsi" w:hAnsiTheme="majorHAnsi" w:cstheme="majorHAnsi"/>
          <w:highlight w:val="green"/>
        </w:rPr>
        <w:t>DELTA</w:t>
      </w:r>
      <w:r w:rsidRPr="00D01696">
        <w:rPr>
          <w:rFonts w:asciiTheme="majorHAnsi" w:hAnsiTheme="majorHAnsi" w:cstheme="majorHAnsi"/>
          <w:sz w:val="16"/>
        </w:rPr>
        <w:t xml:space="preserve"> – </w:t>
      </w:r>
      <w:r w:rsidRPr="00D01696">
        <w:rPr>
          <w:rStyle w:val="Emphasis"/>
          <w:rFonts w:asciiTheme="majorHAnsi" w:hAnsiTheme="majorHAnsi" w:cstheme="majorHAnsi"/>
        </w:rPr>
        <w:t>Debris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u w:val="single"/>
        </w:rPr>
        <w:t xml:space="preserve"> </w:t>
      </w:r>
      <w:r w:rsidRPr="00D01696">
        <w:rPr>
          <w:rStyle w:val="Emphasis"/>
          <w:rFonts w:asciiTheme="majorHAnsi" w:hAnsiTheme="majorHAnsi" w:cstheme="majorHAnsi"/>
        </w:rPr>
        <w:t>Long</w:t>
      </w:r>
      <w:r w:rsidRPr="00D01696">
        <w:rPr>
          <w:rFonts w:asciiTheme="majorHAnsi" w:hAnsiTheme="majorHAnsi" w:cstheme="majorHAnsi"/>
          <w:u w:val="single"/>
        </w:rPr>
        <w:t xml:space="preserve"> </w:t>
      </w:r>
      <w:r w:rsidRPr="00D01696">
        <w:rPr>
          <w:rStyle w:val="Emphasis"/>
          <w:rFonts w:asciiTheme="majorHAnsi" w:hAnsiTheme="majorHAnsi" w:cstheme="majorHAnsi"/>
        </w:rPr>
        <w:t>Term</w:t>
      </w:r>
      <w:r w:rsidRPr="00D01696">
        <w:rPr>
          <w:rFonts w:asciiTheme="majorHAnsi" w:hAnsiTheme="majorHAnsi" w:cstheme="majorHAnsi"/>
          <w:u w:val="single"/>
        </w:rPr>
        <w:t xml:space="preserve"> </w:t>
      </w:r>
      <w:r w:rsidRPr="00D01696">
        <w:rPr>
          <w:rStyle w:val="Emphasis"/>
          <w:rFonts w:asciiTheme="majorHAnsi" w:hAnsiTheme="majorHAnsi" w:cstheme="majorHAnsi"/>
        </w:rPr>
        <w:t>Analysis</w:t>
      </w:r>
      <w:r w:rsidRPr="00D01696">
        <w:rPr>
          <w:rFonts w:asciiTheme="majorHAnsi" w:hAnsiTheme="majorHAnsi" w:cstheme="majorHAnsi"/>
          <w:sz w:val="16"/>
        </w:rPr>
        <w:t xml:space="preserve"> [12]). For analysis purposes, </w:t>
      </w:r>
      <w:r w:rsidRPr="00D01696">
        <w:rPr>
          <w:rFonts w:asciiTheme="majorHAnsi" w:hAnsiTheme="majorHAnsi" w:cstheme="majorHAnsi"/>
          <w:u w:val="single"/>
        </w:rPr>
        <w:t xml:space="preserve">the </w:t>
      </w:r>
      <w:r w:rsidRPr="00D01696">
        <w:rPr>
          <w:rStyle w:val="Emphasis"/>
          <w:rFonts w:asciiTheme="majorHAnsi" w:hAnsiTheme="majorHAnsi" w:cstheme="majorHAnsi"/>
        </w:rPr>
        <w:t>effective</w:t>
      </w:r>
      <w:r w:rsidRPr="00D01696">
        <w:rPr>
          <w:rFonts w:asciiTheme="majorHAnsi" w:hAnsiTheme="majorHAnsi" w:cstheme="majorHAnsi"/>
          <w:u w:val="single"/>
        </w:rPr>
        <w:t xml:space="preserve"> </w:t>
      </w:r>
      <w:r w:rsidRPr="00D01696">
        <w:rPr>
          <w:rStyle w:val="Emphasis"/>
          <w:rFonts w:asciiTheme="majorHAnsi" w:hAnsiTheme="majorHAnsi" w:cstheme="majorHAnsi"/>
        </w:rPr>
        <w:t>number</w:t>
      </w:r>
      <w:r w:rsidRPr="00D01696">
        <w:rPr>
          <w:rFonts w:asciiTheme="majorHAnsi" w:hAnsiTheme="majorHAnsi" w:cstheme="majorHAnsi"/>
          <w:u w:val="single"/>
        </w:rPr>
        <w:t xml:space="preserve"> of objects was used where the </w:t>
      </w:r>
      <w:r w:rsidRPr="00D01696">
        <w:rPr>
          <w:rStyle w:val="Emphasis"/>
          <w:rFonts w:asciiTheme="majorHAnsi" w:hAnsiTheme="majorHAnsi" w:cstheme="majorHAnsi"/>
          <w:highlight w:val="green"/>
        </w:rPr>
        <w:t>contribution</w:t>
      </w:r>
      <w:r w:rsidRPr="00D01696">
        <w:rPr>
          <w:rFonts w:asciiTheme="majorHAnsi" w:hAnsiTheme="majorHAnsi" w:cstheme="majorHAnsi"/>
          <w:u w:val="single"/>
        </w:rPr>
        <w:t xml:space="preserve"> to the population by each object </w:t>
      </w:r>
      <w:r w:rsidRPr="00D01696">
        <w:rPr>
          <w:rFonts w:asciiTheme="majorHAnsi" w:hAnsiTheme="majorHAnsi" w:cstheme="majorHAnsi"/>
          <w:highlight w:val="green"/>
          <w:u w:val="single"/>
        </w:rPr>
        <w:t>was weighted by</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proportion</w:t>
      </w:r>
      <w:r w:rsidRPr="00D01696">
        <w:rPr>
          <w:rFonts w:asciiTheme="majorHAnsi" w:hAnsiTheme="majorHAnsi" w:cstheme="majorHAnsi"/>
          <w:highlight w:val="green"/>
          <w:u w:val="single"/>
        </w:rPr>
        <w:t xml:space="preserve"> of the </w:t>
      </w:r>
      <w:r w:rsidRPr="00D01696">
        <w:rPr>
          <w:rStyle w:val="Emphasis"/>
          <w:rFonts w:asciiTheme="majorHAnsi" w:hAnsiTheme="majorHAnsi" w:cstheme="majorHAnsi"/>
          <w:highlight w:val="green"/>
        </w:rPr>
        <w:t>orbital</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period</w:t>
      </w:r>
      <w:r w:rsidRPr="00D01696">
        <w:rPr>
          <w:rFonts w:asciiTheme="majorHAnsi" w:hAnsiTheme="majorHAnsi" w:cstheme="majorHAnsi"/>
          <w:u w:val="single"/>
        </w:rPr>
        <w:t xml:space="preserve"> spent in LEO</w:t>
      </w:r>
      <w:r w:rsidRPr="00D01696">
        <w:rPr>
          <w:rFonts w:asciiTheme="majorHAnsi" w:hAnsiTheme="majorHAnsi" w:cstheme="majorHAnsi"/>
          <w:sz w:val="16"/>
        </w:rPr>
        <w:t xml:space="preserve">. In a first step, </w:t>
      </w:r>
      <w:r w:rsidRPr="00D01696">
        <w:rPr>
          <w:rFonts w:asciiTheme="majorHAnsi" w:hAnsiTheme="majorHAnsi" w:cstheme="majorHAnsi"/>
          <w:highlight w:val="green"/>
          <w:u w:val="single"/>
        </w:rPr>
        <w:t>four</w:t>
      </w:r>
      <w:r w:rsidRPr="00D01696">
        <w:rPr>
          <w:rFonts w:asciiTheme="majorHAnsi" w:hAnsiTheme="majorHAnsi" w:cstheme="majorHAnsi"/>
          <w:u w:val="single"/>
        </w:rPr>
        <w:t xml:space="preserve"> different </w:t>
      </w:r>
      <w:r w:rsidRPr="00D01696">
        <w:rPr>
          <w:rStyle w:val="Emphasis"/>
          <w:rFonts w:asciiTheme="majorHAnsi" w:hAnsiTheme="majorHAnsi" w:cstheme="majorHAnsi"/>
        </w:rPr>
        <w:t>evolutionary</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models</w:t>
      </w:r>
      <w:r w:rsidRPr="00D01696">
        <w:rPr>
          <w:rFonts w:asciiTheme="majorHAnsi" w:hAnsiTheme="majorHAnsi" w:cstheme="majorHAnsi"/>
          <w:highlight w:val="green"/>
          <w:u w:val="single"/>
        </w:rPr>
        <w:t xml:space="preserve"> performed an </w:t>
      </w:r>
      <w:r w:rsidRPr="00D01696">
        <w:rPr>
          <w:rStyle w:val="Emphasis"/>
          <w:rFonts w:asciiTheme="majorHAnsi" w:hAnsiTheme="majorHAnsi" w:cstheme="majorHAnsi"/>
          <w:highlight w:val="green"/>
        </w:rPr>
        <w:t>analysis</w:t>
      </w:r>
      <w:r w:rsidRPr="00D01696">
        <w:rPr>
          <w:rFonts w:asciiTheme="majorHAnsi" w:hAnsiTheme="majorHAnsi" w:cstheme="majorHAnsi"/>
          <w:highlight w:val="green"/>
          <w:u w:val="single"/>
        </w:rPr>
        <w:t xml:space="preserve"> of two</w:t>
      </w:r>
      <w:r w:rsidRPr="00D01696">
        <w:rPr>
          <w:rFonts w:asciiTheme="majorHAnsi" w:hAnsiTheme="majorHAnsi" w:cstheme="majorHAnsi"/>
          <w:u w:val="single"/>
        </w:rPr>
        <w:t xml:space="preserve"> </w:t>
      </w:r>
      <w:r w:rsidRPr="00D01696">
        <w:rPr>
          <w:rStyle w:val="Emphasis"/>
          <w:rFonts w:asciiTheme="majorHAnsi" w:hAnsiTheme="majorHAnsi" w:cstheme="majorHAnsi"/>
        </w:rPr>
        <w:t>reference</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scenarios</w:t>
      </w:r>
      <w:r w:rsidRPr="00D01696">
        <w:rPr>
          <w:rFonts w:asciiTheme="majorHAnsi" w:hAnsiTheme="majorHAnsi" w:cstheme="majorHAnsi"/>
          <w:u w:val="single"/>
        </w:rPr>
        <w:t xml:space="preserve">. One scenario considered only the </w:t>
      </w:r>
      <w:r w:rsidRPr="00D01696">
        <w:rPr>
          <w:rStyle w:val="Emphasis"/>
          <w:rFonts w:asciiTheme="majorHAnsi" w:hAnsiTheme="majorHAnsi" w:cstheme="majorHAnsi"/>
        </w:rPr>
        <w:t>evolution</w:t>
      </w:r>
      <w:r w:rsidRPr="00D01696">
        <w:rPr>
          <w:rFonts w:asciiTheme="majorHAnsi" w:hAnsiTheme="majorHAnsi" w:cstheme="majorHAnsi"/>
          <w:u w:val="single"/>
        </w:rPr>
        <w:t xml:space="preserve"> of the </w:t>
      </w:r>
      <w:r w:rsidRPr="00D01696">
        <w:rPr>
          <w:rStyle w:val="Emphasis"/>
          <w:rFonts w:asciiTheme="majorHAnsi" w:hAnsiTheme="majorHAnsi" w:cstheme="majorHAnsi"/>
        </w:rPr>
        <w:t>background</w:t>
      </w:r>
      <w:r w:rsidRPr="00D01696">
        <w:rPr>
          <w:rFonts w:asciiTheme="majorHAnsi" w:hAnsiTheme="majorHAnsi" w:cstheme="majorHAnsi"/>
          <w:u w:val="single"/>
        </w:rPr>
        <w:t xml:space="preserve"> </w:t>
      </w:r>
      <w:r w:rsidRPr="00D01696">
        <w:rPr>
          <w:rStyle w:val="Emphasis"/>
          <w:rFonts w:asciiTheme="majorHAnsi" w:hAnsiTheme="majorHAnsi" w:cstheme="majorHAnsi"/>
        </w:rPr>
        <w:t>population</w:t>
      </w:r>
      <w:r w:rsidRPr="00D01696">
        <w:rPr>
          <w:rFonts w:asciiTheme="majorHAnsi" w:hAnsiTheme="majorHAnsi" w:cstheme="majorHAnsi"/>
          <w:u w:val="single"/>
        </w:rPr>
        <w:t xml:space="preserve"> and </w:t>
      </w:r>
      <w:r w:rsidRPr="00D01696">
        <w:rPr>
          <w:rStyle w:val="Emphasis"/>
          <w:rFonts w:asciiTheme="majorHAnsi" w:hAnsiTheme="majorHAnsi" w:cstheme="majorHAnsi"/>
        </w:rPr>
        <w:t>non</w:t>
      </w:r>
      <w:r w:rsidRPr="00D01696">
        <w:rPr>
          <w:rFonts w:asciiTheme="majorHAnsi" w:hAnsiTheme="majorHAnsi" w:cstheme="majorHAnsi"/>
          <w:u w:val="single"/>
        </w:rPr>
        <w:t>-</w:t>
      </w:r>
      <w:r w:rsidRPr="00D01696">
        <w:rPr>
          <w:rStyle w:val="Emphasis"/>
          <w:rFonts w:asciiTheme="majorHAnsi" w:hAnsiTheme="majorHAnsi" w:cstheme="majorHAnsi"/>
        </w:rPr>
        <w:t>constellation</w:t>
      </w:r>
      <w:r w:rsidRPr="00D01696">
        <w:rPr>
          <w:rFonts w:asciiTheme="majorHAnsi" w:hAnsiTheme="majorHAnsi" w:cstheme="majorHAnsi"/>
          <w:u w:val="single"/>
        </w:rPr>
        <w:t xml:space="preserve"> </w:t>
      </w:r>
      <w:r w:rsidRPr="00D01696">
        <w:rPr>
          <w:rStyle w:val="Emphasis"/>
          <w:rFonts w:asciiTheme="majorHAnsi" w:hAnsiTheme="majorHAnsi" w:cstheme="majorHAnsi"/>
        </w:rPr>
        <w:t>traffic</w:t>
      </w:r>
      <w:r w:rsidRPr="00D01696">
        <w:rPr>
          <w:rFonts w:asciiTheme="majorHAnsi" w:hAnsiTheme="majorHAnsi" w:cstheme="majorHAnsi"/>
          <w:u w:val="single"/>
        </w:rPr>
        <w:t xml:space="preserve">. The second scenario </w:t>
      </w:r>
      <w:r w:rsidRPr="00D01696">
        <w:rPr>
          <w:rStyle w:val="Emphasis"/>
          <w:rFonts w:asciiTheme="majorHAnsi" w:hAnsiTheme="majorHAnsi" w:cstheme="majorHAnsi"/>
        </w:rPr>
        <w:t>augmented</w:t>
      </w:r>
      <w:r w:rsidRPr="00D01696">
        <w:rPr>
          <w:rFonts w:asciiTheme="majorHAnsi" w:hAnsiTheme="majorHAnsi" w:cstheme="majorHAnsi"/>
          <w:u w:val="single"/>
        </w:rPr>
        <w:t xml:space="preserve"> the first with the addition of the </w:t>
      </w:r>
      <w:r w:rsidRPr="00D01696">
        <w:rPr>
          <w:rStyle w:val="Emphasis"/>
          <w:rFonts w:asciiTheme="majorHAnsi" w:hAnsiTheme="majorHAnsi" w:cstheme="majorHAnsi"/>
        </w:rPr>
        <w:t>representative</w:t>
      </w:r>
      <w:r w:rsidRPr="00D01696">
        <w:rPr>
          <w:rFonts w:asciiTheme="majorHAnsi" w:hAnsiTheme="majorHAnsi" w:cstheme="majorHAnsi"/>
          <w:u w:val="single"/>
        </w:rPr>
        <w:t xml:space="preserve"> </w:t>
      </w:r>
      <w:r w:rsidRPr="00D01696">
        <w:rPr>
          <w:rStyle w:val="Emphasis"/>
          <w:rFonts w:asciiTheme="majorHAnsi" w:hAnsiTheme="majorHAnsi" w:cstheme="majorHAnsi"/>
        </w:rPr>
        <w:t>constellation</w:t>
      </w:r>
      <w:r w:rsidRPr="00D01696">
        <w:rPr>
          <w:rFonts w:asciiTheme="majorHAnsi" w:hAnsiTheme="majorHAnsi" w:cstheme="majorHAnsi"/>
          <w:sz w:val="16"/>
        </w:rPr>
        <w:t xml:space="preserve">, </w:t>
      </w:r>
      <w:r w:rsidRPr="00D01696">
        <w:rPr>
          <w:rFonts w:asciiTheme="majorHAnsi" w:hAnsiTheme="majorHAnsi" w:cstheme="majorHAnsi"/>
          <w:u w:val="single"/>
        </w:rPr>
        <w:t xml:space="preserve">with the requirement that </w:t>
      </w:r>
      <w:r w:rsidRPr="00D01696">
        <w:rPr>
          <w:rStyle w:val="Emphasis"/>
          <w:rFonts w:asciiTheme="majorHAnsi" w:hAnsiTheme="majorHAnsi" w:cstheme="majorHAnsi"/>
        </w:rPr>
        <w:t>90</w:t>
      </w:r>
      <w:r w:rsidRPr="00D01696">
        <w:rPr>
          <w:rFonts w:asciiTheme="majorHAnsi" w:hAnsiTheme="majorHAnsi" w:cstheme="majorHAnsi"/>
          <w:u w:val="single"/>
        </w:rPr>
        <w:t xml:space="preserve">% of the constellation satellites achieved </w:t>
      </w:r>
      <w:r w:rsidRPr="00D01696">
        <w:rPr>
          <w:rStyle w:val="Emphasis"/>
          <w:rFonts w:asciiTheme="majorHAnsi" w:hAnsiTheme="majorHAnsi" w:cstheme="majorHAnsi"/>
        </w:rPr>
        <w:t>post</w:t>
      </w:r>
      <w:r w:rsidRPr="00D01696">
        <w:rPr>
          <w:rFonts w:asciiTheme="majorHAnsi" w:hAnsiTheme="majorHAnsi" w:cstheme="majorHAnsi"/>
          <w:u w:val="single"/>
        </w:rPr>
        <w:t>-</w:t>
      </w:r>
      <w:r w:rsidRPr="00D01696">
        <w:rPr>
          <w:rStyle w:val="Emphasis"/>
          <w:rFonts w:asciiTheme="majorHAnsi" w:hAnsiTheme="majorHAnsi" w:cstheme="majorHAnsi"/>
        </w:rPr>
        <w:t>mission</w:t>
      </w:r>
      <w:r w:rsidRPr="00D01696">
        <w:rPr>
          <w:rFonts w:asciiTheme="majorHAnsi" w:hAnsiTheme="majorHAnsi" w:cstheme="majorHAnsi"/>
          <w:u w:val="single"/>
        </w:rPr>
        <w:t xml:space="preserve"> </w:t>
      </w:r>
      <w:r w:rsidRPr="00D01696">
        <w:rPr>
          <w:rStyle w:val="Emphasis"/>
          <w:rFonts w:asciiTheme="majorHAnsi" w:hAnsiTheme="majorHAnsi" w:cstheme="majorHAnsi"/>
        </w:rPr>
        <w:t>disposal</w:t>
      </w:r>
      <w:r w:rsidRPr="00D01696">
        <w:rPr>
          <w:rFonts w:asciiTheme="majorHAnsi" w:hAnsiTheme="majorHAnsi" w:cstheme="majorHAnsi"/>
          <w:u w:val="single"/>
        </w:rPr>
        <w:t xml:space="preserve"> to orbits with remaining lifetimes of 25 years</w:t>
      </w:r>
      <w:r w:rsidRPr="00D01696">
        <w:rPr>
          <w:rFonts w:asciiTheme="majorHAnsi" w:hAnsiTheme="majorHAnsi" w:cstheme="majorHAnsi"/>
          <w:sz w:val="16"/>
        </w:rPr>
        <w:t xml:space="preserve">. The </w:t>
      </w:r>
      <w:proofErr w:type="spellStart"/>
      <w:r w:rsidRPr="00D01696">
        <w:rPr>
          <w:rStyle w:val="Emphasis"/>
          <w:rFonts w:asciiTheme="majorHAnsi" w:hAnsiTheme="majorHAnsi" w:cstheme="majorHAnsi"/>
        </w:rPr>
        <w:t>manoeuvres</w:t>
      </w:r>
      <w:proofErr w:type="spellEnd"/>
      <w:r w:rsidRPr="00D01696">
        <w:rPr>
          <w:rFonts w:asciiTheme="majorHAnsi" w:hAnsiTheme="majorHAnsi" w:cstheme="majorHAnsi"/>
          <w:u w:val="single"/>
        </w:rPr>
        <w:t xml:space="preserve"> performed at the mission end to meet the disposal requirement are assumed to be </w:t>
      </w:r>
      <w:r w:rsidRPr="00D01696">
        <w:rPr>
          <w:rStyle w:val="Emphasis"/>
          <w:rFonts w:asciiTheme="majorHAnsi" w:hAnsiTheme="majorHAnsi" w:cstheme="majorHAnsi"/>
        </w:rPr>
        <w:t>impulsive</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i.e.</w:t>
      </w:r>
      <w:proofErr w:type="gramEnd"/>
      <w:r w:rsidRPr="00D01696">
        <w:rPr>
          <w:rFonts w:asciiTheme="majorHAnsi" w:hAnsiTheme="majorHAnsi" w:cstheme="majorHAnsi"/>
          <w:sz w:val="16"/>
        </w:rPr>
        <w:t xml:space="preserve"> instantaneous) </w:t>
      </w:r>
      <w:r w:rsidRPr="00D01696">
        <w:rPr>
          <w:rFonts w:asciiTheme="majorHAnsi" w:hAnsiTheme="majorHAnsi" w:cstheme="majorHAnsi"/>
          <w:u w:val="single"/>
        </w:rPr>
        <w:t>and result in an eccentric orbit with the apogee near the original</w:t>
      </w:r>
      <w:r w:rsidRPr="00D01696">
        <w:rPr>
          <w:rFonts w:asciiTheme="majorHAnsi" w:hAnsiTheme="majorHAnsi" w:cstheme="majorHAnsi"/>
          <w:sz w:val="16"/>
        </w:rPr>
        <w:t xml:space="preserve"> (constellation) </w:t>
      </w:r>
      <w:r w:rsidRPr="00D01696">
        <w:rPr>
          <w:rFonts w:asciiTheme="majorHAnsi" w:hAnsiTheme="majorHAnsi" w:cstheme="majorHAnsi"/>
          <w:u w:val="single"/>
        </w:rPr>
        <w:t xml:space="preserve">altitude and the perigee at an altitude such that the effects of atmospheric drag would cause the orbit to decay within 25 years. </w:t>
      </w:r>
      <w:r w:rsidRPr="00D01696">
        <w:rPr>
          <w:rStyle w:val="Emphasis"/>
          <w:rFonts w:asciiTheme="majorHAnsi" w:hAnsiTheme="majorHAnsi" w:cstheme="majorHAnsi"/>
        </w:rPr>
        <w:t>Two</w:t>
      </w:r>
      <w:r w:rsidRPr="00D01696">
        <w:rPr>
          <w:rFonts w:asciiTheme="majorHAnsi" w:hAnsiTheme="majorHAnsi" w:cstheme="majorHAnsi"/>
          <w:u w:val="single"/>
        </w:rPr>
        <w:t xml:space="preserve"> of the models considered an </w:t>
      </w:r>
      <w:r w:rsidRPr="00D01696">
        <w:rPr>
          <w:rStyle w:val="Emphasis"/>
          <w:rFonts w:asciiTheme="majorHAnsi" w:hAnsiTheme="majorHAnsi" w:cstheme="majorHAnsi"/>
        </w:rPr>
        <w:t>apogee</w:t>
      </w:r>
      <w:r w:rsidRPr="00D01696">
        <w:rPr>
          <w:rFonts w:asciiTheme="majorHAnsi" w:hAnsiTheme="majorHAnsi" w:cstheme="majorHAnsi"/>
          <w:u w:val="single"/>
        </w:rPr>
        <w:t xml:space="preserve"> remaining at the operational constellation altitude, while the other two reduced the apogee by 50 km. The </w:t>
      </w:r>
      <w:r w:rsidRPr="00D01696">
        <w:rPr>
          <w:rStyle w:val="Emphasis"/>
          <w:rFonts w:asciiTheme="majorHAnsi" w:hAnsiTheme="majorHAnsi" w:cstheme="majorHAnsi"/>
        </w:rPr>
        <w:t>purpose</w:t>
      </w:r>
      <w:r w:rsidRPr="00D01696">
        <w:rPr>
          <w:rFonts w:asciiTheme="majorHAnsi" w:hAnsiTheme="majorHAnsi" w:cstheme="majorHAnsi"/>
          <w:u w:val="single"/>
        </w:rPr>
        <w:t xml:space="preserve"> of these scenarios is </w:t>
      </w:r>
      <w:r w:rsidRPr="00D01696">
        <w:rPr>
          <w:rFonts w:asciiTheme="majorHAnsi" w:hAnsiTheme="majorHAnsi" w:cstheme="majorHAnsi"/>
          <w:highlight w:val="green"/>
          <w:u w:val="single"/>
        </w:rPr>
        <w:t xml:space="preserve">to provide a </w:t>
      </w:r>
      <w:r w:rsidRPr="00D01696">
        <w:rPr>
          <w:rStyle w:val="Emphasis"/>
          <w:rFonts w:asciiTheme="majorHAnsi" w:hAnsiTheme="majorHAnsi" w:cstheme="majorHAnsi"/>
          <w:highlight w:val="green"/>
        </w:rPr>
        <w:t>cross</w:t>
      </w:r>
      <w:r w:rsidRPr="00D01696">
        <w:rPr>
          <w:rFonts w:asciiTheme="majorHAnsi" w:hAnsiTheme="majorHAnsi" w:cstheme="majorHAnsi"/>
          <w:highlight w:val="green"/>
          <w:u w:val="single"/>
        </w:rPr>
        <w:t>-</w:t>
      </w:r>
      <w:r w:rsidRPr="00D01696">
        <w:rPr>
          <w:rStyle w:val="Emphasis"/>
          <w:rFonts w:asciiTheme="majorHAnsi" w:hAnsiTheme="majorHAnsi" w:cstheme="majorHAnsi"/>
          <w:highlight w:val="green"/>
        </w:rPr>
        <w:t>comparison</w:t>
      </w:r>
      <w:r w:rsidRPr="00D01696">
        <w:rPr>
          <w:rFonts w:asciiTheme="majorHAnsi" w:hAnsiTheme="majorHAnsi" w:cstheme="majorHAnsi"/>
          <w:u w:val="single"/>
        </w:rPr>
        <w:t xml:space="preserve"> of the models in terms of their predictions of the </w:t>
      </w:r>
      <w:r w:rsidRPr="00D01696">
        <w:rPr>
          <w:rStyle w:val="Emphasis"/>
          <w:rFonts w:asciiTheme="majorHAnsi" w:hAnsiTheme="majorHAnsi" w:cstheme="majorHAnsi"/>
        </w:rPr>
        <w:t>total</w:t>
      </w:r>
      <w:r w:rsidRPr="00D01696">
        <w:rPr>
          <w:rFonts w:asciiTheme="majorHAnsi" w:hAnsiTheme="majorHAnsi" w:cstheme="majorHAnsi"/>
          <w:u w:val="single"/>
        </w:rPr>
        <w:t xml:space="preserve"> </w:t>
      </w:r>
      <w:r w:rsidRPr="00D01696">
        <w:rPr>
          <w:rStyle w:val="Emphasis"/>
          <w:rFonts w:asciiTheme="majorHAnsi" w:hAnsiTheme="majorHAnsi" w:cstheme="majorHAnsi"/>
        </w:rPr>
        <w:t>object</w:t>
      </w:r>
      <w:r w:rsidRPr="00D01696">
        <w:rPr>
          <w:rFonts w:asciiTheme="majorHAnsi" w:hAnsiTheme="majorHAnsi" w:cstheme="majorHAnsi"/>
          <w:u w:val="single"/>
        </w:rPr>
        <w:t xml:space="preserve"> </w:t>
      </w:r>
      <w:r w:rsidRPr="00D01696">
        <w:rPr>
          <w:rStyle w:val="Emphasis"/>
          <w:rFonts w:asciiTheme="majorHAnsi" w:hAnsiTheme="majorHAnsi" w:cstheme="majorHAnsi"/>
        </w:rPr>
        <w:t>population</w:t>
      </w:r>
      <w:r w:rsidRPr="00D01696">
        <w:rPr>
          <w:rFonts w:asciiTheme="majorHAnsi" w:hAnsiTheme="majorHAnsi" w:cstheme="majorHAnsi"/>
          <w:u w:val="single"/>
        </w:rPr>
        <w:t xml:space="preserve">, which </w:t>
      </w:r>
      <w:proofErr w:type="gramStart"/>
      <w:r w:rsidRPr="00D01696">
        <w:rPr>
          <w:rFonts w:asciiTheme="majorHAnsi" w:hAnsiTheme="majorHAnsi" w:cstheme="majorHAnsi"/>
          <w:u w:val="single"/>
        </w:rPr>
        <w:t>take into account</w:t>
      </w:r>
      <w:proofErr w:type="gramEnd"/>
      <w:r w:rsidRPr="00D01696">
        <w:rPr>
          <w:rFonts w:asciiTheme="majorHAnsi" w:hAnsiTheme="majorHAnsi" w:cstheme="majorHAnsi"/>
          <w:u w:val="single"/>
        </w:rPr>
        <w:t xml:space="preserve"> the effects of the constellation</w:t>
      </w:r>
      <w:r w:rsidRPr="00D01696">
        <w:rPr>
          <w:rFonts w:asciiTheme="majorHAnsi" w:hAnsiTheme="majorHAnsi" w:cstheme="majorHAnsi"/>
          <w:sz w:val="16"/>
        </w:rPr>
        <w:t xml:space="preserve">. As the distribution of the MC results for the models is of the same nature and the results are independent, a </w:t>
      </w:r>
      <w:r w:rsidRPr="00D01696">
        <w:rPr>
          <w:rFonts w:asciiTheme="majorHAnsi" w:hAnsiTheme="majorHAnsi" w:cstheme="majorHAnsi"/>
          <w:u w:val="single"/>
        </w:rPr>
        <w:t>bootstrapping [20] approach is used to derive the mean</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the </w:t>
      </w:r>
      <w:r w:rsidRPr="00D01696">
        <w:rPr>
          <w:rStyle w:val="Emphasis"/>
          <w:rFonts w:asciiTheme="majorHAnsi" w:hAnsiTheme="majorHAnsi" w:cstheme="majorHAnsi"/>
        </w:rPr>
        <w:t>standard</w:t>
      </w:r>
      <w:r w:rsidRPr="00D01696">
        <w:rPr>
          <w:rFonts w:asciiTheme="majorHAnsi" w:hAnsiTheme="majorHAnsi" w:cstheme="majorHAnsi"/>
          <w:u w:val="single"/>
        </w:rPr>
        <w:t xml:space="preserve"> </w:t>
      </w:r>
      <w:proofErr w:type="gramStart"/>
      <w:r w:rsidRPr="00D01696">
        <w:rPr>
          <w:rStyle w:val="Emphasis"/>
          <w:rFonts w:asciiTheme="majorHAnsi" w:hAnsiTheme="majorHAnsi" w:cstheme="majorHAnsi"/>
        </w:rPr>
        <w:t>deviation</w:t>
      </w:r>
      <w:proofErr w:type="gramEnd"/>
      <w:r w:rsidRPr="00D01696">
        <w:rPr>
          <w:rFonts w:asciiTheme="majorHAnsi" w:hAnsiTheme="majorHAnsi" w:cstheme="majorHAnsi"/>
          <w:u w:val="single"/>
        </w:rPr>
        <w:t xml:space="preserve"> and the </w:t>
      </w:r>
      <w:r w:rsidRPr="00D01696">
        <w:rPr>
          <w:rStyle w:val="Emphasis"/>
          <w:rFonts w:asciiTheme="majorHAnsi" w:hAnsiTheme="majorHAnsi" w:cstheme="majorHAnsi"/>
          <w:highlight w:val="green"/>
        </w:rPr>
        <w:t>confidence</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levels</w:t>
      </w:r>
      <w:r w:rsidRPr="00D01696">
        <w:rPr>
          <w:rFonts w:asciiTheme="majorHAnsi" w:hAnsiTheme="majorHAnsi" w:cstheme="majorHAnsi"/>
          <w:highlight w:val="green"/>
          <w:u w:val="single"/>
        </w:rPr>
        <w:t xml:space="preserve"> at </w:t>
      </w:r>
      <w:r w:rsidRPr="00D01696">
        <w:rPr>
          <w:rStyle w:val="Emphasis"/>
          <w:rFonts w:asciiTheme="majorHAnsi" w:hAnsiTheme="majorHAnsi" w:cstheme="majorHAnsi"/>
          <w:highlight w:val="green"/>
        </w:rPr>
        <w:t>95</w:t>
      </w:r>
      <w:r w:rsidRPr="00D01696">
        <w:rPr>
          <w:rFonts w:asciiTheme="majorHAnsi" w:hAnsiTheme="majorHAnsi" w:cstheme="majorHAnsi"/>
          <w:highlight w:val="green"/>
          <w:u w:val="single"/>
        </w:rPr>
        <w:t>%</w:t>
      </w:r>
      <w:r w:rsidRPr="00D01696">
        <w:rPr>
          <w:rFonts w:asciiTheme="majorHAnsi" w:hAnsiTheme="majorHAnsi" w:cstheme="majorHAnsi"/>
          <w:u w:val="single"/>
        </w:rPr>
        <w:t xml:space="preserve"> of the combined results of all the MC runs from the four models</w:t>
      </w:r>
      <w:r w:rsidRPr="00D01696">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87438DB"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Conflicts of orbits </w:t>
      </w:r>
      <w:r w:rsidRPr="00D01696">
        <w:rPr>
          <w:rFonts w:asciiTheme="majorHAnsi" w:hAnsiTheme="majorHAnsi" w:cstheme="majorHAnsi"/>
          <w:u w:val="single"/>
        </w:rPr>
        <w:t>turns</w:t>
      </w:r>
      <w:r w:rsidRPr="00D01696">
        <w:rPr>
          <w:rFonts w:asciiTheme="majorHAnsi" w:hAnsiTheme="majorHAnsi" w:cstheme="majorHAnsi"/>
        </w:rPr>
        <w:t xml:space="preserve"> good usages of satellites—responsible behavior is key to </w:t>
      </w:r>
      <w:r w:rsidRPr="00D01696">
        <w:rPr>
          <w:rFonts w:asciiTheme="majorHAnsi" w:hAnsiTheme="majorHAnsi" w:cstheme="majorHAnsi"/>
          <w:u w:val="single"/>
        </w:rPr>
        <w:t>satellite effectiveness</w:t>
      </w:r>
      <w:r w:rsidRPr="00D01696">
        <w:rPr>
          <w:rFonts w:asciiTheme="majorHAnsi" w:hAnsiTheme="majorHAnsi" w:cstheme="majorHAnsi"/>
        </w:rPr>
        <w:t>.</w:t>
      </w:r>
    </w:p>
    <w:p w14:paraId="6DB5E87F"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Hattenbach</w:t>
      </w:r>
      <w:proofErr w:type="spellEnd"/>
      <w:r w:rsidRPr="00D01696">
        <w:rPr>
          <w:rStyle w:val="Style13ptBold"/>
          <w:rFonts w:asciiTheme="majorHAnsi" w:hAnsiTheme="majorHAnsi" w:cstheme="majorHAnsi"/>
        </w:rPr>
        <w:t xml:space="preserve"> 19.</w:t>
      </w:r>
      <w:r w:rsidRPr="00D01696">
        <w:rPr>
          <w:rFonts w:asciiTheme="majorHAnsi" w:hAnsiTheme="majorHAnsi" w:cstheme="majorHAnsi"/>
        </w:rPr>
        <w:t xml:space="preserve"> Jan </w:t>
      </w:r>
      <w:proofErr w:type="spellStart"/>
      <w:r w:rsidRPr="00D01696">
        <w:rPr>
          <w:rFonts w:asciiTheme="majorHAnsi" w:hAnsiTheme="majorHAnsi" w:cstheme="majorHAnsi"/>
        </w:rPr>
        <w:t>Hattenbach</w:t>
      </w:r>
      <w:proofErr w:type="spellEnd"/>
      <w:r w:rsidRPr="00D01696">
        <w:rPr>
          <w:rFonts w:asciiTheme="majorHAnsi" w:hAnsiTheme="majorHAnsi" w:cstheme="majorHAnsi"/>
        </w:rPr>
        <w:t xml:space="preserve"> sat down with Stijn </w:t>
      </w:r>
      <w:proofErr w:type="spellStart"/>
      <w:r w:rsidRPr="00D01696">
        <w:rPr>
          <w:rFonts w:asciiTheme="majorHAnsi" w:hAnsiTheme="majorHAnsi" w:cstheme="majorHAnsi"/>
        </w:rPr>
        <w:t>Lemmens</w:t>
      </w:r>
      <w:proofErr w:type="spellEnd"/>
      <w:r w:rsidRPr="00D01696">
        <w:rPr>
          <w:rFonts w:asciiTheme="majorHAnsi" w:hAnsiTheme="majorHAnsi" w:cstheme="majorHAnsi"/>
        </w:rPr>
        <w:t xml:space="preserve">, Senior Space Debris Mitigation Analyst at the European Space Agency (ESA) in Darmstadt, Germany, to talk about how </w:t>
      </w:r>
      <w:proofErr w:type="spellStart"/>
      <w:r w:rsidRPr="00D01696">
        <w:rPr>
          <w:rFonts w:asciiTheme="majorHAnsi" w:hAnsiTheme="majorHAnsi" w:cstheme="majorHAnsi"/>
        </w:rPr>
        <w:t>Starlink</w:t>
      </w:r>
      <w:proofErr w:type="spellEnd"/>
      <w:r w:rsidRPr="00D01696">
        <w:rPr>
          <w:rFonts w:asciiTheme="majorHAnsi" w:hAnsiTheme="majorHAnsi" w:cstheme="majorHAnsi"/>
        </w:rPr>
        <w:t xml:space="preserve"> plays into the space junk problem. 6/3/19. [Sky Telescope, “DOES STARLINK POSE A SPACE DEBRIS THREAT? AN EXPERT ANSWERS,” </w:t>
      </w:r>
      <w:hyperlink r:id="rId17" w:history="1">
        <w:r w:rsidRPr="00D01696">
          <w:rPr>
            <w:rStyle w:val="Hyperlink"/>
            <w:rFonts w:asciiTheme="majorHAnsi" w:hAnsiTheme="majorHAnsi" w:cstheme="majorHAnsi"/>
          </w:rPr>
          <w:t>https://skyandtelescope.org/astronomy-news/starlink-space-debris/</w:t>
        </w:r>
      </w:hyperlink>
      <w:r w:rsidRPr="00D01696">
        <w:rPr>
          <w:rFonts w:asciiTheme="majorHAnsi" w:hAnsiTheme="majorHAnsi" w:cstheme="majorHAnsi"/>
        </w:rPr>
        <w:t>] Justin</w:t>
      </w:r>
    </w:p>
    <w:p w14:paraId="76A54027" w14:textId="77777777" w:rsidR="002E7DF0" w:rsidRPr="00D01696" w:rsidRDefault="002E7DF0" w:rsidP="002E7DF0">
      <w:pPr>
        <w:rPr>
          <w:rStyle w:val="Emphasis"/>
          <w:rFonts w:asciiTheme="majorHAnsi" w:hAnsiTheme="majorHAnsi" w:cstheme="majorHAnsi"/>
        </w:rPr>
      </w:pPr>
      <w:r w:rsidRPr="00D01696">
        <w:rPr>
          <w:rFonts w:asciiTheme="majorHAnsi" w:hAnsiTheme="majorHAnsi" w:cstheme="majorHAnsi"/>
          <w:sz w:val="16"/>
        </w:rPr>
        <w:t xml:space="preserve">JH: </w:t>
      </w:r>
      <w:r w:rsidRPr="00D01696">
        <w:rPr>
          <w:rFonts w:asciiTheme="majorHAnsi" w:hAnsiTheme="majorHAnsi" w:cstheme="majorHAnsi"/>
          <w:highlight w:val="green"/>
          <w:u w:val="single"/>
        </w:rPr>
        <w:t xml:space="preserve">What about </w:t>
      </w:r>
      <w:r w:rsidRPr="00D01696">
        <w:rPr>
          <w:rStyle w:val="Emphasis"/>
          <w:rFonts w:asciiTheme="majorHAnsi" w:hAnsiTheme="majorHAnsi" w:cstheme="majorHAnsi"/>
          <w:highlight w:val="green"/>
        </w:rPr>
        <w:t>competitors</w:t>
      </w:r>
      <w:r w:rsidRPr="00D01696">
        <w:rPr>
          <w:rFonts w:asciiTheme="majorHAnsi" w:hAnsiTheme="majorHAnsi" w:cstheme="majorHAnsi"/>
          <w:sz w:val="16"/>
        </w:rPr>
        <w:t xml:space="preserve"> like </w:t>
      </w:r>
      <w:proofErr w:type="spellStart"/>
      <w:r w:rsidRPr="00D01696">
        <w:rPr>
          <w:rFonts w:asciiTheme="majorHAnsi" w:hAnsiTheme="majorHAnsi" w:cstheme="majorHAnsi"/>
          <w:sz w:val="16"/>
        </w:rPr>
        <w:t>OneWeb</w:t>
      </w:r>
      <w:proofErr w:type="spellEnd"/>
      <w:r w:rsidRPr="00D01696">
        <w:rPr>
          <w:rFonts w:asciiTheme="majorHAnsi" w:hAnsiTheme="majorHAnsi" w:cstheme="majorHAnsi"/>
          <w:sz w:val="16"/>
        </w:rPr>
        <w:t xml:space="preserve"> or Amazon, </w:t>
      </w:r>
      <w:r w:rsidRPr="00D01696">
        <w:rPr>
          <w:rFonts w:asciiTheme="majorHAnsi" w:hAnsiTheme="majorHAnsi" w:cstheme="majorHAnsi"/>
          <w:highlight w:val="green"/>
          <w:u w:val="single"/>
        </w:rPr>
        <w:t>who</w:t>
      </w:r>
      <w:r w:rsidRPr="00D01696">
        <w:rPr>
          <w:rFonts w:asciiTheme="majorHAnsi" w:hAnsiTheme="majorHAnsi" w:cstheme="majorHAnsi"/>
          <w:u w:val="single"/>
        </w:rPr>
        <w:t xml:space="preserve"> want to </w:t>
      </w:r>
      <w:r w:rsidRPr="00D01696">
        <w:rPr>
          <w:rFonts w:asciiTheme="majorHAnsi" w:hAnsiTheme="majorHAnsi" w:cstheme="majorHAnsi"/>
          <w:highlight w:val="green"/>
          <w:u w:val="single"/>
        </w:rPr>
        <w:t xml:space="preserve">set up </w:t>
      </w:r>
      <w:r w:rsidRPr="00D01696">
        <w:rPr>
          <w:rFonts w:asciiTheme="majorHAnsi" w:hAnsiTheme="majorHAnsi" w:cstheme="majorHAnsi"/>
          <w:u w:val="single"/>
        </w:rPr>
        <w:t xml:space="preserve">a </w:t>
      </w:r>
      <w:r w:rsidRPr="00D01696">
        <w:rPr>
          <w:rStyle w:val="Emphasis"/>
          <w:rFonts w:asciiTheme="majorHAnsi" w:hAnsiTheme="majorHAnsi" w:cstheme="majorHAnsi"/>
          <w:highlight w:val="green"/>
        </w:rPr>
        <w:t>similar system</w:t>
      </w:r>
      <w:r w:rsidRPr="00D01696">
        <w:rPr>
          <w:rFonts w:asciiTheme="majorHAnsi" w:hAnsiTheme="majorHAnsi" w:cstheme="majorHAnsi"/>
          <w:sz w:val="16"/>
        </w:rPr>
        <w:t xml:space="preserve"> as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w:t>
      </w:r>
      <w:r w:rsidRPr="00D01696">
        <w:rPr>
          <w:rStyle w:val="Emphasis"/>
          <w:rFonts w:asciiTheme="majorHAnsi" w:hAnsiTheme="majorHAnsi" w:cstheme="majorHAnsi"/>
          <w:sz w:val="24"/>
          <w:highlight w:val="green"/>
        </w:rPr>
        <w:t>Who “owns” the orbits</w:t>
      </w:r>
      <w:r w:rsidRPr="00D01696">
        <w:rPr>
          <w:rFonts w:asciiTheme="majorHAnsi" w:hAnsiTheme="majorHAnsi" w:cstheme="majorHAnsi"/>
          <w:sz w:val="24"/>
          <w:u w:val="single"/>
        </w:rPr>
        <w:t xml:space="preserve"> </w:t>
      </w:r>
      <w:r w:rsidRPr="00D01696">
        <w:rPr>
          <w:rFonts w:asciiTheme="majorHAnsi" w:hAnsiTheme="majorHAnsi" w:cstheme="majorHAnsi"/>
          <w:u w:val="single"/>
        </w:rPr>
        <w:t xml:space="preserve">– </w:t>
      </w:r>
      <w:r w:rsidRPr="00D01696">
        <w:rPr>
          <w:rStyle w:val="Emphasis"/>
          <w:rFonts w:asciiTheme="majorHAnsi" w:hAnsiTheme="majorHAnsi" w:cstheme="majorHAnsi"/>
        </w:rPr>
        <w:t>whoever comes first?</w:t>
      </w:r>
    </w:p>
    <w:p w14:paraId="3C9B074A"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SL: According to the Outer Space Treaty there is no appropriation of space. But </w:t>
      </w:r>
      <w:proofErr w:type="gramStart"/>
      <w:r w:rsidRPr="00D01696">
        <w:rPr>
          <w:rFonts w:asciiTheme="majorHAnsi" w:hAnsiTheme="majorHAnsi" w:cstheme="majorHAnsi"/>
          <w:sz w:val="16"/>
        </w:rPr>
        <w:t>of course</w:t>
      </w:r>
      <w:proofErr w:type="gramEnd"/>
      <w:r w:rsidRPr="00D01696">
        <w:rPr>
          <w:rFonts w:asciiTheme="majorHAnsi" w:hAnsiTheme="majorHAnsi" w:cstheme="majorHAnsi"/>
          <w:sz w:val="16"/>
        </w:rPr>
        <w:t xml:space="preserve"> </w:t>
      </w:r>
      <w:r w:rsidRPr="00D01696">
        <w:rPr>
          <w:rFonts w:asciiTheme="majorHAnsi" w:hAnsiTheme="majorHAnsi" w:cstheme="majorHAnsi"/>
          <w:u w:val="single"/>
        </w:rPr>
        <w:t xml:space="preserve">if you put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large constellation</w:t>
      </w:r>
      <w:r w:rsidRPr="00D01696">
        <w:rPr>
          <w:rFonts w:asciiTheme="majorHAnsi" w:hAnsiTheme="majorHAnsi" w:cstheme="majorHAnsi"/>
          <w:u w:val="single"/>
        </w:rPr>
        <w:t xml:space="preserve"> into a certain orbit, it means that a </w:t>
      </w:r>
      <w:r w:rsidRPr="00D01696">
        <w:rPr>
          <w:rStyle w:val="Emphasis"/>
          <w:rFonts w:asciiTheme="majorHAnsi" w:hAnsiTheme="majorHAnsi" w:cstheme="majorHAnsi"/>
        </w:rPr>
        <w:t>lot of coordination is required</w:t>
      </w:r>
      <w:r w:rsidRPr="00D01696">
        <w:rPr>
          <w:rFonts w:asciiTheme="majorHAnsi" w:hAnsiTheme="majorHAnsi" w:cstheme="majorHAnsi"/>
          <w:u w:val="single"/>
        </w:rPr>
        <w:t xml:space="preserve"> with anybody else who wants to operate near that constellation or even has to </w:t>
      </w:r>
      <w:r w:rsidRPr="00D01696">
        <w:rPr>
          <w:rStyle w:val="Emphasis"/>
          <w:rFonts w:asciiTheme="majorHAnsi" w:hAnsiTheme="majorHAnsi" w:cstheme="majorHAnsi"/>
        </w:rPr>
        <w:t>pass through those orbital regions</w:t>
      </w:r>
      <w:r w:rsidRPr="00D01696">
        <w:rPr>
          <w:rFonts w:asciiTheme="majorHAnsi" w:hAnsiTheme="majorHAnsi" w:cstheme="majorHAnsi"/>
          <w:sz w:val="16"/>
        </w:rPr>
        <w:t xml:space="preserve">. You can take this even further: </w:t>
      </w:r>
      <w:r w:rsidRPr="00D01696">
        <w:rPr>
          <w:rFonts w:asciiTheme="majorHAnsi" w:hAnsiTheme="majorHAnsi" w:cstheme="majorHAnsi"/>
          <w:u w:val="single"/>
        </w:rPr>
        <w:t xml:space="preserve">If an object of a constellation </w:t>
      </w:r>
      <w:r w:rsidRPr="00D01696">
        <w:rPr>
          <w:rStyle w:val="Emphasis"/>
          <w:rFonts w:asciiTheme="majorHAnsi" w:hAnsiTheme="majorHAnsi" w:cstheme="majorHAnsi"/>
          <w:highlight w:val="green"/>
        </w:rPr>
        <w:t>fragments</w:t>
      </w:r>
      <w:r w:rsidRPr="00D01696">
        <w:rPr>
          <w:rFonts w:asciiTheme="majorHAnsi" w:hAnsiTheme="majorHAnsi" w:cstheme="majorHAnsi"/>
          <w:u w:val="single"/>
        </w:rPr>
        <w:t xml:space="preserve"> for whatever reason, these fragments will </w:t>
      </w:r>
      <w:r w:rsidRPr="00D01696">
        <w:rPr>
          <w:rStyle w:val="Emphasis"/>
          <w:rFonts w:asciiTheme="majorHAnsi" w:hAnsiTheme="majorHAnsi" w:cstheme="majorHAnsi"/>
          <w:sz w:val="24"/>
        </w:rPr>
        <w:t>not remain limited</w:t>
      </w:r>
      <w:r w:rsidRPr="00D01696">
        <w:rPr>
          <w:rFonts w:asciiTheme="majorHAnsi" w:hAnsiTheme="majorHAnsi" w:cstheme="majorHAnsi"/>
          <w:u w:val="single"/>
        </w:rPr>
        <w:t xml:space="preserve"> to the </w:t>
      </w:r>
      <w:r w:rsidRPr="00D01696">
        <w:rPr>
          <w:rStyle w:val="Emphasis"/>
          <w:rFonts w:asciiTheme="majorHAnsi" w:hAnsiTheme="majorHAnsi" w:cstheme="majorHAnsi"/>
        </w:rPr>
        <w:t>region of the constellation itself</w:t>
      </w:r>
      <w:r w:rsidRPr="00D01696">
        <w:rPr>
          <w:rFonts w:asciiTheme="majorHAnsi" w:hAnsiTheme="majorHAnsi" w:cstheme="majorHAnsi"/>
          <w:u w:val="single"/>
        </w:rPr>
        <w:t xml:space="preserve">. It will </w:t>
      </w:r>
      <w:r w:rsidRPr="00D01696">
        <w:rPr>
          <w:rFonts w:asciiTheme="majorHAnsi" w:hAnsiTheme="majorHAnsi" w:cstheme="majorHAnsi"/>
          <w:highlight w:val="green"/>
          <w:u w:val="single"/>
        </w:rPr>
        <w:t>affect operators</w:t>
      </w:r>
      <w:r w:rsidRPr="00D01696">
        <w:rPr>
          <w:rFonts w:asciiTheme="majorHAnsi" w:hAnsiTheme="majorHAnsi" w:cstheme="majorHAnsi"/>
          <w:u w:val="single"/>
        </w:rPr>
        <w:t xml:space="preserve"> below and above.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from this perspective, putting a large number of satellites in orbit does </w:t>
      </w:r>
      <w:r w:rsidRPr="00D01696">
        <w:rPr>
          <w:rStyle w:val="Emphasis"/>
          <w:rFonts w:asciiTheme="majorHAnsi" w:hAnsiTheme="majorHAnsi" w:cstheme="majorHAnsi"/>
          <w:highlight w:val="green"/>
        </w:rPr>
        <w:t>influence the</w:t>
      </w:r>
      <w:r w:rsidRPr="00D01696">
        <w:rPr>
          <w:rStyle w:val="Emphasis"/>
          <w:rFonts w:asciiTheme="majorHAnsi" w:hAnsiTheme="majorHAnsi" w:cstheme="majorHAnsi"/>
        </w:rPr>
        <w:t xml:space="preserve"> other </w:t>
      </w:r>
      <w:r w:rsidRPr="00D01696">
        <w:rPr>
          <w:rStyle w:val="Emphasis"/>
          <w:rFonts w:asciiTheme="majorHAnsi" w:hAnsiTheme="majorHAnsi" w:cstheme="majorHAnsi"/>
          <w:highlight w:val="green"/>
        </w:rPr>
        <w:t xml:space="preserve">activities that </w:t>
      </w:r>
      <w:r w:rsidRPr="00D01696">
        <w:rPr>
          <w:rStyle w:val="Emphasis"/>
          <w:rFonts w:asciiTheme="majorHAnsi" w:hAnsiTheme="majorHAnsi" w:cstheme="majorHAnsi"/>
        </w:rPr>
        <w:t xml:space="preserve">can </w:t>
      </w:r>
      <w:r w:rsidRPr="00D01696">
        <w:rPr>
          <w:rStyle w:val="Emphasis"/>
          <w:rFonts w:asciiTheme="majorHAnsi" w:hAnsiTheme="majorHAnsi" w:cstheme="majorHAnsi"/>
          <w:highlight w:val="green"/>
        </w:rPr>
        <w:t>take place</w:t>
      </w:r>
      <w:r w:rsidRPr="00D01696">
        <w:rPr>
          <w:rFonts w:asciiTheme="majorHAnsi" w:hAnsiTheme="majorHAnsi" w:cstheme="majorHAnsi"/>
          <w:u w:val="single"/>
        </w:rPr>
        <w:t>.</w:t>
      </w:r>
    </w:p>
    <w:p w14:paraId="227363BF"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lastRenderedPageBreak/>
        <w:t xml:space="preserve">JH: Politics and law aside, is there a </w:t>
      </w:r>
      <w:r w:rsidRPr="00D01696">
        <w:rPr>
          <w:rFonts w:asciiTheme="majorHAnsi" w:hAnsiTheme="majorHAnsi" w:cstheme="majorHAnsi"/>
          <w:highlight w:val="green"/>
          <w:u w:val="single"/>
        </w:rPr>
        <w:t>physical limit of how many</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constellations of thousands of </w:t>
      </w:r>
      <w:r w:rsidRPr="00D01696">
        <w:rPr>
          <w:rStyle w:val="Emphasis"/>
          <w:rFonts w:asciiTheme="majorHAnsi" w:hAnsiTheme="majorHAnsi" w:cstheme="majorHAnsi"/>
          <w:highlight w:val="green"/>
        </w:rPr>
        <w:t>satellites can operate at the same time</w:t>
      </w:r>
      <w:r w:rsidRPr="00D01696">
        <w:rPr>
          <w:rFonts w:asciiTheme="majorHAnsi" w:hAnsiTheme="majorHAnsi" w:cstheme="majorHAnsi"/>
          <w:sz w:val="16"/>
        </w:rPr>
        <w:t>. How much space is there in space?</w:t>
      </w:r>
    </w:p>
    <w:p w14:paraId="3FC66343"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SL: If we don't keep the current guidelines mentioned above, </w:t>
      </w:r>
      <w:r w:rsidRPr="00D01696">
        <w:rPr>
          <w:rFonts w:asciiTheme="majorHAnsi" w:hAnsiTheme="majorHAnsi" w:cstheme="majorHAnsi"/>
          <w:highlight w:val="green"/>
          <w:u w:val="single"/>
        </w:rPr>
        <w:t>we will run into the</w:t>
      </w:r>
      <w:r w:rsidRPr="00D01696">
        <w:rPr>
          <w:rFonts w:asciiTheme="majorHAnsi" w:hAnsiTheme="majorHAnsi" w:cstheme="majorHAnsi"/>
          <w:u w:val="single"/>
        </w:rPr>
        <w:t xml:space="preserve"> so-called “</w:t>
      </w:r>
      <w:r w:rsidRPr="00D01696">
        <w:rPr>
          <w:rStyle w:val="Emphasis"/>
          <w:rFonts w:asciiTheme="majorHAnsi" w:hAnsiTheme="majorHAnsi" w:cstheme="majorHAnsi"/>
          <w:highlight w:val="green"/>
        </w:rPr>
        <w:t>Kessler syndrome</w:t>
      </w:r>
      <w:r w:rsidRPr="00D01696">
        <w:rPr>
          <w:rFonts w:asciiTheme="majorHAnsi" w:hAnsiTheme="majorHAnsi" w:cstheme="majorHAnsi"/>
          <w:u w:val="single"/>
        </w:rPr>
        <w:t>,”</w:t>
      </w:r>
      <w:r w:rsidRPr="00D01696">
        <w:rPr>
          <w:rFonts w:asciiTheme="majorHAnsi" w:hAnsiTheme="majorHAnsi" w:cstheme="majorHAnsi"/>
          <w:sz w:val="16"/>
        </w:rPr>
        <w:t xml:space="preserve"> which is the name of this cascading effect. And at that point, </w:t>
      </w:r>
      <w:r w:rsidRPr="00D01696">
        <w:rPr>
          <w:rFonts w:asciiTheme="majorHAnsi" w:hAnsiTheme="majorHAnsi" w:cstheme="majorHAnsi"/>
          <w:u w:val="single"/>
        </w:rPr>
        <w:t xml:space="preserve">there would indeed be </w:t>
      </w:r>
      <w:r w:rsidRPr="00D01696">
        <w:rPr>
          <w:rFonts w:asciiTheme="majorHAnsi" w:hAnsiTheme="majorHAnsi" w:cstheme="majorHAnsi"/>
          <w:highlight w:val="green"/>
          <w:u w:val="single"/>
        </w:rPr>
        <w:t>regions</w:t>
      </w:r>
      <w:r w:rsidRPr="00D01696">
        <w:rPr>
          <w:rFonts w:asciiTheme="majorHAnsi" w:hAnsiTheme="majorHAnsi" w:cstheme="majorHAnsi"/>
          <w:u w:val="single"/>
        </w:rPr>
        <w:t xml:space="preserve"> that even without large constellations would become </w:t>
      </w:r>
      <w:r w:rsidRPr="00D01696">
        <w:rPr>
          <w:rStyle w:val="Emphasis"/>
          <w:rFonts w:asciiTheme="majorHAnsi" w:hAnsiTheme="majorHAnsi" w:cstheme="majorHAnsi"/>
        </w:rPr>
        <w:t xml:space="preserve">so </w:t>
      </w:r>
      <w:r w:rsidRPr="00D01696">
        <w:rPr>
          <w:rStyle w:val="Emphasis"/>
          <w:rFonts w:asciiTheme="majorHAnsi" w:hAnsiTheme="majorHAnsi" w:cstheme="majorHAnsi"/>
          <w:highlight w:val="green"/>
        </w:rPr>
        <w:t>packed with debris</w:t>
      </w:r>
      <w:r w:rsidRPr="00D01696">
        <w:rPr>
          <w:rFonts w:asciiTheme="majorHAnsi" w:hAnsiTheme="majorHAnsi" w:cstheme="majorHAnsi"/>
          <w:u w:val="single"/>
        </w:rPr>
        <w:t xml:space="preserve"> that it would become </w:t>
      </w:r>
      <w:r w:rsidRPr="00D01696">
        <w:rPr>
          <w:rStyle w:val="Emphasis"/>
          <w:rFonts w:asciiTheme="majorHAnsi" w:hAnsiTheme="majorHAnsi" w:cstheme="majorHAnsi"/>
        </w:rPr>
        <w:t>impractical</w:t>
      </w:r>
      <w:r w:rsidRPr="00D01696">
        <w:rPr>
          <w:rFonts w:asciiTheme="majorHAnsi" w:hAnsiTheme="majorHAnsi" w:cstheme="majorHAnsi"/>
          <w:u w:val="single"/>
        </w:rPr>
        <w:t xml:space="preserve"> to put your satellites there</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This is why</w:t>
      </w:r>
      <w:proofErr w:type="gramEnd"/>
      <w:r w:rsidRPr="00D01696">
        <w:rPr>
          <w:rFonts w:asciiTheme="majorHAnsi" w:hAnsiTheme="majorHAnsi" w:cstheme="majorHAnsi"/>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D01696">
        <w:rPr>
          <w:rFonts w:asciiTheme="majorHAnsi" w:hAnsiTheme="majorHAnsi" w:cstheme="majorHAnsi"/>
          <w:sz w:val="16"/>
        </w:rPr>
        <w:t>is</w:t>
      </w:r>
      <w:proofErr w:type="spellEnd"/>
      <w:r w:rsidRPr="00D01696">
        <w:rPr>
          <w:rFonts w:asciiTheme="majorHAnsi" w:hAnsiTheme="majorHAnsi" w:cstheme="majorHAnsi"/>
          <w:sz w:val="16"/>
        </w:rPr>
        <w:t xml:space="preserve"> in certain cases computable, but it depends on the behavior of operators.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you cannot say</w:t>
      </w:r>
      <w:r w:rsidRPr="00D01696">
        <w:rPr>
          <w:rFonts w:asciiTheme="majorHAnsi" w:hAnsiTheme="majorHAnsi" w:cstheme="majorHAnsi"/>
          <w:u w:val="single"/>
        </w:rPr>
        <w:t xml:space="preserve"> a priori that </w:t>
      </w:r>
      <w:r w:rsidRPr="00D01696">
        <w:rPr>
          <w:rStyle w:val="Emphasis"/>
          <w:rFonts w:asciiTheme="majorHAnsi" w:hAnsiTheme="majorHAnsi" w:cstheme="majorHAnsi"/>
        </w:rPr>
        <w:t xml:space="preserve">several thousand </w:t>
      </w:r>
      <w:r w:rsidRPr="00D01696">
        <w:rPr>
          <w:rStyle w:val="Emphasis"/>
          <w:rFonts w:asciiTheme="majorHAnsi" w:hAnsiTheme="majorHAnsi" w:cstheme="majorHAnsi"/>
          <w:highlight w:val="green"/>
        </w:rPr>
        <w:t>satellites are too much</w:t>
      </w:r>
      <w:r w:rsidRPr="00D01696">
        <w:rPr>
          <w:rFonts w:asciiTheme="majorHAnsi" w:hAnsiTheme="majorHAnsi" w:cstheme="majorHAnsi"/>
          <w:u w:val="single"/>
        </w:rPr>
        <w:t xml:space="preserve">. That amount might be feasible, </w:t>
      </w:r>
      <w:r w:rsidRPr="00D01696">
        <w:rPr>
          <w:rFonts w:asciiTheme="majorHAnsi" w:hAnsiTheme="majorHAnsi" w:cstheme="majorHAnsi"/>
          <w:highlight w:val="green"/>
          <w:u w:val="single"/>
        </w:rPr>
        <w:t>but</w:t>
      </w:r>
      <w:r w:rsidRPr="00D01696">
        <w:rPr>
          <w:rFonts w:asciiTheme="majorHAnsi" w:hAnsiTheme="majorHAnsi" w:cstheme="majorHAnsi"/>
          <w:u w:val="single"/>
        </w:rPr>
        <w:t xml:space="preserve"> it would </w:t>
      </w:r>
      <w:r w:rsidRPr="00D01696">
        <w:rPr>
          <w:rFonts w:asciiTheme="majorHAnsi" w:hAnsiTheme="majorHAnsi" w:cstheme="majorHAnsi"/>
          <w:highlight w:val="green"/>
          <w:u w:val="single"/>
        </w:rPr>
        <w:t>need</w:t>
      </w:r>
      <w:r w:rsidRPr="00D01696">
        <w:rPr>
          <w:rFonts w:asciiTheme="majorHAnsi" w:hAnsiTheme="majorHAnsi" w:cstheme="majorHAnsi"/>
          <w:u w:val="single"/>
        </w:rPr>
        <w:t xml:space="preserve"> to come with </w:t>
      </w:r>
      <w:r w:rsidRPr="00D01696">
        <w:rPr>
          <w:rStyle w:val="Emphasis"/>
          <w:rFonts w:asciiTheme="majorHAnsi" w:hAnsiTheme="majorHAnsi" w:cstheme="majorHAnsi"/>
        </w:rPr>
        <w:t>stringent</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requirements for responsible behavior</w:t>
      </w:r>
      <w:r w:rsidRPr="00D01696">
        <w:rPr>
          <w:rFonts w:asciiTheme="majorHAnsi" w:hAnsiTheme="majorHAnsi" w:cstheme="majorHAnsi"/>
          <w:u w:val="single"/>
        </w:rPr>
        <w:t>, which have yet to be demonstrated.</w:t>
      </w:r>
    </w:p>
    <w:p w14:paraId="38DAE91E" w14:textId="77777777" w:rsidR="002E7DF0" w:rsidRPr="00D01696" w:rsidRDefault="002E7DF0" w:rsidP="002E7DF0">
      <w:pPr>
        <w:pStyle w:val="Heading4"/>
        <w:jc w:val="both"/>
        <w:rPr>
          <w:rFonts w:asciiTheme="majorHAnsi" w:hAnsiTheme="majorHAnsi" w:cstheme="majorHAnsi"/>
        </w:rPr>
      </w:pPr>
      <w:r w:rsidRPr="00D01696">
        <w:rPr>
          <w:rFonts w:asciiTheme="majorHAnsi" w:hAnsiTheme="majorHAnsi" w:cstheme="majorHAnsi"/>
        </w:rPr>
        <w:t xml:space="preserve">That drives a space arms race which enhances the risk of </w:t>
      </w:r>
      <w:r w:rsidRPr="00D01696">
        <w:rPr>
          <w:rFonts w:asciiTheme="majorHAnsi" w:hAnsiTheme="majorHAnsi" w:cstheme="majorHAnsi"/>
          <w:u w:val="single"/>
        </w:rPr>
        <w:t>debris cascades</w:t>
      </w:r>
      <w:r w:rsidRPr="00D01696">
        <w:rPr>
          <w:rFonts w:asciiTheme="majorHAnsi" w:hAnsiTheme="majorHAnsi" w:cstheme="majorHAnsi"/>
        </w:rPr>
        <w:t xml:space="preserve">, </w:t>
      </w:r>
      <w:r w:rsidRPr="00D01696">
        <w:rPr>
          <w:rFonts w:asciiTheme="majorHAnsi" w:hAnsiTheme="majorHAnsi" w:cstheme="majorHAnsi"/>
          <w:u w:val="single"/>
        </w:rPr>
        <w:t>closes</w:t>
      </w:r>
      <w:r w:rsidRPr="00D01696">
        <w:rPr>
          <w:rFonts w:asciiTheme="majorHAnsi" w:hAnsiTheme="majorHAnsi" w:cstheme="majorHAnsi"/>
        </w:rPr>
        <w:t xml:space="preserve"> off space exploration, and causes </w:t>
      </w:r>
      <w:r w:rsidRPr="00D01696">
        <w:rPr>
          <w:rFonts w:asciiTheme="majorHAnsi" w:hAnsiTheme="majorHAnsi" w:cstheme="majorHAnsi"/>
          <w:u w:val="single"/>
        </w:rPr>
        <w:t>conflict</w:t>
      </w:r>
      <w:r w:rsidRPr="00D01696">
        <w:rPr>
          <w:rFonts w:asciiTheme="majorHAnsi" w:hAnsiTheme="majorHAnsi" w:cstheme="majorHAnsi"/>
        </w:rPr>
        <w:t>.</w:t>
      </w:r>
    </w:p>
    <w:p w14:paraId="412DED54"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Shah 20</w:t>
      </w:r>
      <w:r w:rsidRPr="00D01696">
        <w:rPr>
          <w:rFonts w:asciiTheme="majorHAnsi" w:hAnsiTheme="majorHAnsi" w:cstheme="majorHAnsi"/>
        </w:rPr>
        <w:t xml:space="preserve">. </w:t>
      </w:r>
      <w:proofErr w:type="spellStart"/>
      <w:r w:rsidRPr="00D01696">
        <w:rPr>
          <w:rFonts w:asciiTheme="majorHAnsi" w:hAnsiTheme="majorHAnsi" w:cstheme="majorHAnsi"/>
        </w:rPr>
        <w:t>Sachin</w:t>
      </w:r>
      <w:proofErr w:type="spellEnd"/>
      <w:r w:rsidRPr="00D01696">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8" w:history="1">
        <w:r w:rsidRPr="00D01696">
          <w:rPr>
            <w:rStyle w:val="Hyperlink"/>
            <w:rFonts w:asciiTheme="majorHAnsi" w:hAnsiTheme="majorHAnsi" w:cstheme="majorHAnsi"/>
          </w:rPr>
          <w:t>https://www.culsr.org/articles/the-international-legal-regulation-of-space-debris</w:t>
        </w:r>
      </w:hyperlink>
      <w:r w:rsidRPr="00D01696">
        <w:rPr>
          <w:rFonts w:asciiTheme="majorHAnsi" w:hAnsiTheme="majorHAnsi" w:cstheme="majorHAnsi"/>
        </w:rPr>
        <w:t>] Justin</w:t>
      </w:r>
    </w:p>
    <w:p w14:paraId="19F689A8" w14:textId="77777777" w:rsidR="002E7DF0" w:rsidRPr="00D01696" w:rsidRDefault="002E7DF0" w:rsidP="002E7DF0">
      <w:pPr>
        <w:rPr>
          <w:rFonts w:asciiTheme="majorHAnsi" w:hAnsiTheme="majorHAnsi" w:cstheme="majorHAnsi"/>
          <w:b/>
          <w:iCs/>
          <w:u w:val="single"/>
        </w:rPr>
      </w:pPr>
      <w:r w:rsidRPr="00D01696">
        <w:rPr>
          <w:rFonts w:asciiTheme="majorHAnsi" w:hAnsiTheme="majorHAnsi" w:cstheme="majorHAnsi"/>
          <w:sz w:val="14"/>
        </w:rPr>
        <w:t xml:space="preserve">The body of legal regulations regarding the use of space (space being defined as the area above the jurisdiction of air law) by public and private entities is referred to as space law. Currently, </w:t>
      </w:r>
      <w:r w:rsidRPr="00D01696">
        <w:rPr>
          <w:rFonts w:asciiTheme="majorHAnsi" w:hAnsiTheme="majorHAnsi" w:cstheme="majorHAnsi"/>
          <w:u w:val="single"/>
        </w:rPr>
        <w:t xml:space="preserve">there are only about </w:t>
      </w:r>
      <w:r w:rsidRPr="00D01696">
        <w:rPr>
          <w:rStyle w:val="Emphasis"/>
          <w:rFonts w:asciiTheme="majorHAnsi" w:hAnsiTheme="majorHAnsi" w:cstheme="majorHAnsi"/>
        </w:rPr>
        <w:t>five such regulations of space</w:t>
      </w:r>
      <w:r w:rsidRPr="00D01696">
        <w:rPr>
          <w:rFonts w:asciiTheme="majorHAnsi" w:hAnsiTheme="majorHAnsi" w:cstheme="majorHAnsi"/>
          <w:u w:val="single"/>
        </w:rPr>
        <w:t>, the most significant of those being the United Nations’ Treaty on Principles Governing the Activities of States in the Exploration and Use of Outer Space, including the Moon and Other Celestial Bodies</w:t>
      </w:r>
      <w:r w:rsidRPr="00D01696">
        <w:rPr>
          <w:rFonts w:asciiTheme="majorHAnsi" w:hAnsiTheme="majorHAnsi" w:cstheme="majorHAnsi"/>
          <w:sz w:val="14"/>
        </w:rPr>
        <w:t xml:space="preserve"> (hereinafter </w:t>
      </w:r>
      <w:r w:rsidRPr="00D01696">
        <w:rPr>
          <w:rFonts w:asciiTheme="majorHAnsi" w:hAnsiTheme="majorHAnsi" w:cstheme="majorHAnsi"/>
          <w:u w:val="single"/>
        </w:rPr>
        <w:t>referred to as the Outer Space Treaty</w:t>
      </w:r>
      <w:r w:rsidRPr="00D01696">
        <w:rPr>
          <w:rFonts w:asciiTheme="majorHAnsi" w:hAnsiTheme="majorHAnsi" w:cstheme="majorHAnsi"/>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D01696">
        <w:rPr>
          <w:rFonts w:asciiTheme="majorHAnsi" w:hAnsiTheme="majorHAnsi" w:cstheme="majorHAnsi"/>
          <w:u w:val="single"/>
        </w:rPr>
        <w:t xml:space="preserve">An excessive clustering of space debris is a </w:t>
      </w:r>
      <w:r w:rsidRPr="00D01696">
        <w:rPr>
          <w:rStyle w:val="Emphasis"/>
          <w:rFonts w:asciiTheme="majorHAnsi" w:hAnsiTheme="majorHAnsi" w:cstheme="majorHAnsi"/>
        </w:rPr>
        <w:t>problem</w:t>
      </w:r>
      <w:r w:rsidRPr="00D01696">
        <w:rPr>
          <w:rFonts w:asciiTheme="majorHAnsi" w:hAnsiTheme="majorHAnsi" w:cstheme="majorHAnsi"/>
          <w:u w:val="single"/>
        </w:rPr>
        <w:t xml:space="preserve"> for a few reasons. It may result in a phenomenon known as the </w:t>
      </w:r>
      <w:r w:rsidRPr="00D01696">
        <w:rPr>
          <w:rStyle w:val="Emphasis"/>
          <w:rFonts w:asciiTheme="majorHAnsi" w:hAnsiTheme="majorHAnsi" w:cstheme="majorHAnsi"/>
          <w:highlight w:val="green"/>
        </w:rPr>
        <w:t>Kessler Syndrome</w:t>
      </w:r>
      <w:r w:rsidRPr="00D01696">
        <w:rPr>
          <w:rFonts w:asciiTheme="majorHAnsi" w:hAnsiTheme="majorHAnsi" w:cstheme="majorHAnsi"/>
          <w:sz w:val="14"/>
        </w:rPr>
        <w:t xml:space="preserve">, in which </w:t>
      </w:r>
      <w:r w:rsidRPr="00D01696">
        <w:rPr>
          <w:rFonts w:asciiTheme="majorHAnsi" w:hAnsiTheme="majorHAnsi" w:cstheme="majorHAnsi"/>
          <w:u w:val="single"/>
        </w:rPr>
        <w:t>there is a “</w:t>
      </w:r>
      <w:r w:rsidRPr="00D01696">
        <w:rPr>
          <w:rFonts w:asciiTheme="majorHAnsi" w:hAnsiTheme="majorHAnsi" w:cstheme="majorHAnsi"/>
          <w:highlight w:val="green"/>
          <w:u w:val="single"/>
        </w:rPr>
        <w:t>cascade</w:t>
      </w:r>
      <w:r w:rsidRPr="00D01696">
        <w:rPr>
          <w:rFonts w:asciiTheme="majorHAnsi" w:hAnsiTheme="majorHAnsi" w:cstheme="majorHAnsi"/>
          <w:u w:val="single"/>
        </w:rPr>
        <w:t xml:space="preserve"> created when debris hits a space object, creating </w:t>
      </w:r>
      <w:r w:rsidRPr="00D01696">
        <w:rPr>
          <w:rStyle w:val="Emphasis"/>
          <w:rFonts w:asciiTheme="majorHAnsi" w:hAnsiTheme="majorHAnsi" w:cstheme="majorHAnsi"/>
        </w:rPr>
        <w:t>new debris and setting off a chain reaction of collisions</w:t>
      </w:r>
      <w:r w:rsidRPr="00D01696">
        <w:rPr>
          <w:rFonts w:asciiTheme="majorHAnsi" w:hAnsiTheme="majorHAnsi" w:cstheme="majorHAnsi"/>
          <w:u w:val="single"/>
        </w:rPr>
        <w:t xml:space="preserve"> that </w:t>
      </w:r>
      <w:r w:rsidRPr="00D01696">
        <w:rPr>
          <w:rStyle w:val="Emphasis"/>
          <w:rFonts w:asciiTheme="majorHAnsi" w:hAnsiTheme="majorHAnsi" w:cstheme="majorHAnsi"/>
        </w:rPr>
        <w:t xml:space="preserve">eventually </w:t>
      </w:r>
      <w:r w:rsidRPr="00D01696">
        <w:rPr>
          <w:rStyle w:val="Emphasis"/>
          <w:rFonts w:asciiTheme="majorHAnsi" w:hAnsiTheme="majorHAnsi" w:cstheme="majorHAnsi"/>
          <w:highlight w:val="green"/>
        </w:rPr>
        <w:t>closes off entire orbits</w:t>
      </w:r>
      <w:r w:rsidRPr="00D01696">
        <w:rPr>
          <w:rFonts w:asciiTheme="majorHAnsi" w:hAnsiTheme="majorHAnsi" w:cstheme="majorHAnsi"/>
          <w:u w:val="single"/>
        </w:rPr>
        <w:t>.”</w:t>
      </w:r>
      <w:r w:rsidRPr="00D01696">
        <w:rPr>
          <w:rFonts w:asciiTheme="majorHAnsi" w:hAnsiTheme="majorHAnsi" w:cstheme="majorHAnsi"/>
          <w:sz w:val="14"/>
        </w:rPr>
        <w:t xml:space="preserve"> [2] </w:t>
      </w:r>
      <w:r w:rsidRPr="00D01696">
        <w:rPr>
          <w:rFonts w:asciiTheme="majorHAnsi" w:hAnsiTheme="majorHAnsi" w:cstheme="majorHAnsi"/>
          <w:u w:val="single"/>
        </w:rPr>
        <w:t xml:space="preserve">This </w:t>
      </w:r>
      <w:r w:rsidRPr="00D01696">
        <w:rPr>
          <w:rFonts w:asciiTheme="majorHAnsi" w:hAnsiTheme="majorHAnsi" w:cstheme="majorHAnsi"/>
          <w:highlight w:val="green"/>
          <w:u w:val="single"/>
        </w:rPr>
        <w:t>endangerment of</w:t>
      </w:r>
      <w:r w:rsidRPr="00D01696">
        <w:rPr>
          <w:rFonts w:asciiTheme="majorHAnsi" w:hAnsiTheme="majorHAnsi" w:cstheme="majorHAnsi"/>
          <w:u w:val="single"/>
        </w:rPr>
        <w:t xml:space="preserve"> Earth’s future </w:t>
      </w:r>
      <w:r w:rsidRPr="00D01696">
        <w:rPr>
          <w:rFonts w:asciiTheme="majorHAnsi" w:hAnsiTheme="majorHAnsi" w:cstheme="majorHAnsi"/>
          <w:highlight w:val="green"/>
          <w:u w:val="single"/>
        </w:rPr>
        <w:t>ability to explore extraterrestrial planets and life</w:t>
      </w:r>
      <w:r w:rsidRPr="00D01696">
        <w:rPr>
          <w:rFonts w:asciiTheme="majorHAnsi" w:hAnsiTheme="majorHAnsi" w:cstheme="majorHAnsi"/>
          <w:u w:val="single"/>
        </w:rPr>
        <w:t xml:space="preserve"> must be avoided at all costs</w:t>
      </w:r>
      <w:r w:rsidRPr="00D01696">
        <w:rPr>
          <w:rFonts w:asciiTheme="majorHAnsi" w:hAnsiTheme="majorHAnsi" w:cstheme="majorHAnsi"/>
          <w:sz w:val="14"/>
        </w:rPr>
        <w:t xml:space="preserve">. Furthermore, </w:t>
      </w:r>
      <w:r w:rsidRPr="00D01696">
        <w:rPr>
          <w:rFonts w:asciiTheme="majorHAnsi" w:hAnsiTheme="majorHAnsi" w:cstheme="majorHAnsi"/>
          <w:highlight w:val="green"/>
          <w:u w:val="single"/>
        </w:rPr>
        <w:t>space debris</w:t>
      </w:r>
      <w:r w:rsidRPr="00D01696">
        <w:rPr>
          <w:rFonts w:asciiTheme="majorHAnsi" w:hAnsiTheme="majorHAnsi" w:cstheme="majorHAnsi"/>
          <w:u w:val="single"/>
        </w:rPr>
        <w:t xml:space="preserve"> in orbit around Earth </w:t>
      </w:r>
      <w:r w:rsidRPr="00D01696">
        <w:rPr>
          <w:rFonts w:asciiTheme="majorHAnsi" w:hAnsiTheme="majorHAnsi" w:cstheme="majorHAnsi"/>
          <w:highlight w:val="green"/>
          <w:u w:val="single"/>
        </w:rPr>
        <w:t>limits</w:t>
      </w:r>
      <w:r w:rsidRPr="00D01696">
        <w:rPr>
          <w:rFonts w:asciiTheme="majorHAnsi" w:hAnsiTheme="majorHAnsi" w:cstheme="majorHAnsi"/>
          <w:u w:val="single"/>
        </w:rPr>
        <w:t xml:space="preserve"> the amount of available space for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to orbit</w:t>
      </w:r>
      <w:r w:rsidRPr="00D01696">
        <w:rPr>
          <w:rFonts w:asciiTheme="majorHAnsi" w:hAnsiTheme="majorHAnsi" w:cstheme="majorHAnsi"/>
          <w:u w:val="single"/>
        </w:rPr>
        <w:t xml:space="preserve">, which may </w:t>
      </w:r>
      <w:r w:rsidRPr="00D01696">
        <w:rPr>
          <w:rFonts w:asciiTheme="majorHAnsi" w:hAnsiTheme="majorHAnsi" w:cstheme="majorHAnsi"/>
          <w:highlight w:val="green"/>
          <w:u w:val="single"/>
        </w:rPr>
        <w:t xml:space="preserve">result in the </w:t>
      </w:r>
      <w:r w:rsidRPr="00D01696">
        <w:rPr>
          <w:rStyle w:val="Emphasis"/>
          <w:rFonts w:asciiTheme="majorHAnsi" w:hAnsiTheme="majorHAnsi" w:cstheme="majorHAnsi"/>
          <w:highlight w:val="green"/>
        </w:rPr>
        <w:t>Tragedy of the Commons</w:t>
      </w:r>
      <w:r w:rsidRPr="00D01696">
        <w:rPr>
          <w:rFonts w:asciiTheme="majorHAnsi" w:hAnsiTheme="majorHAnsi" w:cstheme="majorHAnsi"/>
          <w:sz w:val="14"/>
        </w:rPr>
        <w:t xml:space="preserve">: </w:t>
      </w:r>
      <w:r w:rsidRPr="00D01696">
        <w:rPr>
          <w:rFonts w:asciiTheme="majorHAnsi" w:hAnsiTheme="majorHAnsi" w:cstheme="majorHAnsi"/>
          <w:u w:val="single"/>
        </w:rPr>
        <w:t xml:space="preserve">multiple </w:t>
      </w:r>
      <w:r w:rsidRPr="00D01696">
        <w:rPr>
          <w:rFonts w:asciiTheme="majorHAnsi" w:hAnsiTheme="majorHAnsi" w:cstheme="majorHAnsi"/>
          <w:highlight w:val="green"/>
          <w:u w:val="single"/>
        </w:rPr>
        <w:t xml:space="preserve">actors will </w:t>
      </w:r>
      <w:r w:rsidRPr="00D01696">
        <w:rPr>
          <w:rStyle w:val="Emphasis"/>
          <w:rFonts w:asciiTheme="majorHAnsi" w:hAnsiTheme="majorHAnsi" w:cstheme="majorHAnsi"/>
          <w:highlight w:val="green"/>
        </w:rPr>
        <w:t>aggressively vie</w:t>
      </w:r>
      <w:r w:rsidRPr="00D01696">
        <w:rPr>
          <w:rFonts w:asciiTheme="majorHAnsi" w:hAnsiTheme="majorHAnsi" w:cstheme="majorHAnsi"/>
          <w:highlight w:val="green"/>
          <w:u w:val="single"/>
        </w:rPr>
        <w:t xml:space="preserve">, in an </w:t>
      </w:r>
      <w:r w:rsidRPr="00D01696">
        <w:rPr>
          <w:rStyle w:val="Emphasis"/>
          <w:rFonts w:asciiTheme="majorHAnsi" w:hAnsiTheme="majorHAnsi" w:cstheme="majorHAnsi"/>
          <w:highlight w:val="green"/>
        </w:rPr>
        <w:t>arms race</w:t>
      </w:r>
      <w:r w:rsidRPr="00D01696">
        <w:rPr>
          <w:rFonts w:asciiTheme="majorHAnsi" w:hAnsiTheme="majorHAnsi" w:cstheme="majorHAnsi"/>
          <w:highlight w:val="green"/>
          <w:u w:val="single"/>
        </w:rPr>
        <w:t>, for</w:t>
      </w:r>
      <w:r w:rsidRPr="00D01696">
        <w:rPr>
          <w:rFonts w:asciiTheme="majorHAnsi" w:hAnsiTheme="majorHAnsi" w:cstheme="majorHAnsi"/>
          <w:u w:val="single"/>
        </w:rPr>
        <w:t xml:space="preserve"> their </w:t>
      </w:r>
      <w:r w:rsidRPr="00D01696">
        <w:rPr>
          <w:rFonts w:asciiTheme="majorHAnsi" w:hAnsiTheme="majorHAnsi" w:cstheme="majorHAnsi"/>
          <w:highlight w:val="green"/>
          <w:u w:val="single"/>
        </w:rPr>
        <w:t>right to space as it is</w:t>
      </w:r>
      <w:r w:rsidRPr="00D01696">
        <w:rPr>
          <w:rFonts w:asciiTheme="majorHAnsi" w:hAnsiTheme="majorHAnsi" w:cstheme="majorHAnsi"/>
          <w:u w:val="single"/>
        </w:rPr>
        <w:t xml:space="preserve"> a </w:t>
      </w:r>
      <w:r w:rsidRPr="00D01696">
        <w:rPr>
          <w:rStyle w:val="Emphasis"/>
          <w:rFonts w:asciiTheme="majorHAnsi" w:hAnsiTheme="majorHAnsi" w:cstheme="majorHAnsi"/>
          <w:highlight w:val="green"/>
        </w:rPr>
        <w:t>limited</w:t>
      </w:r>
      <w:r w:rsidRPr="00D01696">
        <w:rPr>
          <w:rStyle w:val="Emphasis"/>
          <w:rFonts w:asciiTheme="majorHAnsi" w:hAnsiTheme="majorHAnsi" w:cstheme="majorHAnsi"/>
        </w:rPr>
        <w:t xml:space="preserve"> resource</w:t>
      </w:r>
      <w:r w:rsidRPr="00D01696">
        <w:rPr>
          <w:rFonts w:asciiTheme="majorHAnsi" w:hAnsiTheme="majorHAnsi" w:cstheme="majorHAnsi"/>
          <w:sz w:val="14"/>
        </w:rPr>
        <w:t xml:space="preserve">. [3] </w:t>
      </w:r>
      <w:r w:rsidRPr="00D01696">
        <w:rPr>
          <w:rFonts w:asciiTheme="majorHAnsi" w:hAnsiTheme="majorHAnsi" w:cstheme="majorHAnsi"/>
          <w:u w:val="single"/>
        </w:rPr>
        <w:t xml:space="preserve">Space debris is thus </w:t>
      </w:r>
      <w:r w:rsidRPr="00D01696">
        <w:rPr>
          <w:rFonts w:asciiTheme="majorHAnsi" w:hAnsiTheme="majorHAnsi" w:cstheme="majorHAnsi"/>
          <w:highlight w:val="green"/>
          <w:u w:val="single"/>
        </w:rPr>
        <w:t>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pressing issue in our</w:t>
      </w:r>
      <w:r w:rsidRPr="00D01696">
        <w:rPr>
          <w:rStyle w:val="Emphasis"/>
          <w:rFonts w:asciiTheme="majorHAnsi" w:hAnsiTheme="majorHAnsi" w:cstheme="majorHAnsi"/>
        </w:rPr>
        <w:t xml:space="preserve"> increasingly technological </w:t>
      </w:r>
      <w:r w:rsidRPr="00D01696">
        <w:rPr>
          <w:rStyle w:val="Emphasis"/>
          <w:rFonts w:asciiTheme="majorHAnsi" w:hAnsiTheme="majorHAnsi" w:cstheme="majorHAnsi"/>
          <w:highlight w:val="green"/>
        </w:rPr>
        <w:t>world</w:t>
      </w:r>
      <w:r w:rsidRPr="00D01696">
        <w:rPr>
          <w:rFonts w:asciiTheme="majorHAnsi" w:hAnsiTheme="majorHAnsi" w:cstheme="majorHAnsi"/>
          <w:sz w:val="14"/>
        </w:rPr>
        <w:t xml:space="preserve">. In this essay, </w:t>
      </w:r>
      <w:r w:rsidRPr="00D01696">
        <w:rPr>
          <w:rFonts w:asciiTheme="majorHAnsi" w:hAnsiTheme="majorHAnsi" w:cstheme="majorHAnsi"/>
          <w:u w:val="single"/>
        </w:rPr>
        <w:t xml:space="preserve">I will analyze the existing regulation of space debris as </w:t>
      </w:r>
      <w:r w:rsidRPr="00D01696">
        <w:rPr>
          <w:rStyle w:val="Emphasis"/>
          <w:rFonts w:asciiTheme="majorHAnsi" w:hAnsiTheme="majorHAnsi" w:cstheme="majorHAnsi"/>
        </w:rPr>
        <w:t>outlined in the Outer Space Treaty</w:t>
      </w:r>
      <w:r w:rsidRPr="00D01696">
        <w:rPr>
          <w:rFonts w:asciiTheme="majorHAnsi" w:hAnsiTheme="majorHAnsi" w:cstheme="majorHAnsi"/>
          <w:u w:val="single"/>
        </w:rPr>
        <w:t xml:space="preserve">, point out the issues with these regulations of space debris and discuss </w:t>
      </w:r>
      <w:r w:rsidRPr="00D01696">
        <w:rPr>
          <w:rStyle w:val="Emphasis"/>
          <w:rFonts w:asciiTheme="majorHAnsi" w:hAnsiTheme="majorHAnsi" w:cstheme="majorHAnsi"/>
        </w:rPr>
        <w:t>potential solutions</w:t>
      </w:r>
      <w:r w:rsidRPr="00D01696">
        <w:rPr>
          <w:rFonts w:asciiTheme="majorHAnsi" w:hAnsiTheme="majorHAnsi" w:cstheme="majorHAnsi"/>
          <w:u w:val="single"/>
        </w:rPr>
        <w:t xml:space="preserve">, and, finally, discuss </w:t>
      </w:r>
      <w:r w:rsidRPr="00D01696">
        <w:rPr>
          <w:rStyle w:val="Emphasis"/>
          <w:rFonts w:asciiTheme="majorHAnsi" w:hAnsiTheme="majorHAnsi" w:cstheme="majorHAnsi"/>
        </w:rPr>
        <w:t>legal considerations for private enterprises as well.</w:t>
      </w:r>
    </w:p>
    <w:p w14:paraId="220BB937"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Space exploration solves a </w:t>
      </w:r>
      <w:r w:rsidRPr="00D01696">
        <w:rPr>
          <w:rFonts w:asciiTheme="majorHAnsi" w:hAnsiTheme="majorHAnsi" w:cstheme="majorHAnsi"/>
          <w:u w:val="single"/>
        </w:rPr>
        <w:t>laundry list</w:t>
      </w:r>
      <w:r w:rsidRPr="00D01696">
        <w:rPr>
          <w:rFonts w:asciiTheme="majorHAnsi" w:hAnsiTheme="majorHAnsi" w:cstheme="majorHAnsi"/>
        </w:rPr>
        <w:t xml:space="preserve"> of threats.</w:t>
      </w:r>
    </w:p>
    <w:p w14:paraId="36CD3BE3"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GREEN 21.</w:t>
      </w:r>
      <w:r w:rsidRPr="00D01696">
        <w:rPr>
          <w:rFonts w:asciiTheme="majorHAnsi" w:hAnsiTheme="majorHAnsi" w:cstheme="majorHAnsi"/>
        </w:rPr>
        <w:t xml:space="preserve"> Brian Patrick Green, director of technology ethics @ Markkula Center for Applied Ethics, Santa Clara University, “Space Ethics,” 2021, Rowman, pp. 5</w:t>
      </w:r>
    </w:p>
    <w:p w14:paraId="7A7F432F"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highlight w:val="green"/>
          <w:u w:val="single"/>
        </w:rPr>
        <w:lastRenderedPageBreak/>
        <w:t>Gaining access to</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new critical </w:t>
      </w:r>
      <w:r w:rsidRPr="00D01696">
        <w:rPr>
          <w:rStyle w:val="Emphasis"/>
          <w:rFonts w:asciiTheme="majorHAnsi" w:hAnsiTheme="majorHAnsi" w:cstheme="majorHAnsi"/>
          <w:highlight w:val="green"/>
        </w:rPr>
        <w:t>resources</w:t>
      </w:r>
      <w:r w:rsidRPr="00D01696">
        <w:rPr>
          <w:rFonts w:asciiTheme="majorHAnsi" w:hAnsiTheme="majorHAnsi" w:cstheme="majorHAnsi"/>
          <w:u w:val="single"/>
        </w:rPr>
        <w:t xml:space="preserve"> may be </w:t>
      </w:r>
      <w:r w:rsidRPr="00D01696">
        <w:rPr>
          <w:rStyle w:val="Emphasis"/>
          <w:rFonts w:asciiTheme="majorHAnsi" w:hAnsiTheme="majorHAnsi" w:cstheme="majorHAnsi"/>
        </w:rPr>
        <w:t>another reason</w:t>
      </w:r>
      <w:r w:rsidRPr="00D01696">
        <w:rPr>
          <w:rFonts w:asciiTheme="majorHAnsi" w:hAnsiTheme="majorHAnsi" w:cstheme="majorHAnsi"/>
          <w:u w:val="single"/>
        </w:rPr>
        <w:t xml:space="preserve"> to go into space. </w:t>
      </w:r>
      <w:r w:rsidRPr="00D01696">
        <w:rPr>
          <w:rFonts w:asciiTheme="majorHAnsi" w:hAnsiTheme="majorHAnsi" w:cstheme="majorHAnsi"/>
          <w:highlight w:val="green"/>
          <w:u w:val="single"/>
        </w:rPr>
        <w:t>Earth is</w:t>
      </w:r>
      <w:r w:rsidRPr="00D01696">
        <w:rPr>
          <w:rFonts w:asciiTheme="majorHAnsi" w:hAnsiTheme="majorHAnsi" w:cstheme="majorHAnsi"/>
          <w:u w:val="single"/>
        </w:rPr>
        <w:t xml:space="preserve"> a </w:t>
      </w:r>
      <w:r w:rsidRPr="00D01696">
        <w:rPr>
          <w:rStyle w:val="Emphasis"/>
          <w:rFonts w:asciiTheme="majorHAnsi" w:hAnsiTheme="majorHAnsi" w:cstheme="majorHAnsi"/>
          <w:highlight w:val="green"/>
        </w:rPr>
        <w:t>finite</w:t>
      </w:r>
      <w:r w:rsidRPr="00D01696">
        <w:rPr>
          <w:rStyle w:val="Emphasis"/>
          <w:rFonts w:asciiTheme="majorHAnsi" w:hAnsiTheme="majorHAnsi" w:cstheme="majorHAnsi"/>
        </w:rPr>
        <w:t xml:space="preserve"> planet</w:t>
      </w:r>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certain elements</w:t>
      </w:r>
      <w:r w:rsidRPr="00D01696">
        <w:rPr>
          <w:rStyle w:val="Emphasis"/>
          <w:rFonts w:asciiTheme="majorHAnsi" w:hAnsiTheme="majorHAnsi" w:cstheme="majorHAnsi"/>
        </w:rPr>
        <w:t xml:space="preserve"> on Earth</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are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very </w:t>
      </w:r>
      <w:r w:rsidRPr="00D01696">
        <w:rPr>
          <w:rStyle w:val="Emphasis"/>
          <w:rFonts w:asciiTheme="majorHAnsi" w:hAnsiTheme="majorHAnsi" w:cstheme="majorHAnsi"/>
          <w:highlight w:val="green"/>
        </w:rPr>
        <w:t>rare</w:t>
      </w:r>
      <w:r w:rsidRPr="00D01696">
        <w:rPr>
          <w:rStyle w:val="Emphasis"/>
          <w:rFonts w:asciiTheme="majorHAnsi" w:hAnsiTheme="majorHAnsi" w:cstheme="majorHAnsi"/>
        </w:rPr>
        <w:t xml:space="preserve"> i</w:t>
      </w:r>
      <w:r w:rsidRPr="00D01696">
        <w:rPr>
          <w:rFonts w:asciiTheme="majorHAnsi" w:hAnsiTheme="majorHAnsi" w:cstheme="majorHAnsi"/>
          <w:u w:val="single"/>
        </w:rPr>
        <w:t xml:space="preserve">n the planetary crust, particularly </w:t>
      </w:r>
      <w:r w:rsidRPr="00D01696">
        <w:rPr>
          <w:rStyle w:val="Emphasis"/>
          <w:rFonts w:asciiTheme="majorHAnsi" w:hAnsiTheme="majorHAnsi" w:cstheme="majorHAnsi"/>
        </w:rPr>
        <w:t>platinum group</w:t>
      </w:r>
      <w:r w:rsidRPr="00D01696">
        <w:rPr>
          <w:rFonts w:asciiTheme="majorHAnsi" w:hAnsiTheme="majorHAnsi" w:cstheme="majorHAnsi"/>
          <w:u w:val="single"/>
        </w:rPr>
        <w:t xml:space="preserve"> metals that are very dense</w:t>
      </w:r>
      <w:r w:rsidRPr="00D01696">
        <w:rPr>
          <w:rFonts w:asciiTheme="majorHAnsi" w:hAnsiTheme="majorHAnsi" w:cstheme="majorHAnsi"/>
          <w:sz w:val="16"/>
        </w:rPr>
        <w:t xml:space="preserve"> and </w:t>
      </w:r>
      <w:proofErr w:type="spellStart"/>
      <w:r w:rsidRPr="00D01696">
        <w:rPr>
          <w:rFonts w:asciiTheme="majorHAnsi" w:hAnsiTheme="majorHAnsi" w:cstheme="majorHAnsi"/>
          <w:sz w:val="16"/>
        </w:rPr>
        <w:t>siderophilic</w:t>
      </w:r>
      <w:proofErr w:type="spellEnd"/>
      <w:r w:rsidRPr="00D01696">
        <w:rPr>
          <w:rFonts w:asciiTheme="majorHAnsi" w:hAnsiTheme="majorHAnsi" w:cstheme="majorHAnsi"/>
          <w:sz w:val="16"/>
        </w:rPr>
        <w:t xml:space="preserve"> (iron-loving) and so have tended to sink toward the core over the natural history of the planet. However, </w:t>
      </w:r>
      <w:r w:rsidRPr="00D01696">
        <w:rPr>
          <w:rFonts w:asciiTheme="majorHAnsi" w:hAnsiTheme="majorHAnsi" w:cstheme="majorHAnsi"/>
          <w:highlight w:val="green"/>
          <w:u w:val="single"/>
        </w:rPr>
        <w:t>asteroids</w:t>
      </w:r>
      <w:r w:rsidRPr="00D01696">
        <w:rPr>
          <w:rFonts w:asciiTheme="majorHAnsi" w:hAnsiTheme="majorHAnsi" w:cstheme="majorHAnsi"/>
          <w:u w:val="single"/>
        </w:rPr>
        <w:t xml:space="preserve"> and other objects in space</w:t>
      </w:r>
      <w:r w:rsidRPr="00D01696">
        <w:rPr>
          <w:rFonts w:asciiTheme="majorHAnsi" w:hAnsiTheme="majorHAnsi" w:cstheme="majorHAnsi"/>
          <w:sz w:val="16"/>
        </w:rPr>
        <w:t xml:space="preserve"> (for example, planets, comets, and moons) </w:t>
      </w:r>
      <w:r w:rsidRPr="00D01696">
        <w:rPr>
          <w:rFonts w:asciiTheme="majorHAnsi" w:hAnsiTheme="majorHAnsi" w:cstheme="majorHAnsi"/>
          <w:u w:val="single"/>
        </w:rPr>
        <w:t xml:space="preserve">can sometimes </w:t>
      </w:r>
      <w:r w:rsidRPr="00D01696">
        <w:rPr>
          <w:rFonts w:asciiTheme="majorHAnsi" w:hAnsiTheme="majorHAnsi" w:cstheme="majorHAnsi"/>
          <w:highlight w:val="green"/>
          <w:u w:val="single"/>
        </w:rPr>
        <w:t>have</w:t>
      </w:r>
      <w:r w:rsidRPr="00D01696">
        <w:rPr>
          <w:rFonts w:asciiTheme="majorHAnsi" w:hAnsiTheme="majorHAnsi" w:cstheme="majorHAnsi"/>
          <w:u w:val="single"/>
        </w:rPr>
        <w:t xml:space="preserve"> these </w:t>
      </w:r>
      <w:r w:rsidRPr="00D01696">
        <w:rPr>
          <w:rFonts w:asciiTheme="majorHAnsi" w:hAnsiTheme="majorHAnsi" w:cstheme="majorHAnsi"/>
          <w:highlight w:val="green"/>
          <w:u w:val="single"/>
        </w:rPr>
        <w:t xml:space="preserve">elements in </w:t>
      </w:r>
      <w:r w:rsidRPr="00D01696">
        <w:rPr>
          <w:rStyle w:val="Emphasis"/>
          <w:rFonts w:asciiTheme="majorHAnsi" w:hAnsiTheme="majorHAnsi" w:cstheme="majorHAnsi"/>
          <w:highlight w:val="green"/>
        </w:rPr>
        <w:t>abundance</w:t>
      </w:r>
      <w:r w:rsidRPr="00D01696">
        <w:rPr>
          <w:rStyle w:val="Emphasis"/>
          <w:rFonts w:asciiTheme="majorHAnsi" w:hAnsiTheme="majorHAnsi" w:cstheme="majorHAnsi"/>
        </w:rPr>
        <w:t xml:space="preserve"> and in more available locations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making them</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excellent</w:t>
      </w:r>
      <w:r w:rsidRPr="00D01696">
        <w:rPr>
          <w:rStyle w:val="Emphasis"/>
          <w:rFonts w:asciiTheme="majorHAnsi" w:hAnsiTheme="majorHAnsi" w:cstheme="majorHAnsi"/>
        </w:rPr>
        <w:t xml:space="preserve"> sources for these valuable materials</w:t>
      </w:r>
      <w:r w:rsidRPr="00D01696">
        <w:rPr>
          <w:rFonts w:asciiTheme="majorHAnsi" w:hAnsiTheme="majorHAnsi" w:cstheme="majorHAnsi"/>
          <w:sz w:val="16"/>
        </w:rPr>
        <w:t>. Now-</w:t>
      </w:r>
      <w:r w:rsidRPr="00D01696">
        <w:rPr>
          <w:rFonts w:asciiTheme="majorHAnsi" w:hAnsiTheme="majorHAnsi" w:cstheme="majorHAnsi"/>
          <w:u w:val="single"/>
        </w:rPr>
        <w:t xml:space="preserve">defunct asteroid-mining startup Planetary Resources once estimated that one “platinum-rich </w:t>
      </w:r>
      <w:proofErr w:type="gramStart"/>
      <w:r w:rsidRPr="00D01696">
        <w:rPr>
          <w:rFonts w:asciiTheme="majorHAnsi" w:hAnsiTheme="majorHAnsi" w:cstheme="majorHAnsi"/>
          <w:u w:val="single"/>
        </w:rPr>
        <w:t>500 meter wide</w:t>
      </w:r>
      <w:proofErr w:type="gramEnd"/>
      <w:r w:rsidRPr="00D01696">
        <w:rPr>
          <w:rFonts w:asciiTheme="majorHAnsi" w:hAnsiTheme="majorHAnsi" w:cstheme="majorHAnsi"/>
          <w:u w:val="single"/>
        </w:rPr>
        <w:t xml:space="preserve"> asteroid contains</w:t>
      </w:r>
      <w:r w:rsidRPr="00D01696">
        <w:rPr>
          <w:rFonts w:asciiTheme="majorHAnsi" w:hAnsiTheme="majorHAnsi" w:cstheme="majorHAnsi"/>
          <w:sz w:val="16"/>
        </w:rPr>
        <w:t xml:space="preserve"> . . . </w:t>
      </w:r>
      <w:r w:rsidRPr="00D01696">
        <w:rPr>
          <w:rStyle w:val="Emphasis"/>
          <w:rFonts w:asciiTheme="majorHAnsi" w:hAnsiTheme="majorHAnsi" w:cstheme="majorHAnsi"/>
          <w:highlight w:val="green"/>
        </w:rPr>
        <w:t>1.5 times</w:t>
      </w:r>
      <w:r w:rsidRPr="00D01696">
        <w:rPr>
          <w:rStyle w:val="Emphasis"/>
          <w:rFonts w:asciiTheme="majorHAnsi" w:hAnsiTheme="majorHAnsi" w:cstheme="majorHAnsi"/>
        </w:rPr>
        <w:t xml:space="preserve"> the known </w:t>
      </w:r>
      <w:r w:rsidRPr="00D01696">
        <w:rPr>
          <w:rStyle w:val="Emphasis"/>
          <w:rFonts w:asciiTheme="majorHAnsi" w:hAnsiTheme="majorHAnsi" w:cstheme="majorHAnsi"/>
          <w:highlight w:val="green"/>
        </w:rPr>
        <w:t>world-reserves</w:t>
      </w:r>
      <w:r w:rsidRPr="00D01696">
        <w:rPr>
          <w:rFonts w:asciiTheme="majorHAnsi" w:hAnsiTheme="majorHAnsi" w:cstheme="majorHAnsi"/>
          <w:u w:val="single"/>
        </w:rPr>
        <w:t xml:space="preserve"> of platinum group me</w:t>
      </w:r>
      <w:r w:rsidRPr="00D01696">
        <w:rPr>
          <w:rFonts w:asciiTheme="majorHAnsi" w:hAnsiTheme="majorHAnsi" w:cstheme="majorHAnsi"/>
          <w:sz w:val="16"/>
        </w:rPr>
        <w:t xml:space="preserve">tals (ruthenium, rhodium, palladium, osmium, iridium, and platinum).” 7 In addition to returning elements to a resource-hungry Earth, </w:t>
      </w:r>
      <w:r w:rsidRPr="00D01696">
        <w:rPr>
          <w:rStyle w:val="Emphasis"/>
          <w:rFonts w:asciiTheme="majorHAnsi" w:hAnsiTheme="majorHAnsi" w:cstheme="majorHAnsi"/>
        </w:rPr>
        <w:t>further exploration</w:t>
      </w:r>
      <w:r w:rsidRPr="00D01696">
        <w:rPr>
          <w:rFonts w:asciiTheme="majorHAnsi" w:hAnsiTheme="majorHAnsi" w:cstheme="majorHAnsi"/>
          <w:u w:val="single"/>
        </w:rPr>
        <w:t xml:space="preserve"> and development of space will require </w:t>
      </w:r>
      <w:r w:rsidRPr="00D01696">
        <w:rPr>
          <w:rStyle w:val="Emphasis"/>
          <w:rFonts w:asciiTheme="majorHAnsi" w:hAnsiTheme="majorHAnsi" w:cstheme="majorHAnsi"/>
        </w:rPr>
        <w:t>access to resources that are not purely sourced from</w:t>
      </w:r>
      <w:r w:rsidRPr="00D01696">
        <w:rPr>
          <w:rFonts w:asciiTheme="majorHAnsi" w:hAnsiTheme="majorHAnsi" w:cstheme="majorHAnsi"/>
          <w:u w:val="single"/>
        </w:rPr>
        <w:t xml:space="preserve"> </w:t>
      </w:r>
      <w:r w:rsidRPr="00D01696">
        <w:rPr>
          <w:rStyle w:val="Emphasis"/>
          <w:rFonts w:asciiTheme="majorHAnsi" w:hAnsiTheme="majorHAnsi" w:cstheme="majorHAnsi"/>
        </w:rPr>
        <w:t>Earth</w:t>
      </w:r>
      <w:r w:rsidRPr="00D01696">
        <w:rPr>
          <w:rFonts w:asciiTheme="majorHAnsi" w:hAnsiTheme="majorHAnsi" w:cstheme="majorHAnsi"/>
          <w:sz w:val="16"/>
        </w:rPr>
        <w:t xml:space="preserve">. In particular, it will be necessary to gain access to water, which is relatively rare in the inner solar </w:t>
      </w:r>
      <w:proofErr w:type="gramStart"/>
      <w:r w:rsidRPr="00D01696">
        <w:rPr>
          <w:rFonts w:asciiTheme="majorHAnsi" w:hAnsiTheme="majorHAnsi" w:cstheme="majorHAnsi"/>
          <w:sz w:val="16"/>
        </w:rPr>
        <w:t>system</w:t>
      </w:r>
      <w:proofErr w:type="gramEnd"/>
      <w:r w:rsidRPr="00D01696">
        <w:rPr>
          <w:rFonts w:asciiTheme="majorHAnsi" w:hAnsiTheme="majorHAnsi" w:cstheme="majorHAnsi"/>
          <w:sz w:val="16"/>
        </w:rPr>
        <w:t xml:space="preserve"> and which would be far too costly to transport in any significant amounts from the Earth’s surface.</w:t>
      </w:r>
    </w:p>
    <w:p w14:paraId="7F416C77" w14:textId="77777777" w:rsidR="002E7DF0" w:rsidRPr="00D01696" w:rsidRDefault="002E7DF0" w:rsidP="002E7DF0">
      <w:pPr>
        <w:rPr>
          <w:rStyle w:val="Emphasis"/>
          <w:rFonts w:asciiTheme="majorHAnsi" w:hAnsiTheme="majorHAnsi" w:cstheme="majorHAnsi"/>
          <w:b w:val="0"/>
          <w:iCs w:val="0"/>
          <w:sz w:val="16"/>
          <w:u w:val="none"/>
        </w:rPr>
      </w:pPr>
      <w:r w:rsidRPr="00D01696">
        <w:rPr>
          <w:rStyle w:val="Emphasis"/>
          <w:rFonts w:asciiTheme="majorHAnsi" w:hAnsiTheme="majorHAnsi" w:cstheme="majorHAnsi"/>
        </w:rPr>
        <w:t>Another reason</w:t>
      </w:r>
      <w:r w:rsidRPr="00D01696">
        <w:rPr>
          <w:rFonts w:asciiTheme="majorHAnsi" w:hAnsiTheme="majorHAnsi" w:cstheme="majorHAnsi"/>
          <w:sz w:val="16"/>
        </w:rPr>
        <w:t xml:space="preserve"> that </w:t>
      </w:r>
      <w:r w:rsidRPr="00D01696">
        <w:rPr>
          <w:rStyle w:val="StyleUnderline"/>
          <w:rFonts w:asciiTheme="majorHAnsi" w:hAnsiTheme="majorHAnsi" w:cstheme="majorHAnsi"/>
          <w:highlight w:val="green"/>
        </w:rPr>
        <w:t>humans</w:t>
      </w:r>
      <w:r w:rsidRPr="00D01696">
        <w:rPr>
          <w:rFonts w:asciiTheme="majorHAnsi" w:hAnsiTheme="majorHAnsi" w:cstheme="majorHAnsi"/>
          <w:sz w:val="16"/>
        </w:rPr>
        <w:t xml:space="preserve"> </w:t>
      </w:r>
      <w:r w:rsidRPr="00D01696">
        <w:rPr>
          <w:rStyle w:val="Emphasis"/>
          <w:rFonts w:asciiTheme="majorHAnsi" w:hAnsiTheme="majorHAnsi" w:cstheme="majorHAnsi"/>
        </w:rPr>
        <w:t>may want to explore space</w:t>
      </w:r>
      <w:r w:rsidRPr="00D01696">
        <w:rPr>
          <w:rFonts w:asciiTheme="majorHAnsi" w:hAnsiTheme="majorHAnsi" w:cstheme="majorHAnsi"/>
          <w:sz w:val="16"/>
        </w:rPr>
        <w:t xml:space="preserve"> would be</w:t>
      </w:r>
      <w:r w:rsidRPr="00D01696">
        <w:rPr>
          <w:rStyle w:val="StyleUnderline"/>
          <w:rFonts w:asciiTheme="majorHAnsi" w:hAnsiTheme="majorHAnsi" w:cstheme="majorHAnsi"/>
        </w:rPr>
        <w:t xml:space="preserve"> to </w:t>
      </w:r>
      <w:r w:rsidRPr="00D01696">
        <w:rPr>
          <w:rStyle w:val="StyleUnderline"/>
          <w:rFonts w:asciiTheme="majorHAnsi" w:hAnsiTheme="majorHAnsi" w:cstheme="majorHAnsi"/>
          <w:highlight w:val="green"/>
        </w:rPr>
        <w:t xml:space="preserve">create a </w:t>
      </w:r>
      <w:r w:rsidRPr="00D01696">
        <w:rPr>
          <w:rStyle w:val="Emphasis"/>
          <w:rFonts w:asciiTheme="majorHAnsi" w:hAnsiTheme="majorHAnsi" w:cstheme="majorHAnsi"/>
          <w:highlight w:val="green"/>
        </w:rPr>
        <w:t>“</w:t>
      </w:r>
      <w:r w:rsidRPr="00D01696">
        <w:rPr>
          <w:rStyle w:val="Emphasis"/>
          <w:rFonts w:asciiTheme="majorHAnsi" w:hAnsiTheme="majorHAnsi" w:cstheme="majorHAnsi"/>
          <w:sz w:val="24"/>
          <w:highlight w:val="green"/>
        </w:rPr>
        <w:t>backup Earth</w:t>
      </w:r>
      <w:r w:rsidRPr="00D01696">
        <w:rPr>
          <w:rStyle w:val="Emphasis"/>
          <w:rFonts w:asciiTheme="majorHAnsi" w:hAnsiTheme="majorHAnsi" w:cstheme="majorHAnsi"/>
          <w:highlight w:val="green"/>
        </w:rPr>
        <w:t>”</w:t>
      </w:r>
      <w:r w:rsidRPr="00D01696">
        <w:rPr>
          <w:rStyle w:val="StyleUnderline"/>
          <w:rFonts w:asciiTheme="majorHAnsi" w:hAnsiTheme="majorHAnsi" w:cstheme="majorHAnsi"/>
        </w:rPr>
        <w:t xml:space="preserve"> to hedge </w:t>
      </w:r>
      <w:r w:rsidRPr="00D01696">
        <w:rPr>
          <w:rStyle w:val="StyleUnderline"/>
          <w:rFonts w:asciiTheme="majorHAnsi" w:hAnsiTheme="majorHAnsi" w:cstheme="majorHAnsi"/>
          <w:highlight w:val="green"/>
        </w:rPr>
        <w:t>against</w:t>
      </w:r>
      <w:r w:rsidRPr="00D01696">
        <w:rPr>
          <w:rFonts w:asciiTheme="majorHAnsi" w:hAnsiTheme="majorHAnsi" w:cstheme="majorHAnsi"/>
          <w:sz w:val="16"/>
        </w:rPr>
        <w:t xml:space="preserve"> global catastrophic and </w:t>
      </w:r>
      <w:r w:rsidRPr="00D01696">
        <w:rPr>
          <w:rStyle w:val="Emphasis"/>
          <w:rFonts w:asciiTheme="majorHAnsi" w:hAnsiTheme="majorHAnsi" w:cstheme="majorHAnsi"/>
          <w:highlight w:val="green"/>
        </w:rPr>
        <w:t>existential risks</w:t>
      </w:r>
      <w:r w:rsidRPr="00D01696">
        <w:rPr>
          <w:rStyle w:val="Emphasis"/>
          <w:rFonts w:asciiTheme="majorHAnsi" w:hAnsiTheme="majorHAnsi" w:cstheme="majorHAnsi"/>
        </w:rPr>
        <w:t xml:space="preserve"> (risks that may cause widespread disaster or human extinction, respectively)</w:t>
      </w:r>
      <w:r w:rsidRPr="00D01696">
        <w:rPr>
          <w:rFonts w:asciiTheme="majorHAnsi" w:hAnsiTheme="majorHAnsi" w:cstheme="majorHAnsi"/>
          <w:sz w:val="16"/>
        </w:rPr>
        <w:t xml:space="preserve"> on our home planet. 8 </w:t>
      </w:r>
      <w:r w:rsidRPr="00D01696">
        <w:rPr>
          <w:rFonts w:asciiTheme="majorHAnsi" w:hAnsiTheme="majorHAnsi" w:cstheme="majorHAnsi"/>
          <w:u w:val="single"/>
        </w:rPr>
        <w:t xml:space="preserve">Earth has always been a </w:t>
      </w:r>
      <w:r w:rsidRPr="00D01696">
        <w:rPr>
          <w:rStyle w:val="Emphasis"/>
          <w:rFonts w:asciiTheme="majorHAnsi" w:hAnsiTheme="majorHAnsi" w:cstheme="majorHAnsi"/>
        </w:rPr>
        <w:t>dangerous place for humans</w:t>
      </w:r>
      <w:r w:rsidRPr="00D01696">
        <w:rPr>
          <w:rFonts w:asciiTheme="majorHAnsi" w:hAnsiTheme="majorHAnsi" w:cstheme="majorHAnsi"/>
          <w:u w:val="single"/>
        </w:rPr>
        <w:t xml:space="preserve">, with </w:t>
      </w:r>
      <w:r w:rsidRPr="00D01696">
        <w:rPr>
          <w:rStyle w:val="Emphasis"/>
          <w:rFonts w:asciiTheme="majorHAnsi" w:hAnsiTheme="majorHAnsi" w:cstheme="majorHAnsi"/>
          <w:highlight w:val="green"/>
        </w:rPr>
        <w:t xml:space="preserve">asteroid </w:t>
      </w:r>
      <w:r w:rsidRPr="00D01696">
        <w:rPr>
          <w:rStyle w:val="Emphasis"/>
          <w:rFonts w:asciiTheme="majorHAnsi" w:hAnsiTheme="majorHAnsi" w:cstheme="majorHAnsi"/>
        </w:rPr>
        <w:t xml:space="preserve">impacts, </w:t>
      </w:r>
      <w:proofErr w:type="spellStart"/>
      <w:r w:rsidRPr="00D01696">
        <w:rPr>
          <w:rStyle w:val="Emphasis"/>
          <w:rFonts w:asciiTheme="majorHAnsi" w:hAnsiTheme="majorHAnsi" w:cstheme="majorHAnsi"/>
          <w:highlight w:val="green"/>
        </w:rPr>
        <w:t>supervolcanic</w:t>
      </w:r>
      <w:proofErr w:type="spellEnd"/>
      <w:r w:rsidRPr="00D01696">
        <w:rPr>
          <w:rStyle w:val="Emphasis"/>
          <w:rFonts w:asciiTheme="majorHAnsi" w:hAnsiTheme="majorHAnsi" w:cstheme="majorHAnsi"/>
          <w:highlight w:val="green"/>
        </w:rPr>
        <w:t xml:space="preserve"> eruptions</w:t>
      </w:r>
      <w:r w:rsidRPr="00D01696">
        <w:rPr>
          <w:rStyle w:val="Emphasis"/>
          <w:rFonts w:asciiTheme="majorHAnsi" w:hAnsiTheme="majorHAnsi" w:cstheme="majorHAnsi"/>
        </w:rPr>
        <w:t>,</w:t>
      </w:r>
      <w:r w:rsidRPr="00D01696">
        <w:rPr>
          <w:rFonts w:asciiTheme="majorHAnsi" w:hAnsiTheme="majorHAnsi" w:cstheme="majorHAnsi"/>
          <w:sz w:val="16"/>
        </w:rPr>
        <w:t xml:space="preserve"> pandemic </w:t>
      </w:r>
      <w:r w:rsidRPr="00D01696">
        <w:rPr>
          <w:rStyle w:val="Emphasis"/>
          <w:rFonts w:asciiTheme="majorHAnsi" w:hAnsiTheme="majorHAnsi" w:cstheme="majorHAnsi"/>
          <w:highlight w:val="green"/>
        </w:rPr>
        <w:t>disease</w:t>
      </w:r>
      <w:r w:rsidRPr="00D01696">
        <w:rPr>
          <w:rFonts w:asciiTheme="majorHAnsi" w:hAnsiTheme="majorHAnsi" w:cstheme="majorHAnsi"/>
          <w:sz w:val="16"/>
        </w:rPr>
        <w:t xml:space="preserve">, and other natural hazards threatening civilization. Now, in addition to these natural threats, human-made hazards such as </w:t>
      </w:r>
      <w:r w:rsidRPr="00D01696">
        <w:rPr>
          <w:rStyle w:val="Emphasis"/>
          <w:rFonts w:asciiTheme="majorHAnsi" w:hAnsiTheme="majorHAnsi" w:cstheme="majorHAnsi"/>
          <w:highlight w:val="green"/>
        </w:rPr>
        <w:t>nuc</w:t>
      </w:r>
      <w:r w:rsidRPr="00D01696">
        <w:rPr>
          <w:rStyle w:val="Emphasis"/>
          <w:rFonts w:asciiTheme="majorHAnsi" w:hAnsiTheme="majorHAnsi" w:cstheme="majorHAnsi"/>
        </w:rPr>
        <w:t>lear weapon</w:t>
      </w:r>
      <w:r w:rsidRPr="00D01696">
        <w:rPr>
          <w:rStyle w:val="Emphasis"/>
          <w:rFonts w:asciiTheme="majorHAnsi" w:hAnsiTheme="majorHAnsi" w:cstheme="majorHAnsi"/>
          <w:highlight w:val="green"/>
        </w:rPr>
        <w:t>s, climate change, biotech</w:t>
      </w:r>
      <w:r w:rsidRPr="00D01696">
        <w:rPr>
          <w:rFonts w:asciiTheme="majorHAnsi" w:hAnsiTheme="majorHAnsi" w:cstheme="majorHAnsi"/>
          <w:u w:val="single"/>
        </w:rPr>
        <w:t xml:space="preserve">nology, </w:t>
      </w:r>
      <w:r w:rsidRPr="00D01696">
        <w:rPr>
          <w:rStyle w:val="Emphasis"/>
          <w:rFonts w:asciiTheme="majorHAnsi" w:hAnsiTheme="majorHAnsi" w:cstheme="majorHAnsi"/>
          <w:highlight w:val="green"/>
        </w:rPr>
        <w:t>nanotech</w:t>
      </w:r>
      <w:r w:rsidRPr="00D01696">
        <w:rPr>
          <w:rFonts w:asciiTheme="majorHAnsi" w:hAnsiTheme="majorHAnsi" w:cstheme="majorHAnsi"/>
          <w:u w:val="single"/>
        </w:rPr>
        <w:t xml:space="preserve">nology, </w:t>
      </w:r>
      <w:r w:rsidRPr="00D01696">
        <w:rPr>
          <w:rStyle w:val="StyleUnderline"/>
          <w:rFonts w:asciiTheme="majorHAnsi" w:hAnsiTheme="majorHAnsi" w:cstheme="majorHAnsi"/>
          <w:highlight w:val="green"/>
        </w:rPr>
        <w:t xml:space="preserve">and </w:t>
      </w:r>
      <w:r w:rsidRPr="00D01696">
        <w:rPr>
          <w:rStyle w:val="Emphasis"/>
          <w:rFonts w:asciiTheme="majorHAnsi" w:hAnsiTheme="majorHAnsi" w:cstheme="majorHAnsi"/>
          <w:highlight w:val="green"/>
        </w:rPr>
        <w:t>a</w:t>
      </w:r>
      <w:r w:rsidRPr="00D01696">
        <w:rPr>
          <w:rFonts w:asciiTheme="majorHAnsi" w:hAnsiTheme="majorHAnsi" w:cstheme="majorHAnsi"/>
          <w:u w:val="single"/>
        </w:rPr>
        <w:t xml:space="preserve">rtificial </w:t>
      </w:r>
      <w:r w:rsidRPr="00D01696">
        <w:rPr>
          <w:rStyle w:val="Emphasis"/>
          <w:rFonts w:asciiTheme="majorHAnsi" w:hAnsiTheme="majorHAnsi" w:cstheme="majorHAnsi"/>
          <w:highlight w:val="green"/>
        </w:rPr>
        <w:t>i</w:t>
      </w:r>
      <w:r w:rsidRPr="00D01696">
        <w:rPr>
          <w:rFonts w:asciiTheme="majorHAnsi" w:hAnsiTheme="majorHAnsi" w:cstheme="majorHAnsi"/>
          <w:u w:val="single"/>
        </w:rPr>
        <w:t xml:space="preserve">ntelligence may </w:t>
      </w:r>
      <w:r w:rsidRPr="00D01696">
        <w:rPr>
          <w:rStyle w:val="Emphasis"/>
          <w:rFonts w:asciiTheme="majorHAnsi" w:hAnsiTheme="majorHAnsi" w:cstheme="majorHAnsi"/>
        </w:rPr>
        <w:t>threaten</w:t>
      </w:r>
      <w:r w:rsidRPr="00D01696">
        <w:rPr>
          <w:rFonts w:asciiTheme="majorHAnsi" w:hAnsiTheme="majorHAnsi" w:cstheme="majorHAnsi"/>
          <w:sz w:val="16"/>
        </w:rPr>
        <w:t xml:space="preserve"> not only the viability of technological civilization but perhaps the survival of human</w:t>
      </w:r>
      <w:r w:rsidRPr="00D01696">
        <w:rPr>
          <w:rStyle w:val="Emphasis"/>
          <w:rFonts w:asciiTheme="majorHAnsi" w:hAnsiTheme="majorHAnsi" w:cstheme="majorHAnsi"/>
        </w:rPr>
        <w:t xml:space="preserve"> life itself.</w:t>
      </w:r>
      <w:r w:rsidRPr="00D01696">
        <w:rPr>
          <w:rFonts w:asciiTheme="majorHAnsi" w:hAnsiTheme="majorHAnsi" w:cstheme="majorHAnsi"/>
          <w:sz w:val="16"/>
        </w:rPr>
        <w:t xml:space="preserve"> A serious global-scale catastrophe could set back civilization many decades or centuries, and the worst disasters could cause human extinction. In one scenario, in which 100 percent of humanity dies, </w:t>
      </w:r>
      <w:proofErr w:type="gramStart"/>
      <w:r w:rsidRPr="00D01696">
        <w:rPr>
          <w:rFonts w:asciiTheme="majorHAnsi" w:hAnsiTheme="majorHAnsi" w:cstheme="majorHAnsi"/>
          <w:sz w:val="16"/>
        </w:rPr>
        <w:t>all of</w:t>
      </w:r>
      <w:proofErr w:type="gramEnd"/>
      <w:r w:rsidRPr="00D01696">
        <w:rPr>
          <w:rFonts w:asciiTheme="majorHAnsi" w:hAnsiTheme="majorHAnsi" w:cstheme="majorHAnsi"/>
          <w:sz w:val="16"/>
        </w:rPr>
        <w:t xml:space="preserve"> human effort for all of history would be for nothing. However, </w:t>
      </w:r>
      <w:r w:rsidRPr="00D01696">
        <w:rPr>
          <w:rStyle w:val="StyleUnderline"/>
          <w:rFonts w:asciiTheme="majorHAnsi" w:hAnsiTheme="majorHAnsi" w:cstheme="majorHAnsi"/>
        </w:rPr>
        <w:t>were</w:t>
      </w:r>
      <w:r w:rsidRPr="00D01696">
        <w:rPr>
          <w:rFonts w:asciiTheme="majorHAnsi" w:hAnsiTheme="majorHAnsi" w:cstheme="majorHAnsi"/>
          <w:sz w:val="16"/>
        </w:rPr>
        <w:t xml:space="preserve"> the same </w:t>
      </w:r>
      <w:r w:rsidRPr="00D01696">
        <w:rPr>
          <w:rStyle w:val="StyleUnderline"/>
          <w:rFonts w:asciiTheme="majorHAnsi" w:hAnsiTheme="majorHAnsi" w:cstheme="majorHAnsi"/>
        </w:rPr>
        <w:t xml:space="preserve">global catastrophe to happen to Earth, yet </w:t>
      </w:r>
      <w:r w:rsidRPr="00D01696">
        <w:rPr>
          <w:rStyle w:val="StyleUnderline"/>
          <w:rFonts w:asciiTheme="majorHAnsi" w:hAnsiTheme="majorHAnsi" w:cstheme="majorHAnsi"/>
          <w:highlight w:val="green"/>
        </w:rPr>
        <w:t>humans</w:t>
      </w:r>
      <w:r w:rsidRPr="00D01696">
        <w:rPr>
          <w:rStyle w:val="StyleUnderline"/>
          <w:rFonts w:asciiTheme="majorHAnsi" w:hAnsiTheme="majorHAnsi" w:cstheme="majorHAnsi"/>
        </w:rPr>
        <w:t xml:space="preserve"> were a multiplanetary species </w:t>
      </w:r>
      <w:r w:rsidRPr="00D01696">
        <w:rPr>
          <w:rStyle w:val="StyleUnderline"/>
          <w:rFonts w:asciiTheme="majorHAnsi" w:hAnsiTheme="majorHAnsi" w:cstheme="majorHAnsi"/>
          <w:highlight w:val="green"/>
        </w:rPr>
        <w:t xml:space="preserve">with </w:t>
      </w:r>
      <w:r w:rsidRPr="00D01696">
        <w:rPr>
          <w:rStyle w:val="Emphasis"/>
          <w:rFonts w:asciiTheme="majorHAnsi" w:hAnsiTheme="majorHAnsi" w:cstheme="majorHAnsi"/>
          <w:highlight w:val="green"/>
        </w:rPr>
        <w:t>just one</w:t>
      </w:r>
      <w:r w:rsidRPr="00D01696">
        <w:rPr>
          <w:rStyle w:val="Emphasis"/>
          <w:rFonts w:asciiTheme="majorHAnsi" w:hAnsiTheme="majorHAnsi" w:cstheme="majorHAnsi"/>
        </w:rPr>
        <w:t xml:space="preserve"> self-sustaining </w:t>
      </w:r>
      <w:r w:rsidRPr="00D01696">
        <w:rPr>
          <w:rStyle w:val="Emphasis"/>
          <w:rFonts w:asciiTheme="majorHAnsi" w:hAnsiTheme="majorHAnsi" w:cstheme="majorHAnsi"/>
          <w:highlight w:val="green"/>
        </w:rPr>
        <w:t>settlement</w:t>
      </w:r>
      <w:r w:rsidRPr="00D01696">
        <w:rPr>
          <w:rStyle w:val="Emphasis"/>
          <w:rFonts w:asciiTheme="majorHAnsi" w:hAnsiTheme="majorHAnsi" w:cstheme="majorHAnsi"/>
        </w:rPr>
        <w:t xml:space="preserve"> off-Earth</w:t>
      </w:r>
      <w:r w:rsidRPr="00D01696">
        <w:rPr>
          <w:rStyle w:val="StyleUnderline"/>
          <w:rFonts w:asciiTheme="majorHAnsi" w:hAnsiTheme="majorHAnsi" w:cstheme="majorHAnsi"/>
        </w:rPr>
        <w:t>, it would not result in</w:t>
      </w:r>
      <w:r w:rsidRPr="00D01696">
        <w:rPr>
          <w:rFonts w:asciiTheme="majorHAnsi" w:hAnsiTheme="majorHAnsi" w:cstheme="majorHAnsi"/>
          <w:sz w:val="16"/>
        </w:rPr>
        <w:t xml:space="preserve"> the end of human civilization or </w:t>
      </w:r>
      <w:r w:rsidRPr="00D01696">
        <w:rPr>
          <w:rStyle w:val="StyleUnderline"/>
          <w:rFonts w:asciiTheme="majorHAnsi" w:hAnsiTheme="majorHAnsi" w:cstheme="majorHAnsi"/>
        </w:rPr>
        <w:t>human extinction.</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Instead</w:t>
      </w:r>
      <w:proofErr w:type="gramEnd"/>
      <w:r w:rsidRPr="00D01696">
        <w:rPr>
          <w:rFonts w:asciiTheme="majorHAnsi" w:hAnsiTheme="majorHAnsi" w:cstheme="majorHAnsi"/>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D01696">
        <w:rPr>
          <w:rFonts w:asciiTheme="majorHAnsi" w:hAnsiTheme="majorHAnsi" w:cstheme="majorHAnsi"/>
          <w:sz w:val="16"/>
        </w:rPr>
        <w:t>planetory</w:t>
      </w:r>
      <w:proofErr w:type="spellEnd"/>
      <w:r w:rsidRPr="00D01696">
        <w:rPr>
          <w:rFonts w:asciiTheme="majorHAnsi" w:hAnsiTheme="majorHAnsi" w:cstheme="majorHAnsi"/>
          <w:sz w:val="16"/>
        </w:rPr>
        <w:t xml:space="preserve"> history would not be for nothing. </w:t>
      </w:r>
      <w:r w:rsidRPr="00D01696">
        <w:rPr>
          <w:rStyle w:val="StyleUnderline"/>
          <w:rFonts w:asciiTheme="majorHAnsi" w:hAnsiTheme="majorHAnsi" w:cstheme="majorHAnsi"/>
        </w:rPr>
        <w:t xml:space="preserve">Human life and culture </w:t>
      </w:r>
      <w:r w:rsidRPr="00D01696">
        <w:rPr>
          <w:rStyle w:val="StyleUnderline"/>
          <w:rFonts w:asciiTheme="majorHAnsi" w:hAnsiTheme="majorHAnsi" w:cstheme="majorHAnsi"/>
          <w:highlight w:val="green"/>
        </w:rPr>
        <w:t>would go on</w:t>
      </w:r>
      <w:r w:rsidRPr="00D01696">
        <w:rPr>
          <w:rFonts w:asciiTheme="majorHAnsi" w:hAnsiTheme="majorHAnsi" w:cstheme="majorHAnsi"/>
          <w:sz w:val="16"/>
        </w:rPr>
        <w:t xml:space="preserve"> elsewhere, as well as other Earth species. This is a dire fate, but less terrible than the first.</w:t>
      </w:r>
    </w:p>
    <w:p w14:paraId="0BEAFDF4"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There are </w:t>
      </w:r>
      <w:r w:rsidRPr="00D01696">
        <w:rPr>
          <w:rFonts w:asciiTheme="majorHAnsi" w:hAnsiTheme="majorHAnsi" w:cstheme="majorHAnsi"/>
          <w:u w:val="single"/>
        </w:rPr>
        <w:t>no checks</w:t>
      </w:r>
      <w:r w:rsidRPr="00D01696">
        <w:rPr>
          <w:rFonts w:asciiTheme="majorHAnsi" w:hAnsiTheme="majorHAnsi" w:cstheme="majorHAnsi"/>
        </w:rPr>
        <w:t xml:space="preserve"> on mega-constellations – specifically </w:t>
      </w:r>
      <w:r w:rsidRPr="00D01696">
        <w:rPr>
          <w:rFonts w:asciiTheme="majorHAnsi" w:hAnsiTheme="majorHAnsi" w:cstheme="majorHAnsi"/>
          <w:u w:val="single"/>
        </w:rPr>
        <w:t>decks</w:t>
      </w:r>
      <w:r w:rsidRPr="00D01696">
        <w:rPr>
          <w:rFonts w:asciiTheme="majorHAnsi" w:hAnsiTheme="majorHAnsi" w:cstheme="majorHAnsi"/>
        </w:rPr>
        <w:t xml:space="preserve"> the environment.</w:t>
      </w:r>
    </w:p>
    <w:p w14:paraId="511D42B2"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Boley</w:t>
      </w:r>
      <w:proofErr w:type="spellEnd"/>
      <w:r w:rsidRPr="00D01696">
        <w:rPr>
          <w:rStyle w:val="Style13ptBold"/>
          <w:rFonts w:asciiTheme="majorHAnsi" w:hAnsiTheme="majorHAnsi" w:cstheme="majorHAnsi"/>
        </w:rPr>
        <w:t xml:space="preserve"> and Byers 21</w:t>
      </w:r>
      <w:r w:rsidRPr="00D01696">
        <w:rPr>
          <w:rFonts w:asciiTheme="majorHAnsi" w:hAnsiTheme="majorHAnsi" w:cstheme="majorHAnsi"/>
        </w:rPr>
        <w:t xml:space="preserve">. Aaron </w:t>
      </w:r>
      <w:proofErr w:type="spellStart"/>
      <w:r w:rsidRPr="00D01696">
        <w:rPr>
          <w:rFonts w:asciiTheme="majorHAnsi" w:hAnsiTheme="majorHAnsi" w:cstheme="majorHAnsi"/>
        </w:rPr>
        <w:t>Boley</w:t>
      </w:r>
      <w:proofErr w:type="spellEnd"/>
      <w:r w:rsidRPr="00D01696">
        <w:rPr>
          <w:rFonts w:asciiTheme="majorHAnsi" w:hAnsiTheme="majorHAnsi" w:cstheme="majorHAnsi"/>
        </w:rPr>
        <w:t xml:space="preserve"> is at the Department of Physics and Astronomy, The University of British Columbia, Vancouver, </w:t>
      </w:r>
      <w:proofErr w:type="gramStart"/>
      <w:r w:rsidRPr="00D01696">
        <w:rPr>
          <w:rFonts w:asciiTheme="majorHAnsi" w:hAnsiTheme="majorHAnsi" w:cstheme="majorHAnsi"/>
        </w:rPr>
        <w:t>Canada</w:t>
      </w:r>
      <w:proofErr w:type="gramEnd"/>
      <w:r w:rsidRPr="00D01696">
        <w:rPr>
          <w:rFonts w:asciiTheme="majorHAnsi" w:hAnsiTheme="majorHAnsi" w:cstheme="majorHAnsi"/>
        </w:rPr>
        <w:t xml:space="preserve"> and Michael Byers is at the Department of Physics and Astronomy, The University of British Columbia, Vancouver, Canada. 5/20/21. [Nature, “Satellite mega-constellations create risks in Low Earth Orbit, the atmosphere and on Earth,” </w:t>
      </w:r>
      <w:hyperlink r:id="rId19" w:history="1">
        <w:r w:rsidRPr="00D01696">
          <w:rPr>
            <w:rStyle w:val="Hyperlink"/>
            <w:rFonts w:asciiTheme="majorHAnsi" w:hAnsiTheme="majorHAnsi" w:cstheme="majorHAnsi"/>
          </w:rPr>
          <w:t>https://www.nature.com/articles/s41598-021-89909-7</w:t>
        </w:r>
      </w:hyperlink>
      <w:r w:rsidRPr="00D01696">
        <w:rPr>
          <w:rFonts w:asciiTheme="majorHAnsi" w:hAnsiTheme="majorHAnsi" w:cstheme="majorHAnsi"/>
        </w:rPr>
        <w:t>] Justin</w:t>
      </w:r>
    </w:p>
    <w:p w14:paraId="6A948452"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highlight w:val="green"/>
          <w:u w:val="single"/>
        </w:rPr>
        <w:t xml:space="preserve">Companies </w:t>
      </w:r>
      <w:r w:rsidRPr="00D01696">
        <w:rPr>
          <w:rFonts w:asciiTheme="majorHAnsi" w:hAnsiTheme="majorHAnsi" w:cstheme="majorHAnsi"/>
          <w:u w:val="single"/>
        </w:rPr>
        <w:t xml:space="preserve">are placing satellites into orbit at an </w:t>
      </w:r>
      <w:r w:rsidRPr="00D01696">
        <w:rPr>
          <w:rStyle w:val="Emphasis"/>
          <w:rFonts w:asciiTheme="majorHAnsi" w:hAnsiTheme="majorHAnsi" w:cstheme="majorHAnsi"/>
        </w:rPr>
        <w:t xml:space="preserve">unprecedented frequency to </w:t>
      </w:r>
      <w:r w:rsidRPr="00D01696">
        <w:rPr>
          <w:rStyle w:val="Emphasis"/>
          <w:rFonts w:asciiTheme="majorHAnsi" w:hAnsiTheme="majorHAnsi" w:cstheme="majorHAnsi"/>
          <w:highlight w:val="green"/>
        </w:rPr>
        <w:t>build ‘mega-constellations’</w:t>
      </w:r>
      <w:r w:rsidRPr="00D01696">
        <w:rPr>
          <w:rFonts w:asciiTheme="majorHAnsi" w:hAnsiTheme="majorHAnsi" w:cstheme="majorHAnsi"/>
          <w:sz w:val="14"/>
        </w:rPr>
        <w:t xml:space="preserve"> of communications satellites in Low Earth Orbit (LEO). In two years, </w:t>
      </w:r>
      <w:r w:rsidRPr="00D01696">
        <w:rPr>
          <w:rFonts w:asciiTheme="majorHAnsi" w:hAnsiTheme="majorHAnsi" w:cstheme="majorHAnsi"/>
          <w:u w:val="single"/>
        </w:rPr>
        <w:t xml:space="preserve">the number of </w:t>
      </w:r>
      <w:r w:rsidRPr="00D01696">
        <w:rPr>
          <w:rStyle w:val="Emphasis"/>
          <w:rFonts w:asciiTheme="majorHAnsi" w:hAnsiTheme="majorHAnsi" w:cstheme="majorHAnsi"/>
        </w:rPr>
        <w:t>active</w:t>
      </w:r>
      <w:r w:rsidRPr="00D01696">
        <w:rPr>
          <w:rFonts w:asciiTheme="majorHAnsi" w:hAnsiTheme="majorHAnsi" w:cstheme="majorHAnsi"/>
          <w:u w:val="single"/>
        </w:rPr>
        <w:t xml:space="preserve"> and </w:t>
      </w:r>
      <w:r w:rsidRPr="00D01696">
        <w:rPr>
          <w:rStyle w:val="Emphasis"/>
          <w:rFonts w:asciiTheme="majorHAnsi" w:hAnsiTheme="majorHAnsi" w:cstheme="majorHAnsi"/>
        </w:rPr>
        <w:t>defunct</w:t>
      </w:r>
      <w:r w:rsidRPr="00D01696">
        <w:rPr>
          <w:rFonts w:asciiTheme="majorHAnsi" w:hAnsiTheme="majorHAnsi" w:cstheme="majorHAnsi"/>
          <w:u w:val="single"/>
        </w:rPr>
        <w:t xml:space="preserve"> satellites in LEO has </w:t>
      </w:r>
      <w:r w:rsidRPr="00D01696">
        <w:rPr>
          <w:rStyle w:val="Emphasis"/>
          <w:rFonts w:asciiTheme="majorHAnsi" w:hAnsiTheme="majorHAnsi" w:cstheme="majorHAnsi"/>
        </w:rPr>
        <w:t>increased by over 50%,</w:t>
      </w:r>
      <w:r w:rsidRPr="00D01696">
        <w:rPr>
          <w:rFonts w:asciiTheme="majorHAnsi" w:hAnsiTheme="majorHAnsi" w:cstheme="majorHAnsi"/>
          <w:sz w:val="14"/>
        </w:rPr>
        <w:t xml:space="preserve"> to about 5000 (as of 30 March 2021). </w:t>
      </w:r>
      <w:r w:rsidRPr="00D01696">
        <w:rPr>
          <w:rFonts w:asciiTheme="majorHAnsi" w:hAnsiTheme="majorHAnsi" w:cstheme="majorHAnsi"/>
          <w:u w:val="single"/>
        </w:rPr>
        <w:t xml:space="preserve">SpaceX alone is on track to add 11,000 more as it builds its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mega-constellation</w:t>
      </w:r>
      <w:r w:rsidRPr="00D01696">
        <w:rPr>
          <w:rFonts w:asciiTheme="majorHAnsi" w:hAnsiTheme="majorHAnsi" w:cstheme="majorHAnsi"/>
          <w:sz w:val="14"/>
        </w:rPr>
        <w:t xml:space="preserve"> and has already fled for permission for another 30,000 satellites with the Federal Communications Commission (FCC)</w:t>
      </w:r>
      <w:proofErr w:type="gramStart"/>
      <w:r w:rsidRPr="00D01696">
        <w:rPr>
          <w:rFonts w:asciiTheme="majorHAnsi" w:hAnsiTheme="majorHAnsi" w:cstheme="majorHAnsi"/>
          <w:sz w:val="14"/>
        </w:rPr>
        <w:t>1 .</w:t>
      </w:r>
      <w:proofErr w:type="gramEnd"/>
      <w:r w:rsidRPr="00D01696">
        <w:rPr>
          <w:rFonts w:asciiTheme="majorHAnsi" w:hAnsiTheme="majorHAnsi" w:cstheme="majorHAnsi"/>
          <w:sz w:val="14"/>
        </w:rPr>
        <w:t xml:space="preserve"> </w:t>
      </w:r>
      <w:r w:rsidRPr="00D01696">
        <w:rPr>
          <w:rFonts w:asciiTheme="majorHAnsi" w:hAnsiTheme="majorHAnsi" w:cstheme="majorHAnsi"/>
          <w:u w:val="single"/>
        </w:rPr>
        <w:t xml:space="preserve">Others have similar plans, including </w:t>
      </w:r>
      <w:proofErr w:type="spellStart"/>
      <w:r w:rsidRPr="00D01696">
        <w:rPr>
          <w:rFonts w:asciiTheme="majorHAnsi" w:hAnsiTheme="majorHAnsi" w:cstheme="majorHAnsi"/>
          <w:u w:val="single"/>
        </w:rPr>
        <w:t>OneWeb</w:t>
      </w:r>
      <w:proofErr w:type="spellEnd"/>
      <w:r w:rsidRPr="00D01696">
        <w:rPr>
          <w:rFonts w:asciiTheme="majorHAnsi" w:hAnsiTheme="majorHAnsi" w:cstheme="majorHAnsi"/>
          <w:u w:val="single"/>
        </w:rPr>
        <w:t xml:space="preserve">, Amazon, </w:t>
      </w:r>
      <w:proofErr w:type="spellStart"/>
      <w:r w:rsidRPr="00D01696">
        <w:rPr>
          <w:rFonts w:asciiTheme="majorHAnsi" w:hAnsiTheme="majorHAnsi" w:cstheme="majorHAnsi"/>
          <w:u w:val="single"/>
        </w:rPr>
        <w:lastRenderedPageBreak/>
        <w:t>Telesat</w:t>
      </w:r>
      <w:proofErr w:type="spellEnd"/>
      <w:r w:rsidRPr="00D01696">
        <w:rPr>
          <w:rFonts w:asciiTheme="majorHAnsi" w:hAnsiTheme="majorHAnsi" w:cstheme="majorHAnsi"/>
          <w:u w:val="single"/>
        </w:rPr>
        <w:t>, and GW, which is a Chinese state-owned company</w:t>
      </w:r>
      <w:proofErr w:type="gramStart"/>
      <w:r w:rsidRPr="00D01696">
        <w:rPr>
          <w:rFonts w:asciiTheme="majorHAnsi" w:hAnsiTheme="majorHAnsi" w:cstheme="majorHAnsi"/>
          <w:u w:val="single"/>
        </w:rPr>
        <w:t>2</w:t>
      </w:r>
      <w:r w:rsidRPr="00D01696">
        <w:rPr>
          <w:rFonts w:asciiTheme="majorHAnsi" w:hAnsiTheme="majorHAnsi" w:cstheme="majorHAnsi"/>
          <w:sz w:val="14"/>
        </w:rPr>
        <w:t xml:space="preserve">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r w:rsidRPr="00D01696">
        <w:rPr>
          <w:rFonts w:asciiTheme="majorHAnsi" w:hAnsiTheme="majorHAnsi" w:cstheme="majorHAnsi"/>
          <w:highlight w:val="green"/>
          <w:u w:val="single"/>
        </w:rPr>
        <w:t xml:space="preserve">current </w:t>
      </w:r>
      <w:r w:rsidRPr="00D01696">
        <w:rPr>
          <w:rStyle w:val="Emphasis"/>
          <w:rFonts w:asciiTheme="majorHAnsi" w:hAnsiTheme="majorHAnsi" w:cstheme="majorHAnsi"/>
          <w:highlight w:val="green"/>
        </w:rPr>
        <w:t>governance</w:t>
      </w:r>
      <w:r w:rsidRPr="00D01696">
        <w:rPr>
          <w:rStyle w:val="Emphasis"/>
          <w:rFonts w:asciiTheme="majorHAnsi" w:hAnsiTheme="majorHAnsi" w:cstheme="majorHAnsi"/>
        </w:rPr>
        <w:t xml:space="preserve"> system </w:t>
      </w:r>
      <w:r w:rsidRPr="00D01696">
        <w:rPr>
          <w:rStyle w:val="Emphasis"/>
          <w:rFonts w:asciiTheme="majorHAnsi" w:hAnsiTheme="majorHAnsi" w:cstheme="majorHAnsi"/>
          <w:highlight w:val="green"/>
        </w:rPr>
        <w:t>for LEO</w:t>
      </w:r>
      <w:r w:rsidRPr="00D01696">
        <w:rPr>
          <w:rFonts w:asciiTheme="majorHAnsi" w:hAnsiTheme="majorHAnsi" w:cstheme="majorHAnsi"/>
          <w:highlight w:val="green"/>
          <w:u w:val="single"/>
        </w:rPr>
        <w:t>,</w:t>
      </w:r>
      <w:r w:rsidRPr="00D01696">
        <w:rPr>
          <w:rFonts w:asciiTheme="majorHAnsi" w:hAnsiTheme="majorHAnsi" w:cstheme="majorHAnsi"/>
          <w:u w:val="single"/>
        </w:rPr>
        <w:t xml:space="preserve"> while slowly changing, </w:t>
      </w:r>
      <w:r w:rsidRPr="00D01696">
        <w:rPr>
          <w:rFonts w:asciiTheme="majorHAnsi" w:hAnsiTheme="majorHAnsi" w:cstheme="majorHAnsi"/>
          <w:highlight w:val="green"/>
          <w:u w:val="single"/>
        </w:rPr>
        <w:t>is ill-equipped</w:t>
      </w:r>
      <w:r w:rsidRPr="00D01696">
        <w:rPr>
          <w:rFonts w:asciiTheme="majorHAnsi" w:hAnsiTheme="majorHAnsi" w:cstheme="majorHAnsi"/>
          <w:u w:val="single"/>
        </w:rPr>
        <w:t xml:space="preserve"> to handle large satellite systems</w:t>
      </w:r>
      <w:r w:rsidRPr="00D01696">
        <w:rPr>
          <w:rFonts w:asciiTheme="majorHAnsi" w:hAnsiTheme="majorHAnsi" w:cstheme="majorHAnsi"/>
          <w:sz w:val="14"/>
        </w:rPr>
        <w:t xml:space="preserve">. Here, we outline how applying the consumer electronic model to satellites could </w:t>
      </w:r>
      <w:r w:rsidRPr="00D01696">
        <w:rPr>
          <w:rFonts w:asciiTheme="majorHAnsi" w:hAnsiTheme="majorHAnsi" w:cstheme="majorHAnsi"/>
          <w:highlight w:val="green"/>
          <w:u w:val="single"/>
        </w:rPr>
        <w:t>lead to</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multiple </w:t>
      </w:r>
      <w:r w:rsidRPr="00D01696">
        <w:rPr>
          <w:rStyle w:val="Emphasis"/>
          <w:rFonts w:asciiTheme="majorHAnsi" w:hAnsiTheme="majorHAnsi" w:cstheme="majorHAnsi"/>
          <w:highlight w:val="green"/>
        </w:rPr>
        <w:t>tragedies of the commons</w:t>
      </w:r>
      <w:r w:rsidRPr="00D01696">
        <w:rPr>
          <w:rFonts w:asciiTheme="majorHAnsi" w:hAnsiTheme="majorHAnsi" w:cstheme="majorHAnsi"/>
          <w:sz w:val="14"/>
        </w:rPr>
        <w:t xml:space="preserve">. Some of these are well known, </w:t>
      </w:r>
      <w:r w:rsidRPr="00D01696">
        <w:rPr>
          <w:rFonts w:asciiTheme="majorHAnsi" w:hAnsiTheme="majorHAnsi" w:cstheme="majorHAnsi"/>
          <w:u w:val="single"/>
        </w:rPr>
        <w:t>such as impediments to astronomy and an increased risk of space debris</w:t>
      </w:r>
      <w:r w:rsidRPr="00D01696">
        <w:rPr>
          <w:rFonts w:asciiTheme="majorHAnsi" w:hAnsiTheme="majorHAnsi" w:cstheme="majorHAnsi"/>
          <w:sz w:val="14"/>
        </w:rPr>
        <w:t xml:space="preserve">, while others have received </w:t>
      </w:r>
      <w:proofErr w:type="spellStart"/>
      <w:r w:rsidRPr="00D01696">
        <w:rPr>
          <w:rFonts w:asciiTheme="majorHAnsi" w:hAnsiTheme="majorHAnsi" w:cstheme="majorHAnsi"/>
          <w:sz w:val="14"/>
        </w:rPr>
        <w:t>insufcient</w:t>
      </w:r>
      <w:proofErr w:type="spellEnd"/>
      <w:r w:rsidRPr="00D01696">
        <w:rPr>
          <w:rFonts w:asciiTheme="majorHAnsi" w:hAnsiTheme="majorHAnsi" w:cstheme="majorHAnsi"/>
          <w:sz w:val="14"/>
        </w:rPr>
        <w:t xml:space="preserve"> attention, including changes to the chemistry of Earth’s upper atmosphere </w:t>
      </w:r>
      <w:r w:rsidRPr="00D01696">
        <w:rPr>
          <w:rFonts w:asciiTheme="majorHAnsi" w:hAnsiTheme="majorHAnsi" w:cstheme="majorHAnsi"/>
          <w:u w:val="single"/>
        </w:rPr>
        <w:t xml:space="preserve">and increased dangers on Earth’s surface from re-entered debris. </w:t>
      </w:r>
      <w:proofErr w:type="spellStart"/>
      <w:r w:rsidRPr="00D01696">
        <w:rPr>
          <w:rFonts w:asciiTheme="majorHAnsi" w:hAnsiTheme="majorHAnsi" w:cstheme="majorHAnsi"/>
          <w:u w:val="single"/>
        </w:rPr>
        <w:t>Te</w:t>
      </w:r>
      <w:proofErr w:type="spellEnd"/>
      <w:r w:rsidRPr="00D01696">
        <w:rPr>
          <w:rFonts w:asciiTheme="majorHAnsi" w:hAnsiTheme="majorHAnsi" w:cstheme="majorHAnsi"/>
          <w:u w:val="single"/>
        </w:rPr>
        <w:t xml:space="preserve"> heavy use of certain orbital regions might also result in a de facto exclusion of other actors from them</w:t>
      </w:r>
      <w:r w:rsidRPr="00D01696">
        <w:rPr>
          <w:rFonts w:asciiTheme="majorHAnsi" w:hAnsiTheme="majorHAnsi" w:cstheme="majorHAnsi"/>
          <w:sz w:val="14"/>
        </w:rPr>
        <w:t xml:space="preserve">, violating the 1967 Outer Space Treaty. </w:t>
      </w:r>
      <w:proofErr w:type="gramStart"/>
      <w:r w:rsidRPr="00D01696">
        <w:rPr>
          <w:rFonts w:asciiTheme="majorHAnsi" w:hAnsiTheme="majorHAnsi" w:cstheme="majorHAnsi"/>
          <w:sz w:val="14"/>
        </w:rPr>
        <w:t>All of</w:t>
      </w:r>
      <w:proofErr w:type="gramEnd"/>
      <w:r w:rsidRPr="00D01696">
        <w:rPr>
          <w:rFonts w:asciiTheme="majorHAnsi" w:hAnsiTheme="majorHAnsi" w:cstheme="majorHAnsi"/>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national laws. Regardless of the law-making forum, mega-constellations require a </w:t>
      </w:r>
      <w:proofErr w:type="spellStart"/>
      <w:r w:rsidRPr="00D01696">
        <w:rPr>
          <w:rFonts w:asciiTheme="majorHAnsi" w:hAnsiTheme="majorHAnsi" w:cstheme="majorHAnsi"/>
          <w:sz w:val="14"/>
        </w:rPr>
        <w:t>shif</w:t>
      </w:r>
      <w:proofErr w:type="spellEnd"/>
      <w:r w:rsidRPr="00D01696">
        <w:rPr>
          <w:rFonts w:asciiTheme="majorHAnsi" w:hAnsiTheme="majorHAnsi" w:cstheme="majorHAnsi"/>
          <w:sz w:val="14"/>
        </w:rPr>
        <w:t xml:space="preserve"> in perspectives and policies: from looking at single satellites, to evaluating systems of thousands of satellites, and doing so within an understanding of the limitations of Earth’s environment, including its orbits.</w:t>
      </w:r>
    </w:p>
    <w:p w14:paraId="5EA53FF0" w14:textId="77777777" w:rsidR="002E7DF0" w:rsidRPr="00D01696" w:rsidRDefault="002E7DF0" w:rsidP="002E7DF0">
      <w:pPr>
        <w:rPr>
          <w:rFonts w:asciiTheme="majorHAnsi" w:hAnsiTheme="majorHAnsi" w:cstheme="majorHAnsi"/>
          <w:sz w:val="14"/>
        </w:rPr>
      </w:pPr>
      <w:proofErr w:type="spellStart"/>
      <w:r w:rsidRPr="00D01696">
        <w:rPr>
          <w:rFonts w:asciiTheme="majorHAnsi" w:hAnsiTheme="majorHAnsi" w:cstheme="majorHAnsi"/>
          <w:u w:val="single"/>
        </w:rPr>
        <w:t>Tousands</w:t>
      </w:r>
      <w:proofErr w:type="spellEnd"/>
      <w:r w:rsidRPr="00D01696">
        <w:rPr>
          <w:rFonts w:asciiTheme="majorHAnsi" w:hAnsiTheme="majorHAnsi" w:cstheme="majorHAnsi"/>
          <w:u w:val="single"/>
        </w:rPr>
        <w:t xml:space="preserve"> of satellites and 1500 rocket bodies provide considerable </w:t>
      </w:r>
      <w:r w:rsidRPr="00D01696">
        <w:rPr>
          <w:rFonts w:asciiTheme="majorHAnsi" w:hAnsiTheme="majorHAnsi" w:cstheme="majorHAnsi"/>
          <w:highlight w:val="green"/>
          <w:u w:val="single"/>
        </w:rPr>
        <w:t>mass</w:t>
      </w:r>
      <w:r w:rsidRPr="00D01696">
        <w:rPr>
          <w:rFonts w:asciiTheme="majorHAnsi" w:hAnsiTheme="majorHAnsi" w:cstheme="majorHAnsi"/>
          <w:u w:val="single"/>
        </w:rPr>
        <w:t xml:space="preserve"> in LEO, which can </w:t>
      </w:r>
      <w:r w:rsidRPr="00D01696">
        <w:rPr>
          <w:rFonts w:asciiTheme="majorHAnsi" w:hAnsiTheme="majorHAnsi" w:cstheme="majorHAnsi"/>
          <w:highlight w:val="green"/>
          <w:u w:val="single"/>
        </w:rPr>
        <w:t>break into debris</w:t>
      </w:r>
      <w:r w:rsidRPr="00D01696">
        <w:rPr>
          <w:rFonts w:asciiTheme="majorHAnsi" w:hAnsiTheme="majorHAnsi" w:cstheme="majorHAnsi"/>
          <w:u w:val="single"/>
        </w:rPr>
        <w:t xml:space="preserve"> upon </w:t>
      </w:r>
      <w:r w:rsidRPr="00D01696">
        <w:rPr>
          <w:rStyle w:val="Emphasis"/>
          <w:rFonts w:asciiTheme="majorHAnsi" w:hAnsiTheme="majorHAnsi" w:cstheme="majorHAnsi"/>
        </w:rPr>
        <w:t>collisions</w:t>
      </w:r>
      <w:r w:rsidRPr="00D01696">
        <w:rPr>
          <w:rFonts w:asciiTheme="majorHAnsi" w:hAnsiTheme="majorHAnsi" w:cstheme="majorHAnsi"/>
          <w:u w:val="single"/>
        </w:rPr>
        <w:t xml:space="preserve">, </w:t>
      </w:r>
      <w:r w:rsidRPr="00D01696">
        <w:rPr>
          <w:rStyle w:val="Emphasis"/>
          <w:rFonts w:asciiTheme="majorHAnsi" w:hAnsiTheme="majorHAnsi" w:cstheme="majorHAnsi"/>
        </w:rPr>
        <w:t>explosions</w:t>
      </w:r>
      <w:r w:rsidRPr="00D01696">
        <w:rPr>
          <w:rFonts w:asciiTheme="majorHAnsi" w:hAnsiTheme="majorHAnsi" w:cstheme="majorHAnsi"/>
          <w:u w:val="single"/>
        </w:rPr>
        <w:t xml:space="preserve">, or </w:t>
      </w:r>
      <w:r w:rsidRPr="00D01696">
        <w:rPr>
          <w:rStyle w:val="Emphasis"/>
          <w:rFonts w:asciiTheme="majorHAnsi" w:hAnsiTheme="majorHAnsi" w:cstheme="majorHAnsi"/>
        </w:rPr>
        <w:t>degradation</w:t>
      </w:r>
      <w:r w:rsidRPr="00D01696">
        <w:rPr>
          <w:rFonts w:asciiTheme="majorHAnsi" w:hAnsiTheme="majorHAnsi" w:cstheme="majorHAnsi"/>
          <w:u w:val="single"/>
        </w:rPr>
        <w:t xml:space="preserve"> in the harsh space environment. Fragmentations increase the cross-section of orbiting material, and</w:t>
      </w:r>
      <w:r w:rsidRPr="00D01696">
        <w:rPr>
          <w:rFonts w:asciiTheme="majorHAnsi" w:hAnsiTheme="majorHAnsi" w:cstheme="majorHAnsi"/>
          <w:sz w:val="14"/>
        </w:rPr>
        <w:t xml:space="preserve"> with it, </w:t>
      </w:r>
      <w:r w:rsidRPr="00D01696">
        <w:rPr>
          <w:rFonts w:asciiTheme="majorHAnsi" w:hAnsiTheme="majorHAnsi" w:cstheme="majorHAnsi"/>
          <w:u w:val="single"/>
        </w:rPr>
        <w:t>the collision probability per time</w:t>
      </w:r>
      <w:r w:rsidRPr="00D01696">
        <w:rPr>
          <w:rFonts w:asciiTheme="majorHAnsi" w:hAnsiTheme="majorHAnsi" w:cstheme="majorHAnsi"/>
          <w:sz w:val="14"/>
        </w:rPr>
        <w:t xml:space="preserve">. Eventually, </w:t>
      </w:r>
      <w:r w:rsidRPr="00D01696">
        <w:rPr>
          <w:rFonts w:asciiTheme="majorHAnsi" w:hAnsiTheme="majorHAnsi" w:cstheme="majorHAnsi"/>
          <w:u w:val="single"/>
        </w:rPr>
        <w:t xml:space="preserve">collisions could dominate on-orbit evolution, a situation called </w:t>
      </w:r>
      <w:r w:rsidRPr="00D01696">
        <w:rPr>
          <w:rFonts w:asciiTheme="majorHAnsi" w:hAnsiTheme="majorHAnsi" w:cstheme="majorHAnsi"/>
          <w:highlight w:val="green"/>
          <w:u w:val="single"/>
        </w:rPr>
        <w:t>the Kessler Syndrome</w:t>
      </w:r>
      <w:proofErr w:type="gramStart"/>
      <w:r w:rsidRPr="00D01696">
        <w:rPr>
          <w:rFonts w:asciiTheme="majorHAnsi" w:hAnsiTheme="majorHAnsi" w:cstheme="majorHAnsi"/>
          <w:sz w:val="14"/>
        </w:rPr>
        <w:t>3 .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Tere</w:t>
      </w:r>
      <w:proofErr w:type="spellEnd"/>
      <w:r w:rsidRPr="00D01696">
        <w:rPr>
          <w:rFonts w:asciiTheme="majorHAnsi" w:hAnsiTheme="majorHAnsi" w:cstheme="majorHAnsi"/>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D01696">
        <w:rPr>
          <w:rFonts w:asciiTheme="majorHAnsi" w:hAnsiTheme="majorHAnsi" w:cstheme="majorHAnsi"/>
          <w:sz w:val="14"/>
        </w:rPr>
        <w:t>spacecraf</w:t>
      </w:r>
      <w:proofErr w:type="spellEnd"/>
      <w:r w:rsidRPr="00D01696">
        <w:rPr>
          <w:rFonts w:asciiTheme="majorHAnsi" w:hAnsiTheme="majorHAnsi" w:cstheme="majorHAnsi"/>
          <w:sz w:val="14"/>
        </w:rPr>
        <w:t xml:space="preserve"> and astronauts due to their orbits crisscrossing at high relative speeds. </w:t>
      </w:r>
      <w:r w:rsidRPr="00D01696">
        <w:rPr>
          <w:rFonts w:asciiTheme="majorHAnsi" w:hAnsiTheme="majorHAnsi" w:cstheme="majorHAnsi"/>
          <w:highlight w:val="green"/>
          <w:u w:val="single"/>
        </w:rPr>
        <w:t>Simulations</w:t>
      </w:r>
      <w:r w:rsidRPr="00D01696">
        <w:rPr>
          <w:rFonts w:asciiTheme="majorHAnsi" w:hAnsiTheme="majorHAnsi" w:cstheme="majorHAnsi"/>
          <w:u w:val="single"/>
        </w:rPr>
        <w:t xml:space="preserve"> of the long-term evolution of debris </w:t>
      </w:r>
      <w:r w:rsidRPr="00D01696">
        <w:rPr>
          <w:rFonts w:asciiTheme="majorHAnsi" w:hAnsiTheme="majorHAnsi" w:cstheme="majorHAnsi"/>
          <w:highlight w:val="green"/>
          <w:u w:val="single"/>
        </w:rPr>
        <w:t>suggest</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LEO is already in</w:t>
      </w:r>
      <w:r w:rsidRPr="00D01696">
        <w:rPr>
          <w:rFonts w:asciiTheme="majorHAnsi" w:hAnsiTheme="majorHAnsi" w:cstheme="majorHAnsi"/>
          <w:u w:val="single"/>
        </w:rPr>
        <w:t xml:space="preserve"> the protracted </w:t>
      </w:r>
      <w:r w:rsidRPr="00D01696">
        <w:rPr>
          <w:rStyle w:val="Emphasis"/>
          <w:rFonts w:asciiTheme="majorHAnsi" w:hAnsiTheme="majorHAnsi" w:cstheme="majorHAnsi"/>
          <w:highlight w:val="green"/>
        </w:rPr>
        <w:t>initial stages of</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Kessler</w:t>
      </w:r>
      <w:r w:rsidRPr="00D01696">
        <w:rPr>
          <w:rStyle w:val="Emphasis"/>
          <w:rFonts w:asciiTheme="majorHAnsi" w:hAnsiTheme="majorHAnsi" w:cstheme="majorHAnsi"/>
        </w:rPr>
        <w:t xml:space="preserve"> Syndrome</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but</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this could be managed</w:t>
      </w:r>
      <w:r w:rsidRPr="00D01696">
        <w:rPr>
          <w:rFonts w:asciiTheme="majorHAnsi" w:hAnsiTheme="majorHAnsi" w:cstheme="majorHAnsi"/>
          <w:sz w:val="14"/>
        </w:rPr>
        <w:t xml:space="preserve"> through active debris removal</w:t>
      </w:r>
      <w:proofErr w:type="gramStart"/>
      <w:r w:rsidRPr="00D01696">
        <w:rPr>
          <w:rFonts w:asciiTheme="majorHAnsi" w:hAnsiTheme="majorHAnsi" w:cstheme="majorHAnsi"/>
          <w:sz w:val="14"/>
        </w:rPr>
        <w:t>4 .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addition of satellite mega-constellations and the general proliferation of low-cost satellites in LEO stresses the environment further5–</w:t>
      </w:r>
      <w:proofErr w:type="gramStart"/>
      <w:r w:rsidRPr="00D01696">
        <w:rPr>
          <w:rFonts w:asciiTheme="majorHAnsi" w:hAnsiTheme="majorHAnsi" w:cstheme="majorHAnsi"/>
          <w:sz w:val="14"/>
        </w:rPr>
        <w:t>8 .</w:t>
      </w:r>
      <w:proofErr w:type="gramEnd"/>
    </w:p>
    <w:p w14:paraId="0492C796"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[Omitted Figures 1 and 2]</w:t>
      </w:r>
    </w:p>
    <w:p w14:paraId="0DFF8077"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Results</w:t>
      </w:r>
    </w:p>
    <w:p w14:paraId="1DF006D6"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The overall setting.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r w:rsidRPr="00D01696">
        <w:rPr>
          <w:rFonts w:asciiTheme="majorHAnsi" w:hAnsiTheme="majorHAnsi" w:cstheme="majorHAnsi"/>
          <w:u w:val="single"/>
        </w:rPr>
        <w:t xml:space="preserve">rapid development of the space environment through </w:t>
      </w:r>
      <w:r w:rsidRPr="00D01696">
        <w:rPr>
          <w:rStyle w:val="Emphasis"/>
          <w:rFonts w:asciiTheme="majorHAnsi" w:hAnsiTheme="majorHAnsi" w:cstheme="majorHAnsi"/>
        </w:rPr>
        <w:t>mega-constellations</w:t>
      </w:r>
      <w:r w:rsidRPr="00D01696">
        <w:rPr>
          <w:rFonts w:asciiTheme="majorHAnsi" w:hAnsiTheme="majorHAnsi" w:cstheme="majorHAnsi"/>
          <w:u w:val="single"/>
        </w:rPr>
        <w:t xml:space="preserve">, predominately by the ongoing construction of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is shown by the cumulative payload distribution function</w:t>
      </w:r>
      <w:r w:rsidRPr="00D01696">
        <w:rPr>
          <w:rFonts w:asciiTheme="majorHAnsi" w:hAnsiTheme="majorHAnsi" w:cstheme="majorHAnsi"/>
          <w:sz w:val="14"/>
        </w:rPr>
        <w:t xml:space="preserve"> (Fig. 1). From an environmental perspective,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slope change</w:t>
      </w:r>
      <w:r w:rsidRPr="00D01696">
        <w:rPr>
          <w:rFonts w:asciiTheme="majorHAnsi" w:hAnsiTheme="majorHAnsi" w:cstheme="majorHAnsi"/>
          <w:u w:val="single"/>
        </w:rPr>
        <w:t xml:space="preserve"> in the distribution function </w:t>
      </w:r>
      <w:proofErr w:type="spellStart"/>
      <w:r w:rsidRPr="00D01696">
        <w:rPr>
          <w:rFonts w:asciiTheme="majorHAnsi" w:hAnsiTheme="majorHAnsi" w:cstheme="majorHAnsi"/>
          <w:highlight w:val="green"/>
          <w:u w:val="single"/>
        </w:rPr>
        <w:t>defnes</w:t>
      </w:r>
      <w:proofErr w:type="spellEnd"/>
      <w:r w:rsidRPr="00D01696">
        <w:rPr>
          <w:rFonts w:asciiTheme="majorHAnsi" w:hAnsiTheme="majorHAnsi" w:cstheme="majorHAnsi"/>
          <w:highlight w:val="green"/>
          <w:u w:val="single"/>
        </w:rPr>
        <w:t xml:space="preserve"> </w:t>
      </w:r>
      <w:proofErr w:type="spellStart"/>
      <w:r w:rsidRPr="00D01696">
        <w:rPr>
          <w:rStyle w:val="Emphasis"/>
          <w:rFonts w:asciiTheme="majorHAnsi" w:hAnsiTheme="majorHAnsi" w:cstheme="majorHAnsi"/>
          <w:highlight w:val="green"/>
        </w:rPr>
        <w:t>NewSpace</w:t>
      </w:r>
      <w:proofErr w:type="spellEnd"/>
      <w:r w:rsidRPr="00D01696">
        <w:rPr>
          <w:rStyle w:val="Emphasis"/>
          <w:rFonts w:asciiTheme="majorHAnsi" w:hAnsiTheme="majorHAnsi" w:cstheme="majorHAnsi"/>
          <w:highlight w:val="green"/>
        </w:rPr>
        <w:t>, an era of</w:t>
      </w:r>
      <w:r w:rsidRPr="00D01696">
        <w:rPr>
          <w:rStyle w:val="Emphasis"/>
          <w:rFonts w:asciiTheme="majorHAnsi" w:hAnsiTheme="majorHAnsi" w:cstheme="majorHAnsi"/>
        </w:rPr>
        <w:t xml:space="preserve"> dominance by </w:t>
      </w:r>
      <w:r w:rsidRPr="00D01696">
        <w:rPr>
          <w:rStyle w:val="Emphasis"/>
          <w:rFonts w:asciiTheme="majorHAnsi" w:hAnsiTheme="majorHAnsi" w:cstheme="majorHAnsi"/>
          <w:highlight w:val="green"/>
        </w:rPr>
        <w:t>commercial actors</w:t>
      </w:r>
      <w:r w:rsidRPr="00D01696">
        <w:rPr>
          <w:rFonts w:asciiTheme="majorHAnsi" w:hAnsiTheme="majorHAnsi" w:cstheme="majorHAnsi"/>
          <w:u w:val="single"/>
        </w:rPr>
        <w:t>.</w:t>
      </w:r>
      <w:r w:rsidRPr="00D01696">
        <w:rPr>
          <w:rFonts w:asciiTheme="majorHAnsi" w:hAnsiTheme="majorHAnsi" w:cstheme="majorHAnsi"/>
          <w:sz w:val="14"/>
        </w:rPr>
        <w:t xml:space="preserve"> Before 2015, changes in the total on-orbit objects came principally from fragmentations, with </w:t>
      </w:r>
      <w:proofErr w:type="spellStart"/>
      <w:r w:rsidRPr="00D01696">
        <w:rPr>
          <w:rFonts w:asciiTheme="majorHAnsi" w:hAnsiTheme="majorHAnsi" w:cstheme="majorHAnsi"/>
          <w:sz w:val="14"/>
        </w:rPr>
        <w:t>efects</w:t>
      </w:r>
      <w:proofErr w:type="spellEnd"/>
      <w:r w:rsidRPr="00D01696">
        <w:rPr>
          <w:rFonts w:asciiTheme="majorHAnsi" w:hAnsiTheme="majorHAnsi" w:cstheme="majorHAnsi"/>
          <w:sz w:val="14"/>
        </w:rPr>
        <w:t xml:space="preserve"> of the 2007 Chinese anti-satellite test and the 2009 Kosmos-2251/Iridium-33 collisions being evident on the graph.</w:t>
      </w:r>
    </w:p>
    <w:p w14:paraId="1C42FCA9"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Although the volume of space is large, individual satellites and satellite systems have </w:t>
      </w:r>
      <w:proofErr w:type="spellStart"/>
      <w:r w:rsidRPr="00D01696">
        <w:rPr>
          <w:rFonts w:asciiTheme="majorHAnsi" w:hAnsiTheme="majorHAnsi" w:cstheme="majorHAnsi"/>
          <w:sz w:val="14"/>
        </w:rPr>
        <w:t>specifc</w:t>
      </w:r>
      <w:proofErr w:type="spellEnd"/>
      <w:r w:rsidRPr="00D01696">
        <w:rPr>
          <w:rFonts w:asciiTheme="majorHAnsi" w:hAnsiTheme="majorHAnsi" w:cstheme="majorHAnsi"/>
          <w:sz w:val="14"/>
        </w:rPr>
        <w:t xml:space="preserve"> functions, with associated altitudes and inclinations (Fig. 2). Tis increases congestion and requires active management for station keeping and collision avoidance</w:t>
      </w:r>
      <w:proofErr w:type="gramStart"/>
      <w:r w:rsidRPr="00D01696">
        <w:rPr>
          <w:rFonts w:asciiTheme="majorHAnsi" w:hAnsiTheme="majorHAnsi" w:cstheme="majorHAnsi"/>
          <w:sz w:val="14"/>
        </w:rPr>
        <w:t>9 ,</w:t>
      </w:r>
      <w:proofErr w:type="gramEnd"/>
      <w:r w:rsidRPr="00D01696">
        <w:rPr>
          <w:rFonts w:asciiTheme="majorHAnsi" w:hAnsiTheme="majorHAnsi" w:cstheme="majorHAnsi"/>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satellite,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0E3ACB8"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When completed,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will include about as many satellites as there are trackable debris pieces today, while its total mass will equal all the mass currently in LEO—over 3000 </w:t>
      </w:r>
      <w:proofErr w:type="spellStart"/>
      <w:r w:rsidRPr="00D01696">
        <w:rPr>
          <w:rFonts w:asciiTheme="majorHAnsi" w:hAnsiTheme="majorHAnsi" w:cstheme="majorHAnsi"/>
          <w:sz w:val="14"/>
        </w:rPr>
        <w:t>tonnes</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satellites will be placed in narrow orbital shells, creating unprecedented congestion, with 1258 already in orbit (as of 30 March 2021).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has already placed an initial 146 satellites, and Amazon, </w:t>
      </w:r>
      <w:proofErr w:type="spellStart"/>
      <w:r w:rsidRPr="00D01696">
        <w:rPr>
          <w:rFonts w:asciiTheme="majorHAnsi" w:hAnsiTheme="majorHAnsi" w:cstheme="majorHAnsi"/>
          <w:sz w:val="14"/>
        </w:rPr>
        <w:t>Telesat</w:t>
      </w:r>
      <w:proofErr w:type="spellEnd"/>
      <w:r w:rsidRPr="00D01696">
        <w:rPr>
          <w:rFonts w:asciiTheme="majorHAnsi" w:hAnsiTheme="majorHAnsi" w:cstheme="majorHAnsi"/>
          <w:sz w:val="14"/>
        </w:rPr>
        <w:t xml:space="preserve">, GW and other companies, operating under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national regulatory regimes, are soon likely to follow.</w:t>
      </w:r>
    </w:p>
    <w:p w14:paraId="4965FA11"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Enhanced collision risk. </w:t>
      </w:r>
      <w:r w:rsidRPr="00D01696">
        <w:rPr>
          <w:rFonts w:asciiTheme="majorHAnsi" w:hAnsiTheme="majorHAnsi" w:cstheme="majorHAnsi"/>
          <w:u w:val="single"/>
        </w:rPr>
        <w:t>Mega-constellations are composed of mass-produced satellites with few backup systems</w:t>
      </w:r>
      <w:r w:rsidRPr="00D01696">
        <w:rPr>
          <w:rFonts w:asciiTheme="majorHAnsi" w:hAnsiTheme="majorHAnsi" w:cstheme="majorHAnsi"/>
          <w:sz w:val="14"/>
        </w:rPr>
        <w:t xml:space="preserve">. Tis consumer electronic model allows for short upgrade cycles and rapid expansions of capabilities, but also considerable discarded equipment. </w:t>
      </w:r>
      <w:r w:rsidRPr="00D01696">
        <w:rPr>
          <w:rFonts w:asciiTheme="majorHAnsi" w:hAnsiTheme="majorHAnsi" w:cstheme="majorHAnsi"/>
          <w:u w:val="single"/>
        </w:rPr>
        <w:t xml:space="preserve">SpaceX will </w:t>
      </w:r>
      <w:r w:rsidRPr="00D01696">
        <w:rPr>
          <w:rFonts w:asciiTheme="majorHAnsi" w:hAnsiTheme="majorHAnsi" w:cstheme="majorHAnsi"/>
          <w:highlight w:val="green"/>
          <w:u w:val="single"/>
        </w:rPr>
        <w:t>actively de-orbit</w:t>
      </w:r>
      <w:r w:rsidRPr="00D01696">
        <w:rPr>
          <w:rFonts w:asciiTheme="majorHAnsi" w:hAnsiTheme="majorHAnsi" w:cstheme="majorHAnsi"/>
          <w:u w:val="single"/>
        </w:rPr>
        <w:t xml:space="preserve"> its satellites at the end of their 5–6-year operational lives. However, this process </w:t>
      </w:r>
      <w:r w:rsidRPr="00D01696">
        <w:rPr>
          <w:rFonts w:asciiTheme="majorHAnsi" w:hAnsiTheme="majorHAnsi" w:cstheme="majorHAnsi"/>
          <w:highlight w:val="green"/>
          <w:u w:val="single"/>
        </w:rPr>
        <w:t>takes 6 months</w:t>
      </w:r>
      <w:r w:rsidRPr="00D01696">
        <w:rPr>
          <w:rFonts w:asciiTheme="majorHAnsi" w:hAnsiTheme="majorHAnsi" w:cstheme="majorHAnsi"/>
          <w:u w:val="single"/>
        </w:rPr>
        <w:t xml:space="preserve">, so roughly 10% will be de-orbiting at any time. If other companies do likewise, </w:t>
      </w:r>
      <w:r w:rsidRPr="00D01696">
        <w:rPr>
          <w:rFonts w:asciiTheme="majorHAnsi" w:hAnsiTheme="majorHAnsi" w:cstheme="majorHAnsi"/>
          <w:highlight w:val="green"/>
          <w:u w:val="single"/>
        </w:rPr>
        <w:t xml:space="preserve">thousands </w:t>
      </w:r>
      <w:r w:rsidRPr="00D01696">
        <w:rPr>
          <w:rFonts w:asciiTheme="majorHAnsi" w:hAnsiTheme="majorHAnsi" w:cstheme="majorHAnsi"/>
          <w:u w:val="single"/>
        </w:rPr>
        <w:t xml:space="preserve">of de-orbiting satellites will be </w:t>
      </w:r>
      <w:r w:rsidRPr="00D01696">
        <w:rPr>
          <w:rStyle w:val="Emphasis"/>
          <w:rFonts w:asciiTheme="majorHAnsi" w:hAnsiTheme="majorHAnsi" w:cstheme="majorHAnsi"/>
        </w:rPr>
        <w:t xml:space="preserve">slowly passing through the same congested space, </w:t>
      </w:r>
      <w:r w:rsidRPr="00D01696">
        <w:rPr>
          <w:rStyle w:val="Emphasis"/>
          <w:rFonts w:asciiTheme="majorHAnsi" w:hAnsiTheme="majorHAnsi" w:cstheme="majorHAnsi"/>
          <w:highlight w:val="green"/>
        </w:rPr>
        <w:t>posing collision risks</w:t>
      </w:r>
      <w:r w:rsidRPr="00D01696">
        <w:rPr>
          <w:rFonts w:asciiTheme="majorHAnsi" w:hAnsiTheme="majorHAnsi" w:cstheme="majorHAnsi"/>
          <w:sz w:val="14"/>
        </w:rPr>
        <w:t xml:space="preserve">. Failures will increase these numbers, although the long-term failure rate is </w:t>
      </w:r>
      <w:proofErr w:type="spellStart"/>
      <w:r w:rsidRPr="00D01696">
        <w:rPr>
          <w:rFonts w:asciiTheme="majorHAnsi" w:hAnsiTheme="majorHAnsi" w:cstheme="majorHAnsi"/>
          <w:sz w:val="14"/>
        </w:rPr>
        <w:lastRenderedPageBreak/>
        <w:t>difcult</w:t>
      </w:r>
      <w:proofErr w:type="spellEnd"/>
      <w:r w:rsidRPr="00D01696">
        <w:rPr>
          <w:rFonts w:asciiTheme="majorHAnsi" w:hAnsiTheme="majorHAnsi" w:cstheme="majorHAnsi"/>
          <w:sz w:val="14"/>
        </w:rPr>
        <w:t xml:space="preserve"> to project. Figure 3 is </w:t>
      </w:r>
      <w:proofErr w:type="gramStart"/>
      <w:r w:rsidRPr="00D01696">
        <w:rPr>
          <w:rFonts w:asciiTheme="majorHAnsi" w:hAnsiTheme="majorHAnsi" w:cstheme="majorHAnsi"/>
          <w:sz w:val="14"/>
        </w:rPr>
        <w:t>similar to</w:t>
      </w:r>
      <w:proofErr w:type="gramEnd"/>
      <w:r w:rsidRPr="00D01696">
        <w:rPr>
          <w:rFonts w:asciiTheme="majorHAnsi" w:hAnsiTheme="majorHAnsi" w:cstheme="majorHAnsi"/>
          <w:sz w:val="14"/>
        </w:rPr>
        <w:t xml:space="preserve"> the righthand portion of Fig. 2 but includes the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and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megaconstellations</w:t>
      </w:r>
      <w:proofErr w:type="spellEnd"/>
      <w:r w:rsidRPr="00D01696">
        <w:rPr>
          <w:rFonts w:asciiTheme="majorHAnsi" w:hAnsiTheme="majorHAnsi" w:cstheme="majorHAnsi"/>
          <w:sz w:val="14"/>
        </w:rPr>
        <w:t xml:space="preserve"> as fled (and amended) with the FCC (see “Methods”).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large density spikes show that some shells will have satellite number densities in excess of n = 10−6 km−</w:t>
      </w:r>
      <w:proofErr w:type="gramStart"/>
      <w:r w:rsidRPr="00D01696">
        <w:rPr>
          <w:rFonts w:asciiTheme="majorHAnsi" w:hAnsiTheme="majorHAnsi" w:cstheme="majorHAnsi"/>
          <w:sz w:val="14"/>
        </w:rPr>
        <w:t>3 .</w:t>
      </w:r>
      <w:proofErr w:type="gramEnd"/>
    </w:p>
    <w:p w14:paraId="6837353E" w14:textId="77777777" w:rsidR="002E7DF0" w:rsidRPr="00D01696" w:rsidRDefault="002E7DF0" w:rsidP="002E7DF0">
      <w:pPr>
        <w:rPr>
          <w:rFonts w:asciiTheme="majorHAnsi" w:hAnsiTheme="majorHAnsi" w:cstheme="majorHAnsi"/>
          <w:sz w:val="14"/>
        </w:rPr>
      </w:pPr>
      <w:r w:rsidRPr="00D01696">
        <w:rPr>
          <w:rStyle w:val="Emphasis"/>
          <w:rFonts w:asciiTheme="majorHAnsi" w:hAnsiTheme="majorHAnsi" w:cstheme="majorHAnsi"/>
          <w:highlight w:val="green"/>
        </w:rPr>
        <w:t>Deorbiting</w:t>
      </w:r>
      <w:r w:rsidRPr="00D01696">
        <w:rPr>
          <w:rStyle w:val="Emphasis"/>
          <w:rFonts w:asciiTheme="majorHAnsi" w:hAnsiTheme="majorHAnsi" w:cstheme="majorHAnsi"/>
        </w:rPr>
        <w:t xml:space="preserve"> satellites</w:t>
      </w:r>
      <w:r w:rsidRPr="00D01696">
        <w:rPr>
          <w:rFonts w:asciiTheme="majorHAnsi" w:hAnsiTheme="majorHAnsi" w:cstheme="majorHAnsi"/>
          <w:u w:val="single"/>
        </w:rPr>
        <w:t xml:space="preserve"> will be </w:t>
      </w:r>
      <w:proofErr w:type="gramStart"/>
      <w:r w:rsidRPr="00D01696">
        <w:rPr>
          <w:rFonts w:asciiTheme="majorHAnsi" w:hAnsiTheme="majorHAnsi" w:cstheme="majorHAnsi"/>
          <w:u w:val="single"/>
        </w:rPr>
        <w:t>tracked</w:t>
      </w:r>
      <w:proofErr w:type="gramEnd"/>
      <w:r w:rsidRPr="00D01696">
        <w:rPr>
          <w:rFonts w:asciiTheme="majorHAnsi" w:hAnsiTheme="majorHAnsi" w:cstheme="majorHAnsi"/>
          <w:u w:val="single"/>
        </w:rPr>
        <w:t xml:space="preserve"> and operational satellites can </w:t>
      </w:r>
      <w:proofErr w:type="spellStart"/>
      <w:r w:rsidRPr="00D01696">
        <w:rPr>
          <w:rFonts w:asciiTheme="majorHAnsi" w:hAnsiTheme="majorHAnsi" w:cstheme="majorHAnsi"/>
          <w:u w:val="single"/>
        </w:rPr>
        <w:t>manoeuvre</w:t>
      </w:r>
      <w:proofErr w:type="spellEnd"/>
      <w:r w:rsidRPr="00D01696">
        <w:rPr>
          <w:rFonts w:asciiTheme="majorHAnsi" w:hAnsiTheme="majorHAnsi" w:cstheme="majorHAnsi"/>
          <w:u w:val="single"/>
        </w:rPr>
        <w:t xml:space="preserve"> to avoid close conjunctions</w:t>
      </w:r>
      <w:r w:rsidRPr="00D01696">
        <w:rPr>
          <w:rFonts w:asciiTheme="majorHAnsi" w:hAnsiTheme="majorHAnsi" w:cstheme="majorHAnsi"/>
          <w:sz w:val="14"/>
        </w:rPr>
        <w:t xml:space="preserve">. However, this </w:t>
      </w:r>
      <w:r w:rsidRPr="00D01696">
        <w:rPr>
          <w:rFonts w:asciiTheme="majorHAnsi" w:hAnsiTheme="majorHAnsi" w:cstheme="majorHAnsi"/>
          <w:highlight w:val="green"/>
          <w:u w:val="single"/>
        </w:rPr>
        <w:t>depends on</w:t>
      </w:r>
      <w:r w:rsidRPr="00D01696">
        <w:rPr>
          <w:rFonts w:asciiTheme="majorHAnsi" w:hAnsiTheme="majorHAnsi" w:cstheme="majorHAnsi"/>
          <w:u w:val="single"/>
        </w:rPr>
        <w:t xml:space="preserve"> ongoing </w:t>
      </w:r>
      <w:r w:rsidRPr="00D01696">
        <w:rPr>
          <w:rStyle w:val="Emphasis"/>
          <w:rFonts w:asciiTheme="majorHAnsi" w:hAnsiTheme="majorHAnsi" w:cstheme="majorHAnsi"/>
          <w:highlight w:val="green"/>
        </w:rPr>
        <w:t>communication</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cooperation</w:t>
      </w:r>
      <w:r w:rsidRPr="00D01696">
        <w:rPr>
          <w:rFonts w:asciiTheme="majorHAnsi" w:hAnsiTheme="majorHAnsi" w:cstheme="majorHAnsi"/>
          <w:u w:val="single"/>
        </w:rPr>
        <w:t xml:space="preserve"> between operators, </w:t>
      </w:r>
      <w:r w:rsidRPr="00D01696">
        <w:rPr>
          <w:rFonts w:asciiTheme="majorHAnsi" w:hAnsiTheme="majorHAnsi" w:cstheme="majorHAnsi"/>
          <w:highlight w:val="green"/>
          <w:u w:val="single"/>
        </w:rPr>
        <w:t>which</w:t>
      </w:r>
      <w:r w:rsidRPr="00D01696">
        <w:rPr>
          <w:rFonts w:asciiTheme="majorHAnsi" w:hAnsiTheme="majorHAnsi" w:cstheme="majorHAnsi"/>
          <w:u w:val="single"/>
        </w:rPr>
        <w:t xml:space="preserve"> at present </w:t>
      </w:r>
      <w:r w:rsidRPr="00D01696">
        <w:rPr>
          <w:rFonts w:asciiTheme="majorHAnsi" w:hAnsiTheme="majorHAnsi" w:cstheme="majorHAnsi"/>
          <w:highlight w:val="green"/>
          <w:u w:val="single"/>
        </w:rPr>
        <w:t>is ad hoc</w:t>
      </w:r>
      <w:r w:rsidRPr="00D01696">
        <w:rPr>
          <w:rFonts w:asciiTheme="majorHAnsi" w:hAnsiTheme="majorHAnsi" w:cstheme="majorHAnsi"/>
          <w:u w:val="single"/>
        </w:rPr>
        <w:t xml:space="preserve"> and voluntary.</w:t>
      </w:r>
      <w:r w:rsidRPr="00D01696">
        <w:rPr>
          <w:rFonts w:asciiTheme="majorHAnsi" w:hAnsiTheme="majorHAnsi" w:cstheme="majorHAnsi"/>
          <w:sz w:val="14"/>
        </w:rPr>
        <w:t xml:space="preserve"> A recent letter12 to the FCC from SpaceX suggests that some companies might be less-</w:t>
      </w:r>
      <w:proofErr w:type="spellStart"/>
      <w:r w:rsidRPr="00D01696">
        <w:rPr>
          <w:rFonts w:asciiTheme="majorHAnsi" w:hAnsiTheme="majorHAnsi" w:cstheme="majorHAnsi"/>
          <w:sz w:val="14"/>
        </w:rPr>
        <w:t>thanfully</w:t>
      </w:r>
      <w:proofErr w:type="spellEnd"/>
      <w:r w:rsidRPr="00D01696">
        <w:rPr>
          <w:rFonts w:asciiTheme="majorHAnsi" w:hAnsiTheme="majorHAnsi" w:cstheme="majorHAnsi"/>
          <w:sz w:val="14"/>
        </w:rPr>
        <w:t xml:space="preserve"> transparent about events13 in LEO.</w:t>
      </w:r>
    </w:p>
    <w:p w14:paraId="290267E9"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Despite the congestion and </w:t>
      </w:r>
      <w:proofErr w:type="spellStart"/>
      <w:r w:rsidRPr="00D01696">
        <w:rPr>
          <w:rFonts w:asciiTheme="majorHAnsi" w:hAnsiTheme="majorHAnsi" w:cstheme="majorHAnsi"/>
          <w:sz w:val="14"/>
        </w:rPr>
        <w:t>trafc</w:t>
      </w:r>
      <w:proofErr w:type="spellEnd"/>
      <w:r w:rsidRPr="00D01696">
        <w:rPr>
          <w:rFonts w:asciiTheme="majorHAnsi" w:hAnsiTheme="majorHAnsi" w:cstheme="majorHAnsi"/>
          <w:sz w:val="14"/>
        </w:rPr>
        <w:t xml:space="preserve"> management challenges, FCC flings by SpaceX suggest that </w:t>
      </w:r>
      <w:r w:rsidRPr="00D01696">
        <w:rPr>
          <w:rFonts w:asciiTheme="majorHAnsi" w:hAnsiTheme="majorHAnsi" w:cstheme="majorHAnsi"/>
          <w:u w:val="single"/>
        </w:rPr>
        <w:t xml:space="preserve">collision avoidance </w:t>
      </w:r>
      <w:proofErr w:type="spellStart"/>
      <w:r w:rsidRPr="00D01696">
        <w:rPr>
          <w:rFonts w:asciiTheme="majorHAnsi" w:hAnsiTheme="majorHAnsi" w:cstheme="majorHAnsi"/>
          <w:u w:val="single"/>
        </w:rPr>
        <w:t>manoeuvres</w:t>
      </w:r>
      <w:proofErr w:type="spellEnd"/>
      <w:r w:rsidRPr="00D01696">
        <w:rPr>
          <w:rFonts w:asciiTheme="majorHAnsi" w:hAnsiTheme="majorHAnsi" w:cstheme="majorHAnsi"/>
          <w:sz w:val="14"/>
        </w:rPr>
        <w:t xml:space="preserve"> can in fact maintain collision-free operations in orbital shells and that the probability of a collision between a non-responsive satellite and tracked debris is negligible. However, the flings </w:t>
      </w:r>
      <w:r w:rsidRPr="00D01696">
        <w:rPr>
          <w:rFonts w:asciiTheme="majorHAnsi" w:hAnsiTheme="majorHAnsi" w:cstheme="majorHAnsi"/>
          <w:u w:val="single"/>
        </w:rPr>
        <w:t xml:space="preserve">do </w:t>
      </w:r>
      <w:r w:rsidRPr="00D01696">
        <w:rPr>
          <w:rFonts w:asciiTheme="majorHAnsi" w:hAnsiTheme="majorHAnsi" w:cstheme="majorHAnsi"/>
          <w:highlight w:val="green"/>
          <w:u w:val="single"/>
        </w:rPr>
        <w:t>not account for untracked debris</w:t>
      </w:r>
      <w:proofErr w:type="gramStart"/>
      <w:r w:rsidRPr="00D01696">
        <w:rPr>
          <w:rFonts w:asciiTheme="majorHAnsi" w:hAnsiTheme="majorHAnsi" w:cstheme="majorHAnsi"/>
          <w:sz w:val="14"/>
        </w:rPr>
        <w:t>6 ,</w:t>
      </w:r>
      <w:proofErr w:type="gramEnd"/>
      <w:r w:rsidRPr="00D01696">
        <w:rPr>
          <w:rFonts w:asciiTheme="majorHAnsi" w:hAnsiTheme="majorHAnsi" w:cstheme="majorHAnsi"/>
          <w:sz w:val="14"/>
        </w:rPr>
        <w:t xml:space="preserve"> including untracked debris decaying through the shells used by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Using simple estimates (see “Methods”), the probability that a single piece of untracked debris will hit any satellite in the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550 km shell is about 0.003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C592E0F"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highlight w:val="green"/>
          <w:u w:val="single"/>
        </w:rPr>
        <w:t>Fragmentation</w:t>
      </w:r>
      <w:r w:rsidRPr="00D01696">
        <w:rPr>
          <w:rFonts w:asciiTheme="majorHAnsi" w:hAnsiTheme="majorHAnsi" w:cstheme="majorHAnsi"/>
          <w:u w:val="single"/>
        </w:rPr>
        <w:t xml:space="preserve"> events are </w:t>
      </w:r>
      <w:r w:rsidRPr="00D01696">
        <w:rPr>
          <w:rStyle w:val="Emphasis"/>
          <w:rFonts w:asciiTheme="majorHAnsi" w:hAnsiTheme="majorHAnsi" w:cstheme="majorHAnsi"/>
          <w:highlight w:val="green"/>
        </w:rPr>
        <w:t xml:space="preserve">not </w:t>
      </w:r>
      <w:proofErr w:type="spellStart"/>
      <w:r w:rsidRPr="00D01696">
        <w:rPr>
          <w:rStyle w:val="Emphasis"/>
          <w:rFonts w:asciiTheme="majorHAnsi" w:hAnsiTheme="majorHAnsi" w:cstheme="majorHAnsi"/>
          <w:highlight w:val="green"/>
        </w:rPr>
        <w:t>confned</w:t>
      </w:r>
      <w:proofErr w:type="spellEnd"/>
      <w:r w:rsidRPr="00D01696">
        <w:rPr>
          <w:rStyle w:val="Emphasis"/>
          <w:rFonts w:asciiTheme="majorHAnsi" w:hAnsiTheme="majorHAnsi" w:cstheme="majorHAnsi"/>
        </w:rPr>
        <w:t xml:space="preserve"> to their local orbits</w:t>
      </w:r>
      <w:r w:rsidRPr="00D01696">
        <w:rPr>
          <w:rFonts w:asciiTheme="majorHAnsi" w:hAnsiTheme="majorHAnsi" w:cstheme="majorHAnsi"/>
          <w:sz w:val="14"/>
        </w:rPr>
        <w:t xml:space="preserve">, either.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India 2019 ASAT test was conducted at an altitude below 300 km in an </w:t>
      </w:r>
      <w:proofErr w:type="spellStart"/>
      <w:r w:rsidRPr="00D01696">
        <w:rPr>
          <w:rFonts w:asciiTheme="majorHAnsi" w:hAnsiTheme="majorHAnsi" w:cstheme="majorHAnsi"/>
          <w:sz w:val="14"/>
        </w:rPr>
        <w:t>efort</w:t>
      </w:r>
      <w:proofErr w:type="spellEnd"/>
      <w:r w:rsidRPr="00D01696">
        <w:rPr>
          <w:rFonts w:asciiTheme="majorHAnsi" w:hAnsiTheme="majorHAnsi" w:cstheme="majorHAnsi"/>
          <w:sz w:val="14"/>
        </w:rPr>
        <w:t xml:space="preserve"> to minimize long-lived debris. Nevertheless, debris was placed on orbits with apogees </w:t>
      </w:r>
      <w:proofErr w:type="gramStart"/>
      <w:r w:rsidRPr="00D01696">
        <w:rPr>
          <w:rFonts w:asciiTheme="majorHAnsi" w:hAnsiTheme="majorHAnsi" w:cstheme="majorHAnsi"/>
          <w:sz w:val="14"/>
        </w:rPr>
        <w:t>in excess of</w:t>
      </w:r>
      <w:proofErr w:type="gramEnd"/>
      <w:r w:rsidRPr="00D01696">
        <w:rPr>
          <w:rFonts w:asciiTheme="majorHAnsi" w:hAnsiTheme="majorHAnsi" w:cstheme="majorHAnsi"/>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D01696">
        <w:rPr>
          <w:rFonts w:asciiTheme="majorHAnsi" w:hAnsiTheme="majorHAnsi" w:cstheme="majorHAnsi"/>
          <w:sz w:val="14"/>
        </w:rPr>
        <w:t>afect</w:t>
      </w:r>
      <w:proofErr w:type="spellEnd"/>
      <w:r w:rsidRPr="00D01696">
        <w:rPr>
          <w:rFonts w:asciiTheme="majorHAnsi" w:hAnsiTheme="majorHAnsi" w:cstheme="majorHAnsi"/>
          <w:sz w:val="14"/>
        </w:rPr>
        <w:t xml:space="preserve"> all operators in LEO.</w:t>
      </w:r>
    </w:p>
    <w:p w14:paraId="6448DC2D"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Surface impacts and atmospheric </w:t>
      </w:r>
      <w:proofErr w:type="spellStart"/>
      <w:r w:rsidRPr="00D01696">
        <w:rPr>
          <w:rFonts w:asciiTheme="majorHAnsi" w:hAnsiTheme="majorHAnsi" w:cstheme="majorHAnsi"/>
          <w:sz w:val="14"/>
        </w:rPr>
        <w:t>efects</w:t>
      </w:r>
      <w:proofErr w:type="spellEnd"/>
      <w:r w:rsidRPr="00D01696">
        <w:rPr>
          <w:rFonts w:asciiTheme="majorHAnsi" w:hAnsiTheme="majorHAnsi" w:cstheme="majorHAnsi"/>
          <w:sz w:val="14"/>
        </w:rPr>
        <w:t xml:space="preserve">. Although failures do occur,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stages of the Soyuz rockets employed by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are not reusable, nor are the second stage re-entries controllable.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Long March rockets that will likely be employed by GW are similar. </w:t>
      </w:r>
      <w:r w:rsidRPr="00D01696">
        <w:rPr>
          <w:rFonts w:asciiTheme="majorHAnsi" w:hAnsiTheme="majorHAnsi" w:cstheme="majorHAnsi"/>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D01696">
        <w:rPr>
          <w:rFonts w:asciiTheme="majorHAnsi" w:hAnsiTheme="majorHAnsi" w:cstheme="majorHAnsi"/>
          <w:u w:val="single"/>
        </w:rPr>
        <w:t>signifcant</w:t>
      </w:r>
      <w:proofErr w:type="spellEnd"/>
      <w:r w:rsidRPr="00D01696">
        <w:rPr>
          <w:rFonts w:asciiTheme="majorHAnsi" w:hAnsiTheme="majorHAnsi" w:cstheme="majorHAnsi"/>
          <w:sz w:val="14"/>
        </w:rPr>
        <w:t xml:space="preserve"> should those stages contain hazardous materials, such as unspent hydrazine fuels17–19. In the 1990s, </w:t>
      </w:r>
      <w:proofErr w:type="spellStart"/>
      <w:r w:rsidRPr="00D01696">
        <w:rPr>
          <w:rFonts w:asciiTheme="majorHAnsi" w:hAnsiTheme="majorHAnsi" w:cstheme="majorHAnsi"/>
          <w:sz w:val="14"/>
        </w:rPr>
        <w:t>Pacifc</w:t>
      </w:r>
      <w:proofErr w:type="spellEnd"/>
      <w:r w:rsidRPr="00D01696">
        <w:rPr>
          <w:rFonts w:asciiTheme="majorHAnsi" w:hAnsiTheme="majorHAnsi" w:cstheme="majorHAnsi"/>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5A33854F" w14:textId="77777777" w:rsidR="002E7DF0" w:rsidRPr="00D01696" w:rsidRDefault="002E7DF0" w:rsidP="002E7DF0">
      <w:pPr>
        <w:rPr>
          <w:rFonts w:asciiTheme="majorHAnsi" w:hAnsiTheme="majorHAnsi" w:cstheme="majorHAnsi"/>
          <w:sz w:val="14"/>
        </w:rPr>
      </w:pP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D01696">
        <w:rPr>
          <w:rFonts w:asciiTheme="majorHAnsi" w:hAnsiTheme="majorHAnsi" w:cstheme="majorHAnsi"/>
          <w:sz w:val="14"/>
        </w:rPr>
        <w:t>identifed</w:t>
      </w:r>
      <w:proofErr w:type="spellEnd"/>
      <w:r w:rsidRPr="00D01696">
        <w:rPr>
          <w:rFonts w:asciiTheme="majorHAnsi" w:hAnsiTheme="majorHAnsi" w:cstheme="majorHAnsi"/>
          <w:sz w:val="14"/>
        </w:rPr>
        <w:t xml:space="preserve"> the problem, SpaceX reportedly replaced some materials with a view to having </w:t>
      </w:r>
      <w:proofErr w:type="gramStart"/>
      <w:r w:rsidRPr="00D01696">
        <w:rPr>
          <w:rFonts w:asciiTheme="majorHAnsi" w:hAnsiTheme="majorHAnsi" w:cstheme="majorHAnsi"/>
          <w:sz w:val="14"/>
        </w:rPr>
        <w:t>all of</w:t>
      </w:r>
      <w:proofErr w:type="gramEnd"/>
      <w:r w:rsidRPr="00D01696">
        <w:rPr>
          <w:rFonts w:asciiTheme="majorHAnsi" w:hAnsiTheme="majorHAnsi" w:cstheme="majorHAnsi"/>
          <w:sz w:val="14"/>
        </w:rPr>
        <w:t xml:space="preserve"> the satellite components now demise in the atmosphere23. Other companies, based in other countries, might not follow this best </w:t>
      </w:r>
      <w:proofErr w:type="gramStart"/>
      <w:r w:rsidRPr="00D01696">
        <w:rPr>
          <w:rFonts w:asciiTheme="majorHAnsi" w:hAnsiTheme="majorHAnsi" w:cstheme="majorHAnsi"/>
          <w:sz w:val="14"/>
        </w:rPr>
        <w:t>practice</w:t>
      </w:r>
      <w:proofErr w:type="gramEnd"/>
      <w:r w:rsidRPr="00D01696">
        <w:rPr>
          <w:rFonts w:asciiTheme="majorHAnsi" w:hAnsiTheme="majorHAnsi" w:cstheme="majorHAnsi"/>
          <w:sz w:val="14"/>
        </w:rPr>
        <w:t xml:space="preserve"> or be required to do so.</w:t>
      </w:r>
    </w:p>
    <w:p w14:paraId="058E152C" w14:textId="77777777" w:rsidR="002E7DF0" w:rsidRPr="00D01696" w:rsidRDefault="002E7DF0" w:rsidP="002E7DF0">
      <w:pPr>
        <w:rPr>
          <w:rFonts w:asciiTheme="majorHAnsi" w:hAnsiTheme="majorHAnsi" w:cstheme="majorHAnsi"/>
          <w:sz w:val="14"/>
        </w:rPr>
      </w:pP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demise of satellite components during re-entry introduces a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w:t>
      </w:r>
      <w:proofErr w:type="gramStart"/>
      <w:r w:rsidRPr="00D01696">
        <w:rPr>
          <w:rFonts w:asciiTheme="majorHAnsi" w:hAnsiTheme="majorHAnsi" w:cstheme="majorHAnsi"/>
          <w:sz w:val="14"/>
        </w:rPr>
        <w:t>problem, since</w:t>
      </w:r>
      <w:proofErr w:type="gramEnd"/>
      <w:r w:rsidRPr="00D01696">
        <w:rPr>
          <w:rFonts w:asciiTheme="majorHAnsi" w:hAnsiTheme="majorHAnsi" w:cstheme="majorHAnsi"/>
          <w:sz w:val="14"/>
        </w:rPr>
        <w:t xml:space="preserve"> none of that material actually disappears.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satellites have a dry mass of about 260 kg; 12,000 satellites will total 3100 </w:t>
      </w:r>
      <w:proofErr w:type="spellStart"/>
      <w:r w:rsidRPr="00D01696">
        <w:rPr>
          <w:rFonts w:asciiTheme="majorHAnsi" w:hAnsiTheme="majorHAnsi" w:cstheme="majorHAnsi"/>
          <w:u w:val="single"/>
        </w:rPr>
        <w:t>tonnes</w:t>
      </w:r>
      <w:proofErr w:type="spellEnd"/>
      <w:r w:rsidRPr="00D01696">
        <w:rPr>
          <w:rFonts w:asciiTheme="majorHAnsi" w:hAnsiTheme="majorHAnsi" w:cstheme="majorHAnsi"/>
          <w:u w:val="single"/>
        </w:rPr>
        <w:t xml:space="preserve">. A 5-year cycle would see on average almost 2 </w:t>
      </w:r>
      <w:proofErr w:type="spellStart"/>
      <w:r w:rsidRPr="00D01696">
        <w:rPr>
          <w:rFonts w:asciiTheme="majorHAnsi" w:hAnsiTheme="majorHAnsi" w:cstheme="majorHAnsi"/>
          <w:u w:val="single"/>
        </w:rPr>
        <w:t>tonnes</w:t>
      </w:r>
      <w:proofErr w:type="spellEnd"/>
      <w:r w:rsidRPr="00D01696">
        <w:rPr>
          <w:rFonts w:asciiTheme="majorHAnsi" w:hAnsiTheme="majorHAnsi" w:cstheme="majorHAnsi"/>
          <w:u w:val="single"/>
        </w:rPr>
        <w:t xml:space="preserve"> re-entering Earth’s atmosphere daily</w:t>
      </w:r>
      <w:r w:rsidRPr="00D01696">
        <w:rPr>
          <w:rFonts w:asciiTheme="majorHAnsi" w:hAnsiTheme="majorHAnsi" w:cstheme="majorHAnsi"/>
          <w:sz w:val="14"/>
        </w:rPr>
        <w:t xml:space="preserve">. While small compared to the 54 daily </w:t>
      </w:r>
      <w:proofErr w:type="spellStart"/>
      <w:r w:rsidRPr="00D01696">
        <w:rPr>
          <w:rFonts w:asciiTheme="majorHAnsi" w:hAnsiTheme="majorHAnsi" w:cstheme="majorHAnsi"/>
          <w:sz w:val="14"/>
        </w:rPr>
        <w:t>tonnes</w:t>
      </w:r>
      <w:proofErr w:type="spellEnd"/>
      <w:r w:rsidRPr="00D01696">
        <w:rPr>
          <w:rFonts w:asciiTheme="majorHAnsi" w:hAnsiTheme="majorHAnsi" w:cstheme="majorHAnsi"/>
          <w:sz w:val="14"/>
        </w:rPr>
        <w:t xml:space="preserve"> of meteoroid mass24, the satellites are mostly aluminum; most meteoroids, in contrast, contain less than 1% Al by mass25. Tus, </w:t>
      </w:r>
      <w:r w:rsidRPr="00D01696">
        <w:rPr>
          <w:rFonts w:asciiTheme="majorHAnsi" w:hAnsiTheme="majorHAnsi" w:cstheme="majorHAnsi"/>
          <w:u w:val="single"/>
        </w:rPr>
        <w:t xml:space="preserve">depending on the atmospheric residence time of material from </w:t>
      </w:r>
      <w:r w:rsidRPr="00D01696">
        <w:rPr>
          <w:rFonts w:asciiTheme="majorHAnsi" w:hAnsiTheme="majorHAnsi" w:cstheme="majorHAnsi"/>
          <w:highlight w:val="green"/>
          <w:u w:val="single"/>
        </w:rPr>
        <w:t>reentered satellites</w:t>
      </w:r>
      <w:r w:rsidRPr="00D01696">
        <w:rPr>
          <w:rFonts w:asciiTheme="majorHAnsi" w:hAnsiTheme="majorHAnsi" w:cstheme="majorHAnsi"/>
          <w:u w:val="single"/>
        </w:rPr>
        <w:t xml:space="preserve">, each mega-constellation will </w:t>
      </w:r>
      <w:r w:rsidRPr="00D01696">
        <w:rPr>
          <w:rFonts w:asciiTheme="majorHAnsi" w:hAnsiTheme="majorHAnsi" w:cstheme="majorHAnsi"/>
          <w:highlight w:val="green"/>
          <w:u w:val="single"/>
        </w:rPr>
        <w:t>produce</w:t>
      </w:r>
      <w:r w:rsidRPr="00D01696">
        <w:rPr>
          <w:rFonts w:asciiTheme="majorHAnsi" w:hAnsiTheme="majorHAnsi" w:cstheme="majorHAnsi"/>
          <w:u w:val="single"/>
        </w:rPr>
        <w:t xml:space="preserve"> </w:t>
      </w:r>
      <w:proofErr w:type="spellStart"/>
      <w:r w:rsidRPr="00D01696">
        <w:rPr>
          <w:rFonts w:asciiTheme="majorHAnsi" w:hAnsiTheme="majorHAnsi" w:cstheme="majorHAnsi"/>
          <w:u w:val="single"/>
        </w:rPr>
        <w:t>fne</w:t>
      </w:r>
      <w:proofErr w:type="spell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particulates that</w:t>
      </w:r>
      <w:r w:rsidRPr="00D01696">
        <w:rPr>
          <w:rFonts w:asciiTheme="majorHAnsi" w:hAnsiTheme="majorHAnsi" w:cstheme="majorHAnsi"/>
          <w:u w:val="single"/>
        </w:rPr>
        <w:t xml:space="preserve"> could greatly </w:t>
      </w:r>
      <w:r w:rsidRPr="00D01696">
        <w:rPr>
          <w:rStyle w:val="Emphasis"/>
          <w:rFonts w:asciiTheme="majorHAnsi" w:hAnsiTheme="majorHAnsi" w:cstheme="majorHAnsi"/>
          <w:highlight w:val="green"/>
        </w:rPr>
        <w:t>exceed</w:t>
      </w:r>
      <w:r w:rsidRPr="00D01696">
        <w:rPr>
          <w:rStyle w:val="Emphasis"/>
          <w:rFonts w:asciiTheme="majorHAnsi" w:hAnsiTheme="majorHAnsi" w:cstheme="majorHAnsi"/>
        </w:rPr>
        <w:t xml:space="preserve"> natural forms of high-altitude atmospheric </w:t>
      </w:r>
      <w:r w:rsidRPr="00D01696">
        <w:rPr>
          <w:rStyle w:val="Emphasis"/>
          <w:rFonts w:asciiTheme="majorHAnsi" w:hAnsiTheme="majorHAnsi" w:cstheme="majorHAnsi"/>
          <w:highlight w:val="green"/>
        </w:rPr>
        <w:t>aluminum deposition</w:t>
      </w:r>
      <w:r w:rsidRPr="00D01696">
        <w:rPr>
          <w:rFonts w:asciiTheme="majorHAnsi" w:hAnsiTheme="majorHAnsi" w:cstheme="majorHAnsi"/>
          <w:sz w:val="14"/>
        </w:rPr>
        <w:t xml:space="preserve">, particularly if the full numbers of envisaged satellites are launched. </w:t>
      </w:r>
      <w:r w:rsidRPr="00D01696">
        <w:rPr>
          <w:rFonts w:asciiTheme="majorHAnsi" w:hAnsiTheme="majorHAnsi" w:cstheme="majorHAnsi"/>
          <w:u w:val="single"/>
        </w:rPr>
        <w:t>Anthropogenic deposition of aluminum in the atmosphere</w:t>
      </w:r>
      <w:r w:rsidRPr="00D01696">
        <w:rPr>
          <w:rFonts w:asciiTheme="majorHAnsi" w:hAnsiTheme="majorHAnsi" w:cstheme="majorHAnsi"/>
          <w:sz w:val="14"/>
        </w:rPr>
        <w:t xml:space="preserve"> has long been proposed in the context of geoengineering </w:t>
      </w:r>
      <w:proofErr w:type="gramStart"/>
      <w:r w:rsidRPr="00D01696">
        <w:rPr>
          <w:rFonts w:asciiTheme="majorHAnsi" w:hAnsiTheme="majorHAnsi" w:cstheme="majorHAnsi"/>
          <w:sz w:val="14"/>
        </w:rPr>
        <w:t>as a way to</w:t>
      </w:r>
      <w:proofErr w:type="gramEnd"/>
      <w:r w:rsidRPr="00D01696">
        <w:rPr>
          <w:rFonts w:asciiTheme="majorHAnsi" w:hAnsiTheme="majorHAnsi" w:cstheme="majorHAnsi"/>
          <w:sz w:val="14"/>
        </w:rPr>
        <w:t xml:space="preserve"> alter Earth’s albedo26. </w:t>
      </w:r>
      <w:proofErr w:type="spellStart"/>
      <w:r w:rsidRPr="00D01696">
        <w:rPr>
          <w:rFonts w:asciiTheme="majorHAnsi" w:hAnsiTheme="majorHAnsi" w:cstheme="majorHAnsi"/>
          <w:sz w:val="14"/>
        </w:rPr>
        <w:t>Tese</w:t>
      </w:r>
      <w:proofErr w:type="spellEnd"/>
      <w:r w:rsidRPr="00D01696">
        <w:rPr>
          <w:rFonts w:asciiTheme="majorHAnsi" w:hAnsiTheme="majorHAnsi" w:cstheme="majorHAnsi"/>
          <w:sz w:val="14"/>
        </w:rPr>
        <w:t xml:space="preserve"> proposals have been </w:t>
      </w:r>
      <w:proofErr w:type="spellStart"/>
      <w:r w:rsidRPr="00D01696">
        <w:rPr>
          <w:rFonts w:asciiTheme="majorHAnsi" w:hAnsiTheme="majorHAnsi" w:cstheme="majorHAnsi"/>
          <w:sz w:val="14"/>
        </w:rPr>
        <w:t>scientifcally</w:t>
      </w:r>
      <w:proofErr w:type="spellEnd"/>
      <w:r w:rsidRPr="00D01696">
        <w:rPr>
          <w:rFonts w:asciiTheme="majorHAnsi" w:hAnsiTheme="majorHAnsi" w:cstheme="majorHAnsi"/>
          <w:sz w:val="14"/>
        </w:rPr>
        <w:t xml:space="preserve"> controversial and controlled experiments encountered substantial opposition27. </w:t>
      </w:r>
      <w:r w:rsidRPr="00D01696">
        <w:rPr>
          <w:rFonts w:asciiTheme="majorHAnsi" w:hAnsiTheme="majorHAnsi" w:cstheme="majorHAnsi"/>
          <w:u w:val="single"/>
        </w:rPr>
        <w:t>Mega-constellations will begin this process</w:t>
      </w:r>
      <w:r w:rsidRPr="00D01696">
        <w:rPr>
          <w:rFonts w:asciiTheme="majorHAnsi" w:hAnsiTheme="majorHAnsi" w:cstheme="majorHAnsi"/>
          <w:sz w:val="14"/>
        </w:rPr>
        <w:t xml:space="preserve"> as an uncontrolled experiment28.</w:t>
      </w:r>
    </w:p>
    <w:p w14:paraId="36CEFAEC"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u w:val="single"/>
        </w:rPr>
        <w:t xml:space="preserve">Rocket launches themselves </w:t>
      </w:r>
      <w:proofErr w:type="spellStart"/>
      <w:r w:rsidRPr="00D01696">
        <w:rPr>
          <w:rFonts w:asciiTheme="majorHAnsi" w:hAnsiTheme="majorHAnsi" w:cstheme="majorHAnsi"/>
          <w:u w:val="single"/>
        </w:rPr>
        <w:t>afect</w:t>
      </w:r>
      <w:proofErr w:type="spellEnd"/>
      <w:r w:rsidRPr="00D01696">
        <w:rPr>
          <w:rFonts w:asciiTheme="majorHAnsi" w:hAnsiTheme="majorHAnsi" w:cstheme="majorHAnsi"/>
          <w:u w:val="single"/>
        </w:rPr>
        <w:t xml:space="preserve"> the atmosphere</w:t>
      </w:r>
      <w:r w:rsidRPr="00D01696">
        <w:rPr>
          <w:rFonts w:asciiTheme="majorHAnsi" w:hAnsiTheme="majorHAnsi" w:cstheme="majorHAnsi"/>
          <w:sz w:val="14"/>
        </w:rPr>
        <w:t xml:space="preserve">. While cumulative CO2 emissions are small compared to other sources, CO2 is not the relevant metric. </w:t>
      </w:r>
      <w:r w:rsidRPr="00D01696">
        <w:rPr>
          <w:rFonts w:asciiTheme="majorHAnsi" w:hAnsiTheme="majorHAnsi" w:cstheme="majorHAnsi"/>
          <w:highlight w:val="green"/>
          <w:u w:val="single"/>
        </w:rPr>
        <w:t>Black carbon</w:t>
      </w:r>
      <w:r w:rsidRPr="00D01696">
        <w:rPr>
          <w:rFonts w:asciiTheme="majorHAnsi" w:hAnsiTheme="majorHAnsi" w:cstheme="majorHAnsi"/>
          <w:u w:val="single"/>
        </w:rPr>
        <w:t xml:space="preserve"> produced by kerosene-fueled rockets such as SpaceX’s Falcon 9 and alumina particles produced by solid-fueled rockets </w:t>
      </w:r>
      <w:r w:rsidRPr="00D01696">
        <w:rPr>
          <w:rFonts w:asciiTheme="majorHAnsi" w:hAnsiTheme="majorHAnsi" w:cstheme="majorHAnsi"/>
          <w:highlight w:val="green"/>
          <w:u w:val="single"/>
        </w:rPr>
        <w:t>lead to</w:t>
      </w:r>
      <w:r w:rsidRPr="00D01696">
        <w:rPr>
          <w:rFonts w:asciiTheme="majorHAnsi" w:hAnsiTheme="majorHAnsi" w:cstheme="majorHAnsi"/>
          <w:u w:val="single"/>
        </w:rPr>
        <w:t xml:space="preserve"> instantaneous </w:t>
      </w:r>
      <w:r w:rsidRPr="00D01696">
        <w:rPr>
          <w:rFonts w:asciiTheme="majorHAnsi" w:hAnsiTheme="majorHAnsi" w:cstheme="majorHAnsi"/>
          <w:highlight w:val="green"/>
          <w:u w:val="single"/>
        </w:rPr>
        <w:t>radiative forcing</w:t>
      </w:r>
      <w:r w:rsidRPr="00D01696">
        <w:rPr>
          <w:rFonts w:asciiTheme="majorHAnsi" w:hAnsiTheme="majorHAnsi" w:cstheme="majorHAnsi"/>
          <w:sz w:val="14"/>
        </w:rPr>
        <w:t xml:space="preserve">. Modelling of the cumulative </w:t>
      </w:r>
      <w:proofErr w:type="spellStart"/>
      <w:r w:rsidRPr="00D01696">
        <w:rPr>
          <w:rFonts w:asciiTheme="majorHAnsi" w:hAnsiTheme="majorHAnsi" w:cstheme="majorHAnsi"/>
          <w:sz w:val="14"/>
        </w:rPr>
        <w:t>efect</w:t>
      </w:r>
      <w:proofErr w:type="spellEnd"/>
      <w:r w:rsidRPr="00D01696">
        <w:rPr>
          <w:rFonts w:asciiTheme="majorHAnsi" w:hAnsiTheme="majorHAnsi" w:cstheme="majorHAnsi"/>
          <w:sz w:val="14"/>
        </w:rPr>
        <w:t xml:space="preserve"> of emissions from 1000 annual launches of hydrocarbon-</w:t>
      </w:r>
      <w:proofErr w:type="spellStart"/>
      <w:r w:rsidRPr="00D01696">
        <w:rPr>
          <w:rFonts w:asciiTheme="majorHAnsi" w:hAnsiTheme="majorHAnsi" w:cstheme="majorHAnsi"/>
          <w:sz w:val="14"/>
        </w:rPr>
        <w:t>fuelled</w:t>
      </w:r>
      <w:proofErr w:type="spellEnd"/>
      <w:r w:rsidRPr="00D01696">
        <w:rPr>
          <w:rFonts w:asciiTheme="majorHAnsi" w:hAnsiTheme="majorHAnsi" w:cstheme="majorHAnsi"/>
          <w:sz w:val="14"/>
        </w:rPr>
        <w:t xml:space="preserve"> rockets found that,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one decade, </w:t>
      </w:r>
      <w:r w:rsidRPr="00D01696">
        <w:rPr>
          <w:rFonts w:asciiTheme="majorHAnsi" w:hAnsiTheme="majorHAnsi" w:cstheme="majorHAnsi"/>
          <w:u w:val="single"/>
        </w:rPr>
        <w:t>the black carbon would result in radiative forcing comparable to that resulting from sub-sonic aviation</w:t>
      </w:r>
      <w:r w:rsidRPr="00D01696">
        <w:rPr>
          <w:rFonts w:asciiTheme="majorHAnsi" w:hAnsiTheme="majorHAnsi" w:cstheme="majorHAnsi"/>
          <w:sz w:val="14"/>
        </w:rPr>
        <w:t xml:space="preserve">29. Although 1000 launches annually is 10 times the current rate, </w:t>
      </w:r>
      <w:r w:rsidRPr="00D01696">
        <w:rPr>
          <w:rFonts w:asciiTheme="majorHAnsi" w:hAnsiTheme="majorHAnsi" w:cstheme="majorHAnsi"/>
          <w:u w:val="single"/>
        </w:rPr>
        <w:t>the construction and renewal of multiple mega-</w:t>
      </w:r>
      <w:r w:rsidRPr="00D01696">
        <w:rPr>
          <w:rFonts w:asciiTheme="majorHAnsi" w:hAnsiTheme="majorHAnsi" w:cstheme="majorHAnsi"/>
          <w:u w:val="single"/>
        </w:rPr>
        <w:lastRenderedPageBreak/>
        <w:t xml:space="preserve">constellations will require dramatic increases in launches. </w:t>
      </w:r>
      <w:r w:rsidRPr="00D01696">
        <w:rPr>
          <w:rStyle w:val="Emphasis"/>
          <w:rFonts w:asciiTheme="majorHAnsi" w:hAnsiTheme="majorHAnsi" w:cstheme="majorHAnsi"/>
        </w:rPr>
        <w:t xml:space="preserve">Current </w:t>
      </w:r>
      <w:r w:rsidRPr="00D01696">
        <w:rPr>
          <w:rStyle w:val="Emphasis"/>
          <w:rFonts w:asciiTheme="majorHAnsi" w:hAnsiTheme="majorHAnsi" w:cstheme="majorHAnsi"/>
          <w:highlight w:val="green"/>
        </w:rPr>
        <w:t>launches</w:t>
      </w:r>
      <w:r w:rsidRPr="00D01696">
        <w:rPr>
          <w:rStyle w:val="Emphasis"/>
          <w:rFonts w:asciiTheme="majorHAnsi" w:hAnsiTheme="majorHAnsi" w:cstheme="majorHAnsi"/>
        </w:rPr>
        <w:t xml:space="preserve"> likely </w:t>
      </w:r>
      <w:r w:rsidRPr="00D01696">
        <w:rPr>
          <w:rStyle w:val="Emphasis"/>
          <w:rFonts w:asciiTheme="majorHAnsi" w:hAnsiTheme="majorHAnsi" w:cstheme="majorHAnsi"/>
          <w:highlight w:val="green"/>
        </w:rPr>
        <w:t>cause non-negligible radiative forcing</w:t>
      </w:r>
      <w:r w:rsidRPr="00D01696">
        <w:rPr>
          <w:rStyle w:val="Emphasis"/>
          <w:rFonts w:asciiTheme="majorHAnsi" w:hAnsiTheme="majorHAnsi" w:cstheme="majorHAnsi"/>
        </w:rPr>
        <w:t xml:space="preserve"> already</w:t>
      </w:r>
      <w:r w:rsidRPr="00D01696">
        <w:rPr>
          <w:rFonts w:asciiTheme="majorHAnsi" w:hAnsiTheme="majorHAnsi" w:cstheme="majorHAnsi"/>
          <w:u w:val="single"/>
        </w:rPr>
        <w:t>30.</w:t>
      </w:r>
    </w:p>
    <w:p w14:paraId="3D7D0394"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Climate change causes </w:t>
      </w:r>
      <w:r w:rsidRPr="00D01696">
        <w:rPr>
          <w:rFonts w:asciiTheme="majorHAnsi" w:hAnsiTheme="majorHAnsi" w:cstheme="majorHAnsi"/>
          <w:u w:val="single"/>
        </w:rPr>
        <w:t>extinction</w:t>
      </w:r>
      <w:r w:rsidRPr="00D01696">
        <w:rPr>
          <w:rFonts w:asciiTheme="majorHAnsi" w:hAnsiTheme="majorHAnsi" w:cstheme="majorHAnsi"/>
        </w:rPr>
        <w:t>.</w:t>
      </w:r>
    </w:p>
    <w:p w14:paraId="7FFF286B" w14:textId="77777777" w:rsidR="002E7DF0" w:rsidRPr="00D01696" w:rsidRDefault="002E7DF0" w:rsidP="002E7DF0">
      <w:pPr>
        <w:rPr>
          <w:rFonts w:asciiTheme="majorHAnsi" w:hAnsiTheme="majorHAnsi" w:cstheme="majorHAnsi"/>
        </w:rPr>
      </w:pPr>
      <w:r w:rsidRPr="00D01696">
        <w:rPr>
          <w:rFonts w:asciiTheme="majorHAnsi" w:hAnsiTheme="majorHAnsi" w:cstheme="majorHAnsi"/>
        </w:rPr>
        <w:t xml:space="preserve">Dr. Peter </w:t>
      </w:r>
      <w:proofErr w:type="spellStart"/>
      <w:r w:rsidRPr="00D01696">
        <w:rPr>
          <w:rStyle w:val="Style13ptBold"/>
          <w:rFonts w:asciiTheme="majorHAnsi" w:hAnsiTheme="majorHAnsi" w:cstheme="majorHAnsi"/>
        </w:rPr>
        <w:t>Kareiva</w:t>
      </w:r>
      <w:proofErr w:type="spellEnd"/>
      <w:r w:rsidRPr="00D01696">
        <w:rPr>
          <w:rStyle w:val="Style13ptBold"/>
          <w:rFonts w:asciiTheme="majorHAnsi" w:hAnsiTheme="majorHAnsi" w:cstheme="majorHAnsi"/>
        </w:rPr>
        <w:t xml:space="preserve"> 18</w:t>
      </w:r>
      <w:r w:rsidRPr="00D01696">
        <w:rPr>
          <w:rFonts w:asciiTheme="majorHAnsi" w:hAnsiTheme="majorHAnsi" w:cstheme="majorHAnsi"/>
        </w:rPr>
        <w:t xml:space="preserve"> –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D01696">
        <w:rPr>
          <w:rFonts w:asciiTheme="majorHAnsi" w:hAnsiTheme="majorHAnsi" w:cstheme="majorHAnsi"/>
        </w:rPr>
        <w:t>To</w:t>
      </w:r>
      <w:proofErr w:type="gramEnd"/>
      <w:r w:rsidRPr="00D01696">
        <w:rPr>
          <w:rFonts w:asciiTheme="majorHAnsi" w:hAnsiTheme="majorHAnsi" w:cstheme="majorHAnsi"/>
        </w:rPr>
        <w:t xml:space="preserve"> Ecosystem Collapse: Nature Strikes Back”, Futures, Volume 102, p. 39-50</w:t>
      </w:r>
    </w:p>
    <w:p w14:paraId="7ABE8109"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D01696">
        <w:rPr>
          <w:rStyle w:val="StyleUnderline"/>
          <w:rFonts w:asciiTheme="majorHAnsi" w:hAnsiTheme="majorHAnsi" w:cstheme="majorHAnsi"/>
          <w:highlight w:val="green"/>
        </w:rPr>
        <w:t>climate</w:t>
      </w:r>
      <w:r w:rsidRPr="00D01696">
        <w:rPr>
          <w:rStyle w:val="StyleUnderline"/>
          <w:rFonts w:asciiTheme="majorHAnsi" w:hAnsiTheme="majorHAnsi" w:cstheme="majorHAnsi"/>
        </w:rPr>
        <w:t xml:space="preserve"> change, global freshwater cycle, and ocean acidification</w:t>
      </w:r>
      <w:r w:rsidRPr="00D01696">
        <w:rPr>
          <w:rFonts w:asciiTheme="majorHAnsi" w:hAnsiTheme="majorHAnsi" w:cstheme="majorHAnsi"/>
          <w:sz w:val="14"/>
        </w:rPr>
        <w:t xml:space="preserve">) do </w:t>
      </w:r>
      <w:r w:rsidRPr="00D01696">
        <w:rPr>
          <w:rStyle w:val="StyleUnderline"/>
          <w:rFonts w:asciiTheme="majorHAnsi" w:hAnsiTheme="majorHAnsi" w:cstheme="majorHAnsi"/>
        </w:rPr>
        <w:t xml:space="preserve">pose </w:t>
      </w:r>
      <w:r w:rsidRPr="00D01696">
        <w:rPr>
          <w:rStyle w:val="Emphasis"/>
          <w:rFonts w:asciiTheme="majorHAnsi" w:hAnsiTheme="majorHAnsi" w:cstheme="majorHAnsi"/>
          <w:highlight w:val="green"/>
        </w:rPr>
        <w:t xml:space="preserve">existential </w:t>
      </w:r>
      <w:r w:rsidRPr="00D01696">
        <w:rPr>
          <w:rStyle w:val="Emphasis"/>
          <w:rFonts w:asciiTheme="majorHAnsi" w:hAnsiTheme="majorHAnsi" w:cstheme="majorHAnsi"/>
        </w:rPr>
        <w:t>risks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This is </w:t>
      </w:r>
      <w:r w:rsidRPr="00D01696">
        <w:rPr>
          <w:rStyle w:val="StyleUnderline"/>
          <w:rFonts w:asciiTheme="majorHAnsi" w:hAnsiTheme="majorHAnsi" w:cstheme="majorHAnsi"/>
          <w:highlight w:val="green"/>
        </w:rPr>
        <w:t>because of</w:t>
      </w:r>
      <w:r w:rsidRPr="00D01696">
        <w:rPr>
          <w:rStyle w:val="StyleUnderline"/>
          <w:rFonts w:asciiTheme="majorHAnsi" w:hAnsiTheme="majorHAnsi" w:cstheme="majorHAnsi"/>
        </w:rPr>
        <w:t xml:space="preserve"> intrinsic </w:t>
      </w:r>
      <w:r w:rsidRPr="00D01696">
        <w:rPr>
          <w:rStyle w:val="Emphasis"/>
          <w:rFonts w:asciiTheme="majorHAnsi" w:hAnsiTheme="majorHAnsi" w:cstheme="majorHAnsi"/>
        </w:rPr>
        <w:t xml:space="preserve">positive </w:t>
      </w:r>
      <w:r w:rsidRPr="00D01696">
        <w:rPr>
          <w:rStyle w:val="Emphasis"/>
          <w:rFonts w:asciiTheme="majorHAnsi" w:hAnsiTheme="majorHAnsi" w:cstheme="majorHAnsi"/>
          <w:highlight w:val="green"/>
        </w:rPr>
        <w:t>feedback loops</w:t>
      </w:r>
      <w:r w:rsidRPr="00D01696">
        <w:rPr>
          <w:rStyle w:val="StyleUnderline"/>
          <w:rFonts w:asciiTheme="majorHAnsi" w:hAnsiTheme="majorHAnsi" w:cstheme="majorHAnsi"/>
        </w:rPr>
        <w:t xml:space="preserve">, substantial </w:t>
      </w:r>
      <w:r w:rsidRPr="00D01696">
        <w:rPr>
          <w:rStyle w:val="Emphasis"/>
          <w:rFonts w:asciiTheme="majorHAnsi" w:hAnsiTheme="majorHAnsi" w:cstheme="majorHAnsi"/>
        </w:rPr>
        <w:t>lag times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between system change and experiencing the consequences of that change, </w:t>
      </w:r>
      <w:r w:rsidRPr="00D01696">
        <w:rPr>
          <w:rStyle w:val="StyleUnderline"/>
          <w:rFonts w:asciiTheme="majorHAnsi" w:hAnsiTheme="majorHAnsi" w:cstheme="majorHAnsi"/>
          <w:highlight w:val="green"/>
        </w:rPr>
        <w:t>and</w:t>
      </w:r>
      <w:r w:rsidRPr="00D01696">
        <w:rPr>
          <w:rStyle w:val="StyleUnderline"/>
          <w:rFonts w:asciiTheme="majorHAnsi" w:hAnsiTheme="majorHAnsi" w:cstheme="majorHAnsi"/>
        </w:rPr>
        <w:t xml:space="preserve"> the fact these different boundaries interact with one another in ways that yield </w:t>
      </w:r>
      <w:r w:rsidRPr="00D01696">
        <w:rPr>
          <w:rStyle w:val="Emphasis"/>
          <w:rFonts w:asciiTheme="majorHAnsi" w:hAnsiTheme="majorHAnsi" w:cstheme="majorHAnsi"/>
          <w:highlight w:val="green"/>
        </w:rPr>
        <w:t>surprises</w:t>
      </w:r>
      <w:r w:rsidRPr="00D01696">
        <w:rPr>
          <w:rFonts w:asciiTheme="majorHAnsi" w:hAnsiTheme="majorHAnsi" w:cstheme="majorHAnsi"/>
          <w:sz w:val="14"/>
        </w:rPr>
        <w:t xml:space="preserve">. In addition, </w:t>
      </w:r>
      <w:r w:rsidRPr="00D01696">
        <w:rPr>
          <w:rStyle w:val="StyleUnderline"/>
          <w:rFonts w:asciiTheme="majorHAnsi" w:hAnsiTheme="majorHAnsi" w:cstheme="majorHAnsi"/>
        </w:rPr>
        <w:t xml:space="preserve">climate, freshwater, and ocean acidification are all directly connected to the provision of </w:t>
      </w:r>
      <w:r w:rsidRPr="00D01696">
        <w:rPr>
          <w:rStyle w:val="Emphasis"/>
          <w:rFonts w:asciiTheme="majorHAnsi" w:hAnsiTheme="majorHAnsi" w:cstheme="majorHAnsi"/>
        </w:rPr>
        <w:t>food</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water</w:t>
      </w:r>
      <w:r w:rsidRPr="00D01696">
        <w:rPr>
          <w:rStyle w:val="StyleUnderline"/>
          <w:rFonts w:asciiTheme="majorHAnsi" w:hAnsiTheme="majorHAnsi" w:cstheme="majorHAnsi"/>
        </w:rPr>
        <w:t xml:space="preserve">, and </w:t>
      </w:r>
      <w:r w:rsidRPr="00D01696">
        <w:rPr>
          <w:rStyle w:val="StyleUnderline"/>
          <w:rFonts w:asciiTheme="majorHAnsi" w:hAnsiTheme="majorHAnsi" w:cstheme="majorHAnsi"/>
          <w:highlight w:val="green"/>
        </w:rPr>
        <w:t>shortages</w:t>
      </w:r>
      <w:r w:rsidRPr="00D01696">
        <w:rPr>
          <w:rFonts w:asciiTheme="majorHAnsi" w:hAnsiTheme="majorHAnsi" w:cstheme="majorHAnsi"/>
          <w:sz w:val="14"/>
        </w:rPr>
        <w:t xml:space="preserve"> of food and water can </w:t>
      </w:r>
      <w:r w:rsidRPr="00D01696">
        <w:rPr>
          <w:rStyle w:val="StyleUnderline"/>
          <w:rFonts w:asciiTheme="majorHAnsi" w:hAnsiTheme="majorHAnsi" w:cstheme="majorHAnsi"/>
          <w:highlight w:val="green"/>
        </w:rPr>
        <w:t xml:space="preserve">create </w:t>
      </w:r>
      <w:r w:rsidRPr="00D01696">
        <w:rPr>
          <w:rStyle w:val="Emphasis"/>
          <w:rFonts w:asciiTheme="majorHAnsi" w:hAnsiTheme="majorHAnsi" w:cstheme="majorHAnsi"/>
          <w:highlight w:val="green"/>
        </w:rPr>
        <w:t>conflict</w:t>
      </w:r>
      <w:r w:rsidRPr="00D01696">
        <w:rPr>
          <w:rStyle w:val="StyleUnderline"/>
          <w:rFonts w:asciiTheme="majorHAnsi" w:hAnsiTheme="majorHAnsi" w:cstheme="majorHAnsi"/>
        </w:rPr>
        <w:t xml:space="preserve"> and social unrest</w:t>
      </w:r>
      <w:r w:rsidRPr="00D01696">
        <w:rPr>
          <w:rFonts w:asciiTheme="majorHAnsi" w:hAnsiTheme="majorHAnsi" w:cstheme="majorHAnsi"/>
          <w:sz w:val="14"/>
        </w:rPr>
        <w:t>.</w:t>
      </w:r>
    </w:p>
    <w:p w14:paraId="79693352" w14:textId="77777777" w:rsidR="002E7DF0" w:rsidRPr="00D01696" w:rsidRDefault="002E7DF0" w:rsidP="002E7DF0">
      <w:pPr>
        <w:rPr>
          <w:rFonts w:asciiTheme="majorHAnsi" w:hAnsiTheme="majorHAnsi" w:cstheme="majorHAnsi"/>
          <w:sz w:val="14"/>
        </w:rPr>
      </w:pPr>
      <w:r w:rsidRPr="00D01696">
        <w:rPr>
          <w:rStyle w:val="StyleUnderline"/>
          <w:rFonts w:asciiTheme="majorHAnsi" w:hAnsiTheme="majorHAnsi" w:cstheme="majorHAnsi"/>
        </w:rPr>
        <w:t xml:space="preserve">Climate change has a long history of </w:t>
      </w:r>
      <w:r w:rsidRPr="00D01696">
        <w:rPr>
          <w:rStyle w:val="Emphasis"/>
          <w:rFonts w:asciiTheme="majorHAnsi" w:hAnsiTheme="majorHAnsi" w:cstheme="majorHAnsi"/>
        </w:rPr>
        <w:t>disrupting civilizations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and sometimes precipitating the </w:t>
      </w:r>
      <w:r w:rsidRPr="00D01696">
        <w:rPr>
          <w:rStyle w:val="Emphasis"/>
          <w:rFonts w:asciiTheme="majorHAnsi" w:hAnsiTheme="majorHAnsi" w:cstheme="majorHAnsi"/>
        </w:rPr>
        <w:t>collapse of cultures</w:t>
      </w:r>
      <w:r w:rsidRPr="00D01696">
        <w:rPr>
          <w:rFonts w:asciiTheme="majorHAnsi" w:hAnsiTheme="majorHAnsi" w:cstheme="majorHAnsi"/>
          <w:sz w:val="14"/>
        </w:rPr>
        <w:t xml:space="preserve"> </w:t>
      </w:r>
      <w:r w:rsidRPr="00D01696">
        <w:rPr>
          <w:rStyle w:val="StyleUnderline"/>
          <w:rFonts w:asciiTheme="majorHAnsi" w:hAnsiTheme="majorHAnsi" w:cstheme="majorHAnsi"/>
        </w:rPr>
        <w:t>or mass emigrations</w:t>
      </w:r>
      <w:r w:rsidRPr="00D01696">
        <w:rPr>
          <w:rFonts w:asciiTheme="majorHAnsi" w:hAnsiTheme="majorHAnsi" w:cstheme="majorHAnsi"/>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3E2D722" w14:textId="77777777" w:rsidR="002E7DF0" w:rsidRPr="00D01696" w:rsidRDefault="002E7DF0" w:rsidP="002E7DF0">
      <w:pPr>
        <w:rPr>
          <w:rFonts w:asciiTheme="majorHAnsi" w:hAnsiTheme="majorHAnsi" w:cstheme="majorHAnsi"/>
          <w:sz w:val="14"/>
        </w:rPr>
      </w:pPr>
      <w:r w:rsidRPr="00D01696">
        <w:rPr>
          <w:rStyle w:val="StyleUnderline"/>
          <w:rFonts w:asciiTheme="majorHAnsi" w:hAnsiTheme="majorHAnsi" w:cstheme="majorHAnsi"/>
        </w:rPr>
        <w:t xml:space="preserve">Climate change intersects with freshwater resources because it is expected to </w:t>
      </w:r>
      <w:r w:rsidRPr="00D01696">
        <w:rPr>
          <w:rStyle w:val="Emphasis"/>
          <w:rFonts w:asciiTheme="majorHAnsi" w:hAnsiTheme="majorHAnsi" w:cstheme="majorHAnsi"/>
        </w:rPr>
        <w:t>exacerbate drought</w:t>
      </w:r>
      <w:r w:rsidRPr="00D01696">
        <w:rPr>
          <w:rStyle w:val="StyleUnderline"/>
          <w:rFonts w:asciiTheme="majorHAnsi" w:hAnsiTheme="majorHAnsi" w:cstheme="majorHAnsi"/>
        </w:rPr>
        <w:t xml:space="preserve"> and</w:t>
      </w:r>
      <w:r w:rsidRPr="00D01696">
        <w:rPr>
          <w:rFonts w:asciiTheme="majorHAnsi" w:hAnsiTheme="majorHAnsi" w:cstheme="majorHAnsi"/>
          <w:sz w:val="14"/>
        </w:rPr>
        <w:t xml:space="preserve"> </w:t>
      </w:r>
      <w:r w:rsidRPr="00D01696">
        <w:rPr>
          <w:rStyle w:val="Emphasis"/>
          <w:rFonts w:asciiTheme="majorHAnsi" w:hAnsiTheme="majorHAnsi" w:cstheme="majorHAnsi"/>
        </w:rPr>
        <w:t>water scarcity</w:t>
      </w:r>
      <w:r w:rsidRPr="00D01696">
        <w:rPr>
          <w:rStyle w:val="StyleUnderline"/>
          <w:rFonts w:asciiTheme="majorHAnsi" w:hAnsiTheme="majorHAnsi" w:cstheme="majorHAnsi"/>
        </w:rPr>
        <w:t xml:space="preserve">, as well as </w:t>
      </w:r>
      <w:r w:rsidRPr="00D01696">
        <w:rPr>
          <w:rStyle w:val="Emphasis"/>
          <w:rFonts w:asciiTheme="majorHAnsi" w:hAnsiTheme="majorHAnsi" w:cstheme="majorHAnsi"/>
          <w:highlight w:val="green"/>
        </w:rPr>
        <w:t>flooding</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Climate change can even impair water quality because it is associated with heavy rains that </w:t>
      </w:r>
      <w:r w:rsidRPr="00D01696">
        <w:rPr>
          <w:rStyle w:val="StyleUnderline"/>
          <w:rFonts w:asciiTheme="majorHAnsi" w:hAnsiTheme="majorHAnsi" w:cstheme="majorHAnsi"/>
          <w:highlight w:val="green"/>
        </w:rPr>
        <w:t xml:space="preserve">overwhelm </w:t>
      </w:r>
      <w:r w:rsidRPr="00D01696">
        <w:rPr>
          <w:rStyle w:val="StyleUnderline"/>
          <w:rFonts w:asciiTheme="majorHAnsi" w:hAnsiTheme="majorHAnsi" w:cstheme="majorHAnsi"/>
        </w:rPr>
        <w:t>sewage treatment facilities, or because it results in higher concentrations of pollutants</w:t>
      </w:r>
      <w:r w:rsidRPr="00D01696">
        <w:rPr>
          <w:rFonts w:asciiTheme="majorHAnsi" w:hAnsiTheme="majorHAnsi" w:cstheme="majorHAnsi"/>
          <w:sz w:val="14"/>
        </w:rPr>
        <w:t xml:space="preserve"> in groundwater </w:t>
      </w:r>
      <w:proofErr w:type="gramStart"/>
      <w:r w:rsidRPr="00D01696">
        <w:rPr>
          <w:rFonts w:asciiTheme="majorHAnsi" w:hAnsiTheme="majorHAnsi" w:cstheme="majorHAnsi"/>
          <w:sz w:val="14"/>
        </w:rPr>
        <w:t>as a result of</w:t>
      </w:r>
      <w:proofErr w:type="gramEnd"/>
      <w:r w:rsidRPr="00D01696">
        <w:rPr>
          <w:rFonts w:asciiTheme="majorHAnsi" w:hAnsiTheme="majorHAnsi" w:cstheme="majorHAnsi"/>
          <w:sz w:val="14"/>
        </w:rPr>
        <w:t xml:space="preserve"> enhanced evaporation and reduced groundwater recharge. </w:t>
      </w:r>
      <w:r w:rsidRPr="00D01696">
        <w:rPr>
          <w:rStyle w:val="StyleUnderline"/>
          <w:rFonts w:asciiTheme="majorHAnsi" w:hAnsiTheme="majorHAnsi" w:cstheme="majorHAnsi"/>
        </w:rPr>
        <w:t>Ample clean water</w:t>
      </w:r>
      <w:r w:rsidRPr="00D01696">
        <w:rPr>
          <w:rFonts w:asciiTheme="majorHAnsi" w:hAnsiTheme="majorHAnsi" w:cstheme="majorHAnsi"/>
          <w:sz w:val="14"/>
        </w:rPr>
        <w:t xml:space="preserve"> is not a luxury—it </w:t>
      </w:r>
      <w:r w:rsidRPr="00D01696">
        <w:rPr>
          <w:rStyle w:val="StyleUnderline"/>
          <w:rFonts w:asciiTheme="majorHAnsi" w:hAnsiTheme="majorHAnsi" w:cstheme="majorHAnsi"/>
        </w:rPr>
        <w:t>is essential for human survival.</w:t>
      </w:r>
      <w:r w:rsidRPr="00D01696">
        <w:rPr>
          <w:rFonts w:asciiTheme="majorHAnsi" w:hAnsiTheme="majorHAnsi" w:cstheme="majorHAnsi"/>
          <w:sz w:val="14"/>
        </w:rPr>
        <w:t xml:space="preserve"> Consequently, </w:t>
      </w:r>
      <w:r w:rsidRPr="00D01696">
        <w:rPr>
          <w:rStyle w:val="StyleUnderline"/>
          <w:rFonts w:asciiTheme="majorHAnsi" w:hAnsiTheme="majorHAnsi" w:cstheme="majorHAnsi"/>
        </w:rPr>
        <w:t xml:space="preserve">cities, regions and </w:t>
      </w:r>
      <w:r w:rsidRPr="00D01696">
        <w:rPr>
          <w:rStyle w:val="StyleUnderline"/>
          <w:rFonts w:asciiTheme="majorHAnsi" w:hAnsiTheme="majorHAnsi" w:cstheme="majorHAnsi"/>
          <w:highlight w:val="green"/>
        </w:rPr>
        <w:t>nations</w:t>
      </w:r>
      <w:r w:rsidRPr="00D01696">
        <w:rPr>
          <w:rStyle w:val="StyleUnderline"/>
          <w:rFonts w:asciiTheme="majorHAnsi" w:hAnsiTheme="majorHAnsi" w:cstheme="majorHAnsi"/>
        </w:rPr>
        <w:t xml:space="preserve"> that lack clean freshwater are </w:t>
      </w:r>
      <w:r w:rsidRPr="00D01696">
        <w:rPr>
          <w:rStyle w:val="StyleUnderline"/>
          <w:rFonts w:asciiTheme="majorHAnsi" w:hAnsiTheme="majorHAnsi" w:cstheme="majorHAnsi"/>
          <w:highlight w:val="green"/>
        </w:rPr>
        <w:t>vulnerable to</w:t>
      </w:r>
      <w:r w:rsidRPr="00D01696">
        <w:rPr>
          <w:rStyle w:val="StyleUnderline"/>
          <w:rFonts w:asciiTheme="majorHAnsi" w:hAnsiTheme="majorHAnsi" w:cstheme="majorHAnsi"/>
        </w:rPr>
        <w:t xml:space="preserve"> social disruption and </w:t>
      </w:r>
      <w:r w:rsidRPr="00D01696">
        <w:rPr>
          <w:rStyle w:val="Emphasis"/>
          <w:rFonts w:asciiTheme="majorHAnsi" w:hAnsiTheme="majorHAnsi" w:cstheme="majorHAnsi"/>
          <w:highlight w:val="green"/>
        </w:rPr>
        <w:t>disease</w:t>
      </w:r>
      <w:r w:rsidRPr="00D01696">
        <w:rPr>
          <w:rFonts w:asciiTheme="majorHAnsi" w:hAnsiTheme="majorHAnsi" w:cstheme="majorHAnsi"/>
          <w:sz w:val="14"/>
        </w:rPr>
        <w:t>.</w:t>
      </w:r>
    </w:p>
    <w:p w14:paraId="4064276A"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Finally, </w:t>
      </w:r>
      <w:r w:rsidRPr="00D01696">
        <w:rPr>
          <w:rStyle w:val="StyleUnderline"/>
          <w:rFonts w:asciiTheme="majorHAnsi" w:hAnsiTheme="majorHAnsi" w:cstheme="majorHAnsi"/>
        </w:rPr>
        <w:t>ocean acidification is linked to climate change because it is driven by CO2 emissions just as global warming is. With close to 20% of</w:t>
      </w:r>
      <w:r w:rsidRPr="00D01696">
        <w:rPr>
          <w:rFonts w:asciiTheme="majorHAnsi" w:hAnsiTheme="majorHAnsi" w:cstheme="majorHAnsi"/>
          <w:sz w:val="14"/>
        </w:rPr>
        <w:t xml:space="preserve"> the world’s </w:t>
      </w:r>
      <w:r w:rsidRPr="00D01696">
        <w:rPr>
          <w:rStyle w:val="StyleUnderline"/>
          <w:rFonts w:asciiTheme="majorHAnsi" w:hAnsiTheme="majorHAnsi" w:cstheme="majorHAnsi"/>
        </w:rPr>
        <w:t>protein coming from oceans</w:t>
      </w:r>
      <w:r w:rsidRPr="00D01696">
        <w:rPr>
          <w:rFonts w:asciiTheme="majorHAnsi" w:hAnsiTheme="majorHAnsi" w:cstheme="majorHAnsi"/>
          <w:sz w:val="14"/>
        </w:rPr>
        <w:t xml:space="preserve"> (FAO, 2016), </w:t>
      </w:r>
      <w:r w:rsidRPr="00D01696">
        <w:rPr>
          <w:rStyle w:val="StyleUnderline"/>
          <w:rFonts w:asciiTheme="majorHAnsi" w:hAnsiTheme="majorHAnsi" w:cstheme="majorHAnsi"/>
        </w:rPr>
        <w:t>the potential for severe impacts due to acidification is obvious</w:t>
      </w:r>
      <w:r w:rsidRPr="00D01696">
        <w:rPr>
          <w:rFonts w:asciiTheme="majorHAnsi" w:hAnsiTheme="majorHAnsi" w:cstheme="majorHAnsi"/>
          <w:sz w:val="14"/>
        </w:rPr>
        <w:t xml:space="preserve">. Less obvious, but perhaps more insidious, is the interaction between climate change and the loss of oyster and coral reefs due to acidification. </w:t>
      </w:r>
      <w:r w:rsidRPr="00D01696">
        <w:rPr>
          <w:rStyle w:val="StyleUnderline"/>
          <w:rFonts w:asciiTheme="majorHAnsi" w:hAnsiTheme="majorHAnsi" w:cstheme="majorHAnsi"/>
          <w:highlight w:val="green"/>
        </w:rPr>
        <w:t>Acidification</w:t>
      </w:r>
      <w:r w:rsidRPr="00D01696">
        <w:rPr>
          <w:rStyle w:val="StyleUnderline"/>
          <w:rFonts w:asciiTheme="majorHAnsi" w:hAnsiTheme="majorHAnsi" w:cstheme="majorHAnsi"/>
        </w:rPr>
        <w:t xml:space="preserve"> is known to </w:t>
      </w:r>
      <w:r w:rsidRPr="00D01696">
        <w:rPr>
          <w:rStyle w:val="StyleUnderline"/>
          <w:rFonts w:asciiTheme="majorHAnsi" w:hAnsiTheme="majorHAnsi" w:cstheme="majorHAnsi"/>
          <w:highlight w:val="green"/>
        </w:rPr>
        <w:t>interfere with</w:t>
      </w:r>
      <w:r w:rsidRPr="00D01696">
        <w:rPr>
          <w:rStyle w:val="StyleUnderline"/>
          <w:rFonts w:asciiTheme="majorHAnsi" w:hAnsiTheme="majorHAnsi" w:cstheme="majorHAnsi"/>
        </w:rPr>
        <w:t xml:space="preserve"> oyster reef building and </w:t>
      </w:r>
      <w:r w:rsidRPr="00D01696">
        <w:rPr>
          <w:rStyle w:val="Emphasis"/>
          <w:rFonts w:asciiTheme="majorHAnsi" w:hAnsiTheme="majorHAnsi" w:cstheme="majorHAnsi"/>
        </w:rPr>
        <w:t xml:space="preserve">coral </w:t>
      </w:r>
      <w:r w:rsidRPr="00D01696">
        <w:rPr>
          <w:rStyle w:val="Emphasis"/>
          <w:rFonts w:asciiTheme="majorHAnsi" w:hAnsiTheme="majorHAnsi" w:cstheme="majorHAnsi"/>
          <w:highlight w:val="green"/>
        </w:rPr>
        <w:t>reefs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Climate change also increases </w:t>
      </w:r>
      <w:r w:rsidRPr="00D01696">
        <w:rPr>
          <w:rStyle w:val="Emphasis"/>
          <w:rFonts w:asciiTheme="majorHAnsi" w:hAnsiTheme="majorHAnsi" w:cstheme="majorHAnsi"/>
        </w:rPr>
        <w:t>storm frequency</w:t>
      </w:r>
      <w:r w:rsidRPr="00D01696">
        <w:rPr>
          <w:rStyle w:val="StyleUnderline"/>
          <w:rFonts w:asciiTheme="majorHAnsi" w:hAnsiTheme="majorHAnsi" w:cstheme="majorHAnsi"/>
        </w:rPr>
        <w:t xml:space="preserve"> and severity. Coral reefs and oyster reefs provide protection from storm surge because they reduce wave energy</w:t>
      </w:r>
      <w:r w:rsidRPr="00D01696">
        <w:rPr>
          <w:rFonts w:asciiTheme="majorHAnsi" w:hAnsiTheme="majorHAnsi" w:cstheme="majorHAnsi"/>
          <w:sz w:val="14"/>
        </w:rPr>
        <w:t xml:space="preserve"> (Spalding et al., 2014). </w:t>
      </w:r>
      <w:r w:rsidRPr="00D01696">
        <w:rPr>
          <w:rStyle w:val="StyleUnderline"/>
          <w:rFonts w:asciiTheme="majorHAnsi" w:hAnsiTheme="majorHAnsi" w:cstheme="majorHAnsi"/>
        </w:rPr>
        <w:t>If these reefs are lost due to acidification at the same time as storms become more severe and sea level rises</w:t>
      </w:r>
      <w:r w:rsidRPr="00D01696">
        <w:rPr>
          <w:rFonts w:asciiTheme="majorHAnsi" w:hAnsiTheme="majorHAnsi" w:cstheme="majorHAnsi"/>
          <w:sz w:val="14"/>
        </w:rPr>
        <w:t xml:space="preserve">, </w:t>
      </w:r>
      <w:r w:rsidRPr="00D01696">
        <w:rPr>
          <w:rStyle w:val="Emphasis"/>
          <w:rFonts w:asciiTheme="majorHAnsi" w:hAnsiTheme="majorHAnsi" w:cstheme="majorHAnsi"/>
        </w:rPr>
        <w:t>coastal communities will be exposed to unprecedented storm surge</w:t>
      </w:r>
      <w:r w:rsidRPr="00D01696">
        <w:rPr>
          <w:rFonts w:asciiTheme="majorHAnsi" w:hAnsiTheme="majorHAnsi" w:cstheme="majorHAnsi"/>
          <w:sz w:val="14"/>
        </w:rPr>
        <w:t>—</w:t>
      </w:r>
      <w:r w:rsidRPr="00D01696">
        <w:rPr>
          <w:rStyle w:val="StyleUnderline"/>
          <w:rFonts w:asciiTheme="majorHAnsi" w:hAnsiTheme="majorHAnsi" w:cstheme="majorHAnsi"/>
        </w:rPr>
        <w:t>and may be ravaged by recurrent storms</w:t>
      </w:r>
      <w:r w:rsidRPr="00D01696">
        <w:rPr>
          <w:rFonts w:asciiTheme="majorHAnsi" w:hAnsiTheme="majorHAnsi" w:cstheme="majorHAnsi"/>
          <w:sz w:val="14"/>
        </w:rPr>
        <w:t>.</w:t>
      </w:r>
    </w:p>
    <w:p w14:paraId="5D48F535"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01696">
        <w:rPr>
          <w:rFonts w:asciiTheme="majorHAnsi" w:hAnsiTheme="majorHAnsi" w:cstheme="majorHAnsi"/>
          <w:sz w:val="14"/>
        </w:rPr>
        <w:t>rarity, but</w:t>
      </w:r>
      <w:proofErr w:type="gramEnd"/>
      <w:r w:rsidRPr="00D01696">
        <w:rPr>
          <w:rFonts w:asciiTheme="majorHAnsi" w:hAnsiTheme="majorHAnsi" w:cstheme="majorHAnsi"/>
          <w:sz w:val="14"/>
        </w:rPr>
        <w:t xml:space="preserve"> are exactly the manifestations of climate change </w:t>
      </w:r>
      <w:r w:rsidRPr="00D01696">
        <w:rPr>
          <w:rFonts w:asciiTheme="majorHAnsi" w:hAnsiTheme="majorHAnsi" w:cstheme="majorHAnsi"/>
          <w:sz w:val="14"/>
        </w:rPr>
        <w:lastRenderedPageBreak/>
        <w:t>that we must get better at anticipating (</w:t>
      </w:r>
      <w:proofErr w:type="spellStart"/>
      <w:r w:rsidRPr="00D01696">
        <w:rPr>
          <w:rFonts w:asciiTheme="majorHAnsi" w:hAnsiTheme="majorHAnsi" w:cstheme="majorHAnsi"/>
          <w:sz w:val="14"/>
        </w:rPr>
        <w:t>Diffenbaugh</w:t>
      </w:r>
      <w:proofErr w:type="spellEnd"/>
      <w:r w:rsidRPr="00D01696">
        <w:rPr>
          <w:rFonts w:asciiTheme="majorHAnsi" w:hAnsiTheme="majorHAnsi" w:cstheme="majorHAnsi"/>
          <w:sz w:val="14"/>
        </w:rPr>
        <w:t xml:space="preserve"> et al., 2017). </w:t>
      </w:r>
      <w:r w:rsidRPr="00D01696">
        <w:rPr>
          <w:rStyle w:val="StyleUnderline"/>
          <w:rFonts w:asciiTheme="majorHAnsi" w:hAnsiTheme="majorHAnsi" w:cstheme="majorHAnsi"/>
        </w:rPr>
        <w:t xml:space="preserve">Society will have a </w:t>
      </w:r>
      <w:r w:rsidRPr="00D01696">
        <w:rPr>
          <w:rStyle w:val="Emphasis"/>
          <w:rFonts w:asciiTheme="majorHAnsi" w:hAnsiTheme="majorHAnsi" w:cstheme="majorHAnsi"/>
        </w:rPr>
        <w:t>hard time responding</w:t>
      </w:r>
      <w:r w:rsidRPr="00D01696">
        <w:rPr>
          <w:rStyle w:val="StyleUnderline"/>
          <w:rFonts w:asciiTheme="majorHAnsi" w:hAnsiTheme="majorHAnsi" w:cstheme="majorHAnsi"/>
        </w:rPr>
        <w:t xml:space="preserve"> to shorter intervals between rare extreme events because in the lifespan of an individual human, a person might experience as few as two or three </w:t>
      </w:r>
      <w:r w:rsidRPr="00D01696">
        <w:rPr>
          <w:rStyle w:val="Emphasis"/>
          <w:rFonts w:asciiTheme="majorHAnsi" w:hAnsiTheme="majorHAnsi" w:cstheme="majorHAnsi"/>
        </w:rPr>
        <w:t>extreme events</w:t>
      </w:r>
      <w:r w:rsidRPr="00D01696">
        <w:rPr>
          <w:rFonts w:asciiTheme="majorHAnsi" w:hAnsiTheme="majorHAnsi" w:cstheme="majorHAnsi"/>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D01696">
        <w:rPr>
          <w:rStyle w:val="StyleUnderline"/>
          <w:rFonts w:asciiTheme="majorHAnsi" w:hAnsiTheme="majorHAnsi" w:cstheme="majorHAnsi"/>
        </w:rPr>
        <w:t>The</w:t>
      </w:r>
      <w:r w:rsidRPr="00D01696">
        <w:rPr>
          <w:rFonts w:asciiTheme="majorHAnsi" w:hAnsiTheme="majorHAnsi" w:cstheme="majorHAnsi"/>
          <w:sz w:val="14"/>
        </w:rPr>
        <w:t xml:space="preserve"> highly </w:t>
      </w:r>
      <w:r w:rsidRPr="00D01696">
        <w:rPr>
          <w:rStyle w:val="StyleUnderline"/>
          <w:rFonts w:asciiTheme="majorHAnsi" w:hAnsiTheme="majorHAnsi" w:cstheme="majorHAnsi"/>
        </w:rPr>
        <w:t>disruptive flooding of New York City associated with Hurricane Sandy represented a flood height that occurred once every 500 years</w:t>
      </w:r>
      <w:r w:rsidRPr="00D01696">
        <w:rPr>
          <w:rFonts w:asciiTheme="majorHAnsi" w:hAnsiTheme="majorHAnsi" w:cstheme="majorHAnsi"/>
          <w:sz w:val="14"/>
        </w:rPr>
        <w:t xml:space="preserve"> in the 18th century, </w:t>
      </w:r>
      <w:r w:rsidRPr="00D01696">
        <w:rPr>
          <w:rStyle w:val="StyleUnderline"/>
          <w:rFonts w:asciiTheme="majorHAnsi" w:hAnsiTheme="majorHAnsi" w:cstheme="majorHAnsi"/>
        </w:rPr>
        <w:t>and that occurs now once every 25 years, but is expected to occur once every 5 years by 2050</w:t>
      </w:r>
      <w:r w:rsidRPr="00D01696">
        <w:rPr>
          <w:rFonts w:asciiTheme="majorHAnsi" w:hAnsiTheme="majorHAnsi" w:cstheme="majorHAnsi"/>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2F3DB14"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4. The combination of positive feedback loops and societal inertia is fertile ground for global environmental catastrophes.</w:t>
      </w:r>
    </w:p>
    <w:p w14:paraId="70286C86" w14:textId="77777777" w:rsidR="002E7DF0" w:rsidRPr="00D01696" w:rsidRDefault="002E7DF0" w:rsidP="002E7DF0">
      <w:pPr>
        <w:rPr>
          <w:rFonts w:asciiTheme="majorHAnsi" w:hAnsiTheme="majorHAnsi" w:cstheme="majorHAnsi"/>
          <w:sz w:val="14"/>
        </w:rPr>
      </w:pPr>
      <w:r w:rsidRPr="00D01696">
        <w:rPr>
          <w:rStyle w:val="StyleUnderline"/>
          <w:rFonts w:asciiTheme="majorHAnsi" w:hAnsiTheme="majorHAnsi" w:cstheme="majorHAnsi"/>
        </w:rPr>
        <w:t xml:space="preserve">Humans are remarkably </w:t>
      </w:r>
      <w:proofErr w:type="gramStart"/>
      <w:r w:rsidRPr="00D01696">
        <w:rPr>
          <w:rStyle w:val="StyleUnderline"/>
          <w:rFonts w:asciiTheme="majorHAnsi" w:hAnsiTheme="majorHAnsi" w:cstheme="majorHAnsi"/>
        </w:rPr>
        <w:t>ingenious, and</w:t>
      </w:r>
      <w:proofErr w:type="gramEnd"/>
      <w:r w:rsidRPr="00D01696">
        <w:rPr>
          <w:rStyle w:val="StyleUnderline"/>
          <w:rFonts w:asciiTheme="majorHAnsi" w:hAnsiTheme="majorHAnsi" w:cstheme="majorHAnsi"/>
        </w:rPr>
        <w:t xml:space="preserve"> have </w:t>
      </w:r>
      <w:r w:rsidRPr="00D01696">
        <w:rPr>
          <w:rStyle w:val="Emphasis"/>
          <w:rFonts w:asciiTheme="majorHAnsi" w:hAnsiTheme="majorHAnsi" w:cstheme="majorHAnsi"/>
        </w:rPr>
        <w:t>adapted</w:t>
      </w:r>
      <w:r w:rsidRPr="00D01696">
        <w:rPr>
          <w:rStyle w:val="StyleUnderline"/>
          <w:rFonts w:asciiTheme="majorHAnsi" w:hAnsiTheme="majorHAnsi" w:cstheme="majorHAnsi"/>
        </w:rPr>
        <w:t xml:space="preserve"> to crises throughout their history</w:t>
      </w:r>
      <w:r w:rsidRPr="00D01696">
        <w:rPr>
          <w:rFonts w:asciiTheme="majorHAnsi" w:hAnsiTheme="majorHAnsi" w:cstheme="majorHAnsi"/>
          <w:sz w:val="14"/>
        </w:rPr>
        <w:t xml:space="preserve">. Our doom has been repeatedly predicted, only to be averted by innovation (Ridley, 2011). </w:t>
      </w:r>
      <w:r w:rsidRPr="00D01696">
        <w:rPr>
          <w:rStyle w:val="Emphasis"/>
          <w:rFonts w:asciiTheme="majorHAnsi" w:hAnsiTheme="majorHAnsi" w:cstheme="majorHAnsi"/>
        </w:rPr>
        <w:t>However</w:t>
      </w:r>
      <w:r w:rsidRPr="00D01696">
        <w:rPr>
          <w:rStyle w:val="StyleUnderline"/>
          <w:rFonts w:asciiTheme="majorHAnsi" w:hAnsiTheme="majorHAnsi" w:cstheme="majorHAnsi"/>
        </w:rPr>
        <w:t>, the many stories of human ingenuity successfully addressing existential risks</w:t>
      </w:r>
      <w:r w:rsidRPr="00D01696">
        <w:rPr>
          <w:rFonts w:asciiTheme="majorHAnsi" w:hAnsiTheme="majorHAnsi" w:cstheme="majorHAnsi"/>
          <w:sz w:val="14"/>
        </w:rPr>
        <w:t xml:space="preserve"> such as global famine or extreme air pollution </w:t>
      </w:r>
      <w:r w:rsidRPr="00D01696">
        <w:rPr>
          <w:rStyle w:val="StyleUnderline"/>
          <w:rFonts w:asciiTheme="majorHAnsi" w:hAnsiTheme="majorHAnsi" w:cstheme="majorHAnsi"/>
        </w:rPr>
        <w:t>represent environmental challenges that are largely linear, have immediate consequences, and operate without positive feedbacks.</w:t>
      </w:r>
      <w:r w:rsidRPr="00D01696">
        <w:rPr>
          <w:rFonts w:asciiTheme="majorHAnsi" w:hAnsiTheme="majorHAnsi" w:cstheme="majorHAnsi"/>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01696">
        <w:rPr>
          <w:rFonts w:asciiTheme="majorHAnsi" w:hAnsiTheme="majorHAnsi" w:cstheme="majorHAnsi"/>
          <w:sz w:val="14"/>
        </w:rPr>
        <w:t>fact</w:t>
      </w:r>
      <w:proofErr w:type="gramEnd"/>
      <w:r w:rsidRPr="00D01696">
        <w:rPr>
          <w:rFonts w:asciiTheme="majorHAnsi" w:hAnsiTheme="majorHAnsi" w:cstheme="majorHAnsi"/>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01696">
        <w:rPr>
          <w:rFonts w:asciiTheme="majorHAnsi" w:hAnsiTheme="majorHAnsi" w:cstheme="majorHAnsi"/>
          <w:sz w:val="14"/>
        </w:rPr>
        <w:t>a negative feedback of society</w:t>
      </w:r>
      <w:proofErr w:type="gramEnd"/>
      <w:r w:rsidRPr="00D01696">
        <w:rPr>
          <w:rFonts w:asciiTheme="majorHAnsi" w:hAnsiTheme="majorHAnsi" w:cstheme="majorHAnsi"/>
          <w:sz w:val="14"/>
        </w:rPr>
        <w:t xml:space="preserve"> seeking to reduce the harm.</w:t>
      </w:r>
    </w:p>
    <w:p w14:paraId="59D83DD9" w14:textId="77777777" w:rsidR="002E7DF0" w:rsidRPr="00D01696" w:rsidRDefault="002E7DF0" w:rsidP="002E7DF0">
      <w:pPr>
        <w:rPr>
          <w:rFonts w:asciiTheme="majorHAnsi" w:hAnsiTheme="majorHAnsi" w:cstheme="majorHAnsi"/>
          <w:sz w:val="8"/>
          <w:szCs w:val="10"/>
        </w:rPr>
      </w:pPr>
      <w:r w:rsidRPr="00D01696">
        <w:rPr>
          <w:rStyle w:val="StyleUnderline"/>
          <w:rFonts w:asciiTheme="majorHAnsi" w:hAnsiTheme="majorHAnsi" w:cstheme="majorHAnsi"/>
        </w:rPr>
        <w:t xml:space="preserve">In contrast, today’s great environmental crisis of climate change may cause some harm but there are generally </w:t>
      </w:r>
      <w:proofErr w:type="gramStart"/>
      <w:r w:rsidRPr="00D01696">
        <w:rPr>
          <w:rStyle w:val="Emphasis"/>
          <w:rFonts w:asciiTheme="majorHAnsi" w:hAnsiTheme="majorHAnsi" w:cstheme="majorHAnsi"/>
        </w:rPr>
        <w:t>long time</w:t>
      </w:r>
      <w:proofErr w:type="gramEnd"/>
      <w:r w:rsidRPr="00D01696">
        <w:rPr>
          <w:rStyle w:val="Emphasis"/>
          <w:rFonts w:asciiTheme="majorHAnsi" w:hAnsiTheme="majorHAnsi" w:cstheme="majorHAnsi"/>
        </w:rPr>
        <w:t xml:space="preserve"> delays</w:t>
      </w:r>
      <w:r w:rsidRPr="00D01696">
        <w:rPr>
          <w:rFonts w:asciiTheme="majorHAnsi" w:hAnsiTheme="majorHAnsi" w:cstheme="majorHAnsi"/>
          <w:sz w:val="14"/>
        </w:rPr>
        <w:t xml:space="preserve"> </w:t>
      </w:r>
      <w:r w:rsidRPr="00D01696">
        <w:rPr>
          <w:rStyle w:val="StyleUnderline"/>
          <w:rFonts w:asciiTheme="majorHAnsi" w:hAnsiTheme="majorHAnsi" w:cstheme="majorHAnsi"/>
        </w:rPr>
        <w:t>between rising CO2 concentrations and damage to humans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The consequence of these delays </w:t>
      </w:r>
      <w:proofErr w:type="gramStart"/>
      <w:r w:rsidRPr="00D01696">
        <w:rPr>
          <w:rStyle w:val="StyleUnderline"/>
          <w:rFonts w:asciiTheme="majorHAnsi" w:hAnsiTheme="majorHAnsi" w:cstheme="majorHAnsi"/>
        </w:rPr>
        <w:t>are</w:t>
      </w:r>
      <w:proofErr w:type="gramEnd"/>
      <w:r w:rsidRPr="00D01696">
        <w:rPr>
          <w:rStyle w:val="StyleUnderline"/>
          <w:rFonts w:asciiTheme="majorHAnsi" w:hAnsiTheme="majorHAnsi" w:cstheme="majorHAnsi"/>
        </w:rPr>
        <w:t xml:space="preserve"> an </w:t>
      </w:r>
      <w:r w:rsidRPr="00D01696">
        <w:rPr>
          <w:rStyle w:val="Emphasis"/>
          <w:rFonts w:asciiTheme="majorHAnsi" w:hAnsiTheme="majorHAnsi" w:cstheme="majorHAnsi"/>
        </w:rPr>
        <w:t>absence of urgency</w:t>
      </w:r>
      <w:r w:rsidRPr="00D01696">
        <w:rPr>
          <w:rFonts w:asciiTheme="majorHAnsi" w:hAnsiTheme="majorHAnsi" w:cstheme="majorHAnsi"/>
          <w:sz w:val="14"/>
        </w:rPr>
        <w:t xml:space="preserve">; thus although 70% of Americans believe global warming is happening, only 40% think it will harm them (http://climatecommunication.yale.edu/visualizations-data/ycom-us-2016/). Secondly, </w:t>
      </w:r>
      <w:r w:rsidRPr="00D01696">
        <w:rPr>
          <w:rStyle w:val="StyleUnderline"/>
          <w:rFonts w:asciiTheme="majorHAnsi" w:hAnsiTheme="majorHAnsi" w:cstheme="majorHAnsi"/>
        </w:rPr>
        <w:t xml:space="preserve">unlike past environmental challenges, </w:t>
      </w:r>
      <w:r w:rsidRPr="00D01696">
        <w:rPr>
          <w:rStyle w:val="Emphasis"/>
          <w:rFonts w:asciiTheme="majorHAnsi" w:hAnsiTheme="majorHAnsi" w:cstheme="majorHAnsi"/>
        </w:rPr>
        <w:t xml:space="preserve">the Earth’s climate system is rife with </w:t>
      </w:r>
      <w:r w:rsidRPr="00D01696">
        <w:rPr>
          <w:rStyle w:val="Emphasis"/>
          <w:rFonts w:asciiTheme="majorHAnsi" w:hAnsiTheme="majorHAnsi" w:cstheme="majorHAnsi"/>
          <w:highlight w:val="green"/>
        </w:rPr>
        <w:t xml:space="preserve">positive feedback </w:t>
      </w:r>
      <w:r w:rsidRPr="00D01696">
        <w:rPr>
          <w:rStyle w:val="Emphasis"/>
          <w:rFonts w:asciiTheme="majorHAnsi" w:hAnsiTheme="majorHAnsi" w:cstheme="majorHAnsi"/>
        </w:rPr>
        <w:t>loops</w:t>
      </w:r>
      <w:r w:rsidRPr="00D01696">
        <w:rPr>
          <w:rFonts w:asciiTheme="majorHAnsi" w:hAnsiTheme="majorHAnsi" w:cstheme="majorHAnsi"/>
          <w:sz w:val="8"/>
          <w:szCs w:val="10"/>
        </w:rPr>
        <w:t xml:space="preserve">. </w:t>
      </w:r>
      <w:proofErr w:type="gramStart"/>
      <w:r w:rsidRPr="00D01696">
        <w:rPr>
          <w:rFonts w:asciiTheme="majorHAnsi" w:hAnsiTheme="majorHAnsi" w:cstheme="majorHAnsi"/>
          <w:sz w:val="8"/>
          <w:szCs w:val="10"/>
        </w:rPr>
        <w:t>In particular, as</w:t>
      </w:r>
      <w:proofErr w:type="gramEnd"/>
      <w:r w:rsidRPr="00D01696">
        <w:rPr>
          <w:rFonts w:asciiTheme="majorHAnsi" w:hAnsiTheme="majorHAnsi" w:cstheme="majorHAnsi"/>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01696">
        <w:rPr>
          <w:rFonts w:asciiTheme="majorHAnsi" w:hAnsiTheme="majorHAnsi" w:cstheme="majorHAnsi"/>
          <w:sz w:val="8"/>
          <w:szCs w:val="10"/>
        </w:rPr>
        <w:t>biogeophysical</w:t>
      </w:r>
      <w:proofErr w:type="spellEnd"/>
      <w:r w:rsidRPr="00D01696">
        <w:rPr>
          <w:rFonts w:asciiTheme="majorHAnsi" w:hAnsiTheme="majorHAnsi" w:cstheme="majorHAnsi"/>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01696">
        <w:rPr>
          <w:rFonts w:asciiTheme="majorHAnsi" w:hAnsiTheme="majorHAnsi" w:cstheme="majorHAnsi"/>
          <w:sz w:val="8"/>
          <w:szCs w:val="10"/>
        </w:rPr>
        <w:t>Totterdell</w:t>
      </w:r>
      <w:proofErr w:type="spellEnd"/>
      <w:r w:rsidRPr="00D01696">
        <w:rPr>
          <w:rFonts w:asciiTheme="majorHAnsi" w:hAnsiTheme="majorHAnsi" w:cstheme="majorHAnsi"/>
          <w:sz w:val="8"/>
          <w:szCs w:val="10"/>
        </w:rPr>
        <w:t xml:space="preserve">, 2000; </w:t>
      </w:r>
      <w:proofErr w:type="spellStart"/>
      <w:r w:rsidRPr="00D01696">
        <w:rPr>
          <w:rFonts w:asciiTheme="majorHAnsi" w:hAnsiTheme="majorHAnsi" w:cstheme="majorHAnsi"/>
          <w:sz w:val="8"/>
          <w:szCs w:val="10"/>
        </w:rPr>
        <w:t>Hajima</w:t>
      </w:r>
      <w:proofErr w:type="spellEnd"/>
      <w:r w:rsidRPr="00D01696">
        <w:rPr>
          <w:rFonts w:asciiTheme="majorHAnsi" w:hAnsiTheme="majorHAnsi" w:cstheme="majorHAnsi"/>
          <w:sz w:val="8"/>
          <w:szCs w:val="10"/>
        </w:rPr>
        <w:t xml:space="preserve">, </w:t>
      </w:r>
      <w:proofErr w:type="spellStart"/>
      <w:r w:rsidRPr="00D01696">
        <w:rPr>
          <w:rFonts w:asciiTheme="majorHAnsi" w:hAnsiTheme="majorHAnsi" w:cstheme="majorHAnsi"/>
          <w:sz w:val="8"/>
          <w:szCs w:val="10"/>
        </w:rPr>
        <w:t>Tachiiri</w:t>
      </w:r>
      <w:proofErr w:type="spellEnd"/>
      <w:r w:rsidRPr="00D01696">
        <w:rPr>
          <w:rFonts w:asciiTheme="majorHAnsi" w:hAnsiTheme="majorHAnsi" w:cstheme="majorHAnsi"/>
          <w:sz w:val="8"/>
          <w:szCs w:val="10"/>
        </w:rPr>
        <w:t xml:space="preserve">, Ito, &amp; </w:t>
      </w:r>
      <w:proofErr w:type="spellStart"/>
      <w:r w:rsidRPr="00D01696">
        <w:rPr>
          <w:rFonts w:asciiTheme="majorHAnsi" w:hAnsiTheme="majorHAnsi" w:cstheme="majorHAnsi"/>
          <w:sz w:val="8"/>
          <w:szCs w:val="10"/>
        </w:rPr>
        <w:t>Kawamiya</w:t>
      </w:r>
      <w:proofErr w:type="spellEnd"/>
      <w:r w:rsidRPr="00D01696">
        <w:rPr>
          <w:rFonts w:asciiTheme="majorHAnsi" w:hAnsiTheme="majorHAnsi" w:cstheme="majorHAnsi"/>
          <w:sz w:val="8"/>
          <w:szCs w:val="10"/>
        </w:rPr>
        <w:t xml:space="preserve">, 2014; </w:t>
      </w:r>
      <w:proofErr w:type="spellStart"/>
      <w:r w:rsidRPr="00D01696">
        <w:rPr>
          <w:rFonts w:asciiTheme="majorHAnsi" w:hAnsiTheme="majorHAnsi" w:cstheme="majorHAnsi"/>
          <w:sz w:val="8"/>
          <w:szCs w:val="10"/>
        </w:rPr>
        <w:t>Knutti</w:t>
      </w:r>
      <w:proofErr w:type="spellEnd"/>
      <w:r w:rsidRPr="00D01696">
        <w:rPr>
          <w:rFonts w:asciiTheme="majorHAnsi" w:hAnsiTheme="majorHAnsi" w:cstheme="majorHAnsi"/>
          <w:sz w:val="8"/>
          <w:szCs w:val="10"/>
        </w:rPr>
        <w:t xml:space="preserve"> &amp; </w:t>
      </w:r>
      <w:proofErr w:type="spellStart"/>
      <w:r w:rsidRPr="00D01696">
        <w:rPr>
          <w:rFonts w:asciiTheme="majorHAnsi" w:hAnsiTheme="majorHAnsi" w:cstheme="majorHAnsi"/>
          <w:sz w:val="8"/>
          <w:szCs w:val="10"/>
        </w:rPr>
        <w:t>Rugenstein</w:t>
      </w:r>
      <w:proofErr w:type="spellEnd"/>
      <w:r w:rsidRPr="00D01696">
        <w:rPr>
          <w:rFonts w:asciiTheme="majorHAnsi" w:hAnsiTheme="majorHAnsi" w:cstheme="majorHAnsi"/>
          <w:sz w:val="8"/>
          <w:szCs w:val="10"/>
        </w:rPr>
        <w:t>, 2015; Rosenfeld, Sherwood, Wood, &amp; Donner, 2014). This produces a wide range of future scenarios.</w:t>
      </w:r>
    </w:p>
    <w:p w14:paraId="57C9A0B2" w14:textId="77777777" w:rsidR="002E7DF0" w:rsidRPr="00D01696" w:rsidRDefault="002E7DF0" w:rsidP="002E7DF0">
      <w:pPr>
        <w:rPr>
          <w:rFonts w:asciiTheme="majorHAnsi" w:hAnsiTheme="majorHAnsi" w:cstheme="majorHAnsi"/>
          <w:sz w:val="8"/>
          <w:szCs w:val="10"/>
        </w:rPr>
      </w:pPr>
      <w:r w:rsidRPr="00D01696">
        <w:rPr>
          <w:rFonts w:asciiTheme="majorHAnsi" w:hAnsiTheme="majorHAnsi" w:cstheme="majorHAnsi"/>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01696">
        <w:rPr>
          <w:rFonts w:asciiTheme="majorHAnsi" w:hAnsiTheme="majorHAnsi" w:cstheme="majorHAnsi"/>
          <w:sz w:val="8"/>
          <w:szCs w:val="10"/>
        </w:rPr>
        <w:t>Friedlingstein</w:t>
      </w:r>
      <w:proofErr w:type="spellEnd"/>
      <w:r w:rsidRPr="00D01696">
        <w:rPr>
          <w:rFonts w:asciiTheme="majorHAnsi" w:hAnsiTheme="majorHAnsi" w:cstheme="majorHAnsi"/>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01696">
        <w:rPr>
          <w:rFonts w:asciiTheme="majorHAnsi" w:hAnsiTheme="majorHAnsi" w:cstheme="majorHAnsi"/>
          <w:sz w:val="8"/>
          <w:szCs w:val="10"/>
        </w:rPr>
        <w:t>biogeophysical</w:t>
      </w:r>
      <w:proofErr w:type="spellEnd"/>
      <w:r w:rsidRPr="00D01696">
        <w:rPr>
          <w:rFonts w:asciiTheme="majorHAnsi" w:hAnsiTheme="majorHAnsi" w:cstheme="majorHAnsi"/>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01696">
        <w:rPr>
          <w:rFonts w:asciiTheme="majorHAnsi" w:hAnsiTheme="majorHAnsi" w:cstheme="majorHAnsi"/>
          <w:sz w:val="8"/>
          <w:szCs w:val="10"/>
        </w:rPr>
        <w:t>Chamey</w:t>
      </w:r>
      <w:proofErr w:type="spellEnd"/>
      <w:r w:rsidRPr="00D01696">
        <w:rPr>
          <w:rFonts w:asciiTheme="majorHAnsi" w:hAnsiTheme="majorHAnsi" w:cstheme="majorHAnsi"/>
          <w:sz w:val="8"/>
          <w:szCs w:val="10"/>
        </w:rPr>
        <w:t>, Stone, &amp; Quirk, 1975). To top it off, overgrazing depletes the soil, leading to augmented vegetation loss (</w:t>
      </w:r>
      <w:proofErr w:type="spellStart"/>
      <w:r w:rsidRPr="00D01696">
        <w:rPr>
          <w:rFonts w:asciiTheme="majorHAnsi" w:hAnsiTheme="majorHAnsi" w:cstheme="majorHAnsi"/>
          <w:sz w:val="8"/>
          <w:szCs w:val="10"/>
        </w:rPr>
        <w:t>Anderies</w:t>
      </w:r>
      <w:proofErr w:type="spellEnd"/>
      <w:r w:rsidRPr="00D01696">
        <w:rPr>
          <w:rFonts w:asciiTheme="majorHAnsi" w:hAnsiTheme="majorHAnsi" w:cstheme="majorHAnsi"/>
          <w:sz w:val="8"/>
          <w:szCs w:val="10"/>
        </w:rPr>
        <w:t>, Janssen, &amp; Walker, 2002).</w:t>
      </w:r>
    </w:p>
    <w:p w14:paraId="6D26B7F5" w14:textId="77777777" w:rsidR="002E7DF0" w:rsidRPr="00D01696" w:rsidRDefault="002E7DF0" w:rsidP="002E7DF0">
      <w:pPr>
        <w:rPr>
          <w:rFonts w:asciiTheme="majorHAnsi" w:hAnsiTheme="majorHAnsi" w:cstheme="majorHAnsi"/>
          <w:sz w:val="8"/>
          <w:szCs w:val="16"/>
        </w:rPr>
      </w:pPr>
      <w:r w:rsidRPr="00D01696">
        <w:rPr>
          <w:rFonts w:asciiTheme="majorHAnsi" w:hAnsiTheme="majorHAnsi" w:cstheme="majorHAnsi"/>
          <w:sz w:val="8"/>
          <w:szCs w:val="10"/>
        </w:rPr>
        <w:t xml:space="preserve">Climate change often also increases the risk of forest fires, </w:t>
      </w:r>
      <w:proofErr w:type="gramStart"/>
      <w:r w:rsidRPr="00D01696">
        <w:rPr>
          <w:rFonts w:asciiTheme="majorHAnsi" w:hAnsiTheme="majorHAnsi" w:cstheme="majorHAnsi"/>
          <w:sz w:val="8"/>
          <w:szCs w:val="10"/>
        </w:rPr>
        <w:t>as a result of</w:t>
      </w:r>
      <w:proofErr w:type="gramEnd"/>
      <w:r w:rsidRPr="00D01696">
        <w:rPr>
          <w:rFonts w:asciiTheme="majorHAnsi" w:hAnsiTheme="majorHAnsi" w:cstheme="majorHAnsi"/>
          <w:sz w:val="8"/>
          <w:szCs w:val="10"/>
        </w:rPr>
        <w:t xml:space="preserve"> higher temperatures and persistent drought conditions. The expectation is that forest fires will become more frequent and severe with climate warming and drought (</w:t>
      </w:r>
      <w:proofErr w:type="spellStart"/>
      <w:r w:rsidRPr="00D01696">
        <w:rPr>
          <w:rFonts w:asciiTheme="majorHAnsi" w:hAnsiTheme="majorHAnsi" w:cstheme="majorHAnsi"/>
          <w:sz w:val="8"/>
          <w:szCs w:val="10"/>
        </w:rPr>
        <w:t>Scholze</w:t>
      </w:r>
      <w:proofErr w:type="spellEnd"/>
      <w:r w:rsidRPr="00D01696">
        <w:rPr>
          <w:rFonts w:asciiTheme="majorHAnsi" w:hAnsiTheme="majorHAnsi" w:cstheme="majorHAnsi"/>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D01696">
        <w:rPr>
          <w:rFonts w:asciiTheme="majorHAnsi" w:hAnsiTheme="majorHAnsi" w:cstheme="majorHAnsi"/>
          <w:sz w:val="8"/>
          <w:szCs w:val="10"/>
        </w:rPr>
        <w:t>Jin</w:t>
      </w:r>
      <w:proofErr w:type="spellEnd"/>
      <w:r w:rsidRPr="00D01696">
        <w:rPr>
          <w:rFonts w:asciiTheme="majorHAnsi" w:hAnsiTheme="majorHAnsi" w:cstheme="majorHAnsi"/>
          <w:sz w:val="8"/>
          <w:szCs w:val="10"/>
        </w:rPr>
        <w:t xml:space="preserve"> et al., 2015), was realized in December 2017, with the largest fire in the history of California (the “Thomas fire” that burned 282,000 acres, https://www.vox.com/2017/12/27/16822180/thomas-fire-california-largest-wildfire). </w:t>
      </w:r>
      <w:r w:rsidRPr="00D01696">
        <w:rPr>
          <w:rStyle w:val="StyleUnderline"/>
          <w:rFonts w:asciiTheme="majorHAnsi" w:hAnsiTheme="majorHAnsi" w:cstheme="majorHAnsi"/>
        </w:rPr>
        <w:t xml:space="preserve">This catastrophic fire embodies the sorts of positive feedbacks and interacting factors that could </w:t>
      </w:r>
      <w:r w:rsidRPr="00D01696">
        <w:rPr>
          <w:rStyle w:val="Emphasis"/>
          <w:rFonts w:asciiTheme="majorHAnsi" w:hAnsiTheme="majorHAnsi" w:cstheme="majorHAnsi"/>
          <w:highlight w:val="green"/>
        </w:rPr>
        <w:t xml:space="preserve">catch </w:t>
      </w:r>
      <w:r w:rsidRPr="00D01696">
        <w:rPr>
          <w:rStyle w:val="Emphasis"/>
          <w:rFonts w:asciiTheme="majorHAnsi" w:hAnsiTheme="majorHAnsi" w:cstheme="majorHAnsi"/>
        </w:rPr>
        <w:t xml:space="preserve">humanity </w:t>
      </w:r>
      <w:r w:rsidRPr="00D01696">
        <w:rPr>
          <w:rStyle w:val="Emphasis"/>
          <w:rFonts w:asciiTheme="majorHAnsi" w:hAnsiTheme="majorHAnsi" w:cstheme="majorHAnsi"/>
          <w:highlight w:val="green"/>
        </w:rPr>
        <w:t>off-guard</w:t>
      </w:r>
      <w:r w:rsidRPr="00D01696">
        <w:rPr>
          <w:rFonts w:asciiTheme="majorHAnsi" w:hAnsiTheme="majorHAnsi" w:cstheme="majorHAnsi"/>
          <w:sz w:val="14"/>
          <w:highlight w:val="green"/>
        </w:rPr>
        <w:t xml:space="preserve"> </w:t>
      </w:r>
      <w:r w:rsidRPr="00D01696">
        <w:rPr>
          <w:rStyle w:val="StyleUnderline"/>
          <w:rFonts w:asciiTheme="majorHAnsi" w:hAnsiTheme="majorHAnsi" w:cstheme="majorHAnsi"/>
          <w:highlight w:val="green"/>
        </w:rPr>
        <w:t>and produce</w:t>
      </w:r>
      <w:r w:rsidRPr="00D01696">
        <w:rPr>
          <w:rStyle w:val="StyleUnderline"/>
          <w:rFonts w:asciiTheme="majorHAnsi" w:hAnsiTheme="majorHAnsi" w:cstheme="majorHAnsi"/>
        </w:rPr>
        <w:t xml:space="preserve"> a true </w:t>
      </w:r>
      <w:r w:rsidRPr="00D01696">
        <w:rPr>
          <w:rStyle w:val="Emphasis"/>
          <w:rFonts w:asciiTheme="majorHAnsi" w:hAnsiTheme="majorHAnsi" w:cstheme="majorHAnsi"/>
          <w:highlight w:val="green"/>
        </w:rPr>
        <w:t>apocalyptic event</w:t>
      </w:r>
      <w:r w:rsidRPr="00D01696">
        <w:rPr>
          <w:rFonts w:asciiTheme="majorHAnsi" w:hAnsiTheme="majorHAnsi" w:cstheme="majorHAnsi"/>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D01696">
        <w:rPr>
          <w:rFonts w:asciiTheme="majorHAnsi" w:hAnsiTheme="majorHAnsi" w:cstheme="majorHAnsi"/>
          <w:sz w:val="8"/>
          <w:szCs w:val="16"/>
        </w:rPr>
        <w:t>Of course</w:t>
      </w:r>
      <w:proofErr w:type="gramEnd"/>
      <w:r w:rsidRPr="00D01696">
        <w:rPr>
          <w:rFonts w:asciiTheme="majorHAnsi" w:hAnsiTheme="majorHAnsi" w:cstheme="majorHAnsi"/>
          <w:sz w:val="8"/>
          <w:szCs w:val="16"/>
        </w:rPr>
        <w:t xml:space="preserve"> the record-fire released CO2 into the atmosphere, thereby contributing to future warming.</w:t>
      </w:r>
    </w:p>
    <w:p w14:paraId="016C3668" w14:textId="77777777" w:rsidR="002E7DF0" w:rsidRPr="00D01696" w:rsidRDefault="002E7DF0" w:rsidP="002E7DF0">
      <w:pPr>
        <w:rPr>
          <w:rFonts w:asciiTheme="majorHAnsi" w:hAnsiTheme="majorHAnsi" w:cstheme="majorHAnsi"/>
          <w:sz w:val="8"/>
          <w:szCs w:val="16"/>
        </w:rPr>
      </w:pPr>
      <w:r w:rsidRPr="00D01696">
        <w:rPr>
          <w:rFonts w:asciiTheme="majorHAnsi" w:hAnsiTheme="majorHAnsi" w:cstheme="majorHAnsi"/>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01696">
        <w:rPr>
          <w:rFonts w:asciiTheme="majorHAnsi" w:hAnsiTheme="majorHAnsi" w:cstheme="majorHAnsi"/>
          <w:sz w:val="8"/>
          <w:szCs w:val="16"/>
        </w:rPr>
        <w:t>as a consequence of</w:t>
      </w:r>
      <w:proofErr w:type="gramEnd"/>
      <w:r w:rsidRPr="00D01696">
        <w:rPr>
          <w:rFonts w:asciiTheme="majorHAnsi" w:hAnsiTheme="majorHAnsi" w:cstheme="majorHAnsi"/>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01696">
        <w:rPr>
          <w:rFonts w:asciiTheme="majorHAnsi" w:hAnsiTheme="majorHAnsi" w:cstheme="majorHAnsi"/>
          <w:sz w:val="8"/>
          <w:szCs w:val="16"/>
        </w:rPr>
        <w:t>Wetherald</w:t>
      </w:r>
      <w:proofErr w:type="spellEnd"/>
      <w:r w:rsidRPr="00D01696">
        <w:rPr>
          <w:rFonts w:asciiTheme="majorHAnsi" w:hAnsiTheme="majorHAnsi" w:cstheme="majorHAnsi"/>
          <w:sz w:val="8"/>
          <w:szCs w:val="16"/>
        </w:rPr>
        <w:t>, 1967).</w:t>
      </w:r>
    </w:p>
    <w:p w14:paraId="2F6FE5C2" w14:textId="77777777" w:rsidR="002E7DF0" w:rsidRPr="00D01696" w:rsidRDefault="002E7DF0" w:rsidP="002E7DF0">
      <w:pPr>
        <w:rPr>
          <w:rFonts w:asciiTheme="majorHAnsi" w:hAnsiTheme="majorHAnsi" w:cstheme="majorHAnsi"/>
          <w:sz w:val="8"/>
          <w:szCs w:val="16"/>
        </w:rPr>
      </w:pPr>
      <w:r w:rsidRPr="00D01696">
        <w:rPr>
          <w:rFonts w:asciiTheme="majorHAnsi" w:hAnsiTheme="majorHAnsi" w:cstheme="majorHAnsi"/>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01696">
        <w:rPr>
          <w:rFonts w:asciiTheme="majorHAnsi" w:hAnsiTheme="majorHAnsi" w:cstheme="majorHAnsi"/>
          <w:sz w:val="8"/>
          <w:szCs w:val="16"/>
        </w:rPr>
        <w:t>Lashof</w:t>
      </w:r>
      <w:proofErr w:type="spellEnd"/>
      <w:r w:rsidRPr="00D01696">
        <w:rPr>
          <w:rFonts w:asciiTheme="majorHAnsi" w:hAnsiTheme="majorHAnsi" w:cstheme="majorHAnsi"/>
          <w:sz w:val="8"/>
          <w:szCs w:val="16"/>
        </w:rPr>
        <w:t xml:space="preserve">, DeAngelo, </w:t>
      </w:r>
      <w:proofErr w:type="spellStart"/>
      <w:r w:rsidRPr="00D01696">
        <w:rPr>
          <w:rFonts w:asciiTheme="majorHAnsi" w:hAnsiTheme="majorHAnsi" w:cstheme="majorHAnsi"/>
          <w:sz w:val="8"/>
          <w:szCs w:val="16"/>
        </w:rPr>
        <w:t>Saleska</w:t>
      </w:r>
      <w:proofErr w:type="spellEnd"/>
      <w:r w:rsidRPr="00D01696">
        <w:rPr>
          <w:rFonts w:asciiTheme="majorHAnsi" w:hAnsiTheme="majorHAnsi" w:cstheme="majorHAnsi"/>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01696">
        <w:rPr>
          <w:rFonts w:asciiTheme="majorHAnsi" w:hAnsiTheme="majorHAnsi" w:cstheme="majorHAnsi"/>
          <w:sz w:val="8"/>
          <w:szCs w:val="16"/>
        </w:rPr>
        <w:t>Burgman</w:t>
      </w:r>
      <w:proofErr w:type="spellEnd"/>
      <w:r w:rsidRPr="00D01696">
        <w:rPr>
          <w:rFonts w:asciiTheme="majorHAnsi" w:hAnsiTheme="majorHAnsi" w:cstheme="majorHAnsi"/>
          <w:sz w:val="8"/>
          <w:szCs w:val="16"/>
        </w:rPr>
        <w:t>, &amp; Norris, 2009).</w:t>
      </w:r>
    </w:p>
    <w:p w14:paraId="72CE233C" w14:textId="77777777" w:rsidR="002E7DF0" w:rsidRPr="00D01696" w:rsidRDefault="002E7DF0" w:rsidP="002E7DF0">
      <w:pPr>
        <w:rPr>
          <w:rFonts w:asciiTheme="majorHAnsi" w:hAnsiTheme="majorHAnsi" w:cstheme="majorHAnsi"/>
        </w:rPr>
      </w:pPr>
      <w:r w:rsidRPr="00D01696">
        <w:rPr>
          <w:rStyle w:val="StyleUnderline"/>
          <w:rFonts w:asciiTheme="majorHAnsi" w:hAnsiTheme="majorHAnsi" w:cstheme="majorHAnsi"/>
        </w:rPr>
        <w:t>The key lesson from the long list of potentially positive feedbacks and their interactions is that</w:t>
      </w:r>
      <w:r w:rsidRPr="00D01696">
        <w:rPr>
          <w:rFonts w:asciiTheme="majorHAnsi" w:hAnsiTheme="majorHAnsi" w:cstheme="majorHAnsi"/>
          <w:sz w:val="14"/>
        </w:rPr>
        <w:t xml:space="preserve"> </w:t>
      </w:r>
      <w:r w:rsidRPr="00D01696">
        <w:rPr>
          <w:rStyle w:val="Emphasis"/>
          <w:rFonts w:asciiTheme="majorHAnsi" w:hAnsiTheme="majorHAnsi" w:cstheme="majorHAnsi"/>
        </w:rPr>
        <w:t>runaway climate change</w:t>
      </w:r>
      <w:r w:rsidRPr="00D01696">
        <w:rPr>
          <w:rStyle w:val="StyleUnderline"/>
          <w:rFonts w:asciiTheme="majorHAnsi" w:hAnsiTheme="majorHAnsi" w:cstheme="majorHAnsi"/>
        </w:rPr>
        <w:t xml:space="preserve">, and runaway perturbations </w:t>
      </w:r>
      <w:proofErr w:type="gramStart"/>
      <w:r w:rsidRPr="00D01696">
        <w:rPr>
          <w:rStyle w:val="StyleUnderline"/>
          <w:rFonts w:asciiTheme="majorHAnsi" w:hAnsiTheme="majorHAnsi" w:cstheme="majorHAnsi"/>
        </w:rPr>
        <w:t>have to</w:t>
      </w:r>
      <w:proofErr w:type="gramEnd"/>
      <w:r w:rsidRPr="00D01696">
        <w:rPr>
          <w:rStyle w:val="StyleUnderline"/>
          <w:rFonts w:asciiTheme="majorHAnsi" w:hAnsiTheme="majorHAnsi" w:cstheme="majorHAnsi"/>
        </w:rPr>
        <w:t xml:space="preserve"> be </w:t>
      </w:r>
      <w:r w:rsidRPr="00D01696">
        <w:rPr>
          <w:rStyle w:val="Emphasis"/>
          <w:rFonts w:asciiTheme="majorHAnsi" w:hAnsiTheme="majorHAnsi" w:cstheme="majorHAnsi"/>
        </w:rPr>
        <w:t>take</w:t>
      </w:r>
      <w:r w:rsidRPr="00D01696">
        <w:rPr>
          <w:rStyle w:val="StyleUnderline"/>
          <w:rFonts w:asciiTheme="majorHAnsi" w:hAnsiTheme="majorHAnsi" w:cstheme="majorHAnsi"/>
        </w:rPr>
        <w:t>n as a serious possibility</w:t>
      </w:r>
      <w:r w:rsidRPr="00D01696">
        <w:rPr>
          <w:rFonts w:asciiTheme="majorHAnsi" w:hAnsiTheme="majorHAnsi" w:cstheme="majorHAnsi"/>
          <w:sz w:val="14"/>
        </w:rPr>
        <w:t xml:space="preserve">. Table 2 is just a snapshot of the type of feedbacks that have been identified (see Supplementary material for a more thorough explanation of positive feedback loops). However, </w:t>
      </w:r>
      <w:r w:rsidRPr="00D01696">
        <w:rPr>
          <w:rStyle w:val="StyleUnderline"/>
          <w:rFonts w:asciiTheme="majorHAnsi" w:hAnsiTheme="majorHAnsi" w:cstheme="majorHAnsi"/>
        </w:rPr>
        <w:t xml:space="preserve">this list is not </w:t>
      </w:r>
      <w:proofErr w:type="gramStart"/>
      <w:r w:rsidRPr="00D01696">
        <w:rPr>
          <w:rStyle w:val="StyleUnderline"/>
          <w:rFonts w:asciiTheme="majorHAnsi" w:hAnsiTheme="majorHAnsi" w:cstheme="majorHAnsi"/>
        </w:rPr>
        <w:t>exhaustive</w:t>
      </w:r>
      <w:proofErr w:type="gramEnd"/>
      <w:r w:rsidRPr="00D01696">
        <w:rPr>
          <w:rStyle w:val="StyleUnderline"/>
          <w:rFonts w:asciiTheme="majorHAnsi" w:hAnsiTheme="majorHAnsi" w:cstheme="majorHAnsi"/>
        </w:rPr>
        <w:t xml:space="preserve"> and the possibility of </w:t>
      </w:r>
      <w:r w:rsidRPr="00D01696">
        <w:rPr>
          <w:rStyle w:val="StyleUnderline"/>
          <w:rFonts w:asciiTheme="majorHAnsi" w:hAnsiTheme="majorHAnsi" w:cstheme="majorHAnsi"/>
          <w:highlight w:val="green"/>
        </w:rPr>
        <w:t>undiscovered</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rPr>
        <w:lastRenderedPageBreak/>
        <w:t xml:space="preserve">positive </w:t>
      </w:r>
      <w:r w:rsidRPr="00D01696">
        <w:rPr>
          <w:rStyle w:val="StyleUnderline"/>
          <w:rFonts w:asciiTheme="majorHAnsi" w:hAnsiTheme="majorHAnsi" w:cstheme="majorHAnsi"/>
          <w:highlight w:val="green"/>
        </w:rPr>
        <w:t>feedbacks portends</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 xml:space="preserve">even </w:t>
      </w:r>
      <w:r w:rsidRPr="00D01696">
        <w:rPr>
          <w:rStyle w:val="Emphasis"/>
          <w:rFonts w:asciiTheme="majorHAnsi" w:hAnsiTheme="majorHAnsi" w:cstheme="majorHAnsi"/>
          <w:highlight w:val="green"/>
        </w:rPr>
        <w:t>great</w:t>
      </w:r>
      <w:r w:rsidRPr="00D01696">
        <w:rPr>
          <w:rStyle w:val="Emphasis"/>
          <w:rFonts w:asciiTheme="majorHAnsi" w:hAnsiTheme="majorHAnsi" w:cstheme="majorHAnsi"/>
        </w:rPr>
        <w:t xml:space="preserve">er </w:t>
      </w:r>
      <w:r w:rsidRPr="00D01696">
        <w:rPr>
          <w:rStyle w:val="Emphasis"/>
          <w:rFonts w:asciiTheme="majorHAnsi" w:hAnsiTheme="majorHAnsi" w:cstheme="majorHAnsi"/>
          <w:highlight w:val="green"/>
        </w:rPr>
        <w:t>existential risks</w:t>
      </w:r>
      <w:r w:rsidRPr="00D01696">
        <w:rPr>
          <w:rFonts w:asciiTheme="majorHAnsi" w:hAnsiTheme="majorHAnsi" w:cstheme="majorHAnsi"/>
          <w:sz w:val="14"/>
        </w:rPr>
        <w:t xml:space="preserve">. </w:t>
      </w:r>
      <w:r w:rsidRPr="00D01696">
        <w:rPr>
          <w:rStyle w:val="StyleUnderline"/>
          <w:rFonts w:asciiTheme="majorHAnsi" w:hAnsiTheme="majorHAnsi" w:cstheme="majorHAnsi"/>
        </w:rPr>
        <w:t>The many environmental crises humankind has previously averted</w:t>
      </w:r>
      <w:r w:rsidRPr="00D01696">
        <w:rPr>
          <w:rFonts w:asciiTheme="majorHAnsi" w:hAnsiTheme="majorHAnsi" w:cstheme="majorHAnsi"/>
          <w:sz w:val="14"/>
        </w:rPr>
        <w:t xml:space="preserve"> (famine, ozone depletion, London fog, water pollution, etc.) </w:t>
      </w:r>
      <w:r w:rsidRPr="00D01696">
        <w:rPr>
          <w:rStyle w:val="StyleUnderline"/>
          <w:rFonts w:asciiTheme="majorHAnsi" w:hAnsiTheme="majorHAnsi" w:cstheme="majorHAnsi"/>
        </w:rPr>
        <w:t>were averted because of political will based on solid scientific understanding.</w:t>
      </w:r>
      <w:r w:rsidRPr="00D01696">
        <w:rPr>
          <w:rFonts w:asciiTheme="majorHAnsi" w:hAnsiTheme="majorHAnsi" w:cstheme="majorHAnsi"/>
          <w:sz w:val="14"/>
        </w:rPr>
        <w:t xml:space="preserve"> </w:t>
      </w:r>
      <w:r w:rsidRPr="00D01696">
        <w:rPr>
          <w:rStyle w:val="StyleUnderline"/>
          <w:rFonts w:asciiTheme="majorHAnsi" w:hAnsiTheme="majorHAnsi" w:cstheme="majorHAnsi"/>
        </w:rPr>
        <w:t>We cannot count on complete scientific understanding when it comes to positive feedback loops and climate change</w:t>
      </w:r>
      <w:r w:rsidRPr="00D01696">
        <w:rPr>
          <w:rFonts w:asciiTheme="majorHAnsi" w:hAnsiTheme="majorHAnsi" w:cstheme="majorHAnsi"/>
        </w:rPr>
        <w:t>.</w:t>
      </w:r>
    </w:p>
    <w:p w14:paraId="692A9F61"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Debris triggers </w:t>
      </w:r>
      <w:r w:rsidRPr="00D01696">
        <w:rPr>
          <w:rFonts w:asciiTheme="majorHAnsi" w:hAnsiTheme="majorHAnsi" w:cstheme="majorHAnsi"/>
          <w:u w:val="single"/>
        </w:rPr>
        <w:t>miscalculated war</w:t>
      </w:r>
      <w:r w:rsidRPr="00D01696">
        <w:rPr>
          <w:rFonts w:asciiTheme="majorHAnsi" w:hAnsiTheme="majorHAnsi" w:cstheme="majorHAnsi"/>
        </w:rPr>
        <w:t>.</w:t>
      </w:r>
    </w:p>
    <w:p w14:paraId="23314819"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Acton and McDonald 21</w:t>
      </w:r>
      <w:r w:rsidRPr="00D01696">
        <w:rPr>
          <w:rFonts w:asciiTheme="majorHAnsi" w:hAnsiTheme="majorHAnsi" w:cstheme="majorHAnsi"/>
        </w:rPr>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20" w:history="1">
        <w:r w:rsidRPr="00D01696">
          <w:rPr>
            <w:rStyle w:val="Hyperlink"/>
            <w:rFonts w:asciiTheme="majorHAnsi" w:hAnsiTheme="majorHAnsi" w:cstheme="majorHAnsi"/>
          </w:rPr>
          <w:t>https://www.defenseone.com/ideas/2021/12/nuclear-command-and-control-satellites-should-be-limits/187472/</w:t>
        </w:r>
      </w:hyperlink>
      <w:r w:rsidRPr="00D01696">
        <w:rPr>
          <w:rFonts w:asciiTheme="majorHAnsi" w:hAnsiTheme="majorHAnsi" w:cstheme="majorHAnsi"/>
        </w:rPr>
        <w:t>] Justin</w:t>
      </w:r>
    </w:p>
    <w:p w14:paraId="34A7A439"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When Russia blew up an old satellite with a new missile on November 15, it created </w:t>
      </w:r>
      <w:r w:rsidRPr="00D01696">
        <w:rPr>
          <w:rFonts w:asciiTheme="majorHAnsi" w:hAnsiTheme="majorHAnsi" w:cstheme="majorHAnsi"/>
          <w:u w:val="single"/>
        </w:rPr>
        <w:t xml:space="preserve">an </w:t>
      </w:r>
      <w:r w:rsidRPr="00D01696">
        <w:rPr>
          <w:rFonts w:asciiTheme="majorHAnsi" w:hAnsiTheme="majorHAnsi" w:cstheme="majorHAnsi"/>
          <w:highlight w:val="green"/>
          <w:u w:val="single"/>
        </w:rPr>
        <w:t xml:space="preserve">expanding </w:t>
      </w:r>
      <w:r w:rsidRPr="00D01696">
        <w:rPr>
          <w:rStyle w:val="Emphasis"/>
          <w:rFonts w:asciiTheme="majorHAnsi" w:hAnsiTheme="majorHAnsi" w:cstheme="majorHAnsi"/>
          <w:highlight w:val="green"/>
        </w:rPr>
        <w:t>cloud of debris</w:t>
      </w:r>
      <w:r w:rsidRPr="00D01696">
        <w:rPr>
          <w:rFonts w:asciiTheme="majorHAnsi" w:hAnsiTheme="majorHAnsi" w:cstheme="majorHAnsi"/>
          <w:u w:val="single"/>
        </w:rPr>
        <w:t xml:space="preserve"> that will </w:t>
      </w:r>
      <w:r w:rsidRPr="00D01696">
        <w:rPr>
          <w:rStyle w:val="Emphasis"/>
          <w:rFonts w:asciiTheme="majorHAnsi" w:hAnsiTheme="majorHAnsi" w:cstheme="majorHAnsi"/>
          <w:sz w:val="24"/>
          <w:highlight w:val="green"/>
        </w:rPr>
        <w:t>menace</w:t>
      </w:r>
      <w:r w:rsidRPr="00D01696">
        <w:rPr>
          <w:rStyle w:val="Emphasis"/>
          <w:rFonts w:asciiTheme="majorHAnsi" w:hAnsiTheme="majorHAnsi" w:cstheme="majorHAnsi"/>
          <w:sz w:val="24"/>
        </w:rPr>
        <w:t xml:space="preserve"> the </w:t>
      </w:r>
      <w:r w:rsidRPr="00D01696">
        <w:rPr>
          <w:rStyle w:val="Emphasis"/>
          <w:rFonts w:asciiTheme="majorHAnsi" w:hAnsiTheme="majorHAnsi" w:cstheme="majorHAnsi"/>
          <w:sz w:val="24"/>
          <w:highlight w:val="green"/>
        </w:rPr>
        <w:t>outer space</w:t>
      </w:r>
      <w:r w:rsidRPr="00D01696">
        <w:rPr>
          <w:rStyle w:val="Emphasis"/>
          <w:rFonts w:asciiTheme="majorHAnsi" w:hAnsiTheme="majorHAnsi" w:cstheme="majorHAnsi"/>
          <w:sz w:val="24"/>
        </w:rPr>
        <w:t xml:space="preserve"> environment </w:t>
      </w:r>
      <w:r w:rsidRPr="00D01696">
        <w:rPr>
          <w:rStyle w:val="Emphasis"/>
          <w:rFonts w:asciiTheme="majorHAnsi" w:hAnsiTheme="majorHAnsi" w:cstheme="majorHAnsi"/>
          <w:highlight w:val="green"/>
        </w:rPr>
        <w:t>for years</w:t>
      </w:r>
      <w:r w:rsidRPr="00D01696">
        <w:rPr>
          <w:rStyle w:val="Emphasis"/>
          <w:rFonts w:asciiTheme="majorHAnsi" w:hAnsiTheme="majorHAnsi" w:cstheme="majorHAnsi"/>
        </w:rPr>
        <w:t xml:space="preserve"> to come</w:t>
      </w:r>
      <w:r w:rsidRPr="00D01696">
        <w:rPr>
          <w:rFonts w:asciiTheme="majorHAnsi" w:hAnsiTheme="majorHAnsi" w:cstheme="majorHAnsi"/>
          <w:sz w:val="16"/>
        </w:rPr>
        <w:t xml:space="preserve">. </w:t>
      </w:r>
    </w:p>
    <w:p w14:paraId="1E5400F1" w14:textId="77777777" w:rsidR="002E7DF0" w:rsidRPr="00D01696" w:rsidRDefault="002E7DF0" w:rsidP="002E7DF0">
      <w:pPr>
        <w:rPr>
          <w:rFonts w:asciiTheme="majorHAnsi" w:hAnsiTheme="majorHAnsi" w:cstheme="majorHAnsi"/>
          <w:sz w:val="16"/>
        </w:rPr>
      </w:pPr>
      <w:r w:rsidRPr="00D01696">
        <w:rPr>
          <w:rStyle w:val="Emphasis"/>
          <w:rFonts w:asciiTheme="majorHAnsi" w:hAnsiTheme="majorHAnsi" w:cstheme="majorHAnsi"/>
        </w:rPr>
        <w:t xml:space="preserve">Hypersonic </w:t>
      </w:r>
      <w:r w:rsidRPr="00D01696">
        <w:rPr>
          <w:rStyle w:val="Emphasis"/>
          <w:rFonts w:asciiTheme="majorHAnsi" w:hAnsiTheme="majorHAnsi" w:cstheme="majorHAnsi"/>
          <w:highlight w:val="green"/>
        </w:rPr>
        <w:t>fragments</w:t>
      </w:r>
      <w:r w:rsidRPr="00D01696">
        <w:rPr>
          <w:rFonts w:asciiTheme="majorHAnsi" w:hAnsiTheme="majorHAnsi" w:cstheme="majorHAnsi"/>
          <w:highlight w:val="green"/>
          <w:u w:val="single"/>
        </w:rPr>
        <w:t xml:space="preserve"> from</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collision</w:t>
      </w:r>
      <w:r w:rsidRPr="00D01696">
        <w:rPr>
          <w:rFonts w:asciiTheme="majorHAnsi" w:hAnsiTheme="majorHAnsi" w:cstheme="majorHAnsi"/>
          <w:u w:val="single"/>
        </w:rPr>
        <w:t xml:space="preserve"> with Moscow’s ground-launched</w:t>
      </w:r>
      <w:r w:rsidRPr="00D01696">
        <w:rPr>
          <w:rFonts w:asciiTheme="majorHAnsi" w:hAnsiTheme="majorHAnsi" w:cstheme="majorHAnsi"/>
          <w:sz w:val="16"/>
        </w:rPr>
        <w:t xml:space="preserve">, </w:t>
      </w:r>
      <w:r w:rsidRPr="00D01696">
        <w:rPr>
          <w:rFonts w:asciiTheme="majorHAnsi" w:hAnsiTheme="majorHAnsi" w:cstheme="majorHAnsi"/>
          <w:u w:val="single"/>
        </w:rPr>
        <w:t xml:space="preserve">anti-satellite weapon risk </w:t>
      </w:r>
      <w:r w:rsidRPr="00D01696">
        <w:rPr>
          <w:rStyle w:val="Emphasis"/>
          <w:rFonts w:asciiTheme="majorHAnsi" w:hAnsiTheme="majorHAnsi" w:cstheme="majorHAnsi"/>
          <w:highlight w:val="green"/>
        </w:rPr>
        <w:t>destroy</w:t>
      </w:r>
      <w:r w:rsidRPr="00D01696">
        <w:rPr>
          <w:rStyle w:val="Emphasis"/>
          <w:rFonts w:asciiTheme="majorHAnsi" w:hAnsiTheme="majorHAnsi" w:cstheme="majorHAnsi"/>
        </w:rPr>
        <w:t xml:space="preserve">ing </w:t>
      </w:r>
      <w:r w:rsidRPr="00D01696">
        <w:rPr>
          <w:rStyle w:val="Emphasis"/>
          <w:rFonts w:asciiTheme="majorHAnsi" w:hAnsiTheme="majorHAnsi" w:cstheme="majorHAnsi"/>
          <w:highlight w:val="green"/>
        </w:rPr>
        <w:t>other satellites</w:t>
      </w:r>
      <w:r w:rsidRPr="00D01696">
        <w:rPr>
          <w:rFonts w:asciiTheme="majorHAnsi" w:hAnsiTheme="majorHAnsi" w:cstheme="majorHAnsi"/>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17B4D60D"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But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greatest danger</w:t>
      </w:r>
      <w:r w:rsidRPr="00D01696">
        <w:rPr>
          <w:rFonts w:asciiTheme="majorHAnsi" w:hAnsiTheme="majorHAnsi" w:cstheme="majorHAnsi"/>
          <w:u w:val="single"/>
        </w:rPr>
        <w:t xml:space="preserve"> that this </w:t>
      </w:r>
      <w:r w:rsidRPr="00D01696">
        <w:rPr>
          <w:rStyle w:val="Emphasis"/>
          <w:rFonts w:asciiTheme="majorHAnsi" w:hAnsiTheme="majorHAnsi" w:cstheme="majorHAnsi"/>
        </w:rPr>
        <w:t>careless stunt</w:t>
      </w:r>
      <w:r w:rsidRPr="00D01696">
        <w:rPr>
          <w:rFonts w:asciiTheme="majorHAnsi" w:hAnsiTheme="majorHAnsi" w:cstheme="majorHAnsi"/>
          <w:u w:val="single"/>
        </w:rPr>
        <w:t xml:space="preserve"> highlighted </w:t>
      </w:r>
      <w:r w:rsidRPr="00D01696">
        <w:rPr>
          <w:rFonts w:asciiTheme="majorHAnsi" w:hAnsiTheme="majorHAnsi" w:cstheme="majorHAnsi"/>
          <w:highlight w:val="green"/>
          <w:u w:val="single"/>
        </w:rPr>
        <w:t>is to</w:t>
      </w:r>
      <w:r w:rsidRPr="00D01696">
        <w:rPr>
          <w:rFonts w:asciiTheme="majorHAnsi" w:hAnsiTheme="majorHAnsi" w:cstheme="majorHAnsi"/>
          <w:u w:val="single"/>
        </w:rPr>
        <w:t xml:space="preserve"> a </w:t>
      </w:r>
      <w:r w:rsidRPr="00D01696">
        <w:rPr>
          <w:rStyle w:val="Emphasis"/>
          <w:rFonts w:asciiTheme="majorHAnsi" w:hAnsiTheme="majorHAnsi" w:cstheme="majorHAnsi"/>
        </w:rPr>
        <w:t>different potential target</w:t>
      </w:r>
      <w:r w:rsidRPr="00D01696">
        <w:rPr>
          <w:rFonts w:asciiTheme="majorHAnsi" w:hAnsiTheme="majorHAnsi" w:cstheme="majorHAnsi"/>
          <w:sz w:val="16"/>
        </w:rPr>
        <w:t xml:space="preserve">: </w:t>
      </w:r>
      <w:r w:rsidRPr="00D01696">
        <w:rPr>
          <w:rStyle w:val="Emphasis"/>
          <w:rFonts w:asciiTheme="majorHAnsi" w:hAnsiTheme="majorHAnsi" w:cstheme="majorHAnsi"/>
        </w:rPr>
        <w:t xml:space="preserve">high-altitude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used </w:t>
      </w:r>
      <w:r w:rsidRPr="00D01696">
        <w:rPr>
          <w:rStyle w:val="Emphasis"/>
          <w:rFonts w:asciiTheme="majorHAnsi" w:hAnsiTheme="majorHAnsi" w:cstheme="majorHAnsi"/>
          <w:highlight w:val="green"/>
        </w:rPr>
        <w:t>for nuclear command and control</w:t>
      </w:r>
      <w:r w:rsidRPr="00D01696">
        <w:rPr>
          <w:rFonts w:asciiTheme="majorHAnsi" w:hAnsiTheme="majorHAnsi" w:cstheme="majorHAnsi"/>
          <w:sz w:val="16"/>
        </w:rPr>
        <w:t xml:space="preserve">. Those </w:t>
      </w:r>
      <w:r w:rsidRPr="00D01696">
        <w:rPr>
          <w:rStyle w:val="Emphasis"/>
          <w:rFonts w:asciiTheme="majorHAnsi" w:hAnsiTheme="majorHAnsi" w:cstheme="majorHAnsi"/>
        </w:rPr>
        <w:t>critical</w:t>
      </w:r>
      <w:r w:rsidRPr="00D01696">
        <w:rPr>
          <w:rFonts w:asciiTheme="majorHAnsi" w:hAnsiTheme="majorHAnsi" w:cstheme="majorHAnsi"/>
          <w:u w:val="single"/>
        </w:rPr>
        <w:t xml:space="preserve"> satellites face the threat of being </w:t>
      </w:r>
      <w:r w:rsidRPr="00D01696">
        <w:rPr>
          <w:rStyle w:val="Emphasis"/>
          <w:rFonts w:asciiTheme="majorHAnsi" w:hAnsiTheme="majorHAnsi" w:cstheme="majorHAnsi"/>
        </w:rPr>
        <w:t>attacked</w:t>
      </w:r>
      <w:r w:rsidRPr="00D01696">
        <w:rPr>
          <w:rFonts w:asciiTheme="majorHAnsi" w:hAnsiTheme="majorHAnsi" w:cstheme="majorHAnsi"/>
          <w:u w:val="single"/>
        </w:rPr>
        <w:t xml:space="preserve"> by co-orbital anti-satellite weapons</w:t>
      </w:r>
      <w:r w:rsidRPr="00D01696">
        <w:rPr>
          <w:rFonts w:asciiTheme="majorHAnsi" w:hAnsiTheme="majorHAnsi" w:cstheme="majorHAnsi"/>
          <w:sz w:val="16"/>
        </w:rPr>
        <w:t xml:space="preserve">, that is, other spacecraft with offensive capabilities. </w:t>
      </w:r>
      <w:r w:rsidRPr="00D01696">
        <w:rPr>
          <w:rFonts w:asciiTheme="majorHAnsi" w:hAnsiTheme="majorHAnsi" w:cstheme="majorHAnsi"/>
          <w:highlight w:val="green"/>
          <w:u w:val="single"/>
        </w:rPr>
        <w:t>Destroying 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nuclear command-and-control </w:t>
      </w:r>
      <w:r w:rsidRPr="00D01696">
        <w:rPr>
          <w:rStyle w:val="Emphasis"/>
          <w:rFonts w:asciiTheme="majorHAnsi" w:hAnsiTheme="majorHAnsi" w:cstheme="majorHAnsi"/>
          <w:highlight w:val="green"/>
        </w:rPr>
        <w:t>satellite</w:t>
      </w:r>
      <w:r w:rsidRPr="00D01696">
        <w:rPr>
          <w:rFonts w:asciiTheme="majorHAnsi" w:hAnsiTheme="majorHAnsi" w:cstheme="majorHAnsi"/>
          <w:u w:val="single"/>
        </w:rPr>
        <w:t xml:space="preserve">, even unintentionally, </w:t>
      </w:r>
      <w:r w:rsidRPr="00D01696">
        <w:rPr>
          <w:rFonts w:asciiTheme="majorHAnsi" w:hAnsiTheme="majorHAnsi" w:cstheme="majorHAnsi"/>
          <w:highlight w:val="green"/>
          <w:u w:val="single"/>
        </w:rPr>
        <w:t>could lead a</w:t>
      </w:r>
      <w:r w:rsidRPr="00D01696">
        <w:rPr>
          <w:rFonts w:asciiTheme="majorHAnsi" w:hAnsiTheme="majorHAnsi" w:cstheme="majorHAnsi"/>
          <w:sz w:val="16"/>
        </w:rPr>
        <w:t xml:space="preserve"> conventional conflict to escalate into a </w:t>
      </w:r>
      <w:r w:rsidRPr="00D01696">
        <w:rPr>
          <w:rStyle w:val="Emphasis"/>
          <w:rFonts w:asciiTheme="majorHAnsi" w:hAnsiTheme="majorHAnsi" w:cstheme="majorHAnsi"/>
          <w:highlight w:val="green"/>
        </w:rPr>
        <w:t>nuclear war</w:t>
      </w:r>
      <w:r w:rsidRPr="00D01696">
        <w:rPr>
          <w:rFonts w:asciiTheme="majorHAnsi" w:hAnsiTheme="majorHAnsi" w:cstheme="majorHAnsi"/>
          <w:sz w:val="16"/>
        </w:rPr>
        <w:t xml:space="preserve">. As such, the United States, China, and Russia have a shared interest in ensuring the security of each other’s high-altitude satellites. </w:t>
      </w:r>
    </w:p>
    <w:p w14:paraId="0F84628E"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highlight w:val="green"/>
          <w:u w:val="single"/>
        </w:rPr>
        <w:t xml:space="preserve">Satellites are </w:t>
      </w:r>
      <w:r w:rsidRPr="00D01696">
        <w:rPr>
          <w:rStyle w:val="Emphasis"/>
          <w:rFonts w:asciiTheme="majorHAnsi" w:hAnsiTheme="majorHAnsi" w:cstheme="majorHAnsi"/>
          <w:highlight w:val="green"/>
        </w:rPr>
        <w:t>integral to</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U</w:t>
      </w:r>
      <w:r w:rsidRPr="00D01696">
        <w:rPr>
          <w:rStyle w:val="Emphasis"/>
          <w:rFonts w:asciiTheme="majorHAnsi" w:hAnsiTheme="majorHAnsi" w:cstheme="majorHAnsi"/>
        </w:rPr>
        <w:t xml:space="preserve">nited </w:t>
      </w:r>
      <w:r w:rsidRPr="00D01696">
        <w:rPr>
          <w:rStyle w:val="Emphasis"/>
          <w:rFonts w:asciiTheme="majorHAnsi" w:hAnsiTheme="majorHAnsi" w:cstheme="majorHAnsi"/>
          <w:highlight w:val="green"/>
        </w:rPr>
        <w:t>S</w:t>
      </w:r>
      <w:r w:rsidRPr="00D01696">
        <w:rPr>
          <w:rStyle w:val="Emphasis"/>
          <w:rFonts w:asciiTheme="majorHAnsi" w:hAnsiTheme="majorHAnsi" w:cstheme="majorHAnsi"/>
        </w:rPr>
        <w:t>tates’ nuclear command-and-control system</w:t>
      </w:r>
      <w:r w:rsidRPr="00D01696">
        <w:rPr>
          <w:rFonts w:asciiTheme="majorHAnsi" w:hAnsiTheme="majorHAnsi" w:cstheme="majorHAnsi"/>
          <w:u w:val="single"/>
        </w:rPr>
        <w:t xml:space="preserve">. They would be the preferred means to transmit a </w:t>
      </w:r>
      <w:r w:rsidRPr="00D01696">
        <w:rPr>
          <w:rStyle w:val="Emphasis"/>
          <w:rFonts w:asciiTheme="majorHAnsi" w:hAnsiTheme="majorHAnsi" w:cstheme="majorHAnsi"/>
        </w:rPr>
        <w:t>presidential order to use nuclear weapons</w:t>
      </w:r>
      <w:r w:rsidRPr="00D01696">
        <w:rPr>
          <w:rFonts w:asciiTheme="majorHAnsi" w:hAnsiTheme="majorHAnsi" w:cstheme="majorHAnsi"/>
          <w:u w:val="single"/>
        </w:rPr>
        <w:t xml:space="preserve"> and would </w:t>
      </w:r>
      <w:r w:rsidRPr="00D01696">
        <w:rPr>
          <w:rStyle w:val="Emphasis"/>
          <w:rFonts w:asciiTheme="majorHAnsi" w:hAnsiTheme="majorHAnsi" w:cstheme="majorHAnsi"/>
        </w:rPr>
        <w:t>provide</w:t>
      </w:r>
      <w:r w:rsidRPr="00D01696">
        <w:rPr>
          <w:rFonts w:asciiTheme="majorHAnsi" w:hAnsiTheme="majorHAnsi" w:cstheme="majorHAnsi"/>
          <w:u w:val="single"/>
        </w:rPr>
        <w:t xml:space="preserve"> the first warning</w:t>
      </w:r>
      <w:r w:rsidRPr="00D01696">
        <w:rPr>
          <w:rFonts w:asciiTheme="majorHAnsi" w:hAnsiTheme="majorHAnsi" w:cstheme="majorHAnsi"/>
          <w:sz w:val="16"/>
        </w:rPr>
        <w:t xml:space="preserve"> of an incoming nuclear attack. </w:t>
      </w:r>
      <w:r w:rsidRPr="00D01696">
        <w:rPr>
          <w:rFonts w:asciiTheme="majorHAnsi" w:hAnsiTheme="majorHAnsi" w:cstheme="majorHAnsi"/>
          <w:highlight w:val="green"/>
          <w:u w:val="single"/>
        </w:rPr>
        <w:t>Russia</w:t>
      </w:r>
      <w:r w:rsidRPr="00D01696">
        <w:rPr>
          <w:rFonts w:asciiTheme="majorHAnsi" w:hAnsiTheme="majorHAnsi" w:cstheme="majorHAnsi"/>
          <w:u w:val="single"/>
        </w:rPr>
        <w:t xml:space="preserve"> uses </w:t>
      </w:r>
      <w:r w:rsidRPr="00D01696">
        <w:rPr>
          <w:rStyle w:val="Emphasis"/>
          <w:rFonts w:asciiTheme="majorHAnsi" w:hAnsiTheme="majorHAnsi" w:cstheme="majorHAnsi"/>
        </w:rPr>
        <w:t>satellites for similar purposes</w:t>
      </w:r>
      <w:r w:rsidRPr="00D01696">
        <w:rPr>
          <w:rFonts w:asciiTheme="majorHAnsi" w:hAnsiTheme="majorHAnsi" w:cstheme="majorHAnsi"/>
          <w:sz w:val="16"/>
        </w:rPr>
        <w:t xml:space="preserve">, even if it appears not to rely on them quite as much as the United States. While little is publicly known about China’s nuclear command-and-control system, the U.S. Department of Defense has assessed that </w:t>
      </w:r>
      <w:r w:rsidRPr="00D01696">
        <w:rPr>
          <w:rFonts w:asciiTheme="majorHAnsi" w:hAnsiTheme="majorHAnsi" w:cstheme="majorHAnsi"/>
          <w:highlight w:val="green"/>
          <w:u w:val="single"/>
        </w:rPr>
        <w:t>China</w:t>
      </w:r>
      <w:r w:rsidRPr="00D01696">
        <w:rPr>
          <w:rFonts w:asciiTheme="majorHAnsi" w:hAnsiTheme="majorHAnsi" w:cstheme="majorHAnsi"/>
          <w:u w:val="single"/>
        </w:rPr>
        <w:t xml:space="preserve"> is in the process of developing a </w:t>
      </w:r>
      <w:r w:rsidRPr="00D01696">
        <w:rPr>
          <w:rStyle w:val="Emphasis"/>
          <w:rFonts w:asciiTheme="majorHAnsi" w:hAnsiTheme="majorHAnsi" w:cstheme="majorHAnsi"/>
        </w:rPr>
        <w:t xml:space="preserve">space-based </w:t>
      </w:r>
      <w:r w:rsidRPr="00D01696">
        <w:rPr>
          <w:rStyle w:val="Emphasis"/>
          <w:rFonts w:asciiTheme="majorHAnsi" w:hAnsiTheme="majorHAnsi" w:cstheme="majorHAnsi"/>
          <w:highlight w:val="green"/>
        </w:rPr>
        <w:t>early-warning</w:t>
      </w:r>
      <w:r w:rsidRPr="00D01696">
        <w:rPr>
          <w:rStyle w:val="Emphasis"/>
          <w:rFonts w:asciiTheme="majorHAnsi" w:hAnsiTheme="majorHAnsi" w:cstheme="majorHAnsi"/>
        </w:rPr>
        <w:t xml:space="preserve"> system</w:t>
      </w:r>
      <w:r w:rsidRPr="00D01696">
        <w:rPr>
          <w:rFonts w:asciiTheme="majorHAnsi" w:hAnsiTheme="majorHAnsi" w:cstheme="majorHAnsi"/>
          <w:sz w:val="16"/>
        </w:rPr>
        <w:t xml:space="preserve">. </w:t>
      </w:r>
    </w:p>
    <w:p w14:paraId="64C58D0B"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The most </w:t>
      </w:r>
      <w:r w:rsidRPr="00D01696">
        <w:rPr>
          <w:rStyle w:val="Emphasis"/>
          <w:rFonts w:asciiTheme="majorHAnsi" w:hAnsiTheme="majorHAnsi" w:cstheme="majorHAnsi"/>
        </w:rPr>
        <w:t>important nuclear command-and-control satellites</w:t>
      </w:r>
      <w:r w:rsidRPr="00D01696">
        <w:rPr>
          <w:rFonts w:asciiTheme="majorHAnsi" w:hAnsiTheme="majorHAnsi" w:cstheme="majorHAnsi"/>
          <w:u w:val="single"/>
        </w:rPr>
        <w:t>—those for communications and early warning—</w:t>
      </w:r>
      <w:proofErr w:type="gramStart"/>
      <w:r w:rsidRPr="00D01696">
        <w:rPr>
          <w:rFonts w:asciiTheme="majorHAnsi" w:hAnsiTheme="majorHAnsi" w:cstheme="majorHAnsi"/>
          <w:u w:val="single"/>
        </w:rPr>
        <w:t xml:space="preserve">are </w:t>
      </w:r>
      <w:r w:rsidRPr="00D01696">
        <w:rPr>
          <w:rStyle w:val="Emphasis"/>
          <w:rFonts w:asciiTheme="majorHAnsi" w:hAnsiTheme="majorHAnsi" w:cstheme="majorHAnsi"/>
        </w:rPr>
        <w:t>located in</w:t>
      </w:r>
      <w:proofErr w:type="gramEnd"/>
      <w:r w:rsidRPr="00D01696">
        <w:rPr>
          <w:rStyle w:val="Emphasis"/>
          <w:rFonts w:asciiTheme="majorHAnsi" w:hAnsiTheme="majorHAnsi" w:cstheme="majorHAnsi"/>
        </w:rPr>
        <w:t xml:space="preserve"> high-altitude orbits</w:t>
      </w:r>
      <w:r w:rsidRPr="00D01696">
        <w:rPr>
          <w:rFonts w:asciiTheme="majorHAnsi" w:hAnsiTheme="majorHAnsi" w:cstheme="majorHAnsi"/>
          <w:sz w:val="16"/>
        </w:rPr>
        <w:t xml:space="preserve">. Fortunately, most are strung out about 22,500 miles above the equator—far above the debris from Russia’s ground-launched anti-satellite weapon test. These </w:t>
      </w:r>
      <w:r w:rsidRPr="00D01696">
        <w:rPr>
          <w:rStyle w:val="Emphasis"/>
          <w:rFonts w:asciiTheme="majorHAnsi" w:hAnsiTheme="majorHAnsi" w:cstheme="majorHAnsi"/>
          <w:sz w:val="24"/>
          <w:highlight w:val="green"/>
        </w:rPr>
        <w:t>satellites</w:t>
      </w:r>
      <w:r w:rsidRPr="00D01696">
        <w:rPr>
          <w:rStyle w:val="Emphasis"/>
          <w:rFonts w:asciiTheme="majorHAnsi" w:hAnsiTheme="majorHAnsi" w:cstheme="majorHAnsi"/>
          <w:sz w:val="24"/>
        </w:rPr>
        <w:t xml:space="preserve">, however, </w:t>
      </w:r>
      <w:r w:rsidRPr="00D01696">
        <w:rPr>
          <w:rStyle w:val="Emphasis"/>
          <w:rFonts w:asciiTheme="majorHAnsi" w:hAnsiTheme="majorHAnsi" w:cstheme="majorHAnsi"/>
          <w:sz w:val="24"/>
          <w:highlight w:val="green"/>
        </w:rPr>
        <w:t>are growing</w:t>
      </w:r>
      <w:r w:rsidRPr="00D01696">
        <w:rPr>
          <w:rStyle w:val="Emphasis"/>
          <w:rFonts w:asciiTheme="majorHAnsi" w:hAnsiTheme="majorHAnsi" w:cstheme="majorHAnsi"/>
          <w:sz w:val="24"/>
        </w:rPr>
        <w:t xml:space="preserve"> more </w:t>
      </w:r>
      <w:r w:rsidRPr="00D01696">
        <w:rPr>
          <w:rStyle w:val="Emphasis"/>
          <w:rFonts w:asciiTheme="majorHAnsi" w:hAnsiTheme="majorHAnsi" w:cstheme="majorHAnsi"/>
          <w:sz w:val="24"/>
          <w:highlight w:val="green"/>
        </w:rPr>
        <w:t>vulnerable</w:t>
      </w:r>
      <w:r w:rsidRPr="00D01696">
        <w:rPr>
          <w:rFonts w:asciiTheme="majorHAnsi" w:hAnsiTheme="majorHAnsi" w:cstheme="majorHAnsi"/>
          <w:sz w:val="16"/>
        </w:rPr>
        <w:t xml:space="preserve">, particularly to co-orbital anti-satellite weapons.  </w:t>
      </w:r>
    </w:p>
    <w:p w14:paraId="09C0C653"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 xml:space="preserve">Nuclear command-and-control satellites might be attacked </w:t>
      </w:r>
      <w:r w:rsidRPr="00D01696">
        <w:rPr>
          <w:rStyle w:val="Emphasis"/>
          <w:rFonts w:asciiTheme="majorHAnsi" w:hAnsiTheme="majorHAnsi" w:cstheme="majorHAnsi"/>
        </w:rPr>
        <w:t>deliberately</w:t>
      </w:r>
      <w:r w:rsidRPr="00D01696">
        <w:rPr>
          <w:rFonts w:asciiTheme="majorHAnsi" w:hAnsiTheme="majorHAnsi" w:cstheme="majorHAnsi"/>
          <w:sz w:val="16"/>
        </w:rPr>
        <w:t xml:space="preserve">, </w:t>
      </w:r>
      <w:r w:rsidRPr="00D01696">
        <w:rPr>
          <w:rFonts w:asciiTheme="majorHAnsi" w:hAnsiTheme="majorHAnsi" w:cstheme="majorHAnsi"/>
          <w:u w:val="single"/>
        </w:rPr>
        <w:t xml:space="preserve">as </w:t>
      </w:r>
      <w:r w:rsidRPr="00D01696">
        <w:rPr>
          <w:rFonts w:asciiTheme="majorHAnsi" w:hAnsiTheme="majorHAnsi" w:cstheme="majorHAnsi"/>
          <w:highlight w:val="green"/>
          <w:u w:val="single"/>
        </w:rPr>
        <w:t xml:space="preserve">the </w:t>
      </w:r>
      <w:r w:rsidRPr="00D01696">
        <w:rPr>
          <w:rStyle w:val="Emphasis"/>
          <w:rFonts w:asciiTheme="majorHAnsi" w:hAnsiTheme="majorHAnsi" w:cstheme="majorHAnsi"/>
          <w:highlight w:val="green"/>
        </w:rPr>
        <w:t>prelude</w:t>
      </w:r>
      <w:r w:rsidRPr="00D01696">
        <w:rPr>
          <w:rFonts w:asciiTheme="majorHAnsi" w:hAnsiTheme="majorHAnsi" w:cstheme="majorHAnsi"/>
          <w:highlight w:val="green"/>
          <w:u w:val="single"/>
        </w:rPr>
        <w:t xml:space="preserve"> to a nuclear war</w:t>
      </w:r>
      <w:r w:rsidRPr="00D01696">
        <w:rPr>
          <w:rFonts w:asciiTheme="majorHAnsi" w:hAnsiTheme="majorHAnsi" w:cstheme="majorHAnsi"/>
          <w:sz w:val="16"/>
        </w:rPr>
        <w:t xml:space="preserve">. In a conventional conflict, if China, Russia, or the United States decided to use nuclear weapons first—or believed that its opponent was about to do so—it might try to </w:t>
      </w:r>
      <w:r w:rsidRPr="00D01696">
        <w:rPr>
          <w:rStyle w:val="Emphasis"/>
          <w:rFonts w:asciiTheme="majorHAnsi" w:hAnsiTheme="majorHAnsi" w:cstheme="majorHAnsi"/>
        </w:rPr>
        <w:t>degrade</w:t>
      </w:r>
      <w:r w:rsidRPr="00D01696">
        <w:rPr>
          <w:rFonts w:asciiTheme="majorHAnsi" w:hAnsiTheme="majorHAnsi" w:cstheme="majorHAnsi"/>
          <w:u w:val="single"/>
        </w:rPr>
        <w:t xml:space="preserve"> the adversary’s nuclear command-and-control </w:t>
      </w:r>
      <w:r w:rsidRPr="00D01696">
        <w:rPr>
          <w:rFonts w:asciiTheme="majorHAnsi" w:hAnsiTheme="majorHAnsi" w:cstheme="majorHAnsi"/>
          <w:u w:val="single"/>
        </w:rPr>
        <w:lastRenderedPageBreak/>
        <w:t xml:space="preserve">system </w:t>
      </w:r>
      <w:r w:rsidRPr="00D01696">
        <w:rPr>
          <w:rStyle w:val="Emphasis"/>
          <w:rFonts w:asciiTheme="majorHAnsi" w:hAnsiTheme="majorHAnsi" w:cstheme="majorHAnsi"/>
        </w:rPr>
        <w:t>preemptively</w:t>
      </w:r>
      <w:r w:rsidRPr="00D01696">
        <w:rPr>
          <w:rFonts w:asciiTheme="majorHAnsi" w:hAnsiTheme="majorHAnsi" w:cstheme="majorHAnsi"/>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3852423" w14:textId="77777777" w:rsidR="002E7DF0" w:rsidRPr="00D01696" w:rsidRDefault="002E7DF0" w:rsidP="002E7DF0">
      <w:pPr>
        <w:rPr>
          <w:rStyle w:val="Emphasis"/>
          <w:rFonts w:asciiTheme="majorHAnsi" w:hAnsiTheme="majorHAnsi" w:cstheme="majorHAnsi"/>
          <w:sz w:val="24"/>
        </w:rPr>
      </w:pPr>
      <w:r w:rsidRPr="00D01696">
        <w:rPr>
          <w:rFonts w:asciiTheme="majorHAnsi" w:hAnsiTheme="majorHAnsi" w:cstheme="majorHAnsi"/>
          <w:sz w:val="16"/>
        </w:rPr>
        <w:t>In a conventional war, however, nuclear command-and-control satellites might be attacked and threatened for altogether different reasons—</w:t>
      </w:r>
      <w:r w:rsidRPr="00D01696">
        <w:rPr>
          <w:rFonts w:asciiTheme="majorHAnsi" w:hAnsiTheme="majorHAnsi" w:cstheme="majorHAnsi"/>
          <w:highlight w:val="green"/>
          <w:u w:val="single"/>
        </w:rPr>
        <w:t>creating</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risk</w:t>
      </w:r>
      <w:r w:rsidRPr="00D01696">
        <w:rPr>
          <w:rFonts w:asciiTheme="majorHAnsi" w:hAnsiTheme="majorHAnsi" w:cstheme="majorHAnsi"/>
          <w:u w:val="single"/>
        </w:rPr>
        <w:t xml:space="preserve"> that </w:t>
      </w:r>
      <w:r w:rsidRPr="00D01696">
        <w:rPr>
          <w:rStyle w:val="Emphasis"/>
          <w:rFonts w:asciiTheme="majorHAnsi" w:hAnsiTheme="majorHAnsi" w:cstheme="majorHAnsi"/>
          <w:sz w:val="24"/>
          <w:highlight w:val="green"/>
        </w:rPr>
        <w:t>nuclear war</w:t>
      </w:r>
      <w:r w:rsidRPr="00D01696">
        <w:rPr>
          <w:rStyle w:val="Emphasis"/>
          <w:rFonts w:asciiTheme="majorHAnsi" w:hAnsiTheme="majorHAnsi" w:cstheme="majorHAnsi"/>
          <w:sz w:val="24"/>
        </w:rPr>
        <w:t xml:space="preserve"> might be </w:t>
      </w:r>
      <w:r w:rsidRPr="00D01696">
        <w:rPr>
          <w:rStyle w:val="Emphasis"/>
          <w:rFonts w:asciiTheme="majorHAnsi" w:hAnsiTheme="majorHAnsi" w:cstheme="majorHAnsi"/>
          <w:sz w:val="24"/>
          <w:highlight w:val="green"/>
        </w:rPr>
        <w:t>triggered inadvertently</w:t>
      </w:r>
      <w:r w:rsidRPr="00D01696">
        <w:rPr>
          <w:rStyle w:val="Emphasis"/>
          <w:rFonts w:asciiTheme="majorHAnsi" w:hAnsiTheme="majorHAnsi" w:cstheme="majorHAnsi"/>
          <w:sz w:val="24"/>
        </w:rPr>
        <w:t xml:space="preserve">.  </w:t>
      </w:r>
    </w:p>
    <w:p w14:paraId="65C81F37"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u w:val="single"/>
        </w:rPr>
        <w:t>The United States</w:t>
      </w:r>
      <w:proofErr w:type="gramStart"/>
      <w:r w:rsidRPr="00D01696">
        <w:rPr>
          <w:rFonts w:asciiTheme="majorHAnsi" w:hAnsiTheme="majorHAnsi" w:cstheme="majorHAnsi"/>
          <w:u w:val="single"/>
        </w:rPr>
        <w:t>, in particular, is</w:t>
      </w:r>
      <w:proofErr w:type="gramEnd"/>
      <w:r w:rsidRPr="00D01696">
        <w:rPr>
          <w:rFonts w:asciiTheme="majorHAnsi" w:hAnsiTheme="majorHAnsi" w:cstheme="majorHAnsi"/>
          <w:u w:val="single"/>
        </w:rPr>
        <w:t xml:space="preserve"> </w:t>
      </w:r>
      <w:r w:rsidRPr="00D01696">
        <w:rPr>
          <w:rStyle w:val="Emphasis"/>
          <w:rFonts w:asciiTheme="majorHAnsi" w:hAnsiTheme="majorHAnsi" w:cstheme="majorHAnsi"/>
        </w:rPr>
        <w:t>deeply reliant on satellites</w:t>
      </w:r>
      <w:r w:rsidRPr="00D01696">
        <w:rPr>
          <w:rFonts w:asciiTheme="majorHAnsi" w:hAnsiTheme="majorHAnsi" w:cstheme="majorHAnsi"/>
          <w:sz w:val="16"/>
        </w:rPr>
        <w:t xml:space="preserve"> to enable conventional operations. Moreover, most, if not all, </w:t>
      </w:r>
      <w:r w:rsidRPr="00D01696">
        <w:rPr>
          <w:rFonts w:asciiTheme="majorHAnsi" w:hAnsiTheme="majorHAnsi" w:cstheme="majorHAnsi"/>
          <w:u w:val="single"/>
        </w:rPr>
        <w:t xml:space="preserve">nuclear command-and-control satellites also support </w:t>
      </w:r>
      <w:r w:rsidRPr="00D01696">
        <w:rPr>
          <w:rStyle w:val="Emphasis"/>
          <w:rFonts w:asciiTheme="majorHAnsi" w:hAnsiTheme="majorHAnsi" w:cstheme="majorHAnsi"/>
        </w:rPr>
        <w:t>nonnuclear missions</w:t>
      </w:r>
      <w:r w:rsidRPr="00D01696">
        <w:rPr>
          <w:rFonts w:asciiTheme="majorHAnsi" w:hAnsiTheme="majorHAnsi" w:cstheme="majorHAnsi"/>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49626C47"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highlight w:val="green"/>
          <w:u w:val="single"/>
        </w:rPr>
        <w:t>Washington</w:t>
      </w:r>
      <w:r w:rsidRPr="00D01696">
        <w:rPr>
          <w:rFonts w:asciiTheme="majorHAnsi" w:hAnsiTheme="majorHAnsi" w:cstheme="majorHAnsi"/>
          <w:u w:val="single"/>
        </w:rPr>
        <w:t xml:space="preserve"> would be </w:t>
      </w:r>
      <w:r w:rsidRPr="00D01696">
        <w:rPr>
          <w:rStyle w:val="Emphasis"/>
          <w:rFonts w:asciiTheme="majorHAnsi" w:hAnsiTheme="majorHAnsi" w:cstheme="majorHAnsi"/>
        </w:rPr>
        <w:t xml:space="preserve">hard </w:t>
      </w:r>
      <w:r w:rsidRPr="00D01696">
        <w:rPr>
          <w:rStyle w:val="Emphasis"/>
          <w:rFonts w:asciiTheme="majorHAnsi" w:hAnsiTheme="majorHAnsi" w:cstheme="majorHAnsi"/>
          <w:highlight w:val="green"/>
        </w:rPr>
        <w:t>pressed</w:t>
      </w:r>
      <w:r w:rsidRPr="00D01696">
        <w:rPr>
          <w:rFonts w:asciiTheme="majorHAnsi" w:hAnsiTheme="majorHAnsi" w:cstheme="majorHAnsi"/>
          <w:highlight w:val="green"/>
          <w:u w:val="single"/>
        </w:rPr>
        <w:t xml:space="preserve"> to determine the </w:t>
      </w:r>
      <w:r w:rsidRPr="00D01696">
        <w:rPr>
          <w:rStyle w:val="Emphasis"/>
          <w:rFonts w:asciiTheme="majorHAnsi" w:hAnsiTheme="majorHAnsi" w:cstheme="majorHAnsi"/>
          <w:highlight w:val="green"/>
        </w:rPr>
        <w:t>intent</w:t>
      </w:r>
      <w:r w:rsidRPr="00D01696">
        <w:rPr>
          <w:rFonts w:asciiTheme="majorHAnsi" w:hAnsiTheme="majorHAnsi" w:cstheme="majorHAnsi"/>
          <w:u w:val="single"/>
        </w:rPr>
        <w:t xml:space="preserve"> behind such attacks. It could easily </w:t>
      </w:r>
      <w:r w:rsidRPr="00D01696">
        <w:rPr>
          <w:rFonts w:asciiTheme="majorHAnsi" w:hAnsiTheme="majorHAnsi" w:cstheme="majorHAnsi"/>
          <w:highlight w:val="green"/>
          <w:u w:val="single"/>
        </w:rPr>
        <w:t xml:space="preserve">misinterpret them as </w:t>
      </w:r>
      <w:r w:rsidRPr="00D01696">
        <w:rPr>
          <w:rStyle w:val="Emphasis"/>
          <w:rFonts w:asciiTheme="majorHAnsi" w:hAnsiTheme="majorHAnsi" w:cstheme="majorHAnsi"/>
          <w:highlight w:val="green"/>
        </w:rPr>
        <w:t>prep</w:t>
      </w:r>
      <w:r w:rsidRPr="00D01696">
        <w:rPr>
          <w:rStyle w:val="Emphasis"/>
          <w:rFonts w:asciiTheme="majorHAnsi" w:hAnsiTheme="majorHAnsi" w:cstheme="majorHAnsi"/>
        </w:rPr>
        <w:t xml:space="preserve">arations </w:t>
      </w:r>
      <w:r w:rsidRPr="00D01696">
        <w:rPr>
          <w:rStyle w:val="Emphasis"/>
          <w:rFonts w:asciiTheme="majorHAnsi" w:hAnsiTheme="majorHAnsi" w:cstheme="majorHAnsi"/>
          <w:highlight w:val="green"/>
        </w:rPr>
        <w:t>for a nuclear war</w:t>
      </w:r>
      <w:r w:rsidRPr="00D01696">
        <w:rPr>
          <w:rFonts w:asciiTheme="majorHAnsi" w:hAnsiTheme="majorHAnsi" w:cstheme="majorHAnsi"/>
          <w:u w:val="single"/>
        </w:rPr>
        <w:t xml:space="preserve"> and </w:t>
      </w:r>
      <w:r w:rsidRPr="00D01696">
        <w:rPr>
          <w:rStyle w:val="Emphasis"/>
          <w:rFonts w:asciiTheme="majorHAnsi" w:hAnsiTheme="majorHAnsi" w:cstheme="majorHAnsi"/>
        </w:rPr>
        <w:t>respond accordingly</w:t>
      </w:r>
      <w:r w:rsidRPr="00D01696">
        <w:rPr>
          <w:rFonts w:asciiTheme="majorHAnsi" w:hAnsiTheme="majorHAnsi" w:cstheme="majorHAnsi"/>
          <w:u w:val="single"/>
        </w:rPr>
        <w:t xml:space="preserve">. It might threaten to use nuclear weapons unless its </w:t>
      </w:r>
      <w:r w:rsidRPr="00D01696">
        <w:rPr>
          <w:rStyle w:val="Emphasis"/>
          <w:rFonts w:asciiTheme="majorHAnsi" w:hAnsiTheme="majorHAnsi" w:cstheme="majorHAnsi"/>
        </w:rPr>
        <w:t>adversary backed off</w:t>
      </w:r>
      <w:r w:rsidRPr="00D01696">
        <w:rPr>
          <w:rFonts w:asciiTheme="majorHAnsi" w:hAnsiTheme="majorHAnsi" w:cstheme="majorHAnsi"/>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5FE0BDD4" w14:textId="77777777" w:rsidR="002E7DF0" w:rsidRPr="00D01696" w:rsidRDefault="002E7DF0" w:rsidP="002E7DF0">
      <w:pPr>
        <w:rPr>
          <w:rFonts w:asciiTheme="majorHAnsi" w:hAnsiTheme="majorHAnsi" w:cstheme="majorHAnsi"/>
          <w:sz w:val="16"/>
        </w:rPr>
      </w:pPr>
      <w:r w:rsidRPr="00D01696">
        <w:rPr>
          <w:rFonts w:asciiTheme="majorHAnsi" w:hAnsiTheme="majorHAnsi" w:cstheme="majorHAnsi"/>
          <w:sz w:val="16"/>
        </w:rPr>
        <w:t xml:space="preserve">To make matters worse, </w:t>
      </w:r>
      <w:r w:rsidRPr="00D01696">
        <w:rPr>
          <w:rFonts w:asciiTheme="majorHAnsi" w:hAnsiTheme="majorHAnsi" w:cstheme="majorHAnsi"/>
          <w:u w:val="single"/>
        </w:rPr>
        <w:t xml:space="preserve">it </w:t>
      </w:r>
      <w:r w:rsidRPr="00D01696">
        <w:rPr>
          <w:rFonts w:asciiTheme="majorHAnsi" w:hAnsiTheme="majorHAnsi" w:cstheme="majorHAnsi"/>
          <w:highlight w:val="green"/>
          <w:u w:val="single"/>
        </w:rPr>
        <w:t>might not take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actual </w:t>
      </w:r>
      <w:r w:rsidRPr="00D01696">
        <w:rPr>
          <w:rStyle w:val="Emphasis"/>
          <w:rFonts w:asciiTheme="majorHAnsi" w:hAnsiTheme="majorHAnsi" w:cstheme="majorHAnsi"/>
          <w:highlight w:val="green"/>
        </w:rPr>
        <w:t>attacks</w:t>
      </w:r>
      <w:r w:rsidRPr="00D01696">
        <w:rPr>
          <w:rStyle w:val="Emphasis"/>
          <w:rFonts w:asciiTheme="majorHAnsi" w:hAnsiTheme="majorHAnsi" w:cstheme="majorHAnsi"/>
        </w:rPr>
        <w:t xml:space="preserve"> against nuclear command-and-control satellites </w:t>
      </w:r>
      <w:r w:rsidRPr="00D01696">
        <w:rPr>
          <w:rStyle w:val="Emphasis"/>
          <w:rFonts w:asciiTheme="majorHAnsi" w:hAnsiTheme="majorHAnsi" w:cstheme="majorHAnsi"/>
          <w:highlight w:val="green"/>
        </w:rPr>
        <w:t>to spark this</w:t>
      </w:r>
      <w:r w:rsidRPr="00D01696">
        <w:rPr>
          <w:rFonts w:asciiTheme="majorHAnsi" w:hAnsiTheme="majorHAnsi" w:cstheme="majorHAnsi"/>
          <w:u w:val="single"/>
        </w:rPr>
        <w:t xml:space="preserve"> kind of escalation</w:t>
      </w:r>
      <w:r w:rsidRPr="00D01696">
        <w:rPr>
          <w:rFonts w:asciiTheme="majorHAnsi" w:hAnsiTheme="majorHAnsi" w:cstheme="majorHAnsi"/>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79EB269E"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Any nuclear war causes </w:t>
      </w:r>
      <w:r w:rsidRPr="00D01696">
        <w:rPr>
          <w:rFonts w:asciiTheme="majorHAnsi" w:hAnsiTheme="majorHAnsi" w:cstheme="majorHAnsi"/>
          <w:u w:val="single"/>
        </w:rPr>
        <w:t>extinction</w:t>
      </w:r>
      <w:r w:rsidRPr="00D01696">
        <w:rPr>
          <w:rFonts w:asciiTheme="majorHAnsi" w:hAnsiTheme="majorHAnsi" w:cstheme="majorHAnsi"/>
        </w:rPr>
        <w:t xml:space="preserve"> – ice age and famine.</w:t>
      </w:r>
    </w:p>
    <w:p w14:paraId="4D356ABE" w14:textId="77777777" w:rsidR="002E7DF0" w:rsidRPr="00D01696" w:rsidRDefault="002E7DF0" w:rsidP="002E7DF0">
      <w:pPr>
        <w:rPr>
          <w:rFonts w:asciiTheme="majorHAnsi" w:hAnsiTheme="majorHAnsi" w:cstheme="majorHAnsi"/>
        </w:rPr>
      </w:pPr>
      <w:r w:rsidRPr="00D01696">
        <w:rPr>
          <w:rFonts w:asciiTheme="majorHAnsi" w:hAnsiTheme="majorHAnsi" w:cstheme="majorHAnsi"/>
        </w:rPr>
        <w:t>Steven</w:t>
      </w:r>
      <w:r w:rsidRPr="00D01696">
        <w:rPr>
          <w:rStyle w:val="Style13ptBold"/>
          <w:rFonts w:asciiTheme="majorHAnsi" w:hAnsiTheme="majorHAnsi" w:cstheme="majorHAnsi"/>
        </w:rPr>
        <w:t xml:space="preserve"> Starr 15</w:t>
      </w:r>
      <w:r w:rsidRPr="00D01696">
        <w:rPr>
          <w:rFonts w:asciiTheme="majorHAnsi" w:hAnsiTheme="majorHAnsi" w:cstheme="majorHAnsi"/>
        </w:rPr>
        <w:t xml:space="preserve"> [Director of the University of Missouri’s Clinical Laboratory Science Program, as well as a senior scientist at the </w:t>
      </w:r>
      <w:hyperlink r:id="rId21" w:tgtFrame="_blank" w:history="1">
        <w:r w:rsidRPr="00D01696">
          <w:rPr>
            <w:rStyle w:val="Hyperlink"/>
            <w:rFonts w:asciiTheme="majorHAnsi" w:hAnsiTheme="majorHAnsi" w:cstheme="majorHAnsi"/>
          </w:rPr>
          <w:t>Physicians for Social Responsibility</w:t>
        </w:r>
      </w:hyperlink>
      <w:r w:rsidRPr="00D01696">
        <w:rPr>
          <w:rFonts w:asciiTheme="majorHAnsi" w:hAnsiTheme="majorHAnsi" w:cstheme="majorHAnsi"/>
        </w:rPr>
        <w:t>. He has worked with the Swiss, Chilean, and Swedish governments in support of their efforts at the United Nations to eliminate thousands of high-</w:t>
      </w:r>
      <w:proofErr w:type="gramStart"/>
      <w:r w:rsidRPr="00D01696">
        <w:rPr>
          <w:rFonts w:asciiTheme="majorHAnsi" w:hAnsiTheme="majorHAnsi" w:cstheme="majorHAnsi"/>
        </w:rPr>
        <w:t>alert</w:t>
      </w:r>
      <w:proofErr w:type="gramEnd"/>
      <w:r w:rsidRPr="00D01696">
        <w:rPr>
          <w:rFonts w:asciiTheme="majorHAnsi" w:hAnsiTheme="majorHAnsi" w:cstheme="majorHAnsi"/>
        </w:rPr>
        <w:t xml:space="preserve">, launch-ready U.S. and Russian nuclear weapons. “Nuclear War: An Unrecognized Mass Extinction Event Waiting </w:t>
      </w:r>
      <w:proofErr w:type="gramStart"/>
      <w:r w:rsidRPr="00D01696">
        <w:rPr>
          <w:rFonts w:asciiTheme="majorHAnsi" w:hAnsiTheme="majorHAnsi" w:cstheme="majorHAnsi"/>
        </w:rPr>
        <w:t>To</w:t>
      </w:r>
      <w:proofErr w:type="gramEnd"/>
      <w:r w:rsidRPr="00D01696">
        <w:rPr>
          <w:rFonts w:asciiTheme="majorHAnsi" w:hAnsiTheme="majorHAnsi" w:cstheme="majorHAnsi"/>
        </w:rPr>
        <w:t xml:space="preserve"> Happen.” </w:t>
      </w:r>
      <w:proofErr w:type="spellStart"/>
      <w:r w:rsidRPr="00D01696">
        <w:rPr>
          <w:rFonts w:asciiTheme="majorHAnsi" w:hAnsiTheme="majorHAnsi" w:cstheme="majorHAnsi"/>
        </w:rPr>
        <w:t>Ratical</w:t>
      </w:r>
      <w:proofErr w:type="spellEnd"/>
      <w:r w:rsidRPr="00D01696">
        <w:rPr>
          <w:rFonts w:asciiTheme="majorHAnsi" w:hAnsiTheme="majorHAnsi" w:cstheme="majorHAnsi"/>
        </w:rPr>
        <w:t xml:space="preserve">. March 2015. </w:t>
      </w:r>
      <w:hyperlink r:id="rId22" w:history="1">
        <w:r w:rsidRPr="00D01696">
          <w:rPr>
            <w:rStyle w:val="Hyperlink"/>
            <w:rFonts w:asciiTheme="majorHAnsi" w:hAnsiTheme="majorHAnsi" w:cstheme="majorHAnsi"/>
          </w:rPr>
          <w:t>https://ratical.org/radiation/NuclearExtinction/StevenStarr022815.html</w:t>
        </w:r>
      </w:hyperlink>
      <w:r w:rsidRPr="00D01696">
        <w:rPr>
          <w:rStyle w:val="Hyperlink"/>
          <w:rFonts w:asciiTheme="majorHAnsi" w:hAnsiTheme="majorHAnsi" w:cstheme="majorHAnsi"/>
        </w:rPr>
        <w:t>]</w:t>
      </w:r>
      <w:r w:rsidRPr="00D01696">
        <w:rPr>
          <w:rFonts w:asciiTheme="majorHAnsi" w:hAnsiTheme="majorHAnsi" w:cstheme="majorHAnsi"/>
        </w:rPr>
        <w:t xml:space="preserve"> TG </w:t>
      </w:r>
    </w:p>
    <w:p w14:paraId="154CD1DE"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A </w:t>
      </w:r>
      <w:r w:rsidRPr="00D01696">
        <w:rPr>
          <w:rFonts w:asciiTheme="majorHAnsi" w:hAnsiTheme="majorHAnsi" w:cstheme="majorHAnsi"/>
          <w:highlight w:val="green"/>
          <w:u w:val="single"/>
        </w:rPr>
        <w:t>war</w:t>
      </w:r>
      <w:r w:rsidRPr="00D01696">
        <w:rPr>
          <w:rFonts w:asciiTheme="majorHAnsi" w:hAnsiTheme="majorHAnsi" w:cstheme="majorHAnsi"/>
          <w:u w:val="single"/>
        </w:rPr>
        <w:t xml:space="preserve"> fought </w:t>
      </w:r>
      <w:r w:rsidRPr="00D01696">
        <w:rPr>
          <w:rFonts w:asciiTheme="majorHAnsi" w:hAnsiTheme="majorHAnsi" w:cstheme="majorHAnsi"/>
          <w:highlight w:val="green"/>
          <w:u w:val="single"/>
        </w:rPr>
        <w:t>with</w:t>
      </w:r>
      <w:r w:rsidRPr="00D01696">
        <w:rPr>
          <w:rFonts w:asciiTheme="majorHAnsi" w:hAnsiTheme="majorHAnsi" w:cstheme="majorHAnsi"/>
          <w:u w:val="single"/>
        </w:rPr>
        <w:t xml:space="preserve"> 21st century strategic </w:t>
      </w:r>
      <w:r w:rsidRPr="00D01696">
        <w:rPr>
          <w:rFonts w:asciiTheme="majorHAnsi" w:hAnsiTheme="majorHAnsi" w:cstheme="majorHAnsi"/>
          <w:highlight w:val="green"/>
          <w:u w:val="single"/>
        </w:rPr>
        <w:t>nuclear weapons would be</w:t>
      </w:r>
      <w:r w:rsidRPr="00D01696">
        <w:rPr>
          <w:rFonts w:asciiTheme="majorHAnsi" w:hAnsiTheme="majorHAnsi" w:cstheme="majorHAnsi"/>
          <w:u w:val="single"/>
        </w:rPr>
        <w:t xml:space="preserve"> more than just a </w:t>
      </w:r>
      <w:r w:rsidRPr="00D01696">
        <w:rPr>
          <w:rStyle w:val="Emphasis"/>
          <w:rFonts w:asciiTheme="majorHAnsi" w:hAnsiTheme="majorHAnsi" w:cstheme="majorHAnsi"/>
        </w:rPr>
        <w:t>great catastrophe in human history</w:t>
      </w:r>
      <w:r w:rsidRPr="00D01696">
        <w:rPr>
          <w:rFonts w:asciiTheme="majorHAnsi" w:hAnsiTheme="majorHAnsi" w:cstheme="majorHAnsi"/>
          <w:u w:val="single"/>
        </w:rPr>
        <w:t xml:space="preserve">. If we allow it to happen, such a war would be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mass extinction event</w:t>
      </w:r>
      <w:r w:rsidRPr="00D01696">
        <w:rPr>
          <w:rFonts w:asciiTheme="majorHAnsi" w:hAnsiTheme="majorHAnsi" w:cstheme="majorHAnsi"/>
          <w:u w:val="single"/>
        </w:rPr>
        <w:t xml:space="preserve"> that </w:t>
      </w:r>
      <w:hyperlink r:id="rId23" w:history="1">
        <w:r w:rsidRPr="00D01696">
          <w:rPr>
            <w:rFonts w:asciiTheme="majorHAnsi" w:hAnsiTheme="majorHAnsi" w:cstheme="majorHAnsi"/>
            <w:u w:val="single"/>
          </w:rPr>
          <w:t>ends human history</w:t>
        </w:r>
      </w:hyperlink>
      <w:r w:rsidRPr="00D01696">
        <w:rPr>
          <w:rFonts w:asciiTheme="majorHAnsi" w:hAnsiTheme="majorHAnsi" w:cstheme="majorHAnsi"/>
          <w:sz w:val="14"/>
        </w:rPr>
        <w:t xml:space="preserve">. There is a profound difference between extinction and “an unprecedented disaster,” or even “the end of civilization,” because even after such an immense catastrophe, human life would go on. </w:t>
      </w:r>
    </w:p>
    <w:p w14:paraId="3F1BF921"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u w:val="single"/>
        </w:rPr>
        <w:t xml:space="preserve">But extinction, by definition, is an event of </w:t>
      </w:r>
      <w:r w:rsidRPr="00D01696">
        <w:rPr>
          <w:rStyle w:val="Emphasis"/>
          <w:rFonts w:asciiTheme="majorHAnsi" w:hAnsiTheme="majorHAnsi" w:cstheme="majorHAnsi"/>
        </w:rPr>
        <w:t>utter finality,</w:t>
      </w:r>
      <w:r w:rsidRPr="00D01696">
        <w:rPr>
          <w:rFonts w:asciiTheme="majorHAnsi" w:hAnsiTheme="majorHAnsi" w:cstheme="majorHAnsi"/>
          <w:u w:val="single"/>
        </w:rPr>
        <w:t xml:space="preserve"> and a nuclear war that could cause human extinction should really be </w:t>
      </w:r>
      <w:r w:rsidRPr="00D01696">
        <w:rPr>
          <w:rStyle w:val="Emphasis"/>
          <w:rFonts w:asciiTheme="majorHAnsi" w:hAnsiTheme="majorHAnsi" w:cstheme="majorHAnsi"/>
        </w:rPr>
        <w:t>considered as the ultimate criminal act</w:t>
      </w:r>
      <w:r w:rsidRPr="00D01696">
        <w:rPr>
          <w:rFonts w:asciiTheme="majorHAnsi" w:hAnsiTheme="majorHAnsi" w:cstheme="majorHAnsi"/>
          <w:sz w:val="14"/>
        </w:rPr>
        <w:t xml:space="preserve">. It certainly would be the crime to end all crimes. </w:t>
      </w:r>
    </w:p>
    <w:p w14:paraId="2F314BC5"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u w:val="single"/>
        </w:rPr>
        <w:t xml:space="preserve">The </w:t>
      </w:r>
      <w:r w:rsidRPr="00D01696">
        <w:rPr>
          <w:rStyle w:val="Emphasis"/>
          <w:rFonts w:asciiTheme="majorHAnsi" w:hAnsiTheme="majorHAnsi" w:cstheme="majorHAnsi"/>
        </w:rPr>
        <w:t xml:space="preserve">world’s </w:t>
      </w:r>
      <w:r w:rsidRPr="00D01696">
        <w:rPr>
          <w:rStyle w:val="Emphasis"/>
          <w:rFonts w:asciiTheme="majorHAnsi" w:hAnsiTheme="majorHAnsi" w:cstheme="majorHAnsi"/>
          <w:highlight w:val="green"/>
        </w:rPr>
        <w:t>leading climatologists</w:t>
      </w:r>
      <w:r w:rsidRPr="00D01696">
        <w:rPr>
          <w:rFonts w:asciiTheme="majorHAnsi" w:hAnsiTheme="majorHAnsi" w:cstheme="majorHAnsi"/>
          <w:u w:val="single"/>
        </w:rPr>
        <w:t xml:space="preserve"> now </w:t>
      </w:r>
      <w:r w:rsidRPr="00D01696">
        <w:rPr>
          <w:rFonts w:asciiTheme="majorHAnsi" w:hAnsiTheme="majorHAnsi" w:cstheme="majorHAnsi"/>
          <w:highlight w:val="green"/>
          <w:u w:val="single"/>
        </w:rPr>
        <w:t>tell us</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nuclear war</w:t>
      </w:r>
      <w:r w:rsidRPr="00D01696">
        <w:rPr>
          <w:rFonts w:asciiTheme="majorHAnsi" w:hAnsiTheme="majorHAnsi" w:cstheme="majorHAnsi"/>
          <w:u w:val="single"/>
        </w:rPr>
        <w:t xml:space="preserve"> </w:t>
      </w:r>
      <w:r w:rsidRPr="00D01696">
        <w:rPr>
          <w:rStyle w:val="Emphasis"/>
          <w:rFonts w:asciiTheme="majorHAnsi" w:hAnsiTheme="majorHAnsi" w:cstheme="majorHAnsi"/>
        </w:rPr>
        <w:t>threatens</w:t>
      </w:r>
      <w:r w:rsidRPr="00D01696">
        <w:rPr>
          <w:rFonts w:asciiTheme="majorHAnsi" w:hAnsiTheme="majorHAnsi" w:cstheme="majorHAnsi"/>
          <w:u w:val="single"/>
        </w:rPr>
        <w:t xml:space="preserve"> our continued existence as a species</w:t>
      </w:r>
      <w:r w:rsidRPr="00D01696">
        <w:rPr>
          <w:rFonts w:asciiTheme="majorHAnsi" w:hAnsiTheme="majorHAnsi" w:cstheme="majorHAnsi"/>
          <w:sz w:val="14"/>
        </w:rPr>
        <w:t xml:space="preserve">. Their studies predict that a large nuclear war, especially one fought with strategic nuclear weapons, would </w:t>
      </w:r>
      <w:r w:rsidRPr="00D01696">
        <w:rPr>
          <w:rFonts w:asciiTheme="majorHAnsi" w:hAnsiTheme="majorHAnsi" w:cstheme="majorHAnsi"/>
          <w:highlight w:val="green"/>
          <w:u w:val="single"/>
        </w:rPr>
        <w:t xml:space="preserve">create </w:t>
      </w:r>
      <w:hyperlink r:id="rId24" w:history="1">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post-war environment</w:t>
        </w:r>
        <w:r w:rsidRPr="00D01696">
          <w:rPr>
            <w:rFonts w:asciiTheme="majorHAnsi" w:hAnsiTheme="majorHAnsi" w:cstheme="majorHAnsi"/>
            <w:highlight w:val="green"/>
            <w:u w:val="single"/>
          </w:rPr>
          <w:t xml:space="preserve"> in which for many years </w:t>
        </w:r>
        <w:r w:rsidRPr="00D01696">
          <w:rPr>
            <w:rStyle w:val="StyleUnderline"/>
            <w:rFonts w:asciiTheme="majorHAnsi" w:hAnsiTheme="majorHAnsi" w:cstheme="majorHAnsi"/>
            <w:highlight w:val="green"/>
          </w:rPr>
          <w:t xml:space="preserve">it would be </w:t>
        </w:r>
        <w:r w:rsidRPr="00D01696">
          <w:rPr>
            <w:rStyle w:val="Emphasis"/>
            <w:rFonts w:asciiTheme="majorHAnsi" w:hAnsiTheme="majorHAnsi" w:cstheme="majorHAnsi"/>
            <w:highlight w:val="green"/>
          </w:rPr>
          <w:t>too cold and dark to even grow food</w:t>
        </w:r>
      </w:hyperlink>
      <w:r w:rsidRPr="00D01696">
        <w:rPr>
          <w:rFonts w:asciiTheme="majorHAnsi" w:hAnsiTheme="majorHAnsi" w:cstheme="majorHAnsi"/>
          <w:u w:val="single"/>
        </w:rPr>
        <w:t xml:space="preserve">. Their findings make it clear that not only humans, but </w:t>
      </w:r>
      <w:r w:rsidRPr="00D01696">
        <w:rPr>
          <w:rStyle w:val="Emphasis"/>
          <w:rFonts w:asciiTheme="majorHAnsi" w:hAnsiTheme="majorHAnsi" w:cstheme="majorHAnsi"/>
        </w:rPr>
        <w:t xml:space="preserve">most large animals and </w:t>
      </w:r>
      <w:r w:rsidRPr="00D01696">
        <w:rPr>
          <w:rStyle w:val="Emphasis"/>
          <w:rFonts w:asciiTheme="majorHAnsi" w:hAnsiTheme="majorHAnsi" w:cstheme="majorHAnsi"/>
        </w:rPr>
        <w:lastRenderedPageBreak/>
        <w:t>many other forms of complex life</w:t>
      </w:r>
      <w:r w:rsidRPr="00D01696">
        <w:rPr>
          <w:rFonts w:asciiTheme="majorHAnsi" w:hAnsiTheme="majorHAnsi" w:cstheme="majorHAnsi"/>
          <w:u w:val="single"/>
        </w:rPr>
        <w:t xml:space="preserve"> would likely </w:t>
      </w:r>
      <w:r w:rsidRPr="00D01696">
        <w:rPr>
          <w:rStyle w:val="Emphasis"/>
          <w:rFonts w:asciiTheme="majorHAnsi" w:hAnsiTheme="majorHAnsi" w:cstheme="majorHAnsi"/>
        </w:rPr>
        <w:t>vanish</w:t>
      </w:r>
      <w:r w:rsidRPr="00D01696">
        <w:rPr>
          <w:rFonts w:asciiTheme="majorHAnsi" w:hAnsiTheme="majorHAnsi" w:cstheme="majorHAnsi"/>
          <w:u w:val="single"/>
        </w:rPr>
        <w:t xml:space="preserve"> forever in a nuclear darkness of our own making.</w:t>
      </w:r>
      <w:r w:rsidRPr="00D01696">
        <w:rPr>
          <w:rFonts w:asciiTheme="majorHAnsi" w:hAnsiTheme="majorHAnsi" w:cstheme="majorHAnsi"/>
          <w:sz w:val="14"/>
        </w:rPr>
        <w:t xml:space="preserve"> </w:t>
      </w:r>
    </w:p>
    <w:p w14:paraId="113483CF"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The environmental consequences of nuclear war would attack the ecological support systems of life at every level. </w:t>
      </w:r>
      <w:r w:rsidRPr="00D01696">
        <w:rPr>
          <w:rStyle w:val="Emphasis"/>
          <w:rFonts w:asciiTheme="majorHAnsi" w:hAnsiTheme="majorHAnsi" w:cstheme="majorHAnsi"/>
        </w:rPr>
        <w:t xml:space="preserve">Radioactive </w:t>
      </w:r>
      <w:r w:rsidRPr="00D01696">
        <w:rPr>
          <w:rStyle w:val="Emphasis"/>
          <w:rFonts w:asciiTheme="majorHAnsi" w:hAnsiTheme="majorHAnsi" w:cstheme="majorHAnsi"/>
          <w:highlight w:val="green"/>
        </w:rPr>
        <w:t>fallout</w:t>
      </w:r>
      <w:r w:rsidRPr="00D01696">
        <w:rPr>
          <w:rFonts w:asciiTheme="majorHAnsi" w:hAnsiTheme="majorHAnsi" w:cstheme="majorHAnsi"/>
          <w:u w:val="single"/>
        </w:rPr>
        <w:t xml:space="preserve">, produced not only by nuclear bombs, but also by the destruction of nuclear power plants and their spent fuel pools, </w:t>
      </w:r>
      <w:r w:rsidRPr="00D01696">
        <w:rPr>
          <w:rFonts w:asciiTheme="majorHAnsi" w:hAnsiTheme="majorHAnsi" w:cstheme="majorHAnsi"/>
          <w:highlight w:val="green"/>
          <w:u w:val="single"/>
        </w:rPr>
        <w:t xml:space="preserve">would </w:t>
      </w:r>
      <w:r w:rsidRPr="00D01696">
        <w:rPr>
          <w:rStyle w:val="Emphasis"/>
          <w:rFonts w:asciiTheme="majorHAnsi" w:hAnsiTheme="majorHAnsi" w:cstheme="majorHAnsi"/>
          <w:highlight w:val="green"/>
        </w:rPr>
        <w:t>poison</w:t>
      </w:r>
      <w:r w:rsidRPr="00D01696">
        <w:rPr>
          <w:rFonts w:asciiTheme="majorHAnsi" w:hAnsiTheme="majorHAnsi" w:cstheme="majorHAnsi"/>
          <w:highlight w:val="green"/>
          <w:u w:val="single"/>
        </w:rPr>
        <w:t xml:space="preserve"> the biosphere</w:t>
      </w:r>
      <w:r w:rsidRPr="00D01696">
        <w:rPr>
          <w:rFonts w:asciiTheme="majorHAnsi" w:hAnsiTheme="majorHAnsi" w:cstheme="majorHAnsi"/>
          <w:u w:val="single"/>
        </w:rPr>
        <w:t xml:space="preserve">. Millions of tons of </w:t>
      </w:r>
      <w:r w:rsidRPr="00D01696">
        <w:rPr>
          <w:rFonts w:asciiTheme="majorHAnsi" w:hAnsiTheme="majorHAnsi" w:cstheme="majorHAnsi"/>
          <w:highlight w:val="green"/>
          <w:u w:val="single"/>
        </w:rPr>
        <w:t>smoke would</w:t>
      </w:r>
      <w:r w:rsidRPr="00D01696">
        <w:rPr>
          <w:rFonts w:asciiTheme="majorHAnsi" w:hAnsiTheme="majorHAnsi" w:cstheme="majorHAnsi"/>
          <w:u w:val="single"/>
        </w:rPr>
        <w:t xml:space="preserve"> act to </w:t>
      </w:r>
      <w:hyperlink r:id="rId25" w:history="1">
        <w:r w:rsidRPr="00D01696">
          <w:rPr>
            <w:rFonts w:asciiTheme="majorHAnsi" w:hAnsiTheme="majorHAnsi" w:cstheme="majorHAnsi"/>
            <w:highlight w:val="green"/>
            <w:u w:val="single"/>
          </w:rPr>
          <w:t>destroy</w:t>
        </w:r>
        <w:r w:rsidRPr="00D01696">
          <w:rPr>
            <w:rFonts w:asciiTheme="majorHAnsi" w:hAnsiTheme="majorHAnsi" w:cstheme="majorHAnsi"/>
            <w:u w:val="single"/>
          </w:rPr>
          <w:t xml:space="preserve"> Earth’s protective </w:t>
        </w:r>
        <w:r w:rsidRPr="00D01696">
          <w:rPr>
            <w:rFonts w:asciiTheme="majorHAnsi" w:hAnsiTheme="majorHAnsi" w:cstheme="majorHAnsi"/>
            <w:highlight w:val="green"/>
            <w:u w:val="single"/>
          </w:rPr>
          <w:t>ozone</w:t>
        </w:r>
        <w:r w:rsidRPr="00D01696">
          <w:rPr>
            <w:rFonts w:asciiTheme="majorHAnsi" w:hAnsiTheme="majorHAnsi" w:cstheme="majorHAnsi"/>
            <w:u w:val="single"/>
          </w:rPr>
          <w:t xml:space="preserve"> layer</w:t>
        </w:r>
      </w:hyperlink>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block</w:t>
      </w:r>
      <w:r w:rsidRPr="00D01696">
        <w:rPr>
          <w:rStyle w:val="Emphasis"/>
          <w:rFonts w:asciiTheme="majorHAnsi" w:hAnsiTheme="majorHAnsi" w:cstheme="majorHAnsi"/>
        </w:rPr>
        <w:t xml:space="preserve"> most </w:t>
      </w:r>
      <w:r w:rsidRPr="00D01696">
        <w:rPr>
          <w:rStyle w:val="Emphasis"/>
          <w:rFonts w:asciiTheme="majorHAnsi" w:hAnsiTheme="majorHAnsi" w:cstheme="majorHAnsi"/>
          <w:highlight w:val="green"/>
        </w:rPr>
        <w:t>sunlight</w:t>
      </w:r>
      <w:r w:rsidRPr="00D01696">
        <w:rPr>
          <w:rStyle w:val="Emphasis"/>
          <w:rFonts w:asciiTheme="majorHAnsi" w:hAnsiTheme="majorHAnsi" w:cstheme="majorHAnsi"/>
        </w:rPr>
        <w:t xml:space="preserve"> from reaching Earth’s surface, </w:t>
      </w:r>
      <w:r w:rsidRPr="00D01696">
        <w:rPr>
          <w:rStyle w:val="Emphasis"/>
          <w:rFonts w:asciiTheme="majorHAnsi" w:hAnsiTheme="majorHAnsi" w:cstheme="majorHAnsi"/>
          <w:highlight w:val="green"/>
        </w:rPr>
        <w:t>creating Ice Age</w:t>
      </w:r>
      <w:r w:rsidRPr="00D01696">
        <w:rPr>
          <w:rStyle w:val="Emphasis"/>
          <w:rFonts w:asciiTheme="majorHAnsi" w:hAnsiTheme="majorHAnsi" w:cstheme="majorHAnsi"/>
        </w:rPr>
        <w:t xml:space="preserve"> </w:t>
      </w:r>
      <w:r w:rsidRPr="00D01696">
        <w:rPr>
          <w:rFonts w:asciiTheme="majorHAnsi" w:hAnsiTheme="majorHAnsi" w:cstheme="majorHAnsi"/>
          <w:u w:val="single"/>
        </w:rPr>
        <w:t>weather conditions that would last for decades</w:t>
      </w:r>
      <w:r w:rsidRPr="00D01696">
        <w:rPr>
          <w:rFonts w:asciiTheme="majorHAnsi" w:hAnsiTheme="majorHAnsi" w:cstheme="majorHAnsi"/>
          <w:sz w:val="14"/>
        </w:rPr>
        <w:t xml:space="preserve">. </w:t>
      </w:r>
    </w:p>
    <w:p w14:paraId="26B15B5E" w14:textId="77777777" w:rsidR="002E7DF0" w:rsidRPr="00D01696" w:rsidRDefault="002E7DF0" w:rsidP="002E7DF0">
      <w:pPr>
        <w:rPr>
          <w:rFonts w:asciiTheme="majorHAnsi" w:hAnsiTheme="majorHAnsi" w:cstheme="majorHAnsi"/>
          <w:sz w:val="14"/>
          <w:szCs w:val="14"/>
        </w:rPr>
      </w:pPr>
      <w:r w:rsidRPr="00D01696">
        <w:rPr>
          <w:rFonts w:asciiTheme="majorHAnsi" w:hAnsiTheme="majorHAnsi" w:cstheme="majorHAnsi"/>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7D0ADD57"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4"/>
        </w:rPr>
        <w:t xml:space="preserve">Remarkably, the leaders of the Nuclear Weapon States have chosen to ignore the authoritative, long-standing scientific research done by the climatologists, research that predicts </w:t>
      </w:r>
      <w:r w:rsidRPr="00D01696">
        <w:rPr>
          <w:rFonts w:asciiTheme="majorHAnsi" w:hAnsiTheme="majorHAnsi" w:cstheme="majorHAnsi"/>
          <w:u w:val="single"/>
        </w:rPr>
        <w:t>virtually any nuclear war</w:t>
      </w:r>
      <w:r w:rsidRPr="00D01696">
        <w:rPr>
          <w:rFonts w:asciiTheme="majorHAnsi" w:hAnsiTheme="majorHAnsi" w:cstheme="majorHAnsi"/>
          <w:sz w:val="14"/>
        </w:rPr>
        <w:t xml:space="preserve">, fought with even a fraction of the operational and deployed nuclear arsenals, </w:t>
      </w:r>
      <w:r w:rsidRPr="00D01696">
        <w:rPr>
          <w:rFonts w:asciiTheme="majorHAnsi" w:hAnsiTheme="majorHAnsi" w:cstheme="majorHAnsi"/>
          <w:u w:val="single"/>
        </w:rPr>
        <w:t xml:space="preserve">will </w:t>
      </w:r>
      <w:r w:rsidRPr="00D01696">
        <w:rPr>
          <w:rFonts w:asciiTheme="majorHAnsi" w:hAnsiTheme="majorHAnsi" w:cstheme="majorHAnsi"/>
          <w:highlight w:val="green"/>
          <w:u w:val="single"/>
        </w:rPr>
        <w:t>leave the Earth</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essentially </w:t>
      </w:r>
      <w:r w:rsidRPr="00D01696">
        <w:rPr>
          <w:rStyle w:val="Emphasis"/>
          <w:rFonts w:asciiTheme="majorHAnsi" w:hAnsiTheme="majorHAnsi" w:cstheme="majorHAnsi"/>
          <w:highlight w:val="green"/>
        </w:rPr>
        <w:t>uninhabitable</w:t>
      </w:r>
      <w:r w:rsidRPr="00D01696">
        <w:rPr>
          <w:rFonts w:asciiTheme="majorHAnsi" w:hAnsiTheme="majorHAnsi" w:cstheme="majorHAnsi"/>
          <w:u w:val="single"/>
        </w:rPr>
        <w:t>.</w:t>
      </w:r>
    </w:p>
    <w:p w14:paraId="24DA5BA7" w14:textId="77777777" w:rsidR="002E7DF0" w:rsidRPr="00D01696" w:rsidRDefault="002E7DF0" w:rsidP="002E7DF0">
      <w:pPr>
        <w:rPr>
          <w:rFonts w:asciiTheme="majorHAnsi" w:hAnsiTheme="majorHAnsi" w:cstheme="majorHAnsi"/>
        </w:rPr>
      </w:pPr>
    </w:p>
    <w:p w14:paraId="67FAD1AF"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Satellites </w:t>
      </w:r>
      <w:r w:rsidRPr="00D01696">
        <w:rPr>
          <w:rFonts w:asciiTheme="majorHAnsi" w:hAnsiTheme="majorHAnsi" w:cstheme="majorHAnsi"/>
          <w:u w:val="single"/>
        </w:rPr>
        <w:t>solves the grid</w:t>
      </w:r>
      <w:r w:rsidRPr="00D01696">
        <w:rPr>
          <w:rFonts w:asciiTheme="majorHAnsi" w:hAnsiTheme="majorHAnsi" w:cstheme="majorHAnsi"/>
        </w:rPr>
        <w:t xml:space="preserve"> and every </w:t>
      </w:r>
      <w:r w:rsidRPr="00D01696">
        <w:rPr>
          <w:rFonts w:asciiTheme="majorHAnsi" w:hAnsiTheme="majorHAnsi" w:cstheme="majorHAnsi"/>
          <w:u w:val="single"/>
        </w:rPr>
        <w:t>extinction scenario</w:t>
      </w:r>
      <w:r w:rsidRPr="00D01696">
        <w:rPr>
          <w:rFonts w:asciiTheme="majorHAnsi" w:hAnsiTheme="majorHAnsi" w:cstheme="majorHAnsi"/>
        </w:rPr>
        <w:t>.</w:t>
      </w:r>
    </w:p>
    <w:p w14:paraId="1C4B135F"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 xml:space="preserve">Pellegrino &amp; </w:t>
      </w:r>
      <w:proofErr w:type="spellStart"/>
      <w:r w:rsidRPr="00D01696">
        <w:rPr>
          <w:rStyle w:val="Style13ptBold"/>
          <w:rFonts w:asciiTheme="majorHAnsi" w:hAnsiTheme="majorHAnsi" w:cstheme="majorHAnsi"/>
        </w:rPr>
        <w:t>Stang</w:t>
      </w:r>
      <w:proofErr w:type="spellEnd"/>
      <w:r w:rsidRPr="00D01696">
        <w:rPr>
          <w:rStyle w:val="Style13ptBold"/>
          <w:rFonts w:asciiTheme="majorHAnsi" w:hAnsiTheme="majorHAnsi" w:cstheme="majorHAnsi"/>
        </w:rPr>
        <w:t xml:space="preserve"> 16</w:t>
      </w:r>
      <w:r w:rsidRPr="00D01696">
        <w:rPr>
          <w:rFonts w:asciiTheme="majorHAnsi" w:hAnsiTheme="majorHAnsi" w:cstheme="majorHAnsi"/>
        </w:rPr>
        <w:t xml:space="preserve">. Massimo Pellegrino, Master’s Degree in Space Studies from ISU, with Gerald </w:t>
      </w:r>
      <w:proofErr w:type="spellStart"/>
      <w:r w:rsidRPr="00D01696">
        <w:rPr>
          <w:rFonts w:asciiTheme="majorHAnsi" w:hAnsiTheme="majorHAnsi" w:cstheme="majorHAnsi"/>
        </w:rPr>
        <w:t>Stang</w:t>
      </w:r>
      <w:proofErr w:type="spellEnd"/>
      <w:r w:rsidRPr="00D01696">
        <w:rPr>
          <w:rFonts w:asciiTheme="majorHAnsi" w:hAnsiTheme="majorHAnsi" w:cstheme="majorHAnsi"/>
        </w:rPr>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D01696">
        <w:rPr>
          <w:rFonts w:asciiTheme="majorHAnsi" w:hAnsiTheme="majorHAnsi" w:cstheme="majorHAnsi"/>
          <w:i/>
        </w:rPr>
        <w:t>EU Institute for Security Studies</w:t>
      </w:r>
      <w:r w:rsidRPr="00D01696">
        <w:rPr>
          <w:rFonts w:asciiTheme="majorHAnsi" w:hAnsiTheme="majorHAnsi" w:cstheme="majorHAnsi"/>
        </w:rPr>
        <w:t xml:space="preserve">, published July 2016, </w:t>
      </w:r>
      <w:hyperlink r:id="rId26" w:history="1">
        <w:r w:rsidRPr="00D01696">
          <w:rPr>
            <w:rStyle w:val="Hyperlink"/>
            <w:rFonts w:asciiTheme="majorHAnsi" w:hAnsiTheme="majorHAnsi" w:cstheme="majorHAnsi"/>
          </w:rPr>
          <w:t>https://www.iss.europa.eu/content/space-security-europe</w:t>
        </w:r>
      </w:hyperlink>
      <w:r w:rsidRPr="00D01696">
        <w:rPr>
          <w:rFonts w:asciiTheme="majorHAnsi" w:hAnsiTheme="majorHAnsi" w:cstheme="majorHAnsi"/>
        </w:rPr>
        <w:t>, accessed 7-10-2019) bm</w:t>
      </w:r>
    </w:p>
    <w:p w14:paraId="0732F377" w14:textId="77777777" w:rsidR="002E7DF0" w:rsidRPr="00D01696" w:rsidRDefault="002E7DF0" w:rsidP="002E7DF0">
      <w:pPr>
        <w:rPr>
          <w:rStyle w:val="StyleUnderline"/>
          <w:rFonts w:asciiTheme="majorHAnsi" w:hAnsiTheme="majorHAnsi" w:cstheme="majorHAnsi"/>
        </w:rPr>
      </w:pPr>
      <w:r w:rsidRPr="00D01696">
        <w:rPr>
          <w:rStyle w:val="StyleUnderline"/>
          <w:rFonts w:asciiTheme="majorHAnsi" w:hAnsiTheme="majorHAnsi" w:cstheme="majorHAnsi"/>
        </w:rPr>
        <w:t xml:space="preserve">Modern </w:t>
      </w:r>
      <w:r w:rsidRPr="00D01696">
        <w:rPr>
          <w:rStyle w:val="StyleUnderline"/>
          <w:rFonts w:asciiTheme="majorHAnsi" w:hAnsiTheme="majorHAnsi" w:cstheme="majorHAnsi"/>
          <w:highlight w:val="green"/>
        </w:rPr>
        <w:t xml:space="preserve">societies are </w:t>
      </w:r>
      <w:r w:rsidRPr="00D01696">
        <w:rPr>
          <w:rStyle w:val="Emphasis"/>
          <w:rFonts w:asciiTheme="majorHAnsi" w:hAnsiTheme="majorHAnsi" w:cstheme="majorHAnsi"/>
        </w:rPr>
        <w:t xml:space="preserve">highly </w:t>
      </w:r>
      <w:r w:rsidRPr="00D01696">
        <w:rPr>
          <w:rStyle w:val="Emphasis"/>
          <w:rFonts w:asciiTheme="majorHAnsi" w:hAnsiTheme="majorHAnsi" w:cstheme="majorHAnsi"/>
          <w:highlight w:val="green"/>
        </w:rPr>
        <w:t>dependent</w:t>
      </w:r>
      <w:r w:rsidRPr="00D01696">
        <w:rPr>
          <w:rStyle w:val="StyleUnderline"/>
          <w:rFonts w:asciiTheme="majorHAnsi" w:hAnsiTheme="majorHAnsi" w:cstheme="majorHAnsi"/>
          <w:highlight w:val="green"/>
        </w:rPr>
        <w:t xml:space="preserve"> on</w:t>
      </w:r>
      <w:r w:rsidRPr="00D01696">
        <w:rPr>
          <w:rStyle w:val="StyleUnderline"/>
          <w:rFonts w:asciiTheme="majorHAnsi" w:hAnsiTheme="majorHAnsi" w:cstheme="majorHAnsi"/>
        </w:rPr>
        <w:t xml:space="preserve"> the </w:t>
      </w:r>
      <w:r w:rsidRPr="00D01696">
        <w:rPr>
          <w:rStyle w:val="Emphasis"/>
          <w:rFonts w:asciiTheme="majorHAnsi" w:hAnsiTheme="majorHAnsi" w:cstheme="majorHAnsi"/>
        </w:rPr>
        <w:t xml:space="preserve">continuous operation of critical </w:t>
      </w:r>
      <w:r w:rsidRPr="00D01696">
        <w:rPr>
          <w:rStyle w:val="Emphasis"/>
          <w:rFonts w:asciiTheme="majorHAnsi" w:hAnsiTheme="majorHAnsi" w:cstheme="majorHAnsi"/>
          <w:highlight w:val="green"/>
        </w:rPr>
        <w:t>infrastructure</w:t>
      </w:r>
      <w:r w:rsidRPr="00D01696">
        <w:rPr>
          <w:rStyle w:val="StyleUnderline"/>
          <w:rFonts w:asciiTheme="majorHAnsi" w:hAnsiTheme="majorHAnsi" w:cstheme="majorHAnsi"/>
        </w:rPr>
        <w:t xml:space="preserve"> to</w:t>
      </w:r>
      <w:r w:rsidRPr="00D01696">
        <w:rPr>
          <w:rFonts w:asciiTheme="majorHAnsi" w:hAnsiTheme="majorHAnsi" w:cstheme="majorHAnsi"/>
          <w:sz w:val="12"/>
        </w:rPr>
        <w:t xml:space="preserve"> </w:t>
      </w:r>
      <w:r w:rsidRPr="00D01696">
        <w:rPr>
          <w:rStyle w:val="StyleUnderline"/>
          <w:rFonts w:asciiTheme="majorHAnsi" w:hAnsiTheme="majorHAnsi" w:cstheme="majorHAnsi"/>
        </w:rPr>
        <w:t>ensure the provision of basic goods and services</w:t>
      </w:r>
      <w:r w:rsidRPr="00D01696">
        <w:rPr>
          <w:rFonts w:asciiTheme="majorHAnsi" w:hAnsiTheme="majorHAnsi" w:cstheme="majorHAnsi"/>
          <w:sz w:val="12"/>
        </w:rPr>
        <w:t xml:space="preserve">. </w:t>
      </w:r>
      <w:r w:rsidRPr="00D01696">
        <w:rPr>
          <w:rStyle w:val="StyleUnderline"/>
          <w:rFonts w:asciiTheme="majorHAnsi" w:hAnsiTheme="majorHAnsi" w:cstheme="majorHAnsi"/>
        </w:rPr>
        <w:t>They consist of</w:t>
      </w:r>
      <w:r w:rsidRPr="00D01696">
        <w:rPr>
          <w:rFonts w:asciiTheme="majorHAnsi" w:hAnsiTheme="majorHAnsi" w:cstheme="majorHAnsi"/>
          <w:sz w:val="12"/>
        </w:rPr>
        <w:t xml:space="preserve"> assets, </w:t>
      </w:r>
      <w:proofErr w:type="gramStart"/>
      <w:r w:rsidRPr="00D01696">
        <w:rPr>
          <w:rStyle w:val="StyleUnderline"/>
          <w:rFonts w:asciiTheme="majorHAnsi" w:hAnsiTheme="majorHAnsi" w:cstheme="majorHAnsi"/>
        </w:rPr>
        <w:t>systems</w:t>
      </w:r>
      <w:proofErr w:type="gramEnd"/>
      <w:r w:rsidRPr="00D01696">
        <w:rPr>
          <w:rFonts w:asciiTheme="majorHAnsi" w:hAnsiTheme="majorHAnsi" w:cstheme="majorHAnsi"/>
          <w:sz w:val="12"/>
        </w:rPr>
        <w:t xml:space="preserve"> or parts thereof which are </w:t>
      </w:r>
      <w:r w:rsidRPr="00D01696">
        <w:rPr>
          <w:rStyle w:val="StyleUnderline"/>
          <w:rFonts w:asciiTheme="majorHAnsi" w:hAnsiTheme="majorHAnsi" w:cstheme="majorHAnsi"/>
        </w:rPr>
        <w:t xml:space="preserve">so vital, that their disruption would significantly impact the economy, national security, public health, safety, or social well-being. Examples of critical infrastructure include </w:t>
      </w:r>
      <w:r w:rsidRPr="00D01696">
        <w:rPr>
          <w:rStyle w:val="Emphasis"/>
          <w:rFonts w:asciiTheme="majorHAnsi" w:hAnsiTheme="majorHAnsi" w:cstheme="majorHAnsi"/>
        </w:rPr>
        <w:t>energy</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water</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food supply</w:t>
      </w:r>
      <w:r w:rsidRPr="00D01696">
        <w:rPr>
          <w:rStyle w:val="StyleUnderline"/>
          <w:rFonts w:asciiTheme="majorHAnsi" w:hAnsiTheme="majorHAnsi" w:cstheme="majorHAnsi"/>
        </w:rPr>
        <w:t>, communication, transportation, and waste processing systems.</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Space assets are so deeply embedded in developed economies that </w:t>
      </w:r>
      <w:r w:rsidRPr="00D01696">
        <w:rPr>
          <w:rStyle w:val="Emphasis"/>
          <w:rFonts w:asciiTheme="majorHAnsi" w:hAnsiTheme="majorHAnsi" w:cstheme="majorHAnsi"/>
          <w:highlight w:val="green"/>
        </w:rPr>
        <w:t xml:space="preserve">a day without </w:t>
      </w:r>
      <w:r w:rsidRPr="00D01696">
        <w:rPr>
          <w:rStyle w:val="Emphasis"/>
          <w:rFonts w:asciiTheme="majorHAnsi" w:hAnsiTheme="majorHAnsi" w:cstheme="majorHAnsi"/>
        </w:rPr>
        <w:t xml:space="preserve">fully functioning </w:t>
      </w:r>
      <w:r w:rsidRPr="00D01696">
        <w:rPr>
          <w:rStyle w:val="Emphasis"/>
          <w:rFonts w:asciiTheme="majorHAnsi" w:hAnsiTheme="majorHAnsi" w:cstheme="majorHAnsi"/>
          <w:highlight w:val="green"/>
        </w:rPr>
        <w:t xml:space="preserve">space </w:t>
      </w:r>
      <w:r w:rsidRPr="00D01696">
        <w:rPr>
          <w:rStyle w:val="Emphasis"/>
          <w:rFonts w:asciiTheme="majorHAnsi" w:hAnsiTheme="majorHAnsi" w:cstheme="majorHAnsi"/>
        </w:rPr>
        <w:t>capabilities</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would </w:t>
      </w:r>
      <w:r w:rsidRPr="00D01696">
        <w:rPr>
          <w:rStyle w:val="Emphasis"/>
          <w:rFonts w:asciiTheme="majorHAnsi" w:hAnsiTheme="majorHAnsi" w:cstheme="majorHAnsi"/>
        </w:rPr>
        <w:t>severely</w:t>
      </w:r>
      <w:r w:rsidRPr="00D01696">
        <w:rPr>
          <w:rFonts w:asciiTheme="majorHAnsi" w:hAnsiTheme="majorHAnsi" w:cstheme="majorHAnsi"/>
          <w:sz w:val="12"/>
        </w:rPr>
        <w:t xml:space="preserve"> restrict or even</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 xml:space="preserve">endanger </w:t>
      </w:r>
      <w:r w:rsidRPr="00D01696">
        <w:rPr>
          <w:rStyle w:val="Emphasis"/>
          <w:rFonts w:asciiTheme="majorHAnsi" w:hAnsiTheme="majorHAnsi" w:cstheme="majorHAnsi"/>
        </w:rPr>
        <w:t xml:space="preserve">our </w:t>
      </w:r>
      <w:r w:rsidRPr="00D01696">
        <w:rPr>
          <w:rStyle w:val="Emphasis"/>
          <w:rFonts w:asciiTheme="majorHAnsi" w:hAnsiTheme="majorHAnsi" w:cstheme="majorHAnsi"/>
          <w:highlight w:val="green"/>
        </w:rPr>
        <w:t>lives.</w:t>
      </w:r>
      <w:r w:rsidRPr="00D01696">
        <w:rPr>
          <w:rStyle w:val="StyleUnderline"/>
          <w:rFonts w:asciiTheme="majorHAnsi" w:hAnsiTheme="majorHAnsi" w:cstheme="majorHAnsi"/>
        </w:rPr>
        <w:t xml:space="preserve"> </w:t>
      </w:r>
    </w:p>
    <w:p w14:paraId="48B2C870" w14:textId="77777777" w:rsidR="002E7DF0" w:rsidRPr="00D01696" w:rsidRDefault="002E7DF0" w:rsidP="002E7DF0">
      <w:pPr>
        <w:rPr>
          <w:rFonts w:asciiTheme="majorHAnsi" w:hAnsiTheme="majorHAnsi" w:cstheme="majorHAnsi"/>
          <w:sz w:val="12"/>
        </w:rPr>
      </w:pPr>
      <w:r w:rsidRPr="00D01696">
        <w:rPr>
          <w:rStyle w:val="StyleUnderline"/>
          <w:rFonts w:asciiTheme="majorHAnsi" w:hAnsiTheme="majorHAnsi" w:cstheme="majorHAnsi"/>
        </w:rPr>
        <w:t xml:space="preserve">Space systems are </w:t>
      </w:r>
      <w:r w:rsidRPr="00D01696">
        <w:rPr>
          <w:rStyle w:val="StyleUnderline"/>
          <w:rFonts w:asciiTheme="majorHAnsi" w:hAnsiTheme="majorHAnsi" w:cstheme="majorHAnsi"/>
          <w:highlight w:val="green"/>
        </w:rPr>
        <w:t>critical for</w:t>
      </w:r>
      <w:r w:rsidRPr="00D01696">
        <w:rPr>
          <w:rStyle w:val="StyleUnderline"/>
          <w:rFonts w:asciiTheme="majorHAnsi" w:hAnsiTheme="majorHAnsi" w:cstheme="majorHAnsi"/>
        </w:rPr>
        <w:t xml:space="preserve"> running </w:t>
      </w:r>
      <w:r w:rsidRPr="00D01696">
        <w:rPr>
          <w:rStyle w:val="Emphasis"/>
          <w:rFonts w:asciiTheme="majorHAnsi" w:hAnsiTheme="majorHAnsi" w:cstheme="majorHAnsi"/>
        </w:rPr>
        <w:t xml:space="preserve">energy </w:t>
      </w:r>
      <w:r w:rsidRPr="00D01696">
        <w:rPr>
          <w:rStyle w:val="Emphasis"/>
          <w:rFonts w:asciiTheme="majorHAnsi" w:hAnsiTheme="majorHAnsi" w:cstheme="majorHAnsi"/>
          <w:highlight w:val="green"/>
        </w:rPr>
        <w:t>grids</w:t>
      </w:r>
      <w:r w:rsidRPr="00D01696">
        <w:rPr>
          <w:rStyle w:val="StyleUnderline"/>
          <w:rFonts w:asciiTheme="majorHAnsi" w:hAnsiTheme="majorHAnsi" w:cstheme="majorHAnsi"/>
        </w:rPr>
        <w:t xml:space="preserve"> and telecommunication networks, </w:t>
      </w:r>
      <w:r w:rsidRPr="00D01696">
        <w:rPr>
          <w:rStyle w:val="Emphasis"/>
          <w:rFonts w:asciiTheme="majorHAnsi" w:hAnsiTheme="majorHAnsi" w:cstheme="majorHAnsi"/>
        </w:rPr>
        <w:t>border</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maritime </w:t>
      </w:r>
      <w:r w:rsidRPr="00D01696">
        <w:rPr>
          <w:rStyle w:val="Emphasis"/>
          <w:rFonts w:asciiTheme="majorHAnsi" w:hAnsiTheme="majorHAnsi" w:cstheme="majorHAnsi"/>
          <w:highlight w:val="green"/>
        </w:rPr>
        <w:t>surveillance</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 xml:space="preserve">crisis </w:t>
      </w:r>
      <w:r w:rsidRPr="00D01696">
        <w:rPr>
          <w:rStyle w:val="Emphasis"/>
          <w:rFonts w:asciiTheme="majorHAnsi" w:hAnsiTheme="majorHAnsi" w:cstheme="majorHAnsi"/>
          <w:highlight w:val="green"/>
        </w:rPr>
        <w:t>management</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humanitarian </w:t>
      </w:r>
      <w:r w:rsidRPr="00D01696">
        <w:rPr>
          <w:rStyle w:val="Emphasis"/>
          <w:rFonts w:asciiTheme="majorHAnsi" w:hAnsiTheme="majorHAnsi" w:cstheme="majorHAnsi"/>
          <w:highlight w:val="green"/>
        </w:rPr>
        <w:t>operations</w:t>
      </w:r>
      <w:r w:rsidRPr="00D01696">
        <w:rPr>
          <w:rStyle w:val="StyleUnderline"/>
          <w:rFonts w:asciiTheme="majorHAnsi" w:hAnsiTheme="majorHAnsi" w:cstheme="majorHAnsi"/>
        </w:rPr>
        <w:t xml:space="preserve">, environmental and </w:t>
      </w:r>
      <w:r w:rsidRPr="00D01696">
        <w:rPr>
          <w:rStyle w:val="Emphasis"/>
          <w:rFonts w:asciiTheme="majorHAnsi" w:hAnsiTheme="majorHAnsi" w:cstheme="majorHAnsi"/>
          <w:highlight w:val="green"/>
        </w:rPr>
        <w:t>climate monitoring</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verification</w:t>
      </w:r>
      <w:r w:rsidRPr="00D01696">
        <w:rPr>
          <w:rStyle w:val="StyleUnderline"/>
          <w:rFonts w:asciiTheme="majorHAnsi" w:hAnsiTheme="majorHAnsi" w:cstheme="majorHAnsi"/>
          <w:highlight w:val="green"/>
        </w:rPr>
        <w:t xml:space="preserve"> of </w:t>
      </w:r>
      <w:r w:rsidRPr="00D01696">
        <w:rPr>
          <w:rStyle w:val="Emphasis"/>
          <w:rFonts w:asciiTheme="majorHAnsi" w:hAnsiTheme="majorHAnsi" w:cstheme="majorHAnsi"/>
        </w:rPr>
        <w:t xml:space="preserve">international </w:t>
      </w:r>
      <w:r w:rsidRPr="00D01696">
        <w:rPr>
          <w:rStyle w:val="Emphasis"/>
          <w:rFonts w:asciiTheme="majorHAnsi" w:hAnsiTheme="majorHAnsi" w:cstheme="majorHAnsi"/>
          <w:highlight w:val="green"/>
        </w:rPr>
        <w:t>treaties</w:t>
      </w:r>
      <w:r w:rsidRPr="00D01696">
        <w:rPr>
          <w:rStyle w:val="StyleUnderline"/>
          <w:rFonts w:asciiTheme="majorHAnsi" w:hAnsiTheme="majorHAnsi" w:cstheme="majorHAnsi"/>
          <w:highlight w:val="green"/>
        </w:rPr>
        <w:t xml:space="preserve"> and </w:t>
      </w:r>
      <w:r w:rsidRPr="00D01696">
        <w:rPr>
          <w:rStyle w:val="Emphasis"/>
          <w:rFonts w:asciiTheme="majorHAnsi" w:hAnsiTheme="majorHAnsi" w:cstheme="majorHAnsi"/>
          <w:highlight w:val="green"/>
        </w:rPr>
        <w:t xml:space="preserve">arms control </w:t>
      </w:r>
      <w:r w:rsidRPr="00D01696">
        <w:rPr>
          <w:rStyle w:val="Emphasis"/>
          <w:rFonts w:asciiTheme="majorHAnsi" w:hAnsiTheme="majorHAnsi" w:cstheme="majorHAnsi"/>
        </w:rPr>
        <w:t>agreements</w:t>
      </w:r>
      <w:r w:rsidRPr="00D01696">
        <w:rPr>
          <w:rStyle w:val="StyleUnderline"/>
          <w:rFonts w:asciiTheme="majorHAnsi" w:hAnsiTheme="majorHAnsi" w:cstheme="majorHAnsi"/>
        </w:rPr>
        <w:t xml:space="preserve">, </w:t>
      </w:r>
      <w:r w:rsidRPr="00D01696">
        <w:rPr>
          <w:rFonts w:asciiTheme="majorHAnsi" w:hAnsiTheme="majorHAnsi" w:cstheme="majorHAnsi"/>
          <w:sz w:val="12"/>
        </w:rPr>
        <w:t xml:space="preserve">and the fight against </w:t>
      </w:r>
      <w:proofErr w:type="spellStart"/>
      <w:r w:rsidRPr="00D01696">
        <w:rPr>
          <w:rFonts w:asciiTheme="majorHAnsi" w:hAnsiTheme="majorHAnsi" w:cstheme="majorHAnsi"/>
          <w:sz w:val="12"/>
        </w:rPr>
        <w:t>organised</w:t>
      </w:r>
      <w:proofErr w:type="spellEnd"/>
      <w:r w:rsidRPr="00D01696">
        <w:rPr>
          <w:rFonts w:asciiTheme="majorHAnsi" w:hAnsiTheme="majorHAnsi" w:cstheme="majorHAnsi"/>
          <w:sz w:val="12"/>
        </w:rPr>
        <w:t xml:space="preserve"> crime and terrorism</w:t>
      </w:r>
      <w:r w:rsidRPr="00D01696">
        <w:rPr>
          <w:rStyle w:val="StyleUnderline"/>
          <w:rFonts w:asciiTheme="majorHAnsi" w:hAnsiTheme="majorHAnsi" w:cstheme="majorHAnsi"/>
        </w:rPr>
        <w:t>.</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Space assets also provide </w:t>
      </w:r>
      <w:r w:rsidRPr="00D01696">
        <w:rPr>
          <w:rStyle w:val="StyleUnderline"/>
          <w:rFonts w:asciiTheme="majorHAnsi" w:hAnsiTheme="majorHAnsi" w:cstheme="majorHAnsi"/>
          <w:highlight w:val="green"/>
        </w:rPr>
        <w:t xml:space="preserve">the </w:t>
      </w:r>
      <w:r w:rsidRPr="00D01696">
        <w:rPr>
          <w:rStyle w:val="Emphasis"/>
          <w:rFonts w:asciiTheme="majorHAnsi" w:hAnsiTheme="majorHAnsi" w:cstheme="majorHAnsi"/>
        </w:rPr>
        <w:t xml:space="preserve">technological </w:t>
      </w:r>
      <w:r w:rsidRPr="00D01696">
        <w:rPr>
          <w:rStyle w:val="Emphasis"/>
          <w:rFonts w:asciiTheme="majorHAnsi" w:hAnsiTheme="majorHAnsi" w:cstheme="majorHAnsi"/>
          <w:highlight w:val="green"/>
        </w:rPr>
        <w:t>backbone</w:t>
      </w:r>
      <w:r w:rsidRPr="00D01696">
        <w:rPr>
          <w:rStyle w:val="StyleUnderline"/>
          <w:rFonts w:asciiTheme="majorHAnsi" w:hAnsiTheme="majorHAnsi" w:cstheme="majorHAnsi"/>
          <w:highlight w:val="green"/>
        </w:rPr>
        <w:t xml:space="preserve"> for </w:t>
      </w:r>
      <w:r w:rsidRPr="00D01696">
        <w:rPr>
          <w:rStyle w:val="Emphasis"/>
          <w:rFonts w:asciiTheme="majorHAnsi" w:hAnsiTheme="majorHAnsi" w:cstheme="majorHAnsi"/>
          <w:highlight w:val="green"/>
        </w:rPr>
        <w:t xml:space="preserve">other </w:t>
      </w:r>
      <w:r w:rsidRPr="00D01696">
        <w:rPr>
          <w:rStyle w:val="Emphasis"/>
          <w:rFonts w:asciiTheme="majorHAnsi" w:hAnsiTheme="majorHAnsi" w:cstheme="majorHAnsi"/>
        </w:rPr>
        <w:t xml:space="preserve">critical </w:t>
      </w:r>
      <w:r w:rsidRPr="00D01696">
        <w:rPr>
          <w:rStyle w:val="Emphasis"/>
          <w:rFonts w:asciiTheme="majorHAnsi" w:hAnsiTheme="majorHAnsi" w:cstheme="majorHAnsi"/>
          <w:highlight w:val="green"/>
        </w:rPr>
        <w:t>infrastructures</w:t>
      </w:r>
      <w:r w:rsidRPr="00D01696">
        <w:rPr>
          <w:rFonts w:asciiTheme="majorHAnsi" w:hAnsiTheme="majorHAnsi" w:cstheme="majorHAnsi"/>
          <w:sz w:val="12"/>
        </w:rPr>
        <w:t xml:space="preserve">. </w:t>
      </w:r>
      <w:r w:rsidRPr="00D01696">
        <w:rPr>
          <w:rStyle w:val="StyleUnderline"/>
          <w:rFonts w:asciiTheme="majorHAnsi" w:hAnsiTheme="majorHAnsi" w:cstheme="majorHAnsi"/>
          <w:highlight w:val="green"/>
        </w:rPr>
        <w:t xml:space="preserve">The </w:t>
      </w:r>
      <w:proofErr w:type="spellStart"/>
      <w:r w:rsidRPr="00D01696">
        <w:rPr>
          <w:rStyle w:val="StyleUnderline"/>
          <w:rFonts w:asciiTheme="majorHAnsi" w:hAnsiTheme="majorHAnsi" w:cstheme="majorHAnsi"/>
          <w:highlight w:val="green"/>
        </w:rPr>
        <w:t>synchronisation</w:t>
      </w:r>
      <w:proofErr w:type="spellEnd"/>
      <w:r w:rsidRPr="00D01696">
        <w:rPr>
          <w:rStyle w:val="StyleUnderline"/>
          <w:rFonts w:asciiTheme="majorHAnsi" w:hAnsiTheme="majorHAnsi" w:cstheme="majorHAnsi"/>
          <w:highlight w:val="green"/>
        </w:rPr>
        <w:t xml:space="preserve"> of </w:t>
      </w:r>
      <w:r w:rsidRPr="00D01696">
        <w:rPr>
          <w:rStyle w:val="Emphasis"/>
          <w:rFonts w:asciiTheme="majorHAnsi" w:hAnsiTheme="majorHAnsi" w:cstheme="majorHAnsi"/>
        </w:rPr>
        <w:t xml:space="preserve">power </w:t>
      </w:r>
      <w:r w:rsidRPr="00D01696">
        <w:rPr>
          <w:rStyle w:val="Emphasis"/>
          <w:rFonts w:asciiTheme="majorHAnsi" w:hAnsiTheme="majorHAnsi" w:cstheme="majorHAnsi"/>
          <w:highlight w:val="green"/>
        </w:rPr>
        <w:t>grids</w:t>
      </w:r>
      <w:r w:rsidRPr="00D01696">
        <w:rPr>
          <w:rStyle w:val="StyleUnderline"/>
          <w:rFonts w:asciiTheme="majorHAnsi" w:hAnsiTheme="majorHAnsi" w:cstheme="majorHAnsi"/>
        </w:rPr>
        <w:t xml:space="preserve"> and telecommunication networks, for example, </w:t>
      </w:r>
      <w:r w:rsidRPr="00D01696">
        <w:rPr>
          <w:rStyle w:val="StyleUnderline"/>
          <w:rFonts w:asciiTheme="majorHAnsi" w:hAnsiTheme="majorHAnsi" w:cstheme="majorHAnsi"/>
          <w:highlight w:val="green"/>
        </w:rPr>
        <w:t xml:space="preserve">is </w:t>
      </w:r>
      <w:r w:rsidRPr="00D01696">
        <w:rPr>
          <w:rStyle w:val="StyleUnderline"/>
          <w:rFonts w:asciiTheme="majorHAnsi" w:hAnsiTheme="majorHAnsi" w:cstheme="majorHAnsi"/>
        </w:rPr>
        <w:t xml:space="preserve">heavily </w:t>
      </w:r>
      <w:r w:rsidRPr="00D01696">
        <w:rPr>
          <w:rStyle w:val="StyleUnderline"/>
          <w:rFonts w:asciiTheme="majorHAnsi" w:hAnsiTheme="majorHAnsi" w:cstheme="majorHAnsi"/>
          <w:highlight w:val="green"/>
        </w:rPr>
        <w:t xml:space="preserve">dependent on GNSS </w:t>
      </w:r>
      <w:r w:rsidRPr="00D01696">
        <w:rPr>
          <w:rStyle w:val="StyleUnderline"/>
          <w:rFonts w:asciiTheme="majorHAnsi" w:hAnsiTheme="majorHAnsi" w:cstheme="majorHAnsi"/>
        </w:rPr>
        <w:t xml:space="preserve">timing </w:t>
      </w:r>
      <w:r w:rsidRPr="00D01696">
        <w:rPr>
          <w:rStyle w:val="StyleUnderline"/>
          <w:rFonts w:asciiTheme="majorHAnsi" w:hAnsiTheme="majorHAnsi" w:cstheme="majorHAnsi"/>
          <w:highlight w:val="green"/>
        </w:rPr>
        <w:t xml:space="preserve">signals and </w:t>
      </w:r>
      <w:r w:rsidRPr="00D01696">
        <w:rPr>
          <w:rStyle w:val="Emphasis"/>
          <w:rFonts w:asciiTheme="majorHAnsi" w:hAnsiTheme="majorHAnsi" w:cstheme="majorHAnsi"/>
        </w:rPr>
        <w:t xml:space="preserve">any </w:t>
      </w:r>
      <w:r w:rsidRPr="00D01696">
        <w:rPr>
          <w:rStyle w:val="Emphasis"/>
          <w:rFonts w:asciiTheme="majorHAnsi" w:hAnsiTheme="majorHAnsi" w:cstheme="majorHAnsi"/>
          <w:highlight w:val="green"/>
        </w:rPr>
        <w:t xml:space="preserve">disruption </w:t>
      </w:r>
      <w:r w:rsidRPr="00D01696">
        <w:rPr>
          <w:rStyle w:val="Emphasis"/>
          <w:rFonts w:asciiTheme="majorHAnsi" w:hAnsiTheme="majorHAnsi" w:cstheme="majorHAnsi"/>
        </w:rPr>
        <w:t xml:space="preserve">would </w:t>
      </w:r>
      <w:r w:rsidRPr="00D01696">
        <w:rPr>
          <w:rStyle w:val="Emphasis"/>
          <w:rFonts w:asciiTheme="majorHAnsi" w:hAnsiTheme="majorHAnsi" w:cstheme="majorHAnsi"/>
          <w:highlight w:val="green"/>
        </w:rPr>
        <w:t xml:space="preserve">create a domino effect </w:t>
      </w:r>
      <w:r w:rsidRPr="00D01696">
        <w:rPr>
          <w:rStyle w:val="Emphasis"/>
          <w:rFonts w:asciiTheme="majorHAnsi" w:hAnsiTheme="majorHAnsi" w:cstheme="majorHAnsi"/>
        </w:rPr>
        <w:t>on other critical infrastructures</w:t>
      </w:r>
      <w:r w:rsidRPr="00D01696">
        <w:rPr>
          <w:rFonts w:asciiTheme="majorHAnsi" w:hAnsiTheme="majorHAnsi" w:cstheme="majorHAnsi"/>
          <w:sz w:val="12"/>
        </w:rPr>
        <w:t xml:space="preserve"> (see Figure 5). </w:t>
      </w:r>
    </w:p>
    <w:p w14:paraId="0DC050F9" w14:textId="77777777" w:rsidR="002E7DF0" w:rsidRPr="00D01696" w:rsidRDefault="002E7DF0" w:rsidP="002E7DF0">
      <w:pPr>
        <w:rPr>
          <w:rFonts w:asciiTheme="majorHAnsi" w:hAnsiTheme="majorHAnsi" w:cstheme="majorHAnsi"/>
          <w:sz w:val="8"/>
          <w:szCs w:val="8"/>
        </w:rPr>
      </w:pPr>
      <w:r w:rsidRPr="00D01696">
        <w:rPr>
          <w:rFonts w:asciiTheme="majorHAnsi" w:hAnsiTheme="majorHAnsi" w:cstheme="majorHAnsi"/>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D01696">
        <w:rPr>
          <w:rFonts w:asciiTheme="majorHAnsi" w:hAnsiTheme="majorHAnsi" w:cstheme="majorHAnsi"/>
          <w:sz w:val="8"/>
          <w:szCs w:val="8"/>
        </w:rPr>
        <w:t>positioning</w:t>
      </w:r>
      <w:proofErr w:type="gramEnd"/>
      <w:r w:rsidRPr="00D01696">
        <w:rPr>
          <w:rFonts w:asciiTheme="majorHAnsi" w:hAnsiTheme="majorHAnsi" w:cstheme="majorHAnsi"/>
          <w:sz w:val="8"/>
          <w:szCs w:val="8"/>
        </w:rPr>
        <w:t xml:space="preserve"> and timing signals. Armed forces do not only use their own space </w:t>
      </w:r>
      <w:proofErr w:type="gramStart"/>
      <w:r w:rsidRPr="00D01696">
        <w:rPr>
          <w:rFonts w:asciiTheme="majorHAnsi" w:hAnsiTheme="majorHAnsi" w:cstheme="majorHAnsi"/>
          <w:sz w:val="8"/>
          <w:szCs w:val="8"/>
        </w:rPr>
        <w:t>systems, but</w:t>
      </w:r>
      <w:proofErr w:type="gramEnd"/>
      <w:r w:rsidRPr="00D01696">
        <w:rPr>
          <w:rFonts w:asciiTheme="majorHAnsi" w:hAnsiTheme="majorHAnsi" w:cstheme="majorHAnsi"/>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D01696">
        <w:rPr>
          <w:rFonts w:asciiTheme="majorHAnsi" w:hAnsiTheme="majorHAnsi" w:cstheme="majorHAnsi"/>
          <w:sz w:val="8"/>
          <w:szCs w:val="8"/>
        </w:rPr>
        <w:t>in the area of</w:t>
      </w:r>
      <w:proofErr w:type="gramEnd"/>
      <w:r w:rsidRPr="00D01696">
        <w:rPr>
          <w:rFonts w:asciiTheme="majorHAnsi" w:hAnsiTheme="majorHAnsi" w:cstheme="majorHAnsi"/>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25EF2398" w14:textId="77777777" w:rsidR="002E7DF0" w:rsidRPr="00D01696" w:rsidRDefault="002E7DF0" w:rsidP="002E7DF0">
      <w:pPr>
        <w:rPr>
          <w:rStyle w:val="StyleUnderline"/>
          <w:rFonts w:asciiTheme="majorHAnsi" w:hAnsiTheme="majorHAnsi" w:cstheme="majorHAnsi"/>
        </w:rPr>
      </w:pPr>
      <w:r w:rsidRPr="00D01696">
        <w:rPr>
          <w:rStyle w:val="StyleUnderline"/>
          <w:rFonts w:asciiTheme="majorHAnsi" w:hAnsiTheme="majorHAnsi" w:cstheme="majorHAnsi"/>
          <w:highlight w:val="green"/>
        </w:rPr>
        <w:lastRenderedPageBreak/>
        <w:t xml:space="preserve">These </w:t>
      </w:r>
      <w:r w:rsidRPr="00D01696">
        <w:rPr>
          <w:rStyle w:val="Emphasis"/>
          <w:rFonts w:asciiTheme="majorHAnsi" w:hAnsiTheme="majorHAnsi" w:cstheme="majorHAnsi"/>
        </w:rPr>
        <w:t>dependences</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engender </w:t>
      </w:r>
      <w:r w:rsidRPr="00D01696">
        <w:rPr>
          <w:rStyle w:val="Emphasis"/>
          <w:rFonts w:asciiTheme="majorHAnsi" w:hAnsiTheme="majorHAnsi" w:cstheme="majorHAnsi"/>
        </w:rPr>
        <w:t>new</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growing </w:t>
      </w:r>
      <w:r w:rsidRPr="00D01696">
        <w:rPr>
          <w:rStyle w:val="Emphasis"/>
          <w:rFonts w:asciiTheme="majorHAnsi" w:hAnsiTheme="majorHAnsi" w:cstheme="majorHAnsi"/>
          <w:highlight w:val="green"/>
        </w:rPr>
        <w:t>vulnerabilities</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Reliance on space is likely to increase further as space capabilities and services improve in diversity, </w:t>
      </w:r>
      <w:proofErr w:type="gramStart"/>
      <w:r w:rsidRPr="00D01696">
        <w:rPr>
          <w:rStyle w:val="StyleUnderline"/>
          <w:rFonts w:asciiTheme="majorHAnsi" w:hAnsiTheme="majorHAnsi" w:cstheme="majorHAnsi"/>
        </w:rPr>
        <w:t>quality</w:t>
      </w:r>
      <w:proofErr w:type="gramEnd"/>
      <w:r w:rsidRPr="00D01696">
        <w:rPr>
          <w:rStyle w:val="StyleUnderline"/>
          <w:rFonts w:asciiTheme="majorHAnsi" w:hAnsiTheme="majorHAnsi" w:cstheme="majorHAnsi"/>
        </w:rPr>
        <w:t xml:space="preserve"> and affordability.</w:t>
      </w:r>
      <w:r w:rsidRPr="00D01696">
        <w:rPr>
          <w:rFonts w:asciiTheme="majorHAnsi" w:hAnsiTheme="majorHAnsi" w:cstheme="majorHAnsi"/>
          <w:sz w:val="12"/>
        </w:rPr>
        <w:t xml:space="preserve"> Close to </w:t>
      </w:r>
      <w:r w:rsidRPr="00D01696">
        <w:rPr>
          <w:rStyle w:val="StyleUnderline"/>
          <w:rFonts w:asciiTheme="majorHAnsi" w:hAnsiTheme="majorHAnsi" w:cstheme="majorHAnsi"/>
        </w:rPr>
        <w:t>1,500 satellites with a launch mass of over 50 kg are expected to be launched over the next decade;</w:t>
      </w:r>
      <w:r w:rsidRPr="00D01696">
        <w:rPr>
          <w:rFonts w:asciiTheme="majorHAnsi" w:hAnsiTheme="majorHAnsi" w:cstheme="majorHAnsi"/>
          <w:sz w:val="12"/>
        </w:rPr>
        <w:t xml:space="preserve"> an increase of 50% compared to 2005-2014. </w:t>
      </w:r>
      <w:r w:rsidRPr="00D01696">
        <w:rPr>
          <w:rStyle w:val="StyleUnderline"/>
          <w:rFonts w:asciiTheme="majorHAnsi" w:hAnsiTheme="majorHAnsi" w:cstheme="majorHAnsi"/>
        </w:rPr>
        <w:t xml:space="preserve">This estimate excludes both the </w:t>
      </w:r>
      <w:r w:rsidRPr="00D01696">
        <w:rPr>
          <w:rStyle w:val="Emphasis"/>
          <w:rFonts w:asciiTheme="majorHAnsi" w:hAnsiTheme="majorHAnsi" w:cstheme="majorHAnsi"/>
        </w:rPr>
        <w:t>expected proliferation</w:t>
      </w:r>
      <w:r w:rsidRPr="00D01696">
        <w:rPr>
          <w:rStyle w:val="StyleUnderline"/>
          <w:rFonts w:asciiTheme="majorHAnsi" w:hAnsiTheme="majorHAnsi" w:cstheme="majorHAnsi"/>
        </w:rPr>
        <w:t xml:space="preserve"> of </w:t>
      </w:r>
      <w:r w:rsidRPr="00D01696">
        <w:rPr>
          <w:rStyle w:val="Emphasis"/>
          <w:rFonts w:asciiTheme="majorHAnsi" w:hAnsiTheme="majorHAnsi" w:cstheme="majorHAnsi"/>
        </w:rPr>
        <w:t>smaller satellites</w:t>
      </w:r>
      <w:r w:rsidRPr="00D01696">
        <w:rPr>
          <w:rFonts w:asciiTheme="majorHAnsi" w:hAnsiTheme="majorHAnsi" w:cstheme="majorHAnsi"/>
          <w:sz w:val="12"/>
        </w:rPr>
        <w:t xml:space="preserve"> (such as CubeSats), but also the planned </w:t>
      </w:r>
      <w:proofErr w:type="spellStart"/>
      <w:r w:rsidRPr="00D01696">
        <w:rPr>
          <w:rFonts w:asciiTheme="majorHAnsi" w:hAnsiTheme="majorHAnsi" w:cstheme="majorHAnsi"/>
          <w:sz w:val="12"/>
        </w:rPr>
        <w:t>OneWeb</w:t>
      </w:r>
      <w:proofErr w:type="spellEnd"/>
      <w:r w:rsidRPr="00D01696">
        <w:rPr>
          <w:rFonts w:asciiTheme="majorHAnsi" w:hAnsiTheme="majorHAnsi" w:cstheme="majorHAnsi"/>
          <w:sz w:val="12"/>
        </w:rPr>
        <w:t xml:space="preserve"> and Steam mega-constellations for global internet broadband service. </w:t>
      </w:r>
      <w:r w:rsidRPr="00D01696">
        <w:rPr>
          <w:rStyle w:val="StyleUnderline"/>
          <w:rFonts w:asciiTheme="majorHAnsi" w:hAnsiTheme="majorHAnsi" w:cstheme="majorHAnsi"/>
        </w:rPr>
        <w:t>Advances in small satellite capabilities and in launch technology</w:t>
      </w:r>
      <w:r w:rsidRPr="00D01696">
        <w:rPr>
          <w:rFonts w:asciiTheme="majorHAnsi" w:hAnsiTheme="majorHAnsi" w:cstheme="majorHAnsi"/>
          <w:sz w:val="12"/>
        </w:rPr>
        <w:t xml:space="preserve"> (</w:t>
      </w:r>
      <w:proofErr w:type="gramStart"/>
      <w:r w:rsidRPr="00D01696">
        <w:rPr>
          <w:rFonts w:asciiTheme="majorHAnsi" w:hAnsiTheme="majorHAnsi" w:cstheme="majorHAnsi"/>
          <w:sz w:val="12"/>
        </w:rPr>
        <w:t>e.g.</w:t>
      </w:r>
      <w:proofErr w:type="gramEnd"/>
      <w:r w:rsidRPr="00D01696">
        <w:rPr>
          <w:rFonts w:asciiTheme="majorHAnsi" w:hAnsiTheme="majorHAnsi" w:cstheme="majorHAnsi"/>
          <w:sz w:val="12"/>
        </w:rPr>
        <w:t xml:space="preserve"> SpaceX’s Falcon rocket family) </w:t>
      </w:r>
      <w:r w:rsidRPr="00D01696">
        <w:rPr>
          <w:rStyle w:val="StyleUnderline"/>
          <w:rFonts w:asciiTheme="majorHAnsi" w:hAnsiTheme="majorHAnsi" w:cstheme="majorHAnsi"/>
        </w:rPr>
        <w:t>have already lowered the cost of access to space.</w:t>
      </w:r>
      <w:r w:rsidRPr="00D01696">
        <w:rPr>
          <w:rFonts w:asciiTheme="majorHAnsi" w:hAnsiTheme="majorHAnsi" w:cstheme="majorHAnsi"/>
          <w:sz w:val="12"/>
        </w:rPr>
        <w:t xml:space="preserve"> About 45% more CubeSats were launched in 2014 than in 2013 (130 vs. 91), accounting for 63% of all satellites launched</w:t>
      </w:r>
      <w:proofErr w:type="gramStart"/>
      <w:r w:rsidRPr="00D01696">
        <w:rPr>
          <w:rFonts w:asciiTheme="majorHAnsi" w:hAnsiTheme="majorHAnsi" w:cstheme="majorHAnsi"/>
          <w:sz w:val="12"/>
        </w:rPr>
        <w:t>3 .</w:t>
      </w:r>
      <w:proofErr w:type="gramEnd"/>
      <w:r w:rsidRPr="00D01696">
        <w:rPr>
          <w:rFonts w:asciiTheme="majorHAnsi" w:hAnsiTheme="majorHAnsi" w:cstheme="majorHAnsi"/>
          <w:sz w:val="12"/>
        </w:rPr>
        <w:t xml:space="preserve"> However, </w:t>
      </w:r>
      <w:r w:rsidRPr="00D01696">
        <w:rPr>
          <w:rStyle w:val="StyleUnderline"/>
          <w:rFonts w:asciiTheme="majorHAnsi" w:hAnsiTheme="majorHAnsi" w:cstheme="majorHAnsi"/>
        </w:rPr>
        <w:t xml:space="preserve">just as the reliance on space increases, so </w:t>
      </w:r>
      <w:r w:rsidRPr="00D01696">
        <w:rPr>
          <w:rStyle w:val="Emphasis"/>
          <w:rFonts w:asciiTheme="majorHAnsi" w:hAnsiTheme="majorHAnsi" w:cstheme="majorHAnsi"/>
        </w:rPr>
        <w:t>too do threats and vulnerabilities</w:t>
      </w:r>
      <w:r w:rsidRPr="00D01696">
        <w:rPr>
          <w:rStyle w:val="StyleUnderline"/>
          <w:rFonts w:asciiTheme="majorHAnsi" w:hAnsiTheme="majorHAnsi" w:cstheme="majorHAnsi"/>
        </w:rPr>
        <w:t>.</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Therefore, </w:t>
      </w:r>
      <w:proofErr w:type="gramStart"/>
      <w:r w:rsidRPr="00D01696">
        <w:rPr>
          <w:rStyle w:val="StyleUnderline"/>
          <w:rFonts w:asciiTheme="majorHAnsi" w:hAnsiTheme="majorHAnsi" w:cstheme="majorHAnsi"/>
        </w:rPr>
        <w:t>in order to</w:t>
      </w:r>
      <w:proofErr w:type="gramEnd"/>
      <w:r w:rsidRPr="00D01696">
        <w:rPr>
          <w:rStyle w:val="StyleUnderline"/>
          <w:rFonts w:asciiTheme="majorHAnsi" w:hAnsiTheme="majorHAnsi" w:cstheme="majorHAnsi"/>
        </w:rPr>
        <w:t xml:space="preserve"> </w:t>
      </w:r>
      <w:proofErr w:type="spellStart"/>
      <w:r w:rsidRPr="00D01696">
        <w:rPr>
          <w:rStyle w:val="StyleUnderline"/>
          <w:rFonts w:asciiTheme="majorHAnsi" w:hAnsiTheme="majorHAnsi" w:cstheme="majorHAnsi"/>
        </w:rPr>
        <w:t>realise</w:t>
      </w:r>
      <w:proofErr w:type="spellEnd"/>
      <w:r w:rsidRPr="00D01696">
        <w:rPr>
          <w:rStyle w:val="StyleUnderline"/>
          <w:rFonts w:asciiTheme="majorHAnsi" w:hAnsiTheme="majorHAnsi" w:cstheme="majorHAnsi"/>
        </w:rPr>
        <w:t xml:space="preserve"> the full potential of investments in space, </w:t>
      </w:r>
      <w:r w:rsidRPr="00D01696">
        <w:rPr>
          <w:rStyle w:val="Emphasis"/>
          <w:rFonts w:asciiTheme="majorHAnsi" w:hAnsiTheme="majorHAnsi" w:cstheme="majorHAnsi"/>
        </w:rPr>
        <w:t>critical space systems need to be adequately protected</w:t>
      </w:r>
      <w:r w:rsidRPr="00D01696">
        <w:rPr>
          <w:rStyle w:val="StyleUnderline"/>
          <w:rFonts w:asciiTheme="majorHAnsi" w:hAnsiTheme="majorHAnsi" w:cstheme="majorHAnsi"/>
        </w:rPr>
        <w:t xml:space="preserve"> and the </w:t>
      </w:r>
      <w:r w:rsidRPr="00D01696">
        <w:rPr>
          <w:rStyle w:val="Emphasis"/>
          <w:rFonts w:asciiTheme="majorHAnsi" w:hAnsiTheme="majorHAnsi" w:cstheme="majorHAnsi"/>
        </w:rPr>
        <w:t>space environment properly managed</w:t>
      </w:r>
      <w:r w:rsidRPr="00D01696">
        <w:rPr>
          <w:rStyle w:val="StyleUnderline"/>
          <w:rFonts w:asciiTheme="majorHAnsi" w:hAnsiTheme="majorHAnsi" w:cstheme="majorHAnsi"/>
        </w:rPr>
        <w:t>.</w:t>
      </w:r>
    </w:p>
    <w:p w14:paraId="62354E77"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Grid security is an </w:t>
      </w:r>
      <w:r w:rsidRPr="00D01696">
        <w:rPr>
          <w:rFonts w:asciiTheme="majorHAnsi" w:hAnsiTheme="majorHAnsi" w:cstheme="majorHAnsi"/>
          <w:u w:val="single"/>
        </w:rPr>
        <w:t>impact filter</w:t>
      </w:r>
      <w:r w:rsidRPr="00D01696">
        <w:rPr>
          <w:rFonts w:asciiTheme="majorHAnsi" w:hAnsiTheme="majorHAnsi" w:cstheme="majorHAnsi"/>
        </w:rPr>
        <w:t>.</w:t>
      </w:r>
    </w:p>
    <w:p w14:paraId="321019AD"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Denkenberger</w:t>
      </w:r>
      <w:proofErr w:type="spellEnd"/>
      <w:r w:rsidRPr="00D01696">
        <w:rPr>
          <w:rStyle w:val="Style13ptBold"/>
          <w:rFonts w:asciiTheme="majorHAnsi" w:hAnsiTheme="majorHAnsi" w:cstheme="majorHAnsi"/>
        </w:rPr>
        <w:t xml:space="preserve"> 21</w:t>
      </w:r>
      <w:r w:rsidRPr="00D01696">
        <w:rPr>
          <w:rFonts w:asciiTheme="majorHAnsi" w:hAnsiTheme="majorHAnsi" w:cstheme="majorHAnsi"/>
        </w:rPr>
        <w:t xml:space="preserve"> [David </w:t>
      </w:r>
      <w:proofErr w:type="spellStart"/>
      <w:r w:rsidRPr="00D01696">
        <w:rPr>
          <w:rFonts w:asciiTheme="majorHAnsi" w:hAnsiTheme="majorHAnsi" w:cstheme="majorHAnsi"/>
        </w:rPr>
        <w:t>Denkenberger</w:t>
      </w:r>
      <w:proofErr w:type="spellEnd"/>
      <w:r w:rsidRPr="00D01696">
        <w:rPr>
          <w:rFonts w:asciiTheme="majorHAnsi" w:hAnsiTheme="majorHAnsi" w:cstheme="majorHAnsi"/>
        </w:rPr>
        <w:t xml:space="preserve">, Anders Sandberg, Ross John Tieman, and Joshua M. Pearce, * assistant professor of mechanical engineering at University of Alaska Fairbanks, “Long-term cost-effectiveness of interventions for loss of electricity/industry compared to artificial general intelligence safety,” 2021, </w:t>
      </w:r>
      <w:r w:rsidRPr="00D01696">
        <w:rPr>
          <w:rFonts w:asciiTheme="majorHAnsi" w:hAnsiTheme="majorHAnsi" w:cstheme="majorHAnsi"/>
          <w:i/>
          <w:iCs/>
        </w:rPr>
        <w:t>European Journal of Futures Research</w:t>
      </w:r>
      <w:r w:rsidRPr="00D01696">
        <w:rPr>
          <w:rFonts w:asciiTheme="majorHAnsi" w:hAnsiTheme="majorHAnsi" w:cstheme="majorHAnsi"/>
        </w:rPr>
        <w:t>, Vol. 9, Issue 1, https://doi.org/10.1186/s40309-021-00178-z, EA]</w:t>
      </w:r>
    </w:p>
    <w:p w14:paraId="2EB5D1A6" w14:textId="77777777" w:rsidR="002E7DF0" w:rsidRPr="00D01696" w:rsidRDefault="002E7DF0" w:rsidP="002E7DF0">
      <w:pPr>
        <w:rPr>
          <w:rStyle w:val="StyleUnderline"/>
          <w:rFonts w:asciiTheme="majorHAnsi" w:hAnsiTheme="majorHAnsi" w:cstheme="majorHAnsi"/>
        </w:rPr>
      </w:pPr>
      <w:r w:rsidRPr="00D01696">
        <w:rPr>
          <w:rStyle w:val="StyleUnderline"/>
          <w:rFonts w:asciiTheme="majorHAnsi" w:hAnsiTheme="majorHAnsi" w:cstheme="majorHAnsi"/>
          <w:highlight w:val="green"/>
        </w:rPr>
        <w:t xml:space="preserve">Civilization </w:t>
      </w:r>
      <w:r w:rsidRPr="00D01696">
        <w:rPr>
          <w:rStyle w:val="Emphasis"/>
          <w:rFonts w:asciiTheme="majorHAnsi" w:hAnsiTheme="majorHAnsi" w:cstheme="majorHAnsi"/>
          <w:highlight w:val="green"/>
        </w:rPr>
        <w:t>relies</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on</w:t>
      </w:r>
      <w:r w:rsidRPr="00D01696">
        <w:rPr>
          <w:rFonts w:asciiTheme="majorHAnsi" w:hAnsiTheme="majorHAnsi" w:cstheme="majorHAnsi"/>
          <w:sz w:val="12"/>
        </w:rPr>
        <w:t xml:space="preserve"> a network of </w:t>
      </w:r>
      <w:r w:rsidRPr="00D01696">
        <w:rPr>
          <w:rStyle w:val="StyleUnderline"/>
          <w:rFonts w:asciiTheme="majorHAnsi" w:hAnsiTheme="majorHAnsi" w:cstheme="majorHAnsi"/>
        </w:rPr>
        <w:t xml:space="preserve">highly interdependent </w:t>
      </w:r>
      <w:r w:rsidRPr="00D01696">
        <w:rPr>
          <w:rStyle w:val="Emphasis"/>
          <w:rFonts w:asciiTheme="majorHAnsi" w:hAnsiTheme="majorHAnsi" w:cstheme="majorHAnsi"/>
        </w:rPr>
        <w:t>critical</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infrastructure</w:t>
      </w:r>
      <w:r w:rsidRPr="00D01696">
        <w:rPr>
          <w:rFonts w:asciiTheme="majorHAnsi" w:hAnsiTheme="majorHAnsi" w:cstheme="majorHAnsi"/>
          <w:sz w:val="12"/>
        </w:rPr>
        <w:t xml:space="preserve"> (CI) </w:t>
      </w:r>
      <w:r w:rsidRPr="00D01696">
        <w:rPr>
          <w:rStyle w:val="StyleUnderline"/>
          <w:rFonts w:asciiTheme="majorHAnsi" w:hAnsiTheme="majorHAnsi" w:cstheme="majorHAnsi"/>
        </w:rPr>
        <w:t xml:space="preserve">to provide </w:t>
      </w:r>
      <w:proofErr w:type="gramStart"/>
      <w:r w:rsidRPr="00D01696">
        <w:rPr>
          <w:rStyle w:val="StyleUnderline"/>
          <w:rFonts w:asciiTheme="majorHAnsi" w:hAnsiTheme="majorHAnsi" w:cstheme="majorHAnsi"/>
        </w:rPr>
        <w:t>basic necessities</w:t>
      </w:r>
      <w:proofErr w:type="gramEnd"/>
      <w:r w:rsidRPr="00D01696">
        <w:rPr>
          <w:rFonts w:asciiTheme="majorHAnsi" w:hAnsiTheme="majorHAnsi" w:cstheme="majorHAnsi"/>
          <w:sz w:val="12"/>
        </w:rPr>
        <w:t xml:space="preserve"> (water, food, shelter, basic goods), as well as complex items (computers, cars, space shuttles) and services (the internet, cloud computing, global supply chains), henceforth referred to as industry. </w:t>
      </w:r>
      <w:r w:rsidRPr="00D01696">
        <w:rPr>
          <w:rStyle w:val="StyleUnderline"/>
          <w:rFonts w:asciiTheme="majorHAnsi" w:hAnsiTheme="majorHAnsi" w:cstheme="majorHAnsi"/>
        </w:rPr>
        <w:t>Electricity and</w:t>
      </w:r>
      <w:r w:rsidRPr="00D01696">
        <w:rPr>
          <w:rFonts w:asciiTheme="majorHAnsi" w:hAnsiTheme="majorHAnsi" w:cstheme="majorHAnsi"/>
          <w:sz w:val="12"/>
        </w:rPr>
        <w:t xml:space="preserve"> the electrical </w:t>
      </w:r>
      <w:r w:rsidRPr="00D01696">
        <w:rPr>
          <w:rStyle w:val="StyleUnderline"/>
          <w:rFonts w:asciiTheme="majorHAnsi" w:hAnsiTheme="majorHAnsi" w:cstheme="majorHAnsi"/>
        </w:rPr>
        <w:t>infrastructure</w:t>
      </w:r>
      <w:r w:rsidRPr="00D01696">
        <w:rPr>
          <w:rFonts w:asciiTheme="majorHAnsi" w:hAnsiTheme="majorHAnsi" w:cstheme="majorHAnsi"/>
          <w:sz w:val="12"/>
        </w:rPr>
        <w:t xml:space="preserve"> that distributes it plays an important role within industry, providing a convenient means to distribute energy able to be converted into various forms of useful work. Electricity </w:t>
      </w:r>
      <w:r w:rsidRPr="00D01696">
        <w:rPr>
          <w:rStyle w:val="StyleUnderline"/>
          <w:rFonts w:asciiTheme="majorHAnsi" w:hAnsiTheme="majorHAnsi" w:cstheme="majorHAnsi"/>
        </w:rPr>
        <w:t>is one component of industry albeit</w:t>
      </w:r>
      <w:r w:rsidRPr="00D01696">
        <w:rPr>
          <w:rFonts w:asciiTheme="majorHAnsi" w:hAnsiTheme="majorHAnsi" w:cstheme="majorHAnsi"/>
          <w:sz w:val="12"/>
        </w:rPr>
        <w:t xml:space="preserve"> a </w:t>
      </w:r>
      <w:r w:rsidRPr="00D01696">
        <w:rPr>
          <w:rStyle w:val="Emphasis"/>
          <w:rFonts w:asciiTheme="majorHAnsi" w:hAnsiTheme="majorHAnsi" w:cstheme="majorHAnsi"/>
        </w:rPr>
        <w:t>critical</w:t>
      </w:r>
      <w:r w:rsidRPr="00D01696">
        <w:rPr>
          <w:rFonts w:asciiTheme="majorHAnsi" w:hAnsiTheme="majorHAnsi" w:cstheme="majorHAnsi"/>
          <w:sz w:val="12"/>
        </w:rPr>
        <w:t xml:space="preserve"> one. </w:t>
      </w:r>
      <w:r w:rsidRPr="00D01696">
        <w:rPr>
          <w:rStyle w:val="StyleUnderline"/>
          <w:rFonts w:asciiTheme="majorHAnsi" w:hAnsiTheme="majorHAnsi" w:cstheme="majorHAnsi"/>
        </w:rPr>
        <w:t xml:space="preserve">Industry provides the means to </w:t>
      </w:r>
      <w:r w:rsidRPr="00D01696">
        <w:rPr>
          <w:rStyle w:val="Emphasis"/>
          <w:rFonts w:asciiTheme="majorHAnsi" w:hAnsiTheme="majorHAnsi" w:cstheme="majorHAnsi"/>
        </w:rPr>
        <w:t>sustain</w:t>
      </w:r>
      <w:r w:rsidRPr="00D01696">
        <w:rPr>
          <w:rFonts w:asciiTheme="majorHAnsi" w:hAnsiTheme="majorHAnsi" w:cstheme="majorHAnsi"/>
          <w:sz w:val="12"/>
        </w:rPr>
        <w:t xml:space="preserve"> advanced </w:t>
      </w:r>
      <w:r w:rsidRPr="00D01696">
        <w:rPr>
          <w:rStyle w:val="Emphasis"/>
          <w:rFonts w:asciiTheme="majorHAnsi" w:hAnsiTheme="majorHAnsi" w:cstheme="majorHAnsi"/>
        </w:rPr>
        <w:t>civilization structures</w:t>
      </w:r>
      <w:r w:rsidRPr="00D01696">
        <w:rPr>
          <w:rFonts w:asciiTheme="majorHAnsi" w:hAnsiTheme="majorHAnsi" w:cstheme="majorHAnsi"/>
          <w:sz w:val="12"/>
        </w:rPr>
        <w:t xml:space="preserve"> and the citizens that inhabit them. </w:t>
      </w:r>
      <w:r w:rsidRPr="00D01696">
        <w:rPr>
          <w:rStyle w:val="StyleUnderline"/>
          <w:rFonts w:asciiTheme="majorHAnsi" w:hAnsiTheme="majorHAnsi" w:cstheme="majorHAnsi"/>
        </w:rPr>
        <w:t>These</w:t>
      </w:r>
      <w:r w:rsidRPr="00D01696">
        <w:rPr>
          <w:rFonts w:asciiTheme="majorHAnsi" w:hAnsiTheme="majorHAnsi" w:cstheme="majorHAnsi"/>
          <w:sz w:val="12"/>
        </w:rPr>
        <w:t xml:space="preserve"> structures </w:t>
      </w:r>
      <w:r w:rsidRPr="00D01696">
        <w:rPr>
          <w:rStyle w:val="StyleUnderline"/>
          <w:rFonts w:asciiTheme="majorHAnsi" w:hAnsiTheme="majorHAnsi" w:cstheme="majorHAnsi"/>
        </w:rPr>
        <w:t>play a critical role in realizing</w:t>
      </w:r>
      <w:r w:rsidRPr="00D01696">
        <w:rPr>
          <w:rFonts w:asciiTheme="majorHAnsi" w:hAnsiTheme="majorHAnsi" w:cstheme="majorHAnsi"/>
          <w:sz w:val="12"/>
        </w:rPr>
        <w:t xml:space="preserve"> various </w:t>
      </w:r>
      <w:r w:rsidRPr="00D01696">
        <w:rPr>
          <w:rStyle w:val="StyleUnderline"/>
          <w:rFonts w:asciiTheme="majorHAnsi" w:hAnsiTheme="majorHAnsi" w:cstheme="majorHAnsi"/>
        </w:rPr>
        <w:t>futures by allowing humanity to discover and utilize new resources, adapt to</w:t>
      </w:r>
      <w:r w:rsidRPr="00D01696">
        <w:rPr>
          <w:rFonts w:asciiTheme="majorHAnsi" w:hAnsiTheme="majorHAnsi" w:cstheme="majorHAnsi"/>
          <w:sz w:val="12"/>
        </w:rPr>
        <w:t xml:space="preserve"> various </w:t>
      </w:r>
      <w:r w:rsidRPr="00D01696">
        <w:rPr>
          <w:rStyle w:val="StyleUnderline"/>
          <w:rFonts w:asciiTheme="majorHAnsi" w:hAnsiTheme="majorHAnsi" w:cstheme="majorHAnsi"/>
        </w:rPr>
        <w:t>environments, and resist natural stressors.</w:t>
      </w:r>
    </w:p>
    <w:p w14:paraId="103891F1" w14:textId="77777777" w:rsidR="002E7DF0" w:rsidRPr="00D01696" w:rsidRDefault="002E7DF0" w:rsidP="002E7DF0">
      <w:pPr>
        <w:rPr>
          <w:rFonts w:asciiTheme="majorHAnsi" w:hAnsiTheme="majorHAnsi" w:cstheme="majorHAnsi"/>
          <w:sz w:val="12"/>
        </w:rPr>
      </w:pPr>
      <w:r w:rsidRPr="00D01696">
        <w:rPr>
          <w:rFonts w:asciiTheme="majorHAnsi" w:hAnsiTheme="majorHAnsi" w:cstheme="majorHAnsi"/>
          <w:sz w:val="12"/>
        </w:rPr>
        <w:t xml:space="preserve">Though industry </w:t>
      </w:r>
      <w:proofErr w:type="gramStart"/>
      <w:r w:rsidRPr="00D01696">
        <w:rPr>
          <w:rFonts w:asciiTheme="majorHAnsi" w:hAnsiTheme="majorHAnsi" w:cstheme="majorHAnsi"/>
          <w:sz w:val="12"/>
        </w:rPr>
        <w:t>is capable of resisting</w:t>
      </w:r>
      <w:proofErr w:type="gramEnd"/>
      <w:r w:rsidRPr="00D01696">
        <w:rPr>
          <w:rFonts w:asciiTheme="majorHAnsi" w:hAnsiTheme="majorHAnsi" w:cstheme="majorHAnsi"/>
          <w:sz w:val="12"/>
        </w:rPr>
        <w:t xml:space="preserve"> small stressors,</w:t>
      </w:r>
      <w:r w:rsidRPr="00D01696">
        <w:rPr>
          <w:rStyle w:val="StyleUnderline"/>
          <w:rFonts w:asciiTheme="majorHAnsi" w:hAnsiTheme="majorHAnsi" w:cstheme="majorHAnsi"/>
        </w:rPr>
        <w:t xml:space="preserve"> a sufficiently </w:t>
      </w:r>
      <w:r w:rsidRPr="00D01696">
        <w:rPr>
          <w:rStyle w:val="StyleUnderline"/>
          <w:rFonts w:asciiTheme="majorHAnsi" w:hAnsiTheme="majorHAnsi" w:cstheme="majorHAnsi"/>
          <w:highlight w:val="green"/>
        </w:rPr>
        <w:t>large event</w:t>
      </w:r>
      <w:r w:rsidRPr="00D01696">
        <w:rPr>
          <w:rStyle w:val="StyleUnderline"/>
          <w:rFonts w:asciiTheme="majorHAnsi" w:hAnsiTheme="majorHAnsi" w:cstheme="majorHAnsi"/>
        </w:rPr>
        <w:t xml:space="preserve"> can </w:t>
      </w:r>
      <w:r w:rsidRPr="00D01696">
        <w:rPr>
          <w:rStyle w:val="StyleUnderline"/>
          <w:rFonts w:asciiTheme="majorHAnsi" w:hAnsiTheme="majorHAnsi" w:cstheme="majorHAnsi"/>
          <w:highlight w:val="green"/>
        </w:rPr>
        <w:t xml:space="preserve">precipitate </w:t>
      </w:r>
      <w:r w:rsidRPr="00D01696">
        <w:rPr>
          <w:rStyle w:val="Emphasis"/>
          <w:rFonts w:asciiTheme="majorHAnsi" w:hAnsiTheme="majorHAnsi" w:cstheme="majorHAnsi"/>
          <w:highlight w:val="green"/>
        </w:rPr>
        <w:t>cascading failure</w:t>
      </w:r>
      <w:r w:rsidRPr="00D01696">
        <w:rPr>
          <w:rStyle w:val="StyleUnderline"/>
          <w:rFonts w:asciiTheme="majorHAnsi" w:hAnsiTheme="majorHAnsi" w:cstheme="majorHAnsi"/>
        </w:rPr>
        <w:t xml:space="preserve"> of CI systems, resulting in</w:t>
      </w:r>
      <w:r w:rsidRPr="00D01696">
        <w:rPr>
          <w:rFonts w:asciiTheme="majorHAnsi" w:hAnsiTheme="majorHAnsi" w:cstheme="majorHAnsi"/>
          <w:sz w:val="12"/>
        </w:rPr>
        <w:t xml:space="preserve"> a </w:t>
      </w:r>
      <w:r w:rsidRPr="00D01696">
        <w:rPr>
          <w:rStyle w:val="StyleUnderline"/>
          <w:rFonts w:asciiTheme="majorHAnsi" w:hAnsiTheme="majorHAnsi" w:cstheme="majorHAnsi"/>
          <w:highlight w:val="green"/>
        </w:rPr>
        <w:t>collapse</w:t>
      </w:r>
      <w:r w:rsidRPr="00D01696">
        <w:rPr>
          <w:rStyle w:val="StyleUnderline"/>
          <w:rFonts w:asciiTheme="majorHAnsi" w:hAnsiTheme="majorHAnsi" w:cstheme="majorHAnsi"/>
        </w:rPr>
        <w:t xml:space="preserve"> of industry</w:t>
      </w:r>
      <w:r w:rsidRPr="00D01696">
        <w:rPr>
          <w:rFonts w:asciiTheme="majorHAnsi" w:hAnsiTheme="majorHAnsi" w:cstheme="majorHAnsi"/>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D01696">
        <w:rPr>
          <w:rStyle w:val="StyleUnderline"/>
          <w:rFonts w:asciiTheme="majorHAnsi" w:hAnsiTheme="majorHAnsi" w:cstheme="majorHAnsi"/>
        </w:rPr>
        <w:t>Reducing</w:t>
      </w:r>
      <w:r w:rsidRPr="00D01696">
        <w:rPr>
          <w:rFonts w:asciiTheme="majorHAnsi" w:hAnsiTheme="majorHAnsi" w:cstheme="majorHAnsi"/>
          <w:sz w:val="12"/>
        </w:rPr>
        <w:t xml:space="preserve"> the prevalence of </w:t>
      </w:r>
      <w:r w:rsidRPr="00D01696">
        <w:rPr>
          <w:rStyle w:val="StyleUnderline"/>
          <w:rFonts w:asciiTheme="majorHAnsi" w:hAnsiTheme="majorHAnsi" w:cstheme="majorHAnsi"/>
        </w:rPr>
        <w:t>existential risks factors</w:t>
      </w:r>
      <w:r w:rsidRPr="00D01696">
        <w:rPr>
          <w:rFonts w:asciiTheme="majorHAnsi" w:hAnsiTheme="majorHAnsi" w:cstheme="majorHAnsi"/>
          <w:sz w:val="12"/>
        </w:rPr>
        <w:t xml:space="preserve">; events, systemic structures, or biases </w:t>
      </w:r>
      <w:r w:rsidRPr="00D01696">
        <w:rPr>
          <w:rStyle w:val="StyleUnderline"/>
          <w:rFonts w:asciiTheme="majorHAnsi" w:hAnsiTheme="majorHAnsi" w:cstheme="majorHAnsi"/>
        </w:rPr>
        <w:t>which increase the likelihood of extinction but do not cause extinction</w:t>
      </w:r>
      <w:r w:rsidRPr="00D01696">
        <w:rPr>
          <w:rFonts w:asciiTheme="majorHAnsi" w:hAnsiTheme="majorHAnsi" w:cstheme="majorHAnsi"/>
          <w:sz w:val="12"/>
        </w:rPr>
        <w:t xml:space="preserve"> by </w:t>
      </w:r>
      <w:r w:rsidRPr="00D01696">
        <w:rPr>
          <w:rStyle w:val="StyleUnderline"/>
          <w:rFonts w:asciiTheme="majorHAnsi" w:hAnsiTheme="majorHAnsi" w:cstheme="majorHAnsi"/>
        </w:rPr>
        <w:t>themselves is</w:t>
      </w:r>
      <w:r w:rsidRPr="00D01696">
        <w:rPr>
          <w:rFonts w:asciiTheme="majorHAnsi" w:hAnsiTheme="majorHAnsi" w:cstheme="majorHAnsi"/>
          <w:sz w:val="12"/>
        </w:rPr>
        <w:t xml:space="preserve"> also </w:t>
      </w:r>
      <w:r w:rsidRPr="00D01696">
        <w:rPr>
          <w:rStyle w:val="Emphasis"/>
          <w:rFonts w:asciiTheme="majorHAnsi" w:hAnsiTheme="majorHAnsi" w:cstheme="majorHAnsi"/>
        </w:rPr>
        <w:t>highly valuable</w:t>
      </w:r>
      <w:r w:rsidRPr="00D01696">
        <w:rPr>
          <w:rFonts w:asciiTheme="majorHAnsi" w:hAnsiTheme="majorHAnsi" w:cstheme="majorHAnsi"/>
          <w:sz w:val="12"/>
        </w:rPr>
        <w:t xml:space="preserve">. Complete </w:t>
      </w:r>
      <w:r w:rsidRPr="00D01696">
        <w:rPr>
          <w:rStyle w:val="StyleUnderline"/>
          <w:rFonts w:asciiTheme="majorHAnsi" w:hAnsiTheme="majorHAnsi" w:cstheme="majorHAnsi"/>
        </w:rPr>
        <w:t>collapse</w:t>
      </w:r>
      <w:r w:rsidRPr="00D01696">
        <w:rPr>
          <w:rFonts w:asciiTheme="majorHAnsi" w:hAnsiTheme="majorHAnsi" w:cstheme="majorHAnsi"/>
          <w:sz w:val="12"/>
        </w:rPr>
        <w:t xml:space="preserve"> or degraded function </w:t>
      </w:r>
      <w:r w:rsidRPr="00D01696">
        <w:rPr>
          <w:rStyle w:val="StyleUnderline"/>
          <w:rFonts w:asciiTheme="majorHAnsi" w:hAnsiTheme="majorHAnsi" w:cstheme="majorHAnsi"/>
        </w:rPr>
        <w:t xml:space="preserve">of industry would </w:t>
      </w:r>
      <w:r w:rsidRPr="00D01696">
        <w:rPr>
          <w:rStyle w:val="Emphasis"/>
          <w:rFonts w:asciiTheme="majorHAnsi" w:hAnsiTheme="majorHAnsi" w:cstheme="majorHAnsi"/>
        </w:rPr>
        <w:t xml:space="preserve">drastically </w:t>
      </w:r>
      <w:r w:rsidRPr="00D01696">
        <w:rPr>
          <w:rStyle w:val="Emphasis"/>
          <w:rFonts w:asciiTheme="majorHAnsi" w:hAnsiTheme="majorHAnsi" w:cstheme="majorHAnsi"/>
          <w:highlight w:val="green"/>
        </w:rPr>
        <w:t>reduce</w:t>
      </w:r>
      <w:r w:rsidRPr="00D01696">
        <w:rPr>
          <w:rStyle w:val="Emphasis"/>
          <w:rFonts w:asciiTheme="majorHAnsi" w:hAnsiTheme="majorHAnsi" w:cstheme="majorHAnsi"/>
        </w:rPr>
        <w:t xml:space="preserve"> humanity’s </w:t>
      </w:r>
      <w:r w:rsidRPr="00D01696">
        <w:rPr>
          <w:rStyle w:val="Emphasis"/>
          <w:rFonts w:asciiTheme="majorHAnsi" w:hAnsiTheme="majorHAnsi" w:cstheme="majorHAnsi"/>
          <w:highlight w:val="green"/>
        </w:rPr>
        <w:t>capacity</w:t>
      </w:r>
      <w:r w:rsidRPr="00D01696">
        <w:rPr>
          <w:rStyle w:val="StyleUnderline"/>
          <w:rFonts w:asciiTheme="majorHAnsi" w:hAnsiTheme="majorHAnsi" w:cstheme="majorHAnsi"/>
          <w:highlight w:val="green"/>
        </w:rPr>
        <w:t xml:space="preserve"> to </w:t>
      </w:r>
      <w:r w:rsidRPr="00D01696">
        <w:rPr>
          <w:rStyle w:val="Emphasis"/>
          <w:rFonts w:asciiTheme="majorHAnsi" w:hAnsiTheme="majorHAnsi" w:cstheme="majorHAnsi"/>
          <w:highlight w:val="green"/>
        </w:rPr>
        <w:t>coordinate</w:t>
      </w:r>
      <w:r w:rsidRPr="00D01696">
        <w:rPr>
          <w:rStyle w:val="StyleUnderline"/>
          <w:rFonts w:asciiTheme="majorHAnsi" w:hAnsiTheme="majorHAnsi" w:cstheme="majorHAnsi"/>
          <w:highlight w:val="green"/>
        </w:rPr>
        <w:t xml:space="preserve"> </w:t>
      </w:r>
      <w:r w:rsidRPr="00D01696">
        <w:rPr>
          <w:rStyle w:val="StyleUnderline"/>
          <w:rFonts w:asciiTheme="majorHAnsi" w:hAnsiTheme="majorHAnsi" w:cstheme="majorHAnsi"/>
        </w:rPr>
        <w:t xml:space="preserve">and </w:t>
      </w:r>
      <w:r w:rsidRPr="00D01696">
        <w:rPr>
          <w:rStyle w:val="Emphasis"/>
          <w:rFonts w:asciiTheme="majorHAnsi" w:hAnsiTheme="majorHAnsi" w:cstheme="majorHAnsi"/>
        </w:rPr>
        <w:t>deploy</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tech</w:t>
      </w:r>
      <w:r w:rsidRPr="00D01696">
        <w:rPr>
          <w:rStyle w:val="Emphasis"/>
          <w:rFonts w:asciiTheme="majorHAnsi" w:hAnsiTheme="majorHAnsi" w:cstheme="majorHAnsi"/>
        </w:rPr>
        <w:t>nology</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to </w:t>
      </w:r>
      <w:r w:rsidRPr="00D01696">
        <w:rPr>
          <w:rStyle w:val="Emphasis"/>
          <w:rFonts w:asciiTheme="majorHAnsi" w:hAnsiTheme="majorHAnsi" w:cstheme="majorHAnsi"/>
          <w:highlight w:val="green"/>
        </w:rPr>
        <w:t>prevent</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existential</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risks</w:t>
      </w:r>
      <w:r w:rsidRPr="00D01696">
        <w:rPr>
          <w:rStyle w:val="StyleUnderline"/>
          <w:rFonts w:asciiTheme="majorHAnsi" w:hAnsiTheme="majorHAnsi" w:cstheme="majorHAnsi"/>
        </w:rPr>
        <w:t xml:space="preserve">, representing an </w:t>
      </w:r>
      <w:r w:rsidRPr="00D01696">
        <w:rPr>
          <w:rStyle w:val="Emphasis"/>
          <w:rFonts w:asciiTheme="majorHAnsi" w:hAnsiTheme="majorHAnsi" w:cstheme="majorHAnsi"/>
        </w:rPr>
        <w:t>existential</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risk factor.</w:t>
      </w:r>
      <w:r w:rsidRPr="00D01696">
        <w:rPr>
          <w:rFonts w:asciiTheme="majorHAnsi" w:hAnsiTheme="majorHAnsi" w:cstheme="majorHAnsi"/>
          <w:sz w:val="12"/>
        </w:rPr>
        <w:t xml:space="preserve"> Consequently, interventions preventing loss of industry, reducing the magnitude of impacts, or increasing speed of recovery could be extremely valuable.</w:t>
      </w:r>
    </w:p>
    <w:p w14:paraId="65438CB6" w14:textId="77777777" w:rsidR="002E7DF0" w:rsidRPr="00D01696" w:rsidRDefault="002E7DF0" w:rsidP="002E7DF0">
      <w:pPr>
        <w:rPr>
          <w:rFonts w:asciiTheme="majorHAnsi" w:hAnsiTheme="majorHAnsi" w:cstheme="majorHAnsi"/>
          <w:sz w:val="8"/>
          <w:szCs w:val="8"/>
        </w:rPr>
      </w:pPr>
      <w:r w:rsidRPr="00D01696">
        <w:rPr>
          <w:rFonts w:asciiTheme="majorHAnsi" w:hAnsiTheme="majorHAnsi" w:cstheme="majorHAnsi"/>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D01696">
        <w:rPr>
          <w:rFonts w:asciiTheme="majorHAnsi" w:hAnsiTheme="majorHAnsi" w:cstheme="majorHAnsi"/>
          <w:sz w:val="8"/>
          <w:szCs w:val="8"/>
        </w:rPr>
        <w:t>value add</w:t>
      </w:r>
      <w:proofErr w:type="gramEnd"/>
      <w:r w:rsidRPr="00D01696">
        <w:rPr>
          <w:rFonts w:asciiTheme="majorHAnsi" w:hAnsiTheme="majorHAnsi" w:cstheme="majorHAnsi"/>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D01696">
        <w:rPr>
          <w:rFonts w:asciiTheme="majorHAnsi" w:hAnsiTheme="majorHAnsi" w:cstheme="majorHAnsi"/>
          <w:sz w:val="8"/>
          <w:szCs w:val="8"/>
        </w:rPr>
        <w:t>it is clear that most</w:t>
      </w:r>
      <w:proofErr w:type="gramEnd"/>
      <w:r w:rsidRPr="00D01696">
        <w:rPr>
          <w:rFonts w:asciiTheme="majorHAnsi" w:hAnsiTheme="majorHAnsi" w:cstheme="majorHAnsi"/>
          <w:sz w:val="8"/>
          <w:szCs w:val="8"/>
        </w:rPr>
        <w:t xml:space="preserve"> academic and institutional emphasis has been on “ordinary” rather than extreme disasters, and risks from industry to the public and environment rather than widespread failures of industrial services causing harm.</w:t>
      </w:r>
    </w:p>
    <w:p w14:paraId="6B7A0ADD" w14:textId="77777777" w:rsidR="002E7DF0" w:rsidRPr="00D01696" w:rsidRDefault="002E7DF0" w:rsidP="002E7DF0">
      <w:pPr>
        <w:rPr>
          <w:rFonts w:asciiTheme="majorHAnsi" w:hAnsiTheme="majorHAnsi" w:cstheme="majorHAnsi"/>
          <w:sz w:val="12"/>
        </w:rPr>
      </w:pPr>
      <w:r w:rsidRPr="00D01696">
        <w:rPr>
          <w:rFonts w:asciiTheme="majorHAnsi" w:hAnsiTheme="majorHAnsi" w:cstheme="majorHAnsi"/>
          <w:sz w:val="12"/>
        </w:rPr>
        <w:t xml:space="preserve">The integrated nature of </w:t>
      </w:r>
      <w:r w:rsidRPr="00D01696">
        <w:rPr>
          <w:rStyle w:val="StyleUnderline"/>
          <w:rFonts w:asciiTheme="majorHAnsi" w:hAnsiTheme="majorHAnsi" w:cstheme="majorHAnsi"/>
        </w:rPr>
        <w:t>the</w:t>
      </w:r>
      <w:r w:rsidRPr="00D01696">
        <w:rPr>
          <w:rFonts w:asciiTheme="majorHAnsi" w:hAnsiTheme="majorHAnsi" w:cstheme="majorHAnsi"/>
          <w:sz w:val="12"/>
        </w:rPr>
        <w:t xml:space="preserve"> electric </w:t>
      </w:r>
      <w:r w:rsidRPr="00D01696">
        <w:rPr>
          <w:rStyle w:val="StyleUnderline"/>
          <w:rFonts w:asciiTheme="majorHAnsi" w:hAnsiTheme="majorHAnsi" w:cstheme="majorHAnsi"/>
        </w:rPr>
        <w:t>grid</w:t>
      </w:r>
      <w:r w:rsidRPr="00D01696">
        <w:rPr>
          <w:rFonts w:asciiTheme="majorHAnsi" w:hAnsiTheme="majorHAnsi" w:cstheme="majorHAnsi"/>
          <w:sz w:val="12"/>
        </w:rPr>
        <w:t xml:space="preserve">, which is </w:t>
      </w:r>
      <w:r w:rsidRPr="00D01696">
        <w:rPr>
          <w:rStyle w:val="StyleUnderline"/>
          <w:rFonts w:asciiTheme="majorHAnsi" w:hAnsiTheme="majorHAnsi" w:cstheme="majorHAnsi"/>
        </w:rPr>
        <w:t xml:space="preserve">based on </w:t>
      </w:r>
      <w:r w:rsidRPr="00D01696">
        <w:rPr>
          <w:rStyle w:val="Emphasis"/>
          <w:rFonts w:asciiTheme="majorHAnsi" w:hAnsiTheme="majorHAnsi" w:cstheme="majorHAnsi"/>
        </w:rPr>
        <w:t>centralized</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generation</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makes the </w:t>
      </w:r>
      <w:r w:rsidRPr="00D01696">
        <w:rPr>
          <w:rStyle w:val="StyleUnderline"/>
          <w:rFonts w:asciiTheme="majorHAnsi" w:hAnsiTheme="majorHAnsi" w:cstheme="majorHAnsi"/>
        </w:rPr>
        <w:t xml:space="preserve">entire </w:t>
      </w:r>
      <w:r w:rsidRPr="00D01696">
        <w:rPr>
          <w:rStyle w:val="StyleUnderline"/>
          <w:rFonts w:asciiTheme="majorHAnsi" w:hAnsiTheme="majorHAnsi" w:cstheme="majorHAnsi"/>
          <w:highlight w:val="green"/>
        </w:rPr>
        <w:t>system vulnerable</w:t>
      </w:r>
      <w:r w:rsidRPr="00D01696">
        <w:rPr>
          <w:rStyle w:val="StyleUnderline"/>
          <w:rFonts w:asciiTheme="majorHAnsi" w:hAnsiTheme="majorHAnsi" w:cstheme="majorHAnsi"/>
        </w:rPr>
        <w:t xml:space="preserve"> to disruption.</w:t>
      </w:r>
      <w:r w:rsidRPr="00D01696">
        <w:rPr>
          <w:rFonts w:asciiTheme="majorHAnsi" w:hAnsiTheme="majorHAnsi" w:cstheme="majorHAnsi"/>
          <w:sz w:val="12"/>
        </w:rPr>
        <w:t xml:space="preserve">1 There are </w:t>
      </w:r>
      <w:proofErr w:type="gramStart"/>
      <w:r w:rsidRPr="00D01696">
        <w:rPr>
          <w:rStyle w:val="StyleUnderline"/>
          <w:rFonts w:asciiTheme="majorHAnsi" w:hAnsiTheme="majorHAnsi" w:cstheme="majorHAnsi"/>
        </w:rPr>
        <w:t>a number of</w:t>
      </w:r>
      <w:proofErr w:type="gramEnd"/>
      <w:r w:rsidRPr="00D01696">
        <w:rPr>
          <w:rFonts w:asciiTheme="majorHAnsi" w:hAnsiTheme="majorHAnsi" w:cstheme="majorHAnsi"/>
          <w:sz w:val="12"/>
        </w:rPr>
        <w:t xml:space="preserve"> anthropogenic and natural </w:t>
      </w:r>
      <w:r w:rsidRPr="00D01696">
        <w:rPr>
          <w:rStyle w:val="StyleUnderline"/>
          <w:rFonts w:asciiTheme="majorHAnsi" w:hAnsiTheme="majorHAnsi" w:cstheme="majorHAnsi"/>
        </w:rPr>
        <w:t>catastrophes</w:t>
      </w:r>
      <w:r w:rsidRPr="00D01696">
        <w:rPr>
          <w:rFonts w:asciiTheme="majorHAnsi" w:hAnsiTheme="majorHAnsi" w:cstheme="majorHAnsi"/>
          <w:sz w:val="12"/>
        </w:rPr>
        <w:t xml:space="preserve"> that </w:t>
      </w:r>
      <w:r w:rsidRPr="00D01696">
        <w:rPr>
          <w:rStyle w:val="StyleUnderline"/>
          <w:rFonts w:asciiTheme="majorHAnsi" w:hAnsiTheme="majorHAnsi" w:cstheme="majorHAnsi"/>
        </w:rPr>
        <w:t>could result in</w:t>
      </w:r>
      <w:r w:rsidRPr="00D01696">
        <w:rPr>
          <w:rFonts w:asciiTheme="majorHAnsi" w:hAnsiTheme="majorHAnsi" w:cstheme="majorHAnsi"/>
          <w:sz w:val="12"/>
        </w:rPr>
        <w:t xml:space="preserve"> regional-scale electrical </w:t>
      </w:r>
      <w:r w:rsidRPr="00D01696">
        <w:rPr>
          <w:rStyle w:val="StyleUnderline"/>
          <w:rFonts w:asciiTheme="majorHAnsi" w:hAnsiTheme="majorHAnsi" w:cstheme="majorHAnsi"/>
        </w:rPr>
        <w:t>grid failure</w:t>
      </w:r>
      <w:r w:rsidRPr="00D01696">
        <w:rPr>
          <w:rFonts w:asciiTheme="majorHAnsi" w:hAnsiTheme="majorHAnsi" w:cstheme="majorHAnsi"/>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D01696">
        <w:rPr>
          <w:rFonts w:asciiTheme="majorHAnsi" w:hAnsiTheme="majorHAnsi" w:cstheme="majorHAnsi"/>
          <w:sz w:val="12"/>
        </w:rPr>
        <w:t>the majority of</w:t>
      </w:r>
      <w:proofErr w:type="gramEnd"/>
      <w:r w:rsidRPr="00D01696">
        <w:rPr>
          <w:rFonts w:asciiTheme="majorHAnsi" w:hAnsiTheme="majorHAnsi" w:cstheme="majorHAnsi"/>
          <w:sz w:val="12"/>
        </w:rPr>
        <w:t xml:space="preserve"> electrical grid infrastructure, and as fossil fuel extraction </w:t>
      </w:r>
      <w:r w:rsidRPr="00D01696">
        <w:rPr>
          <w:rFonts w:asciiTheme="majorHAnsi" w:hAnsiTheme="majorHAnsi" w:cstheme="majorHAnsi"/>
          <w:sz w:val="12"/>
        </w:rPr>
        <w:lastRenderedPageBreak/>
        <w:t xml:space="preserve">and industry is reliant on electricity [49], industry would be disabled. Similarly, </w:t>
      </w:r>
      <w:r w:rsidRPr="00D01696">
        <w:rPr>
          <w:rStyle w:val="Emphasis"/>
          <w:rFonts w:asciiTheme="majorHAnsi" w:hAnsiTheme="majorHAnsi" w:cstheme="majorHAnsi"/>
        </w:rPr>
        <w:t>solar</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storms</w:t>
      </w:r>
      <w:r w:rsidRPr="00D01696">
        <w:rPr>
          <w:rFonts w:asciiTheme="majorHAnsi" w:hAnsiTheme="majorHAnsi" w:cstheme="majorHAnsi"/>
          <w:sz w:val="12"/>
        </w:rPr>
        <w:t xml:space="preserve"> have </w:t>
      </w:r>
      <w:r w:rsidRPr="00D01696">
        <w:rPr>
          <w:rStyle w:val="StyleUnderline"/>
          <w:rFonts w:asciiTheme="majorHAnsi" w:hAnsiTheme="majorHAnsi" w:cstheme="majorHAnsi"/>
        </w:rPr>
        <w:t xml:space="preserve">destroyed electrical transformers connected to </w:t>
      </w:r>
      <w:r w:rsidRPr="00D01696">
        <w:rPr>
          <w:rStyle w:val="Emphasis"/>
          <w:rFonts w:asciiTheme="majorHAnsi" w:hAnsiTheme="majorHAnsi" w:cstheme="majorHAnsi"/>
        </w:rPr>
        <w:t>long transmission lines</w:t>
      </w:r>
      <w:r w:rsidRPr="00D01696">
        <w:rPr>
          <w:rStyle w:val="StyleUnderline"/>
          <w:rFonts w:asciiTheme="majorHAnsi" w:hAnsiTheme="majorHAnsi" w:cstheme="majorHAnsi"/>
        </w:rPr>
        <w:t xml:space="preserve"> in the past</w:t>
      </w:r>
      <w:r w:rsidRPr="00D01696">
        <w:rPr>
          <w:rFonts w:asciiTheme="majorHAnsi" w:hAnsiTheme="majorHAnsi" w:cstheme="majorHAnsi"/>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D01696">
        <w:rPr>
          <w:rStyle w:val="StyleUnderline"/>
          <w:rFonts w:asciiTheme="majorHAnsi" w:hAnsiTheme="majorHAnsi" w:cstheme="majorHAnsi"/>
        </w:rPr>
        <w:t>both physical</w:t>
      </w:r>
      <w:r w:rsidRPr="00D01696">
        <w:rPr>
          <w:rFonts w:asciiTheme="majorHAnsi" w:hAnsiTheme="majorHAnsi" w:cstheme="majorHAnsi"/>
          <w:sz w:val="12"/>
        </w:rPr>
        <w:t xml:space="preserve"> [6, 8, 69, 89, 111] and </w:t>
      </w:r>
      <w:proofErr w:type="spellStart"/>
      <w:r w:rsidRPr="00D01696">
        <w:rPr>
          <w:rStyle w:val="StyleUnderline"/>
          <w:rFonts w:asciiTheme="majorHAnsi" w:hAnsiTheme="majorHAnsi" w:cstheme="majorHAnsi"/>
        </w:rPr>
        <w:t>cyber attacks</w:t>
      </w:r>
      <w:proofErr w:type="spellEnd"/>
      <w:r w:rsidRPr="00D01696">
        <w:rPr>
          <w:rFonts w:asciiTheme="majorHAnsi" w:hAnsiTheme="majorHAnsi" w:cstheme="majorHAnsi"/>
          <w:sz w:val="12"/>
        </w:rPr>
        <w:t xml:space="preserve"> [3, 63, 90, 96, 118, 128, 130] </w:t>
      </w:r>
      <w:r w:rsidRPr="00D01696">
        <w:rPr>
          <w:rStyle w:val="StyleUnderline"/>
          <w:rFonts w:asciiTheme="majorHAnsi" w:hAnsiTheme="majorHAnsi" w:cstheme="majorHAnsi"/>
        </w:rPr>
        <w:t>could</w:t>
      </w:r>
      <w:r w:rsidRPr="00D01696">
        <w:rPr>
          <w:rFonts w:asciiTheme="majorHAnsi" w:hAnsiTheme="majorHAnsi" w:cstheme="majorHAnsi"/>
          <w:sz w:val="12"/>
        </w:rPr>
        <w:t xml:space="preserve"> also </w:t>
      </w:r>
      <w:r w:rsidRPr="00D01696">
        <w:rPr>
          <w:rStyle w:val="StyleUnderline"/>
          <w:rFonts w:asciiTheme="majorHAnsi" w:hAnsiTheme="majorHAnsi" w:cstheme="majorHAnsi"/>
          <w:highlight w:val="green"/>
        </w:rPr>
        <w:t>compromise</w:t>
      </w:r>
      <w:r w:rsidRPr="00D01696">
        <w:rPr>
          <w:rStyle w:val="StyleUnderline"/>
          <w:rFonts w:asciiTheme="majorHAnsi" w:hAnsiTheme="majorHAnsi" w:cstheme="majorHAnsi"/>
        </w:rPr>
        <w:t xml:space="preserve"> electric </w:t>
      </w:r>
      <w:r w:rsidRPr="00D01696">
        <w:rPr>
          <w:rStyle w:val="StyleUnderline"/>
          <w:rFonts w:asciiTheme="majorHAnsi" w:hAnsiTheme="majorHAnsi" w:cstheme="majorHAnsi"/>
          <w:highlight w:val="green"/>
        </w:rPr>
        <w:t>grids</w:t>
      </w:r>
      <w:r w:rsidRPr="00D01696">
        <w:rPr>
          <w:rStyle w:val="StyleUnderline"/>
          <w:rFonts w:asciiTheme="majorHAnsi" w:hAnsiTheme="majorHAnsi" w:cstheme="majorHAnsi"/>
        </w:rPr>
        <w:t>. Physical attacks include</w:t>
      </w:r>
      <w:r w:rsidRPr="00D01696">
        <w:rPr>
          <w:rFonts w:asciiTheme="majorHAnsi" w:hAnsiTheme="majorHAnsi" w:cstheme="majorHAnsi"/>
          <w:sz w:val="12"/>
        </w:rPr>
        <w:t xml:space="preserve"> traditional acts of terrorism such as </w:t>
      </w:r>
      <w:r w:rsidRPr="00D01696">
        <w:rPr>
          <w:rStyle w:val="Emphasis"/>
          <w:rFonts w:asciiTheme="majorHAnsi" w:hAnsiTheme="majorHAnsi" w:cstheme="majorHAnsi"/>
        </w:rPr>
        <w:t>bombing</w:t>
      </w:r>
      <w:r w:rsidRPr="00D01696">
        <w:rPr>
          <w:rStyle w:val="StyleUnderline"/>
          <w:rFonts w:asciiTheme="majorHAnsi" w:hAnsiTheme="majorHAnsi" w:cstheme="majorHAnsi"/>
        </w:rPr>
        <w:t xml:space="preserve"> or </w:t>
      </w:r>
      <w:r w:rsidRPr="00D01696">
        <w:rPr>
          <w:rStyle w:val="Emphasis"/>
          <w:rFonts w:asciiTheme="majorHAnsi" w:hAnsiTheme="majorHAnsi" w:cstheme="majorHAnsi"/>
        </w:rPr>
        <w:t>sabotage</w:t>
      </w:r>
      <w:r w:rsidRPr="00D01696">
        <w:rPr>
          <w:rStyle w:val="StyleUnderline"/>
          <w:rFonts w:asciiTheme="majorHAnsi" w:hAnsiTheme="majorHAnsi" w:cstheme="majorHAnsi"/>
        </w:rPr>
        <w:t xml:space="preserve"> </w:t>
      </w:r>
      <w:r w:rsidRPr="00D01696">
        <w:rPr>
          <w:rFonts w:asciiTheme="majorHAnsi" w:hAnsiTheme="majorHAnsi" w:cstheme="majorHAnsi"/>
          <w:sz w:val="12"/>
        </w:rPr>
        <w:t>[130]</w:t>
      </w:r>
      <w:r w:rsidRPr="00D01696">
        <w:rPr>
          <w:rStyle w:val="StyleUnderline"/>
          <w:rFonts w:asciiTheme="majorHAnsi" w:hAnsiTheme="majorHAnsi" w:cstheme="majorHAnsi"/>
        </w:rPr>
        <w:t xml:space="preserve"> in addition to EMP attacks.</w:t>
      </w:r>
      <w:r w:rsidRPr="00D01696">
        <w:rPr>
          <w:rFonts w:asciiTheme="majorHAnsi" w:hAnsiTheme="majorHAnsi" w:cstheme="majorHAnsi"/>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D01696">
        <w:rPr>
          <w:rStyle w:val="StyleUnderline"/>
          <w:rFonts w:asciiTheme="majorHAnsi" w:hAnsiTheme="majorHAnsi" w:cstheme="majorHAnsi"/>
        </w:rPr>
        <w:t>the traditional power grid</w:t>
      </w:r>
      <w:r w:rsidRPr="00D01696">
        <w:rPr>
          <w:rFonts w:asciiTheme="majorHAnsi" w:hAnsiTheme="majorHAnsi" w:cstheme="majorHAnsi"/>
          <w:sz w:val="12"/>
        </w:rPr>
        <w:t xml:space="preserve"> infrastructure </w:t>
      </w:r>
      <w:r w:rsidRPr="00D01696">
        <w:rPr>
          <w:rStyle w:val="StyleUnderline"/>
          <w:rFonts w:asciiTheme="majorHAnsi" w:hAnsiTheme="majorHAnsi" w:cstheme="majorHAnsi"/>
        </w:rPr>
        <w:t>is</w:t>
      </w:r>
      <w:r w:rsidRPr="00D01696">
        <w:rPr>
          <w:rFonts w:asciiTheme="majorHAnsi" w:hAnsiTheme="majorHAnsi" w:cstheme="majorHAnsi"/>
          <w:sz w:val="12"/>
        </w:rPr>
        <w:t xml:space="preserve"> simply </w:t>
      </w:r>
      <w:r w:rsidRPr="00D01696">
        <w:rPr>
          <w:rStyle w:val="Emphasis"/>
          <w:rFonts w:asciiTheme="majorHAnsi" w:hAnsiTheme="majorHAnsi" w:cstheme="majorHAnsi"/>
        </w:rPr>
        <w:t>incapable</w:t>
      </w:r>
      <w:r w:rsidRPr="00D01696">
        <w:rPr>
          <w:rStyle w:val="StyleUnderline"/>
          <w:rFonts w:asciiTheme="majorHAnsi" w:hAnsiTheme="majorHAnsi" w:cstheme="majorHAnsi"/>
        </w:rPr>
        <w:t xml:space="preserve"> of withstanding intentional physical attacks</w:t>
      </w:r>
      <w:r w:rsidRPr="00D01696">
        <w:rPr>
          <w:rFonts w:asciiTheme="majorHAnsi" w:hAnsiTheme="majorHAnsi" w:cstheme="majorHAnsi"/>
          <w:sz w:val="12"/>
        </w:rPr>
        <w:t xml:space="preserve"> [91]. Damage to the electric grid resulting in physical attack could be long lasting, as most </w:t>
      </w:r>
      <w:r w:rsidRPr="00D01696">
        <w:rPr>
          <w:rStyle w:val="StyleUnderline"/>
          <w:rFonts w:asciiTheme="majorHAnsi" w:hAnsiTheme="majorHAnsi" w:cstheme="majorHAnsi"/>
        </w:rPr>
        <w:t xml:space="preserve">traditional power plants operate with </w:t>
      </w:r>
      <w:r w:rsidRPr="00D01696">
        <w:rPr>
          <w:rStyle w:val="Emphasis"/>
          <w:rFonts w:asciiTheme="majorHAnsi" w:hAnsiTheme="majorHAnsi" w:cstheme="majorHAnsi"/>
        </w:rPr>
        <w:t>large transformers</w:t>
      </w:r>
      <w:r w:rsidRPr="00D01696">
        <w:rPr>
          <w:rStyle w:val="StyleUnderline"/>
          <w:rFonts w:asciiTheme="majorHAnsi" w:hAnsiTheme="majorHAnsi" w:cstheme="majorHAnsi"/>
        </w:rPr>
        <w:t xml:space="preserve"> that are difficult to </w:t>
      </w:r>
      <w:r w:rsidRPr="00D01696">
        <w:rPr>
          <w:rStyle w:val="Emphasis"/>
          <w:rFonts w:asciiTheme="majorHAnsi" w:hAnsiTheme="majorHAnsi" w:cstheme="majorHAnsi"/>
        </w:rPr>
        <w:t>move</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source</w:t>
      </w:r>
      <w:r w:rsidRPr="00D01696">
        <w:rPr>
          <w:rStyle w:val="StyleUnderline"/>
          <w:rFonts w:asciiTheme="majorHAnsi" w:hAnsiTheme="majorHAnsi" w:cstheme="majorHAnsi"/>
        </w:rPr>
        <w:t>.</w:t>
      </w:r>
      <w:r w:rsidRPr="00D01696">
        <w:rPr>
          <w:rFonts w:asciiTheme="majorHAnsi" w:hAnsiTheme="majorHAnsi" w:cstheme="majorHAnsi"/>
          <w:sz w:val="12"/>
        </w:rPr>
        <w:t xml:space="preserve"> Custom </w:t>
      </w:r>
      <w:r w:rsidRPr="00D01696">
        <w:rPr>
          <w:rStyle w:val="StyleUnderline"/>
          <w:rFonts w:asciiTheme="majorHAnsi" w:hAnsiTheme="majorHAnsi" w:cstheme="majorHAnsi"/>
        </w:rPr>
        <w:t>rebuilt transformers require time for replacement</w:t>
      </w:r>
      <w:r w:rsidRPr="00D01696">
        <w:rPr>
          <w:rFonts w:asciiTheme="majorHAnsi" w:hAnsiTheme="majorHAnsi" w:cstheme="majorHAnsi"/>
          <w:sz w:val="12"/>
        </w:rPr>
        <w:t xml:space="preserve"> ranging from months and even </w:t>
      </w:r>
      <w:r w:rsidRPr="00D01696">
        <w:rPr>
          <w:rStyle w:val="StyleUnderline"/>
          <w:rFonts w:asciiTheme="majorHAnsi" w:hAnsiTheme="majorHAnsi" w:cstheme="majorHAnsi"/>
        </w:rPr>
        <w:t>up to years</w:t>
      </w:r>
      <w:r w:rsidRPr="00D01696">
        <w:rPr>
          <w:rFonts w:asciiTheme="majorHAnsi" w:hAnsiTheme="majorHAnsi" w:cstheme="majorHAnsi"/>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D01696">
        <w:rPr>
          <w:rStyle w:val="StyleUnderline"/>
          <w:rFonts w:asciiTheme="majorHAnsi" w:hAnsiTheme="majorHAnsi" w:cstheme="majorHAnsi"/>
        </w:rPr>
        <w:t xml:space="preserve">a high-tech attack could be even further widespread. </w:t>
      </w:r>
      <w:r w:rsidRPr="00D01696">
        <w:rPr>
          <w:rFonts w:asciiTheme="majorHAnsi" w:hAnsiTheme="majorHAnsi" w:cstheme="majorHAnsi"/>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D01696">
        <w:rPr>
          <w:rStyle w:val="StyleUnderline"/>
          <w:rFonts w:asciiTheme="majorHAnsi" w:hAnsiTheme="majorHAnsi" w:cstheme="majorHAnsi"/>
        </w:rPr>
        <w:t>cyber attackers are capable of penetrating critical electric infrastructure from remote regions of the world, needing only communication pathways</w:t>
      </w:r>
      <w:r w:rsidRPr="00D01696">
        <w:rPr>
          <w:rFonts w:asciiTheme="majorHAnsi" w:hAnsiTheme="majorHAnsi" w:cstheme="majorHAnsi"/>
          <w:sz w:val="12"/>
        </w:rPr>
        <w:t xml:space="preserve"> (e.g., the Internet or infected memory sticks) </w:t>
      </w:r>
      <w:r w:rsidRPr="00D01696">
        <w:rPr>
          <w:rStyle w:val="StyleUnderline"/>
          <w:rFonts w:asciiTheme="majorHAnsi" w:hAnsiTheme="majorHAnsi" w:cstheme="majorHAnsi"/>
        </w:rPr>
        <w:t>to install malware into the</w:t>
      </w:r>
      <w:r w:rsidRPr="00D01696">
        <w:rPr>
          <w:rFonts w:asciiTheme="majorHAnsi" w:hAnsiTheme="majorHAnsi" w:cstheme="majorHAnsi"/>
          <w:sz w:val="12"/>
        </w:rPr>
        <w:t xml:space="preserve"> control systems of the electric power </w:t>
      </w:r>
      <w:r w:rsidRPr="00D01696">
        <w:rPr>
          <w:rStyle w:val="StyleUnderline"/>
          <w:rFonts w:asciiTheme="majorHAnsi" w:hAnsiTheme="majorHAnsi" w:cstheme="majorHAnsi"/>
        </w:rPr>
        <w:t>grid</w:t>
      </w:r>
      <w:r w:rsidRPr="00D01696">
        <w:rPr>
          <w:rFonts w:asciiTheme="majorHAnsi" w:hAnsiTheme="majorHAnsi" w:cstheme="majorHAnsi"/>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43FFBDF1" w14:textId="77777777" w:rsidR="002E7DF0" w:rsidRPr="00D01696" w:rsidRDefault="002E7DF0" w:rsidP="002E7DF0">
      <w:pPr>
        <w:rPr>
          <w:rFonts w:asciiTheme="majorHAnsi" w:hAnsiTheme="majorHAnsi" w:cstheme="majorHAnsi"/>
          <w:sz w:val="12"/>
        </w:rPr>
      </w:pPr>
      <w:r w:rsidRPr="00D01696">
        <w:rPr>
          <w:rStyle w:val="StyleUnderline"/>
          <w:rFonts w:asciiTheme="majorHAnsi" w:hAnsiTheme="majorHAnsi" w:cstheme="majorHAnsi"/>
        </w:rPr>
        <w:t>The electric grid</w:t>
      </w:r>
      <w:r w:rsidRPr="00D01696">
        <w:rPr>
          <w:rFonts w:asciiTheme="majorHAnsi" w:hAnsiTheme="majorHAnsi" w:cstheme="majorHAnsi"/>
          <w:sz w:val="12"/>
        </w:rPr>
        <w:t xml:space="preserve"> in general </w:t>
      </w:r>
      <w:r w:rsidRPr="00D01696">
        <w:rPr>
          <w:rStyle w:val="StyleUnderline"/>
          <w:rFonts w:asciiTheme="majorHAnsi" w:hAnsiTheme="majorHAnsi" w:cstheme="majorHAnsi"/>
        </w:rPr>
        <w:t>is</w:t>
      </w:r>
      <w:r w:rsidRPr="00D01696">
        <w:rPr>
          <w:rFonts w:asciiTheme="majorHAnsi" w:hAnsiTheme="majorHAnsi" w:cstheme="majorHAnsi"/>
          <w:sz w:val="12"/>
        </w:rPr>
        <w:t xml:space="preserve"> growing </w:t>
      </w:r>
      <w:r w:rsidRPr="00D01696">
        <w:rPr>
          <w:rStyle w:val="StyleUnderline"/>
          <w:rFonts w:asciiTheme="majorHAnsi" w:hAnsiTheme="majorHAnsi" w:cstheme="majorHAnsi"/>
        </w:rPr>
        <w:t xml:space="preserve">increasingly dependent upon </w:t>
      </w:r>
      <w:r w:rsidRPr="00D01696">
        <w:rPr>
          <w:rStyle w:val="StyleUnderline"/>
          <w:rFonts w:asciiTheme="majorHAnsi" w:hAnsiTheme="majorHAnsi" w:cstheme="majorHAnsi"/>
          <w:highlight w:val="green"/>
        </w:rPr>
        <w:t>the Internet and</w:t>
      </w:r>
      <w:r w:rsidRPr="00D01696">
        <w:rPr>
          <w:rStyle w:val="StyleUnderline"/>
          <w:rFonts w:asciiTheme="majorHAnsi" w:hAnsiTheme="majorHAnsi" w:cstheme="majorHAnsi"/>
        </w:rPr>
        <w:t xml:space="preserve"> other network </w:t>
      </w:r>
      <w:r w:rsidRPr="00D01696">
        <w:rPr>
          <w:rStyle w:val="StyleUnderline"/>
          <w:rFonts w:asciiTheme="majorHAnsi" w:hAnsiTheme="majorHAnsi" w:cstheme="majorHAnsi"/>
          <w:highlight w:val="green"/>
        </w:rPr>
        <w:t>connections</w:t>
      </w:r>
      <w:r w:rsidRPr="00D01696">
        <w:rPr>
          <w:rStyle w:val="StyleUnderline"/>
          <w:rFonts w:asciiTheme="majorHAnsi" w:hAnsiTheme="majorHAnsi" w:cstheme="majorHAnsi"/>
        </w:rPr>
        <w:t xml:space="preserve"> for data communication and monitoring</w:t>
      </w:r>
      <w:r w:rsidRPr="00D01696">
        <w:rPr>
          <w:rFonts w:asciiTheme="majorHAnsi" w:hAnsiTheme="majorHAnsi" w:cstheme="majorHAnsi"/>
          <w:sz w:val="12"/>
        </w:rPr>
        <w:t xml:space="preserve"> systems [17, 112, 118, 127, 135]. Although </w:t>
      </w:r>
      <w:r w:rsidRPr="00D01696">
        <w:rPr>
          <w:rStyle w:val="StyleUnderline"/>
          <w:rFonts w:asciiTheme="majorHAnsi" w:hAnsiTheme="majorHAnsi" w:cstheme="majorHAnsi"/>
        </w:rPr>
        <w:t>this</w:t>
      </w:r>
      <w:r w:rsidRPr="00D01696">
        <w:rPr>
          <w:rFonts w:asciiTheme="majorHAnsi" w:hAnsiTheme="majorHAnsi" w:cstheme="majorHAnsi"/>
          <w:sz w:val="12"/>
        </w:rPr>
        <w:t xml:space="preserve"> conveniently allows electrical suppliers management of systems, it </w:t>
      </w:r>
      <w:r w:rsidRPr="00D01696">
        <w:rPr>
          <w:rStyle w:val="StyleUnderline"/>
          <w:rFonts w:asciiTheme="majorHAnsi" w:hAnsiTheme="majorHAnsi" w:cstheme="majorHAnsi"/>
          <w:highlight w:val="green"/>
        </w:rPr>
        <w:t>increases</w:t>
      </w:r>
      <w:r w:rsidRPr="00D01696">
        <w:rPr>
          <w:rStyle w:val="StyleUnderline"/>
          <w:rFonts w:asciiTheme="majorHAnsi" w:hAnsiTheme="majorHAnsi" w:cstheme="majorHAnsi"/>
        </w:rPr>
        <w:t xml:space="preserve"> the </w:t>
      </w:r>
      <w:r w:rsidRPr="00D01696">
        <w:rPr>
          <w:rStyle w:val="StyleUnderline"/>
          <w:rFonts w:asciiTheme="majorHAnsi" w:hAnsiTheme="majorHAnsi" w:cstheme="majorHAnsi"/>
          <w:highlight w:val="green"/>
        </w:rPr>
        <w:t>susceptibility</w:t>
      </w:r>
      <w:r w:rsidRPr="00D01696">
        <w:rPr>
          <w:rStyle w:val="StyleUnderline"/>
          <w:rFonts w:asciiTheme="majorHAnsi" w:hAnsiTheme="majorHAnsi" w:cstheme="majorHAnsi"/>
        </w:rPr>
        <w:t xml:space="preserve"> of the grid to cyber-attack</w:t>
      </w:r>
      <w:r w:rsidRPr="00D01696">
        <w:rPr>
          <w:rFonts w:asciiTheme="majorHAnsi" w:hAnsiTheme="majorHAnsi" w:cstheme="majorHAnsi"/>
          <w:sz w:val="12"/>
        </w:rPr>
        <w:t xml:space="preserve">, through denial of webpage services to consumers, disruption to supervisory control and data acquisition (SCADA) operating systems, or sustained widespread power outages [3, 72, 118, 120]. </w:t>
      </w:r>
      <w:proofErr w:type="gramStart"/>
      <w:r w:rsidRPr="00D01696">
        <w:rPr>
          <w:rFonts w:asciiTheme="majorHAnsi" w:hAnsiTheme="majorHAnsi" w:cstheme="majorHAnsi"/>
          <w:sz w:val="12"/>
        </w:rPr>
        <w:t>Thus</w:t>
      </w:r>
      <w:proofErr w:type="gramEnd"/>
      <w:r w:rsidRPr="00D01696">
        <w:rPr>
          <w:rFonts w:asciiTheme="majorHAnsi" w:hAnsiTheme="majorHAnsi" w:cstheme="majorHAnsi"/>
          <w:sz w:val="12"/>
        </w:rPr>
        <w:t xml:space="preserve"> global or regional loss of the Internet could have similar implications.</w:t>
      </w:r>
    </w:p>
    <w:p w14:paraId="51704233"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Debris </w:t>
      </w:r>
      <w:r w:rsidRPr="00D01696">
        <w:rPr>
          <w:rFonts w:asciiTheme="majorHAnsi" w:hAnsiTheme="majorHAnsi" w:cstheme="majorHAnsi"/>
          <w:u w:val="single"/>
        </w:rPr>
        <w:t>shuts down</w:t>
      </w:r>
      <w:r w:rsidRPr="00D01696">
        <w:rPr>
          <w:rFonts w:asciiTheme="majorHAnsi" w:hAnsiTheme="majorHAnsi" w:cstheme="majorHAnsi"/>
        </w:rPr>
        <w:t xml:space="preserve"> astronomical research – only the plan </w:t>
      </w:r>
      <w:r w:rsidRPr="00D01696">
        <w:rPr>
          <w:rFonts w:asciiTheme="majorHAnsi" w:hAnsiTheme="majorHAnsi" w:cstheme="majorHAnsi"/>
          <w:u w:val="single"/>
        </w:rPr>
        <w:t>incentivizes</w:t>
      </w:r>
      <w:r w:rsidRPr="00D01696">
        <w:rPr>
          <w:rFonts w:asciiTheme="majorHAnsi" w:hAnsiTheme="majorHAnsi" w:cstheme="majorHAnsi"/>
        </w:rPr>
        <w:t xml:space="preserve"> safe development.</w:t>
      </w:r>
    </w:p>
    <w:p w14:paraId="5AA88C12"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TURNER 21</w:t>
      </w:r>
      <w:r w:rsidRPr="00D01696">
        <w:rPr>
          <w:rFonts w:asciiTheme="majorHAnsi" w:hAnsiTheme="majorHAnsi" w:cstheme="majorHAnsi"/>
        </w:rPr>
        <w:t xml:space="preserve">. Ben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D01696">
        <w:rPr>
          <w:rFonts w:asciiTheme="majorHAnsi" w:hAnsiTheme="majorHAnsi" w:cstheme="majorHAnsi"/>
        </w:rPr>
        <w:t>guitar</w:t>
      </w:r>
      <w:proofErr w:type="gramEnd"/>
      <w:r w:rsidRPr="00D01696">
        <w:rPr>
          <w:rFonts w:asciiTheme="majorHAnsi" w:hAnsiTheme="majorHAnsi" w:cstheme="majorHAnsi"/>
        </w:rPr>
        <w:t xml:space="preserve"> and embarrassing himself with chess. 4/29/21. [Live Science, “Space junk is blocking our view of the stars, scientists say,” </w:t>
      </w:r>
      <w:hyperlink r:id="rId27" w:history="1">
        <w:r w:rsidRPr="00D01696">
          <w:rPr>
            <w:rStyle w:val="Hyperlink"/>
            <w:rFonts w:asciiTheme="majorHAnsi" w:hAnsiTheme="majorHAnsi" w:cstheme="majorHAnsi"/>
          </w:rPr>
          <w:t>https://www.livescience.com/space-junk-blocks-view-of-cosmos.html</w:t>
        </w:r>
      </w:hyperlink>
      <w:r w:rsidRPr="00D01696">
        <w:rPr>
          <w:rFonts w:asciiTheme="majorHAnsi" w:hAnsiTheme="majorHAnsi" w:cstheme="majorHAnsi"/>
        </w:rPr>
        <w:t>] Justin</w:t>
      </w:r>
    </w:p>
    <w:p w14:paraId="0F127DD0"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highlight w:val="green"/>
          <w:u w:val="single"/>
        </w:rPr>
        <w:t xml:space="preserve">The </w:t>
      </w:r>
      <w:r w:rsidRPr="00D01696">
        <w:rPr>
          <w:rFonts w:asciiTheme="majorHAnsi" w:hAnsiTheme="majorHAnsi" w:cstheme="majorHAnsi"/>
          <w:u w:val="single"/>
        </w:rPr>
        <w:t xml:space="preserve">night </w:t>
      </w:r>
      <w:r w:rsidRPr="00D01696">
        <w:rPr>
          <w:rFonts w:asciiTheme="majorHAnsi" w:hAnsiTheme="majorHAnsi" w:cstheme="majorHAnsi"/>
          <w:highlight w:val="green"/>
          <w:u w:val="single"/>
        </w:rPr>
        <w:t>sky is becoming</w:t>
      </w:r>
      <w:r w:rsidRPr="00D01696">
        <w:rPr>
          <w:rFonts w:asciiTheme="majorHAnsi" w:hAnsiTheme="majorHAnsi" w:cstheme="majorHAnsi"/>
          <w:u w:val="single"/>
        </w:rPr>
        <w:t xml:space="preserve"> increasingly </w:t>
      </w:r>
      <w:r w:rsidRPr="00D01696">
        <w:rPr>
          <w:rFonts w:asciiTheme="majorHAnsi" w:hAnsiTheme="majorHAnsi" w:cstheme="majorHAnsi"/>
          <w:highlight w:val="green"/>
          <w:u w:val="single"/>
        </w:rPr>
        <w:t>filled with</w:t>
      </w:r>
      <w:r w:rsidRPr="00D01696">
        <w:rPr>
          <w:rFonts w:asciiTheme="majorHAnsi" w:hAnsiTheme="majorHAnsi" w:cstheme="majorHAnsi"/>
          <w:u w:val="single"/>
        </w:rPr>
        <w:t xml:space="preserve"> </w:t>
      </w:r>
      <w:r w:rsidRPr="00D01696">
        <w:rPr>
          <w:rStyle w:val="Emphasis"/>
          <w:rFonts w:asciiTheme="majorHAnsi" w:hAnsiTheme="majorHAnsi" w:cstheme="majorHAnsi"/>
        </w:rPr>
        <w:t>shiny satellites</w:t>
      </w:r>
      <w:r w:rsidRPr="00D01696">
        <w:rPr>
          <w:rFonts w:asciiTheme="majorHAnsi" w:hAnsiTheme="majorHAnsi" w:cstheme="majorHAnsi"/>
          <w:u w:val="single"/>
        </w:rPr>
        <w:t xml:space="preserve"> and </w:t>
      </w:r>
      <w:r w:rsidRPr="00D01696">
        <w:rPr>
          <w:rStyle w:val="Emphasis"/>
          <w:rFonts w:asciiTheme="majorHAnsi" w:hAnsiTheme="majorHAnsi" w:cstheme="majorHAnsi"/>
        </w:rPr>
        <w:t xml:space="preserve">space </w:t>
      </w:r>
      <w:r w:rsidRPr="00D01696">
        <w:rPr>
          <w:rStyle w:val="Emphasis"/>
          <w:rFonts w:asciiTheme="majorHAnsi" w:hAnsiTheme="majorHAnsi" w:cstheme="majorHAnsi"/>
          <w:highlight w:val="green"/>
        </w:rPr>
        <w:t>junk</w:t>
      </w:r>
      <w:r w:rsidRPr="00D01696">
        <w:rPr>
          <w:rFonts w:asciiTheme="majorHAnsi" w:hAnsiTheme="majorHAnsi" w:cstheme="majorHAnsi"/>
          <w:highlight w:val="green"/>
          <w:u w:val="single"/>
        </w:rPr>
        <w:t xml:space="preserve"> that pose 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significant </w:t>
      </w:r>
      <w:r w:rsidRPr="00D01696">
        <w:rPr>
          <w:rStyle w:val="Emphasis"/>
          <w:rFonts w:asciiTheme="majorHAnsi" w:hAnsiTheme="majorHAnsi" w:cstheme="majorHAnsi"/>
          <w:highlight w:val="green"/>
        </w:rPr>
        <w:t>threat</w:t>
      </w:r>
      <w:r w:rsidRPr="00D01696">
        <w:rPr>
          <w:rFonts w:asciiTheme="majorHAnsi" w:hAnsiTheme="majorHAnsi" w:cstheme="majorHAnsi"/>
          <w:highlight w:val="green"/>
          <w:u w:val="single"/>
        </w:rPr>
        <w:t xml:space="preserve"> to </w:t>
      </w:r>
      <w:r w:rsidRPr="00D01696">
        <w:rPr>
          <w:rFonts w:asciiTheme="majorHAnsi" w:hAnsiTheme="majorHAnsi" w:cstheme="majorHAnsi"/>
          <w:u w:val="single"/>
        </w:rPr>
        <w:t xml:space="preserve">our </w:t>
      </w:r>
      <w:r w:rsidRPr="00D01696">
        <w:rPr>
          <w:rStyle w:val="Emphasis"/>
          <w:rFonts w:asciiTheme="majorHAnsi" w:hAnsiTheme="majorHAnsi" w:cstheme="majorHAnsi"/>
        </w:rPr>
        <w:t>view of the cosmos</w:t>
      </w:r>
      <w:r w:rsidRPr="00D01696">
        <w:rPr>
          <w:rFonts w:asciiTheme="majorHAnsi" w:hAnsiTheme="majorHAnsi" w:cstheme="majorHAnsi"/>
          <w:sz w:val="14"/>
        </w:rPr>
        <w:t xml:space="preserve">, </w:t>
      </w:r>
      <w:r w:rsidRPr="00D01696">
        <w:rPr>
          <w:rFonts w:asciiTheme="majorHAnsi" w:hAnsiTheme="majorHAnsi" w:cstheme="majorHAnsi"/>
          <w:u w:val="single"/>
        </w:rPr>
        <w:t xml:space="preserve">as well as </w:t>
      </w:r>
      <w:r w:rsidRPr="00D01696">
        <w:rPr>
          <w:rStyle w:val="Emphasis"/>
          <w:rFonts w:asciiTheme="majorHAnsi" w:hAnsiTheme="majorHAnsi" w:cstheme="majorHAnsi"/>
          <w:highlight w:val="green"/>
        </w:rPr>
        <w:t>astronomical research</w:t>
      </w:r>
      <w:r w:rsidRPr="00D01696">
        <w:rPr>
          <w:rFonts w:asciiTheme="majorHAnsi" w:hAnsiTheme="majorHAnsi" w:cstheme="majorHAnsi"/>
          <w:sz w:val="14"/>
        </w:rPr>
        <w:t xml:space="preserve">, a new study warns. </w:t>
      </w:r>
      <w:r w:rsidRPr="00D01696">
        <w:rPr>
          <w:rFonts w:asciiTheme="majorHAnsi" w:hAnsiTheme="majorHAnsi" w:cstheme="majorHAnsi"/>
          <w:u w:val="single"/>
        </w:rPr>
        <w:t xml:space="preserve">The researchers found that the </w:t>
      </w:r>
      <w:r w:rsidRPr="00D01696">
        <w:rPr>
          <w:rStyle w:val="Emphasis"/>
          <w:rFonts w:asciiTheme="majorHAnsi" w:hAnsiTheme="majorHAnsi" w:cstheme="majorHAnsi"/>
        </w:rPr>
        <w:t>more than 9,300 tons</w:t>
      </w:r>
      <w:r w:rsidRPr="00D01696">
        <w:rPr>
          <w:rFonts w:asciiTheme="majorHAnsi" w:hAnsiTheme="majorHAnsi" w:cstheme="majorHAnsi"/>
          <w:sz w:val="14"/>
        </w:rPr>
        <w:t xml:space="preserve"> (8,440 metric tons) </w:t>
      </w:r>
      <w:r w:rsidRPr="00D01696">
        <w:rPr>
          <w:rFonts w:asciiTheme="majorHAnsi" w:hAnsiTheme="majorHAnsi" w:cstheme="majorHAnsi"/>
          <w:u w:val="single"/>
        </w:rPr>
        <w:t xml:space="preserve">of space objects orbiting Earth, including </w:t>
      </w:r>
      <w:r w:rsidRPr="00D01696">
        <w:rPr>
          <w:rStyle w:val="Emphasis"/>
          <w:rFonts w:asciiTheme="majorHAnsi" w:hAnsiTheme="majorHAnsi" w:cstheme="majorHAnsi"/>
        </w:rPr>
        <w:t>inoperative</w:t>
      </w:r>
      <w:r w:rsidRPr="00D01696">
        <w:rPr>
          <w:rFonts w:asciiTheme="majorHAnsi" w:hAnsiTheme="majorHAnsi" w:cstheme="majorHAnsi"/>
          <w:u w:val="single"/>
        </w:rPr>
        <w:t xml:space="preserve"> satellites and </w:t>
      </w:r>
      <w:r w:rsidRPr="00D01696">
        <w:rPr>
          <w:rStyle w:val="Emphasis"/>
          <w:rFonts w:asciiTheme="majorHAnsi" w:hAnsiTheme="majorHAnsi" w:cstheme="majorHAnsi"/>
        </w:rPr>
        <w:t>chunks</w:t>
      </w:r>
      <w:r w:rsidRPr="00D01696">
        <w:rPr>
          <w:rFonts w:asciiTheme="majorHAnsi" w:hAnsiTheme="majorHAnsi" w:cstheme="majorHAnsi"/>
          <w:u w:val="single"/>
        </w:rPr>
        <w:t xml:space="preserve"> of spent rocket stages, </w:t>
      </w:r>
      <w:r w:rsidRPr="00D01696">
        <w:rPr>
          <w:rFonts w:asciiTheme="majorHAnsi" w:hAnsiTheme="majorHAnsi" w:cstheme="majorHAnsi"/>
          <w:highlight w:val="green"/>
          <w:u w:val="single"/>
        </w:rPr>
        <w:t>increase the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overall </w:t>
      </w:r>
      <w:r w:rsidRPr="00D01696">
        <w:rPr>
          <w:rStyle w:val="Emphasis"/>
          <w:rFonts w:asciiTheme="majorHAnsi" w:hAnsiTheme="majorHAnsi" w:cstheme="majorHAnsi"/>
          <w:highlight w:val="green"/>
        </w:rPr>
        <w:t>brightness</w:t>
      </w:r>
      <w:r w:rsidRPr="00D01696">
        <w:rPr>
          <w:rFonts w:asciiTheme="majorHAnsi" w:hAnsiTheme="majorHAnsi" w:cstheme="majorHAnsi"/>
          <w:highlight w:val="green"/>
          <w:u w:val="single"/>
        </w:rPr>
        <w:t xml:space="preserve"> of the</w:t>
      </w:r>
      <w:r w:rsidRPr="00D01696">
        <w:rPr>
          <w:rFonts w:asciiTheme="majorHAnsi" w:hAnsiTheme="majorHAnsi" w:cstheme="majorHAnsi"/>
          <w:u w:val="single"/>
        </w:rPr>
        <w:t xml:space="preserve"> night </w:t>
      </w:r>
      <w:r w:rsidRPr="00D01696">
        <w:rPr>
          <w:rFonts w:asciiTheme="majorHAnsi" w:hAnsiTheme="majorHAnsi" w:cstheme="majorHAnsi"/>
          <w:highlight w:val="green"/>
          <w:u w:val="single"/>
        </w:rPr>
        <w:t xml:space="preserve">sky </w:t>
      </w:r>
      <w:r w:rsidRPr="00D01696">
        <w:rPr>
          <w:rFonts w:asciiTheme="majorHAnsi" w:hAnsiTheme="majorHAnsi" w:cstheme="majorHAnsi"/>
          <w:u w:val="single"/>
        </w:rPr>
        <w:t xml:space="preserve">by </w:t>
      </w:r>
      <w:r w:rsidRPr="00D01696">
        <w:rPr>
          <w:rStyle w:val="Emphasis"/>
          <w:rFonts w:asciiTheme="majorHAnsi" w:hAnsiTheme="majorHAnsi" w:cstheme="majorHAnsi"/>
        </w:rPr>
        <w:t>more than 10%</w:t>
      </w:r>
      <w:r w:rsidRPr="00D01696">
        <w:rPr>
          <w:rFonts w:asciiTheme="majorHAnsi" w:hAnsiTheme="majorHAnsi" w:cstheme="majorHAnsi"/>
          <w:sz w:val="14"/>
        </w:rPr>
        <w:t xml:space="preserve"> over large parts of the planet. </w:t>
      </w:r>
      <w:r w:rsidRPr="00D01696">
        <w:rPr>
          <w:rFonts w:asciiTheme="majorHAnsi" w:hAnsiTheme="majorHAnsi" w:cstheme="majorHAnsi"/>
          <w:u w:val="single"/>
        </w:rPr>
        <w:t xml:space="preserve">Such an </w:t>
      </w:r>
      <w:r w:rsidRPr="00D01696">
        <w:rPr>
          <w:rStyle w:val="Emphasis"/>
          <w:rFonts w:asciiTheme="majorHAnsi" w:hAnsiTheme="majorHAnsi" w:cstheme="majorHAnsi"/>
        </w:rPr>
        <w:t>increase</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mean</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large </w:t>
      </w:r>
      <w:r w:rsidRPr="00D01696">
        <w:rPr>
          <w:rStyle w:val="Emphasis"/>
          <w:rFonts w:asciiTheme="majorHAnsi" w:hAnsiTheme="majorHAnsi" w:cstheme="majorHAnsi"/>
          <w:highlight w:val="green"/>
        </w:rPr>
        <w:t>swathes</w:t>
      </w:r>
      <w:r w:rsidRPr="00D01696">
        <w:rPr>
          <w:rFonts w:asciiTheme="majorHAnsi" w:hAnsiTheme="majorHAnsi" w:cstheme="majorHAnsi"/>
          <w:highlight w:val="green"/>
          <w:u w:val="single"/>
        </w:rPr>
        <w:t xml:space="preserve"> of the planet are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considered </w:t>
      </w:r>
      <w:r w:rsidRPr="00D01696">
        <w:rPr>
          <w:rStyle w:val="Emphasis"/>
          <w:rFonts w:asciiTheme="majorHAnsi" w:hAnsiTheme="majorHAnsi" w:cstheme="majorHAnsi"/>
          <w:highlight w:val="green"/>
        </w:rPr>
        <w:t>light polluted</w:t>
      </w:r>
      <w:r w:rsidRPr="00D01696">
        <w:rPr>
          <w:rFonts w:asciiTheme="majorHAnsi" w:hAnsiTheme="majorHAnsi" w:cstheme="majorHAnsi"/>
          <w:sz w:val="14"/>
          <w:highlight w:val="green"/>
        </w:rPr>
        <w:t xml:space="preserve">, </w:t>
      </w:r>
      <w:r w:rsidRPr="00D01696">
        <w:rPr>
          <w:rFonts w:asciiTheme="majorHAnsi" w:hAnsiTheme="majorHAnsi" w:cstheme="majorHAnsi"/>
          <w:highlight w:val="green"/>
          <w:u w:val="single"/>
        </w:rPr>
        <w:t>making it</w:t>
      </w:r>
      <w:r w:rsidRPr="00D01696">
        <w:rPr>
          <w:rFonts w:asciiTheme="majorHAnsi" w:hAnsiTheme="majorHAnsi" w:cstheme="majorHAnsi"/>
          <w:u w:val="single"/>
        </w:rPr>
        <w:t xml:space="preserve"> </w:t>
      </w:r>
      <w:r w:rsidRPr="00D01696">
        <w:rPr>
          <w:rStyle w:val="Emphasis"/>
          <w:rFonts w:asciiTheme="majorHAnsi" w:hAnsiTheme="majorHAnsi" w:cstheme="majorHAnsi"/>
        </w:rPr>
        <w:t>increasingly</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difficult</w:t>
      </w:r>
      <w:r w:rsidRPr="00D01696">
        <w:rPr>
          <w:rFonts w:asciiTheme="majorHAnsi" w:hAnsiTheme="majorHAnsi" w:cstheme="majorHAnsi"/>
          <w:u w:val="single"/>
        </w:rPr>
        <w:t xml:space="preserve"> for astronomers </w:t>
      </w:r>
      <w:r w:rsidRPr="00D01696">
        <w:rPr>
          <w:rFonts w:asciiTheme="majorHAnsi" w:hAnsiTheme="majorHAnsi" w:cstheme="majorHAnsi"/>
          <w:highlight w:val="green"/>
          <w:u w:val="single"/>
        </w:rPr>
        <w:t xml:space="preserve">to take </w:t>
      </w:r>
      <w:r w:rsidRPr="00D01696">
        <w:rPr>
          <w:rStyle w:val="Emphasis"/>
          <w:rFonts w:asciiTheme="majorHAnsi" w:hAnsiTheme="majorHAnsi" w:cstheme="majorHAnsi"/>
          <w:highlight w:val="green"/>
        </w:rPr>
        <w:t>accurate measurements</w:t>
      </w:r>
      <w:r w:rsidRPr="00D01696">
        <w:rPr>
          <w:rFonts w:asciiTheme="majorHAnsi" w:hAnsiTheme="majorHAnsi" w:cstheme="majorHAnsi"/>
          <w:sz w:val="14"/>
        </w:rPr>
        <w:t xml:space="preserve">, </w:t>
      </w:r>
      <w:r w:rsidRPr="00D01696">
        <w:rPr>
          <w:rFonts w:asciiTheme="majorHAnsi" w:hAnsiTheme="majorHAnsi" w:cstheme="majorHAnsi"/>
          <w:u w:val="single"/>
        </w:rPr>
        <w:t xml:space="preserve">and </w:t>
      </w:r>
      <w:r w:rsidRPr="00D01696">
        <w:rPr>
          <w:rFonts w:asciiTheme="majorHAnsi" w:hAnsiTheme="majorHAnsi" w:cstheme="majorHAnsi"/>
          <w:highlight w:val="green"/>
          <w:u w:val="single"/>
        </w:rPr>
        <w:t xml:space="preserve">increasing </w:t>
      </w:r>
      <w:r w:rsidRPr="00D01696">
        <w:rPr>
          <w:rFonts w:asciiTheme="majorHAnsi" w:hAnsiTheme="majorHAnsi" w:cstheme="majorHAnsi"/>
          <w:u w:val="single"/>
        </w:rPr>
        <w:t xml:space="preserve">the </w:t>
      </w:r>
      <w:r w:rsidRPr="00D01696">
        <w:rPr>
          <w:rStyle w:val="Emphasis"/>
          <w:rFonts w:asciiTheme="majorHAnsi" w:hAnsiTheme="majorHAnsi" w:cstheme="majorHAnsi"/>
          <w:highlight w:val="green"/>
        </w:rPr>
        <w:t>likelihood</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they</w:t>
      </w:r>
      <w:r w:rsidRPr="00D01696">
        <w:rPr>
          <w:rFonts w:asciiTheme="majorHAnsi" w:hAnsiTheme="majorHAnsi" w:cstheme="majorHAnsi"/>
          <w:u w:val="single"/>
        </w:rPr>
        <w:t xml:space="preserve"> will </w:t>
      </w:r>
      <w:r w:rsidRPr="00D01696">
        <w:rPr>
          <w:rFonts w:asciiTheme="majorHAnsi" w:hAnsiTheme="majorHAnsi" w:cstheme="majorHAnsi"/>
          <w:highlight w:val="green"/>
          <w:u w:val="single"/>
        </w:rPr>
        <w:t xml:space="preserve">miss </w:t>
      </w:r>
      <w:r w:rsidRPr="00D01696">
        <w:rPr>
          <w:rStyle w:val="Emphasis"/>
          <w:rFonts w:asciiTheme="majorHAnsi" w:hAnsiTheme="majorHAnsi" w:cstheme="majorHAnsi"/>
        </w:rPr>
        <w:t xml:space="preserve">significant </w:t>
      </w:r>
      <w:r w:rsidRPr="00D01696">
        <w:rPr>
          <w:rStyle w:val="Emphasis"/>
          <w:rFonts w:asciiTheme="majorHAnsi" w:hAnsiTheme="majorHAnsi" w:cstheme="majorHAnsi"/>
          <w:highlight w:val="green"/>
        </w:rPr>
        <w:t>discoveries</w:t>
      </w:r>
      <w:r w:rsidRPr="00D01696">
        <w:rPr>
          <w:rFonts w:asciiTheme="majorHAnsi" w:hAnsiTheme="majorHAnsi" w:cstheme="majorHAnsi"/>
          <w:sz w:val="14"/>
        </w:rPr>
        <w:t xml:space="preserve"> altogether, the researchers said in the journal Monthly Notices of the Royal Astronomical Society. </w:t>
      </w:r>
    </w:p>
    <w:p w14:paraId="53713DEC" w14:textId="77777777" w:rsidR="002E7DF0" w:rsidRPr="00D01696" w:rsidRDefault="002E7DF0" w:rsidP="002E7DF0">
      <w:pPr>
        <w:rPr>
          <w:rStyle w:val="Emphasis"/>
          <w:rFonts w:asciiTheme="majorHAnsi" w:hAnsiTheme="majorHAnsi" w:cstheme="majorHAnsi"/>
        </w:rPr>
      </w:pPr>
      <w:r w:rsidRPr="00D01696">
        <w:rPr>
          <w:rFonts w:asciiTheme="majorHAnsi" w:hAnsiTheme="majorHAnsi" w:cstheme="majorHAnsi"/>
          <w:sz w:val="14"/>
        </w:rPr>
        <w:lastRenderedPageBreak/>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D01696">
        <w:rPr>
          <w:rFonts w:asciiTheme="majorHAnsi" w:hAnsiTheme="majorHAnsi" w:cstheme="majorHAnsi"/>
          <w:sz w:val="14"/>
        </w:rPr>
        <w:t>Kocifaj</w:t>
      </w:r>
      <w:proofErr w:type="spellEnd"/>
      <w:r w:rsidRPr="00D01696">
        <w:rPr>
          <w:rFonts w:asciiTheme="majorHAnsi" w:hAnsiTheme="majorHAnsi" w:cstheme="majorHAnsi"/>
          <w:sz w:val="14"/>
        </w:rPr>
        <w:t xml:space="preserve">, a senior researcher at the Slovak Academy of Sciences, said in a statement. The researchers calculated the change in brightness by developing a model that </w:t>
      </w:r>
      <w:proofErr w:type="gramStart"/>
      <w:r w:rsidRPr="00D01696">
        <w:rPr>
          <w:rFonts w:asciiTheme="majorHAnsi" w:hAnsiTheme="majorHAnsi" w:cstheme="majorHAnsi"/>
          <w:sz w:val="14"/>
        </w:rPr>
        <w:t>takes into account</w:t>
      </w:r>
      <w:proofErr w:type="gramEnd"/>
      <w:r w:rsidRPr="00D01696">
        <w:rPr>
          <w:rFonts w:asciiTheme="majorHAnsi" w:hAnsiTheme="majorHAnsi" w:cstheme="majorHAnsi"/>
          <w:sz w:val="14"/>
        </w:rPr>
        <w:t xml:space="preserve"> the average size and brightness of each piece of debris. According to the researchers, </w:t>
      </w:r>
      <w:proofErr w:type="gramStart"/>
      <w:r w:rsidRPr="00D01696">
        <w:rPr>
          <w:rStyle w:val="Emphasis"/>
          <w:rFonts w:asciiTheme="majorHAnsi" w:hAnsiTheme="majorHAnsi" w:cstheme="majorHAnsi"/>
        </w:rPr>
        <w:t>satellites</w:t>
      </w:r>
      <w:proofErr w:type="gramEnd"/>
      <w:r w:rsidRPr="00D01696">
        <w:rPr>
          <w:rFonts w:asciiTheme="majorHAnsi" w:hAnsiTheme="majorHAnsi" w:cstheme="majorHAnsi"/>
          <w:u w:val="single"/>
        </w:rPr>
        <w:t xml:space="preserve"> and space </w:t>
      </w:r>
      <w:r w:rsidRPr="00D01696">
        <w:rPr>
          <w:rFonts w:asciiTheme="majorHAnsi" w:hAnsiTheme="majorHAnsi" w:cstheme="majorHAnsi"/>
          <w:highlight w:val="green"/>
          <w:u w:val="single"/>
        </w:rPr>
        <w:t xml:space="preserve">garbage </w:t>
      </w:r>
      <w:r w:rsidRPr="00D01696">
        <w:rPr>
          <w:rStyle w:val="Emphasis"/>
          <w:rFonts w:asciiTheme="majorHAnsi" w:hAnsiTheme="majorHAnsi" w:cstheme="majorHAnsi"/>
          <w:highlight w:val="green"/>
        </w:rPr>
        <w:t xml:space="preserve">ruin </w:t>
      </w:r>
      <w:r w:rsidRPr="00D01696">
        <w:rPr>
          <w:rStyle w:val="Emphasis"/>
          <w:rFonts w:asciiTheme="majorHAnsi" w:hAnsiTheme="majorHAnsi" w:cstheme="majorHAnsi"/>
        </w:rPr>
        <w:t xml:space="preserve">astronomical </w:t>
      </w:r>
      <w:r w:rsidRPr="00D01696">
        <w:rPr>
          <w:rStyle w:val="Emphasis"/>
          <w:rFonts w:asciiTheme="majorHAnsi" w:hAnsiTheme="majorHAnsi" w:cstheme="majorHAnsi"/>
          <w:highlight w:val="green"/>
        </w:rPr>
        <w:t>images</w:t>
      </w:r>
      <w:r w:rsidRPr="00D01696">
        <w:rPr>
          <w:rFonts w:asciiTheme="majorHAnsi" w:hAnsiTheme="majorHAnsi" w:cstheme="majorHAnsi"/>
          <w:highlight w:val="green"/>
          <w:u w:val="single"/>
        </w:rPr>
        <w:t xml:space="preserve"> by scattering</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reflected </w:t>
      </w:r>
      <w:r w:rsidRPr="00D01696">
        <w:rPr>
          <w:rStyle w:val="Emphasis"/>
          <w:rFonts w:asciiTheme="majorHAnsi" w:hAnsiTheme="majorHAnsi" w:cstheme="majorHAnsi"/>
          <w:highlight w:val="green"/>
        </w:rPr>
        <w:t>sunlight</w:t>
      </w:r>
      <w:r w:rsidRPr="00D01696">
        <w:rPr>
          <w:rFonts w:asciiTheme="majorHAnsi" w:hAnsiTheme="majorHAnsi" w:cstheme="majorHAnsi"/>
          <w:u w:val="single"/>
        </w:rPr>
        <w:t xml:space="preserve">, producing </w:t>
      </w:r>
      <w:r w:rsidRPr="00D01696">
        <w:rPr>
          <w:rStyle w:val="Emphasis"/>
          <w:rFonts w:asciiTheme="majorHAnsi" w:hAnsiTheme="majorHAnsi" w:cstheme="majorHAnsi"/>
        </w:rPr>
        <w:t>bright streaks</w:t>
      </w:r>
      <w:r w:rsidRPr="00D01696">
        <w:rPr>
          <w:rFonts w:asciiTheme="majorHAnsi" w:hAnsiTheme="majorHAnsi" w:cstheme="majorHAnsi"/>
          <w:u w:val="single"/>
        </w:rPr>
        <w:t xml:space="preserve"> that are indistinguishable from</w:t>
      </w:r>
      <w:r w:rsidRPr="00D01696">
        <w:rPr>
          <w:rFonts w:asciiTheme="majorHAnsi" w:hAnsiTheme="majorHAnsi" w:cstheme="majorHAnsi"/>
          <w:sz w:val="14"/>
        </w:rPr>
        <w:t xml:space="preserve"> — and often brighter than — </w:t>
      </w:r>
      <w:r w:rsidRPr="00D01696">
        <w:rPr>
          <w:rFonts w:asciiTheme="majorHAnsi" w:hAnsiTheme="majorHAnsi" w:cstheme="majorHAnsi"/>
          <w:u w:val="single"/>
        </w:rPr>
        <w:t xml:space="preserve">objects of </w:t>
      </w:r>
      <w:r w:rsidRPr="00D01696">
        <w:rPr>
          <w:rStyle w:val="Emphasis"/>
          <w:rFonts w:asciiTheme="majorHAnsi" w:hAnsiTheme="majorHAnsi" w:cstheme="majorHAnsi"/>
        </w:rPr>
        <w:t>astrophysical interest</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making it </w:t>
      </w:r>
      <w:r w:rsidRPr="00D01696">
        <w:rPr>
          <w:rStyle w:val="Emphasis"/>
          <w:rFonts w:asciiTheme="majorHAnsi" w:hAnsiTheme="majorHAnsi" w:cstheme="majorHAnsi"/>
          <w:highlight w:val="green"/>
        </w:rPr>
        <w:t>difficult</w:t>
      </w:r>
      <w:r w:rsidRPr="00D01696">
        <w:rPr>
          <w:rStyle w:val="Emphasis"/>
          <w:rFonts w:asciiTheme="majorHAnsi" w:hAnsiTheme="majorHAnsi" w:cstheme="majorHAnsi"/>
        </w:rPr>
        <w:t xml:space="preserve"> if not impossible for them </w:t>
      </w:r>
      <w:r w:rsidRPr="00D01696">
        <w:rPr>
          <w:rStyle w:val="Emphasis"/>
          <w:rFonts w:asciiTheme="majorHAnsi" w:hAnsiTheme="majorHAnsi" w:cstheme="majorHAnsi"/>
          <w:highlight w:val="green"/>
        </w:rPr>
        <w:t>to get a</w:t>
      </w:r>
      <w:r w:rsidRPr="00D01696">
        <w:rPr>
          <w:rStyle w:val="Emphasis"/>
          <w:rFonts w:asciiTheme="majorHAnsi" w:hAnsiTheme="majorHAnsi" w:cstheme="majorHAnsi"/>
        </w:rPr>
        <w:t xml:space="preserve"> clear </w:t>
      </w:r>
      <w:r w:rsidRPr="00D01696">
        <w:rPr>
          <w:rStyle w:val="Emphasis"/>
          <w:rFonts w:asciiTheme="majorHAnsi" w:hAnsiTheme="majorHAnsi" w:cstheme="majorHAnsi"/>
          <w:highlight w:val="green"/>
        </w:rPr>
        <w:t>picture</w:t>
      </w:r>
      <w:r w:rsidRPr="00D01696">
        <w:rPr>
          <w:rStyle w:val="Emphasis"/>
          <w:rFonts w:asciiTheme="majorHAnsi" w:hAnsiTheme="majorHAnsi" w:cstheme="majorHAnsi"/>
        </w:rPr>
        <w:t xml:space="preserve">. </w:t>
      </w:r>
      <w:r w:rsidRPr="00D01696">
        <w:rPr>
          <w:rFonts w:asciiTheme="majorHAnsi" w:hAnsiTheme="majorHAnsi" w:cstheme="majorHAnsi"/>
          <w:sz w:val="14"/>
        </w:rPr>
        <w:t xml:space="preserve">The researchers found that </w:t>
      </w:r>
      <w:r w:rsidRPr="00D01696">
        <w:rPr>
          <w:rFonts w:asciiTheme="majorHAnsi" w:hAnsiTheme="majorHAnsi" w:cstheme="majorHAnsi"/>
          <w:u w:val="single"/>
        </w:rPr>
        <w:t xml:space="preserve">this effect is most pronounced when viewing the </w:t>
      </w:r>
      <w:r w:rsidRPr="00D01696">
        <w:rPr>
          <w:rStyle w:val="Emphasis"/>
          <w:rFonts w:asciiTheme="majorHAnsi" w:hAnsiTheme="majorHAnsi" w:cstheme="majorHAnsi"/>
        </w:rPr>
        <w:t>cosmos with low-resolution detectors</w:t>
      </w:r>
      <w:r w:rsidRPr="00D01696">
        <w:rPr>
          <w:rFonts w:asciiTheme="majorHAnsi" w:hAnsiTheme="majorHAnsi" w:cstheme="majorHAnsi"/>
          <w:sz w:val="14"/>
        </w:rPr>
        <w:t xml:space="preserve">, such as the human eye, </w:t>
      </w:r>
      <w:r w:rsidRPr="00D01696">
        <w:rPr>
          <w:rFonts w:asciiTheme="majorHAnsi" w:hAnsiTheme="majorHAnsi" w:cstheme="majorHAnsi"/>
          <w:highlight w:val="green"/>
          <w:u w:val="single"/>
        </w:rPr>
        <w:t xml:space="preserve">resulting in a </w:t>
      </w:r>
      <w:r w:rsidRPr="00D01696">
        <w:rPr>
          <w:rStyle w:val="Emphasis"/>
          <w:rFonts w:asciiTheme="majorHAnsi" w:hAnsiTheme="majorHAnsi" w:cstheme="majorHAnsi"/>
          <w:highlight w:val="green"/>
        </w:rPr>
        <w:t>diffuse brightness</w:t>
      </w:r>
      <w:r w:rsidRPr="00D01696">
        <w:rPr>
          <w:rStyle w:val="Emphasis"/>
          <w:rFonts w:asciiTheme="majorHAnsi" w:hAnsiTheme="majorHAnsi" w:cstheme="majorHAnsi"/>
        </w:rPr>
        <w:t xml:space="preserve"> across </w:t>
      </w:r>
      <w:proofErr w:type="gramStart"/>
      <w:r w:rsidRPr="00D01696">
        <w:rPr>
          <w:rStyle w:val="Emphasis"/>
          <w:rFonts w:asciiTheme="majorHAnsi" w:hAnsiTheme="majorHAnsi" w:cstheme="majorHAnsi"/>
        </w:rPr>
        <w:t>all of</w:t>
      </w:r>
      <w:proofErr w:type="gramEnd"/>
      <w:r w:rsidRPr="00D01696">
        <w:rPr>
          <w:rStyle w:val="Emphasis"/>
          <w:rFonts w:asciiTheme="majorHAnsi" w:hAnsiTheme="majorHAnsi" w:cstheme="majorHAnsi"/>
        </w:rPr>
        <w:t xml:space="preserve"> the night sky</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Telescopes</w:t>
      </w:r>
      <w:r w:rsidRPr="00D01696">
        <w:rPr>
          <w:rFonts w:asciiTheme="majorHAnsi" w:hAnsiTheme="majorHAnsi" w:cstheme="majorHAnsi"/>
          <w:u w:val="single"/>
        </w:rPr>
        <w:t xml:space="preserve"> with high angular resolution and high sensitivity may also </w:t>
      </w:r>
      <w:r w:rsidRPr="00D01696">
        <w:rPr>
          <w:rFonts w:asciiTheme="majorHAnsi" w:hAnsiTheme="majorHAnsi" w:cstheme="majorHAnsi"/>
          <w:highlight w:val="green"/>
          <w:u w:val="single"/>
        </w:rPr>
        <w:t>have</w:t>
      </w:r>
      <w:r w:rsidRPr="00D01696">
        <w:rPr>
          <w:rFonts w:asciiTheme="majorHAnsi" w:hAnsiTheme="majorHAnsi" w:cstheme="majorHAnsi"/>
          <w:u w:val="single"/>
        </w:rPr>
        <w:t xml:space="preserve"> part of </w:t>
      </w:r>
      <w:r w:rsidRPr="00D01696">
        <w:rPr>
          <w:rFonts w:asciiTheme="majorHAnsi" w:hAnsiTheme="majorHAnsi" w:cstheme="majorHAnsi"/>
          <w:highlight w:val="green"/>
          <w:u w:val="single"/>
        </w:rPr>
        <w:t xml:space="preserve">their images </w:t>
      </w:r>
      <w:r w:rsidRPr="00D01696">
        <w:rPr>
          <w:rStyle w:val="Emphasis"/>
          <w:rFonts w:asciiTheme="majorHAnsi" w:hAnsiTheme="majorHAnsi" w:cstheme="majorHAnsi"/>
          <w:highlight w:val="green"/>
        </w:rPr>
        <w:t>ruined</w:t>
      </w:r>
      <w:r w:rsidRPr="00D01696">
        <w:rPr>
          <w:rFonts w:asciiTheme="majorHAnsi" w:hAnsiTheme="majorHAnsi" w:cstheme="majorHAnsi"/>
          <w:u w:val="single"/>
        </w:rPr>
        <w:t xml:space="preserve"> by the </w:t>
      </w:r>
      <w:r w:rsidRPr="00D01696">
        <w:rPr>
          <w:rStyle w:val="Emphasis"/>
          <w:rFonts w:asciiTheme="majorHAnsi" w:hAnsiTheme="majorHAnsi" w:cstheme="majorHAnsi"/>
        </w:rPr>
        <w:t>light pollution</w:t>
      </w:r>
      <w:r w:rsidRPr="00D01696">
        <w:rPr>
          <w:rFonts w:asciiTheme="majorHAnsi" w:hAnsiTheme="majorHAnsi" w:cstheme="majorHAnsi"/>
          <w:sz w:val="14"/>
        </w:rPr>
        <w:t xml:space="preserve">, although they can likely resolve the junk-reflected light into smears. Nevertheless, </w:t>
      </w:r>
      <w:r w:rsidRPr="00D01696">
        <w:rPr>
          <w:rFonts w:asciiTheme="majorHAnsi" w:hAnsiTheme="majorHAnsi" w:cstheme="majorHAnsi"/>
          <w:highlight w:val="green"/>
          <w:u w:val="single"/>
        </w:rPr>
        <w:t>this could</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obscure astronomical sights</w:t>
      </w:r>
      <w:r w:rsidRPr="00D01696">
        <w:rPr>
          <w:rFonts w:asciiTheme="majorHAnsi" w:hAnsiTheme="majorHAnsi" w:cstheme="majorHAnsi"/>
          <w:u w:val="single"/>
        </w:rPr>
        <w:t xml:space="preserve">, such as the glowing clouds of stars along the disk of the Milky Way, wherever in the world </w:t>
      </w:r>
      <w:proofErr w:type="gramStart"/>
      <w:r w:rsidRPr="00D01696">
        <w:rPr>
          <w:rStyle w:val="Emphasis"/>
          <w:rFonts w:asciiTheme="majorHAnsi" w:hAnsiTheme="majorHAnsi" w:cstheme="majorHAnsi"/>
        </w:rPr>
        <w:t>star-gazers</w:t>
      </w:r>
      <w:proofErr w:type="gramEnd"/>
      <w:r w:rsidRPr="00D01696">
        <w:rPr>
          <w:rStyle w:val="Emphasis"/>
          <w:rFonts w:asciiTheme="majorHAnsi" w:hAnsiTheme="majorHAnsi" w:cstheme="majorHAnsi"/>
        </w:rPr>
        <w:t xml:space="preserve"> happen to be. </w:t>
      </w:r>
    </w:p>
    <w:p w14:paraId="3A616AC4" w14:textId="77777777" w:rsidR="002E7DF0" w:rsidRPr="00D01696" w:rsidRDefault="002E7DF0" w:rsidP="002E7DF0">
      <w:pPr>
        <w:rPr>
          <w:rFonts w:asciiTheme="majorHAnsi" w:hAnsiTheme="majorHAnsi" w:cstheme="majorHAnsi"/>
          <w:sz w:val="14"/>
        </w:rPr>
      </w:pPr>
      <w:r w:rsidRPr="00D01696">
        <w:rPr>
          <w:rFonts w:asciiTheme="majorHAnsi" w:hAnsiTheme="majorHAnsi" w:cstheme="majorHAnsi"/>
          <w:sz w:val="14"/>
        </w:rPr>
        <w:t xml:space="preserve">"Unlike ground-based light pollution, this kind of artificial light in the night sky can be seen across a large part of the Earth's surface," study co-author John </w:t>
      </w:r>
      <w:proofErr w:type="spellStart"/>
      <w:r w:rsidRPr="00D01696">
        <w:rPr>
          <w:rFonts w:asciiTheme="majorHAnsi" w:hAnsiTheme="majorHAnsi" w:cstheme="majorHAnsi"/>
          <w:sz w:val="14"/>
        </w:rPr>
        <w:t>Barentine</w:t>
      </w:r>
      <w:proofErr w:type="spellEnd"/>
      <w:r w:rsidRPr="00D01696">
        <w:rPr>
          <w:rFonts w:asciiTheme="majorHAnsi" w:hAnsiTheme="majorHAnsi" w:cstheme="majorHAnsi"/>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D01696">
        <w:rPr>
          <w:rFonts w:asciiTheme="majorHAnsi" w:hAnsiTheme="majorHAnsi" w:cstheme="majorHAnsi"/>
          <w:highlight w:val="green"/>
          <w:u w:val="single"/>
        </w:rPr>
        <w:t>the night sky could get</w:t>
      </w:r>
      <w:r w:rsidRPr="00D01696">
        <w:rPr>
          <w:rFonts w:asciiTheme="majorHAnsi" w:hAnsiTheme="majorHAnsi" w:cstheme="majorHAnsi"/>
          <w:u w:val="single"/>
        </w:rPr>
        <w:t xml:space="preserve"> even </w:t>
      </w:r>
      <w:r w:rsidRPr="00D01696">
        <w:rPr>
          <w:rStyle w:val="Emphasis"/>
          <w:rFonts w:asciiTheme="majorHAnsi" w:hAnsiTheme="majorHAnsi" w:cstheme="majorHAnsi"/>
          <w:highlight w:val="green"/>
        </w:rPr>
        <w:t>junkier</w:t>
      </w:r>
      <w:r w:rsidRPr="00D01696">
        <w:rPr>
          <w:rFonts w:asciiTheme="majorHAnsi" w:hAnsiTheme="majorHAnsi" w:cstheme="majorHAnsi"/>
          <w:u w:val="single"/>
        </w:rPr>
        <w:t xml:space="preserve"> and </w:t>
      </w:r>
      <w:r w:rsidRPr="00D01696">
        <w:rPr>
          <w:rStyle w:val="Emphasis"/>
          <w:rFonts w:asciiTheme="majorHAnsi" w:hAnsiTheme="majorHAnsi" w:cstheme="majorHAnsi"/>
        </w:rPr>
        <w:t>brighter</w:t>
      </w:r>
      <w:r w:rsidRPr="00D01696">
        <w:rPr>
          <w:rFonts w:asciiTheme="majorHAnsi" w:hAnsiTheme="majorHAnsi" w:cstheme="majorHAnsi"/>
          <w:u w:val="single"/>
        </w:rPr>
        <w:t xml:space="preserve">, especially </w:t>
      </w:r>
      <w:r w:rsidRPr="00D01696">
        <w:rPr>
          <w:rFonts w:asciiTheme="majorHAnsi" w:hAnsiTheme="majorHAnsi" w:cstheme="majorHAnsi"/>
          <w:highlight w:val="green"/>
          <w:u w:val="single"/>
        </w:rPr>
        <w:t>with</w:t>
      </w:r>
      <w:r w:rsidRPr="00D01696">
        <w:rPr>
          <w:rFonts w:asciiTheme="majorHAnsi" w:hAnsiTheme="majorHAnsi" w:cstheme="majorHAnsi"/>
          <w:u w:val="single"/>
        </w:rPr>
        <w:t xml:space="preserve"> the </w:t>
      </w:r>
      <w:r w:rsidRPr="00D01696">
        <w:rPr>
          <w:rStyle w:val="Emphasis"/>
          <w:rFonts w:asciiTheme="majorHAnsi" w:hAnsiTheme="majorHAnsi" w:cstheme="majorHAnsi"/>
        </w:rPr>
        <w:t>ongoing installation</w:t>
      </w:r>
      <w:r w:rsidRPr="00D01696">
        <w:rPr>
          <w:rFonts w:asciiTheme="majorHAnsi" w:hAnsiTheme="majorHAnsi" w:cstheme="majorHAnsi"/>
          <w:u w:val="single"/>
        </w:rPr>
        <w:t xml:space="preserve"> of “</w:t>
      </w:r>
      <w:r w:rsidRPr="00D01696">
        <w:rPr>
          <w:rFonts w:asciiTheme="majorHAnsi" w:hAnsiTheme="majorHAnsi" w:cstheme="majorHAnsi"/>
          <w:highlight w:val="green"/>
          <w:u w:val="single"/>
        </w:rPr>
        <w:t>mega-constellations</w:t>
      </w:r>
      <w:r w:rsidRPr="00D01696">
        <w:rPr>
          <w:rFonts w:asciiTheme="majorHAnsi" w:hAnsiTheme="majorHAnsi" w:cstheme="majorHAnsi"/>
          <w:u w:val="single"/>
        </w:rPr>
        <w:t xml:space="preserve">,” — large arrays of </w:t>
      </w:r>
      <w:r w:rsidRPr="00D01696">
        <w:rPr>
          <w:rStyle w:val="Emphasis"/>
          <w:rFonts w:asciiTheme="majorHAnsi" w:hAnsiTheme="majorHAnsi" w:cstheme="majorHAnsi"/>
        </w:rPr>
        <w:t>commercial satellites</w:t>
      </w:r>
      <w:r w:rsidRPr="00D01696">
        <w:rPr>
          <w:rFonts w:asciiTheme="majorHAnsi" w:hAnsiTheme="majorHAnsi" w:cstheme="majorHAnsi"/>
          <w:u w:val="single"/>
        </w:rPr>
        <w:t xml:space="preserve"> that aim to provide global internet access. At least 12 operators, including Amazon, SpaceX and </w:t>
      </w:r>
      <w:proofErr w:type="spellStart"/>
      <w:r w:rsidRPr="00D01696">
        <w:rPr>
          <w:rFonts w:asciiTheme="majorHAnsi" w:hAnsiTheme="majorHAnsi" w:cstheme="majorHAnsi"/>
          <w:u w:val="single"/>
        </w:rPr>
        <w:t>OneWeb</w:t>
      </w:r>
      <w:proofErr w:type="spellEnd"/>
      <w:r w:rsidRPr="00D01696">
        <w:rPr>
          <w:rFonts w:asciiTheme="majorHAnsi" w:hAnsiTheme="majorHAnsi" w:cstheme="majorHAnsi"/>
          <w:u w:val="single"/>
        </w:rPr>
        <w:t xml:space="preserve">, have plans to launch new mega-constellation satellites or expand existing networks. SpaceX's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currently has 1,200 satellites in orbit, but the </w:t>
      </w:r>
      <w:r w:rsidRPr="00D01696">
        <w:rPr>
          <w:rStyle w:val="Emphasis"/>
          <w:rFonts w:asciiTheme="majorHAnsi" w:hAnsiTheme="majorHAnsi" w:cstheme="majorHAnsi"/>
        </w:rPr>
        <w:t>company intends to increase its fleet to 42,000 in the coming decades</w:t>
      </w:r>
      <w:r w:rsidRPr="00D01696">
        <w:rPr>
          <w:rFonts w:asciiTheme="majorHAnsi" w:hAnsiTheme="majorHAnsi" w:cstheme="majorHAnsi"/>
          <w:u w:val="single"/>
        </w:rPr>
        <w:t xml:space="preserve"> — roughly 14 times the number of operational satellites in orbit today.</w:t>
      </w:r>
      <w:r w:rsidRPr="00D01696">
        <w:rPr>
          <w:rFonts w:asciiTheme="majorHAnsi" w:hAnsiTheme="majorHAnsi" w:cstheme="majorHAnsi"/>
          <w:sz w:val="14"/>
        </w:rPr>
        <w:t xml:space="preserve"> </w:t>
      </w:r>
    </w:p>
    <w:p w14:paraId="4649A77C" w14:textId="77777777" w:rsidR="002E7DF0" w:rsidRPr="00D01696" w:rsidRDefault="002E7DF0" w:rsidP="002E7DF0">
      <w:pPr>
        <w:pStyle w:val="Heading4"/>
        <w:jc w:val="both"/>
        <w:rPr>
          <w:rFonts w:asciiTheme="majorHAnsi" w:hAnsiTheme="majorHAnsi" w:cstheme="majorHAnsi"/>
        </w:rPr>
      </w:pPr>
      <w:r w:rsidRPr="00D01696">
        <w:rPr>
          <w:rFonts w:asciiTheme="majorHAnsi" w:hAnsiTheme="majorHAnsi" w:cstheme="majorHAnsi"/>
        </w:rPr>
        <w:t xml:space="preserve">Astronomical research solves every existential threat – specifically </w:t>
      </w:r>
      <w:r w:rsidRPr="00D01696">
        <w:rPr>
          <w:rFonts w:asciiTheme="majorHAnsi" w:hAnsiTheme="majorHAnsi" w:cstheme="majorHAnsi"/>
          <w:u w:val="single"/>
        </w:rPr>
        <w:t>physiology</w:t>
      </w:r>
      <w:r w:rsidRPr="00D01696">
        <w:rPr>
          <w:rFonts w:asciiTheme="majorHAnsi" w:hAnsiTheme="majorHAnsi" w:cstheme="majorHAnsi"/>
        </w:rPr>
        <w:t xml:space="preserve"> and </w:t>
      </w:r>
      <w:r w:rsidRPr="00D01696">
        <w:rPr>
          <w:rFonts w:asciiTheme="majorHAnsi" w:hAnsiTheme="majorHAnsi" w:cstheme="majorHAnsi"/>
          <w:u w:val="single"/>
        </w:rPr>
        <w:t>climate change</w:t>
      </w:r>
      <w:r w:rsidRPr="00D01696">
        <w:rPr>
          <w:rFonts w:asciiTheme="majorHAnsi" w:hAnsiTheme="majorHAnsi" w:cstheme="majorHAnsi"/>
        </w:rPr>
        <w:t>.</w:t>
      </w:r>
    </w:p>
    <w:p w14:paraId="12AB286D" w14:textId="77777777" w:rsidR="002E7DF0" w:rsidRPr="00D01696" w:rsidRDefault="002E7DF0" w:rsidP="002E7DF0">
      <w:pPr>
        <w:rPr>
          <w:rFonts w:asciiTheme="majorHAnsi" w:hAnsiTheme="majorHAnsi" w:cstheme="majorHAnsi"/>
        </w:rPr>
      </w:pPr>
      <w:r w:rsidRPr="00D01696">
        <w:rPr>
          <w:rStyle w:val="Style13ptBold"/>
          <w:rFonts w:asciiTheme="majorHAnsi" w:hAnsiTheme="majorHAnsi" w:cstheme="majorHAnsi"/>
        </w:rPr>
        <w:t>GREEN 21.</w:t>
      </w:r>
      <w:r w:rsidRPr="00D01696">
        <w:rPr>
          <w:rFonts w:asciiTheme="majorHAnsi" w:hAnsiTheme="majorHAnsi" w:cstheme="majorHAnsi"/>
        </w:rPr>
        <w:t xml:space="preserve"> Brian Patrick Green, director of technology ethics @ Markkula Center for Applied Ethics, Santa Clara University, “Space Ethics,” 2021, Rowman, pp. 5</w:t>
      </w:r>
    </w:p>
    <w:p w14:paraId="4B3A920C" w14:textId="77777777" w:rsidR="002E7DF0" w:rsidRPr="00D01696" w:rsidRDefault="002E7DF0" w:rsidP="002E7DF0">
      <w:pPr>
        <w:rPr>
          <w:rFonts w:asciiTheme="majorHAnsi" w:hAnsiTheme="majorHAnsi" w:cstheme="majorHAnsi"/>
          <w:u w:val="single"/>
        </w:rPr>
      </w:pPr>
      <w:r w:rsidRPr="00D01696">
        <w:rPr>
          <w:rFonts w:asciiTheme="majorHAnsi" w:hAnsiTheme="majorHAnsi" w:cstheme="majorHAnsi"/>
          <w:sz w:val="16"/>
        </w:rPr>
        <w:t xml:space="preserve">In favor of going into space are such basics as </w:t>
      </w:r>
      <w:r w:rsidRPr="00D01696">
        <w:rPr>
          <w:rFonts w:asciiTheme="majorHAnsi" w:hAnsiTheme="majorHAnsi" w:cstheme="majorHAnsi"/>
          <w:u w:val="single"/>
        </w:rPr>
        <w:t xml:space="preserve">gaining </w:t>
      </w:r>
      <w:r w:rsidRPr="00D01696">
        <w:rPr>
          <w:rStyle w:val="Emphasis"/>
          <w:rFonts w:asciiTheme="majorHAnsi" w:hAnsiTheme="majorHAnsi" w:cstheme="majorHAnsi"/>
        </w:rPr>
        <w:t xml:space="preserve">scientific </w:t>
      </w:r>
      <w:r w:rsidRPr="00D01696">
        <w:rPr>
          <w:rStyle w:val="Emphasis"/>
          <w:rFonts w:asciiTheme="majorHAnsi" w:hAnsiTheme="majorHAnsi" w:cstheme="majorHAnsi"/>
          <w:highlight w:val="green"/>
        </w:rPr>
        <w:t>knowledge</w:t>
      </w:r>
      <w:r w:rsidRPr="00D01696">
        <w:rPr>
          <w:rFonts w:asciiTheme="majorHAnsi" w:hAnsiTheme="majorHAnsi" w:cstheme="majorHAnsi"/>
          <w:highlight w:val="green"/>
          <w:u w:val="single"/>
        </w:rPr>
        <w:t xml:space="preserve"> and</w:t>
      </w:r>
      <w:r w:rsidRPr="00D01696">
        <w:rPr>
          <w:rFonts w:asciiTheme="majorHAnsi" w:hAnsiTheme="majorHAnsi" w:cstheme="majorHAnsi"/>
          <w:u w:val="single"/>
        </w:rPr>
        <w:t xml:space="preserve"> developing </w:t>
      </w:r>
      <w:r w:rsidRPr="00D01696">
        <w:rPr>
          <w:rStyle w:val="Emphasis"/>
          <w:rFonts w:asciiTheme="majorHAnsi" w:hAnsiTheme="majorHAnsi" w:cstheme="majorHAnsi"/>
        </w:rPr>
        <w:t xml:space="preserve">beneficial new </w:t>
      </w:r>
      <w:r w:rsidRPr="00D01696">
        <w:rPr>
          <w:rStyle w:val="Emphasis"/>
          <w:rFonts w:asciiTheme="majorHAnsi" w:hAnsiTheme="majorHAnsi" w:cstheme="majorHAnsi"/>
          <w:highlight w:val="green"/>
        </w:rPr>
        <w:t>technologies</w:t>
      </w:r>
      <w:r w:rsidRPr="00D01696">
        <w:rPr>
          <w:rFonts w:asciiTheme="majorHAnsi" w:hAnsiTheme="majorHAnsi" w:cstheme="majorHAnsi"/>
          <w:sz w:val="16"/>
        </w:rPr>
        <w:t xml:space="preserve">, both of which </w:t>
      </w:r>
      <w:r w:rsidRPr="00D01696">
        <w:rPr>
          <w:rStyle w:val="Emphasis"/>
          <w:rFonts w:asciiTheme="majorHAnsi" w:hAnsiTheme="majorHAnsi" w:cstheme="majorHAnsi"/>
        </w:rPr>
        <w:t>space exploration and</w:t>
      </w:r>
      <w:r w:rsidRPr="00D01696">
        <w:rPr>
          <w:rFonts w:asciiTheme="majorHAnsi" w:hAnsiTheme="majorHAnsi" w:cstheme="majorHAnsi"/>
          <w:u w:val="single"/>
        </w:rPr>
        <w:t xml:space="preserve"> use have already begun to accomplish with dramatic and sometimes </w:t>
      </w:r>
      <w:r w:rsidRPr="00D01696">
        <w:rPr>
          <w:rStyle w:val="Emphasis"/>
          <w:rFonts w:asciiTheme="majorHAnsi" w:hAnsiTheme="majorHAnsi" w:cstheme="majorHAnsi"/>
          <w:highlight w:val="green"/>
        </w:rPr>
        <w:t>unexpected effects for humankind</w:t>
      </w:r>
      <w:r w:rsidRPr="00D01696">
        <w:rPr>
          <w:rFonts w:asciiTheme="majorHAnsi" w:hAnsiTheme="majorHAnsi" w:cstheme="majorHAnsi"/>
          <w:u w:val="single"/>
        </w:rPr>
        <w:t xml:space="preserve">. </w:t>
      </w:r>
      <w:r w:rsidRPr="00D01696">
        <w:rPr>
          <w:rStyle w:val="Emphasis"/>
          <w:rFonts w:asciiTheme="majorHAnsi" w:hAnsiTheme="majorHAnsi" w:cstheme="majorHAnsi"/>
        </w:rPr>
        <w:t>Scientific advancements</w:t>
      </w:r>
      <w:r w:rsidRPr="00D01696">
        <w:rPr>
          <w:rFonts w:asciiTheme="majorHAnsi" w:hAnsiTheme="majorHAnsi" w:cstheme="majorHAnsi"/>
          <w:u w:val="single"/>
        </w:rPr>
        <w:t xml:space="preserve"> include </w:t>
      </w:r>
      <w:r w:rsidRPr="00D01696">
        <w:rPr>
          <w:rStyle w:val="Emphasis"/>
          <w:rFonts w:asciiTheme="majorHAnsi" w:hAnsiTheme="majorHAnsi" w:cstheme="majorHAnsi"/>
          <w:highlight w:val="green"/>
        </w:rPr>
        <w:t>astronomical</w:t>
      </w:r>
      <w:r w:rsidRPr="00D01696">
        <w:rPr>
          <w:rFonts w:asciiTheme="majorHAnsi" w:hAnsiTheme="majorHAnsi" w:cstheme="majorHAnsi"/>
          <w:u w:val="single"/>
        </w:rPr>
        <w:t xml:space="preserve"> and </w:t>
      </w:r>
      <w:r w:rsidRPr="00D01696">
        <w:rPr>
          <w:rStyle w:val="Emphasis"/>
          <w:rFonts w:asciiTheme="majorHAnsi" w:hAnsiTheme="majorHAnsi" w:cstheme="majorHAnsi"/>
        </w:rPr>
        <w:t>cosmological</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knowledge</w:t>
      </w:r>
      <w:r w:rsidRPr="00D01696">
        <w:rPr>
          <w:rFonts w:asciiTheme="majorHAnsi" w:hAnsiTheme="majorHAnsi" w:cstheme="majorHAnsi"/>
          <w:highlight w:val="green"/>
          <w:u w:val="single"/>
        </w:rPr>
        <w:t xml:space="preserve"> from</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various orbiting </w:t>
      </w:r>
      <w:r w:rsidRPr="00D01696">
        <w:rPr>
          <w:rStyle w:val="Emphasis"/>
          <w:rFonts w:asciiTheme="majorHAnsi" w:hAnsiTheme="majorHAnsi" w:cstheme="majorHAnsi"/>
          <w:highlight w:val="green"/>
        </w:rPr>
        <w:t>experiments</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telescopes</w:t>
      </w:r>
      <w:r w:rsidRPr="00D01696">
        <w:rPr>
          <w:rFonts w:asciiTheme="majorHAnsi" w:hAnsiTheme="majorHAnsi" w:cstheme="majorHAnsi"/>
          <w:u w:val="single"/>
        </w:rPr>
        <w:t xml:space="preserve"> that have let us </w:t>
      </w:r>
      <w:r w:rsidRPr="00D01696">
        <w:rPr>
          <w:rFonts w:asciiTheme="majorHAnsi" w:hAnsiTheme="majorHAnsi" w:cstheme="majorHAnsi"/>
          <w:highlight w:val="green"/>
          <w:u w:val="single"/>
        </w:rPr>
        <w:t xml:space="preserve">gain </w:t>
      </w:r>
      <w:r w:rsidRPr="00D01696">
        <w:rPr>
          <w:rStyle w:val="Emphasis"/>
          <w:rFonts w:asciiTheme="majorHAnsi" w:hAnsiTheme="majorHAnsi" w:cstheme="majorHAnsi"/>
          <w:highlight w:val="green"/>
        </w:rPr>
        <w:t>unprecedented understanding</w:t>
      </w:r>
      <w:r w:rsidRPr="00D01696">
        <w:rPr>
          <w:rFonts w:asciiTheme="majorHAnsi" w:hAnsiTheme="majorHAnsi" w:cstheme="majorHAnsi"/>
          <w:u w:val="single"/>
        </w:rPr>
        <w:t xml:space="preserve"> about our universe</w:t>
      </w:r>
      <w:r w:rsidRPr="00D01696">
        <w:rPr>
          <w:rFonts w:asciiTheme="majorHAnsi" w:hAnsiTheme="majorHAnsi" w:cstheme="majorHAnsi"/>
          <w:sz w:val="16"/>
        </w:rPr>
        <w:t xml:space="preserve">. But </w:t>
      </w:r>
      <w:r w:rsidRPr="00D01696">
        <w:rPr>
          <w:rFonts w:asciiTheme="majorHAnsi" w:hAnsiTheme="majorHAnsi" w:cstheme="majorHAnsi"/>
          <w:u w:val="single"/>
        </w:rPr>
        <w:t xml:space="preserve">space activities have also </w:t>
      </w:r>
      <w:r w:rsidRPr="00D01696">
        <w:rPr>
          <w:rFonts w:asciiTheme="majorHAnsi" w:hAnsiTheme="majorHAnsi" w:cstheme="majorHAnsi"/>
          <w:highlight w:val="green"/>
          <w:u w:val="single"/>
        </w:rPr>
        <w:t>contributed to</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great deal of </w:t>
      </w:r>
      <w:r w:rsidRPr="00D01696">
        <w:rPr>
          <w:rStyle w:val="Emphasis"/>
          <w:rFonts w:asciiTheme="majorHAnsi" w:hAnsiTheme="majorHAnsi" w:cstheme="majorHAnsi"/>
          <w:highlight w:val="green"/>
        </w:rPr>
        <w:t>scientific knowledge</w:t>
      </w:r>
      <w:r w:rsidRPr="00D01696">
        <w:rPr>
          <w:rStyle w:val="Emphasis"/>
          <w:rFonts w:asciiTheme="majorHAnsi" w:hAnsiTheme="majorHAnsi" w:cstheme="majorHAnsi"/>
        </w:rPr>
        <w:t xml:space="preserve"> about our Earth</w:t>
      </w:r>
      <w:r w:rsidRPr="00D01696">
        <w:rPr>
          <w:rFonts w:asciiTheme="majorHAnsi" w:hAnsiTheme="majorHAnsi" w:cstheme="majorHAnsi"/>
          <w:sz w:val="16"/>
        </w:rPr>
        <w:t xml:space="preserve">, including </w:t>
      </w:r>
      <w:r w:rsidRPr="00D01696">
        <w:rPr>
          <w:rFonts w:asciiTheme="majorHAnsi" w:hAnsiTheme="majorHAnsi" w:cstheme="majorHAnsi"/>
          <w:u w:val="single"/>
        </w:rPr>
        <w:t xml:space="preserve">measurements </w:t>
      </w:r>
      <w:r w:rsidRPr="00D01696">
        <w:rPr>
          <w:rFonts w:asciiTheme="majorHAnsi" w:hAnsiTheme="majorHAnsi" w:cstheme="majorHAnsi"/>
          <w:highlight w:val="green"/>
          <w:u w:val="single"/>
        </w:rPr>
        <w:t xml:space="preserve">of </w:t>
      </w:r>
      <w:r w:rsidRPr="00D01696">
        <w:rPr>
          <w:rStyle w:val="Emphasis"/>
          <w:rFonts w:asciiTheme="majorHAnsi" w:hAnsiTheme="majorHAnsi" w:cstheme="majorHAnsi"/>
          <w:highlight w:val="green"/>
        </w:rPr>
        <w:t>environment</w:t>
      </w:r>
      <w:r w:rsidRPr="00D01696">
        <w:rPr>
          <w:rStyle w:val="Emphasis"/>
          <w:rFonts w:asciiTheme="majorHAnsi" w:hAnsiTheme="majorHAnsi" w:cstheme="majorHAnsi"/>
        </w:rPr>
        <w:t>al status</w:t>
      </w:r>
      <w:r w:rsidRPr="00D01696">
        <w:rPr>
          <w:rFonts w:asciiTheme="majorHAnsi" w:hAnsiTheme="majorHAnsi" w:cstheme="majorHAnsi"/>
          <w:sz w:val="16"/>
        </w:rPr>
        <w:t xml:space="preserve">, </w:t>
      </w:r>
      <w:r w:rsidRPr="00D01696">
        <w:rPr>
          <w:rFonts w:asciiTheme="majorHAnsi" w:hAnsiTheme="majorHAnsi" w:cstheme="majorHAnsi"/>
          <w:highlight w:val="green"/>
          <w:u w:val="single"/>
        </w:rPr>
        <w:t xml:space="preserve">habitat </w:t>
      </w:r>
      <w:r w:rsidRPr="00D01696">
        <w:rPr>
          <w:rStyle w:val="Emphasis"/>
          <w:rFonts w:asciiTheme="majorHAnsi" w:hAnsiTheme="majorHAnsi" w:cstheme="majorHAnsi"/>
        </w:rPr>
        <w:t>conversion</w:t>
      </w:r>
      <w:r w:rsidRPr="00D01696">
        <w:rPr>
          <w:rFonts w:asciiTheme="majorHAnsi" w:hAnsiTheme="majorHAnsi" w:cstheme="majorHAnsi"/>
          <w:u w:val="single"/>
        </w:rPr>
        <w:t xml:space="preserve"> and </w:t>
      </w:r>
      <w:r w:rsidRPr="00D01696">
        <w:rPr>
          <w:rStyle w:val="Emphasis"/>
          <w:rFonts w:asciiTheme="majorHAnsi" w:hAnsiTheme="majorHAnsi" w:cstheme="majorHAnsi"/>
        </w:rPr>
        <w:t>destruction</w:t>
      </w:r>
      <w:r w:rsidRPr="00D01696">
        <w:rPr>
          <w:rFonts w:asciiTheme="majorHAnsi" w:hAnsiTheme="majorHAnsi" w:cstheme="majorHAnsi"/>
          <w:sz w:val="16"/>
        </w:rPr>
        <w:t xml:space="preserve">, </w:t>
      </w:r>
      <w:r w:rsidRPr="00D01696">
        <w:rPr>
          <w:rFonts w:asciiTheme="majorHAnsi" w:hAnsiTheme="majorHAnsi" w:cstheme="majorHAnsi"/>
          <w:u w:val="single"/>
        </w:rPr>
        <w:t xml:space="preserve">detailed knowledge of </w:t>
      </w:r>
      <w:r w:rsidRPr="00D01696">
        <w:rPr>
          <w:rStyle w:val="Emphasis"/>
          <w:rFonts w:asciiTheme="majorHAnsi" w:hAnsiTheme="majorHAnsi" w:cstheme="majorHAnsi"/>
        </w:rPr>
        <w:t xml:space="preserve">anthropogenic </w:t>
      </w:r>
      <w:r w:rsidRPr="00D01696">
        <w:rPr>
          <w:rStyle w:val="Emphasis"/>
          <w:rFonts w:asciiTheme="majorHAnsi" w:hAnsiTheme="majorHAnsi" w:cstheme="majorHAnsi"/>
          <w:highlight w:val="green"/>
        </w:rPr>
        <w:t>climate change</w:t>
      </w:r>
      <w:r w:rsidRPr="00D01696">
        <w:rPr>
          <w:rFonts w:asciiTheme="majorHAnsi" w:hAnsiTheme="majorHAnsi" w:cstheme="majorHAnsi"/>
          <w:sz w:val="16"/>
          <w:highlight w:val="green"/>
        </w:rPr>
        <w:t xml:space="preserve">,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much about Earth’s </w:t>
      </w:r>
      <w:r w:rsidRPr="00D01696">
        <w:rPr>
          <w:rStyle w:val="Emphasis"/>
          <w:rFonts w:asciiTheme="majorHAnsi" w:hAnsiTheme="majorHAnsi" w:cstheme="majorHAnsi"/>
          <w:highlight w:val="green"/>
        </w:rPr>
        <w:t>chemistry and geology</w:t>
      </w:r>
      <w:r w:rsidRPr="00D01696">
        <w:rPr>
          <w:rFonts w:asciiTheme="majorHAnsi" w:hAnsiTheme="majorHAnsi" w:cstheme="majorHAnsi"/>
          <w:u w:val="single"/>
        </w:rPr>
        <w:t xml:space="preserve">. We have also learned a great deal about our </w:t>
      </w:r>
      <w:r w:rsidRPr="00D01696">
        <w:rPr>
          <w:rStyle w:val="Emphasis"/>
          <w:rFonts w:asciiTheme="majorHAnsi" w:hAnsiTheme="majorHAnsi" w:cstheme="majorHAnsi"/>
        </w:rPr>
        <w:t>local planets</w:t>
      </w:r>
      <w:r w:rsidRPr="00D01696">
        <w:rPr>
          <w:rFonts w:asciiTheme="majorHAnsi" w:hAnsiTheme="majorHAnsi" w:cstheme="majorHAnsi"/>
          <w:sz w:val="16"/>
        </w:rPr>
        <w:t xml:space="preserve">, for example, that </w:t>
      </w:r>
      <w:r w:rsidRPr="00D01696">
        <w:rPr>
          <w:rFonts w:asciiTheme="majorHAnsi" w:hAnsiTheme="majorHAnsi" w:cstheme="majorHAnsi"/>
          <w:u w:val="single"/>
        </w:rPr>
        <w:t xml:space="preserve">a </w:t>
      </w:r>
      <w:r w:rsidRPr="00D01696">
        <w:rPr>
          <w:rStyle w:val="Emphasis"/>
          <w:rFonts w:asciiTheme="majorHAnsi" w:hAnsiTheme="majorHAnsi" w:cstheme="majorHAnsi"/>
          <w:highlight w:val="green"/>
        </w:rPr>
        <w:t>runaway “greenhouse effect”</w:t>
      </w:r>
      <w:r w:rsidRPr="00D01696">
        <w:rPr>
          <w:rFonts w:asciiTheme="majorHAnsi" w:hAnsiTheme="majorHAnsi" w:cstheme="majorHAnsi"/>
          <w:u w:val="single"/>
        </w:rPr>
        <w:t xml:space="preserve"> in the atmosphere of Venus makes the </w:t>
      </w:r>
      <w:r w:rsidRPr="00D01696">
        <w:rPr>
          <w:rStyle w:val="Emphasis"/>
          <w:rFonts w:asciiTheme="majorHAnsi" w:hAnsiTheme="majorHAnsi" w:cstheme="majorHAnsi"/>
        </w:rPr>
        <w:t xml:space="preserve">surface </w:t>
      </w:r>
      <w:proofErr w:type="spellStart"/>
      <w:r w:rsidRPr="00D01696">
        <w:rPr>
          <w:rStyle w:val="Emphasis"/>
          <w:rFonts w:asciiTheme="majorHAnsi" w:hAnsiTheme="majorHAnsi" w:cstheme="majorHAnsi"/>
        </w:rPr>
        <w:t>scorchingly</w:t>
      </w:r>
      <w:proofErr w:type="spellEnd"/>
      <w:r w:rsidRPr="00D01696">
        <w:rPr>
          <w:rStyle w:val="Emphasis"/>
          <w:rFonts w:asciiTheme="majorHAnsi" w:hAnsiTheme="majorHAnsi" w:cstheme="majorHAnsi"/>
        </w:rPr>
        <w:t xml:space="preserve"> hot</w:t>
      </w:r>
      <w:r w:rsidRPr="00D01696">
        <w:rPr>
          <w:rFonts w:asciiTheme="majorHAnsi" w:hAnsiTheme="majorHAnsi" w:cstheme="majorHAnsi"/>
          <w:u w:val="single"/>
        </w:rPr>
        <w:t xml:space="preserve">, while </w:t>
      </w:r>
      <w:r w:rsidRPr="00D01696">
        <w:rPr>
          <w:rStyle w:val="Emphasis"/>
          <w:rFonts w:asciiTheme="majorHAnsi" w:hAnsiTheme="majorHAnsi" w:cstheme="majorHAnsi"/>
        </w:rPr>
        <w:t>too little greenhouse effect</w:t>
      </w:r>
      <w:r w:rsidRPr="00D01696">
        <w:rPr>
          <w:rFonts w:asciiTheme="majorHAnsi" w:hAnsiTheme="majorHAnsi" w:cstheme="majorHAnsi"/>
          <w:u w:val="single"/>
        </w:rPr>
        <w:t xml:space="preserve"> on Mars leaves the surface quite cold</w:t>
      </w:r>
      <w:r w:rsidRPr="00D01696">
        <w:rPr>
          <w:rFonts w:asciiTheme="majorHAnsi" w:hAnsiTheme="majorHAnsi" w:cstheme="majorHAnsi"/>
          <w:sz w:val="16"/>
        </w:rPr>
        <w:t xml:space="preserve">. There have also been </w:t>
      </w:r>
      <w:r w:rsidRPr="00D01696">
        <w:rPr>
          <w:rFonts w:asciiTheme="majorHAnsi" w:hAnsiTheme="majorHAnsi" w:cstheme="majorHAnsi"/>
          <w:u w:val="single"/>
        </w:rPr>
        <w:t xml:space="preserve">significant </w:t>
      </w:r>
      <w:r w:rsidRPr="00D01696">
        <w:rPr>
          <w:rFonts w:asciiTheme="majorHAnsi" w:hAnsiTheme="majorHAnsi" w:cstheme="majorHAnsi"/>
          <w:highlight w:val="green"/>
          <w:u w:val="single"/>
        </w:rPr>
        <w:t>contributions</w:t>
      </w:r>
      <w:r w:rsidRPr="00D01696">
        <w:rPr>
          <w:rFonts w:asciiTheme="majorHAnsi" w:hAnsiTheme="majorHAnsi" w:cstheme="majorHAnsi"/>
          <w:u w:val="single"/>
        </w:rPr>
        <w:t xml:space="preserve"> made </w:t>
      </w:r>
      <w:r w:rsidRPr="00D01696">
        <w:rPr>
          <w:rFonts w:asciiTheme="majorHAnsi" w:hAnsiTheme="majorHAnsi" w:cstheme="majorHAnsi"/>
          <w:highlight w:val="green"/>
          <w:u w:val="single"/>
        </w:rPr>
        <w:t xml:space="preserve">to </w:t>
      </w:r>
      <w:r w:rsidRPr="00D01696">
        <w:rPr>
          <w:rStyle w:val="Emphasis"/>
          <w:rFonts w:asciiTheme="majorHAnsi" w:hAnsiTheme="majorHAnsi" w:cstheme="majorHAnsi"/>
          <w:highlight w:val="green"/>
        </w:rPr>
        <w:t>medical science</w:t>
      </w:r>
      <w:r w:rsidRPr="00D01696">
        <w:rPr>
          <w:rFonts w:asciiTheme="majorHAnsi" w:hAnsiTheme="majorHAnsi" w:cstheme="majorHAnsi"/>
          <w:sz w:val="16"/>
        </w:rPr>
        <w:t xml:space="preserve">, </w:t>
      </w:r>
      <w:r w:rsidRPr="00D01696">
        <w:rPr>
          <w:rFonts w:asciiTheme="majorHAnsi" w:hAnsiTheme="majorHAnsi" w:cstheme="majorHAnsi"/>
          <w:u w:val="single"/>
        </w:rPr>
        <w:t xml:space="preserve">especially </w:t>
      </w:r>
      <w:r w:rsidRPr="00D01696">
        <w:rPr>
          <w:rFonts w:asciiTheme="majorHAnsi" w:hAnsiTheme="majorHAnsi" w:cstheme="majorHAnsi"/>
          <w:highlight w:val="green"/>
          <w:u w:val="single"/>
        </w:rPr>
        <w:t>concerning</w:t>
      </w:r>
      <w:r w:rsidRPr="00D01696">
        <w:rPr>
          <w:rFonts w:asciiTheme="majorHAnsi" w:hAnsiTheme="majorHAnsi" w:cstheme="majorHAnsi"/>
          <w:u w:val="single"/>
        </w:rPr>
        <w:t xml:space="preserve"> the </w:t>
      </w:r>
      <w:r w:rsidRPr="00D01696">
        <w:rPr>
          <w:rStyle w:val="Emphasis"/>
          <w:rFonts w:asciiTheme="majorHAnsi" w:hAnsiTheme="majorHAnsi" w:cstheme="majorHAnsi"/>
        </w:rPr>
        <w:t xml:space="preserve">behavior of </w:t>
      </w:r>
      <w:r w:rsidRPr="00D01696">
        <w:rPr>
          <w:rStyle w:val="Emphasis"/>
          <w:rFonts w:asciiTheme="majorHAnsi" w:hAnsiTheme="majorHAnsi" w:cstheme="majorHAnsi"/>
          <w:highlight w:val="green"/>
        </w:rPr>
        <w:t xml:space="preserve">the </w:t>
      </w:r>
      <w:r w:rsidRPr="00D01696">
        <w:rPr>
          <w:rStyle w:val="Emphasis"/>
          <w:rFonts w:asciiTheme="majorHAnsi" w:hAnsiTheme="majorHAnsi" w:cstheme="majorHAnsi"/>
        </w:rPr>
        <w:t xml:space="preserve">human </w:t>
      </w:r>
      <w:r w:rsidRPr="00D01696">
        <w:rPr>
          <w:rStyle w:val="Emphasis"/>
          <w:rFonts w:asciiTheme="majorHAnsi" w:hAnsiTheme="majorHAnsi" w:cstheme="majorHAnsi"/>
          <w:highlight w:val="green"/>
        </w:rPr>
        <w:t>body</w:t>
      </w:r>
      <w:r w:rsidRPr="00D01696">
        <w:rPr>
          <w:rFonts w:asciiTheme="majorHAnsi" w:hAnsiTheme="majorHAnsi" w:cstheme="majorHAnsi"/>
          <w:u w:val="single"/>
        </w:rPr>
        <w:t xml:space="preserve"> when subjected to </w:t>
      </w:r>
      <w:r w:rsidRPr="00D01696">
        <w:rPr>
          <w:rStyle w:val="Emphasis"/>
          <w:rFonts w:asciiTheme="majorHAnsi" w:hAnsiTheme="majorHAnsi" w:cstheme="majorHAnsi"/>
          <w:highlight w:val="green"/>
        </w:rPr>
        <w:t>radiation</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microgravity</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nutritional</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restrictions</w:t>
      </w:r>
      <w:r w:rsidRPr="00D01696">
        <w:rPr>
          <w:rFonts w:asciiTheme="majorHAnsi" w:hAnsiTheme="majorHAnsi" w:cstheme="majorHAnsi"/>
          <w:u w:val="single"/>
        </w:rPr>
        <w:t>, and so on.</w:t>
      </w:r>
    </w:p>
    <w:p w14:paraId="696D4F57" w14:textId="77777777" w:rsidR="002E7DF0" w:rsidRPr="00D01696" w:rsidRDefault="002E7DF0" w:rsidP="002E7DF0">
      <w:pPr>
        <w:pStyle w:val="Heading3"/>
        <w:rPr>
          <w:rFonts w:asciiTheme="majorHAnsi" w:hAnsiTheme="majorHAnsi" w:cstheme="majorHAnsi"/>
        </w:rPr>
      </w:pPr>
      <w:r w:rsidRPr="00D01696">
        <w:rPr>
          <w:rFonts w:asciiTheme="majorHAnsi" w:hAnsiTheme="majorHAnsi" w:cstheme="majorHAnsi"/>
        </w:rPr>
        <w:lastRenderedPageBreak/>
        <w:t>Framing</w:t>
      </w:r>
    </w:p>
    <w:p w14:paraId="2189BEFC"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3C707F1F"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Extinction outweighs:</w:t>
      </w:r>
    </w:p>
    <w:p w14:paraId="42C99D3B"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4BA1B986" w14:textId="77777777" w:rsidR="002E7DF0" w:rsidRPr="00D01696" w:rsidRDefault="002E7DF0" w:rsidP="002E7DF0">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28"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16572266" w14:textId="77777777" w:rsidR="002E7DF0" w:rsidRPr="00D01696" w:rsidRDefault="002E7DF0" w:rsidP="002E7DF0">
      <w:pPr>
        <w:rPr>
          <w:rFonts w:asciiTheme="majorHAnsi" w:hAnsiTheme="majorHAnsi" w:cstheme="majorHAnsi"/>
        </w:rPr>
      </w:pPr>
      <w:r w:rsidRPr="00D01696">
        <w:rPr>
          <w:rFonts w:asciiTheme="majorHAnsi" w:hAnsiTheme="majorHAnsi" w:cstheme="majorHAnsi"/>
        </w:rPr>
        <w:t>**Bracketed to avoid triggers</w:t>
      </w:r>
    </w:p>
    <w:p w14:paraId="27CF58EE" w14:textId="77777777" w:rsidR="002E7DF0" w:rsidRPr="00D01696" w:rsidRDefault="002E7DF0" w:rsidP="002E7DF0">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8936CF0" w14:textId="77777777" w:rsidR="002E7DF0" w:rsidRPr="00D01696" w:rsidRDefault="002E7DF0" w:rsidP="002E7DF0">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2AC72228" w14:textId="77777777" w:rsidR="002E7DF0" w:rsidRPr="00D01696" w:rsidRDefault="002E7DF0" w:rsidP="002E7DF0">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347632BF" w14:textId="77777777" w:rsidR="002E7DF0" w:rsidRPr="00D01696" w:rsidRDefault="002E7DF0" w:rsidP="002E7DF0">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lastRenderedPageBreak/>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40A63536" w14:textId="77777777" w:rsidR="00E42E4C" w:rsidRPr="00D01696" w:rsidRDefault="00E42E4C" w:rsidP="00F601E6">
      <w:pPr>
        <w:rPr>
          <w:rFonts w:asciiTheme="majorHAnsi" w:hAnsiTheme="majorHAnsi" w:cstheme="majorHAnsi"/>
        </w:rPr>
      </w:pPr>
    </w:p>
    <w:sectPr w:rsidR="00E42E4C" w:rsidRPr="00D0169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26859" w14:textId="77777777" w:rsidR="00CC0EB1" w:rsidRDefault="00CC0EB1" w:rsidP="003C1A82">
      <w:pPr>
        <w:spacing w:after="0" w:line="240" w:lineRule="auto"/>
      </w:pPr>
      <w:r>
        <w:separator/>
      </w:r>
    </w:p>
  </w:endnote>
  <w:endnote w:type="continuationSeparator" w:id="0">
    <w:p w14:paraId="19E91F34" w14:textId="77777777" w:rsidR="00CC0EB1" w:rsidRDefault="00CC0EB1" w:rsidP="003C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D7F5A" w14:textId="77777777" w:rsidR="00CC0EB1" w:rsidRDefault="00CC0EB1" w:rsidP="003C1A82">
      <w:pPr>
        <w:spacing w:after="0" w:line="240" w:lineRule="auto"/>
      </w:pPr>
      <w:r>
        <w:separator/>
      </w:r>
    </w:p>
  </w:footnote>
  <w:footnote w:type="continuationSeparator" w:id="0">
    <w:p w14:paraId="7DF08CAF" w14:textId="77777777" w:rsidR="00CC0EB1" w:rsidRDefault="00CC0EB1" w:rsidP="003C1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7D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40BB"/>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DF0"/>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A82"/>
    <w:rsid w:val="003C5F4C"/>
    <w:rsid w:val="003D5EA8"/>
    <w:rsid w:val="003D7B28"/>
    <w:rsid w:val="003E305E"/>
    <w:rsid w:val="003E34DB"/>
    <w:rsid w:val="003E5302"/>
    <w:rsid w:val="003E5BF1"/>
    <w:rsid w:val="003F028A"/>
    <w:rsid w:val="003F2452"/>
    <w:rsid w:val="003F41EA"/>
    <w:rsid w:val="003F7DF0"/>
    <w:rsid w:val="004039AF"/>
    <w:rsid w:val="00407AFF"/>
    <w:rsid w:val="0041155D"/>
    <w:rsid w:val="004170BF"/>
    <w:rsid w:val="004270E3"/>
    <w:rsid w:val="004348DC"/>
    <w:rsid w:val="00434921"/>
    <w:rsid w:val="00442018"/>
    <w:rsid w:val="00446404"/>
    <w:rsid w:val="00446567"/>
    <w:rsid w:val="00447B10"/>
    <w:rsid w:val="00452EE4"/>
    <w:rsid w:val="00452F0B"/>
    <w:rsid w:val="004536D6"/>
    <w:rsid w:val="00457224"/>
    <w:rsid w:val="0047482C"/>
    <w:rsid w:val="00475436"/>
    <w:rsid w:val="0048047E"/>
    <w:rsid w:val="00482AF9"/>
    <w:rsid w:val="004873E4"/>
    <w:rsid w:val="00496BB2"/>
    <w:rsid w:val="004B37B4"/>
    <w:rsid w:val="004B441B"/>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032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968"/>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4BA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0766"/>
    <w:rsid w:val="00CC0EB1"/>
    <w:rsid w:val="00CC7A4E"/>
    <w:rsid w:val="00CD1359"/>
    <w:rsid w:val="00CD4C83"/>
    <w:rsid w:val="00D0169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A3206"/>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03D7"/>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8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C9098"/>
  <w14:defaultImageDpi w14:val="300"/>
  <w15:docId w15:val="{A29CEA30-5A71-D046-B4AC-58097499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D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7D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7D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E7D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E7D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7D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DF0"/>
  </w:style>
  <w:style w:type="character" w:customStyle="1" w:styleId="Heading1Char">
    <w:name w:val="Heading 1 Char"/>
    <w:aliases w:val="Pocket Char"/>
    <w:basedOn w:val="DefaultParagraphFont"/>
    <w:link w:val="Heading1"/>
    <w:uiPriority w:val="9"/>
    <w:rsid w:val="002E7D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7DF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E7DF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E7D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7DF0"/>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E7DF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E7DF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E7DF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E7DF0"/>
    <w:rPr>
      <w:color w:val="auto"/>
      <w:u w:val="none"/>
    </w:rPr>
  </w:style>
  <w:style w:type="paragraph" w:styleId="DocumentMap">
    <w:name w:val="Document Map"/>
    <w:basedOn w:val="Normal"/>
    <w:link w:val="DocumentMapChar"/>
    <w:uiPriority w:val="99"/>
    <w:semiHidden/>
    <w:unhideWhenUsed/>
    <w:rsid w:val="002E7D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DF0"/>
    <w:rPr>
      <w:rFonts w:ascii="Lucida Grande" w:hAnsi="Lucida Grande" w:cs="Lucida Grande"/>
    </w:rPr>
  </w:style>
  <w:style w:type="paragraph" w:styleId="ListParagraph">
    <w:name w:val="List Paragraph"/>
    <w:aliases w:val="6 font"/>
    <w:basedOn w:val="Normal"/>
    <w:uiPriority w:val="99"/>
    <w:unhideWhenUsed/>
    <w:qFormat/>
    <w:rsid w:val="002E7DF0"/>
    <w:pPr>
      <w:ind w:left="720"/>
      <w:contextualSpacing/>
    </w:pPr>
  </w:style>
  <w:style w:type="paragraph" w:customStyle="1" w:styleId="Emphasis1">
    <w:name w:val="Emphasis1"/>
    <w:basedOn w:val="Normal"/>
    <w:link w:val="Emphasis"/>
    <w:autoRedefine/>
    <w:uiPriority w:val="20"/>
    <w:qFormat/>
    <w:rsid w:val="002E7DF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E7D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2E7DF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E7DF0"/>
    <w:rPr>
      <w:b/>
      <w:sz w:val="22"/>
      <w:u w:val="single"/>
    </w:rPr>
  </w:style>
  <w:style w:type="paragraph" w:customStyle="1" w:styleId="cardtext">
    <w:name w:val="card text"/>
    <w:basedOn w:val="Normal"/>
    <w:link w:val="cardtextChar"/>
    <w:qFormat/>
    <w:rsid w:val="002E7DF0"/>
    <w:pPr>
      <w:ind w:left="288" w:right="288"/>
    </w:pPr>
    <w:rPr>
      <w:rFonts w:eastAsia="Calibri"/>
    </w:rPr>
  </w:style>
  <w:style w:type="character" w:customStyle="1" w:styleId="cardtextChar">
    <w:name w:val="card text Char"/>
    <w:basedOn w:val="DefaultParagraphFont"/>
    <w:link w:val="cardtext"/>
    <w:rsid w:val="002E7DF0"/>
    <w:rPr>
      <w:rFonts w:ascii="Calibri" w:eastAsia="Calibri" w:hAnsi="Calibri" w:cs="Calibri"/>
      <w:sz w:val="22"/>
    </w:rPr>
  </w:style>
  <w:style w:type="character" w:customStyle="1" w:styleId="apple-converted-space">
    <w:name w:val="apple-converted-space"/>
    <w:basedOn w:val="DefaultParagraphFont"/>
    <w:rsid w:val="00DA3206"/>
  </w:style>
  <w:style w:type="paragraph" w:styleId="Header">
    <w:name w:val="header"/>
    <w:basedOn w:val="Normal"/>
    <w:link w:val="HeaderChar"/>
    <w:uiPriority w:val="99"/>
    <w:unhideWhenUsed/>
    <w:rsid w:val="003C1A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A82"/>
    <w:rPr>
      <w:rFonts w:ascii="Calibri" w:hAnsi="Calibri" w:cs="Calibri"/>
      <w:sz w:val="22"/>
    </w:rPr>
  </w:style>
  <w:style w:type="paragraph" w:styleId="Footer">
    <w:name w:val="footer"/>
    <w:basedOn w:val="Normal"/>
    <w:link w:val="FooterChar"/>
    <w:uiPriority w:val="99"/>
    <w:unhideWhenUsed/>
    <w:rsid w:val="003C1A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A8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atlas.com/space/orbital-fees-satellite-space-debris/" TargetMode="External"/><Relationship Id="rId18" Type="http://schemas.openxmlformats.org/officeDocument/2006/relationships/hyperlink" Target="https://www.culsr.org/articles/the-international-legal-regulation-of-space-debris" TargetMode="External"/><Relationship Id="rId26"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americanbar.org/groups/business_law/publications/blt/2022/01/orbital-debris/" TargetMode="External"/><Relationship Id="rId17" Type="http://schemas.openxmlformats.org/officeDocument/2006/relationships/hyperlink" Target="https://skyandtelescope.org/astronomy-news/starlink-space-debris/"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s://sci-hub.se/10.1016/j.actaastro.2016.03.034" TargetMode="External"/><Relationship Id="rId20" Type="http://schemas.openxmlformats.org/officeDocument/2006/relationships/hyperlink" Target="https://www.defenseone.com/ideas/2021/12/nuclear-command-and-control-satellites-should-be-limits/18747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24"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ratical.org/radiation/NuclearExtinction/StarrNuclearWinterOct09.pdf" TargetMode="External"/><Relationship Id="rId28" Type="http://schemas.openxmlformats.org/officeDocument/2006/relationships/hyperlink" Target="http://people.su.se/~jolso/HS-texter/shaltthou.pdf" TargetMode="External"/><Relationship Id="rId10" Type="http://schemas.openxmlformats.org/officeDocument/2006/relationships/endnotes" Target="endnotes.xml"/><Relationship Id="rId19" Type="http://schemas.openxmlformats.org/officeDocument/2006/relationships/hyperlink" Target="https://www.nature.com/articles/s41598-021-8990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kyandtelescope.org/astronomy-news/starlink-space-debris/" TargetMode="External"/><Relationship Id="rId22" Type="http://schemas.openxmlformats.org/officeDocument/2006/relationships/hyperlink" Target="https://ratical.org/radiation/NuclearExtinction/StevenStarr022815.html" TargetMode="External"/><Relationship Id="rId27" Type="http://schemas.openxmlformats.org/officeDocument/2006/relationships/hyperlink" Target="https://www.livescience.com/space-junk-blocks-view-of-cosmos.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14971</Words>
  <Characters>85337</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2022-02-07T03:32:00Z</dcterms:created>
  <dcterms:modified xsi:type="dcterms:W3CDTF">2022-02-07T03:32:00Z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