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9B7DE" w14:textId="77777777" w:rsidR="00200EBC" w:rsidRPr="00B9363B" w:rsidRDefault="00200EBC" w:rsidP="00B9363B"/>
    <w:p w14:paraId="69D72500" w14:textId="2CEE9E78" w:rsidR="008B1C78" w:rsidRDefault="008B1C78" w:rsidP="00327756">
      <w:pPr>
        <w:pStyle w:val="Heading1"/>
      </w:pPr>
      <w:r>
        <w:lastRenderedPageBreak/>
        <w:t>1AC</w:t>
      </w:r>
    </w:p>
    <w:p w14:paraId="7DB359F9" w14:textId="77777777" w:rsidR="008B1C78" w:rsidRDefault="008B1C78" w:rsidP="008B1C78">
      <w:pPr>
        <w:pStyle w:val="Heading3"/>
      </w:pPr>
      <w:r>
        <w:lastRenderedPageBreak/>
        <w:t>1AC – Plan</w:t>
      </w:r>
    </w:p>
    <w:p w14:paraId="648F91A7" w14:textId="77777777" w:rsidR="008B1C78" w:rsidRDefault="008B1C78" w:rsidP="008B1C78">
      <w:pPr>
        <w:pStyle w:val="Heading4"/>
      </w:pPr>
      <w:r>
        <w:t>Plan – The appropriation of outer space through the production of space debris by private entities is unjust.</w:t>
      </w:r>
    </w:p>
    <w:p w14:paraId="72D39898" w14:textId="77777777" w:rsidR="008B1C78" w:rsidRDefault="008B1C78" w:rsidP="008B1C78"/>
    <w:p w14:paraId="3A91F2C2" w14:textId="77777777" w:rsidR="008B1C78" w:rsidRDefault="008B1C78" w:rsidP="008B1C78">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0C1AD9EA" w14:textId="77777777" w:rsidR="008B1C78" w:rsidRDefault="008B1C78" w:rsidP="008B1C78">
      <w:pPr>
        <w:pStyle w:val="ListParagraph"/>
        <w:numPr>
          <w:ilvl w:val="0"/>
          <w:numId w:val="12"/>
        </w:numPr>
      </w:pPr>
      <w:r>
        <w:t xml:space="preserve">Private entities: </w:t>
      </w:r>
      <w:proofErr w:type="gramStart"/>
      <w:r>
        <w:t>Non-governmental</w:t>
      </w:r>
      <w:proofErr w:type="gramEnd"/>
    </w:p>
    <w:p w14:paraId="7D26ACE3" w14:textId="77777777" w:rsidR="008B1C78" w:rsidRPr="001D570B" w:rsidRDefault="008B1C78" w:rsidP="008B1C78">
      <w:pPr>
        <w:pStyle w:val="ListParagraph"/>
        <w:numPr>
          <w:ilvl w:val="0"/>
          <w:numId w:val="12"/>
        </w:numPr>
      </w:pPr>
      <w:r>
        <w:t>Space debris: Non-functional Space Objects</w:t>
      </w:r>
    </w:p>
    <w:p w14:paraId="4FC37A39" w14:textId="77777777" w:rsidR="008B1C78" w:rsidRPr="00612602" w:rsidRDefault="008B1C78" w:rsidP="008B1C78">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1934BCFE" w14:textId="77777777" w:rsidR="008B1C78" w:rsidRPr="00934304" w:rsidRDefault="008B1C78" w:rsidP="008B1C78">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934304">
        <w:rPr>
          <w:highlight w:val="green"/>
          <w:u w:val="single"/>
        </w:rPr>
        <w:t xml:space="preserve">space debris </w:t>
      </w:r>
      <w:r w:rsidRPr="00934304">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934304">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934304">
        <w:rPr>
          <w:highlight w:val="green"/>
          <w:u w:val="single"/>
        </w:rPr>
        <w:t>non-governmental</w:t>
      </w:r>
      <w:r w:rsidRPr="00934304">
        <w:rPr>
          <w:u w:val="single"/>
        </w:rPr>
        <w:t xml:space="preserve"> private </w:t>
      </w:r>
      <w:r w:rsidRPr="00934304">
        <w:rPr>
          <w:highlight w:val="green"/>
          <w:u w:val="single"/>
        </w:rPr>
        <w:t>enterprises</w:t>
      </w:r>
      <w:r w:rsidRPr="00934304">
        <w:rPr>
          <w:u w:val="single"/>
        </w:rPr>
        <w:t xml:space="preserve"> may be </w:t>
      </w:r>
      <w:r w:rsidRPr="00934304">
        <w:rPr>
          <w:rStyle w:val="Emphasis"/>
        </w:rPr>
        <w:t xml:space="preserve">inclined to legally </w:t>
      </w:r>
      <w:r w:rsidRPr="00934304">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934304">
        <w:rPr>
          <w:highlight w:val="green"/>
          <w:u w:val="single"/>
        </w:rPr>
        <w:t>to</w:t>
      </w:r>
      <w:proofErr w:type="gramEnd"/>
      <w:r w:rsidRPr="00934304">
        <w:rPr>
          <w:highlight w:val="green"/>
          <w:u w:val="single"/>
        </w:rPr>
        <w:t xml:space="preserve"> </w:t>
      </w:r>
      <w:r w:rsidRPr="00934304">
        <w:rPr>
          <w:rStyle w:val="Emphasis"/>
          <w:highlight w:val="green"/>
        </w:rPr>
        <w:t>avoid</w:t>
      </w:r>
      <w:r w:rsidRPr="00934304">
        <w:rPr>
          <w:rStyle w:val="Emphasis"/>
        </w:rPr>
        <w:t xml:space="preserve"> the Outer Space Treaty’s aforementioned financial </w:t>
      </w:r>
      <w:r w:rsidRPr="00934304">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17431F69" w14:textId="77777777" w:rsidR="008B1C78" w:rsidRPr="00934304" w:rsidRDefault="008B1C78" w:rsidP="008B1C78">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934304">
        <w:rPr>
          <w:highlight w:val="green"/>
          <w:u w:val="single"/>
        </w:rPr>
        <w:t xml:space="preserve">support </w:t>
      </w:r>
      <w:r w:rsidRPr="00934304">
        <w:rPr>
          <w:rStyle w:val="Emphasis"/>
          <w:highlight w:val="green"/>
        </w:rPr>
        <w:t>revising</w:t>
      </w:r>
      <w:r w:rsidRPr="00934304">
        <w:rPr>
          <w:rStyle w:val="Emphasis"/>
        </w:rPr>
        <w:t xml:space="preserve"> the </w:t>
      </w:r>
      <w:r w:rsidRPr="00934304">
        <w:rPr>
          <w:rStyle w:val="Emphasis"/>
          <w:highlight w:val="green"/>
        </w:rPr>
        <w:t>O</w:t>
      </w:r>
      <w:r w:rsidRPr="00934304">
        <w:rPr>
          <w:rStyle w:val="Emphasis"/>
        </w:rPr>
        <w:t xml:space="preserve">uter </w:t>
      </w:r>
      <w:r w:rsidRPr="00934304">
        <w:rPr>
          <w:rStyle w:val="Emphasis"/>
          <w:highlight w:val="green"/>
        </w:rPr>
        <w:t>S</w:t>
      </w:r>
      <w:r w:rsidRPr="00934304">
        <w:rPr>
          <w:rStyle w:val="Emphasis"/>
        </w:rPr>
        <w:t xml:space="preserve">pace </w:t>
      </w:r>
      <w:r w:rsidRPr="00934304">
        <w:rPr>
          <w:rStyle w:val="Emphasis"/>
          <w:highlight w:val="green"/>
        </w:rPr>
        <w:t>T</w:t>
      </w:r>
      <w:r w:rsidRPr="00934304">
        <w:rPr>
          <w:rStyle w:val="Emphasis"/>
        </w:rPr>
        <w:t xml:space="preserve">reaty </w:t>
      </w:r>
      <w:r w:rsidRPr="00934304">
        <w:rPr>
          <w:rStyle w:val="Emphasis"/>
          <w:highlight w:val="green"/>
        </w:rPr>
        <w:t>by</w:t>
      </w:r>
      <w:r w:rsidRPr="00934304">
        <w:rPr>
          <w:rStyle w:val="Emphasis"/>
        </w:rPr>
        <w:t xml:space="preserve"> clearly </w:t>
      </w:r>
      <w:r w:rsidRPr="00934304">
        <w:rPr>
          <w:rStyle w:val="Emphasis"/>
          <w:highlight w:val="green"/>
        </w:rPr>
        <w:t>defining space debris</w:t>
      </w:r>
      <w:r w:rsidRPr="00934304">
        <w:rPr>
          <w:highlight w:val="green"/>
          <w:u w:val="single"/>
        </w:rPr>
        <w:t>, increasing</w:t>
      </w:r>
      <w:r w:rsidRPr="00934304">
        <w:rPr>
          <w:u w:val="single"/>
        </w:rPr>
        <w:t xml:space="preserve"> its </w:t>
      </w:r>
      <w:r w:rsidRPr="00934304">
        <w:rPr>
          <w:rStyle w:val="Emphasis"/>
        </w:rPr>
        <w:t xml:space="preserve">technology-specific </w:t>
      </w:r>
      <w:r w:rsidRPr="00934304">
        <w:rPr>
          <w:rStyle w:val="Emphasis"/>
          <w:highlight w:val="green"/>
        </w:rPr>
        <w:t>language</w:t>
      </w:r>
      <w:r w:rsidRPr="00934304">
        <w:rPr>
          <w:highlight w:val="green"/>
          <w:u w:val="single"/>
        </w:rPr>
        <w:t xml:space="preserve"> to combat</w:t>
      </w:r>
      <w:r w:rsidRPr="00934304">
        <w:rPr>
          <w:u w:val="single"/>
        </w:rPr>
        <w:t xml:space="preserve"> </w:t>
      </w:r>
      <w:r w:rsidRPr="00934304">
        <w:rPr>
          <w:rStyle w:val="Emphasis"/>
        </w:rPr>
        <w:t xml:space="preserve">space </w:t>
      </w:r>
      <w:r w:rsidRPr="00934304">
        <w:rPr>
          <w:rStyle w:val="Emphasis"/>
          <w:highlight w:val="green"/>
        </w:rPr>
        <w:t>debris</w:t>
      </w:r>
      <w:r w:rsidRPr="00934304">
        <w:rPr>
          <w:rStyle w:val="Emphasis"/>
        </w:rPr>
        <w:t xml:space="preserve"> issues, </w:t>
      </w:r>
      <w:r w:rsidRPr="00934304">
        <w:rPr>
          <w:rStyle w:val="Emphasis"/>
          <w:highlight w:val="green"/>
        </w:rPr>
        <w:t>and outlining</w:t>
      </w:r>
      <w:r w:rsidRPr="00934304">
        <w:rPr>
          <w:rStyle w:val="Emphasis"/>
        </w:rPr>
        <w:t xml:space="preserve"> specific </w:t>
      </w:r>
      <w:r w:rsidRPr="00934304">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0518CF66" w14:textId="77777777" w:rsidR="008B1C78" w:rsidRPr="00934304" w:rsidRDefault="008B1C78" w:rsidP="008B1C78">
      <w:pPr>
        <w:rPr>
          <w:sz w:val="14"/>
        </w:rPr>
      </w:pPr>
      <w:r w:rsidRPr="00934304">
        <w:rPr>
          <w:sz w:val="14"/>
        </w:rPr>
        <w:lastRenderedPageBreak/>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934304">
        <w:rPr>
          <w:highlight w:val="green"/>
          <w:u w:val="single"/>
        </w:rPr>
        <w:t>private enterprises</w:t>
      </w:r>
      <w:r w:rsidRPr="00934304">
        <w:rPr>
          <w:u w:val="single"/>
        </w:rPr>
        <w:t xml:space="preserve"> sending objects into space are </w:t>
      </w:r>
      <w:r w:rsidRPr="00934304">
        <w:rPr>
          <w:rStyle w:val="Emphasis"/>
          <w:highlight w:val="green"/>
        </w:rPr>
        <w:t xml:space="preserve">subject to </w:t>
      </w:r>
      <w:r w:rsidRPr="00934304">
        <w:rPr>
          <w:rStyle w:val="Emphasis"/>
        </w:rPr>
        <w:t xml:space="preserve">even </w:t>
      </w:r>
      <w:r w:rsidRPr="00934304">
        <w:rPr>
          <w:rStyle w:val="Emphasis"/>
          <w:highlight w:val="green"/>
        </w:rPr>
        <w:t>less</w:t>
      </w:r>
      <w:r w:rsidRPr="00934304">
        <w:rPr>
          <w:rStyle w:val="Emphasis"/>
        </w:rPr>
        <w:t xml:space="preserve"> stringent </w:t>
      </w:r>
      <w:r w:rsidRPr="00934304">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934304">
        <w:rPr>
          <w:highlight w:val="green"/>
          <w:u w:val="single"/>
        </w:rPr>
        <w:t>nongovernmental</w:t>
      </w:r>
      <w:r w:rsidRPr="00934304">
        <w:rPr>
          <w:u w:val="single"/>
        </w:rPr>
        <w:t xml:space="preserve"> satellite </w:t>
      </w:r>
      <w:r w:rsidRPr="00934304">
        <w:rPr>
          <w:highlight w:val="green"/>
          <w:u w:val="single"/>
        </w:rPr>
        <w:t xml:space="preserve">companies </w:t>
      </w:r>
      <w:r w:rsidRPr="00934304">
        <w:rPr>
          <w:rStyle w:val="Emphasis"/>
          <w:highlight w:val="green"/>
        </w:rPr>
        <w:t>send</w:t>
      </w:r>
      <w:r w:rsidRPr="00934304">
        <w:rPr>
          <w:rStyle w:val="Emphasis"/>
        </w:rPr>
        <w:t xml:space="preserve"> many </w:t>
      </w:r>
      <w:r w:rsidRPr="00934304">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934304">
        <w:rPr>
          <w:rStyle w:val="Emphasis"/>
          <w:highlight w:val="green"/>
        </w:rPr>
        <w:t>to</w:t>
      </w:r>
      <w:proofErr w:type="gramEnd"/>
      <w:r w:rsidRPr="00934304">
        <w:rPr>
          <w:rStyle w:val="Emphasis"/>
          <w:highlight w:val="green"/>
        </w:rPr>
        <w:t xml:space="preserve"> maximize</w:t>
      </w:r>
      <w:r w:rsidRPr="00934304">
        <w:rPr>
          <w:rStyle w:val="Emphasis"/>
        </w:rPr>
        <w:t xml:space="preserve"> their </w:t>
      </w:r>
      <w:r w:rsidRPr="00934304">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23D91DC6" w14:textId="77777777" w:rsidR="008B1C78" w:rsidRDefault="008B1C78" w:rsidP="008B1C78"/>
    <w:p w14:paraId="5B5804BA" w14:textId="77777777" w:rsidR="008B1C78" w:rsidRDefault="008B1C78" w:rsidP="008B1C78">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5ABA3E91" w14:textId="77777777" w:rsidR="008B1C78" w:rsidRPr="00431518" w:rsidRDefault="008B1C78" w:rsidP="008B1C78">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1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35FF2934" w14:textId="77777777" w:rsidR="008B1C78" w:rsidRPr="001D570B" w:rsidRDefault="008B1C78" w:rsidP="008B1C78">
      <w:pPr>
        <w:rPr>
          <w:rStyle w:val="Emphasis"/>
        </w:rPr>
      </w:pPr>
      <w:r w:rsidRPr="00431518">
        <w:rPr>
          <w:u w:val="single"/>
        </w:rPr>
        <w:t xml:space="preserve">A number of technological and </w:t>
      </w:r>
      <w:r w:rsidRPr="00431518">
        <w:rPr>
          <w:highlight w:val="green"/>
          <w:u w:val="single"/>
        </w:rPr>
        <w:t>regulatory solutions</w:t>
      </w:r>
      <w:r w:rsidRPr="00431518">
        <w:rPr>
          <w:u w:val="single"/>
        </w:rPr>
        <w:t xml:space="preserve">, such as active debris </w:t>
      </w:r>
      <w:proofErr w:type="gramStart"/>
      <w:r w:rsidRPr="00431518">
        <w:rPr>
          <w:u w:val="single"/>
        </w:rPr>
        <w:t>removal[</w:t>
      </w:r>
      <w:proofErr w:type="gramEnd"/>
      <w:r w:rsidRPr="00431518">
        <w:rPr>
          <w:u w:val="single"/>
        </w:rPr>
        <w:t xml:space="preserve">119] </w:t>
      </w:r>
      <w:r w:rsidRPr="00431518">
        <w:rPr>
          <w:highlight w:val="green"/>
          <w:u w:val="single"/>
        </w:rPr>
        <w:t>and</w:t>
      </w:r>
      <w:r w:rsidRPr="00431518">
        <w:rPr>
          <w:u w:val="single"/>
        </w:rPr>
        <w:t xml:space="preserve"> voluntary orbital </w:t>
      </w:r>
      <w:r w:rsidRPr="00431518">
        <w:rPr>
          <w:highlight w:val="green"/>
          <w:u w:val="single"/>
        </w:rPr>
        <w:t xml:space="preserve">debris </w:t>
      </w:r>
      <w:r w:rsidRPr="001D570B">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1D570B">
        <w:rPr>
          <w:rStyle w:val="Emphasis"/>
          <w:highlight w:val="green"/>
        </w:rPr>
        <w:t>do not address</w:t>
      </w:r>
      <w:r w:rsidRPr="00431518">
        <w:rPr>
          <w:highlight w:val="green"/>
          <w:u w:val="single"/>
        </w:rPr>
        <w:t xml:space="preserve"> the</w:t>
      </w:r>
      <w:r w:rsidRPr="00431518">
        <w:rPr>
          <w:u w:val="single"/>
        </w:rPr>
        <w:t xml:space="preserve"> underlying </w:t>
      </w:r>
      <w:r w:rsidRPr="00431518">
        <w:rPr>
          <w:highlight w:val="green"/>
          <w:u w:val="single"/>
        </w:rPr>
        <w:t>incentive problem</w:t>
      </w:r>
      <w:r w:rsidRPr="00431518">
        <w:rPr>
          <w:u w:val="single"/>
        </w:rPr>
        <w:t xml:space="preserve"> for satellite operators. Namely, </w:t>
      </w:r>
      <w:r w:rsidRPr="00431518">
        <w:rPr>
          <w:highlight w:val="green"/>
          <w:u w:val="single"/>
        </w:rPr>
        <w:t>they are incentivized to view</w:t>
      </w:r>
      <w:r w:rsidRPr="00431518">
        <w:rPr>
          <w:u w:val="single"/>
        </w:rPr>
        <w:t xml:space="preserve"> both their orbital </w:t>
      </w:r>
      <w:r w:rsidRPr="00431518">
        <w:rPr>
          <w:highlight w:val="green"/>
          <w:u w:val="single"/>
        </w:rPr>
        <w:t>debris</w:t>
      </w:r>
      <w:r w:rsidRPr="00431518">
        <w:rPr>
          <w:u w:val="single"/>
        </w:rPr>
        <w:t xml:space="preserve"> and the costs that it imposes on others </w:t>
      </w:r>
      <w:r w:rsidRPr="00431518">
        <w:rPr>
          <w:highlight w:val="green"/>
          <w:u w:val="single"/>
        </w:rPr>
        <w:t xml:space="preserve">as </w:t>
      </w:r>
      <w:r w:rsidRPr="001D570B">
        <w:rPr>
          <w:rStyle w:val="Emphasis"/>
          <w:highlight w:val="green"/>
        </w:rPr>
        <w:t>externalities</w:t>
      </w:r>
      <w:r w:rsidRPr="00431518">
        <w:rPr>
          <w:sz w:val="14"/>
        </w:rPr>
        <w:t xml:space="preserve">.[122] As such, </w:t>
      </w:r>
      <w:r w:rsidRPr="00431518">
        <w:rPr>
          <w:highlight w:val="green"/>
          <w:u w:val="single"/>
        </w:rPr>
        <w:t>without</w:t>
      </w:r>
      <w:r w:rsidRPr="00431518">
        <w:rPr>
          <w:u w:val="single"/>
        </w:rPr>
        <w:t xml:space="preserve"> the </w:t>
      </w:r>
      <w:r w:rsidRPr="00431518">
        <w:rPr>
          <w:highlight w:val="green"/>
          <w:u w:val="single"/>
        </w:rPr>
        <w:t>internalization of</w:t>
      </w:r>
      <w:r w:rsidRPr="00431518">
        <w:rPr>
          <w:u w:val="single"/>
        </w:rPr>
        <w:t xml:space="preserve"> these </w:t>
      </w:r>
      <w:r w:rsidRPr="00431518">
        <w:rPr>
          <w:highlight w:val="green"/>
          <w:u w:val="single"/>
        </w:rPr>
        <w:t>externalities, efforts to</w:t>
      </w:r>
      <w:r w:rsidRPr="00431518">
        <w:rPr>
          <w:u w:val="single"/>
        </w:rPr>
        <w:t xml:space="preserve"> fully </w:t>
      </w:r>
      <w:r w:rsidRPr="00431518">
        <w:rPr>
          <w:highlight w:val="green"/>
          <w:u w:val="single"/>
        </w:rPr>
        <w:t>address</w:t>
      </w:r>
      <w:r w:rsidRPr="00431518">
        <w:rPr>
          <w:u w:val="single"/>
        </w:rPr>
        <w:t xml:space="preserve"> the orbital </w:t>
      </w:r>
      <w:r w:rsidRPr="00431518">
        <w:rPr>
          <w:highlight w:val="green"/>
          <w:u w:val="single"/>
        </w:rPr>
        <w:t>debris</w:t>
      </w:r>
      <w:r w:rsidRPr="00431518">
        <w:rPr>
          <w:u w:val="single"/>
        </w:rPr>
        <w:t xml:space="preserve"> problem </w:t>
      </w:r>
      <w:r w:rsidRPr="00431518">
        <w:rPr>
          <w:highlight w:val="green"/>
          <w:u w:val="single"/>
        </w:rPr>
        <w:t>will</w:t>
      </w:r>
      <w:r w:rsidRPr="00431518">
        <w:rPr>
          <w:u w:val="single"/>
        </w:rPr>
        <w:t xml:space="preserve"> likely </w:t>
      </w:r>
      <w:r w:rsidRPr="00431518">
        <w:rPr>
          <w:highlight w:val="green"/>
          <w:u w:val="single"/>
        </w:rPr>
        <w:t>be ineffective</w:t>
      </w:r>
      <w:r w:rsidRPr="00431518">
        <w:rPr>
          <w:sz w:val="14"/>
        </w:rPr>
        <w:t xml:space="preserve">.[123] Notably, a National Academy of Sciences study found that </w:t>
      </w:r>
      <w:r w:rsidRPr="00431518">
        <w:rPr>
          <w:highlight w:val="green"/>
          <w:u w:val="single"/>
        </w:rPr>
        <w:t>orbital debris removal</w:t>
      </w:r>
      <w:r w:rsidRPr="00431518">
        <w:rPr>
          <w:u w:val="single"/>
        </w:rPr>
        <w:t xml:space="preserve"> may </w:t>
      </w:r>
      <w:r w:rsidRPr="001D570B">
        <w:rPr>
          <w:rStyle w:val="Emphasis"/>
          <w:highlight w:val="green"/>
        </w:rPr>
        <w:t>worsen</w:t>
      </w:r>
      <w:r w:rsidRPr="001D570B">
        <w:rPr>
          <w:rStyle w:val="Emphasis"/>
        </w:rPr>
        <w:t xml:space="preserve"> the economic </w:t>
      </w:r>
      <w:r w:rsidRPr="001D570B">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43151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431518">
        <w:rPr>
          <w:highlight w:val="green"/>
          <w:u w:val="single"/>
        </w:rPr>
        <w:t>problem can be</w:t>
      </w:r>
      <w:r w:rsidRPr="00431518">
        <w:rPr>
          <w:u w:val="single"/>
        </w:rPr>
        <w:t xml:space="preserve"> </w:t>
      </w:r>
      <w:r w:rsidRPr="001D570B">
        <w:rPr>
          <w:rStyle w:val="Emphasis"/>
        </w:rPr>
        <w:t xml:space="preserve">partially </w:t>
      </w:r>
      <w:r w:rsidRPr="001D570B">
        <w:rPr>
          <w:rStyle w:val="Emphasis"/>
          <w:highlight w:val="green"/>
        </w:rPr>
        <w:t>solved through</w:t>
      </w:r>
      <w:r w:rsidRPr="001D570B">
        <w:rPr>
          <w:rStyle w:val="Emphasis"/>
        </w:rPr>
        <w:t xml:space="preserve"> an </w:t>
      </w:r>
      <w:r w:rsidRPr="001D570B">
        <w:rPr>
          <w:rStyle w:val="Emphasis"/>
          <w:highlight w:val="green"/>
        </w:rPr>
        <w:t>OUF</w:t>
      </w:r>
      <w:r w:rsidRPr="00431518">
        <w:rPr>
          <w:sz w:val="14"/>
        </w:rPr>
        <w:t xml:space="preserve">[130] </w:t>
      </w:r>
      <w:r w:rsidRPr="00431518">
        <w:rPr>
          <w:u w:val="single"/>
        </w:rPr>
        <w:t xml:space="preserve">levied by the FCC. The monies received from this </w:t>
      </w:r>
      <w:r w:rsidRPr="00033C67">
        <w:rPr>
          <w:highlight w:val="green"/>
          <w:u w:val="single"/>
        </w:rPr>
        <w:t>fee</w:t>
      </w:r>
      <w:r w:rsidRPr="00431518">
        <w:rPr>
          <w:u w:val="single"/>
        </w:rPr>
        <w:t xml:space="preserve"> would then be used to </w:t>
      </w:r>
      <w:r w:rsidRPr="00033C67">
        <w:rPr>
          <w:highlight w:val="green"/>
          <w:u w:val="single"/>
        </w:rPr>
        <w:t>fund</w:t>
      </w:r>
      <w:r w:rsidRPr="00431518">
        <w:rPr>
          <w:u w:val="single"/>
        </w:rPr>
        <w:t xml:space="preserve"> private orbital debris clearing </w:t>
      </w:r>
      <w:proofErr w:type="gramStart"/>
      <w:r w:rsidRPr="00431518">
        <w:rPr>
          <w:u w:val="single"/>
        </w:rPr>
        <w:t>projects</w:t>
      </w:r>
      <w:r w:rsidRPr="00431518">
        <w:rPr>
          <w:sz w:val="14"/>
        </w:rPr>
        <w:t>[</w:t>
      </w:r>
      <w:proofErr w:type="gramEnd"/>
      <w:r w:rsidRPr="00431518">
        <w:rPr>
          <w:sz w:val="14"/>
        </w:rPr>
        <w:t xml:space="preserve">131] </w:t>
      </w:r>
      <w:r w:rsidRPr="00431518">
        <w:rPr>
          <w:u w:val="single"/>
        </w:rPr>
        <w:t xml:space="preserve">and research related to </w:t>
      </w:r>
      <w:r w:rsidRPr="001D570B">
        <w:rPr>
          <w:rStyle w:val="Emphasis"/>
        </w:rPr>
        <w:t xml:space="preserve">orbital </w:t>
      </w:r>
      <w:r w:rsidRPr="00033C67">
        <w:rPr>
          <w:rStyle w:val="Emphasis"/>
          <w:highlight w:val="green"/>
        </w:rPr>
        <w:t>debris removal</w:t>
      </w:r>
      <w:r w:rsidRPr="001D570B">
        <w:rPr>
          <w:rStyle w:val="Emphasis"/>
        </w:rPr>
        <w:t>.</w:t>
      </w:r>
    </w:p>
    <w:p w14:paraId="18DC7248" w14:textId="77777777" w:rsidR="008B1C78" w:rsidRPr="001D570B" w:rsidRDefault="008B1C78" w:rsidP="008B1C78">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w:t>
      </w:r>
      <w:r w:rsidRPr="00431518">
        <w:rPr>
          <w:u w:val="single"/>
        </w:rPr>
        <w:lastRenderedPageBreak/>
        <w:t>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w:t>
      </w:r>
      <w:proofErr w:type="spellStart"/>
      <w:r w:rsidRPr="00431518">
        <w:rPr>
          <w:sz w:val="14"/>
        </w:rPr>
        <w:t>OneWeb’s</w:t>
      </w:r>
      <w:proofErr w:type="spellEnd"/>
      <w:r w:rsidRPr="00431518">
        <w:rPr>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5C18E515" w14:textId="77777777" w:rsidR="008B1C78" w:rsidRPr="00431518" w:rsidRDefault="008B1C78" w:rsidP="008B1C78">
      <w:pPr>
        <w:rPr>
          <w:sz w:val="14"/>
        </w:rPr>
      </w:pPr>
      <w:r w:rsidRPr="00431518">
        <w:rPr>
          <w:u w:val="single"/>
        </w:rPr>
        <w:t xml:space="preserve">In support of the </w:t>
      </w:r>
      <w:proofErr w:type="gramStart"/>
      <w:r w:rsidRPr="00431518">
        <w:rPr>
          <w:u w:val="single"/>
        </w:rPr>
        <w:t>aforementioned OST</w:t>
      </w:r>
      <w:proofErr w:type="gramEnd"/>
      <w:r w:rsidRPr="00431518">
        <w:rPr>
          <w:u w:val="single"/>
        </w:rPr>
        <w:t xml:space="preserve">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421947EC" w14:textId="77777777" w:rsidR="008B1C78" w:rsidRPr="00431518" w:rsidRDefault="008B1C78" w:rsidP="008B1C78">
      <w:pPr>
        <w:rPr>
          <w:sz w:val="14"/>
        </w:rPr>
      </w:pPr>
      <w:r w:rsidRPr="00431518">
        <w:rPr>
          <w:sz w:val="14"/>
        </w:rPr>
        <w:t>Title 51, of the United States Code, is further amended by adding at the end the following:</w:t>
      </w:r>
    </w:p>
    <w:p w14:paraId="5EE8F4C9" w14:textId="77777777" w:rsidR="008B1C78" w:rsidRPr="00431518" w:rsidRDefault="008B1C78" w:rsidP="008B1C78">
      <w:pPr>
        <w:rPr>
          <w:sz w:val="14"/>
        </w:rPr>
      </w:pPr>
      <w:r w:rsidRPr="00431518">
        <w:rPr>
          <w:sz w:val="14"/>
        </w:rPr>
        <w:t>CHAPTER 802—ADMINISTRATIVE PROVISIONS RELATED TO CERTIFICATION AND PERMITTING</w:t>
      </w:r>
    </w:p>
    <w:p w14:paraId="2A03AADF" w14:textId="77777777" w:rsidR="008B1C78" w:rsidRPr="00431518" w:rsidRDefault="008B1C78" w:rsidP="008B1C78">
      <w:pPr>
        <w:rPr>
          <w:u w:val="single"/>
        </w:rPr>
      </w:pPr>
      <w:r w:rsidRPr="00431518">
        <w:rPr>
          <w:sz w:val="14"/>
        </w:rPr>
        <w:t xml:space="preserve">§ 802XX. </w:t>
      </w:r>
      <w:r w:rsidRPr="00431518">
        <w:rPr>
          <w:u w:val="single"/>
        </w:rPr>
        <w:t>Orbital use fee purpose</w:t>
      </w:r>
    </w:p>
    <w:p w14:paraId="69BEFD68" w14:textId="77777777" w:rsidR="008B1C78" w:rsidRPr="00431518" w:rsidRDefault="008B1C78" w:rsidP="008B1C78">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5F0C7B29" w14:textId="77777777" w:rsidR="008B1C78" w:rsidRPr="00431518" w:rsidRDefault="008B1C78" w:rsidP="008B1C78">
      <w:pPr>
        <w:rPr>
          <w:sz w:val="14"/>
        </w:rPr>
      </w:pPr>
      <w:r w:rsidRPr="00431518">
        <w:rPr>
          <w:sz w:val="14"/>
        </w:rPr>
        <w:t>§ 802XX. Administrative authority</w:t>
      </w:r>
    </w:p>
    <w:p w14:paraId="7CDDC1D0" w14:textId="77777777" w:rsidR="008B1C78" w:rsidRPr="001D570B" w:rsidRDefault="008B1C78" w:rsidP="008B1C78">
      <w:pPr>
        <w:rPr>
          <w:rStyle w:val="Emphasis"/>
        </w:rPr>
      </w:pPr>
      <w:proofErr w:type="gramStart"/>
      <w:r w:rsidRPr="00431518">
        <w:rPr>
          <w:sz w:val="14"/>
        </w:rPr>
        <w:t>In order to</w:t>
      </w:r>
      <w:proofErr w:type="gramEnd"/>
      <w:r w:rsidRPr="00431518">
        <w:rPr>
          <w:sz w:val="14"/>
        </w:rPr>
        <w:t xml:space="preserve">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6261344F" w14:textId="77777777" w:rsidR="008B1C78" w:rsidRPr="00431518" w:rsidRDefault="008B1C78" w:rsidP="008B1C78">
      <w:pPr>
        <w:rPr>
          <w:sz w:val="14"/>
        </w:rPr>
      </w:pPr>
      <w:r w:rsidRPr="00431518">
        <w:rPr>
          <w:sz w:val="14"/>
        </w:rPr>
        <w:t>(1) a certification under chapter 801; or</w:t>
      </w:r>
    </w:p>
    <w:p w14:paraId="46209C55" w14:textId="77777777" w:rsidR="008B1C78" w:rsidRPr="00431518" w:rsidRDefault="008B1C78" w:rsidP="008B1C78">
      <w:pPr>
        <w:rPr>
          <w:sz w:val="14"/>
        </w:rPr>
      </w:pPr>
      <w:r w:rsidRPr="00431518">
        <w:rPr>
          <w:sz w:val="14"/>
        </w:rPr>
        <w:t>(2) a permit under chapter 802.</w:t>
      </w:r>
    </w:p>
    <w:p w14:paraId="6C1A365A" w14:textId="77777777" w:rsidR="008B1C78" w:rsidRPr="00431518" w:rsidRDefault="008B1C78" w:rsidP="008B1C78">
      <w:pPr>
        <w:rPr>
          <w:sz w:val="14"/>
        </w:rPr>
      </w:pPr>
      <w:r w:rsidRPr="00431518">
        <w:rPr>
          <w:sz w:val="14"/>
        </w:rPr>
        <w:t>V. Conclusion</w:t>
      </w:r>
    </w:p>
    <w:p w14:paraId="44A413DB" w14:textId="77777777" w:rsidR="008B1C78" w:rsidRPr="00072DC2" w:rsidRDefault="008B1C78" w:rsidP="008B1C78">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659A8775" w14:textId="77777777" w:rsidR="008B1C78" w:rsidRDefault="008B1C78" w:rsidP="008B1C78">
      <w:pPr>
        <w:rPr>
          <w:sz w:val="14"/>
        </w:rPr>
      </w:pPr>
    </w:p>
    <w:p w14:paraId="744B779B" w14:textId="77777777" w:rsidR="008B1C78" w:rsidRDefault="008B1C78" w:rsidP="008B1C78">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0E3868ED" w14:textId="77777777" w:rsidR="008B1C78" w:rsidRPr="00431518" w:rsidRDefault="008B1C78" w:rsidP="008B1C78">
      <w:proofErr w:type="spellStart"/>
      <w:r w:rsidRPr="00431518">
        <w:rPr>
          <w:rStyle w:val="Style13ptBold"/>
        </w:rPr>
        <w:t>Lavars</w:t>
      </w:r>
      <w:proofErr w:type="spellEnd"/>
      <w:r w:rsidRPr="00431518">
        <w:rPr>
          <w:rStyle w:val="Style13ptBold"/>
        </w:rPr>
        <w:t xml:space="preserve"> 20</w:t>
      </w:r>
      <w:r>
        <w:t xml:space="preserve">. </w:t>
      </w:r>
      <w:r w:rsidRPr="00431518">
        <w:t xml:space="preserve">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431518">
        <w:t>Masters</w:t>
      </w:r>
      <w:proofErr w:type="spellEnd"/>
      <w:r w:rsidRPr="00431518">
        <w:t xml:space="preserve"> degree in communications</w:t>
      </w:r>
      <w:proofErr w:type="gramEnd"/>
      <w:r w:rsidRPr="00431518">
        <w:t xml:space="preserve">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11" w:anchor=":~:text=The%20orbital%2Duse%20fee%20would,for%20the%20scheme%20to%20work" w:history="1">
        <w:r w:rsidRPr="00457B9A">
          <w:rPr>
            <w:rStyle w:val="Hyperlink"/>
          </w:rPr>
          <w:t>https://newatlas.com/space/orbital-fees-satellite-space-</w:t>
        </w:r>
        <w:r w:rsidRPr="00457B9A">
          <w:rPr>
            <w:rStyle w:val="Hyperlink"/>
          </w:rPr>
          <w:lastRenderedPageBreak/>
          <w:t>debris/#:~:text=The%20orbital%2Duse%20fee%20would,for%20the%20scheme%20to%20work</w:t>
        </w:r>
      </w:hyperlink>
      <w:r w:rsidRPr="00431518">
        <w:t>.</w:t>
      </w:r>
      <w:r>
        <w:t>] Justin</w:t>
      </w:r>
    </w:p>
    <w:p w14:paraId="251E0A11" w14:textId="77777777" w:rsidR="008B1C78" w:rsidRPr="00431518" w:rsidRDefault="008B1C78" w:rsidP="008B1C78">
      <w:pPr>
        <w:rPr>
          <w:rStyle w:val="Emphasis"/>
        </w:rPr>
      </w:pPr>
      <w:r w:rsidRPr="001D570B">
        <w:rPr>
          <w:sz w:val="16"/>
        </w:rPr>
        <w:t>"That's not the same as a launch fee," Rao says, "</w:t>
      </w:r>
      <w:r w:rsidRPr="001D570B">
        <w:rPr>
          <w:highlight w:val="green"/>
          <w:u w:val="single"/>
        </w:rPr>
        <w:t>Launch fees by</w:t>
      </w:r>
      <w:r w:rsidRPr="001D570B">
        <w:rPr>
          <w:u w:val="single"/>
        </w:rPr>
        <w:t xml:space="preserve"> themselves </w:t>
      </w:r>
      <w:r w:rsidRPr="001D570B">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431518">
        <w:rPr>
          <w:highlight w:val="green"/>
          <w:u w:val="single"/>
        </w:rPr>
        <w:t>orbital-use fee</w:t>
      </w:r>
      <w:r w:rsidRPr="00431518">
        <w:rPr>
          <w:u w:val="single"/>
        </w:rPr>
        <w:t xml:space="preserve"> would </w:t>
      </w:r>
      <w:r w:rsidRPr="0043151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43151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431518">
        <w:rPr>
          <w:highlight w:val="green"/>
          <w:u w:val="single"/>
        </w:rPr>
        <w:t>correlate with</w:t>
      </w:r>
      <w:r w:rsidRPr="00431518">
        <w:rPr>
          <w:u w:val="single"/>
        </w:rPr>
        <w:t xml:space="preserve"> the </w:t>
      </w:r>
      <w:r w:rsidRPr="00431518">
        <w:rPr>
          <w:highlight w:val="green"/>
          <w:u w:val="single"/>
        </w:rPr>
        <w:t>cost to</w:t>
      </w:r>
      <w:r w:rsidRPr="00431518">
        <w:rPr>
          <w:u w:val="single"/>
        </w:rPr>
        <w:t xml:space="preserve"> the </w:t>
      </w:r>
      <w:r w:rsidRPr="0043151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w:t>
      </w:r>
      <w:proofErr w:type="spellStart"/>
      <w:r w:rsidRPr="001D570B">
        <w:rPr>
          <w:sz w:val="16"/>
        </w:rPr>
        <w:t>Kaffine</w:t>
      </w:r>
      <w:proofErr w:type="spellEnd"/>
      <w:r w:rsidRPr="001D570B">
        <w:rPr>
          <w:sz w:val="16"/>
        </w:rPr>
        <w:t xml:space="preserve">, professor of economics at the University of Colorado Boulder and co-author on the paper. As part of their study, the researchers also projected how the introduction of an orbital-use fee would impact the value of the satellite </w:t>
      </w:r>
      <w:proofErr w:type="gramStart"/>
      <w:r w:rsidRPr="001D570B">
        <w:rPr>
          <w:sz w:val="16"/>
        </w:rPr>
        <w:t>industry as a whole</w:t>
      </w:r>
      <w:proofErr w:type="gramEnd"/>
      <w:r w:rsidRPr="001D570B">
        <w:rPr>
          <w:sz w:val="16"/>
        </w:rPr>
        <w:t xml:space="preserve">. </w:t>
      </w:r>
      <w:r w:rsidRPr="00431518">
        <w:rPr>
          <w:highlight w:val="green"/>
          <w:u w:val="single"/>
        </w:rPr>
        <w:t>Due to</w:t>
      </w:r>
      <w:r w:rsidRPr="00431518">
        <w:rPr>
          <w:u w:val="single"/>
        </w:rPr>
        <w:t xml:space="preserve"> the </w:t>
      </w:r>
      <w:r w:rsidRPr="00431518">
        <w:rPr>
          <w:rStyle w:val="Emphasis"/>
          <w:highlight w:val="green"/>
        </w:rPr>
        <w:t>reduction</w:t>
      </w:r>
      <w:r w:rsidRPr="00431518">
        <w:rPr>
          <w:highlight w:val="green"/>
          <w:u w:val="single"/>
        </w:rPr>
        <w:t xml:space="preserve"> in collisions</w:t>
      </w:r>
      <w:r w:rsidRPr="00431518">
        <w:rPr>
          <w:u w:val="single"/>
        </w:rPr>
        <w:t xml:space="preserve"> and associated costs, like replacing damaged satellites, for example, the team estimates the </w:t>
      </w:r>
      <w:r w:rsidRPr="00431518">
        <w:rPr>
          <w:highlight w:val="green"/>
          <w:u w:val="single"/>
        </w:rPr>
        <w:t>value of the industry</w:t>
      </w:r>
      <w:r w:rsidRPr="00431518">
        <w:rPr>
          <w:u w:val="single"/>
        </w:rPr>
        <w:t xml:space="preserve"> would </w:t>
      </w:r>
      <w:r w:rsidRPr="0043151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431518">
        <w:rPr>
          <w:highlight w:val="green"/>
          <w:u w:val="single"/>
        </w:rPr>
        <w:t>fee would equate</w:t>
      </w:r>
      <w:r w:rsidRPr="00431518">
        <w:rPr>
          <w:u w:val="single"/>
        </w:rPr>
        <w:t xml:space="preserve"> to around </w:t>
      </w:r>
      <w:r w:rsidRPr="00431518">
        <w:rPr>
          <w:highlight w:val="green"/>
          <w:u w:val="single"/>
        </w:rPr>
        <w:t>$235,000 per satellite</w:t>
      </w:r>
      <w:r w:rsidRPr="00431518">
        <w:rPr>
          <w:u w:val="single"/>
        </w:rPr>
        <w:t xml:space="preserve">, per year, </w:t>
      </w:r>
      <w:r w:rsidRPr="0043151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0C74E9F9" w14:textId="77777777" w:rsidR="008B1C78" w:rsidRDefault="008B1C78" w:rsidP="008B1C78">
      <w:pPr>
        <w:pStyle w:val="Heading3"/>
      </w:pPr>
      <w:r>
        <w:lastRenderedPageBreak/>
        <w:t>1AC – Adv – Debris</w:t>
      </w:r>
    </w:p>
    <w:p w14:paraId="7C40A6FB" w14:textId="77777777" w:rsidR="008B1C78" w:rsidRPr="00B20019" w:rsidRDefault="008B1C78" w:rsidP="008B1C78">
      <w:pPr>
        <w:pStyle w:val="Heading4"/>
      </w:pPr>
      <w:r>
        <w:t>The advantage is debris:</w:t>
      </w:r>
    </w:p>
    <w:p w14:paraId="5752EDDC" w14:textId="77777777" w:rsidR="008B1C78" w:rsidRDefault="008B1C78" w:rsidP="008B1C78">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237BE25F" w14:textId="77777777" w:rsidR="008B1C78" w:rsidRDefault="008B1C78" w:rsidP="008B1C78">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2" w:history="1">
        <w:r w:rsidRPr="006416E2">
          <w:rPr>
            <w:rStyle w:val="Hyperlink"/>
          </w:rPr>
          <w:t>https://skyandtelescope.org/astronomy-news/starlink-space-debris/</w:t>
        </w:r>
      </w:hyperlink>
      <w:r>
        <w:t>] Justin</w:t>
      </w:r>
    </w:p>
    <w:p w14:paraId="62A81AFF" w14:textId="77777777" w:rsidR="008B1C78" w:rsidRPr="00FD719B" w:rsidRDefault="008B1C78" w:rsidP="008B1C78">
      <w:pPr>
        <w:rPr>
          <w:u w:val="single"/>
        </w:rPr>
      </w:pPr>
      <w:r w:rsidRPr="00F85D86">
        <w:rPr>
          <w:sz w:val="16"/>
        </w:rPr>
        <w:t xml:space="preserve">Jan </w:t>
      </w:r>
      <w:proofErr w:type="spellStart"/>
      <w:r w:rsidRPr="00F85D86">
        <w:rPr>
          <w:sz w:val="16"/>
        </w:rPr>
        <w:t>Hattenbach</w:t>
      </w:r>
      <w:proofErr w:type="spellEnd"/>
      <w:r w:rsidRPr="00F85D86">
        <w:rPr>
          <w:sz w:val="16"/>
        </w:rPr>
        <w:t xml:space="preserve">: </w:t>
      </w:r>
      <w:r w:rsidRPr="00FD719B">
        <w:rPr>
          <w:u w:val="single"/>
        </w:rPr>
        <w:t xml:space="preserve">The </w:t>
      </w:r>
      <w:r w:rsidRPr="00F85D86">
        <w:rPr>
          <w:rStyle w:val="Emphasis"/>
        </w:rPr>
        <w:t>recent launch</w:t>
      </w:r>
      <w:r w:rsidRPr="00FD719B">
        <w:rPr>
          <w:u w:val="single"/>
        </w:rPr>
        <w:t xml:space="preserve"> of the first </w:t>
      </w:r>
      <w:r w:rsidRPr="00F85D86">
        <w:rPr>
          <w:rStyle w:val="Emphasis"/>
          <w:highlight w:val="green"/>
        </w:rPr>
        <w:t>60 “</w:t>
      </w:r>
      <w:proofErr w:type="spellStart"/>
      <w:r w:rsidRPr="00F85D86">
        <w:rPr>
          <w:rStyle w:val="Emphasis"/>
          <w:highlight w:val="green"/>
        </w:rPr>
        <w:t>Starlink</w:t>
      </w:r>
      <w:proofErr w:type="spellEnd"/>
      <w:r w:rsidRPr="00F85D86">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F85D86">
        <w:rPr>
          <w:rStyle w:val="Emphasis"/>
          <w:highlight w:val="green"/>
        </w:rPr>
        <w:t>increase</w:t>
      </w:r>
      <w:r w:rsidRPr="00FD719B">
        <w:rPr>
          <w:u w:val="single"/>
        </w:rPr>
        <w:t xml:space="preserve"> the risk of creating more </w:t>
      </w:r>
      <w:r w:rsidRPr="00F85D86">
        <w:rPr>
          <w:rStyle w:val="Emphasis"/>
          <w:highlight w:val="green"/>
        </w:rPr>
        <w:t>space junk</w:t>
      </w:r>
      <w:r w:rsidRPr="00FD719B">
        <w:rPr>
          <w:u w:val="single"/>
        </w:rPr>
        <w:t>, even calling it a threat to space flight itself. What is your opinion — is this criticism justified or exaggerated?</w:t>
      </w:r>
    </w:p>
    <w:p w14:paraId="66208339" w14:textId="77777777" w:rsidR="008B1C78" w:rsidRPr="00F85D86" w:rsidRDefault="008B1C78" w:rsidP="008B1C78">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085712B4" w14:textId="77777777" w:rsidR="008B1C78" w:rsidRPr="00FD719B" w:rsidRDefault="008B1C78" w:rsidP="008B1C78">
      <w:pPr>
        <w:rPr>
          <w:u w:val="single"/>
        </w:rPr>
      </w:pPr>
      <w:r w:rsidRPr="00F85D86">
        <w:rPr>
          <w:sz w:val="16"/>
        </w:rPr>
        <w:t xml:space="preserve">Stijn </w:t>
      </w:r>
      <w:proofErr w:type="spellStart"/>
      <w:r w:rsidRPr="00F85D86">
        <w:rPr>
          <w:sz w:val="16"/>
        </w:rPr>
        <w:t>Lemmens</w:t>
      </w:r>
      <w:proofErr w:type="spellEnd"/>
      <w:r w:rsidRPr="00F85D86">
        <w:rPr>
          <w:sz w:val="16"/>
        </w:rPr>
        <w:t xml:space="preserve">: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FD719B">
        <w:rPr>
          <w:highlight w:val="green"/>
          <w:u w:val="single"/>
        </w:rPr>
        <w:t>include</w:t>
      </w:r>
      <w:r w:rsidRPr="00FD719B">
        <w:rPr>
          <w:u w:val="single"/>
        </w:rPr>
        <w:t xml:space="preserve"> up to </w:t>
      </w:r>
      <w:r w:rsidRPr="00F85D86">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F85D86">
        <w:rPr>
          <w:rStyle w:val="Emphasis"/>
          <w:highlight w:val="green"/>
        </w:rPr>
        <w:t>doubling</w:t>
      </w:r>
      <w:r w:rsidRPr="00F85D86">
        <w:rPr>
          <w:rStyle w:val="Emphasis"/>
        </w:rPr>
        <w:t xml:space="preserve"> the amount of </w:t>
      </w:r>
      <w:r w:rsidRPr="00F85D86">
        <w:rPr>
          <w:rStyle w:val="Emphasis"/>
          <w:highlight w:val="green"/>
        </w:rPr>
        <w:t>traffic</w:t>
      </w:r>
      <w:r w:rsidRPr="00FD719B">
        <w:rPr>
          <w:highlight w:val="green"/>
          <w:u w:val="single"/>
        </w:rPr>
        <w:t xml:space="preserve"> in space over a </w:t>
      </w:r>
      <w:r w:rsidRPr="00F85D86">
        <w:rPr>
          <w:rStyle w:val="Emphasis"/>
          <w:highlight w:val="green"/>
        </w:rPr>
        <w:t>couple</w:t>
      </w:r>
      <w:r w:rsidRPr="00F85D86">
        <w:rPr>
          <w:rStyle w:val="Emphasis"/>
        </w:rPr>
        <w:t xml:space="preserve"> of </w:t>
      </w:r>
      <w:r w:rsidRPr="00F85D86">
        <w:rPr>
          <w:rStyle w:val="Emphasis"/>
          <w:highlight w:val="green"/>
        </w:rPr>
        <w:t>years</w:t>
      </w:r>
      <w:r w:rsidRPr="00FD719B">
        <w:rPr>
          <w:u w:val="single"/>
        </w:rPr>
        <w:t>, or over a decade at most, compared to the last 60 years.</w:t>
      </w:r>
    </w:p>
    <w:p w14:paraId="0F753393" w14:textId="77777777" w:rsidR="008B1C78" w:rsidRPr="00FD719B" w:rsidRDefault="008B1C78" w:rsidP="008B1C78">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F85D86">
        <w:rPr>
          <w:rStyle w:val="Emphasis"/>
          <w:highlight w:val="green"/>
        </w:rPr>
        <w:t>collisions</w:t>
      </w:r>
      <w:r w:rsidRPr="00F85D86">
        <w:rPr>
          <w:rStyle w:val="Emphasis"/>
        </w:rPr>
        <w:t xml:space="preserve"> will be the </w:t>
      </w:r>
      <w:r w:rsidRPr="00F85D86">
        <w:rPr>
          <w:rStyle w:val="Emphasis"/>
          <w:highlight w:val="green"/>
        </w:rPr>
        <w:t>drive</w:t>
      </w:r>
      <w:r w:rsidRPr="00F85D86">
        <w:rPr>
          <w:rStyle w:val="Emphasis"/>
        </w:rPr>
        <w:t xml:space="preserve">r. It's like </w:t>
      </w:r>
      <w:r w:rsidRPr="00F85D86">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1E483A03" w14:textId="77777777" w:rsidR="008B1C78" w:rsidRPr="00F85D86" w:rsidRDefault="008B1C78" w:rsidP="008B1C78">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53E653FD" w14:textId="77777777" w:rsidR="008B1C78" w:rsidRPr="00FD719B" w:rsidRDefault="008B1C78" w:rsidP="008B1C78">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4630F504" w14:textId="77777777" w:rsidR="008B1C78" w:rsidRPr="00F85D86" w:rsidRDefault="008B1C78" w:rsidP="008B1C78">
      <w:pPr>
        <w:rPr>
          <w:sz w:val="16"/>
        </w:rPr>
      </w:pPr>
      <w:r w:rsidRPr="00F85D86">
        <w:rPr>
          <w:sz w:val="16"/>
        </w:rPr>
        <w:t xml:space="preserve">However, we are not </w:t>
      </w:r>
      <w:proofErr w:type="gramStart"/>
      <w:r w:rsidRPr="00F85D86">
        <w:rPr>
          <w:sz w:val="16"/>
        </w:rPr>
        <w:t>really good</w:t>
      </w:r>
      <w:proofErr w:type="gramEnd"/>
      <w:r w:rsidRPr="00F85D86">
        <w:rPr>
          <w:sz w:val="16"/>
        </w:rPr>
        <w:t xml:space="preserve"> at doing this at the moment. </w:t>
      </w:r>
      <w:r w:rsidRPr="00F85D86">
        <w:rPr>
          <w:highlight w:val="green"/>
          <w:u w:val="single"/>
        </w:rPr>
        <w:t>We’re talking about success</w:t>
      </w:r>
      <w:r w:rsidRPr="00FD719B">
        <w:rPr>
          <w:u w:val="single"/>
        </w:rPr>
        <w:t xml:space="preserve"> rates </w:t>
      </w:r>
      <w:r w:rsidRPr="00F85D86">
        <w:rPr>
          <w:rStyle w:val="Emphasis"/>
          <w:highlight w:val="green"/>
        </w:rPr>
        <w:t>of</w:t>
      </w:r>
      <w:r w:rsidRPr="00F85D86">
        <w:rPr>
          <w:rStyle w:val="Emphasis"/>
          <w:sz w:val="24"/>
          <w:highlight w:val="green"/>
        </w:rPr>
        <w:t xml:space="preserve"> 5%</w:t>
      </w:r>
      <w:r w:rsidRPr="00F85D86">
        <w:rPr>
          <w:rStyle w:val="Emphasis"/>
          <w:sz w:val="24"/>
        </w:rPr>
        <w:t xml:space="preserve"> to 15%</w:t>
      </w:r>
      <w:r w:rsidRPr="00F85D86">
        <w:rPr>
          <w:rStyle w:val="Emphasis"/>
        </w:rPr>
        <w:t xml:space="preserve"> </w:t>
      </w:r>
      <w:r w:rsidRPr="00F85D86">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5F3467B4" w14:textId="77777777" w:rsidR="008B1C78" w:rsidRPr="00FD719B" w:rsidRDefault="008B1C78" w:rsidP="008B1C78">
      <w:pPr>
        <w:rPr>
          <w:u w:val="single"/>
        </w:rPr>
      </w:pPr>
      <w:r w:rsidRPr="00FD719B">
        <w:rPr>
          <w:u w:val="single"/>
        </w:rPr>
        <w:lastRenderedPageBreak/>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w:t>
      </w:r>
      <w:proofErr w:type="gramStart"/>
      <w:r w:rsidRPr="00FD719B">
        <w:rPr>
          <w:u w:val="single"/>
        </w:rPr>
        <w:t>similar to</w:t>
      </w:r>
      <w:proofErr w:type="gramEnd"/>
      <w:r w:rsidRPr="00FD719B">
        <w:rPr>
          <w:u w:val="single"/>
        </w:rPr>
        <w:t xml:space="preserve"> what we've been doing so far, then we're talking about a </w:t>
      </w:r>
      <w:r w:rsidRPr="00F85D86">
        <w:rPr>
          <w:rStyle w:val="Emphasis"/>
        </w:rPr>
        <w:t>possible catastrophe</w:t>
      </w:r>
      <w:r w:rsidRPr="00FD719B">
        <w:rPr>
          <w:u w:val="single"/>
        </w:rPr>
        <w:t>.</w:t>
      </w:r>
    </w:p>
    <w:p w14:paraId="787B48A4" w14:textId="77777777" w:rsidR="008B1C78" w:rsidRPr="00FD719B" w:rsidRDefault="008B1C78" w:rsidP="008B1C78">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F85D86">
        <w:rPr>
          <w:highlight w:val="green"/>
          <w:u w:val="single"/>
        </w:rPr>
        <w:t>operators can</w:t>
      </w:r>
      <w:r w:rsidRPr="00FD719B">
        <w:rPr>
          <w:u w:val="single"/>
        </w:rPr>
        <w:t xml:space="preserve"> of course </w:t>
      </w:r>
      <w:r w:rsidRPr="00F85D86">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F85D86">
        <w:rPr>
          <w:highlight w:val="green"/>
          <w:u w:val="single"/>
        </w:rPr>
        <w:t xml:space="preserve">they are going to </w:t>
      </w:r>
      <w:r w:rsidRPr="00F85D86">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F85D86">
        <w:rPr>
          <w:highlight w:val="green"/>
          <w:u w:val="single"/>
        </w:rPr>
        <w:t xml:space="preserve">But it's only </w:t>
      </w:r>
      <w:r w:rsidRPr="00F85D86">
        <w:rPr>
          <w:rStyle w:val="Emphasis"/>
          <w:highlight w:val="green"/>
        </w:rPr>
        <w:t>after</w:t>
      </w:r>
      <w:r w:rsidRPr="00F85D86">
        <w:rPr>
          <w:highlight w:val="green"/>
          <w:u w:val="single"/>
        </w:rPr>
        <w:t xml:space="preserve"> launch</w:t>
      </w:r>
      <w:r w:rsidRPr="00FD719B">
        <w:rPr>
          <w:u w:val="single"/>
        </w:rPr>
        <w:t xml:space="preserve"> that </w:t>
      </w:r>
      <w:r w:rsidRPr="00F85D86">
        <w:rPr>
          <w:highlight w:val="green"/>
          <w:u w:val="single"/>
        </w:rPr>
        <w:t>we know</w:t>
      </w:r>
      <w:r w:rsidRPr="00FD719B">
        <w:rPr>
          <w:u w:val="single"/>
        </w:rPr>
        <w:t xml:space="preserve"> how </w:t>
      </w:r>
      <w:r w:rsidRPr="00F85D86">
        <w:rPr>
          <w:rStyle w:val="Emphasis"/>
        </w:rPr>
        <w:t xml:space="preserve">responsible their behavior </w:t>
      </w:r>
      <w:proofErr w:type="gramStart"/>
      <w:r w:rsidRPr="00F85D86">
        <w:rPr>
          <w:rStyle w:val="Emphasis"/>
        </w:rPr>
        <w:t>actually was</w:t>
      </w:r>
      <w:proofErr w:type="gramEnd"/>
      <w:r w:rsidRPr="00FD719B">
        <w:rPr>
          <w:u w:val="single"/>
        </w:rPr>
        <w:t>.</w:t>
      </w:r>
    </w:p>
    <w:p w14:paraId="2C9EBD21" w14:textId="77777777" w:rsidR="008B1C78" w:rsidRPr="00F85D86" w:rsidRDefault="008B1C78" w:rsidP="008B1C78">
      <w:pPr>
        <w:rPr>
          <w:sz w:val="16"/>
        </w:rPr>
      </w:pPr>
      <w:r w:rsidRPr="00F85D86">
        <w:rPr>
          <w:sz w:val="16"/>
        </w:rPr>
        <w:t>JH: Do you have the impression that SpaceX is aware of their responsibility?</w:t>
      </w:r>
    </w:p>
    <w:p w14:paraId="60CA7713" w14:textId="77777777" w:rsidR="008B1C78" w:rsidRPr="00F85D86" w:rsidRDefault="008B1C78" w:rsidP="008B1C78">
      <w:pPr>
        <w:rPr>
          <w:sz w:val="16"/>
        </w:rPr>
      </w:pPr>
      <w:r w:rsidRPr="00F85D86">
        <w:rPr>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5246F6CF" w14:textId="77777777" w:rsidR="008B1C78" w:rsidRPr="00FD719B" w:rsidRDefault="008B1C78" w:rsidP="008B1C78">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w:t>
      </w:r>
      <w:proofErr w:type="gramStart"/>
      <w:r w:rsidRPr="00FD719B">
        <w:rPr>
          <w:u w:val="single"/>
        </w:rPr>
        <w:t>actually sufficient</w:t>
      </w:r>
      <w:proofErr w:type="gramEnd"/>
      <w:r w:rsidRPr="00FD719B">
        <w:rPr>
          <w:u w:val="single"/>
        </w:rPr>
        <w:t xml:space="preserve">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0777340D" w14:textId="77777777" w:rsidR="008B1C78" w:rsidRPr="00F85D86" w:rsidRDefault="008B1C78" w:rsidP="008B1C78">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031489D4" w14:textId="77777777" w:rsidR="008B1C78" w:rsidRPr="00F85D86" w:rsidRDefault="008B1C78" w:rsidP="008B1C78">
      <w:pPr>
        <w:rPr>
          <w:sz w:val="16"/>
        </w:rPr>
      </w:pPr>
      <w:r w:rsidRPr="00F85D86">
        <w:rPr>
          <w:sz w:val="16"/>
        </w:rPr>
        <w:t xml:space="preserve">SL: </w:t>
      </w:r>
      <w:r w:rsidRPr="00FD719B">
        <w:rPr>
          <w:u w:val="single"/>
        </w:rPr>
        <w:t xml:space="preserve">I have </w:t>
      </w:r>
      <w:r w:rsidRPr="00F85D86">
        <w:rPr>
          <w:highlight w:val="green"/>
          <w:u w:val="single"/>
        </w:rPr>
        <w:t>no</w:t>
      </w:r>
      <w:r w:rsidRPr="00FD719B">
        <w:rPr>
          <w:u w:val="single"/>
        </w:rPr>
        <w:t xml:space="preserve"> technical </w:t>
      </w:r>
      <w:r w:rsidRPr="00F85D86">
        <w:rPr>
          <w:highlight w:val="green"/>
          <w:u w:val="single"/>
        </w:rPr>
        <w:t xml:space="preserve">visibility on how they </w:t>
      </w:r>
      <w:r w:rsidRPr="00F85D86">
        <w:rPr>
          <w:rStyle w:val="Emphasis"/>
          <w:highlight w:val="green"/>
        </w:rPr>
        <w:t>implement</w:t>
      </w:r>
      <w:r w:rsidRPr="00F85D86">
        <w:rPr>
          <w:rStyle w:val="Emphasis"/>
        </w:rPr>
        <w:t xml:space="preserve"> their </w:t>
      </w:r>
      <w:r w:rsidRPr="00F85D86">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F85D86">
        <w:rPr>
          <w:highlight w:val="green"/>
          <w:u w:val="single"/>
        </w:rPr>
        <w:t>it will require</w:t>
      </w:r>
      <w:r w:rsidRPr="00FD719B">
        <w:rPr>
          <w:u w:val="single"/>
        </w:rPr>
        <w:t xml:space="preserve"> a </w:t>
      </w:r>
      <w:r w:rsidRPr="00F85D86">
        <w:rPr>
          <w:rStyle w:val="Emphasis"/>
        </w:rPr>
        <w:t xml:space="preserve">certain </w:t>
      </w:r>
      <w:r w:rsidRPr="00F85D86">
        <w:rPr>
          <w:rStyle w:val="Emphasis"/>
          <w:highlight w:val="green"/>
        </w:rPr>
        <w:t>improvement</w:t>
      </w:r>
      <w:r w:rsidRPr="00F85D86">
        <w:rPr>
          <w:highlight w:val="green"/>
          <w:u w:val="single"/>
        </w:rPr>
        <w:t xml:space="preserve"> on</w:t>
      </w:r>
      <w:r w:rsidRPr="00FD719B">
        <w:rPr>
          <w:u w:val="single"/>
        </w:rPr>
        <w:t xml:space="preserve"> the current </w:t>
      </w:r>
      <w:r w:rsidRPr="00F85D86">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45F838D9" w14:textId="77777777" w:rsidR="008B1C78" w:rsidRPr="00F85D86" w:rsidRDefault="008B1C78" w:rsidP="008B1C78">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5EA9A477" w14:textId="77777777" w:rsidR="008B1C78" w:rsidRPr="00F85D86" w:rsidRDefault="008B1C78" w:rsidP="008B1C78">
      <w:pPr>
        <w:rPr>
          <w:sz w:val="16"/>
        </w:rPr>
      </w:pPr>
      <w:r w:rsidRPr="00F85D86">
        <w:rPr>
          <w:sz w:val="16"/>
        </w:rPr>
        <w:t xml:space="preserve">SL: </w:t>
      </w:r>
      <w:r w:rsidRPr="00FD719B">
        <w:rPr>
          <w:u w:val="single"/>
        </w:rPr>
        <w:t xml:space="preserve">Five outer space </w:t>
      </w:r>
      <w:r w:rsidRPr="00F85D86">
        <w:rPr>
          <w:highlight w:val="green"/>
          <w:u w:val="single"/>
        </w:rPr>
        <w:t>treaties</w:t>
      </w:r>
      <w:r w:rsidRPr="00FD719B">
        <w:rPr>
          <w:u w:val="single"/>
        </w:rPr>
        <w:t xml:space="preserve">, established in the 1960s, 70s and 80s, </w:t>
      </w:r>
      <w:r w:rsidRPr="00F85D86">
        <w:rPr>
          <w:highlight w:val="green"/>
          <w:u w:val="single"/>
        </w:rPr>
        <w:t xml:space="preserve">do </w:t>
      </w:r>
      <w:r w:rsidRPr="00F85D86">
        <w:rPr>
          <w:rStyle w:val="Emphasis"/>
          <w:highlight w:val="green"/>
        </w:rPr>
        <w:t>not mention</w:t>
      </w:r>
      <w:r w:rsidRPr="00F85D86">
        <w:rPr>
          <w:rStyle w:val="Emphasis"/>
        </w:rPr>
        <w:t xml:space="preserve"> space </w:t>
      </w:r>
      <w:r w:rsidRPr="00F85D86">
        <w:rPr>
          <w:rStyle w:val="Emphasis"/>
          <w:highlight w:val="green"/>
        </w:rPr>
        <w:t>debris</w:t>
      </w:r>
      <w:r w:rsidRPr="00F85D86">
        <w:rPr>
          <w:sz w:val="16"/>
        </w:rPr>
        <w:t xml:space="preserve">. Instead, there is a lot of coordination, </w:t>
      </w:r>
      <w:proofErr w:type="gramStart"/>
      <w:r w:rsidRPr="00F85D86">
        <w:rPr>
          <w:sz w:val="16"/>
        </w:rPr>
        <w:t>first of all</w:t>
      </w:r>
      <w:proofErr w:type="gramEnd"/>
      <w:r w:rsidRPr="00F85D86">
        <w:rPr>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F85D86">
        <w:rPr>
          <w:sz w:val="16"/>
        </w:rPr>
        <w:t>Roscosmos,to</w:t>
      </w:r>
      <w:proofErr w:type="spellEnd"/>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2D174C96" w14:textId="77777777" w:rsidR="008B1C78" w:rsidRPr="00283EEC" w:rsidRDefault="008B1C78" w:rsidP="008B1C78">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71E1EAC9" w14:textId="77777777" w:rsidR="008B1C78" w:rsidRDefault="008B1C78" w:rsidP="008B1C78">
      <w:pPr>
        <w:pStyle w:val="Heading4"/>
      </w:pPr>
      <w:r w:rsidRPr="00934304">
        <w:lastRenderedPageBreak/>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02F90820" w14:textId="77777777" w:rsidR="008B1C78" w:rsidRPr="00667B14" w:rsidRDefault="008B1C78" w:rsidP="008B1C78">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6B964B4" w14:textId="77777777" w:rsidR="008B1C78" w:rsidRPr="0039526D" w:rsidRDefault="008B1C78" w:rsidP="008B1C78">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39526D">
        <w:rPr>
          <w:highlight w:val="green"/>
          <w:u w:val="single"/>
        </w:rPr>
        <w:t>the global</w:t>
      </w:r>
      <w:r w:rsidRPr="0039526D">
        <w:rPr>
          <w:u w:val="single"/>
        </w:rPr>
        <w:t xml:space="preserve"> space </w:t>
      </w:r>
      <w:r w:rsidRPr="0039526D">
        <w:rPr>
          <w:highlight w:val="green"/>
          <w:u w:val="single"/>
        </w:rPr>
        <w:t>sector</w:t>
      </w:r>
      <w:r w:rsidRPr="0039526D">
        <w:rPr>
          <w:u w:val="single"/>
        </w:rPr>
        <w:t xml:space="preserve"> has been </w:t>
      </w:r>
      <w:r w:rsidRPr="0039526D">
        <w:rPr>
          <w:rStyle w:val="Emphasis"/>
          <w:highlight w:val="green"/>
        </w:rPr>
        <w:t>progressing</w:t>
      </w:r>
      <w:r w:rsidRPr="0039526D">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39526D">
        <w:rPr>
          <w:rStyle w:val="Emphasis"/>
          <w:highlight w:val="green"/>
        </w:rPr>
        <w:t>steady</w:t>
      </w:r>
      <w:r w:rsidRPr="0039526D">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31592642" w14:textId="77777777" w:rsidR="008B1C78" w:rsidRPr="0039526D" w:rsidRDefault="008B1C78" w:rsidP="008B1C78">
      <w:pPr>
        <w:rPr>
          <w:sz w:val="16"/>
        </w:rPr>
      </w:pPr>
      <w:r w:rsidRPr="0039526D">
        <w:rPr>
          <w:u w:val="single"/>
        </w:rPr>
        <w:t xml:space="preserve">The </w:t>
      </w:r>
      <w:r w:rsidRPr="0039526D">
        <w:rPr>
          <w:highlight w:val="green"/>
          <w:u w:val="single"/>
        </w:rPr>
        <w:t>situation</w:t>
      </w:r>
      <w:r w:rsidRPr="0039526D">
        <w:rPr>
          <w:u w:val="single"/>
        </w:rPr>
        <w:t xml:space="preserve"> started to </w:t>
      </w:r>
      <w:r w:rsidRPr="0039526D">
        <w:rPr>
          <w:highlight w:val="green"/>
          <w:u w:val="single"/>
        </w:rPr>
        <w:t>change</w:t>
      </w:r>
      <w:r w:rsidRPr="0039526D">
        <w:rPr>
          <w:u w:val="single"/>
        </w:rPr>
        <w:t xml:space="preserve"> at the turn of the century </w:t>
      </w:r>
      <w:r w:rsidRPr="0039526D">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39526D">
        <w:rPr>
          <w:rStyle w:val="Emphasis"/>
          <w:highlight w:val="green"/>
        </w:rPr>
        <w:t>private entrepreneurs</w:t>
      </w:r>
      <w:r w:rsidRPr="0039526D">
        <w:rPr>
          <w:u w:val="single"/>
        </w:rPr>
        <w:t xml:space="preserve"> began to </w:t>
      </w:r>
      <w:r w:rsidRPr="0039526D">
        <w:rPr>
          <w:rStyle w:val="Emphasis"/>
          <w:highlight w:val="green"/>
        </w:rPr>
        <w:t>invest</w:t>
      </w:r>
      <w:r w:rsidRPr="0039526D">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39526D">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39526D">
        <w:rPr>
          <w:rStyle w:val="Emphasis"/>
          <w:highlight w:val="green"/>
        </w:rPr>
        <w:t>SpaceX</w:t>
      </w:r>
      <w:r w:rsidRPr="0039526D">
        <w:rPr>
          <w:highlight w:val="green"/>
          <w:u w:val="single"/>
        </w:rPr>
        <w:t xml:space="preserve">, </w:t>
      </w:r>
      <w:r w:rsidRPr="0039526D">
        <w:rPr>
          <w:rStyle w:val="Emphasis"/>
          <w:highlight w:val="green"/>
        </w:rPr>
        <w:t>Blue</w:t>
      </w:r>
      <w:r w:rsidRPr="0039526D">
        <w:rPr>
          <w:highlight w:val="green"/>
          <w:u w:val="single"/>
        </w:rPr>
        <w:t xml:space="preserve"> </w:t>
      </w:r>
      <w:r w:rsidRPr="0039526D">
        <w:rPr>
          <w:rStyle w:val="Emphasis"/>
          <w:highlight w:val="green"/>
        </w:rPr>
        <w:t>Origin</w:t>
      </w:r>
      <w:r w:rsidRPr="0039526D">
        <w:rPr>
          <w:u w:val="single"/>
        </w:rPr>
        <w:t xml:space="preserve">, and </w:t>
      </w:r>
      <w:r w:rsidRPr="0039526D">
        <w:rPr>
          <w:rStyle w:val="Emphasis"/>
          <w:highlight w:val="green"/>
        </w:rPr>
        <w:t>Virgin</w:t>
      </w:r>
      <w:r w:rsidRPr="0039526D">
        <w:rPr>
          <w:highlight w:val="green"/>
          <w:u w:val="single"/>
        </w:rPr>
        <w:t xml:space="preserve"> </w:t>
      </w:r>
      <w:r w:rsidRPr="0039526D">
        <w:rPr>
          <w:rStyle w:val="Emphasis"/>
          <w:highlight w:val="green"/>
        </w:rPr>
        <w:t>Galactic</w:t>
      </w:r>
      <w:r w:rsidRPr="0039526D">
        <w:rPr>
          <w:u w:val="single"/>
        </w:rPr>
        <w:t xml:space="preserve"> were </w:t>
      </w:r>
      <w:r w:rsidRPr="0039526D">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441D8CCA" w14:textId="77777777" w:rsidR="008B1C78" w:rsidRPr="0039526D" w:rsidRDefault="008B1C78" w:rsidP="008B1C78">
      <w:pPr>
        <w:rPr>
          <w:sz w:val="16"/>
        </w:rPr>
      </w:pPr>
      <w:r w:rsidRPr="0039526D">
        <w:rPr>
          <w:u w:val="single"/>
        </w:rPr>
        <w:t xml:space="preserve">Since then, the </w:t>
      </w:r>
      <w:r w:rsidRPr="0039526D">
        <w:rPr>
          <w:highlight w:val="green"/>
          <w:u w:val="single"/>
        </w:rPr>
        <w:t xml:space="preserve">participation of the </w:t>
      </w:r>
      <w:r w:rsidRPr="0039526D">
        <w:rPr>
          <w:rStyle w:val="Emphasis"/>
          <w:highlight w:val="green"/>
        </w:rPr>
        <w:t>private sector</w:t>
      </w:r>
      <w:r w:rsidRPr="0039526D">
        <w:rPr>
          <w:rStyle w:val="Emphasis"/>
        </w:rPr>
        <w:t xml:space="preserve"> in the space industry has </w:t>
      </w:r>
      <w:r w:rsidRPr="0039526D">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3CAF00EB" w14:textId="77777777" w:rsidR="008B1C78" w:rsidRPr="0039526D" w:rsidRDefault="008B1C78" w:rsidP="008B1C78">
      <w:pPr>
        <w:rPr>
          <w:sz w:val="16"/>
        </w:rPr>
      </w:pPr>
      <w:r w:rsidRPr="0039526D">
        <w:rPr>
          <w:u w:val="single"/>
        </w:rPr>
        <w:t xml:space="preserve">Nowadays, in the space industry, </w:t>
      </w:r>
      <w:r w:rsidRPr="0039526D">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39526D">
        <w:rPr>
          <w:highlight w:val="green"/>
          <w:u w:val="single"/>
        </w:rPr>
        <w:t>feedback look between</w:t>
      </w:r>
      <w:r w:rsidRPr="0039526D">
        <w:rPr>
          <w:u w:val="single"/>
        </w:rPr>
        <w:t xml:space="preserve"> the </w:t>
      </w:r>
      <w:r w:rsidRPr="0039526D">
        <w:rPr>
          <w:rStyle w:val="Emphasis"/>
          <w:highlight w:val="green"/>
        </w:rPr>
        <w:t>development</w:t>
      </w:r>
      <w:r w:rsidRPr="0039526D">
        <w:rPr>
          <w:rStyle w:val="Emphasis"/>
        </w:rPr>
        <w:t xml:space="preserve"> of space technologies</w:t>
      </w:r>
      <w:r w:rsidRPr="0039526D">
        <w:rPr>
          <w:u w:val="single"/>
        </w:rPr>
        <w:t xml:space="preserve">, the </w:t>
      </w:r>
      <w:r w:rsidRPr="0039526D">
        <w:rPr>
          <w:rStyle w:val="Emphasis"/>
          <w:highlight w:val="green"/>
        </w:rPr>
        <w:t>democratization</w:t>
      </w:r>
      <w:r w:rsidRPr="0039526D">
        <w:rPr>
          <w:rStyle w:val="Emphasis"/>
        </w:rPr>
        <w:t xml:space="preserve"> of those technologies</w:t>
      </w:r>
      <w:r w:rsidRPr="0039526D">
        <w:rPr>
          <w:u w:val="single"/>
        </w:rPr>
        <w:t xml:space="preserve">, </w:t>
      </w:r>
      <w:r w:rsidRPr="0039526D">
        <w:rPr>
          <w:highlight w:val="green"/>
          <w:u w:val="single"/>
        </w:rPr>
        <w:t>and</w:t>
      </w:r>
      <w:r w:rsidRPr="0039526D">
        <w:rPr>
          <w:u w:val="single"/>
        </w:rPr>
        <w:t xml:space="preserve"> a </w:t>
      </w:r>
      <w:r w:rsidRPr="0039526D">
        <w:rPr>
          <w:rStyle w:val="Emphasis"/>
        </w:rPr>
        <w:t xml:space="preserve">substantial </w:t>
      </w:r>
      <w:r w:rsidRPr="0039526D">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39526D">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39526D">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39526D">
        <w:rPr>
          <w:highlight w:val="green"/>
          <w:u w:val="single"/>
        </w:rPr>
        <w:t>in</w:t>
      </w:r>
      <w:r w:rsidRPr="0039526D">
        <w:rPr>
          <w:u w:val="single"/>
        </w:rPr>
        <w:t xml:space="preserve"> the </w:t>
      </w:r>
      <w:r w:rsidRPr="0039526D">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20C3018D" w14:textId="77777777" w:rsidR="008B1C78" w:rsidRPr="0039526D" w:rsidRDefault="008B1C78" w:rsidP="008B1C78">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741F5151" w14:textId="77777777" w:rsidR="008B1C78" w:rsidRPr="00283EEC" w:rsidRDefault="008B1C78" w:rsidP="008B1C78">
      <w:pPr>
        <w:rPr>
          <w:u w:val="single"/>
        </w:rPr>
      </w:pPr>
      <w:r w:rsidRPr="0039526D">
        <w:rPr>
          <w:sz w:val="16"/>
        </w:rPr>
        <w:t xml:space="preserve">The goal of the paper is to present the argumentation that </w:t>
      </w:r>
      <w:r w:rsidRPr="0039526D">
        <w:rPr>
          <w:u w:val="single"/>
        </w:rPr>
        <w:t xml:space="preserve">the </w:t>
      </w:r>
      <w:r w:rsidRPr="0039526D">
        <w:rPr>
          <w:highlight w:val="green"/>
          <w:u w:val="single"/>
        </w:rPr>
        <w:t>threat posed by</w:t>
      </w:r>
      <w:r w:rsidRPr="0039526D">
        <w:rPr>
          <w:u w:val="single"/>
        </w:rPr>
        <w:t xml:space="preserve"> the </w:t>
      </w:r>
      <w:r w:rsidRPr="0039526D">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39526D">
        <w:rPr>
          <w:highlight w:val="green"/>
          <w:u w:val="single"/>
        </w:rPr>
        <w:t>is becoming</w:t>
      </w:r>
      <w:r w:rsidRPr="0039526D">
        <w:rPr>
          <w:u w:val="single"/>
        </w:rPr>
        <w:t xml:space="preserve"> more </w:t>
      </w:r>
      <w:r w:rsidRPr="0039526D">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w:t>
      </w:r>
      <w:r w:rsidRPr="0039526D">
        <w:rPr>
          <w:u w:val="single"/>
        </w:rPr>
        <w:lastRenderedPageBreak/>
        <w:t xml:space="preserve">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07F7B1F" w14:textId="77777777" w:rsidR="008B1C78" w:rsidRDefault="008B1C78" w:rsidP="008B1C78">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65A34746" w14:textId="77777777" w:rsidR="008B1C78" w:rsidRPr="00667B14" w:rsidRDefault="008B1C78" w:rsidP="008B1C78">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3F241BD" w14:textId="77777777" w:rsidR="008B1C78" w:rsidRDefault="008B1C78" w:rsidP="008B1C78">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3FD0CC6C" w14:textId="77777777" w:rsidR="008B1C78" w:rsidRDefault="008B1C78" w:rsidP="008B1C78">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 xml:space="preserve">commercialization </w:t>
      </w:r>
      <w:r w:rsidRPr="0039526D">
        <w:rPr>
          <w:rStyle w:val="Emphasis"/>
        </w:rPr>
        <w:t xml:space="preserve">of outer space </w:t>
      </w:r>
      <w:r w:rsidRPr="00916BB1">
        <w:rPr>
          <w:rStyle w:val="Emphasis"/>
          <w:highlight w:val="green"/>
        </w:rPr>
        <w:t xml:space="preserve">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39526D">
        <w:rPr>
          <w:highlight w:val="green"/>
          <w:u w:val="single"/>
        </w:rPr>
        <w:t>independent projects</w:t>
      </w:r>
      <w:r w:rsidRPr="00BE0EC1">
        <w:rPr>
          <w:sz w:val="16"/>
        </w:rPr>
        <w:t xml:space="preserve">. </w:t>
      </w:r>
    </w:p>
    <w:p w14:paraId="483F2021" w14:textId="77777777" w:rsidR="008B1C78" w:rsidRDefault="008B1C78" w:rsidP="008B1C78">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38C0641C" w14:textId="77777777" w:rsidR="008B1C78" w:rsidRPr="00BE0EC1" w:rsidRDefault="008B1C78" w:rsidP="008B1C78">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916BB1">
        <w:rPr>
          <w:highlight w:val="green"/>
          <w:u w:val="single"/>
        </w:rPr>
        <w:t>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916BB1">
        <w:rPr>
          <w:highlight w:val="green"/>
          <w:u w:val="single"/>
        </w:rPr>
        <w:t>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47CD6302" w14:textId="77777777" w:rsidR="008B1C78" w:rsidRDefault="008B1C78" w:rsidP="008B1C78">
      <w:r w:rsidRPr="00A44E95">
        <w:rPr>
          <w:noProof/>
        </w:rPr>
        <w:lastRenderedPageBreak/>
        <w:drawing>
          <wp:inline distT="0" distB="0" distL="0" distR="0" wp14:anchorId="5C0DA2D3" wp14:editId="122C623B">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2D5C1F97" w14:textId="77777777" w:rsidR="008B1C78" w:rsidRPr="0039526D" w:rsidRDefault="008B1C78" w:rsidP="008B1C78">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4234B1DB" w14:textId="77777777" w:rsidR="008B1C78" w:rsidRDefault="008B1C78" w:rsidP="008B1C78">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39526D">
        <w:rPr>
          <w:highlight w:val="green"/>
          <w:u w:val="single"/>
        </w:rPr>
        <w:t>There are</w:t>
      </w:r>
      <w:r w:rsidRPr="00BE0EC1">
        <w:rPr>
          <w:u w:val="single"/>
        </w:rPr>
        <w:t xml:space="preserve"> at least </w:t>
      </w:r>
      <w:r w:rsidRPr="0039526D">
        <w:rPr>
          <w:highlight w:val="green"/>
          <w:u w:val="single"/>
        </w:rPr>
        <w:t xml:space="preserve">a </w:t>
      </w:r>
      <w:r w:rsidRPr="0039526D">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7A97FBC4" w14:textId="77777777" w:rsidR="008B1C78" w:rsidRPr="00283EEC" w:rsidRDefault="008B1C78" w:rsidP="008B1C78">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39526D">
        <w:rPr>
          <w:highlight w:val="green"/>
          <w:u w:val="single"/>
        </w:rPr>
        <w:t>no institution</w:t>
      </w:r>
      <w:r w:rsidRPr="00BE0EC1">
        <w:rPr>
          <w:u w:val="single"/>
        </w:rPr>
        <w:t xml:space="preserve"> or body </w:t>
      </w:r>
      <w:r w:rsidRPr="0039526D">
        <w:rPr>
          <w:highlight w:val="green"/>
          <w:u w:val="single"/>
        </w:rPr>
        <w:t>has enough power to</w:t>
      </w:r>
      <w:r w:rsidRPr="00BE0EC1">
        <w:rPr>
          <w:u w:val="single"/>
        </w:rPr>
        <w:t xml:space="preserve"> license, </w:t>
      </w:r>
      <w:r w:rsidRPr="0039526D">
        <w:rPr>
          <w:highlight w:val="green"/>
          <w:u w:val="single"/>
        </w:rPr>
        <w:t>coordinate</w:t>
      </w:r>
      <w:r w:rsidRPr="00BE0EC1">
        <w:rPr>
          <w:u w:val="single"/>
        </w:rPr>
        <w:t xml:space="preserve"> and regulate what is sent to the </w:t>
      </w:r>
      <w:r w:rsidRPr="0039526D">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33A28CE8" w14:textId="74B10E7A" w:rsidR="008B1C78" w:rsidRPr="00FF4115" w:rsidRDefault="008B1C78" w:rsidP="008B1C78">
      <w:pPr>
        <w:pStyle w:val="Heading4"/>
      </w:pPr>
      <w:r>
        <w:t xml:space="preserve">Models are </w:t>
      </w:r>
      <w:r w:rsidRPr="0039526D">
        <w:t>rigorous</w:t>
      </w:r>
      <w:r>
        <w:t>—</w:t>
      </w:r>
    </w:p>
    <w:p w14:paraId="7E04801C" w14:textId="77777777" w:rsidR="008B1C78" w:rsidRDefault="008B1C78" w:rsidP="008B1C78">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4" w:history="1">
        <w:r w:rsidRPr="008E3DAC">
          <w:rPr>
            <w:rStyle w:val="Hyperlink"/>
          </w:rPr>
          <w:t>https://sci-hub.se/10.1016/j.actaastro.2016.03.034</w:t>
        </w:r>
      </w:hyperlink>
      <w:r w:rsidRPr="00FF4115">
        <w:t>.</w:t>
      </w:r>
      <w:r>
        <w:t>] Justin</w:t>
      </w:r>
    </w:p>
    <w:p w14:paraId="0DB3BE97" w14:textId="77777777" w:rsidR="008B1C78" w:rsidRPr="00283EEC" w:rsidRDefault="008B1C78" w:rsidP="008B1C78">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lastRenderedPageBreak/>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43A3699E" w14:textId="77777777" w:rsidR="008B1C78" w:rsidRDefault="008B1C78" w:rsidP="008B1C78">
      <w:pPr>
        <w:pStyle w:val="Heading4"/>
      </w:pPr>
      <w:r>
        <w:t xml:space="preserve">Conflicts of orbits </w:t>
      </w:r>
      <w:r w:rsidRPr="00F85D86">
        <w:rPr>
          <w:u w:val="single"/>
        </w:rPr>
        <w:t>turns</w:t>
      </w:r>
      <w:r>
        <w:t xml:space="preserve"> good usages of satellites—responsible behavior is key to </w:t>
      </w:r>
      <w:r w:rsidRPr="00F85D86">
        <w:rPr>
          <w:u w:val="single"/>
        </w:rPr>
        <w:t>satellite effectiveness</w:t>
      </w:r>
      <w:r>
        <w:t>.</w:t>
      </w:r>
    </w:p>
    <w:p w14:paraId="6F17A62A" w14:textId="77777777" w:rsidR="008B1C78" w:rsidRPr="00FD719B" w:rsidRDefault="008B1C78" w:rsidP="008B1C78">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5" w:history="1">
        <w:r w:rsidRPr="006416E2">
          <w:rPr>
            <w:rStyle w:val="Hyperlink"/>
          </w:rPr>
          <w:t>https://skyandtelescope.org/astronomy-news/starlink-space-debris/</w:t>
        </w:r>
      </w:hyperlink>
      <w:r>
        <w:t>] Justin</w:t>
      </w:r>
    </w:p>
    <w:p w14:paraId="794E9C4E" w14:textId="77777777" w:rsidR="008B1C78" w:rsidRPr="00F85D86" w:rsidRDefault="008B1C78" w:rsidP="008B1C78">
      <w:pPr>
        <w:rPr>
          <w:rStyle w:val="Emphasis"/>
        </w:rPr>
      </w:pPr>
      <w:r w:rsidRPr="00F85D86">
        <w:rPr>
          <w:sz w:val="16"/>
        </w:rPr>
        <w:t xml:space="preserve">JH: </w:t>
      </w:r>
      <w:r w:rsidRPr="00F85D86">
        <w:rPr>
          <w:highlight w:val="green"/>
          <w:u w:val="single"/>
        </w:rPr>
        <w:t xml:space="preserve">What about </w:t>
      </w:r>
      <w:r w:rsidRPr="00F85D86">
        <w:rPr>
          <w:rStyle w:val="Emphasis"/>
          <w:highlight w:val="green"/>
        </w:rPr>
        <w:t>competitors</w:t>
      </w:r>
      <w:r w:rsidRPr="00F85D86">
        <w:rPr>
          <w:sz w:val="16"/>
        </w:rPr>
        <w:t xml:space="preserve"> like </w:t>
      </w:r>
      <w:proofErr w:type="spellStart"/>
      <w:r w:rsidRPr="00F85D86">
        <w:rPr>
          <w:sz w:val="16"/>
        </w:rPr>
        <w:t>OneWeb</w:t>
      </w:r>
      <w:proofErr w:type="spellEnd"/>
      <w:r w:rsidRPr="00F85D86">
        <w:rPr>
          <w:sz w:val="16"/>
        </w:rPr>
        <w:t xml:space="preserve"> or Amazon, </w:t>
      </w:r>
      <w:r w:rsidRPr="00F85D86">
        <w:rPr>
          <w:highlight w:val="green"/>
          <w:u w:val="single"/>
        </w:rPr>
        <w:t>who</w:t>
      </w:r>
      <w:r w:rsidRPr="00F85D86">
        <w:rPr>
          <w:u w:val="single"/>
        </w:rPr>
        <w:t xml:space="preserve"> want to </w:t>
      </w:r>
      <w:r w:rsidRPr="00F85D86">
        <w:rPr>
          <w:highlight w:val="green"/>
          <w:u w:val="single"/>
        </w:rPr>
        <w:t xml:space="preserve">set up </w:t>
      </w:r>
      <w:r w:rsidRPr="00F85D86">
        <w:rPr>
          <w:u w:val="single"/>
        </w:rPr>
        <w:t xml:space="preserve">a </w:t>
      </w:r>
      <w:r w:rsidRPr="00F85D86">
        <w:rPr>
          <w:rStyle w:val="Emphasis"/>
          <w:highlight w:val="green"/>
        </w:rPr>
        <w:t>similar system</w:t>
      </w:r>
      <w:r w:rsidRPr="00F85D86">
        <w:rPr>
          <w:sz w:val="16"/>
        </w:rPr>
        <w:t xml:space="preserve"> as </w:t>
      </w:r>
      <w:proofErr w:type="spellStart"/>
      <w:r w:rsidRPr="00F85D86">
        <w:rPr>
          <w:sz w:val="16"/>
        </w:rPr>
        <w:t>Starlink</w:t>
      </w:r>
      <w:proofErr w:type="spellEnd"/>
      <w:r w:rsidRPr="00F85D86">
        <w:rPr>
          <w:sz w:val="16"/>
        </w:rPr>
        <w:t xml:space="preserve">? </w:t>
      </w:r>
      <w:r w:rsidRPr="00F85D86">
        <w:rPr>
          <w:rStyle w:val="Emphasis"/>
          <w:sz w:val="24"/>
          <w:highlight w:val="green"/>
        </w:rPr>
        <w:t>Who “owns” the orbits</w:t>
      </w:r>
      <w:r w:rsidRPr="00F85D86">
        <w:rPr>
          <w:sz w:val="24"/>
          <w:u w:val="single"/>
        </w:rPr>
        <w:t xml:space="preserve"> </w:t>
      </w:r>
      <w:r w:rsidRPr="00F85D86">
        <w:rPr>
          <w:u w:val="single"/>
        </w:rPr>
        <w:t xml:space="preserve">– </w:t>
      </w:r>
      <w:r w:rsidRPr="00F85D86">
        <w:rPr>
          <w:rStyle w:val="Emphasis"/>
        </w:rPr>
        <w:t>whoever comes first?</w:t>
      </w:r>
    </w:p>
    <w:p w14:paraId="57CF50B3" w14:textId="77777777" w:rsidR="008B1C78" w:rsidRPr="00F85D86" w:rsidRDefault="008B1C78" w:rsidP="008B1C78">
      <w:pPr>
        <w:rPr>
          <w:sz w:val="16"/>
        </w:rPr>
      </w:pPr>
      <w:r w:rsidRPr="00F85D86">
        <w:rPr>
          <w:sz w:val="16"/>
        </w:rPr>
        <w:t xml:space="preserve">SL: According to the Outer Space Treaty there is no appropriation of space. But </w:t>
      </w:r>
      <w:proofErr w:type="gramStart"/>
      <w:r w:rsidRPr="00F85D86">
        <w:rPr>
          <w:sz w:val="16"/>
        </w:rPr>
        <w:t>of course</w:t>
      </w:r>
      <w:proofErr w:type="gramEnd"/>
      <w:r w:rsidRPr="00F85D86">
        <w:rPr>
          <w:sz w:val="16"/>
        </w:rPr>
        <w:t xml:space="preserve"> </w:t>
      </w:r>
      <w:r w:rsidRPr="00F85D86">
        <w:rPr>
          <w:u w:val="single"/>
        </w:rPr>
        <w:t xml:space="preserve">if you put </w:t>
      </w:r>
      <w:r w:rsidRPr="00F85D86">
        <w:rPr>
          <w:highlight w:val="green"/>
          <w:u w:val="single"/>
        </w:rPr>
        <w:t xml:space="preserve">a </w:t>
      </w:r>
      <w:r w:rsidRPr="00F85D86">
        <w:rPr>
          <w:rStyle w:val="Emphasis"/>
          <w:highlight w:val="green"/>
        </w:rPr>
        <w:t>large constellation</w:t>
      </w:r>
      <w:r w:rsidRPr="00F85D86">
        <w:rPr>
          <w:u w:val="single"/>
        </w:rPr>
        <w:t xml:space="preserve"> into a certain orbit, it means that a </w:t>
      </w:r>
      <w:r w:rsidRPr="00F85D86">
        <w:rPr>
          <w:rStyle w:val="Emphasis"/>
        </w:rPr>
        <w:t>lot of coordination is required</w:t>
      </w:r>
      <w:r w:rsidRPr="00F85D86">
        <w:rPr>
          <w:u w:val="single"/>
        </w:rPr>
        <w:t xml:space="preserve"> with anybody else who wants to operate near that constellation or even has to </w:t>
      </w:r>
      <w:r w:rsidRPr="00F85D86">
        <w:rPr>
          <w:rStyle w:val="Emphasis"/>
        </w:rPr>
        <w:t>pass through those orbital regions</w:t>
      </w:r>
      <w:r w:rsidRPr="00F85D86">
        <w:rPr>
          <w:sz w:val="16"/>
        </w:rPr>
        <w:t xml:space="preserve">. You can take this even further: </w:t>
      </w:r>
      <w:r w:rsidRPr="00F85D86">
        <w:rPr>
          <w:u w:val="single"/>
        </w:rPr>
        <w:t xml:space="preserve">If an object of a constellation </w:t>
      </w:r>
      <w:r w:rsidRPr="00F85D86">
        <w:rPr>
          <w:rStyle w:val="Emphasis"/>
          <w:highlight w:val="green"/>
        </w:rPr>
        <w:t>fragments</w:t>
      </w:r>
      <w:r w:rsidRPr="00F85D86">
        <w:rPr>
          <w:u w:val="single"/>
        </w:rPr>
        <w:t xml:space="preserve"> for whatever reason, these fragments will </w:t>
      </w:r>
      <w:r w:rsidRPr="00F85D86">
        <w:rPr>
          <w:rStyle w:val="Emphasis"/>
          <w:sz w:val="24"/>
        </w:rPr>
        <w:t>not remain limited</w:t>
      </w:r>
      <w:r w:rsidRPr="00F85D86">
        <w:rPr>
          <w:u w:val="single"/>
        </w:rPr>
        <w:t xml:space="preserve"> to the </w:t>
      </w:r>
      <w:r w:rsidRPr="00F85D86">
        <w:rPr>
          <w:rStyle w:val="Emphasis"/>
        </w:rPr>
        <w:t>region of the constellation itself</w:t>
      </w:r>
      <w:r w:rsidRPr="00F85D86">
        <w:rPr>
          <w:u w:val="single"/>
        </w:rPr>
        <w:t xml:space="preserve">. It will </w:t>
      </w:r>
      <w:r w:rsidRPr="00F85D86">
        <w:rPr>
          <w:highlight w:val="green"/>
          <w:u w:val="single"/>
        </w:rPr>
        <w:t>affect operators</w:t>
      </w:r>
      <w:r w:rsidRPr="00F85D86">
        <w:rPr>
          <w:u w:val="single"/>
        </w:rPr>
        <w:t xml:space="preserve"> below and above. </w:t>
      </w:r>
      <w:proofErr w:type="gramStart"/>
      <w:r w:rsidRPr="00F85D86">
        <w:rPr>
          <w:u w:val="single"/>
        </w:rPr>
        <w:t>So</w:t>
      </w:r>
      <w:proofErr w:type="gramEnd"/>
      <w:r w:rsidRPr="00F85D86">
        <w:rPr>
          <w:u w:val="single"/>
        </w:rPr>
        <w:t xml:space="preserve"> from this perspective, putting a large number of satellites in orbit does </w:t>
      </w:r>
      <w:r w:rsidRPr="00F85D86">
        <w:rPr>
          <w:rStyle w:val="Emphasis"/>
          <w:highlight w:val="green"/>
        </w:rPr>
        <w:t>influence the</w:t>
      </w:r>
      <w:r w:rsidRPr="00F85D86">
        <w:rPr>
          <w:rStyle w:val="Emphasis"/>
        </w:rPr>
        <w:t xml:space="preserve"> other </w:t>
      </w:r>
      <w:r w:rsidRPr="00F85D86">
        <w:rPr>
          <w:rStyle w:val="Emphasis"/>
          <w:highlight w:val="green"/>
        </w:rPr>
        <w:t xml:space="preserve">activities that </w:t>
      </w:r>
      <w:r w:rsidRPr="00F85D86">
        <w:rPr>
          <w:rStyle w:val="Emphasis"/>
        </w:rPr>
        <w:t xml:space="preserve">can </w:t>
      </w:r>
      <w:r w:rsidRPr="00F85D86">
        <w:rPr>
          <w:rStyle w:val="Emphasis"/>
          <w:highlight w:val="green"/>
        </w:rPr>
        <w:t>take place</w:t>
      </w:r>
      <w:r w:rsidRPr="00F85D86">
        <w:rPr>
          <w:u w:val="single"/>
        </w:rPr>
        <w:t>.</w:t>
      </w:r>
    </w:p>
    <w:p w14:paraId="4757C050" w14:textId="77777777" w:rsidR="008B1C78" w:rsidRPr="00F85D86" w:rsidRDefault="008B1C78" w:rsidP="008B1C78">
      <w:pPr>
        <w:rPr>
          <w:sz w:val="16"/>
        </w:rPr>
      </w:pPr>
      <w:r w:rsidRPr="00F85D86">
        <w:rPr>
          <w:sz w:val="16"/>
        </w:rPr>
        <w:lastRenderedPageBreak/>
        <w:t xml:space="preserve">JH: Politics and law aside, is there a </w:t>
      </w:r>
      <w:r w:rsidRPr="00F85D86">
        <w:rPr>
          <w:highlight w:val="green"/>
          <w:u w:val="single"/>
        </w:rPr>
        <w:t>physical limit of how many</w:t>
      </w:r>
      <w:r w:rsidRPr="00F85D86">
        <w:rPr>
          <w:u w:val="single"/>
        </w:rPr>
        <w:t xml:space="preserve"> </w:t>
      </w:r>
      <w:r w:rsidRPr="00F85D86">
        <w:rPr>
          <w:rStyle w:val="Emphasis"/>
        </w:rPr>
        <w:t xml:space="preserve">constellations of thousands of </w:t>
      </w:r>
      <w:r w:rsidRPr="00F85D86">
        <w:rPr>
          <w:rStyle w:val="Emphasis"/>
          <w:highlight w:val="green"/>
        </w:rPr>
        <w:t>satellites can operate at the same time</w:t>
      </w:r>
      <w:r w:rsidRPr="00F85D86">
        <w:rPr>
          <w:sz w:val="16"/>
        </w:rPr>
        <w:t>. How much space is there in space?</w:t>
      </w:r>
    </w:p>
    <w:p w14:paraId="0C799C60" w14:textId="77777777" w:rsidR="008B1C78" w:rsidRDefault="008B1C78" w:rsidP="008B1C78">
      <w:pPr>
        <w:rPr>
          <w:u w:val="single"/>
        </w:rPr>
      </w:pPr>
      <w:r w:rsidRPr="00F85D86">
        <w:rPr>
          <w:sz w:val="16"/>
        </w:rPr>
        <w:t xml:space="preserve">SL: If we don't keep the current guidelines mentioned above, </w:t>
      </w:r>
      <w:r w:rsidRPr="00F85D86">
        <w:rPr>
          <w:highlight w:val="green"/>
          <w:u w:val="single"/>
        </w:rPr>
        <w:t>we will run into the</w:t>
      </w:r>
      <w:r w:rsidRPr="00F85D86">
        <w:rPr>
          <w:u w:val="single"/>
        </w:rPr>
        <w:t xml:space="preserve"> so-called “</w:t>
      </w:r>
      <w:r w:rsidRPr="00F85D86">
        <w:rPr>
          <w:rStyle w:val="Emphasis"/>
          <w:highlight w:val="green"/>
        </w:rPr>
        <w:t>Kessler syndrome</w:t>
      </w:r>
      <w:r w:rsidRPr="00F85D86">
        <w:rPr>
          <w:u w:val="single"/>
        </w:rPr>
        <w:t>,”</w:t>
      </w:r>
      <w:r w:rsidRPr="00F85D86">
        <w:rPr>
          <w:sz w:val="16"/>
        </w:rPr>
        <w:t xml:space="preserve"> which is the name of this cascading effect. And at that point, </w:t>
      </w:r>
      <w:r w:rsidRPr="00F85D86">
        <w:rPr>
          <w:u w:val="single"/>
        </w:rPr>
        <w:t xml:space="preserve">there would indeed be </w:t>
      </w:r>
      <w:r w:rsidRPr="00F85D86">
        <w:rPr>
          <w:highlight w:val="green"/>
          <w:u w:val="single"/>
        </w:rPr>
        <w:t>regions</w:t>
      </w:r>
      <w:r w:rsidRPr="00F85D86">
        <w:rPr>
          <w:u w:val="single"/>
        </w:rPr>
        <w:t xml:space="preserve"> that even without large constellations would become </w:t>
      </w:r>
      <w:r w:rsidRPr="00F85D86">
        <w:rPr>
          <w:rStyle w:val="Emphasis"/>
        </w:rPr>
        <w:t xml:space="preserve">so </w:t>
      </w:r>
      <w:r w:rsidRPr="00F85D86">
        <w:rPr>
          <w:rStyle w:val="Emphasis"/>
          <w:highlight w:val="green"/>
        </w:rPr>
        <w:t>packed with debris</w:t>
      </w:r>
      <w:r w:rsidRPr="00F85D86">
        <w:rPr>
          <w:u w:val="single"/>
        </w:rPr>
        <w:t xml:space="preserve"> that it would become </w:t>
      </w:r>
      <w:r w:rsidRPr="00F85D86">
        <w:rPr>
          <w:rStyle w:val="Emphasis"/>
        </w:rPr>
        <w:t>impractical</w:t>
      </w:r>
      <w:r w:rsidRPr="00F85D86">
        <w:rPr>
          <w:u w:val="single"/>
        </w:rPr>
        <w:t xml:space="preserve"> to put your satellites there</w:t>
      </w:r>
      <w:r w:rsidRPr="00F85D86">
        <w:rPr>
          <w:sz w:val="16"/>
        </w:rPr>
        <w:t xml:space="preserve">. </w:t>
      </w:r>
      <w:proofErr w:type="gramStart"/>
      <w:r w:rsidRPr="00F85D86">
        <w:rPr>
          <w:sz w:val="16"/>
        </w:rPr>
        <w:t>This is why</w:t>
      </w:r>
      <w:proofErr w:type="gramEnd"/>
      <w:r w:rsidRPr="00F85D86">
        <w:rPr>
          <w:sz w:val="16"/>
        </w:rPr>
        <w:t xml:space="preserve"> we actively promote a notion that space is a shared resource, and it's a limited resource. It is not infinite when we think about it in terms of how many objects we can put there. Exactly where this threshold is </w:t>
      </w:r>
      <w:proofErr w:type="spellStart"/>
      <w:r w:rsidRPr="00F85D86">
        <w:rPr>
          <w:sz w:val="16"/>
        </w:rPr>
        <w:t>is</w:t>
      </w:r>
      <w:proofErr w:type="spellEnd"/>
      <w:r w:rsidRPr="00F85D86">
        <w:rPr>
          <w:sz w:val="16"/>
        </w:rPr>
        <w:t xml:space="preserve"> in certain cases computable, but it depends on the behavior of operators. </w:t>
      </w:r>
      <w:proofErr w:type="gramStart"/>
      <w:r w:rsidRPr="00F85D86">
        <w:rPr>
          <w:u w:val="single"/>
        </w:rPr>
        <w:t>So</w:t>
      </w:r>
      <w:proofErr w:type="gramEnd"/>
      <w:r w:rsidRPr="00F85D86">
        <w:rPr>
          <w:u w:val="single"/>
        </w:rPr>
        <w:t xml:space="preserve"> </w:t>
      </w:r>
      <w:r w:rsidRPr="00F85D86">
        <w:rPr>
          <w:highlight w:val="green"/>
          <w:u w:val="single"/>
        </w:rPr>
        <w:t>you cannot say</w:t>
      </w:r>
      <w:r w:rsidRPr="00F85D86">
        <w:rPr>
          <w:u w:val="single"/>
        </w:rPr>
        <w:t xml:space="preserve"> a priori that </w:t>
      </w:r>
      <w:r w:rsidRPr="00F85D86">
        <w:rPr>
          <w:rStyle w:val="Emphasis"/>
        </w:rPr>
        <w:t xml:space="preserve">several thousand </w:t>
      </w:r>
      <w:r w:rsidRPr="00F85D86">
        <w:rPr>
          <w:rStyle w:val="Emphasis"/>
          <w:highlight w:val="green"/>
        </w:rPr>
        <w:t>satellites are too much</w:t>
      </w:r>
      <w:r w:rsidRPr="00F85D86">
        <w:rPr>
          <w:u w:val="single"/>
        </w:rPr>
        <w:t xml:space="preserve">. That amount might be feasible, </w:t>
      </w:r>
      <w:r w:rsidRPr="00F85D86">
        <w:rPr>
          <w:highlight w:val="green"/>
          <w:u w:val="single"/>
        </w:rPr>
        <w:t>but</w:t>
      </w:r>
      <w:r w:rsidRPr="00F85D86">
        <w:rPr>
          <w:u w:val="single"/>
        </w:rPr>
        <w:t xml:space="preserve"> it would </w:t>
      </w:r>
      <w:r w:rsidRPr="00F85D86">
        <w:rPr>
          <w:highlight w:val="green"/>
          <w:u w:val="single"/>
        </w:rPr>
        <w:t>need</w:t>
      </w:r>
      <w:r w:rsidRPr="00F85D86">
        <w:rPr>
          <w:u w:val="single"/>
        </w:rPr>
        <w:t xml:space="preserve"> to come with </w:t>
      </w:r>
      <w:r w:rsidRPr="00F85D86">
        <w:rPr>
          <w:rStyle w:val="Emphasis"/>
        </w:rPr>
        <w:t>stringent</w:t>
      </w:r>
      <w:r w:rsidRPr="00F85D86">
        <w:rPr>
          <w:u w:val="single"/>
        </w:rPr>
        <w:t xml:space="preserve"> </w:t>
      </w:r>
      <w:r w:rsidRPr="00F85D86">
        <w:rPr>
          <w:rStyle w:val="Emphasis"/>
          <w:highlight w:val="green"/>
        </w:rPr>
        <w:t>requirements for responsible behavior</w:t>
      </w:r>
      <w:r w:rsidRPr="00F85D86">
        <w:rPr>
          <w:u w:val="single"/>
        </w:rPr>
        <w:t>, which have yet to be demonstrated.</w:t>
      </w:r>
    </w:p>
    <w:p w14:paraId="3D36BFA6" w14:textId="77777777" w:rsidR="008B1C78" w:rsidRDefault="008B1C78" w:rsidP="008B1C78">
      <w:pPr>
        <w:pStyle w:val="Heading4"/>
      </w:pPr>
      <w:r>
        <w:t xml:space="preserve">Debris triggers </w:t>
      </w:r>
      <w:r w:rsidRPr="006A63EE">
        <w:rPr>
          <w:u w:val="single"/>
        </w:rPr>
        <w:t>miscalculated war</w:t>
      </w:r>
      <w:r>
        <w:t>.</w:t>
      </w:r>
    </w:p>
    <w:p w14:paraId="78630DDB" w14:textId="77777777" w:rsidR="008B1C78" w:rsidRPr="006A63EE" w:rsidRDefault="008B1C78" w:rsidP="008B1C78">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6" w:history="1">
        <w:r w:rsidRPr="00457B9A">
          <w:rPr>
            <w:rStyle w:val="Hyperlink"/>
          </w:rPr>
          <w:t>https://www.defenseone.com/ideas/2021/12/nuclear-command-and-control-satellites-should-be-limits/187472/</w:t>
        </w:r>
      </w:hyperlink>
      <w:r>
        <w:t>] Justin</w:t>
      </w:r>
    </w:p>
    <w:p w14:paraId="0B178080" w14:textId="77777777" w:rsidR="008B1C78" w:rsidRPr="006A63EE" w:rsidRDefault="008B1C78" w:rsidP="008B1C78">
      <w:pPr>
        <w:rPr>
          <w:sz w:val="16"/>
        </w:rPr>
      </w:pPr>
      <w:r w:rsidRPr="006A63EE">
        <w:rPr>
          <w:sz w:val="16"/>
        </w:rPr>
        <w:t xml:space="preserve">When Russia blew up an old satellite with a new missile on November 15, it created </w:t>
      </w:r>
      <w:r w:rsidRPr="006A63EE">
        <w:rPr>
          <w:u w:val="single"/>
        </w:rPr>
        <w:t xml:space="preserve">an </w:t>
      </w:r>
      <w:r w:rsidRPr="006A63EE">
        <w:rPr>
          <w:highlight w:val="green"/>
          <w:u w:val="single"/>
        </w:rPr>
        <w:t xml:space="preserve">expanding </w:t>
      </w:r>
      <w:r w:rsidRPr="006A63EE">
        <w:rPr>
          <w:rStyle w:val="Emphasis"/>
          <w:highlight w:val="green"/>
        </w:rPr>
        <w:t>cloud of debris</w:t>
      </w:r>
      <w:r w:rsidRPr="006A63EE">
        <w:rPr>
          <w:u w:val="single"/>
        </w:rPr>
        <w:t xml:space="preserve"> that will </w:t>
      </w:r>
      <w:r w:rsidRPr="006A63EE">
        <w:rPr>
          <w:rStyle w:val="Emphasis"/>
          <w:sz w:val="24"/>
          <w:highlight w:val="green"/>
        </w:rPr>
        <w:t>menace</w:t>
      </w:r>
      <w:r w:rsidRPr="006A63EE">
        <w:rPr>
          <w:rStyle w:val="Emphasis"/>
          <w:sz w:val="24"/>
        </w:rPr>
        <w:t xml:space="preserve"> the </w:t>
      </w:r>
      <w:r w:rsidRPr="006A63EE">
        <w:rPr>
          <w:rStyle w:val="Emphasis"/>
          <w:sz w:val="24"/>
          <w:highlight w:val="green"/>
        </w:rPr>
        <w:t>outer space</w:t>
      </w:r>
      <w:r w:rsidRPr="006A63EE">
        <w:rPr>
          <w:rStyle w:val="Emphasis"/>
          <w:sz w:val="24"/>
        </w:rPr>
        <w:t xml:space="preserve"> environment </w:t>
      </w:r>
      <w:r w:rsidRPr="006A63EE">
        <w:rPr>
          <w:rStyle w:val="Emphasis"/>
          <w:highlight w:val="green"/>
        </w:rPr>
        <w:t>for years</w:t>
      </w:r>
      <w:r w:rsidRPr="006A63EE">
        <w:rPr>
          <w:rStyle w:val="Emphasis"/>
        </w:rPr>
        <w:t xml:space="preserve"> to come</w:t>
      </w:r>
      <w:r w:rsidRPr="006A63EE">
        <w:rPr>
          <w:sz w:val="16"/>
        </w:rPr>
        <w:t xml:space="preserve">. </w:t>
      </w:r>
    </w:p>
    <w:p w14:paraId="1FA95E62" w14:textId="77777777" w:rsidR="008B1C78" w:rsidRPr="006A63EE" w:rsidRDefault="008B1C78" w:rsidP="008B1C78">
      <w:pPr>
        <w:rPr>
          <w:sz w:val="16"/>
        </w:rPr>
      </w:pPr>
      <w:r w:rsidRPr="006A63EE">
        <w:rPr>
          <w:rStyle w:val="Emphasis"/>
        </w:rPr>
        <w:t xml:space="preserve">Hypersonic </w:t>
      </w:r>
      <w:r w:rsidRPr="006A63EE">
        <w:rPr>
          <w:rStyle w:val="Emphasis"/>
          <w:highlight w:val="green"/>
        </w:rPr>
        <w:t>fragments</w:t>
      </w:r>
      <w:r w:rsidRPr="006A63EE">
        <w:rPr>
          <w:highlight w:val="green"/>
          <w:u w:val="single"/>
        </w:rPr>
        <w:t xml:space="preserve"> from</w:t>
      </w:r>
      <w:r w:rsidRPr="006A63EE">
        <w:rPr>
          <w:u w:val="single"/>
        </w:rPr>
        <w:t xml:space="preserve"> the </w:t>
      </w:r>
      <w:r w:rsidRPr="006A63EE">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6A63EE">
        <w:rPr>
          <w:rStyle w:val="Emphasis"/>
          <w:highlight w:val="green"/>
        </w:rPr>
        <w:t>destroy</w:t>
      </w:r>
      <w:r w:rsidRPr="006A63EE">
        <w:rPr>
          <w:rStyle w:val="Emphasis"/>
        </w:rPr>
        <w:t xml:space="preserve">ing </w:t>
      </w:r>
      <w:r w:rsidRPr="006A63EE">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3F968BB3" w14:textId="77777777" w:rsidR="008B1C78" w:rsidRPr="006A63EE" w:rsidRDefault="008B1C78" w:rsidP="008B1C78">
      <w:pPr>
        <w:rPr>
          <w:sz w:val="16"/>
        </w:rPr>
      </w:pPr>
      <w:r w:rsidRPr="006A63EE">
        <w:rPr>
          <w:sz w:val="16"/>
        </w:rPr>
        <w:t xml:space="preserve">But </w:t>
      </w:r>
      <w:r w:rsidRPr="006A63EE">
        <w:rPr>
          <w:u w:val="single"/>
        </w:rPr>
        <w:t xml:space="preserve">the </w:t>
      </w:r>
      <w:r w:rsidRPr="006A63EE">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6A63EE">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6A63EE">
        <w:rPr>
          <w:rStyle w:val="Emphasis"/>
          <w:highlight w:val="green"/>
        </w:rPr>
        <w:t>satellites</w:t>
      </w:r>
      <w:r w:rsidRPr="006A63EE">
        <w:rPr>
          <w:rStyle w:val="Emphasis"/>
        </w:rPr>
        <w:t xml:space="preserve"> used </w:t>
      </w:r>
      <w:r w:rsidRPr="006A63EE">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6A63EE">
        <w:rPr>
          <w:highlight w:val="green"/>
          <w:u w:val="single"/>
        </w:rPr>
        <w:t>Destroying a</w:t>
      </w:r>
      <w:r w:rsidRPr="006A63EE">
        <w:rPr>
          <w:u w:val="single"/>
        </w:rPr>
        <w:t xml:space="preserve"> </w:t>
      </w:r>
      <w:r w:rsidRPr="006A63EE">
        <w:rPr>
          <w:rStyle w:val="Emphasis"/>
        </w:rPr>
        <w:t xml:space="preserve">nuclear command-and-control </w:t>
      </w:r>
      <w:r w:rsidRPr="006A63EE">
        <w:rPr>
          <w:rStyle w:val="Emphasis"/>
          <w:highlight w:val="green"/>
        </w:rPr>
        <w:t>satellite</w:t>
      </w:r>
      <w:r w:rsidRPr="006A63EE">
        <w:rPr>
          <w:u w:val="single"/>
        </w:rPr>
        <w:t xml:space="preserve">, even unintentionally, </w:t>
      </w:r>
      <w:r w:rsidRPr="006A63EE">
        <w:rPr>
          <w:highlight w:val="green"/>
          <w:u w:val="single"/>
        </w:rPr>
        <w:t>could lead a</w:t>
      </w:r>
      <w:r w:rsidRPr="006A63EE">
        <w:rPr>
          <w:sz w:val="16"/>
        </w:rPr>
        <w:t xml:space="preserve"> conventional conflict to escalate into a </w:t>
      </w:r>
      <w:r w:rsidRPr="006A63EE">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0D7A316A" w14:textId="77777777" w:rsidR="008B1C78" w:rsidRPr="006A63EE" w:rsidRDefault="008B1C78" w:rsidP="008B1C78">
      <w:pPr>
        <w:rPr>
          <w:sz w:val="16"/>
        </w:rPr>
      </w:pPr>
      <w:r w:rsidRPr="006A63EE">
        <w:rPr>
          <w:highlight w:val="green"/>
          <w:u w:val="single"/>
        </w:rPr>
        <w:t xml:space="preserve">Satellites are </w:t>
      </w:r>
      <w:r w:rsidRPr="006A63EE">
        <w:rPr>
          <w:rStyle w:val="Emphasis"/>
          <w:highlight w:val="green"/>
        </w:rPr>
        <w:t>integral to</w:t>
      </w:r>
      <w:r w:rsidRPr="006A63EE">
        <w:rPr>
          <w:rStyle w:val="Emphasis"/>
        </w:rPr>
        <w:t xml:space="preserve"> the </w:t>
      </w:r>
      <w:r w:rsidRPr="006A63EE">
        <w:rPr>
          <w:rStyle w:val="Emphasis"/>
          <w:highlight w:val="green"/>
        </w:rPr>
        <w:t>U</w:t>
      </w:r>
      <w:r w:rsidRPr="006A63EE">
        <w:rPr>
          <w:rStyle w:val="Emphasis"/>
        </w:rPr>
        <w:t xml:space="preserve">nited </w:t>
      </w:r>
      <w:r w:rsidRPr="006A63EE">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6A63EE">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6A63EE">
        <w:rPr>
          <w:highlight w:val="green"/>
          <w:u w:val="single"/>
        </w:rPr>
        <w:t>China</w:t>
      </w:r>
      <w:r w:rsidRPr="006A63EE">
        <w:rPr>
          <w:u w:val="single"/>
        </w:rPr>
        <w:t xml:space="preserve"> is in the process of developing a </w:t>
      </w:r>
      <w:r w:rsidRPr="006A63EE">
        <w:rPr>
          <w:rStyle w:val="Emphasis"/>
        </w:rPr>
        <w:t xml:space="preserve">space-based </w:t>
      </w:r>
      <w:r w:rsidRPr="006A63EE">
        <w:rPr>
          <w:rStyle w:val="Emphasis"/>
          <w:highlight w:val="green"/>
        </w:rPr>
        <w:t>early-warning</w:t>
      </w:r>
      <w:r w:rsidRPr="006A63EE">
        <w:rPr>
          <w:rStyle w:val="Emphasis"/>
        </w:rPr>
        <w:t xml:space="preserve"> system</w:t>
      </w:r>
      <w:r w:rsidRPr="006A63EE">
        <w:rPr>
          <w:sz w:val="16"/>
        </w:rPr>
        <w:t xml:space="preserve">. </w:t>
      </w:r>
    </w:p>
    <w:p w14:paraId="23C66BC1" w14:textId="77777777" w:rsidR="008B1C78" w:rsidRPr="006A63EE" w:rsidRDefault="008B1C78" w:rsidP="008B1C78">
      <w:pPr>
        <w:rPr>
          <w:sz w:val="16"/>
        </w:rPr>
      </w:pPr>
      <w:r w:rsidRPr="006A63EE">
        <w:rPr>
          <w:u w:val="single"/>
        </w:rPr>
        <w:lastRenderedPageBreak/>
        <w:t xml:space="preserve">The most </w:t>
      </w:r>
      <w:r w:rsidRPr="006A63EE">
        <w:rPr>
          <w:rStyle w:val="Emphasis"/>
        </w:rPr>
        <w:t>important nuclear command-and-control satellites</w:t>
      </w:r>
      <w:r w:rsidRPr="006A63EE">
        <w:rPr>
          <w:u w:val="single"/>
        </w:rPr>
        <w:t>—those for communications and early warning—</w:t>
      </w:r>
      <w:proofErr w:type="gramStart"/>
      <w:r w:rsidRPr="006A63EE">
        <w:rPr>
          <w:u w:val="single"/>
        </w:rPr>
        <w:t xml:space="preserve">are </w:t>
      </w:r>
      <w:r w:rsidRPr="006A63EE">
        <w:rPr>
          <w:rStyle w:val="Emphasis"/>
        </w:rPr>
        <w:t>located in</w:t>
      </w:r>
      <w:proofErr w:type="gramEnd"/>
      <w:r w:rsidRPr="006A63EE">
        <w:rPr>
          <w:rStyle w:val="Emphasis"/>
        </w:rPr>
        <w:t xml:space="preserve"> high-altitude orbits</w:t>
      </w:r>
      <w:r w:rsidRPr="006A63EE">
        <w:rPr>
          <w:sz w:val="16"/>
        </w:rPr>
        <w:t xml:space="preserve">. Fortunately, most are strung out about 22,500 miles above the equator—far above the debris from Russia’s ground-launched anti-satellite weapon test. These </w:t>
      </w:r>
      <w:r w:rsidRPr="006A63EE">
        <w:rPr>
          <w:rStyle w:val="Emphasis"/>
          <w:sz w:val="24"/>
          <w:highlight w:val="green"/>
        </w:rPr>
        <w:t>satellites</w:t>
      </w:r>
      <w:r w:rsidRPr="006A63EE">
        <w:rPr>
          <w:rStyle w:val="Emphasis"/>
          <w:sz w:val="24"/>
        </w:rPr>
        <w:t xml:space="preserve">, however, </w:t>
      </w:r>
      <w:r w:rsidRPr="006A63EE">
        <w:rPr>
          <w:rStyle w:val="Emphasis"/>
          <w:sz w:val="24"/>
          <w:highlight w:val="green"/>
        </w:rPr>
        <w:t>are growing</w:t>
      </w:r>
      <w:r w:rsidRPr="006A63EE">
        <w:rPr>
          <w:rStyle w:val="Emphasis"/>
          <w:sz w:val="24"/>
        </w:rPr>
        <w:t xml:space="preserve"> more </w:t>
      </w:r>
      <w:r w:rsidRPr="006A63EE">
        <w:rPr>
          <w:rStyle w:val="Emphasis"/>
          <w:sz w:val="24"/>
          <w:highlight w:val="green"/>
        </w:rPr>
        <w:t>vulnerable</w:t>
      </w:r>
      <w:r w:rsidRPr="006A63EE">
        <w:rPr>
          <w:sz w:val="16"/>
        </w:rPr>
        <w:t xml:space="preserve">, particularly to co-orbital anti-satellite weapons.  </w:t>
      </w:r>
    </w:p>
    <w:p w14:paraId="0E208017" w14:textId="77777777" w:rsidR="008B1C78" w:rsidRPr="006A63EE" w:rsidRDefault="008B1C78" w:rsidP="008B1C78">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6A63EE">
        <w:rPr>
          <w:highlight w:val="green"/>
          <w:u w:val="single"/>
        </w:rPr>
        <w:t xml:space="preserve">the </w:t>
      </w:r>
      <w:r w:rsidRPr="006A63EE">
        <w:rPr>
          <w:rStyle w:val="Emphasis"/>
          <w:highlight w:val="green"/>
        </w:rPr>
        <w:t>prelude</w:t>
      </w:r>
      <w:r w:rsidRPr="006A63EE">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0FDEB5F2" w14:textId="77777777" w:rsidR="008B1C78" w:rsidRPr="006A63EE" w:rsidRDefault="008B1C78" w:rsidP="008B1C78">
      <w:pPr>
        <w:rPr>
          <w:rStyle w:val="Emphasis"/>
          <w:sz w:val="24"/>
        </w:rPr>
      </w:pPr>
      <w:r w:rsidRPr="006A63EE">
        <w:rPr>
          <w:sz w:val="16"/>
        </w:rPr>
        <w:t>In a conventional war, however, nuclear command-and-control satellites might be attacked and threatened for altogether different reasons—</w:t>
      </w:r>
      <w:r w:rsidRPr="006A63EE">
        <w:rPr>
          <w:highlight w:val="green"/>
          <w:u w:val="single"/>
        </w:rPr>
        <w:t>creating</w:t>
      </w:r>
      <w:r w:rsidRPr="006A63EE">
        <w:rPr>
          <w:u w:val="single"/>
        </w:rPr>
        <w:t xml:space="preserve"> the </w:t>
      </w:r>
      <w:r w:rsidRPr="006A63EE">
        <w:rPr>
          <w:rStyle w:val="Emphasis"/>
          <w:highlight w:val="green"/>
        </w:rPr>
        <w:t>risk</w:t>
      </w:r>
      <w:r w:rsidRPr="006A63EE">
        <w:rPr>
          <w:u w:val="single"/>
        </w:rPr>
        <w:t xml:space="preserve"> that </w:t>
      </w:r>
      <w:r w:rsidRPr="006A63EE">
        <w:rPr>
          <w:rStyle w:val="Emphasis"/>
          <w:sz w:val="24"/>
          <w:highlight w:val="green"/>
        </w:rPr>
        <w:t>nuclear war</w:t>
      </w:r>
      <w:r w:rsidRPr="006A63EE">
        <w:rPr>
          <w:rStyle w:val="Emphasis"/>
          <w:sz w:val="24"/>
        </w:rPr>
        <w:t xml:space="preserve"> might be </w:t>
      </w:r>
      <w:r w:rsidRPr="006A63EE">
        <w:rPr>
          <w:rStyle w:val="Emphasis"/>
          <w:sz w:val="24"/>
          <w:highlight w:val="green"/>
        </w:rPr>
        <w:t>triggered inadvertently</w:t>
      </w:r>
      <w:r w:rsidRPr="006A63EE">
        <w:rPr>
          <w:rStyle w:val="Emphasis"/>
          <w:sz w:val="24"/>
        </w:rPr>
        <w:t xml:space="preserve">.  </w:t>
      </w:r>
    </w:p>
    <w:p w14:paraId="6DF6B23E" w14:textId="77777777" w:rsidR="008B1C78" w:rsidRPr="006A63EE" w:rsidRDefault="008B1C78" w:rsidP="008B1C78">
      <w:pPr>
        <w:rPr>
          <w:sz w:val="16"/>
        </w:rPr>
      </w:pPr>
      <w:r w:rsidRPr="006A63EE">
        <w:rPr>
          <w:u w:val="single"/>
        </w:rPr>
        <w:t>The United States</w:t>
      </w:r>
      <w:proofErr w:type="gramStart"/>
      <w:r w:rsidRPr="006A63EE">
        <w:rPr>
          <w:u w:val="single"/>
        </w:rPr>
        <w:t>, in particular, is</w:t>
      </w:r>
      <w:proofErr w:type="gramEnd"/>
      <w:r w:rsidRPr="006A63EE">
        <w:rPr>
          <w:u w:val="single"/>
        </w:rPr>
        <w:t xml:space="preserve">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2C20F09B" w14:textId="77777777" w:rsidR="008B1C78" w:rsidRPr="006A63EE" w:rsidRDefault="008B1C78" w:rsidP="008B1C78">
      <w:pPr>
        <w:rPr>
          <w:sz w:val="16"/>
        </w:rPr>
      </w:pPr>
      <w:r w:rsidRPr="006A63EE">
        <w:rPr>
          <w:highlight w:val="green"/>
          <w:u w:val="single"/>
        </w:rPr>
        <w:t>Washington</w:t>
      </w:r>
      <w:r w:rsidRPr="006A63EE">
        <w:rPr>
          <w:u w:val="single"/>
        </w:rPr>
        <w:t xml:space="preserve"> would be </w:t>
      </w:r>
      <w:r w:rsidRPr="006A63EE">
        <w:rPr>
          <w:rStyle w:val="Emphasis"/>
        </w:rPr>
        <w:t xml:space="preserve">hard </w:t>
      </w:r>
      <w:r w:rsidRPr="006A63EE">
        <w:rPr>
          <w:rStyle w:val="Emphasis"/>
          <w:highlight w:val="green"/>
        </w:rPr>
        <w:t>pressed</w:t>
      </w:r>
      <w:r w:rsidRPr="006A63EE">
        <w:rPr>
          <w:highlight w:val="green"/>
          <w:u w:val="single"/>
        </w:rPr>
        <w:t xml:space="preserve"> to determine the </w:t>
      </w:r>
      <w:r w:rsidRPr="006A63EE">
        <w:rPr>
          <w:rStyle w:val="Emphasis"/>
          <w:highlight w:val="green"/>
        </w:rPr>
        <w:t>intent</w:t>
      </w:r>
      <w:r w:rsidRPr="006A63EE">
        <w:rPr>
          <w:u w:val="single"/>
        </w:rPr>
        <w:t xml:space="preserve"> behind such attacks. It could easily </w:t>
      </w:r>
      <w:r w:rsidRPr="006A63EE">
        <w:rPr>
          <w:highlight w:val="green"/>
          <w:u w:val="single"/>
        </w:rPr>
        <w:t xml:space="preserve">misinterpret them as </w:t>
      </w:r>
      <w:r w:rsidRPr="006A63EE">
        <w:rPr>
          <w:rStyle w:val="Emphasis"/>
          <w:highlight w:val="green"/>
        </w:rPr>
        <w:t>prep</w:t>
      </w:r>
      <w:r w:rsidRPr="006A63EE">
        <w:rPr>
          <w:rStyle w:val="Emphasis"/>
        </w:rPr>
        <w:t xml:space="preserve">arations </w:t>
      </w:r>
      <w:r w:rsidRPr="006A63EE">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06BB3C5C" w14:textId="77777777" w:rsidR="008B1C78" w:rsidRPr="006A63EE" w:rsidRDefault="008B1C78" w:rsidP="008B1C78">
      <w:pPr>
        <w:rPr>
          <w:sz w:val="16"/>
        </w:rPr>
      </w:pPr>
      <w:r w:rsidRPr="006A63EE">
        <w:rPr>
          <w:sz w:val="16"/>
        </w:rPr>
        <w:t xml:space="preserve">To make matters worse, </w:t>
      </w:r>
      <w:r w:rsidRPr="006A63EE">
        <w:rPr>
          <w:u w:val="single"/>
        </w:rPr>
        <w:t xml:space="preserve">it </w:t>
      </w:r>
      <w:r w:rsidRPr="006A63EE">
        <w:rPr>
          <w:highlight w:val="green"/>
          <w:u w:val="single"/>
        </w:rPr>
        <w:t>might not take</w:t>
      </w:r>
      <w:r w:rsidRPr="006A63EE">
        <w:rPr>
          <w:u w:val="single"/>
        </w:rPr>
        <w:t xml:space="preserve"> </w:t>
      </w:r>
      <w:r w:rsidRPr="006A63EE">
        <w:rPr>
          <w:rStyle w:val="Emphasis"/>
        </w:rPr>
        <w:t xml:space="preserve">actual </w:t>
      </w:r>
      <w:r w:rsidRPr="006A63EE">
        <w:rPr>
          <w:rStyle w:val="Emphasis"/>
          <w:highlight w:val="green"/>
        </w:rPr>
        <w:t>attacks</w:t>
      </w:r>
      <w:r w:rsidRPr="006A63EE">
        <w:rPr>
          <w:rStyle w:val="Emphasis"/>
        </w:rPr>
        <w:t xml:space="preserve"> against nuclear command-and-control satellites </w:t>
      </w:r>
      <w:r w:rsidRPr="006A63EE">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1D74BA32" w14:textId="77777777" w:rsidR="008B1C78" w:rsidRPr="00635356" w:rsidRDefault="008B1C78" w:rsidP="008B1C78">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2217D686" w14:textId="77777777" w:rsidR="008B1C78" w:rsidRPr="00131706" w:rsidRDefault="008B1C78" w:rsidP="008B1C78">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7"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8" w:history="1">
        <w:r w:rsidRPr="00131706">
          <w:rPr>
            <w:rStyle w:val="Hyperlink"/>
          </w:rPr>
          <w:t>https://ratical.org/radiation/NuclearExtinction/StevenStarr022815.html</w:t>
        </w:r>
      </w:hyperlink>
      <w:r w:rsidRPr="00131706">
        <w:rPr>
          <w:rStyle w:val="Hyperlink"/>
        </w:rPr>
        <w:t>]</w:t>
      </w:r>
      <w:r w:rsidRPr="00131706">
        <w:t xml:space="preserve"> TG </w:t>
      </w:r>
    </w:p>
    <w:p w14:paraId="078D9BAA" w14:textId="77777777" w:rsidR="008B1C78" w:rsidRPr="00B809EA" w:rsidRDefault="008B1C78" w:rsidP="008B1C78">
      <w:pPr>
        <w:rPr>
          <w:sz w:val="14"/>
        </w:rPr>
      </w:pPr>
      <w:r w:rsidRPr="00B809EA">
        <w:rPr>
          <w:sz w:val="14"/>
        </w:rPr>
        <w:t xml:space="preserve">A </w:t>
      </w:r>
      <w:r w:rsidRPr="006A63EE">
        <w:rPr>
          <w:highlight w:val="green"/>
          <w:u w:val="single"/>
        </w:rPr>
        <w:t>war</w:t>
      </w:r>
      <w:r w:rsidRPr="006A63EE">
        <w:rPr>
          <w:u w:val="single"/>
        </w:rPr>
        <w:t xml:space="preserve"> fought </w:t>
      </w:r>
      <w:r w:rsidRPr="006A63EE">
        <w:rPr>
          <w:highlight w:val="green"/>
          <w:u w:val="single"/>
        </w:rPr>
        <w:t>with</w:t>
      </w:r>
      <w:r w:rsidRPr="006A63EE">
        <w:rPr>
          <w:u w:val="single"/>
        </w:rPr>
        <w:t xml:space="preserve"> 21st century strategic </w:t>
      </w:r>
      <w:r w:rsidRPr="006A63EE">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6A63EE">
        <w:rPr>
          <w:highlight w:val="green"/>
          <w:u w:val="single"/>
        </w:rPr>
        <w:t xml:space="preserve">a </w:t>
      </w:r>
      <w:r w:rsidRPr="006A63EE">
        <w:rPr>
          <w:rStyle w:val="Emphasis"/>
          <w:highlight w:val="green"/>
        </w:rPr>
        <w:t>mass extinction event</w:t>
      </w:r>
      <w:r w:rsidRPr="006A63EE">
        <w:rPr>
          <w:u w:val="single"/>
        </w:rPr>
        <w:t xml:space="preserve"> that </w:t>
      </w:r>
      <w:hyperlink r:id="rId19"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5E997916" w14:textId="77777777" w:rsidR="008B1C78" w:rsidRPr="00B809EA" w:rsidRDefault="008B1C78" w:rsidP="008B1C78">
      <w:pPr>
        <w:rPr>
          <w:sz w:val="14"/>
        </w:rPr>
      </w:pPr>
      <w:r w:rsidRPr="006A63EE">
        <w:rPr>
          <w:u w:val="single"/>
        </w:rPr>
        <w:lastRenderedPageBreak/>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40C720E7" w14:textId="77777777" w:rsidR="008B1C78" w:rsidRPr="00B809EA" w:rsidRDefault="008B1C78" w:rsidP="008B1C78">
      <w:pPr>
        <w:rPr>
          <w:sz w:val="14"/>
        </w:rPr>
      </w:pPr>
      <w:r w:rsidRPr="006A63EE">
        <w:rPr>
          <w:u w:val="single"/>
        </w:rPr>
        <w:t xml:space="preserve">The </w:t>
      </w:r>
      <w:r w:rsidRPr="006A63EE">
        <w:rPr>
          <w:rStyle w:val="Emphasis"/>
        </w:rPr>
        <w:t xml:space="preserve">world’s </w:t>
      </w:r>
      <w:r w:rsidRPr="006A63EE">
        <w:rPr>
          <w:rStyle w:val="Emphasis"/>
          <w:highlight w:val="green"/>
        </w:rPr>
        <w:t>leading climatologists</w:t>
      </w:r>
      <w:r w:rsidRPr="006A63EE">
        <w:rPr>
          <w:u w:val="single"/>
        </w:rPr>
        <w:t xml:space="preserve"> now </w:t>
      </w:r>
      <w:r w:rsidRPr="006A63EE">
        <w:rPr>
          <w:highlight w:val="green"/>
          <w:u w:val="single"/>
        </w:rPr>
        <w:t>tell us</w:t>
      </w:r>
      <w:r w:rsidRPr="006A63EE">
        <w:rPr>
          <w:u w:val="single"/>
        </w:rPr>
        <w:t xml:space="preserve"> that </w:t>
      </w:r>
      <w:r w:rsidRPr="006A63EE">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6A63EE">
        <w:rPr>
          <w:highlight w:val="green"/>
          <w:u w:val="single"/>
        </w:rPr>
        <w:t xml:space="preserve">create </w:t>
      </w:r>
      <w:hyperlink r:id="rId20" w:history="1">
        <w:r w:rsidRPr="006A63EE">
          <w:rPr>
            <w:highlight w:val="green"/>
            <w:u w:val="single"/>
          </w:rPr>
          <w:t xml:space="preserve">a </w:t>
        </w:r>
        <w:r w:rsidRPr="006A63EE">
          <w:rPr>
            <w:rStyle w:val="Emphasis"/>
            <w:highlight w:val="green"/>
          </w:rPr>
          <w:t>post-war environment</w:t>
        </w:r>
        <w:r w:rsidRPr="006A63EE">
          <w:rPr>
            <w:highlight w:val="green"/>
            <w:u w:val="single"/>
          </w:rPr>
          <w:t xml:space="preserve"> </w:t>
        </w:r>
        <w:r w:rsidRPr="006A63EE">
          <w:rPr>
            <w:u w:val="single"/>
          </w:rPr>
          <w:t xml:space="preserve">in which for many years </w:t>
        </w:r>
        <w:r w:rsidRPr="006A63EE">
          <w:rPr>
            <w:rStyle w:val="StyleUnderline"/>
          </w:rPr>
          <w:t>it would be</w:t>
        </w:r>
        <w:r w:rsidRPr="006A63EE">
          <w:rPr>
            <w:rStyle w:val="StyleUnderline"/>
            <w:highlight w:val="green"/>
          </w:rPr>
          <w:t xml:space="preserve"> </w:t>
        </w:r>
        <w:r w:rsidRPr="006A63EE">
          <w:rPr>
            <w:rStyle w:val="Emphasis"/>
            <w:highlight w:val="green"/>
          </w:rPr>
          <w:t xml:space="preserve">too cold and dark to </w:t>
        </w:r>
        <w:r w:rsidRPr="006A63EE">
          <w:rPr>
            <w:rStyle w:val="Emphasis"/>
          </w:rPr>
          <w:t xml:space="preserve">even </w:t>
        </w:r>
        <w:r w:rsidRPr="006A63EE">
          <w:rPr>
            <w:rStyle w:val="Emphasis"/>
            <w:highlight w:val="green"/>
          </w:rPr>
          <w:t>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32460494" w14:textId="77777777" w:rsidR="008B1C78" w:rsidRPr="00B809EA" w:rsidRDefault="008B1C78" w:rsidP="008B1C78">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6A63EE">
        <w:rPr>
          <w:rStyle w:val="Emphasis"/>
          <w:highlight w:val="green"/>
        </w:rPr>
        <w:t>fallout</w:t>
      </w:r>
      <w:r w:rsidRPr="006A63EE">
        <w:rPr>
          <w:u w:val="single"/>
        </w:rPr>
        <w:t xml:space="preserve">, produced not only by nuclear bombs, but also by the destruction of nuclear power plants and their spent fuel pools, </w:t>
      </w:r>
      <w:r w:rsidRPr="006A63EE">
        <w:rPr>
          <w:highlight w:val="green"/>
          <w:u w:val="single"/>
        </w:rPr>
        <w:t xml:space="preserve">would </w:t>
      </w:r>
      <w:r w:rsidRPr="006A63EE">
        <w:rPr>
          <w:rStyle w:val="Emphasis"/>
          <w:highlight w:val="green"/>
        </w:rPr>
        <w:t>poison</w:t>
      </w:r>
      <w:r w:rsidRPr="006A63EE">
        <w:rPr>
          <w:highlight w:val="green"/>
          <w:u w:val="single"/>
        </w:rPr>
        <w:t xml:space="preserve"> the biosphere</w:t>
      </w:r>
      <w:r w:rsidRPr="006A63EE">
        <w:rPr>
          <w:u w:val="single"/>
        </w:rPr>
        <w:t xml:space="preserve">. Millions of tons of </w:t>
      </w:r>
      <w:r w:rsidRPr="006A63EE">
        <w:rPr>
          <w:highlight w:val="green"/>
          <w:u w:val="single"/>
        </w:rPr>
        <w:t>smoke would</w:t>
      </w:r>
      <w:r w:rsidRPr="006A63EE">
        <w:rPr>
          <w:u w:val="single"/>
        </w:rPr>
        <w:t xml:space="preserve"> act to </w:t>
      </w:r>
      <w:hyperlink r:id="rId21" w:history="1">
        <w:r w:rsidRPr="006A63EE">
          <w:rPr>
            <w:highlight w:val="green"/>
            <w:u w:val="single"/>
          </w:rPr>
          <w:t>destroy</w:t>
        </w:r>
        <w:r w:rsidRPr="006A63EE">
          <w:rPr>
            <w:u w:val="single"/>
          </w:rPr>
          <w:t xml:space="preserve"> Earth’s protective </w:t>
        </w:r>
        <w:r w:rsidRPr="006A63EE">
          <w:rPr>
            <w:highlight w:val="green"/>
            <w:u w:val="single"/>
          </w:rPr>
          <w:t>ozone</w:t>
        </w:r>
        <w:r w:rsidRPr="006A63EE">
          <w:rPr>
            <w:u w:val="single"/>
          </w:rPr>
          <w:t xml:space="preserve"> layer</w:t>
        </w:r>
      </w:hyperlink>
      <w:r w:rsidRPr="006A63EE">
        <w:rPr>
          <w:u w:val="single"/>
        </w:rPr>
        <w:t xml:space="preserve"> and </w:t>
      </w:r>
      <w:r w:rsidRPr="006A63EE">
        <w:rPr>
          <w:rStyle w:val="Emphasis"/>
          <w:highlight w:val="green"/>
        </w:rPr>
        <w:t>block</w:t>
      </w:r>
      <w:r w:rsidRPr="006A63EE">
        <w:rPr>
          <w:rStyle w:val="Emphasis"/>
        </w:rPr>
        <w:t xml:space="preserve"> most </w:t>
      </w:r>
      <w:r w:rsidRPr="006A63EE">
        <w:rPr>
          <w:rStyle w:val="Emphasis"/>
          <w:highlight w:val="green"/>
        </w:rPr>
        <w:t>sunlight</w:t>
      </w:r>
      <w:r w:rsidRPr="006A63EE">
        <w:rPr>
          <w:rStyle w:val="Emphasis"/>
        </w:rPr>
        <w:t xml:space="preserve"> from reaching Earth’s surface, </w:t>
      </w:r>
      <w:r w:rsidRPr="006A63EE">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432A6042" w14:textId="77777777" w:rsidR="008B1C78" w:rsidRPr="00934304" w:rsidRDefault="008B1C78" w:rsidP="008B1C78">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4BBB8A2F" w14:textId="77777777" w:rsidR="008B1C78" w:rsidRPr="006A63EE" w:rsidRDefault="008B1C78" w:rsidP="008B1C78">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6A63EE">
        <w:rPr>
          <w:highlight w:val="green"/>
          <w:u w:val="single"/>
        </w:rPr>
        <w:t>leave the Earth</w:t>
      </w:r>
      <w:r w:rsidRPr="006A63EE">
        <w:rPr>
          <w:u w:val="single"/>
        </w:rPr>
        <w:t xml:space="preserve"> </w:t>
      </w:r>
      <w:r w:rsidRPr="006A63EE">
        <w:rPr>
          <w:rStyle w:val="Emphasis"/>
        </w:rPr>
        <w:t xml:space="preserve">essentially </w:t>
      </w:r>
      <w:r w:rsidRPr="006A63EE">
        <w:rPr>
          <w:rStyle w:val="Emphasis"/>
          <w:highlight w:val="green"/>
        </w:rPr>
        <w:t>uninhabitable</w:t>
      </w:r>
      <w:r w:rsidRPr="006A63EE">
        <w:rPr>
          <w:u w:val="single"/>
        </w:rPr>
        <w:t>.</w:t>
      </w:r>
    </w:p>
    <w:p w14:paraId="28AF5875" w14:textId="77777777" w:rsidR="008B1C78" w:rsidRPr="00AE2512" w:rsidRDefault="008B1C78" w:rsidP="008B1C78">
      <w:pPr>
        <w:pStyle w:val="Heading3"/>
        <w:rPr>
          <w:rFonts w:asciiTheme="majorHAnsi" w:hAnsiTheme="majorHAnsi" w:cstheme="majorHAnsi"/>
        </w:rPr>
      </w:pPr>
      <w:r w:rsidRPr="00AE2512">
        <w:rPr>
          <w:rFonts w:asciiTheme="majorHAnsi" w:hAnsiTheme="majorHAnsi" w:cstheme="majorHAnsi"/>
        </w:rPr>
        <w:lastRenderedPageBreak/>
        <w:t>Framing</w:t>
      </w:r>
    </w:p>
    <w:p w14:paraId="69E13DB8" w14:textId="77777777" w:rsidR="008B1C78" w:rsidRPr="00AE2512" w:rsidRDefault="008B1C78" w:rsidP="008B1C78">
      <w:pPr>
        <w:pStyle w:val="Heading4"/>
        <w:rPr>
          <w:rFonts w:asciiTheme="majorHAnsi" w:hAnsiTheme="majorHAnsi" w:cstheme="majorHAnsi"/>
        </w:rPr>
      </w:pPr>
      <w:r w:rsidRPr="00AE2512">
        <w:rPr>
          <w:rFonts w:asciiTheme="majorHAnsi" w:hAnsiTheme="majorHAnsi" w:cstheme="majorHAnsi"/>
        </w:rPr>
        <w:t xml:space="preserve">Reject non-naturalist ethics – </w:t>
      </w:r>
    </w:p>
    <w:p w14:paraId="0109A50C" w14:textId="77777777" w:rsidR="008B1C78" w:rsidRPr="00AE2512" w:rsidRDefault="008B1C78" w:rsidP="008B1C78">
      <w:pPr>
        <w:pStyle w:val="Heading4"/>
        <w:rPr>
          <w:rFonts w:asciiTheme="majorHAnsi" w:hAnsiTheme="majorHAnsi" w:cstheme="majorHAnsi"/>
        </w:rPr>
      </w:pPr>
      <w:r w:rsidRPr="00AE2512">
        <w:rPr>
          <w:rFonts w:asciiTheme="majorHAnsi" w:hAnsiTheme="majorHAnsi" w:cstheme="majorHAnsi"/>
        </w:rPr>
        <w:t xml:space="preserve">Only moral naturalism can explain the influence of moral facts on the physical world – ethics must be understood a posteriori. </w:t>
      </w:r>
    </w:p>
    <w:p w14:paraId="6A0D71BB" w14:textId="77777777" w:rsidR="008B1C78" w:rsidRPr="00AE2512" w:rsidRDefault="008B1C78" w:rsidP="008B1C78">
      <w:pPr>
        <w:rPr>
          <w:rFonts w:asciiTheme="majorHAnsi" w:hAnsiTheme="majorHAnsi" w:cstheme="majorHAnsi"/>
        </w:rPr>
      </w:pPr>
      <w:r w:rsidRPr="00AE2512">
        <w:rPr>
          <w:rStyle w:val="Style13ptBold"/>
          <w:rFonts w:asciiTheme="majorHAnsi" w:hAnsiTheme="majorHAnsi" w:cstheme="majorHAnsi"/>
        </w:rPr>
        <w:t xml:space="preserve">Papineau </w:t>
      </w:r>
      <w:r w:rsidRPr="00AE2512">
        <w:rPr>
          <w:rFonts w:asciiTheme="majorHAnsi" w:hAnsiTheme="majorHAnsi" w:cstheme="majorHAnsi"/>
        </w:rPr>
        <w:t xml:space="preserve">David [Professor of Philosophy King's College London], First published Thu Feb 22, 2007; substantive revision Tue Mar 31, </w:t>
      </w:r>
      <w:proofErr w:type="gramStart"/>
      <w:r w:rsidRPr="00AE2512">
        <w:rPr>
          <w:rFonts w:asciiTheme="majorHAnsi" w:hAnsiTheme="majorHAnsi" w:cstheme="majorHAnsi"/>
        </w:rPr>
        <w:t>2020</w:t>
      </w:r>
      <w:proofErr w:type="gramEnd"/>
      <w:r w:rsidRPr="00AE2512">
        <w:rPr>
          <w:rFonts w:asciiTheme="majorHAnsi" w:hAnsiTheme="majorHAnsi" w:cstheme="majorHAnsi"/>
        </w:rPr>
        <w:t xml:space="preserve"> https://plato.stanford.edu/entries/naturalism/#MorFac</w:t>
      </w:r>
    </w:p>
    <w:p w14:paraId="20D111DE" w14:textId="77777777" w:rsidR="008B1C78" w:rsidRPr="00AE2512" w:rsidRDefault="008B1C78" w:rsidP="008B1C78">
      <w:pPr>
        <w:rPr>
          <w:rFonts w:asciiTheme="majorHAnsi" w:hAnsiTheme="majorHAnsi" w:cstheme="majorHAnsi"/>
        </w:rPr>
      </w:pPr>
      <w:r w:rsidRPr="00AE2512">
        <w:rPr>
          <w:rFonts w:asciiTheme="majorHAnsi" w:hAnsiTheme="majorHAnsi" w:cstheme="majorHAnsi"/>
        </w:rPr>
        <w:t xml:space="preserve">Moore took this argument to show that moral facts constitute a distinct species of non-natural fact. However, </w:t>
      </w:r>
      <w:r w:rsidRPr="00AE2512">
        <w:rPr>
          <w:rStyle w:val="StyleUnderline"/>
          <w:rFonts w:asciiTheme="majorHAnsi" w:hAnsiTheme="majorHAnsi" w:cstheme="majorHAnsi"/>
          <w:highlight w:val="green"/>
        </w:rPr>
        <w:t>any</w:t>
      </w:r>
      <w:r w:rsidRPr="00AE2512">
        <w:rPr>
          <w:rFonts w:asciiTheme="majorHAnsi" w:hAnsiTheme="majorHAnsi" w:cstheme="majorHAnsi"/>
        </w:rPr>
        <w:t xml:space="preserve"> such </w:t>
      </w:r>
      <w:r w:rsidRPr="00AE2512">
        <w:rPr>
          <w:rStyle w:val="StyleUnderline"/>
          <w:rFonts w:asciiTheme="majorHAnsi" w:hAnsiTheme="majorHAnsi" w:cstheme="majorHAnsi"/>
          <w:highlight w:val="green"/>
        </w:rPr>
        <w:t xml:space="preserve">non-naturalist </w:t>
      </w:r>
      <w:r w:rsidRPr="00AE2512">
        <w:rPr>
          <w:rStyle w:val="StyleUnderline"/>
          <w:rFonts w:asciiTheme="majorHAnsi" w:hAnsiTheme="majorHAnsi" w:cstheme="majorHAnsi"/>
        </w:rPr>
        <w:t xml:space="preserve">view of </w:t>
      </w:r>
      <w:r w:rsidRPr="00AE2512">
        <w:rPr>
          <w:rStyle w:val="StyleUnderline"/>
          <w:rFonts w:asciiTheme="majorHAnsi" w:hAnsiTheme="majorHAnsi" w:cstheme="majorHAnsi"/>
          <w:highlight w:val="green"/>
        </w:rPr>
        <w:t>morality faces</w:t>
      </w:r>
      <w:r w:rsidRPr="00AE2512">
        <w:rPr>
          <w:rStyle w:val="StyleUnderline"/>
          <w:rFonts w:asciiTheme="majorHAnsi" w:hAnsiTheme="majorHAnsi" w:cstheme="majorHAnsi"/>
        </w:rPr>
        <w:t xml:space="preserve"> immediate </w:t>
      </w:r>
      <w:r w:rsidRPr="00AE2512">
        <w:rPr>
          <w:rStyle w:val="StyleUnderline"/>
          <w:rFonts w:asciiTheme="majorHAnsi" w:hAnsiTheme="majorHAnsi" w:cstheme="majorHAnsi"/>
          <w:highlight w:val="green"/>
        </w:rPr>
        <w:t>difficulties</w:t>
      </w:r>
      <w:r w:rsidRPr="00AE2512">
        <w:rPr>
          <w:rFonts w:asciiTheme="majorHAnsi" w:hAnsiTheme="majorHAnsi" w:cstheme="majorHAnsi"/>
        </w:rPr>
        <w:t xml:space="preserve">, deriving ultimately from the kind of causal closure thesis discussed above. </w:t>
      </w:r>
      <w:r w:rsidRPr="00AE2512">
        <w:rPr>
          <w:rStyle w:val="StyleUnderline"/>
          <w:rFonts w:asciiTheme="majorHAnsi" w:hAnsiTheme="majorHAnsi" w:cstheme="majorHAnsi"/>
        </w:rPr>
        <w:t xml:space="preserve">If all </w:t>
      </w:r>
      <w:r w:rsidRPr="00AE2512">
        <w:rPr>
          <w:rStyle w:val="StyleUnderline"/>
          <w:rFonts w:asciiTheme="majorHAnsi" w:hAnsiTheme="majorHAnsi" w:cstheme="majorHAnsi"/>
          <w:highlight w:val="green"/>
        </w:rPr>
        <w:t xml:space="preserve">physical effects are due </w:t>
      </w:r>
      <w:r w:rsidRPr="00AE2512">
        <w:rPr>
          <w:rStyle w:val="StyleUnderline"/>
          <w:rFonts w:asciiTheme="majorHAnsi" w:hAnsiTheme="majorHAnsi" w:cstheme="majorHAnsi"/>
        </w:rPr>
        <w:t xml:space="preserve">to a limited range of </w:t>
      </w:r>
      <w:proofErr w:type="gramStart"/>
      <w:r w:rsidRPr="00AE2512">
        <w:rPr>
          <w:rStyle w:val="StyleUnderline"/>
          <w:rFonts w:asciiTheme="majorHAnsi" w:hAnsiTheme="majorHAnsi" w:cstheme="majorHAnsi"/>
          <w:highlight w:val="green"/>
        </w:rPr>
        <w:t>physically-grounded</w:t>
      </w:r>
      <w:proofErr w:type="gramEnd"/>
      <w:r w:rsidRPr="00AE2512">
        <w:rPr>
          <w:rStyle w:val="StyleUnderline"/>
          <w:rFonts w:asciiTheme="majorHAnsi" w:hAnsiTheme="majorHAnsi" w:cstheme="majorHAnsi"/>
          <w:highlight w:val="green"/>
        </w:rPr>
        <w:t xml:space="preserve"> natural causes,</w:t>
      </w:r>
      <w:r w:rsidRPr="00AE2512">
        <w:rPr>
          <w:rStyle w:val="StyleUnderline"/>
          <w:rFonts w:asciiTheme="majorHAnsi" w:hAnsiTheme="majorHAnsi" w:cstheme="majorHAnsi"/>
        </w:rPr>
        <w:t xml:space="preserve"> and </w:t>
      </w:r>
      <w:r w:rsidRPr="00AE2512">
        <w:rPr>
          <w:rStyle w:val="StyleUnderline"/>
          <w:rFonts w:asciiTheme="majorHAnsi" w:hAnsiTheme="majorHAnsi" w:cstheme="majorHAnsi"/>
          <w:highlight w:val="green"/>
        </w:rPr>
        <w:t>if moral facts lie outside this range</w:t>
      </w:r>
      <w:r w:rsidRPr="00AE2512">
        <w:rPr>
          <w:rStyle w:val="StyleUnderline"/>
          <w:rFonts w:asciiTheme="majorHAnsi" w:hAnsiTheme="majorHAnsi" w:cstheme="majorHAnsi"/>
        </w:rPr>
        <w:t xml:space="preserve">, then it follow that </w:t>
      </w:r>
      <w:r w:rsidRPr="00AE2512">
        <w:rPr>
          <w:rStyle w:val="StyleUnderline"/>
          <w:rFonts w:asciiTheme="majorHAnsi" w:hAnsiTheme="majorHAnsi" w:cstheme="majorHAnsi"/>
          <w:highlight w:val="green"/>
        </w:rPr>
        <w:t>moral facts can never make any difference to</w:t>
      </w:r>
      <w:r w:rsidRPr="00AE2512">
        <w:rPr>
          <w:rStyle w:val="StyleUnderline"/>
          <w:rFonts w:asciiTheme="majorHAnsi" w:hAnsiTheme="majorHAnsi" w:cstheme="majorHAnsi"/>
        </w:rPr>
        <w:t xml:space="preserve"> what happens in </w:t>
      </w:r>
      <w:r w:rsidRPr="00AE2512">
        <w:rPr>
          <w:rStyle w:val="StyleUnderline"/>
          <w:rFonts w:asciiTheme="majorHAnsi" w:hAnsiTheme="majorHAnsi" w:cstheme="majorHAnsi"/>
          <w:highlight w:val="green"/>
        </w:rPr>
        <w:t>the physical world</w:t>
      </w:r>
      <w:r w:rsidRPr="00AE2512">
        <w:rPr>
          <w:rFonts w:asciiTheme="majorHAnsi" w:hAnsiTheme="majorHAnsi" w:cstheme="majorHAnsi"/>
        </w:rPr>
        <w:t xml:space="preserve"> (Harman 1986). At first sight this may seem tolerable (perhaps moral facts indeed don’t have any physical effects). </w:t>
      </w:r>
      <w:r w:rsidRPr="00AE2512">
        <w:rPr>
          <w:rStyle w:val="StyleUnderline"/>
          <w:rFonts w:asciiTheme="majorHAnsi" w:hAnsiTheme="majorHAnsi" w:cstheme="majorHAnsi"/>
        </w:rPr>
        <w:t xml:space="preserve">But it has awkward epistemological consequences. For beings like us, </w:t>
      </w:r>
      <w:r w:rsidRPr="00AE2512">
        <w:rPr>
          <w:rStyle w:val="StyleUnderline"/>
          <w:rFonts w:asciiTheme="majorHAnsi" w:hAnsiTheme="majorHAnsi" w:cstheme="majorHAnsi"/>
          <w:highlight w:val="green"/>
        </w:rPr>
        <w:t xml:space="preserve">knowledge </w:t>
      </w:r>
      <w:r w:rsidRPr="00AE2512">
        <w:rPr>
          <w:rStyle w:val="StyleUnderline"/>
          <w:rFonts w:asciiTheme="majorHAnsi" w:hAnsiTheme="majorHAnsi" w:cstheme="majorHAnsi"/>
        </w:rPr>
        <w:t xml:space="preserve">of the spatiotemporal world </w:t>
      </w:r>
      <w:r w:rsidRPr="00AE2512">
        <w:rPr>
          <w:rStyle w:val="StyleUnderline"/>
          <w:rFonts w:asciiTheme="majorHAnsi" w:hAnsiTheme="majorHAnsi" w:cstheme="majorHAnsi"/>
          <w:highlight w:val="green"/>
        </w:rPr>
        <w:t>is mediated by physical processes</w:t>
      </w:r>
      <w:r w:rsidRPr="00AE2512">
        <w:rPr>
          <w:rStyle w:val="StyleUnderline"/>
          <w:rFonts w:asciiTheme="majorHAnsi" w:hAnsiTheme="majorHAnsi" w:cstheme="majorHAnsi"/>
        </w:rPr>
        <w:t xml:space="preserve"> involving our sense organs and cognitive systems</w:t>
      </w:r>
      <w:r w:rsidRPr="00AE2512">
        <w:rPr>
          <w:rStyle w:val="StyleUnderline"/>
          <w:rFonts w:asciiTheme="majorHAnsi" w:hAnsiTheme="majorHAnsi" w:cstheme="majorHAnsi"/>
          <w:highlight w:val="green"/>
        </w:rPr>
        <w:t>. If moral facts cannot influence the physical world, then it is hard to see how we can have</w:t>
      </w:r>
      <w:r w:rsidRPr="00AE2512">
        <w:rPr>
          <w:rStyle w:val="StyleUnderline"/>
          <w:rFonts w:asciiTheme="majorHAnsi" w:hAnsiTheme="majorHAnsi" w:cstheme="majorHAnsi"/>
        </w:rPr>
        <w:t xml:space="preserve"> any </w:t>
      </w:r>
      <w:r w:rsidRPr="00AE2512">
        <w:rPr>
          <w:rStyle w:val="StyleUnderline"/>
          <w:rFonts w:asciiTheme="majorHAnsi" w:hAnsiTheme="majorHAnsi" w:cstheme="majorHAnsi"/>
          <w:highlight w:val="green"/>
        </w:rPr>
        <w:t>knowledge of them</w:t>
      </w:r>
      <w:r w:rsidRPr="00AE2512">
        <w:rPr>
          <w:rStyle w:val="StyleUnderline"/>
          <w:rFonts w:asciiTheme="majorHAnsi" w:hAnsiTheme="majorHAnsi" w:cstheme="majorHAnsi"/>
        </w:rPr>
        <w:t xml:space="preserve">. The traditional non-naturalist answer to this problem is to posit a non-natural faculty of “moral intuition” that gives us </w:t>
      </w:r>
      <w:proofErr w:type="gramStart"/>
      <w:r w:rsidRPr="00AE2512">
        <w:rPr>
          <w:rStyle w:val="StyleUnderline"/>
          <w:rFonts w:asciiTheme="majorHAnsi" w:hAnsiTheme="majorHAnsi" w:cstheme="majorHAnsi"/>
        </w:rPr>
        <w:t>some kind of direct</w:t>
      </w:r>
      <w:proofErr w:type="gramEnd"/>
      <w:r w:rsidRPr="00AE2512">
        <w:rPr>
          <w:rStyle w:val="StyleUnderline"/>
          <w:rFonts w:asciiTheme="majorHAnsi" w:hAnsiTheme="majorHAnsi" w:cstheme="majorHAnsi"/>
        </w:rPr>
        <w:t xml:space="preserve"> access to the moral realm</w:t>
      </w:r>
      <w:r w:rsidRPr="00AE2512">
        <w:rPr>
          <w:rFonts w:asciiTheme="majorHAnsi" w:hAnsiTheme="majorHAnsi" w:cstheme="majorHAnsi"/>
        </w:rPr>
        <w:t xml:space="preserve"> (as explained in Ridge 2014: Section 3). However, </w:t>
      </w:r>
      <w:r w:rsidRPr="00AE2512">
        <w:rPr>
          <w:rStyle w:val="StyleUnderline"/>
          <w:rFonts w:asciiTheme="majorHAnsi" w:hAnsiTheme="majorHAnsi" w:cstheme="majorHAnsi"/>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AE2512">
        <w:rPr>
          <w:rStyle w:val="StyleUnderline"/>
          <w:rFonts w:asciiTheme="majorHAnsi" w:hAnsiTheme="majorHAnsi" w:cstheme="majorHAnsi"/>
          <w:highlight w:val="green"/>
        </w:rPr>
        <w:t>causal closure argument</w:t>
      </w:r>
      <w:r w:rsidRPr="00AE2512">
        <w:rPr>
          <w:rStyle w:val="StyleUnderline"/>
          <w:rFonts w:asciiTheme="majorHAnsi" w:hAnsiTheme="majorHAnsi" w:cstheme="majorHAnsi"/>
        </w:rPr>
        <w:t xml:space="preserve"> will bite once more, to </w:t>
      </w:r>
      <w:r w:rsidRPr="00AE2512">
        <w:rPr>
          <w:rStyle w:val="StyleUnderline"/>
          <w:rFonts w:asciiTheme="majorHAnsi" w:hAnsiTheme="majorHAnsi" w:cstheme="majorHAnsi"/>
          <w:highlight w:val="green"/>
        </w:rPr>
        <w:t>show that a non-natural</w:t>
      </w:r>
      <w:r w:rsidRPr="00AE2512">
        <w:rPr>
          <w:rStyle w:val="StyleUnderline"/>
          <w:rFonts w:asciiTheme="majorHAnsi" w:hAnsiTheme="majorHAnsi" w:cstheme="majorHAnsi"/>
        </w:rPr>
        <w:t xml:space="preserve"> intuitive </w:t>
      </w:r>
      <w:r w:rsidRPr="00AE2512">
        <w:rPr>
          <w:rStyle w:val="StyleUnderline"/>
          <w:rFonts w:asciiTheme="majorHAnsi" w:hAnsiTheme="majorHAnsi" w:cstheme="majorHAnsi"/>
          <w:highlight w:val="green"/>
        </w:rPr>
        <w:t>faculty would implausibly imply</w:t>
      </w:r>
      <w:r w:rsidRPr="00AE2512">
        <w:rPr>
          <w:rStyle w:val="StyleUnderline"/>
          <w:rFonts w:asciiTheme="majorHAnsi" w:hAnsiTheme="majorHAnsi" w:cstheme="majorHAnsi"/>
        </w:rPr>
        <w:t xml:space="preserve"> that some of our </w:t>
      </w:r>
      <w:r w:rsidRPr="00AE2512">
        <w:rPr>
          <w:rStyle w:val="StyleUnderline"/>
          <w:rFonts w:asciiTheme="majorHAnsi" w:hAnsiTheme="majorHAnsi" w:cstheme="majorHAnsi"/>
          <w:highlight w:val="green"/>
        </w:rPr>
        <w:t>actions are</w:t>
      </w:r>
      <w:r w:rsidRPr="00AE2512">
        <w:rPr>
          <w:rStyle w:val="StyleUnderline"/>
          <w:rFonts w:asciiTheme="majorHAnsi" w:hAnsiTheme="majorHAnsi" w:cstheme="majorHAnsi"/>
        </w:rPr>
        <w:t xml:space="preserve"> strongly </w:t>
      </w:r>
      <w:r w:rsidRPr="00AE2512">
        <w:rPr>
          <w:rStyle w:val="StyleUnderline"/>
          <w:rFonts w:asciiTheme="majorHAnsi" w:hAnsiTheme="majorHAnsi" w:cstheme="majorHAnsi"/>
          <w:highlight w:val="green"/>
        </w:rPr>
        <w:t>overdetermined by</w:t>
      </w:r>
      <w:r w:rsidRPr="00AE2512">
        <w:rPr>
          <w:rStyle w:val="StyleUnderline"/>
          <w:rFonts w:asciiTheme="majorHAnsi" w:hAnsiTheme="majorHAnsi" w:cstheme="majorHAnsi"/>
        </w:rPr>
        <w:t xml:space="preserve"> two </w:t>
      </w:r>
      <w:r w:rsidRPr="00AE2512">
        <w:rPr>
          <w:rStyle w:val="StyleUnderline"/>
          <w:rFonts w:asciiTheme="majorHAnsi" w:hAnsiTheme="majorHAnsi" w:cstheme="majorHAnsi"/>
          <w:highlight w:val="green"/>
        </w:rPr>
        <w:t>metaphysically independent antecedents</w:t>
      </w:r>
      <w:r w:rsidRPr="00AE2512">
        <w:rPr>
          <w:rStyle w:val="StyleUnderline"/>
          <w:rFonts w:asciiTheme="majorHAnsi" w:hAnsiTheme="majorHAnsi" w:cstheme="majorHAnsi"/>
        </w:rPr>
        <w:t xml:space="preserve">. </w:t>
      </w:r>
      <w:r w:rsidRPr="00AE2512">
        <w:rPr>
          <w:rFonts w:asciiTheme="majorHAnsi" w:hAnsiTheme="majorHAnsi" w:cstheme="majorHAnsi"/>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w:t>
      </w:r>
      <w:proofErr w:type="spellStart"/>
      <w:r w:rsidRPr="00AE2512">
        <w:rPr>
          <w:rFonts w:asciiTheme="majorHAnsi" w:hAnsiTheme="majorHAnsi" w:cstheme="majorHAnsi"/>
        </w:rPr>
        <w:t>Leng</w:t>
      </w:r>
      <w:proofErr w:type="spellEnd"/>
      <w:r w:rsidRPr="00AE2512">
        <w:rPr>
          <w:rFonts w:asciiTheme="majorHAnsi" w:hAnsiTheme="majorHAnsi" w:cstheme="majorHAnsi"/>
        </w:rPr>
        <w:t xml:space="preserve"> 2016). </w:t>
      </w:r>
      <w:proofErr w:type="gramStart"/>
      <w:r w:rsidRPr="00AE2512">
        <w:rPr>
          <w:rStyle w:val="StyleUnderline"/>
          <w:rFonts w:asciiTheme="majorHAnsi" w:hAnsiTheme="majorHAnsi" w:cstheme="majorHAnsi"/>
        </w:rPr>
        <w:t>In light of</w:t>
      </w:r>
      <w:proofErr w:type="gramEnd"/>
      <w:r w:rsidRPr="00AE2512">
        <w:rPr>
          <w:rStyle w:val="StyleUnderline"/>
          <w:rFonts w:asciiTheme="majorHAnsi" w:hAnsiTheme="majorHAnsi" w:cstheme="majorHAnsi"/>
        </w:rPr>
        <w:t xml:space="preserve"> the difficulties facing moral non-naturalism, </w:t>
      </w:r>
      <w:r w:rsidRPr="00AE2512">
        <w:rPr>
          <w:rStyle w:val="StyleUnderline"/>
          <w:rFonts w:asciiTheme="majorHAnsi" w:hAnsiTheme="majorHAnsi" w:cstheme="majorHAnsi"/>
          <w:highlight w:val="green"/>
        </w:rPr>
        <w:t>most</w:t>
      </w:r>
      <w:r w:rsidRPr="00AE2512">
        <w:rPr>
          <w:rStyle w:val="StyleUnderline"/>
          <w:rFonts w:asciiTheme="majorHAnsi" w:hAnsiTheme="majorHAnsi" w:cstheme="majorHAnsi"/>
        </w:rPr>
        <w:t xml:space="preserve"> contemporary moral philosophers </w:t>
      </w:r>
      <w:r w:rsidRPr="00AE2512">
        <w:rPr>
          <w:rStyle w:val="StyleUnderline"/>
          <w:rFonts w:asciiTheme="majorHAnsi" w:hAnsiTheme="majorHAnsi" w:cstheme="majorHAnsi"/>
          <w:highlight w:val="green"/>
        </w:rPr>
        <w:t>opt</w:t>
      </w:r>
      <w:r w:rsidRPr="00AE2512">
        <w:rPr>
          <w:rStyle w:val="StyleUnderline"/>
          <w:rFonts w:asciiTheme="majorHAnsi" w:hAnsiTheme="majorHAnsi" w:cstheme="majorHAnsi"/>
        </w:rPr>
        <w:t xml:space="preserve"> instead </w:t>
      </w:r>
      <w:r w:rsidRPr="00AE2512">
        <w:rPr>
          <w:rStyle w:val="StyleUnderline"/>
          <w:rFonts w:asciiTheme="majorHAnsi" w:hAnsiTheme="majorHAnsi" w:cstheme="majorHAnsi"/>
          <w:highlight w:val="green"/>
        </w:rPr>
        <w:t>for</w:t>
      </w:r>
      <w:r w:rsidRPr="00AE2512">
        <w:rPr>
          <w:rStyle w:val="StyleUnderline"/>
          <w:rFonts w:asciiTheme="majorHAnsi" w:hAnsiTheme="majorHAnsi" w:cstheme="majorHAnsi"/>
        </w:rPr>
        <w:t xml:space="preserve"> some species of </w:t>
      </w:r>
      <w:r w:rsidRPr="00AE2512">
        <w:rPr>
          <w:rStyle w:val="StyleUnderline"/>
          <w:rFonts w:asciiTheme="majorHAnsi" w:hAnsiTheme="majorHAnsi" w:cstheme="majorHAnsi"/>
          <w:highlight w:val="green"/>
        </w:rPr>
        <w:t>naturalist view</w:t>
      </w:r>
      <w:r w:rsidRPr="00AE2512">
        <w:rPr>
          <w:rFonts w:asciiTheme="majorHAnsi" w:hAnsiTheme="majorHAnsi" w:cstheme="majorHAnsi"/>
        </w:rPr>
        <w:t xml:space="preserve">. We can divide the naturalist options here into two broad categories: </w:t>
      </w:r>
      <w:proofErr w:type="spellStart"/>
      <w:r w:rsidRPr="00AE2512">
        <w:rPr>
          <w:rFonts w:asciiTheme="majorHAnsi" w:hAnsiTheme="majorHAnsi" w:cstheme="majorHAnsi"/>
        </w:rPr>
        <w:t>irrealist</w:t>
      </w:r>
      <w:proofErr w:type="spellEnd"/>
      <w:r w:rsidRPr="00AE2512">
        <w:rPr>
          <w:rFonts w:asciiTheme="majorHAnsi" w:hAnsiTheme="majorHAnsi" w:cstheme="majorHAnsi"/>
        </w:rPr>
        <w:t xml:space="preserve"> and realist. </w:t>
      </w:r>
      <w:proofErr w:type="spellStart"/>
      <w:r w:rsidRPr="00AE2512">
        <w:rPr>
          <w:rFonts w:asciiTheme="majorHAnsi" w:hAnsiTheme="majorHAnsi" w:cstheme="majorHAnsi"/>
        </w:rPr>
        <w:t>Irrealist</w:t>
      </w:r>
      <w:proofErr w:type="spellEnd"/>
      <w:r w:rsidRPr="00AE2512">
        <w:rPr>
          <w:rFonts w:asciiTheme="majorHAnsi" w:hAnsiTheme="majorHAnsi" w:cstheme="majorHAnsi"/>
        </w:rPr>
        <w:t xml:space="preserve">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w:t>
      </w:r>
      <w:proofErr w:type="gramStart"/>
      <w:r w:rsidRPr="00AE2512">
        <w:rPr>
          <w:rFonts w:asciiTheme="majorHAnsi" w:hAnsiTheme="majorHAnsi" w:cstheme="majorHAnsi"/>
        </w:rPr>
        <w:t>exist, but</w:t>
      </w:r>
      <w:proofErr w:type="gramEnd"/>
      <w:r w:rsidRPr="00AE2512">
        <w:rPr>
          <w:rFonts w:asciiTheme="majorHAnsi" w:hAnsiTheme="majorHAnsi" w:cstheme="majorHAnsi"/>
        </w:rPr>
        <w:t xml:space="preserve"> seek to locate them in the natural realm rather than in some sui generis non-natural realm (</w:t>
      </w:r>
      <w:proofErr w:type="spellStart"/>
      <w:r w:rsidRPr="00AE2512">
        <w:rPr>
          <w:rFonts w:asciiTheme="majorHAnsi" w:hAnsiTheme="majorHAnsi" w:cstheme="majorHAnsi"/>
        </w:rPr>
        <w:t>Lenman</w:t>
      </w:r>
      <w:proofErr w:type="spellEnd"/>
      <w:r w:rsidRPr="00AE2512">
        <w:rPr>
          <w:rFonts w:asciiTheme="majorHAnsi" w:hAnsiTheme="majorHAnsi" w:cstheme="majorHAnsi"/>
        </w:rPr>
        <w:t xml:space="preserve"> 2014). Both these broad categories have further sub-divisions. Among the </w:t>
      </w:r>
      <w:proofErr w:type="spellStart"/>
      <w:r w:rsidRPr="00AE2512">
        <w:rPr>
          <w:rFonts w:asciiTheme="majorHAnsi" w:hAnsiTheme="majorHAnsi" w:cstheme="majorHAnsi"/>
        </w:rPr>
        <w:t>irrealists</w:t>
      </w:r>
      <w:proofErr w:type="spellEnd"/>
      <w:r w:rsidRPr="00AE2512">
        <w:rPr>
          <w:rFonts w:asciiTheme="majorHAnsi" w:hAnsiTheme="majorHAnsi" w:cstheme="majorHAnsi"/>
        </w:rPr>
        <w:t xml:space="preserve">, we can </w:t>
      </w:r>
      <w:r w:rsidRPr="00AE2512">
        <w:rPr>
          <w:rFonts w:asciiTheme="majorHAnsi" w:hAnsiTheme="majorHAnsi" w:cstheme="majorHAnsi"/>
        </w:rPr>
        <w:lastRenderedPageBreak/>
        <w:t xml:space="preserve">distinguish explicitly non-cognitivist views like emotivism and prescriptivism which deny that moral judgements express beliefs (Hare 1952, Blackburn 1993, </w:t>
      </w:r>
      <w:proofErr w:type="spellStart"/>
      <w:r w:rsidRPr="00AE2512">
        <w:rPr>
          <w:rFonts w:asciiTheme="majorHAnsi" w:hAnsiTheme="majorHAnsi" w:cstheme="majorHAnsi"/>
        </w:rPr>
        <w:t>Gibbard</w:t>
      </w:r>
      <w:proofErr w:type="spellEnd"/>
      <w:r w:rsidRPr="00AE2512">
        <w:rPr>
          <w:rFonts w:asciiTheme="majorHAnsi" w:hAnsiTheme="majorHAnsi" w:cstheme="majorHAnsi"/>
        </w:rPr>
        <w:t xml:space="preserve"> 2003) from cognitivist views that accept that moral judgements do express beliefs but deny a substantial reality to the putative facts to which they answer; and among the latter cognitivist views we can distinguish error-theoretic </w:t>
      </w:r>
      <w:proofErr w:type="spellStart"/>
      <w:r w:rsidRPr="00AE2512">
        <w:rPr>
          <w:rFonts w:asciiTheme="majorHAnsi" w:hAnsiTheme="majorHAnsi" w:cstheme="majorHAnsi"/>
        </w:rPr>
        <w:t>fictionalist</w:t>
      </w:r>
      <w:proofErr w:type="spellEnd"/>
      <w:r w:rsidRPr="00AE2512">
        <w:rPr>
          <w:rFonts w:asciiTheme="majorHAnsi" w:hAnsiTheme="majorHAnsi" w:cstheme="majorHAnsi"/>
        </w:rPr>
        <w:t xml:space="preserve"> options which view moral judgements as simply false (Mackie 1977, </w:t>
      </w:r>
      <w:proofErr w:type="spellStart"/>
      <w:r w:rsidRPr="00AE2512">
        <w:rPr>
          <w:rFonts w:asciiTheme="majorHAnsi" w:hAnsiTheme="majorHAnsi" w:cstheme="majorHAnsi"/>
        </w:rPr>
        <w:t>Kalderon</w:t>
      </w:r>
      <w:proofErr w:type="spellEnd"/>
      <w:r w:rsidRPr="00AE2512">
        <w:rPr>
          <w:rFonts w:asciiTheme="majorHAnsi" w:hAnsiTheme="majorHAnsi" w:cstheme="majorHAnsi"/>
        </w:rPr>
        <w:t xml:space="preserve"> 2005) from </w:t>
      </w:r>
      <w:proofErr w:type="spellStart"/>
      <w:r w:rsidRPr="00AE2512">
        <w:rPr>
          <w:rFonts w:asciiTheme="majorHAnsi" w:hAnsiTheme="majorHAnsi" w:cstheme="majorHAnsi"/>
        </w:rPr>
        <w:t>projectivist</w:t>
      </w:r>
      <w:proofErr w:type="spellEnd"/>
      <w:r w:rsidRPr="00AE2512">
        <w:rPr>
          <w:rFonts w:asciiTheme="majorHAnsi" w:hAnsiTheme="majorHAnsi" w:cstheme="majorHAnsi"/>
        </w:rPr>
        <w:t xml:space="preserve">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AE2512">
        <w:rPr>
          <w:rStyle w:val="StyleUnderline"/>
          <w:rFonts w:asciiTheme="majorHAnsi" w:hAnsiTheme="majorHAnsi" w:cstheme="majorHAnsi"/>
          <w:highlight w:val="green"/>
        </w:rPr>
        <w:t>there is</w:t>
      </w:r>
      <w:r w:rsidRPr="00AE2512">
        <w:rPr>
          <w:rStyle w:val="StyleUnderline"/>
          <w:rFonts w:asciiTheme="majorHAnsi" w:hAnsiTheme="majorHAnsi" w:cstheme="majorHAnsi"/>
        </w:rPr>
        <w:t xml:space="preserve"> no principled </w:t>
      </w:r>
      <w:r w:rsidRPr="00AE2512">
        <w:rPr>
          <w:rStyle w:val="StyleUnderline"/>
          <w:rFonts w:asciiTheme="majorHAnsi" w:hAnsiTheme="majorHAnsi" w:cstheme="majorHAnsi"/>
          <w:highlight w:val="green"/>
        </w:rPr>
        <w:t xml:space="preserve">barrier to inferring </w:t>
      </w:r>
      <w:r w:rsidRPr="00AE2512">
        <w:rPr>
          <w:rStyle w:val="StyleUnderline"/>
          <w:rFonts w:asciiTheme="majorHAnsi" w:hAnsiTheme="majorHAnsi" w:cstheme="majorHAnsi"/>
        </w:rPr>
        <w:t xml:space="preserve">moral </w:t>
      </w:r>
      <w:r w:rsidRPr="00AE2512">
        <w:rPr>
          <w:rStyle w:val="StyleUnderline"/>
          <w:rFonts w:asciiTheme="majorHAnsi" w:hAnsiTheme="majorHAnsi" w:cstheme="majorHAnsi"/>
          <w:highlight w:val="green"/>
        </w:rPr>
        <w:t>facts a priori from the</w:t>
      </w:r>
      <w:r w:rsidRPr="00AE2512">
        <w:rPr>
          <w:rStyle w:val="StyleUnderline"/>
          <w:rFonts w:asciiTheme="majorHAnsi" w:hAnsiTheme="majorHAnsi" w:cstheme="majorHAnsi"/>
        </w:rPr>
        <w:t xml:space="preserve"> non-moral </w:t>
      </w:r>
      <w:r w:rsidRPr="00AE2512">
        <w:rPr>
          <w:rStyle w:val="StyleUnderline"/>
          <w:rFonts w:asciiTheme="majorHAnsi" w:hAnsiTheme="majorHAnsi" w:cstheme="majorHAnsi"/>
          <w:highlight w:val="green"/>
        </w:rPr>
        <w:t>natural</w:t>
      </w:r>
      <w:r w:rsidRPr="00AE2512">
        <w:rPr>
          <w:rStyle w:val="StyleUnderline"/>
          <w:rFonts w:asciiTheme="majorHAnsi" w:hAnsiTheme="majorHAnsi" w:cstheme="majorHAnsi"/>
        </w:rPr>
        <w:t xml:space="preserve"> facts</w:t>
      </w:r>
      <w:r w:rsidRPr="00AE2512">
        <w:rPr>
          <w:rFonts w:asciiTheme="majorHAnsi" w:hAnsiTheme="majorHAnsi" w:cstheme="majorHAnsi"/>
        </w:rPr>
        <w:t xml:space="preserve">, even if such inferences will sometimes require a significant amount of information and reflection. The other is to argue that </w:t>
      </w:r>
      <w:r w:rsidRPr="00AE2512">
        <w:rPr>
          <w:rStyle w:val="StyleUnderline"/>
          <w:rFonts w:asciiTheme="majorHAnsi" w:hAnsiTheme="majorHAnsi" w:cstheme="majorHAnsi"/>
          <w:highlight w:val="green"/>
        </w:rPr>
        <w:t>the constitution of moral facts</w:t>
      </w:r>
      <w:r w:rsidRPr="00AE2512">
        <w:rPr>
          <w:rStyle w:val="StyleUnderline"/>
          <w:rFonts w:asciiTheme="majorHAnsi" w:hAnsiTheme="majorHAnsi" w:cstheme="majorHAnsi"/>
        </w:rPr>
        <w:t xml:space="preserve"> by non-moral natural facts </w:t>
      </w:r>
      <w:r w:rsidRPr="00AE2512">
        <w:rPr>
          <w:rStyle w:val="StyleUnderline"/>
          <w:rFonts w:asciiTheme="majorHAnsi" w:hAnsiTheme="majorHAnsi" w:cstheme="majorHAnsi"/>
          <w:highlight w:val="green"/>
        </w:rPr>
        <w:t>is an a posteriori matter</w:t>
      </w:r>
      <w:r w:rsidRPr="00AE2512">
        <w:rPr>
          <w:rStyle w:val="StyleUnderline"/>
          <w:rFonts w:asciiTheme="majorHAnsi" w:hAnsiTheme="majorHAnsi" w:cstheme="majorHAnsi"/>
        </w:rPr>
        <w:t>, akin to the relation between water and H2O, and that therefore Moore’s openness only points to a conceptual gap, not a metaphysical one</w:t>
      </w:r>
      <w:r w:rsidRPr="00AE2512">
        <w:rPr>
          <w:rFonts w:asciiTheme="majorHAnsi" w:hAnsiTheme="majorHAnsi" w:cstheme="majorHAnsi"/>
        </w:rPr>
        <w:t xml:space="preserve"> (Ridge 2014: Section 2).</w:t>
      </w:r>
    </w:p>
    <w:p w14:paraId="0FA7250D" w14:textId="77777777" w:rsidR="008B1C78" w:rsidRPr="00AE2512" w:rsidRDefault="008B1C78" w:rsidP="008B1C78">
      <w:pPr>
        <w:pStyle w:val="Heading4"/>
        <w:rPr>
          <w:rFonts w:asciiTheme="majorHAnsi" w:hAnsiTheme="majorHAnsi" w:cstheme="majorHAnsi"/>
        </w:rPr>
      </w:pPr>
      <w:r w:rsidRPr="00AE2512">
        <w:rPr>
          <w:rFonts w:asciiTheme="majorHAnsi" w:hAnsiTheme="majorHAnsi" w:cstheme="majorHAnsi"/>
        </w:rPr>
        <w:t xml:space="preserve">The standard is maximizing expected </w:t>
      </w:r>
      <w:proofErr w:type="spellStart"/>
      <w:r w:rsidRPr="00AE2512">
        <w:rPr>
          <w:rFonts w:asciiTheme="majorHAnsi" w:hAnsiTheme="majorHAnsi" w:cstheme="majorHAnsi"/>
        </w:rPr>
        <w:t>well being</w:t>
      </w:r>
      <w:proofErr w:type="spellEnd"/>
      <w:r w:rsidRPr="00AE2512">
        <w:rPr>
          <w:rFonts w:asciiTheme="majorHAnsi" w:hAnsiTheme="majorHAnsi" w:cstheme="majorHAnsi"/>
        </w:rPr>
        <w:t xml:space="preserve">. [To clarify, hedonistic act util]. Prefer – </w:t>
      </w:r>
    </w:p>
    <w:p w14:paraId="1A452E6E" w14:textId="77777777" w:rsidR="008B1C78" w:rsidRPr="00AE2512" w:rsidRDefault="008B1C78" w:rsidP="008B1C78">
      <w:pPr>
        <w:pStyle w:val="Heading4"/>
        <w:spacing w:line="240" w:lineRule="auto"/>
        <w:rPr>
          <w:rFonts w:asciiTheme="majorHAnsi" w:hAnsiTheme="majorHAnsi" w:cstheme="majorHAnsi"/>
          <w:b w:val="0"/>
        </w:rPr>
      </w:pPr>
      <w:r w:rsidRPr="00AE2512">
        <w:rPr>
          <w:rFonts w:asciiTheme="majorHAnsi" w:hAnsiTheme="majorHAnsi" w:cstheme="majorHAnsi"/>
        </w:rPr>
        <w:t>1] Only pleasure and pain are intrinsically valuable – all other frameworks collapse.</w:t>
      </w:r>
    </w:p>
    <w:p w14:paraId="6B12E91B" w14:textId="77777777" w:rsidR="008B1C78" w:rsidRPr="00AE2512" w:rsidRDefault="008B1C78" w:rsidP="008B1C78">
      <w:pPr>
        <w:rPr>
          <w:rFonts w:asciiTheme="majorHAnsi" w:hAnsiTheme="majorHAnsi" w:cstheme="majorHAnsi"/>
        </w:rPr>
      </w:pPr>
      <w:r w:rsidRPr="00AE2512">
        <w:rPr>
          <w:rStyle w:val="Style13ptBold"/>
          <w:rFonts w:asciiTheme="majorHAnsi" w:hAnsiTheme="majorHAnsi" w:cstheme="majorHAnsi"/>
        </w:rPr>
        <w:t>Moen 16</w:t>
      </w:r>
      <w:r w:rsidRPr="00AE2512">
        <w:rPr>
          <w:rFonts w:asciiTheme="majorHAnsi" w:hAnsiTheme="majorHAnsi" w:cstheme="majorHAnsi"/>
        </w:rPr>
        <w:t xml:space="preserve"> [Ole Martin Moen, Research Fellow in Philosophy at University of Oslo “An Argument for Hedonism” Journal of Value Inquiry (Springer), 50 (2) 2016: 267–281]</w:t>
      </w:r>
    </w:p>
    <w:p w14:paraId="4F85A506" w14:textId="77777777" w:rsidR="008B1C78" w:rsidRPr="00AE2512" w:rsidRDefault="008B1C78" w:rsidP="008B1C78">
      <w:pPr>
        <w:rPr>
          <w:rStyle w:val="StyleUnderline"/>
          <w:rFonts w:asciiTheme="majorHAnsi" w:hAnsiTheme="majorHAnsi" w:cstheme="majorHAnsi"/>
        </w:rPr>
      </w:pPr>
      <w:r w:rsidRPr="00AE2512">
        <w:rPr>
          <w:rFonts w:asciiTheme="majorHAnsi" w:hAnsiTheme="majorHAnsi" w:cstheme="majorHAnsi"/>
        </w:rPr>
        <w:t xml:space="preserve">Let us start by observing, empirically, that </w:t>
      </w:r>
      <w:r w:rsidRPr="00AE2512">
        <w:rPr>
          <w:rStyle w:val="StyleUnderline"/>
          <w:rFonts w:asciiTheme="majorHAnsi" w:hAnsiTheme="majorHAnsi" w:cstheme="majorHAnsi"/>
        </w:rPr>
        <w:t xml:space="preserve">a widely shared judgment about intrinsic value and disvalue is that </w:t>
      </w:r>
      <w:r w:rsidRPr="00AE2512">
        <w:rPr>
          <w:rStyle w:val="StyleUnderline"/>
          <w:rFonts w:asciiTheme="majorHAnsi" w:hAnsiTheme="majorHAnsi" w:cstheme="majorHAnsi"/>
          <w:highlight w:val="green"/>
        </w:rPr>
        <w:t xml:space="preserve">pleasure is intrinsically </w:t>
      </w:r>
      <w:proofErr w:type="gramStart"/>
      <w:r w:rsidRPr="00AE2512">
        <w:rPr>
          <w:rStyle w:val="StyleUnderline"/>
          <w:rFonts w:asciiTheme="majorHAnsi" w:hAnsiTheme="majorHAnsi" w:cstheme="majorHAnsi"/>
          <w:highlight w:val="green"/>
        </w:rPr>
        <w:t>valuable</w:t>
      </w:r>
      <w:proofErr w:type="gramEnd"/>
      <w:r w:rsidRPr="00AE2512">
        <w:rPr>
          <w:rStyle w:val="StyleUnderline"/>
          <w:rFonts w:asciiTheme="majorHAnsi" w:hAnsiTheme="majorHAnsi" w:cstheme="majorHAnsi"/>
          <w:highlight w:val="green"/>
        </w:rPr>
        <w:t xml:space="preserve"> and pain is intrinsically </w:t>
      </w:r>
      <w:proofErr w:type="spellStart"/>
      <w:r w:rsidRPr="00AE2512">
        <w:rPr>
          <w:rStyle w:val="StyleUnderline"/>
          <w:rFonts w:asciiTheme="majorHAnsi" w:hAnsiTheme="majorHAnsi" w:cstheme="majorHAnsi"/>
          <w:highlight w:val="green"/>
        </w:rPr>
        <w:t>disvaluable</w:t>
      </w:r>
      <w:proofErr w:type="spellEnd"/>
      <w:r w:rsidRPr="00AE2512">
        <w:rPr>
          <w:rStyle w:val="StyleUnderline"/>
          <w:rFonts w:asciiTheme="majorHAnsi" w:hAnsiTheme="majorHAnsi" w:cstheme="majorHAnsi"/>
        </w:rPr>
        <w:t>.</w:t>
      </w:r>
      <w:r w:rsidRPr="00AE2512">
        <w:rPr>
          <w:rFonts w:asciiTheme="majorHAnsi" w:hAnsiTheme="majorHAnsi" w:cstheme="majorHAnsi"/>
        </w:rPr>
        <w:t xml:space="preserve"> </w:t>
      </w:r>
      <w:r w:rsidRPr="00AE2512">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AE2512">
        <w:rPr>
          <w:rFonts w:asciiTheme="majorHAnsi" w:hAnsiTheme="majorHAnsi" w:cstheme="majorHAnsi"/>
        </w:rPr>
        <w:t xml:space="preserve"> This inclusion makes intuitive sense, moreover, for </w:t>
      </w:r>
      <w:r w:rsidRPr="00AE2512">
        <w:rPr>
          <w:rStyle w:val="StyleUnderline"/>
          <w:rFonts w:asciiTheme="majorHAnsi" w:hAnsiTheme="majorHAnsi" w:cstheme="majorHAnsi"/>
          <w:highlight w:val="green"/>
        </w:rPr>
        <w:t>there is something undeniably good about</w:t>
      </w:r>
      <w:r w:rsidRPr="00AE2512">
        <w:rPr>
          <w:rStyle w:val="StyleUnderline"/>
          <w:rFonts w:asciiTheme="majorHAnsi" w:hAnsiTheme="majorHAnsi" w:cstheme="majorHAnsi"/>
        </w:rPr>
        <w:t xml:space="preserve"> the way </w:t>
      </w:r>
      <w:r w:rsidRPr="00AE2512">
        <w:rPr>
          <w:rStyle w:val="StyleUnderline"/>
          <w:rFonts w:asciiTheme="majorHAnsi" w:hAnsiTheme="majorHAnsi" w:cstheme="majorHAnsi"/>
          <w:highlight w:val="green"/>
        </w:rPr>
        <w:t>pleasure</w:t>
      </w:r>
      <w:r w:rsidRPr="00AE2512">
        <w:rPr>
          <w:rStyle w:val="StyleUnderline"/>
          <w:rFonts w:asciiTheme="majorHAnsi" w:hAnsiTheme="majorHAnsi" w:cstheme="majorHAnsi"/>
        </w:rPr>
        <w:t xml:space="preserve"> feels </w:t>
      </w:r>
      <w:r w:rsidRPr="00AE2512">
        <w:rPr>
          <w:rStyle w:val="StyleUnderline"/>
          <w:rFonts w:asciiTheme="majorHAnsi" w:hAnsiTheme="majorHAnsi" w:cstheme="majorHAnsi"/>
          <w:highlight w:val="green"/>
        </w:rPr>
        <w:t>and something undeniably bad about</w:t>
      </w:r>
      <w:r w:rsidRPr="00AE2512">
        <w:rPr>
          <w:rStyle w:val="StyleUnderline"/>
          <w:rFonts w:asciiTheme="majorHAnsi" w:hAnsiTheme="majorHAnsi" w:cstheme="majorHAnsi"/>
        </w:rPr>
        <w:t xml:space="preserve"> the way </w:t>
      </w:r>
      <w:r w:rsidRPr="00AE2512">
        <w:rPr>
          <w:rStyle w:val="StyleUnderline"/>
          <w:rFonts w:asciiTheme="majorHAnsi" w:hAnsiTheme="majorHAnsi" w:cstheme="majorHAnsi"/>
          <w:highlight w:val="green"/>
        </w:rPr>
        <w:t>pain</w:t>
      </w:r>
      <w:r w:rsidRPr="00AE2512">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AE2512">
        <w:rPr>
          <w:rFonts w:asciiTheme="majorHAnsi" w:hAnsiTheme="majorHAnsi" w:cstheme="majorHAnsi"/>
        </w:rPr>
        <w:t xml:space="preserve"> “Pleasure” and “pain” are here understood inclusively, as encompassing anything hedonically positive and anything hedonically negative.2 </w:t>
      </w:r>
      <w:r w:rsidRPr="00AE2512">
        <w:rPr>
          <w:rStyle w:val="StyleUnderline"/>
          <w:rFonts w:asciiTheme="majorHAnsi" w:hAnsiTheme="majorHAnsi" w:cstheme="majorHAnsi"/>
        </w:rPr>
        <w:t xml:space="preserve">The special </w:t>
      </w:r>
      <w:r w:rsidRPr="00AE2512">
        <w:rPr>
          <w:rStyle w:val="StyleUnderline"/>
          <w:rFonts w:asciiTheme="majorHAnsi" w:hAnsiTheme="majorHAnsi" w:cstheme="majorHAnsi"/>
          <w:highlight w:val="green"/>
        </w:rPr>
        <w:t>value statuses of pleasure and pain are manifested in how we treat</w:t>
      </w:r>
      <w:r w:rsidRPr="00AE2512">
        <w:rPr>
          <w:rStyle w:val="StyleUnderline"/>
          <w:rFonts w:asciiTheme="majorHAnsi" w:hAnsiTheme="majorHAnsi" w:cstheme="majorHAnsi"/>
        </w:rPr>
        <w:t xml:space="preserve"> these </w:t>
      </w:r>
      <w:r w:rsidRPr="00AE2512">
        <w:rPr>
          <w:rStyle w:val="StyleUnderline"/>
          <w:rFonts w:asciiTheme="majorHAnsi" w:hAnsiTheme="majorHAnsi" w:cstheme="majorHAnsi"/>
          <w:highlight w:val="green"/>
        </w:rPr>
        <w:t xml:space="preserve">experiences </w:t>
      </w:r>
      <w:r w:rsidRPr="00AE2512">
        <w:rPr>
          <w:rStyle w:val="StyleUnderline"/>
          <w:rFonts w:asciiTheme="majorHAnsi" w:hAnsiTheme="majorHAnsi" w:cstheme="majorHAnsi"/>
        </w:rPr>
        <w:t>in our everyday reasoning about values.</w:t>
      </w:r>
      <w:r w:rsidRPr="00AE2512">
        <w:rPr>
          <w:rFonts w:asciiTheme="majorHAnsi" w:hAnsiTheme="majorHAnsi" w:cstheme="majorHAnsi"/>
        </w:rPr>
        <w:t xml:space="preserve"> If you tell me that you are heading for the convenience store, </w:t>
      </w:r>
      <w:r w:rsidRPr="00AE2512">
        <w:rPr>
          <w:rStyle w:val="StyleUnderline"/>
          <w:rFonts w:asciiTheme="majorHAnsi" w:hAnsiTheme="majorHAnsi" w:cstheme="majorHAnsi"/>
        </w:rPr>
        <w:t>I might ask: “What for?” This is a reasonable question, for when you go to the convenience store you usually do so</w:t>
      </w:r>
      <w:r w:rsidRPr="00AE2512">
        <w:rPr>
          <w:rFonts w:asciiTheme="majorHAnsi" w:hAnsiTheme="majorHAnsi" w:cstheme="majorHAnsi"/>
        </w:rPr>
        <w:t xml:space="preserve">, not merely for the sake of going to the convenience store, but </w:t>
      </w:r>
      <w:r w:rsidRPr="00AE2512">
        <w:rPr>
          <w:rStyle w:val="StyleUnderline"/>
          <w:rFonts w:asciiTheme="majorHAnsi" w:hAnsiTheme="majorHAnsi" w:cstheme="majorHAnsi"/>
        </w:rPr>
        <w:t>for the sake of achieving something further that you deem to be valuable.</w:t>
      </w:r>
      <w:r w:rsidRPr="00AE2512">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w:t>
      </w:r>
      <w:r w:rsidRPr="00AE2512">
        <w:rPr>
          <w:rFonts w:asciiTheme="majorHAnsi" w:hAnsiTheme="majorHAnsi" w:cstheme="majorHAnsi"/>
        </w:rPr>
        <w:lastRenderedPageBreak/>
        <w:t xml:space="preserve">This further question can also be a reasonable one, for it need not be obvious why you want the soda. You might answer: “Well, I want it for the pleasure of drinking it.” </w:t>
      </w:r>
      <w:r w:rsidRPr="00AE2512">
        <w:rPr>
          <w:rStyle w:val="StyleUnderline"/>
          <w:rFonts w:asciiTheme="majorHAnsi" w:hAnsiTheme="majorHAnsi" w:cstheme="majorHAnsi"/>
        </w:rPr>
        <w:t xml:space="preserve">If </w:t>
      </w:r>
      <w:proofErr w:type="gramStart"/>
      <w:r w:rsidRPr="00AE2512">
        <w:rPr>
          <w:rStyle w:val="StyleUnderline"/>
          <w:rFonts w:asciiTheme="majorHAnsi" w:hAnsiTheme="majorHAnsi" w:cstheme="majorHAnsi"/>
        </w:rPr>
        <w:t>I</w:t>
      </w:r>
      <w:proofErr w:type="gramEnd"/>
      <w:r w:rsidRPr="00AE2512">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AE2512">
        <w:rPr>
          <w:rStyle w:val="StyleUnderline"/>
          <w:rFonts w:asciiTheme="majorHAnsi" w:hAnsiTheme="majorHAnsi" w:cstheme="majorHAnsi"/>
          <w:highlight w:val="green"/>
        </w:rPr>
        <w:t>pleasure is not good for anything further</w:t>
      </w:r>
      <w:r w:rsidRPr="00AE2512">
        <w:rPr>
          <w:rStyle w:val="StyleUnderline"/>
          <w:rFonts w:asciiTheme="majorHAnsi" w:hAnsiTheme="majorHAnsi" w:cstheme="majorHAnsi"/>
        </w:rPr>
        <w:t>; it is simply that for which going to the convenience store and buying the soda is good.</w:t>
      </w:r>
      <w:r w:rsidRPr="00AE2512">
        <w:rPr>
          <w:rFonts w:asciiTheme="majorHAnsi" w:hAnsiTheme="majorHAnsi" w:cstheme="majorHAnsi"/>
        </w:rPr>
        <w:t>3 As Aristotle observes</w:t>
      </w:r>
      <w:r w:rsidRPr="00AE2512">
        <w:rPr>
          <w:rStyle w:val="StyleUnderline"/>
          <w:rFonts w:asciiTheme="majorHAnsi" w:hAnsiTheme="majorHAnsi" w:cstheme="majorHAnsi"/>
        </w:rPr>
        <w:t>: “We never ask [a man] what his end is in being pleased, because we assume that pleasure is choice worthy in itself.</w:t>
      </w:r>
      <w:r w:rsidRPr="00AE2512">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E2512">
        <w:rPr>
          <w:rStyle w:val="StyleUnderline"/>
          <w:rFonts w:asciiTheme="majorHAnsi" w:hAnsiTheme="majorHAnsi" w:cstheme="majorHAnsi"/>
          <w:highlight w:val="green"/>
        </w:rPr>
        <w:t>pleasure and pain</w:t>
      </w:r>
      <w:r w:rsidRPr="00AE2512">
        <w:rPr>
          <w:rStyle w:val="StyleUnderline"/>
          <w:rFonts w:asciiTheme="majorHAnsi" w:hAnsiTheme="majorHAnsi" w:cstheme="majorHAnsi"/>
        </w:rPr>
        <w:t xml:space="preserve"> are </w:t>
      </w:r>
      <w:r w:rsidRPr="00AE2512">
        <w:rPr>
          <w:rStyle w:val="StyleUnderline"/>
          <w:rFonts w:asciiTheme="majorHAnsi" w:hAnsiTheme="majorHAnsi" w:cstheme="majorHAnsi"/>
          <w:highlight w:val="green"/>
        </w:rPr>
        <w:t>both</w:t>
      </w:r>
      <w:r w:rsidRPr="00AE2512">
        <w:rPr>
          <w:rStyle w:val="StyleUnderline"/>
          <w:rFonts w:asciiTheme="majorHAnsi" w:hAnsiTheme="majorHAnsi" w:cstheme="majorHAnsi"/>
        </w:rPr>
        <w:t xml:space="preserve"> places where we </w:t>
      </w:r>
      <w:r w:rsidRPr="00AE2512">
        <w:rPr>
          <w:rStyle w:val="StyleUnderline"/>
          <w:rFonts w:asciiTheme="majorHAnsi" w:hAnsiTheme="majorHAnsi" w:cstheme="majorHAnsi"/>
          <w:highlight w:val="green"/>
        </w:rPr>
        <w:t>reach the end of the line in matters of value.</w:t>
      </w:r>
      <w:r w:rsidRPr="00AE2512">
        <w:rPr>
          <w:rStyle w:val="StyleUnderline"/>
          <w:rFonts w:asciiTheme="majorHAnsi" w:hAnsiTheme="majorHAnsi" w:cstheme="majorHAnsi"/>
        </w:rPr>
        <w:t xml:space="preserve"> </w:t>
      </w:r>
    </w:p>
    <w:p w14:paraId="5518A687" w14:textId="77777777" w:rsidR="008B1C78" w:rsidRPr="00AE2512" w:rsidRDefault="008B1C78" w:rsidP="008B1C78">
      <w:pPr>
        <w:pStyle w:val="Heading4"/>
        <w:rPr>
          <w:rFonts w:asciiTheme="majorHAnsi" w:hAnsiTheme="majorHAnsi" w:cstheme="majorHAnsi"/>
        </w:rPr>
      </w:pPr>
      <w:r w:rsidRPr="00AE2512">
        <w:rPr>
          <w:rFonts w:asciiTheme="majorHAnsi" w:hAnsiTheme="majorHAnsi" w:cstheme="majorHAnsi"/>
        </w:rPr>
        <w:t xml:space="preserve">2] Extinction mathematically </w:t>
      </w:r>
      <w:r w:rsidRPr="00AE2512">
        <w:rPr>
          <w:rFonts w:asciiTheme="majorHAnsi" w:hAnsiTheme="majorHAnsi" w:cstheme="majorHAnsi"/>
          <w:u w:val="single"/>
        </w:rPr>
        <w:t>outweighs</w:t>
      </w:r>
      <w:r w:rsidRPr="00AE2512">
        <w:rPr>
          <w:rFonts w:asciiTheme="majorHAnsi" w:hAnsiTheme="majorHAnsi" w:cstheme="majorHAnsi"/>
        </w:rPr>
        <w:t>.</w:t>
      </w:r>
    </w:p>
    <w:p w14:paraId="2DB97098" w14:textId="77777777" w:rsidR="008B1C78" w:rsidRPr="00AE2512" w:rsidRDefault="008B1C78" w:rsidP="008B1C78">
      <w:pPr>
        <w:rPr>
          <w:rFonts w:asciiTheme="majorHAnsi" w:hAnsiTheme="majorHAnsi" w:cstheme="majorHAnsi"/>
        </w:rPr>
      </w:pPr>
      <w:r w:rsidRPr="00AE2512">
        <w:rPr>
          <w:rStyle w:val="Heading4Char"/>
          <w:rFonts w:asciiTheme="majorHAnsi" w:hAnsiTheme="majorHAnsi" w:cstheme="majorHAnsi"/>
        </w:rPr>
        <w:t>MacAskill 14</w:t>
      </w:r>
      <w:r w:rsidRPr="00AE2512">
        <w:rPr>
          <w:rFonts w:asciiTheme="majorHAnsi" w:hAnsiTheme="majorHAnsi" w:cstheme="majorHAnsi"/>
        </w:rPr>
        <w:t xml:space="preserve"> [William, Oxford Philosopher and youngest tenured philosopher in the world, Normative Uncertainty, 2014]</w:t>
      </w:r>
    </w:p>
    <w:p w14:paraId="3E21521B" w14:textId="77777777" w:rsidR="008B1C78" w:rsidRDefault="008B1C78" w:rsidP="008B1C78">
      <w:pPr>
        <w:rPr>
          <w:rFonts w:asciiTheme="majorHAnsi" w:hAnsiTheme="majorHAnsi" w:cstheme="majorHAnsi"/>
          <w:szCs w:val="26"/>
        </w:rPr>
      </w:pPr>
      <w:proofErr w:type="gramStart"/>
      <w:r w:rsidRPr="00AE2512">
        <w:rPr>
          <w:rStyle w:val="StyleUnderline"/>
          <w:rFonts w:asciiTheme="majorHAnsi" w:hAnsiTheme="majorHAnsi" w:cstheme="majorHAnsi"/>
          <w:sz w:val="26"/>
          <w:szCs w:val="26"/>
        </w:rPr>
        <w:t>The human race</w:t>
      </w:r>
      <w:proofErr w:type="gramEnd"/>
      <w:r w:rsidRPr="00AE2512">
        <w:rPr>
          <w:rStyle w:val="StyleUnderline"/>
          <w:rFonts w:asciiTheme="majorHAnsi" w:hAnsiTheme="majorHAnsi" w:cstheme="majorHAnsi"/>
          <w:sz w:val="26"/>
          <w:szCs w:val="26"/>
        </w:rPr>
        <w:t xml:space="preserve"> might go extinct </w:t>
      </w:r>
      <w:r w:rsidRPr="00AE2512">
        <w:rPr>
          <w:rFonts w:asciiTheme="majorHAnsi" w:hAnsiTheme="majorHAnsi" w:cstheme="majorHAnsi"/>
          <w:szCs w:val="26"/>
        </w:rPr>
        <w:t xml:space="preserve">from a number of causes: asteroids, </w:t>
      </w:r>
      <w:proofErr w:type="spellStart"/>
      <w:r w:rsidRPr="00AE2512">
        <w:rPr>
          <w:rFonts w:asciiTheme="majorHAnsi" w:hAnsiTheme="majorHAnsi" w:cstheme="majorHAnsi"/>
          <w:szCs w:val="26"/>
        </w:rPr>
        <w:t>supervolcanoes</w:t>
      </w:r>
      <w:proofErr w:type="spellEnd"/>
      <w:r w:rsidRPr="00AE2512">
        <w:rPr>
          <w:rFonts w:asciiTheme="majorHAnsi" w:hAnsiTheme="majorHAnsi" w:cstheme="majorHAnsi"/>
          <w:szCs w:val="26"/>
        </w:rPr>
        <w:t xml:space="preserve">, runaway climate change, pandemics, nuclear war, and the development and use of dangerous new technologies such as synthetic biology, all pose risks (even if very small) to the continued survival of the human race.184 And </w:t>
      </w:r>
      <w:r w:rsidRPr="00AE2512">
        <w:rPr>
          <w:rStyle w:val="StyleUnderline"/>
          <w:rFonts w:asciiTheme="majorHAnsi" w:hAnsiTheme="majorHAnsi" w:cstheme="majorHAnsi"/>
          <w:sz w:val="26"/>
          <w:szCs w:val="26"/>
        </w:rPr>
        <w:t xml:space="preserve">different moral views give opposing answers to question of whether this would be a </w:t>
      </w:r>
      <w:r w:rsidRPr="00AE2512">
        <w:rPr>
          <w:rFonts w:asciiTheme="majorHAnsi" w:hAnsiTheme="majorHAnsi" w:cstheme="majorHAnsi"/>
          <w:szCs w:val="26"/>
        </w:rPr>
        <w:t>good</w:t>
      </w:r>
      <w:r w:rsidRPr="00AE2512">
        <w:rPr>
          <w:rStyle w:val="StyleUnderline"/>
          <w:rFonts w:asciiTheme="majorHAnsi" w:hAnsiTheme="majorHAnsi" w:cstheme="majorHAnsi"/>
          <w:sz w:val="26"/>
          <w:szCs w:val="26"/>
        </w:rPr>
        <w:t xml:space="preserve"> </w:t>
      </w:r>
      <w:r w:rsidRPr="00AE2512">
        <w:rPr>
          <w:rFonts w:asciiTheme="majorHAnsi" w:hAnsiTheme="majorHAnsi" w:cstheme="majorHAnsi"/>
          <w:szCs w:val="26"/>
        </w:rPr>
        <w:t xml:space="preserve">or a </w:t>
      </w:r>
      <w:r w:rsidRPr="00AE2512">
        <w:rPr>
          <w:rStyle w:val="StyleUnderline"/>
          <w:rFonts w:asciiTheme="majorHAnsi" w:hAnsiTheme="majorHAnsi" w:cstheme="majorHAnsi"/>
          <w:sz w:val="26"/>
          <w:szCs w:val="26"/>
        </w:rPr>
        <w:t>bad thing</w:t>
      </w:r>
      <w:r w:rsidRPr="00AE2512">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AE2512">
        <w:rPr>
          <w:rFonts w:asciiTheme="majorHAnsi" w:hAnsiTheme="majorHAnsi" w:cstheme="majorHAnsi"/>
          <w:szCs w:val="26"/>
        </w:rPr>
        <w:t>the human race</w:t>
      </w:r>
      <w:proofErr w:type="gramEnd"/>
      <w:r w:rsidRPr="00AE2512">
        <w:rPr>
          <w:rFonts w:asciiTheme="majorHAnsi" w:hAnsiTheme="majorHAnsi" w:cstheme="majorHAnsi"/>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AE2512">
        <w:rPr>
          <w:rFonts w:asciiTheme="majorHAnsi" w:hAnsiTheme="majorHAnsi" w:cstheme="majorHAnsi"/>
          <w:szCs w:val="26"/>
        </w:rPr>
        <w:t>thing.For</w:t>
      </w:r>
      <w:proofErr w:type="spellEnd"/>
      <w:r w:rsidRPr="00AE2512">
        <w:rPr>
          <w:rFonts w:asciiTheme="majorHAnsi" w:hAnsiTheme="majorHAnsi" w:cstheme="majorHAnsi"/>
          <w:szCs w:val="26"/>
        </w:rPr>
        <w:t xml:space="preserve"> example, one might regard the prevention of </w:t>
      </w:r>
      <w:proofErr w:type="spellStart"/>
      <w:r w:rsidRPr="00AE2512">
        <w:rPr>
          <w:rFonts w:asciiTheme="majorHAnsi" w:hAnsiTheme="majorHAnsi" w:cstheme="majorHAnsi"/>
          <w:szCs w:val="26"/>
        </w:rPr>
        <w:t>bads</w:t>
      </w:r>
      <w:proofErr w:type="spellEnd"/>
      <w:r w:rsidRPr="00AE2512">
        <w:rPr>
          <w:rFonts w:asciiTheme="majorHAnsi" w:hAnsiTheme="majorHAnsi" w:cstheme="majorHAnsi"/>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AE2512">
        <w:rPr>
          <w:rFonts w:asciiTheme="majorHAnsi" w:hAnsiTheme="majorHAnsi" w:cstheme="majorHAnsi"/>
          <w:szCs w:val="26"/>
        </w:rPr>
        <w:t>bads</w:t>
      </w:r>
      <w:proofErr w:type="spellEnd"/>
      <w:r w:rsidRPr="00AE2512">
        <w:rPr>
          <w:rFonts w:asciiTheme="majorHAnsi" w:hAnsiTheme="majorHAnsi" w:cstheme="majorHAnsi"/>
          <w:szCs w:val="26"/>
        </w:rPr>
        <w:t xml:space="preserve">, such as war and genocide, as being much more important than the promotion of objective goods, such as scientific and artistic progress. If </w:t>
      </w:r>
      <w:proofErr w:type="gramStart"/>
      <w:r w:rsidRPr="00AE2512">
        <w:rPr>
          <w:rFonts w:asciiTheme="majorHAnsi" w:hAnsiTheme="majorHAnsi" w:cstheme="majorHAnsi"/>
          <w:szCs w:val="26"/>
        </w:rPr>
        <w:t>the human race</w:t>
      </w:r>
      <w:proofErr w:type="gramEnd"/>
      <w:r w:rsidRPr="00AE2512">
        <w:rPr>
          <w:rFonts w:asciiTheme="majorHAnsi" w:hAnsiTheme="majorHAnsi" w:cstheme="majorHAnsi"/>
          <w:szCs w:val="26"/>
        </w:rPr>
        <w:t xml:space="preserve"> continues its future will inevitably involve suffering as well as happiness, and objective </w:t>
      </w:r>
      <w:proofErr w:type="spellStart"/>
      <w:r w:rsidRPr="00AE2512">
        <w:rPr>
          <w:rFonts w:asciiTheme="majorHAnsi" w:hAnsiTheme="majorHAnsi" w:cstheme="majorHAnsi"/>
          <w:szCs w:val="26"/>
        </w:rPr>
        <w:t>bads</w:t>
      </w:r>
      <w:proofErr w:type="spellEnd"/>
      <w:r w:rsidRPr="00AE2512">
        <w:rPr>
          <w:rFonts w:asciiTheme="majorHAnsi" w:hAnsiTheme="majorHAnsi" w:cstheme="majorHAnsi"/>
          <w:szCs w:val="26"/>
        </w:rPr>
        <w:t xml:space="preserve"> as well as objective goods. So, if one weights the </w:t>
      </w:r>
      <w:proofErr w:type="spellStart"/>
      <w:r w:rsidRPr="00AE2512">
        <w:rPr>
          <w:rFonts w:asciiTheme="majorHAnsi" w:hAnsiTheme="majorHAnsi" w:cstheme="majorHAnsi"/>
          <w:szCs w:val="26"/>
        </w:rPr>
        <w:t>bads</w:t>
      </w:r>
      <w:proofErr w:type="spellEnd"/>
      <w:r w:rsidRPr="00AE2512">
        <w:rPr>
          <w:rFonts w:asciiTheme="majorHAnsi" w:hAnsiTheme="majorHAnsi" w:cstheme="majorHAnsi"/>
          <w:szCs w:val="26"/>
        </w:rPr>
        <w:t xml:space="preserve"> sufficiently heavily against the goods, or if one is sufficiently pessimistic about humanity’s ability to achieve good outcomes, then one will regard human extinction as a good thing.187 </w:t>
      </w:r>
      <w:r w:rsidRPr="00AE2512">
        <w:rPr>
          <w:rStyle w:val="StyleUnderline"/>
          <w:rFonts w:asciiTheme="majorHAnsi" w:hAnsiTheme="majorHAnsi" w:cstheme="majorHAnsi"/>
          <w:sz w:val="26"/>
          <w:szCs w:val="26"/>
        </w:rPr>
        <w:t xml:space="preserve">However, even if we believe in a moral view </w:t>
      </w:r>
      <w:r w:rsidRPr="00AE2512">
        <w:rPr>
          <w:rFonts w:asciiTheme="majorHAnsi" w:hAnsiTheme="majorHAnsi" w:cstheme="majorHAnsi"/>
          <w:szCs w:val="26"/>
        </w:rPr>
        <w:t xml:space="preserve">according to </w:t>
      </w:r>
      <w:r w:rsidRPr="00AE2512">
        <w:rPr>
          <w:rStyle w:val="StyleUnderline"/>
          <w:rFonts w:asciiTheme="majorHAnsi" w:hAnsiTheme="majorHAnsi" w:cstheme="majorHAnsi"/>
          <w:sz w:val="26"/>
          <w:szCs w:val="26"/>
        </w:rPr>
        <w:t xml:space="preserve">which human extinction would be a good thing, </w:t>
      </w:r>
      <w:r w:rsidRPr="00AE2512">
        <w:rPr>
          <w:rStyle w:val="StyleUnderline"/>
          <w:rFonts w:asciiTheme="majorHAnsi" w:hAnsiTheme="majorHAnsi" w:cstheme="majorHAnsi"/>
          <w:sz w:val="26"/>
          <w:szCs w:val="26"/>
          <w:highlight w:val="green"/>
        </w:rPr>
        <w:t xml:space="preserve">we </w:t>
      </w:r>
      <w:r w:rsidRPr="00AE2512">
        <w:rPr>
          <w:rStyle w:val="StyleUnderline"/>
          <w:rFonts w:asciiTheme="majorHAnsi" w:hAnsiTheme="majorHAnsi" w:cstheme="majorHAnsi"/>
          <w:sz w:val="26"/>
          <w:szCs w:val="26"/>
        </w:rPr>
        <w:t xml:space="preserve">still </w:t>
      </w:r>
      <w:r w:rsidRPr="00AE2512">
        <w:rPr>
          <w:rStyle w:val="StyleUnderline"/>
          <w:rFonts w:asciiTheme="majorHAnsi" w:hAnsiTheme="majorHAnsi" w:cstheme="majorHAnsi"/>
          <w:sz w:val="26"/>
          <w:szCs w:val="26"/>
          <w:highlight w:val="green"/>
        </w:rPr>
        <w:t xml:space="preserve">have </w:t>
      </w:r>
      <w:r w:rsidRPr="00AE2512">
        <w:rPr>
          <w:rStyle w:val="Emphasis"/>
          <w:rFonts w:asciiTheme="majorHAnsi" w:hAnsiTheme="majorHAnsi" w:cstheme="majorHAnsi"/>
        </w:rPr>
        <w:t xml:space="preserve">strong </w:t>
      </w:r>
      <w:r w:rsidRPr="00AE2512">
        <w:rPr>
          <w:rStyle w:val="Emphasis"/>
          <w:rFonts w:asciiTheme="majorHAnsi" w:hAnsiTheme="majorHAnsi" w:cstheme="majorHAnsi"/>
          <w:highlight w:val="green"/>
        </w:rPr>
        <w:t xml:space="preserve">reason to prevent </w:t>
      </w:r>
      <w:r w:rsidRPr="00AE2512">
        <w:rPr>
          <w:rStyle w:val="Emphasis"/>
          <w:rFonts w:asciiTheme="majorHAnsi" w:hAnsiTheme="majorHAnsi" w:cstheme="majorHAnsi"/>
        </w:rPr>
        <w:t xml:space="preserve">near-term human </w:t>
      </w:r>
      <w:r w:rsidRPr="00AE2512">
        <w:rPr>
          <w:rStyle w:val="Emphasis"/>
          <w:rFonts w:asciiTheme="majorHAnsi" w:hAnsiTheme="majorHAnsi" w:cstheme="majorHAnsi"/>
          <w:highlight w:val="green"/>
        </w:rPr>
        <w:t>extinction</w:t>
      </w:r>
      <w:r w:rsidRPr="00AE2512">
        <w:rPr>
          <w:rFonts w:asciiTheme="majorHAnsi" w:hAnsiTheme="majorHAnsi" w:cstheme="majorHAnsi"/>
          <w:szCs w:val="26"/>
        </w:rPr>
        <w:t xml:space="preserve">. To see this, we must note three points. </w:t>
      </w:r>
      <w:r w:rsidRPr="00AE2512">
        <w:rPr>
          <w:rStyle w:val="StyleUnderline"/>
          <w:rFonts w:asciiTheme="majorHAnsi" w:hAnsiTheme="majorHAnsi" w:cstheme="majorHAnsi"/>
          <w:sz w:val="26"/>
          <w:szCs w:val="26"/>
        </w:rPr>
        <w:t>First</w:t>
      </w:r>
      <w:r w:rsidRPr="00AE2512">
        <w:rPr>
          <w:rFonts w:asciiTheme="majorHAnsi" w:hAnsiTheme="majorHAnsi" w:cstheme="majorHAnsi"/>
          <w:szCs w:val="26"/>
        </w:rPr>
        <w:t xml:space="preserve">, we should note that the </w:t>
      </w:r>
      <w:r w:rsidRPr="00AE2512">
        <w:rPr>
          <w:rStyle w:val="StyleUnderline"/>
          <w:rFonts w:asciiTheme="majorHAnsi" w:hAnsiTheme="majorHAnsi" w:cstheme="majorHAnsi"/>
          <w:sz w:val="26"/>
          <w:szCs w:val="26"/>
        </w:rPr>
        <w:t>extinction</w:t>
      </w:r>
      <w:r w:rsidRPr="00AE2512">
        <w:rPr>
          <w:rFonts w:asciiTheme="majorHAnsi" w:hAnsiTheme="majorHAnsi" w:cstheme="majorHAnsi"/>
          <w:szCs w:val="26"/>
        </w:rPr>
        <w:t xml:space="preserve"> of </w:t>
      </w:r>
      <w:proofErr w:type="gramStart"/>
      <w:r w:rsidRPr="00AE2512">
        <w:rPr>
          <w:rFonts w:asciiTheme="majorHAnsi" w:hAnsiTheme="majorHAnsi" w:cstheme="majorHAnsi"/>
          <w:szCs w:val="26"/>
        </w:rPr>
        <w:t>the human race</w:t>
      </w:r>
      <w:proofErr w:type="gramEnd"/>
      <w:r w:rsidRPr="00AE2512">
        <w:rPr>
          <w:rFonts w:asciiTheme="majorHAnsi" w:hAnsiTheme="majorHAnsi" w:cstheme="majorHAnsi"/>
          <w:szCs w:val="26"/>
        </w:rPr>
        <w:t xml:space="preserve"> </w:t>
      </w:r>
      <w:r w:rsidRPr="00AE2512">
        <w:rPr>
          <w:rStyle w:val="StyleUnderline"/>
          <w:rFonts w:asciiTheme="majorHAnsi" w:hAnsiTheme="majorHAnsi" w:cstheme="majorHAnsi"/>
          <w:sz w:val="26"/>
          <w:szCs w:val="26"/>
        </w:rPr>
        <w:t xml:space="preserve">is </w:t>
      </w:r>
      <w:r w:rsidRPr="00AE2512">
        <w:rPr>
          <w:rFonts w:asciiTheme="majorHAnsi" w:hAnsiTheme="majorHAnsi" w:cstheme="majorHAnsi"/>
          <w:szCs w:val="26"/>
        </w:rPr>
        <w:t xml:space="preserve">an </w:t>
      </w:r>
      <w:r w:rsidRPr="00AE2512">
        <w:rPr>
          <w:rStyle w:val="StyleUnderline"/>
          <w:rFonts w:asciiTheme="majorHAnsi" w:hAnsiTheme="majorHAnsi" w:cstheme="majorHAnsi"/>
          <w:sz w:val="26"/>
          <w:szCs w:val="26"/>
          <w:highlight w:val="green"/>
        </w:rPr>
        <w:t xml:space="preserve">extremely </w:t>
      </w:r>
      <w:r w:rsidRPr="00AE2512">
        <w:rPr>
          <w:rStyle w:val="Emphasis"/>
          <w:rFonts w:asciiTheme="majorHAnsi" w:hAnsiTheme="majorHAnsi" w:cstheme="majorHAnsi"/>
          <w:highlight w:val="green"/>
        </w:rPr>
        <w:t>high stakes</w:t>
      </w:r>
      <w:r w:rsidRPr="00AE2512">
        <w:rPr>
          <w:rFonts w:asciiTheme="majorHAnsi" w:hAnsiTheme="majorHAnsi" w:cstheme="majorHAnsi"/>
          <w:szCs w:val="26"/>
        </w:rPr>
        <w:t xml:space="preserve"> moral issue. Humanity could be around for a very long time: if humans survive </w:t>
      </w:r>
      <w:proofErr w:type="gramStart"/>
      <w:r w:rsidRPr="00AE2512">
        <w:rPr>
          <w:rFonts w:asciiTheme="majorHAnsi" w:hAnsiTheme="majorHAnsi" w:cstheme="majorHAnsi"/>
          <w:szCs w:val="26"/>
        </w:rPr>
        <w:t>as long as</w:t>
      </w:r>
      <w:proofErr w:type="gramEnd"/>
      <w:r w:rsidRPr="00AE2512">
        <w:rPr>
          <w:rFonts w:asciiTheme="majorHAnsi" w:hAnsiTheme="majorHAnsi" w:cstheme="majorHAnsi"/>
          <w:szCs w:val="26"/>
        </w:rPr>
        <w:t xml:space="preserve"> the median mammal species, we will last another two million years. On this estimate, </w:t>
      </w:r>
      <w:r w:rsidRPr="00AE2512">
        <w:rPr>
          <w:rStyle w:val="StyleUnderline"/>
          <w:rFonts w:asciiTheme="majorHAnsi" w:hAnsiTheme="majorHAnsi" w:cstheme="majorHAnsi"/>
          <w:sz w:val="26"/>
          <w:szCs w:val="26"/>
        </w:rPr>
        <w:t xml:space="preserve">the number of humans in existence </w:t>
      </w:r>
      <w:r w:rsidRPr="00AE2512">
        <w:rPr>
          <w:rFonts w:asciiTheme="majorHAnsi" w:hAnsiTheme="majorHAnsi" w:cstheme="majorHAnsi"/>
          <w:szCs w:val="26"/>
        </w:rPr>
        <w:t>in the</w:t>
      </w:r>
      <w:r w:rsidRPr="00AE2512">
        <w:rPr>
          <w:rStyle w:val="StyleUnderline"/>
          <w:rFonts w:asciiTheme="majorHAnsi" w:hAnsiTheme="majorHAnsi" w:cstheme="majorHAnsi"/>
          <w:sz w:val="26"/>
          <w:szCs w:val="26"/>
        </w:rPr>
        <w:t xml:space="preserve"> </w:t>
      </w:r>
      <w:proofErr w:type="spellStart"/>
      <w:proofErr w:type="gramStart"/>
      <w:r w:rsidRPr="00AE2512">
        <w:rPr>
          <w:rFonts w:asciiTheme="majorHAnsi" w:hAnsiTheme="majorHAnsi" w:cstheme="majorHAnsi"/>
          <w:szCs w:val="26"/>
        </w:rPr>
        <w:t>The</w:t>
      </w:r>
      <w:proofErr w:type="spellEnd"/>
      <w:proofErr w:type="gramEnd"/>
      <w:r w:rsidRPr="00AE2512">
        <w:rPr>
          <w:rFonts w:asciiTheme="majorHAnsi" w:hAnsiTheme="majorHAnsi" w:cstheme="majorHAnsi"/>
          <w:szCs w:val="26"/>
        </w:rPr>
        <w:t xml:space="preserve"> future, </w:t>
      </w:r>
      <w:r w:rsidRPr="00AE2512">
        <w:rPr>
          <w:rStyle w:val="StyleUnderline"/>
          <w:rFonts w:asciiTheme="majorHAnsi" w:hAnsiTheme="majorHAnsi" w:cstheme="majorHAnsi"/>
          <w:sz w:val="26"/>
          <w:szCs w:val="26"/>
        </w:rPr>
        <w:t>given that we don’t go extinct</w:t>
      </w:r>
      <w:r w:rsidRPr="00AE2512">
        <w:rPr>
          <w:rFonts w:asciiTheme="majorHAnsi" w:hAnsiTheme="majorHAnsi" w:cstheme="majorHAnsi"/>
          <w:szCs w:val="26"/>
        </w:rPr>
        <w:t xml:space="preserve"> any time soon, </w:t>
      </w:r>
      <w:r w:rsidRPr="00AE2512">
        <w:rPr>
          <w:rStyle w:val="StyleUnderline"/>
          <w:rFonts w:asciiTheme="majorHAnsi" w:hAnsiTheme="majorHAnsi" w:cstheme="majorHAnsi"/>
          <w:sz w:val="26"/>
          <w:szCs w:val="26"/>
        </w:rPr>
        <w:t xml:space="preserve">would be </w:t>
      </w:r>
      <w:r w:rsidRPr="00AE2512">
        <w:rPr>
          <w:rStyle w:val="Emphasis"/>
          <w:rFonts w:asciiTheme="majorHAnsi" w:hAnsiTheme="majorHAnsi" w:cstheme="majorHAnsi"/>
          <w:highlight w:val="green"/>
        </w:rPr>
        <w:t>2×10^14</w:t>
      </w:r>
      <w:r w:rsidRPr="00AE2512">
        <w:rPr>
          <w:rFonts w:asciiTheme="majorHAnsi" w:hAnsiTheme="majorHAnsi" w:cstheme="majorHAnsi"/>
          <w:szCs w:val="26"/>
        </w:rPr>
        <w:t xml:space="preserve">. </w:t>
      </w:r>
      <w:proofErr w:type="gramStart"/>
      <w:r w:rsidRPr="00AE2512">
        <w:rPr>
          <w:rStyle w:val="StyleUnderline"/>
          <w:rFonts w:asciiTheme="majorHAnsi" w:hAnsiTheme="majorHAnsi" w:cstheme="majorHAnsi"/>
          <w:sz w:val="26"/>
          <w:szCs w:val="26"/>
        </w:rPr>
        <w:t>So</w:t>
      </w:r>
      <w:proofErr w:type="gramEnd"/>
      <w:r w:rsidRPr="00AE2512">
        <w:rPr>
          <w:rStyle w:val="StyleUnderline"/>
          <w:rFonts w:asciiTheme="majorHAnsi" w:hAnsiTheme="majorHAnsi" w:cstheme="majorHAnsi"/>
          <w:sz w:val="26"/>
          <w:szCs w:val="26"/>
        </w:rPr>
        <w:t xml:space="preserve"> if it is good to bring new people </w:t>
      </w:r>
      <w:r w:rsidRPr="00AE2512">
        <w:rPr>
          <w:rStyle w:val="StyleUnderline"/>
          <w:rFonts w:asciiTheme="majorHAnsi" w:hAnsiTheme="majorHAnsi" w:cstheme="majorHAnsi"/>
          <w:sz w:val="26"/>
          <w:szCs w:val="26"/>
        </w:rPr>
        <w:lastRenderedPageBreak/>
        <w:t xml:space="preserve">into existence, then it’s very good to prevent </w:t>
      </w:r>
      <w:r w:rsidRPr="00AE2512">
        <w:rPr>
          <w:rFonts w:asciiTheme="majorHAnsi" w:hAnsiTheme="majorHAnsi" w:cstheme="majorHAnsi"/>
          <w:szCs w:val="26"/>
        </w:rPr>
        <w:t>human</w:t>
      </w:r>
      <w:r w:rsidRPr="00AE2512">
        <w:rPr>
          <w:rStyle w:val="StyleUnderline"/>
          <w:rFonts w:asciiTheme="majorHAnsi" w:hAnsiTheme="majorHAnsi" w:cstheme="majorHAnsi"/>
          <w:sz w:val="26"/>
          <w:szCs w:val="26"/>
        </w:rPr>
        <w:t xml:space="preserve"> extinction. Second</w:t>
      </w:r>
      <w:r w:rsidRPr="00AE2512">
        <w:rPr>
          <w:rFonts w:asciiTheme="majorHAnsi" w:hAnsiTheme="majorHAnsi" w:cstheme="majorHAnsi"/>
          <w:szCs w:val="26"/>
        </w:rPr>
        <w:t xml:space="preserve">, human </w:t>
      </w:r>
      <w:r w:rsidRPr="00AE2512">
        <w:rPr>
          <w:rStyle w:val="Emphasis"/>
          <w:rFonts w:asciiTheme="majorHAnsi" w:hAnsiTheme="majorHAnsi" w:cstheme="majorHAnsi"/>
          <w:highlight w:val="green"/>
        </w:rPr>
        <w:t>extinction is</w:t>
      </w:r>
      <w:r w:rsidRPr="00AE2512">
        <w:rPr>
          <w:rStyle w:val="Emphasis"/>
          <w:rFonts w:asciiTheme="majorHAnsi" w:hAnsiTheme="majorHAnsi" w:cstheme="majorHAnsi"/>
        </w:rPr>
        <w:t xml:space="preserve"> by its nature an </w:t>
      </w:r>
      <w:r w:rsidRPr="00AE2512">
        <w:rPr>
          <w:rStyle w:val="Emphasis"/>
          <w:rFonts w:asciiTheme="majorHAnsi" w:hAnsiTheme="majorHAnsi" w:cstheme="majorHAnsi"/>
          <w:highlight w:val="green"/>
        </w:rPr>
        <w:t>irreversible</w:t>
      </w:r>
      <w:r w:rsidRPr="00AE2512">
        <w:rPr>
          <w:rStyle w:val="Emphasis"/>
          <w:rFonts w:asciiTheme="majorHAnsi" w:hAnsiTheme="majorHAnsi" w:cstheme="majorHAnsi"/>
        </w:rPr>
        <w:t xml:space="preserve"> scenario</w:t>
      </w:r>
      <w:r w:rsidRPr="00AE2512">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AE2512">
        <w:rPr>
          <w:rFonts w:asciiTheme="majorHAnsi" w:hAnsiTheme="majorHAnsi" w:cstheme="majorHAnsi"/>
          <w:szCs w:val="26"/>
        </w:rPr>
        <w:t>at a later date</w:t>
      </w:r>
      <w:proofErr w:type="gramEnd"/>
      <w:r w:rsidRPr="00AE2512">
        <w:rPr>
          <w:rFonts w:asciiTheme="majorHAnsi" w:hAnsiTheme="majorHAnsi" w:cstheme="majorHAnsi"/>
          <w:szCs w:val="26"/>
        </w:rPr>
        <w:t xml:space="preserve">. </w:t>
      </w:r>
      <w:r w:rsidRPr="00AE2512">
        <w:rPr>
          <w:rStyle w:val="StyleUnderline"/>
          <w:rFonts w:asciiTheme="majorHAnsi" w:hAnsiTheme="majorHAnsi" w:cstheme="majorHAnsi"/>
          <w:sz w:val="26"/>
          <w:szCs w:val="26"/>
        </w:rPr>
        <w:t>Third, we should expect</w:t>
      </w:r>
      <w:r w:rsidRPr="00AE2512">
        <w:rPr>
          <w:rFonts w:asciiTheme="majorHAnsi" w:hAnsiTheme="majorHAnsi" w:cstheme="majorHAnsi"/>
          <w:szCs w:val="26"/>
        </w:rPr>
        <w:t xml:space="preserve"> ourselves </w:t>
      </w:r>
      <w:r w:rsidRPr="00AE2512">
        <w:rPr>
          <w:rStyle w:val="StyleUnderline"/>
          <w:rFonts w:asciiTheme="majorHAnsi" w:hAnsiTheme="majorHAnsi" w:cstheme="majorHAnsi"/>
          <w:sz w:val="26"/>
          <w:szCs w:val="26"/>
        </w:rPr>
        <w:t>to progress, morally</w:t>
      </w:r>
      <w:r w:rsidRPr="00AE2512">
        <w:rPr>
          <w:rFonts w:asciiTheme="majorHAnsi" w:hAnsiTheme="majorHAnsi" w:cstheme="majorHAnsi"/>
          <w:szCs w:val="26"/>
        </w:rPr>
        <w:t xml:space="preserve">, over the next few centuries, </w:t>
      </w:r>
      <w:r w:rsidRPr="00AE2512">
        <w:rPr>
          <w:rStyle w:val="StyleUnderline"/>
          <w:rFonts w:asciiTheme="majorHAnsi" w:hAnsiTheme="majorHAnsi" w:cstheme="majorHAnsi"/>
          <w:sz w:val="26"/>
          <w:szCs w:val="26"/>
        </w:rPr>
        <w:t>as we have</w:t>
      </w:r>
      <w:r w:rsidRPr="00AE2512">
        <w:rPr>
          <w:rFonts w:asciiTheme="majorHAnsi" w:hAnsiTheme="majorHAnsi" w:cstheme="majorHAnsi"/>
          <w:szCs w:val="26"/>
        </w:rPr>
        <w:t xml:space="preserve"> progressed </w:t>
      </w:r>
      <w:r w:rsidRPr="00AE2512">
        <w:rPr>
          <w:rStyle w:val="StyleUnderline"/>
          <w:rFonts w:asciiTheme="majorHAnsi" w:hAnsiTheme="majorHAnsi" w:cstheme="majorHAnsi"/>
          <w:sz w:val="26"/>
          <w:szCs w:val="26"/>
        </w:rPr>
        <w:t>in the past.</w:t>
      </w:r>
      <w:r w:rsidRPr="00AE2512">
        <w:rPr>
          <w:rFonts w:asciiTheme="majorHAnsi" w:hAnsiTheme="majorHAnsi" w:cstheme="majorHAnsi"/>
          <w:szCs w:val="26"/>
        </w:rPr>
        <w:t xml:space="preserve"> </w:t>
      </w:r>
      <w:proofErr w:type="gramStart"/>
      <w:r w:rsidRPr="00AE2512">
        <w:rPr>
          <w:rFonts w:asciiTheme="majorHAnsi" w:hAnsiTheme="majorHAnsi" w:cstheme="majorHAnsi"/>
          <w:szCs w:val="26"/>
        </w:rPr>
        <w:t>So</w:t>
      </w:r>
      <w:proofErr w:type="gramEnd"/>
      <w:r w:rsidRPr="00AE2512">
        <w:rPr>
          <w:rFonts w:asciiTheme="majorHAnsi" w:hAnsiTheme="majorHAnsi" w:cstheme="majorHAnsi"/>
          <w:szCs w:val="26"/>
        </w:rPr>
        <w:t xml:space="preserve"> we should expect that </w:t>
      </w:r>
      <w:r w:rsidRPr="00AE2512">
        <w:rPr>
          <w:rStyle w:val="StyleUnderline"/>
          <w:rFonts w:asciiTheme="majorHAnsi" w:hAnsiTheme="majorHAnsi" w:cstheme="majorHAnsi"/>
          <w:sz w:val="26"/>
          <w:szCs w:val="26"/>
          <w:highlight w:val="green"/>
        </w:rPr>
        <w:t xml:space="preserve">in </w:t>
      </w:r>
      <w:r w:rsidRPr="00AE2512">
        <w:rPr>
          <w:rStyle w:val="StyleUnderline"/>
          <w:rFonts w:asciiTheme="majorHAnsi" w:hAnsiTheme="majorHAnsi" w:cstheme="majorHAnsi"/>
          <w:sz w:val="26"/>
          <w:szCs w:val="26"/>
        </w:rPr>
        <w:t xml:space="preserve">a few centuries’ </w:t>
      </w:r>
      <w:r w:rsidRPr="00AE2512">
        <w:rPr>
          <w:rStyle w:val="StyleUnderline"/>
          <w:rFonts w:asciiTheme="majorHAnsi" w:hAnsiTheme="majorHAnsi" w:cstheme="majorHAnsi"/>
          <w:sz w:val="26"/>
          <w:szCs w:val="26"/>
          <w:highlight w:val="green"/>
        </w:rPr>
        <w:t xml:space="preserve">time we will have </w:t>
      </w:r>
      <w:r w:rsidRPr="00AE2512">
        <w:rPr>
          <w:rStyle w:val="Emphasis"/>
          <w:rFonts w:asciiTheme="majorHAnsi" w:hAnsiTheme="majorHAnsi" w:cstheme="majorHAnsi"/>
          <w:highlight w:val="green"/>
        </w:rPr>
        <w:t>better evidence about how to evaluate</w:t>
      </w:r>
      <w:r w:rsidRPr="00AE2512">
        <w:rPr>
          <w:rStyle w:val="Emphasis"/>
          <w:rFonts w:asciiTheme="majorHAnsi" w:hAnsiTheme="majorHAnsi" w:cstheme="majorHAnsi"/>
        </w:rPr>
        <w:t xml:space="preserve"> human </w:t>
      </w:r>
      <w:r w:rsidRPr="00AE2512">
        <w:rPr>
          <w:rStyle w:val="Emphasis"/>
          <w:rFonts w:asciiTheme="majorHAnsi" w:hAnsiTheme="majorHAnsi" w:cstheme="majorHAnsi"/>
          <w:highlight w:val="green"/>
        </w:rPr>
        <w:t>extinction</w:t>
      </w:r>
      <w:r w:rsidRPr="00AE2512">
        <w:rPr>
          <w:rFonts w:asciiTheme="majorHAnsi" w:hAnsiTheme="majorHAnsi" w:cstheme="majorHAnsi"/>
          <w:szCs w:val="26"/>
        </w:rPr>
        <w:t xml:space="preserve"> than we currently have. Given these three factors, it would be better to prevent the near-term extinction of </w:t>
      </w:r>
      <w:proofErr w:type="gramStart"/>
      <w:r w:rsidRPr="00AE2512">
        <w:rPr>
          <w:rFonts w:asciiTheme="majorHAnsi" w:hAnsiTheme="majorHAnsi" w:cstheme="majorHAnsi"/>
          <w:szCs w:val="26"/>
        </w:rPr>
        <w:t>the human race</w:t>
      </w:r>
      <w:proofErr w:type="gramEnd"/>
      <w:r w:rsidRPr="00AE2512">
        <w:rPr>
          <w:rFonts w:asciiTheme="majorHAnsi" w:hAnsiTheme="majorHAnsi" w:cstheme="majorHAnsi"/>
          <w:szCs w:val="26"/>
        </w:rPr>
        <w:t xml:space="preserve">, even if we thought that the extinction of the human race would actually be a very good thing. To make this concrete, I’ll give the following simple but illustrative model. </w:t>
      </w:r>
      <w:r w:rsidRPr="00AE2512">
        <w:rPr>
          <w:rStyle w:val="StyleUnderline"/>
          <w:rFonts w:asciiTheme="majorHAnsi" w:hAnsiTheme="majorHAnsi" w:cstheme="majorHAnsi"/>
          <w:sz w:val="26"/>
          <w:szCs w:val="26"/>
        </w:rPr>
        <w:t>Suppose that we have</w:t>
      </w:r>
      <w:r w:rsidRPr="00AE2512">
        <w:rPr>
          <w:rFonts w:asciiTheme="majorHAnsi" w:hAnsiTheme="majorHAnsi" w:cstheme="majorHAnsi"/>
          <w:szCs w:val="26"/>
        </w:rPr>
        <w:t xml:space="preserve"> 0.8 credence that it is a bad thing to produce new people, and </w:t>
      </w:r>
      <w:r w:rsidRPr="00AE2512">
        <w:rPr>
          <w:rStyle w:val="StyleUnderline"/>
          <w:rFonts w:asciiTheme="majorHAnsi" w:hAnsiTheme="majorHAnsi" w:cstheme="majorHAnsi"/>
          <w:sz w:val="26"/>
          <w:szCs w:val="26"/>
        </w:rPr>
        <w:t>0.2</w:t>
      </w:r>
      <w:r w:rsidRPr="00AE2512">
        <w:rPr>
          <w:rFonts w:asciiTheme="majorHAnsi" w:hAnsiTheme="majorHAnsi" w:cstheme="majorHAnsi"/>
          <w:szCs w:val="26"/>
        </w:rPr>
        <w:t xml:space="preserve"> </w:t>
      </w:r>
      <w:r w:rsidRPr="00AE2512">
        <w:rPr>
          <w:rStyle w:val="StyleUnderline"/>
          <w:rFonts w:asciiTheme="majorHAnsi" w:hAnsiTheme="majorHAnsi" w:cstheme="majorHAnsi"/>
          <w:sz w:val="26"/>
          <w:szCs w:val="26"/>
        </w:rPr>
        <w:t>certain that it’s a good thing to produce new people</w:t>
      </w:r>
      <w:r w:rsidRPr="00AE2512">
        <w:rPr>
          <w:rFonts w:asciiTheme="majorHAnsi" w:hAnsiTheme="majorHAnsi" w:cstheme="majorHAnsi"/>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AE2512">
        <w:rPr>
          <w:rFonts w:asciiTheme="majorHAnsi" w:hAnsiTheme="majorHAnsi" w:cstheme="majorHAnsi"/>
          <w:szCs w:val="26"/>
        </w:rPr>
        <w:t>future, if</w:t>
      </w:r>
      <w:proofErr w:type="gramEnd"/>
      <w:r w:rsidRPr="00AE2512">
        <w:rPr>
          <w:rFonts w:asciiTheme="majorHAnsi" w:hAnsiTheme="majorHAnsi" w:cstheme="majorHAnsi"/>
          <w:szCs w:val="26"/>
        </w:rPr>
        <w:t xml:space="preserve"> we avoid near-term human extinction. Given our stipulated </w:t>
      </w:r>
      <w:proofErr w:type="spellStart"/>
      <w:r w:rsidRPr="00AE2512">
        <w:rPr>
          <w:rFonts w:asciiTheme="majorHAnsi" w:hAnsiTheme="majorHAnsi" w:cstheme="majorHAnsi"/>
          <w:szCs w:val="26"/>
        </w:rPr>
        <w:t>credences</w:t>
      </w:r>
      <w:proofErr w:type="spellEnd"/>
      <w:r w:rsidRPr="00AE2512">
        <w:rPr>
          <w:rFonts w:asciiTheme="majorHAnsi" w:hAnsiTheme="majorHAnsi" w:cstheme="majorHAnsi"/>
          <w:szCs w:val="26"/>
        </w:rPr>
        <w:t>, the expected benefit of letting the human race go extinct now would be (.8-.</w:t>
      </w:r>
      <w:proofErr w:type="gramStart"/>
      <w:r w:rsidRPr="00AE2512">
        <w:rPr>
          <w:rFonts w:asciiTheme="majorHAnsi" w:hAnsiTheme="majorHAnsi" w:cstheme="majorHAnsi"/>
          <w:szCs w:val="26"/>
        </w:rPr>
        <w:t>2)×</w:t>
      </w:r>
      <w:proofErr w:type="gramEnd"/>
      <w:r w:rsidRPr="00AE2512">
        <w:rPr>
          <w:rFonts w:asciiTheme="majorHAnsi" w:hAnsiTheme="majorHAnsi" w:cstheme="majorHAnsi"/>
          <w:szCs w:val="26"/>
        </w:rPr>
        <w:t>(2×10^14) = 1.2×(10^14). Suppose that,</w:t>
      </w:r>
      <w:r w:rsidRPr="00AE2512">
        <w:rPr>
          <w:rStyle w:val="StyleUnderline"/>
          <w:rFonts w:asciiTheme="majorHAnsi" w:hAnsiTheme="majorHAnsi" w:cstheme="majorHAnsi"/>
          <w:sz w:val="26"/>
          <w:szCs w:val="26"/>
        </w:rPr>
        <w:t xml:space="preserve"> </w:t>
      </w:r>
      <w:r w:rsidRPr="00AE2512">
        <w:rPr>
          <w:rStyle w:val="StyleUnderline"/>
          <w:rFonts w:asciiTheme="majorHAnsi" w:hAnsiTheme="majorHAnsi" w:cstheme="majorHAnsi"/>
          <w:sz w:val="26"/>
          <w:szCs w:val="26"/>
          <w:highlight w:val="green"/>
        </w:rPr>
        <w:t>if we</w:t>
      </w:r>
      <w:r w:rsidRPr="00AE2512">
        <w:rPr>
          <w:rStyle w:val="StyleUnderline"/>
          <w:rFonts w:asciiTheme="majorHAnsi" w:hAnsiTheme="majorHAnsi" w:cstheme="majorHAnsi"/>
          <w:sz w:val="26"/>
          <w:szCs w:val="26"/>
        </w:rPr>
        <w:t xml:space="preserve"> </w:t>
      </w:r>
      <w:r w:rsidRPr="00AE2512">
        <w:rPr>
          <w:rFonts w:asciiTheme="majorHAnsi" w:hAnsiTheme="majorHAnsi" w:cstheme="majorHAnsi"/>
          <w:szCs w:val="26"/>
        </w:rPr>
        <w:t xml:space="preserve">let </w:t>
      </w:r>
      <w:proofErr w:type="gramStart"/>
      <w:r w:rsidRPr="00AE2512">
        <w:rPr>
          <w:rFonts w:asciiTheme="majorHAnsi" w:hAnsiTheme="majorHAnsi" w:cstheme="majorHAnsi"/>
          <w:szCs w:val="26"/>
        </w:rPr>
        <w:t>the human race</w:t>
      </w:r>
      <w:proofErr w:type="gramEnd"/>
      <w:r w:rsidRPr="00AE2512">
        <w:rPr>
          <w:rFonts w:asciiTheme="majorHAnsi" w:hAnsiTheme="majorHAnsi" w:cstheme="majorHAnsi"/>
          <w:szCs w:val="26"/>
        </w:rPr>
        <w:t xml:space="preserve"> continue and</w:t>
      </w:r>
      <w:r w:rsidRPr="00AE2512">
        <w:rPr>
          <w:rStyle w:val="StyleUnderline"/>
          <w:rFonts w:asciiTheme="majorHAnsi" w:hAnsiTheme="majorHAnsi" w:cstheme="majorHAnsi"/>
          <w:sz w:val="26"/>
          <w:szCs w:val="26"/>
        </w:rPr>
        <w:t xml:space="preserve"> </w:t>
      </w:r>
      <w:r w:rsidRPr="00AE2512">
        <w:rPr>
          <w:rStyle w:val="StyleUnderline"/>
          <w:rFonts w:asciiTheme="majorHAnsi" w:hAnsiTheme="majorHAnsi" w:cstheme="majorHAnsi"/>
          <w:sz w:val="26"/>
          <w:szCs w:val="26"/>
          <w:highlight w:val="green"/>
        </w:rPr>
        <w:t>did research</w:t>
      </w:r>
      <w:r w:rsidRPr="00AE2512">
        <w:rPr>
          <w:rStyle w:val="StyleUnderline"/>
          <w:rFonts w:asciiTheme="majorHAnsi" w:hAnsiTheme="majorHAnsi" w:cstheme="majorHAnsi"/>
          <w:sz w:val="26"/>
          <w:szCs w:val="26"/>
        </w:rPr>
        <w:t xml:space="preserve"> for 300 years, </w:t>
      </w:r>
      <w:r w:rsidRPr="00AE2512">
        <w:rPr>
          <w:rStyle w:val="StyleUnderline"/>
          <w:rFonts w:asciiTheme="majorHAnsi" w:hAnsiTheme="majorHAnsi" w:cstheme="majorHAnsi"/>
          <w:sz w:val="26"/>
          <w:szCs w:val="26"/>
          <w:highlight w:val="green"/>
        </w:rPr>
        <w:t xml:space="preserve">we would know </w:t>
      </w:r>
      <w:r w:rsidRPr="00AE2512">
        <w:rPr>
          <w:rStyle w:val="Emphasis"/>
          <w:rFonts w:asciiTheme="majorHAnsi" w:hAnsiTheme="majorHAnsi" w:cstheme="majorHAnsi"/>
          <w:highlight w:val="green"/>
        </w:rPr>
        <w:t>for certain</w:t>
      </w:r>
      <w:r w:rsidRPr="00AE2512">
        <w:rPr>
          <w:rStyle w:val="StyleUnderline"/>
          <w:rFonts w:asciiTheme="majorHAnsi" w:hAnsiTheme="majorHAnsi" w:cstheme="majorHAnsi"/>
          <w:sz w:val="26"/>
          <w:szCs w:val="26"/>
          <w:highlight w:val="green"/>
        </w:rPr>
        <w:t xml:space="preserve"> whether </w:t>
      </w:r>
      <w:r w:rsidRPr="00AE2512">
        <w:rPr>
          <w:rStyle w:val="StyleUnderline"/>
          <w:rFonts w:asciiTheme="majorHAnsi" w:hAnsiTheme="majorHAnsi" w:cstheme="majorHAnsi"/>
          <w:sz w:val="26"/>
          <w:szCs w:val="26"/>
        </w:rPr>
        <w:t xml:space="preserve">or not additional </w:t>
      </w:r>
      <w:r w:rsidRPr="00AE2512">
        <w:rPr>
          <w:rStyle w:val="StyleUnderline"/>
          <w:rFonts w:asciiTheme="majorHAnsi" w:hAnsiTheme="majorHAnsi" w:cstheme="majorHAnsi"/>
          <w:sz w:val="26"/>
          <w:szCs w:val="26"/>
          <w:highlight w:val="green"/>
        </w:rPr>
        <w:t>people</w:t>
      </w:r>
      <w:r w:rsidRPr="00AE2512">
        <w:rPr>
          <w:rStyle w:val="StyleUnderline"/>
          <w:rFonts w:asciiTheme="majorHAnsi" w:hAnsiTheme="majorHAnsi" w:cstheme="majorHAnsi"/>
          <w:sz w:val="26"/>
          <w:szCs w:val="26"/>
        </w:rPr>
        <w:t xml:space="preserve"> are of </w:t>
      </w:r>
      <w:r w:rsidRPr="00AE2512">
        <w:rPr>
          <w:rStyle w:val="Emphasis"/>
          <w:rFonts w:asciiTheme="majorHAnsi" w:hAnsiTheme="majorHAnsi" w:cstheme="majorHAnsi"/>
          <w:highlight w:val="green"/>
        </w:rPr>
        <w:t>positive</w:t>
      </w:r>
      <w:r w:rsidRPr="00AE2512">
        <w:rPr>
          <w:rStyle w:val="Emphasis"/>
          <w:rFonts w:asciiTheme="majorHAnsi" w:hAnsiTheme="majorHAnsi" w:cstheme="majorHAnsi"/>
        </w:rPr>
        <w:t xml:space="preserve"> or negative value</w:t>
      </w:r>
      <w:r w:rsidRPr="00AE2512">
        <w:rPr>
          <w:rFonts w:asciiTheme="majorHAnsi" w:hAnsiTheme="majorHAnsi" w:cstheme="majorHAnsi"/>
          <w:szCs w:val="26"/>
        </w:rPr>
        <w:t xml:space="preserve">. If so, then with the </w:t>
      </w:r>
      <w:proofErr w:type="spellStart"/>
      <w:r w:rsidRPr="00AE2512">
        <w:rPr>
          <w:rFonts w:asciiTheme="majorHAnsi" w:hAnsiTheme="majorHAnsi" w:cstheme="majorHAnsi"/>
          <w:szCs w:val="26"/>
        </w:rPr>
        <w:t>credences</w:t>
      </w:r>
      <w:proofErr w:type="spellEnd"/>
      <w:r w:rsidRPr="00AE2512">
        <w:rPr>
          <w:rFonts w:asciiTheme="majorHAnsi" w:hAnsiTheme="majorHAnsi" w:cstheme="majorHAnsi"/>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AE2512">
        <w:rPr>
          <w:rFonts w:asciiTheme="majorHAnsi" w:hAnsiTheme="majorHAnsi" w:cstheme="majorHAnsi"/>
          <w:szCs w:val="26"/>
        </w:rPr>
        <w:t>×(</w:t>
      </w:r>
      <w:proofErr w:type="gramEnd"/>
      <w:r w:rsidRPr="00AE2512">
        <w:rPr>
          <w:rFonts w:asciiTheme="majorHAnsi" w:hAnsiTheme="majorHAnsi" w:cstheme="majorHAnsi"/>
          <w:szCs w:val="26"/>
        </w:rPr>
        <w:t xml:space="preserve">10^10) (because of the delay of letting the human race go extinct), the expected value of which is 2.4×(10^10). But </w:t>
      </w:r>
      <w:r w:rsidRPr="00AE2512">
        <w:rPr>
          <w:rStyle w:val="StyleUnderline"/>
          <w:rFonts w:asciiTheme="majorHAnsi" w:hAnsiTheme="majorHAnsi" w:cstheme="majorHAnsi"/>
          <w:sz w:val="26"/>
          <w:szCs w:val="26"/>
        </w:rPr>
        <w:t>there’s</w:t>
      </w:r>
      <w:r w:rsidRPr="00AE2512">
        <w:rPr>
          <w:rFonts w:asciiTheme="majorHAnsi" w:hAnsiTheme="majorHAnsi" w:cstheme="majorHAnsi"/>
          <w:szCs w:val="26"/>
        </w:rPr>
        <w:t xml:space="preserve"> also </w:t>
      </w:r>
      <w:r w:rsidRPr="00AE2512">
        <w:rPr>
          <w:rStyle w:val="StyleUnderline"/>
          <w:rFonts w:asciiTheme="majorHAnsi" w:hAnsiTheme="majorHAnsi" w:cstheme="majorHAnsi"/>
          <w:sz w:val="26"/>
          <w:szCs w:val="26"/>
        </w:rPr>
        <w:t>a 20% chance of a gain of 2</w:t>
      </w:r>
      <w:proofErr w:type="gramStart"/>
      <w:r w:rsidRPr="00AE2512">
        <w:rPr>
          <w:rStyle w:val="StyleUnderline"/>
          <w:rFonts w:asciiTheme="majorHAnsi" w:hAnsiTheme="majorHAnsi" w:cstheme="majorHAnsi"/>
          <w:sz w:val="26"/>
          <w:szCs w:val="26"/>
        </w:rPr>
        <w:t>×(</w:t>
      </w:r>
      <w:proofErr w:type="gramEnd"/>
      <w:r w:rsidRPr="00AE2512">
        <w:rPr>
          <w:rStyle w:val="StyleUnderline"/>
          <w:rFonts w:asciiTheme="majorHAnsi" w:hAnsiTheme="majorHAnsi" w:cstheme="majorHAnsi"/>
          <w:sz w:val="26"/>
          <w:szCs w:val="26"/>
        </w:rPr>
        <w:t>10^14),</w:t>
      </w:r>
      <w:r w:rsidRPr="00AE2512">
        <w:rPr>
          <w:rFonts w:asciiTheme="majorHAnsi" w:hAnsiTheme="majorHAnsi" w:cstheme="majorHAnsi"/>
          <w:szCs w:val="26"/>
        </w:rPr>
        <w:t xml:space="preserve"> </w:t>
      </w:r>
      <w:r w:rsidRPr="00AE2512">
        <w:rPr>
          <w:rStyle w:val="StyleUnderline"/>
          <w:rFonts w:asciiTheme="majorHAnsi" w:hAnsiTheme="majorHAnsi" w:cstheme="majorHAnsi"/>
          <w:sz w:val="26"/>
          <w:szCs w:val="26"/>
        </w:rPr>
        <w:t>the expected value of which is 4×(10^13).</w:t>
      </w:r>
      <w:r w:rsidRPr="00AE2512">
        <w:rPr>
          <w:rFonts w:asciiTheme="majorHAnsi" w:hAnsiTheme="majorHAnsi" w:cstheme="majorHAnsi"/>
          <w:szCs w:val="26"/>
        </w:rPr>
        <w:t xml:space="preserve"> That is, </w:t>
      </w:r>
      <w:r w:rsidRPr="00AE2512">
        <w:rPr>
          <w:rStyle w:val="StyleUnderline"/>
          <w:rFonts w:asciiTheme="majorHAnsi" w:hAnsiTheme="majorHAnsi" w:cstheme="majorHAnsi"/>
          <w:sz w:val="26"/>
          <w:szCs w:val="26"/>
        </w:rPr>
        <w:t xml:space="preserve">in expected value terms, </w:t>
      </w:r>
      <w:r w:rsidRPr="00AE2512">
        <w:rPr>
          <w:rStyle w:val="StyleUnderline"/>
          <w:rFonts w:asciiTheme="majorHAnsi" w:hAnsiTheme="majorHAnsi" w:cstheme="majorHAnsi"/>
          <w:sz w:val="26"/>
          <w:szCs w:val="26"/>
          <w:highlight w:val="green"/>
        </w:rPr>
        <w:t>the cost of waiting</w:t>
      </w:r>
      <w:r w:rsidRPr="00AE2512">
        <w:rPr>
          <w:rStyle w:val="StyleUnderline"/>
          <w:rFonts w:asciiTheme="majorHAnsi" w:hAnsiTheme="majorHAnsi" w:cstheme="majorHAnsi"/>
          <w:sz w:val="26"/>
          <w:szCs w:val="26"/>
        </w:rPr>
        <w:t xml:space="preserve"> </w:t>
      </w:r>
      <w:r w:rsidRPr="00AE2512">
        <w:rPr>
          <w:rFonts w:asciiTheme="majorHAnsi" w:hAnsiTheme="majorHAnsi" w:cstheme="majorHAnsi"/>
          <w:szCs w:val="26"/>
        </w:rPr>
        <w:t>for a few hundred years</w:t>
      </w:r>
      <w:r w:rsidRPr="00AE2512">
        <w:rPr>
          <w:rStyle w:val="StyleUnderline"/>
          <w:rFonts w:asciiTheme="majorHAnsi" w:hAnsiTheme="majorHAnsi" w:cstheme="majorHAnsi"/>
          <w:sz w:val="26"/>
          <w:szCs w:val="26"/>
        </w:rPr>
        <w:t xml:space="preserve"> </w:t>
      </w:r>
      <w:r w:rsidRPr="00AE2512">
        <w:rPr>
          <w:rStyle w:val="StyleUnderline"/>
          <w:rFonts w:asciiTheme="majorHAnsi" w:hAnsiTheme="majorHAnsi" w:cstheme="majorHAnsi"/>
          <w:sz w:val="26"/>
          <w:szCs w:val="26"/>
          <w:highlight w:val="green"/>
        </w:rPr>
        <w:t xml:space="preserve">is </w:t>
      </w:r>
      <w:r w:rsidRPr="00AE2512">
        <w:rPr>
          <w:rStyle w:val="Emphasis"/>
          <w:rFonts w:asciiTheme="majorHAnsi" w:hAnsiTheme="majorHAnsi" w:cstheme="majorHAnsi"/>
        </w:rPr>
        <w:t xml:space="preserve">vanishingly </w:t>
      </w:r>
      <w:r w:rsidRPr="00AE2512">
        <w:rPr>
          <w:rStyle w:val="Emphasis"/>
          <w:rFonts w:asciiTheme="majorHAnsi" w:hAnsiTheme="majorHAnsi" w:cstheme="majorHAnsi"/>
          <w:highlight w:val="green"/>
        </w:rPr>
        <w:t>small</w:t>
      </w:r>
      <w:r w:rsidRPr="00AE2512">
        <w:rPr>
          <w:rStyle w:val="StyleUnderline"/>
          <w:rFonts w:asciiTheme="majorHAnsi" w:hAnsiTheme="majorHAnsi" w:cstheme="majorHAnsi"/>
          <w:sz w:val="26"/>
          <w:szCs w:val="26"/>
          <w:highlight w:val="green"/>
        </w:rPr>
        <w:t xml:space="preserve"> compared with</w:t>
      </w:r>
      <w:r w:rsidRPr="00AE2512">
        <w:rPr>
          <w:rStyle w:val="StyleUnderline"/>
          <w:rFonts w:asciiTheme="majorHAnsi" w:hAnsiTheme="majorHAnsi" w:cstheme="majorHAnsi"/>
          <w:sz w:val="26"/>
          <w:szCs w:val="26"/>
        </w:rPr>
        <w:t xml:space="preserve"> </w:t>
      </w:r>
      <w:r w:rsidRPr="00AE2512">
        <w:rPr>
          <w:rFonts w:asciiTheme="majorHAnsi" w:hAnsiTheme="majorHAnsi" w:cstheme="majorHAnsi"/>
          <w:szCs w:val="26"/>
        </w:rPr>
        <w:t xml:space="preserve">the </w:t>
      </w:r>
      <w:r w:rsidRPr="00AE2512">
        <w:rPr>
          <w:rStyle w:val="Emphasis"/>
          <w:rFonts w:asciiTheme="majorHAnsi" w:hAnsiTheme="majorHAnsi" w:cstheme="majorHAnsi"/>
        </w:rPr>
        <w:t xml:space="preserve">benefit of </w:t>
      </w:r>
      <w:r w:rsidRPr="00AE2512">
        <w:rPr>
          <w:rStyle w:val="Emphasis"/>
          <w:rFonts w:asciiTheme="majorHAnsi" w:hAnsiTheme="majorHAnsi" w:cstheme="majorHAnsi"/>
          <w:highlight w:val="green"/>
        </w:rPr>
        <w:t xml:space="preserve">keeping </w:t>
      </w:r>
      <w:r w:rsidRPr="00AE2512">
        <w:rPr>
          <w:rStyle w:val="Emphasis"/>
          <w:rFonts w:asciiTheme="majorHAnsi" w:hAnsiTheme="majorHAnsi" w:cstheme="majorHAnsi"/>
        </w:rPr>
        <w:t xml:space="preserve">one’s </w:t>
      </w:r>
      <w:r w:rsidRPr="00AE2512">
        <w:rPr>
          <w:rStyle w:val="Emphasis"/>
          <w:rFonts w:asciiTheme="majorHAnsi" w:hAnsiTheme="majorHAnsi" w:cstheme="majorHAnsi"/>
          <w:highlight w:val="green"/>
        </w:rPr>
        <w:t>options open</w:t>
      </w:r>
      <w:r w:rsidRPr="00AE2512">
        <w:rPr>
          <w:rStyle w:val="StyleUnderline"/>
          <w:rFonts w:asciiTheme="majorHAnsi" w:hAnsiTheme="majorHAnsi" w:cstheme="majorHAnsi"/>
          <w:sz w:val="26"/>
          <w:szCs w:val="26"/>
        </w:rPr>
        <w:t xml:space="preserve"> </w:t>
      </w:r>
      <w:r w:rsidRPr="00AE2512">
        <w:rPr>
          <w:rFonts w:asciiTheme="majorHAnsi" w:hAnsiTheme="majorHAnsi" w:cstheme="majorHAnsi"/>
          <w:szCs w:val="26"/>
        </w:rPr>
        <w:t>while one gains new information.</w:t>
      </w:r>
    </w:p>
    <w:p w14:paraId="1F57BC50" w14:textId="77777777" w:rsidR="008B1C78" w:rsidRPr="002A192D" w:rsidRDefault="008B1C78" w:rsidP="008B1C78">
      <w:pPr>
        <w:pStyle w:val="Heading4"/>
        <w:rPr>
          <w:rFonts w:asciiTheme="majorHAnsi" w:hAnsiTheme="majorHAnsi" w:cstheme="majorHAnsi"/>
        </w:rPr>
      </w:pPr>
      <w:r w:rsidRPr="002A192D">
        <w:rPr>
          <w:rFonts w:asciiTheme="majorHAnsi" w:hAnsiTheme="majorHAnsi" w:cstheme="majorHAnsi"/>
        </w:rPr>
        <w:t xml:space="preserve">Comes before </w:t>
      </w:r>
      <w:r w:rsidRPr="002A192D">
        <w:rPr>
          <w:rFonts w:asciiTheme="majorHAnsi" w:hAnsiTheme="majorHAnsi" w:cstheme="majorHAnsi"/>
          <w:u w:val="single"/>
        </w:rPr>
        <w:t>value-to-life</w:t>
      </w:r>
      <w:r w:rsidRPr="002A192D">
        <w:rPr>
          <w:rFonts w:asciiTheme="majorHAnsi" w:hAnsiTheme="majorHAnsi" w:cstheme="majorHAnsi"/>
        </w:rPr>
        <w:t>.</w:t>
      </w:r>
    </w:p>
    <w:p w14:paraId="03E00F20" w14:textId="77777777" w:rsidR="008B1C78" w:rsidRPr="002A192D" w:rsidRDefault="008B1C78" w:rsidP="008B1C78">
      <w:pPr>
        <w:rPr>
          <w:rFonts w:asciiTheme="majorHAnsi" w:hAnsiTheme="majorHAnsi" w:cstheme="majorHAnsi"/>
        </w:rPr>
      </w:pPr>
      <w:proofErr w:type="spellStart"/>
      <w:r w:rsidRPr="002A192D">
        <w:rPr>
          <w:rStyle w:val="Style13ptBold"/>
          <w:rFonts w:asciiTheme="majorHAnsi" w:hAnsiTheme="majorHAnsi" w:cstheme="majorHAnsi"/>
        </w:rPr>
        <w:t>Tännsjö</w:t>
      </w:r>
      <w:proofErr w:type="spellEnd"/>
      <w:r w:rsidRPr="002A192D">
        <w:rPr>
          <w:rStyle w:val="Style13ptBold"/>
          <w:rFonts w:asciiTheme="majorHAnsi" w:hAnsiTheme="majorHAnsi" w:cstheme="majorHAnsi"/>
        </w:rPr>
        <w:t xml:space="preserve"> 11</w:t>
      </w:r>
      <w:r w:rsidRPr="002A192D">
        <w:rPr>
          <w:rFonts w:asciiTheme="majorHAnsi" w:hAnsiTheme="majorHAnsi" w:cstheme="majorHAnsi"/>
        </w:rPr>
        <w:t xml:space="preserve"> (</w:t>
      </w:r>
      <w:proofErr w:type="spellStart"/>
      <w:r w:rsidRPr="002A192D">
        <w:rPr>
          <w:rFonts w:asciiTheme="majorHAnsi" w:hAnsiTheme="majorHAnsi" w:cstheme="majorHAnsi"/>
        </w:rPr>
        <w:t>Torbjörn</w:t>
      </w:r>
      <w:proofErr w:type="spellEnd"/>
      <w:r w:rsidRPr="002A192D">
        <w:rPr>
          <w:rFonts w:asciiTheme="majorHAnsi" w:hAnsiTheme="majorHAnsi" w:cstheme="majorHAnsi"/>
        </w:rPr>
        <w:t xml:space="preserve">, the Kristian </w:t>
      </w:r>
      <w:proofErr w:type="spellStart"/>
      <w:r w:rsidRPr="002A192D">
        <w:rPr>
          <w:rFonts w:asciiTheme="majorHAnsi" w:hAnsiTheme="majorHAnsi" w:cstheme="majorHAnsi"/>
        </w:rPr>
        <w:t>Claëson</w:t>
      </w:r>
      <w:proofErr w:type="spellEnd"/>
      <w:r w:rsidRPr="002A192D">
        <w:rPr>
          <w:rFonts w:asciiTheme="majorHAnsi" w:hAnsiTheme="majorHAnsi" w:cstheme="majorHAnsi"/>
        </w:rPr>
        <w:t xml:space="preserve"> Professor of Practical Philosophy at Stockholm University, “Shalt Thou Sometimes Murder? On the Ethics of Killing,” </w:t>
      </w:r>
      <w:hyperlink r:id="rId22"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45B0EBBB" w14:textId="77777777" w:rsidR="008B1C78" w:rsidRPr="002A192D" w:rsidRDefault="008B1C78" w:rsidP="008B1C78">
      <w:pPr>
        <w:rPr>
          <w:rFonts w:asciiTheme="majorHAnsi" w:hAnsiTheme="majorHAnsi" w:cstheme="majorHAnsi"/>
        </w:rPr>
      </w:pPr>
      <w:r w:rsidRPr="002A192D">
        <w:rPr>
          <w:rFonts w:asciiTheme="majorHAnsi" w:hAnsiTheme="majorHAnsi" w:cstheme="majorHAnsi"/>
        </w:rPr>
        <w:t>**Bracketed to avoid triggers</w:t>
      </w:r>
    </w:p>
    <w:p w14:paraId="2F504C1C" w14:textId="77777777" w:rsidR="008B1C78" w:rsidRPr="00C561DB" w:rsidRDefault="008B1C78" w:rsidP="008B1C78">
      <w:pPr>
        <w:rPr>
          <w:rFonts w:asciiTheme="majorHAnsi" w:hAnsiTheme="majorHAnsi" w:cstheme="majorHAnsi"/>
          <w:sz w:val="16"/>
          <w:szCs w:val="26"/>
        </w:rPr>
      </w:pPr>
      <w:r w:rsidRPr="00C561DB">
        <w:rPr>
          <w:rFonts w:asciiTheme="majorHAnsi" w:hAnsiTheme="majorHAnsi" w:cstheme="majorHAnsi"/>
          <w:sz w:val="16"/>
          <w:szCs w:val="26"/>
        </w:rPr>
        <w:t xml:space="preserve">I suppose it is correct to say that, </w:t>
      </w:r>
      <w:r w:rsidRPr="002A192D">
        <w:rPr>
          <w:rStyle w:val="StyleUnderline"/>
          <w:rFonts w:asciiTheme="majorHAnsi" w:hAnsiTheme="majorHAnsi" w:cstheme="majorHAnsi"/>
          <w:sz w:val="26"/>
          <w:szCs w:val="26"/>
        </w:rPr>
        <w:t>if Schopenhauer is right,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if life is never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C561DB">
        <w:rPr>
          <w:rFonts w:asciiTheme="majorHAnsi" w:hAnsiTheme="majorHAnsi" w:cstheme="majorHAnsi"/>
          <w:sz w:val="16"/>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C561DB">
        <w:rPr>
          <w:rFonts w:asciiTheme="majorHAnsi" w:hAnsiTheme="majorHAnsi" w:cstheme="majorHAnsi"/>
          <w:sz w:val="16"/>
          <w:szCs w:val="26"/>
        </w:rPr>
        <w:t xml:space="preserve">, not only to individual actions, but </w:t>
      </w:r>
      <w:r w:rsidRPr="002A192D">
        <w:rPr>
          <w:rStyle w:val="StyleUnderline"/>
          <w:rFonts w:asciiTheme="majorHAnsi" w:hAnsiTheme="majorHAnsi" w:cstheme="majorHAnsi"/>
          <w:sz w:val="26"/>
          <w:szCs w:val="26"/>
        </w:rPr>
        <w:t>to collective actions</w:t>
      </w:r>
      <w:r w:rsidRPr="00C561DB">
        <w:rPr>
          <w:rFonts w:asciiTheme="majorHAnsi" w:hAnsiTheme="majorHAnsi" w:cstheme="majorHAnsi"/>
          <w:sz w:val="16"/>
          <w:szCs w:val="26"/>
        </w:rPr>
        <w:t xml:space="preserve"> as </w:t>
      </w:r>
      <w:proofErr w:type="gramStart"/>
      <w:r w:rsidRPr="00C561DB">
        <w:rPr>
          <w:rFonts w:asciiTheme="majorHAnsi" w:hAnsiTheme="majorHAnsi" w:cstheme="majorHAnsi"/>
          <w:sz w:val="16"/>
          <w:szCs w:val="26"/>
        </w:rPr>
        <w:t>well.¶</w:t>
      </w:r>
      <w:proofErr w:type="gramEnd"/>
      <w:r w:rsidRPr="00C561DB">
        <w:rPr>
          <w:rFonts w:asciiTheme="majorHAnsi" w:hAnsiTheme="majorHAnsi" w:cstheme="majorHAnsi"/>
          <w:sz w:val="16"/>
          <w:szCs w:val="26"/>
        </w:rPr>
        <w:t xml:space="preserve"> It is a well-known fact that people rarely commit suicide. Some even claim that no one </w:t>
      </w:r>
      <w:r w:rsidRPr="00C561DB">
        <w:rPr>
          <w:rFonts w:asciiTheme="majorHAnsi" w:hAnsiTheme="majorHAnsi" w:cstheme="majorHAnsi"/>
          <w:sz w:val="16"/>
          <w:szCs w:val="26"/>
        </w:rPr>
        <w:lastRenderedPageBreak/>
        <w:t xml:space="preserve">who is mentally sound commits suicide. Could that be taken as evidence for the claim that people live lives worth living? That would be rash. Many people are not </w:t>
      </w:r>
      <w:proofErr w:type="spellStart"/>
      <w:r w:rsidRPr="00C561DB">
        <w:rPr>
          <w:rFonts w:asciiTheme="majorHAnsi" w:hAnsiTheme="majorHAnsi" w:cstheme="majorHAnsi"/>
          <w:sz w:val="16"/>
          <w:szCs w:val="26"/>
        </w:rPr>
        <w:t>utilitarians</w:t>
      </w:r>
      <w:proofErr w:type="spellEnd"/>
      <w:r w:rsidRPr="00C561DB">
        <w:rPr>
          <w:rFonts w:asciiTheme="majorHAnsi" w:hAnsiTheme="majorHAnsi" w:cstheme="majorHAnsi"/>
          <w:sz w:val="16"/>
          <w:szCs w:val="26"/>
        </w:rPr>
        <w:t xml:space="preserve">. They may avoid suicide because they believe that it is morally wrong to kill oneself. </w:t>
      </w:r>
      <w:r w:rsidRPr="002A192D">
        <w:rPr>
          <w:rStyle w:val="StyleUnderline"/>
          <w:rFonts w:asciiTheme="majorHAnsi" w:hAnsiTheme="majorHAnsi" w:cstheme="majorHAnsi"/>
          <w:sz w:val="26"/>
          <w:szCs w:val="26"/>
        </w:rPr>
        <w:t>It is</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rPr>
        <w:t>a possibility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C561DB">
        <w:rPr>
          <w:rFonts w:asciiTheme="majorHAnsi" w:hAnsiTheme="majorHAnsi" w:cstheme="majorHAnsi"/>
          <w:sz w:val="16"/>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C561DB">
        <w:rPr>
          <w:rFonts w:asciiTheme="majorHAnsi" w:hAnsiTheme="majorHAnsi" w:cstheme="majorHAnsi"/>
          <w:sz w:val="16"/>
          <w:szCs w:val="26"/>
        </w:rPr>
        <w:t xml:space="preserve">. They may be mistaken about this. They may hold false expectations about the </w:t>
      </w:r>
      <w:proofErr w:type="gramStart"/>
      <w:r w:rsidRPr="00C561DB">
        <w:rPr>
          <w:rFonts w:asciiTheme="majorHAnsi" w:hAnsiTheme="majorHAnsi" w:cstheme="majorHAnsi"/>
          <w:sz w:val="16"/>
          <w:szCs w:val="26"/>
        </w:rPr>
        <w:t>future.¶</w:t>
      </w:r>
      <w:proofErr w:type="gramEnd"/>
      <w:r w:rsidRPr="00C561DB">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C561DB">
        <w:rPr>
          <w:rFonts w:asciiTheme="majorHAnsi" w:hAnsiTheme="majorHAnsi" w:cstheme="majorHAnsi"/>
          <w:sz w:val="16"/>
          <w:szCs w:val="26"/>
        </w:rPr>
        <w:t>So</w:t>
      </w:r>
      <w:proofErr w:type="gramEnd"/>
      <w:r w:rsidRPr="00C561DB">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C561DB">
        <w:rPr>
          <w:rFonts w:asciiTheme="majorHAnsi" w:hAnsiTheme="majorHAnsi" w:cstheme="majorHAnsi"/>
          <w:sz w:val="16"/>
          <w:szCs w:val="26"/>
        </w:rPr>
        <w:t>do.¶</w:t>
      </w:r>
      <w:proofErr w:type="gramEnd"/>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My strong belief is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C561DB">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C561DB">
        <w:rPr>
          <w:rFonts w:asciiTheme="majorHAnsi" w:hAnsiTheme="majorHAnsi" w:cstheme="majorHAnsi"/>
          <w:sz w:val="16"/>
          <w:szCs w:val="26"/>
        </w:rPr>
        <w:t>optimistic.¶</w:t>
      </w:r>
      <w:proofErr w:type="gramEnd"/>
      <w:r w:rsidRPr="00C561DB">
        <w:rPr>
          <w:rFonts w:asciiTheme="majorHAnsi" w:hAnsiTheme="majorHAnsi" w:cstheme="majorHAnsi"/>
          <w:sz w:val="16"/>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C561DB">
        <w:rPr>
          <w:rFonts w:asciiTheme="majorHAnsi" w:hAnsiTheme="majorHAnsi" w:cstheme="majorHAnsi"/>
          <w:sz w:val="16"/>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C561DB">
        <w:rPr>
          <w:rFonts w:asciiTheme="majorHAnsi" w:hAnsiTheme="majorHAnsi" w:cstheme="majorHAnsi"/>
          <w:sz w:val="16"/>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C561DB">
        <w:rPr>
          <w:rFonts w:asciiTheme="majorHAnsi" w:hAnsiTheme="majorHAnsi" w:cstheme="majorHAnsi"/>
          <w:sz w:val="16"/>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C561DB">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 w:val="26"/>
          <w:szCs w:val="26"/>
        </w:rPr>
        <w:t>Suicide</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C561DB">
        <w:rPr>
          <w:rFonts w:asciiTheme="majorHAnsi" w:hAnsiTheme="majorHAnsi" w:cstheme="majorHAnsi"/>
          <w:sz w:val="16"/>
          <w:szCs w:val="26"/>
        </w:rPr>
        <w:t xml:space="preserve">. Indeed, the sense that suicide is an essentially selfish act dominates many popular perceptions of suicide. ¶ </w:t>
      </w:r>
      <w:r w:rsidRPr="002A192D">
        <w:rPr>
          <w:rStyle w:val="StyleUnderline"/>
          <w:rFonts w:asciiTheme="majorHAnsi" w:hAnsiTheme="majorHAnsi" w:cstheme="majorHAnsi"/>
          <w:sz w:val="26"/>
          <w:szCs w:val="26"/>
        </w:rPr>
        <w:t>The fact that all our lives lack meaning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if they do, does not mean that others will follow my example</w:t>
      </w:r>
      <w:r w:rsidRPr="00C561DB">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396E77B8" w14:textId="7455CEEA" w:rsidR="008B1C78" w:rsidRDefault="008B1C78" w:rsidP="008B1C78">
      <w:pPr>
        <w:pStyle w:val="Heading4"/>
      </w:pPr>
      <w:r>
        <w:t>3] No intent foresight distinction for states.</w:t>
      </w:r>
    </w:p>
    <w:p w14:paraId="5DF3B2EC" w14:textId="77777777" w:rsidR="008B1C78" w:rsidRPr="00152744" w:rsidRDefault="008B1C78" w:rsidP="008B1C78">
      <w:pPr>
        <w:rPr>
          <w:rStyle w:val="StyleUnderline"/>
          <w:b w:val="0"/>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20C273E1" w14:textId="507591A5" w:rsidR="008B1C78" w:rsidRDefault="008B1C78" w:rsidP="008B1C78">
      <w:pPr>
        <w:rPr>
          <w:rStyle w:val="StyleUnderlin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t>
      </w:r>
      <w:r>
        <w:lastRenderedPageBreak/>
        <w:t xml:space="preserve">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195B423B" w14:textId="2B35F7F1" w:rsidR="008B1C78" w:rsidRDefault="008B1C78" w:rsidP="008B1C78">
      <w:pPr>
        <w:pStyle w:val="Heading4"/>
        <w:rPr>
          <w:rFonts w:eastAsia="Calibri" w:cs="Calibri"/>
        </w:rPr>
      </w:pPr>
      <w:r>
        <w:t xml:space="preserve">4] Tradeoffs -- </w:t>
      </w:r>
      <w:r>
        <w:rPr>
          <w:rFonts w:eastAsia="Calibri" w:cs="Calibri"/>
        </w:rPr>
        <w:t xml:space="preserve">governments are forced to decide between tradeoffs </w:t>
      </w:r>
      <w:proofErr w:type="spellStart"/>
      <w:proofErr w:type="gramStart"/>
      <w:r>
        <w:rPr>
          <w:rFonts w:eastAsia="Calibri" w:cs="Calibri"/>
        </w:rPr>
        <w:t>ie</w:t>
      </w:r>
      <w:proofErr w:type="spellEnd"/>
      <w:proofErr w:type="gramEnd"/>
      <w:r>
        <w:rPr>
          <w:rFonts w:eastAsia="Calibri" w:cs="Calibri"/>
        </w:rPr>
        <w:t xml:space="preserve"> welfare for the rich and welfare for the poor which means they’re forced to aggregate – any nonconsequential framework can’t decide where to allocate resources or which promise to keep in the instance of conflicting promises </w:t>
      </w:r>
    </w:p>
    <w:p w14:paraId="19B8734E" w14:textId="77777777" w:rsidR="008B1C78" w:rsidRPr="00AE2512" w:rsidRDefault="008B1C78" w:rsidP="008B1C78">
      <w:pPr>
        <w:pStyle w:val="Heading3"/>
        <w:rPr>
          <w:rFonts w:asciiTheme="majorHAnsi" w:hAnsiTheme="majorHAnsi" w:cstheme="majorHAnsi"/>
        </w:rPr>
      </w:pPr>
      <w:r w:rsidRPr="00AE2512">
        <w:rPr>
          <w:rFonts w:asciiTheme="majorHAnsi" w:hAnsiTheme="majorHAnsi" w:cstheme="majorHAnsi"/>
        </w:rPr>
        <w:lastRenderedPageBreak/>
        <w:t>Method</w:t>
      </w:r>
    </w:p>
    <w:p w14:paraId="542C3CB8" w14:textId="77777777" w:rsidR="008B1C78" w:rsidRPr="00AE2512" w:rsidRDefault="008B1C78" w:rsidP="008B1C78">
      <w:pPr>
        <w:pStyle w:val="Heading4"/>
        <w:rPr>
          <w:rFonts w:asciiTheme="majorHAnsi" w:hAnsiTheme="majorHAnsi" w:cstheme="majorHAnsi"/>
        </w:rPr>
      </w:pPr>
      <w:r w:rsidRPr="00AE2512">
        <w:rPr>
          <w:rFonts w:asciiTheme="majorHAnsi" w:hAnsiTheme="majorHAnsi" w:cstheme="majorHAnsi"/>
          <w:u w:val="single"/>
        </w:rPr>
        <w:t>Rational realism</w:t>
      </w:r>
      <w:r w:rsidRPr="00AE2512">
        <w:rPr>
          <w:rFonts w:asciiTheme="majorHAnsi" w:hAnsiTheme="majorHAnsi" w:cstheme="majorHAnsi"/>
        </w:rPr>
        <w:t xml:space="preserve"> is the best way to understand state behavior---</w:t>
      </w:r>
      <w:r w:rsidRPr="00AE2512">
        <w:rPr>
          <w:rFonts w:asciiTheme="majorHAnsi" w:hAnsiTheme="majorHAnsi" w:cstheme="majorHAnsi"/>
          <w:u w:val="single"/>
        </w:rPr>
        <w:t>anarchy</w:t>
      </w:r>
      <w:r w:rsidRPr="00AE2512">
        <w:rPr>
          <w:rFonts w:asciiTheme="majorHAnsi" w:hAnsiTheme="majorHAnsi" w:cstheme="majorHAnsi"/>
        </w:rPr>
        <w:t xml:space="preserve"> drives states to compete.  </w:t>
      </w:r>
    </w:p>
    <w:p w14:paraId="40224053" w14:textId="77777777" w:rsidR="008B1C78" w:rsidRPr="00AE2512" w:rsidRDefault="008B1C78" w:rsidP="008B1C78">
      <w:pPr>
        <w:rPr>
          <w:rFonts w:asciiTheme="majorHAnsi" w:hAnsiTheme="majorHAnsi" w:cstheme="majorHAnsi"/>
        </w:rPr>
      </w:pPr>
      <w:r w:rsidRPr="00AE2512">
        <w:rPr>
          <w:rFonts w:asciiTheme="majorHAnsi" w:hAnsiTheme="majorHAnsi" w:cstheme="majorHAnsi"/>
        </w:rPr>
        <w:t xml:space="preserve">Charles </w:t>
      </w:r>
      <w:r w:rsidRPr="00AE2512">
        <w:rPr>
          <w:rStyle w:val="Style13ptBold"/>
          <w:rFonts w:asciiTheme="majorHAnsi" w:hAnsiTheme="majorHAnsi" w:cstheme="majorHAnsi"/>
        </w:rPr>
        <w:t>Glaser 18</w:t>
      </w:r>
      <w:r w:rsidRPr="00AE2512">
        <w:rPr>
          <w:rFonts w:asciiTheme="majorHAnsi" w:hAnsiTheme="majorHAnsi" w:cstheme="majorHAnsi"/>
        </w:rPr>
        <w:t xml:space="preserve">. Professor of Political Science and International Affairs, George Washington. “A Realist Perspective on the Constructivist Project” in Mariano E. </w:t>
      </w:r>
      <w:proofErr w:type="spellStart"/>
      <w:r w:rsidRPr="00AE2512">
        <w:rPr>
          <w:rFonts w:asciiTheme="majorHAnsi" w:hAnsiTheme="majorHAnsi" w:cstheme="majorHAnsi"/>
        </w:rPr>
        <w:t>Bertucci</w:t>
      </w:r>
      <w:proofErr w:type="spellEnd"/>
      <w:r w:rsidRPr="00AE2512">
        <w:rPr>
          <w:rFonts w:asciiTheme="majorHAnsi" w:hAnsiTheme="majorHAnsi" w:cstheme="majorHAnsi"/>
        </w:rPr>
        <w:t xml:space="preserve">, Jarrod Hayes, and Patrick James eds. </w:t>
      </w:r>
      <w:r w:rsidRPr="00AE2512">
        <w:rPr>
          <w:rFonts w:asciiTheme="majorHAnsi" w:hAnsiTheme="majorHAnsi" w:cstheme="majorHAnsi"/>
          <w:i/>
          <w:iCs/>
        </w:rPr>
        <w:t>Constructivism Reconsidered</w:t>
      </w:r>
      <w:r w:rsidRPr="00AE2512">
        <w:rPr>
          <w:rFonts w:asciiTheme="majorHAnsi" w:hAnsiTheme="majorHAnsi" w:cstheme="majorHAnsi"/>
        </w:rPr>
        <w:t>. University Michigan Press. 181-196.</w:t>
      </w:r>
    </w:p>
    <w:p w14:paraId="7D0A960D" w14:textId="77777777" w:rsidR="008B1C78" w:rsidRPr="00AE2512" w:rsidRDefault="008B1C78" w:rsidP="008B1C78">
      <w:pPr>
        <w:rPr>
          <w:rFonts w:asciiTheme="majorHAnsi" w:hAnsiTheme="majorHAnsi" w:cstheme="majorHAnsi"/>
          <w:sz w:val="16"/>
        </w:rPr>
      </w:pPr>
      <w:r w:rsidRPr="00AE2512">
        <w:rPr>
          <w:rFonts w:asciiTheme="majorHAnsi" w:hAnsiTheme="majorHAnsi" w:cstheme="majorHAnsi"/>
          <w:sz w:val="16"/>
        </w:rPr>
        <w:t>Realism: Partial, Yet Powerful</w:t>
      </w:r>
    </w:p>
    <w:p w14:paraId="1A2B7220" w14:textId="77777777" w:rsidR="008B1C78" w:rsidRPr="00AE2512" w:rsidRDefault="008B1C78" w:rsidP="008B1C78">
      <w:pPr>
        <w:rPr>
          <w:rFonts w:asciiTheme="majorHAnsi" w:hAnsiTheme="majorHAnsi" w:cstheme="majorHAnsi"/>
          <w:sz w:val="14"/>
        </w:rPr>
      </w:pPr>
      <w:proofErr w:type="gramStart"/>
      <w:r w:rsidRPr="00AE2512">
        <w:rPr>
          <w:rFonts w:asciiTheme="majorHAnsi" w:hAnsiTheme="majorHAnsi" w:cstheme="majorHAnsi"/>
          <w:sz w:val="14"/>
        </w:rPr>
        <w:t>In light of</w:t>
      </w:r>
      <w:proofErr w:type="gramEnd"/>
      <w:r w:rsidRPr="00AE2512">
        <w:rPr>
          <w:rFonts w:asciiTheme="majorHAnsi" w:hAnsiTheme="majorHAnsi" w:cstheme="majorHAnsi"/>
          <w:sz w:val="14"/>
        </w:rPr>
        <w:t xml:space="preserve"> the partial nature of the rational realist theory, one might wonder whether the rational theory is fully useful on its own and why realist theories continue to have so much influence within IR. In fact, </w:t>
      </w:r>
      <w:r w:rsidRPr="00AE2512">
        <w:rPr>
          <w:rStyle w:val="StyleUnderline"/>
          <w:rFonts w:asciiTheme="majorHAnsi" w:hAnsiTheme="majorHAnsi" w:cstheme="majorHAnsi"/>
        </w:rPr>
        <w:t>the rational realist theory exists</w:t>
      </w:r>
      <w:r w:rsidRPr="00AE2512">
        <w:rPr>
          <w:rStyle w:val="StyleUnderline"/>
          <w:rFonts w:asciiTheme="majorHAnsi" w:hAnsiTheme="majorHAnsi" w:cstheme="majorHAnsi"/>
          <w:strike/>
          <w:sz w:val="16"/>
          <w:szCs w:val="16"/>
        </w:rPr>
        <w:t xml:space="preserve"> stands</w:t>
      </w:r>
      <w:r w:rsidRPr="00AE2512">
        <w:rPr>
          <w:rStyle w:val="StyleUnderline"/>
          <w:rFonts w:asciiTheme="majorHAnsi" w:hAnsiTheme="majorHAnsi" w:cstheme="majorHAnsi"/>
        </w:rPr>
        <w:t xml:space="preserve"> well on its own for a variety of reasons</w:t>
      </w:r>
      <w:r w:rsidRPr="00AE2512">
        <w:rPr>
          <w:rFonts w:asciiTheme="majorHAnsi" w:hAnsiTheme="majorHAnsi" w:cstheme="majorHAnsi"/>
          <w:sz w:val="14"/>
        </w:rPr>
        <w:t xml:space="preserve">. First, and most important in this context, </w:t>
      </w:r>
      <w:r w:rsidRPr="00AE2512">
        <w:rPr>
          <w:rStyle w:val="StyleUnderline"/>
          <w:rFonts w:asciiTheme="majorHAnsi" w:hAnsiTheme="majorHAnsi" w:cstheme="majorHAnsi"/>
        </w:rPr>
        <w:t xml:space="preserve">the </w:t>
      </w:r>
      <w:r w:rsidRPr="00AE2512">
        <w:rPr>
          <w:rStyle w:val="Emphasis"/>
          <w:rFonts w:asciiTheme="majorHAnsi" w:hAnsiTheme="majorHAnsi" w:cstheme="majorHAnsi"/>
        </w:rPr>
        <w:t>inputs</w:t>
      </w:r>
      <w:r w:rsidRPr="00AE2512">
        <w:rPr>
          <w:rFonts w:asciiTheme="majorHAnsi" w:hAnsiTheme="majorHAnsi" w:cstheme="majorHAnsi"/>
          <w:sz w:val="14"/>
        </w:rPr>
        <w:t xml:space="preserve"> to the rational theory </w:t>
      </w:r>
      <w:r w:rsidRPr="00AE2512">
        <w:rPr>
          <w:rStyle w:val="StyleUnderline"/>
          <w:rFonts w:asciiTheme="majorHAnsi" w:hAnsiTheme="majorHAnsi" w:cstheme="majorHAnsi"/>
        </w:rPr>
        <w:t>are</w:t>
      </w:r>
      <w:r w:rsidRPr="00AE2512">
        <w:rPr>
          <w:rFonts w:asciiTheme="majorHAnsi" w:hAnsiTheme="majorHAnsi" w:cstheme="majorHAnsi"/>
          <w:sz w:val="14"/>
        </w:rPr>
        <w:t xml:space="preserve"> often </w:t>
      </w:r>
      <w:r w:rsidRPr="00AE2512">
        <w:rPr>
          <w:rStyle w:val="StyleUnderline"/>
          <w:rFonts w:asciiTheme="majorHAnsi" w:hAnsiTheme="majorHAnsi" w:cstheme="majorHAnsi"/>
        </w:rPr>
        <w:t>known sufficiently well that effective analysis is possible without a more complete theory</w:t>
      </w:r>
      <w:r w:rsidRPr="00AE2512">
        <w:rPr>
          <w:rFonts w:asciiTheme="majorHAnsi" w:hAnsiTheme="majorHAnsi" w:cstheme="majorHAnsi"/>
          <w:sz w:val="14"/>
        </w:rPr>
        <w:t xml:space="preserve">. </w:t>
      </w:r>
      <w:r w:rsidRPr="00AE2512">
        <w:rPr>
          <w:rStyle w:val="StyleUnderline"/>
          <w:rFonts w:asciiTheme="majorHAnsi" w:hAnsiTheme="majorHAnsi" w:cstheme="majorHAnsi"/>
        </w:rPr>
        <w:t>Values of the independent variables are</w:t>
      </w:r>
      <w:r w:rsidRPr="00AE2512">
        <w:rPr>
          <w:rFonts w:asciiTheme="majorHAnsi" w:hAnsiTheme="majorHAnsi" w:cstheme="majorHAnsi"/>
          <w:sz w:val="14"/>
        </w:rPr>
        <w:t xml:space="preserve"> often </w:t>
      </w:r>
      <w:r w:rsidRPr="00AE2512">
        <w:rPr>
          <w:rStyle w:val="Emphasis"/>
          <w:rFonts w:asciiTheme="majorHAnsi" w:hAnsiTheme="majorHAnsi" w:cstheme="majorHAnsi"/>
        </w:rPr>
        <w:t>knowable</w:t>
      </w:r>
      <w:r w:rsidRPr="00AE2512">
        <w:rPr>
          <w:rFonts w:asciiTheme="majorHAnsi" w:hAnsiTheme="majorHAnsi" w:cstheme="majorHAnsi"/>
          <w:sz w:val="14"/>
        </w:rPr>
        <w:t xml:space="preserve">, and known, </w:t>
      </w:r>
      <w:r w:rsidRPr="00AE2512">
        <w:rPr>
          <w:rStyle w:val="Emphasis"/>
          <w:rFonts w:asciiTheme="majorHAnsi" w:hAnsiTheme="majorHAnsi" w:cstheme="majorHAnsi"/>
        </w:rPr>
        <w:t>without a theory that fully explains them</w:t>
      </w:r>
      <w:r w:rsidRPr="00AE2512">
        <w:rPr>
          <w:rFonts w:asciiTheme="majorHAnsi" w:hAnsiTheme="majorHAnsi" w:cstheme="majorHAnsi"/>
          <w:sz w:val="14"/>
        </w:rPr>
        <w:t xml:space="preserve">. For example, </w:t>
      </w:r>
      <w:r w:rsidRPr="00AE2512">
        <w:rPr>
          <w:rStyle w:val="StyleUnderline"/>
          <w:rFonts w:asciiTheme="majorHAnsi" w:hAnsiTheme="majorHAnsi" w:cstheme="majorHAnsi"/>
          <w:highlight w:val="green"/>
        </w:rPr>
        <w:t>we can measure</w:t>
      </w:r>
      <w:r w:rsidRPr="00AE2512">
        <w:rPr>
          <w:rStyle w:val="StyleUnderline"/>
          <w:rFonts w:asciiTheme="majorHAnsi" w:hAnsiTheme="majorHAnsi" w:cstheme="majorHAnsi"/>
        </w:rPr>
        <w:t xml:space="preserve"> a state’s </w:t>
      </w:r>
      <w:r w:rsidRPr="00AE2512">
        <w:rPr>
          <w:rStyle w:val="StyleUnderline"/>
          <w:rFonts w:asciiTheme="majorHAnsi" w:hAnsiTheme="majorHAnsi" w:cstheme="majorHAnsi"/>
          <w:highlight w:val="green"/>
        </w:rPr>
        <w:t xml:space="preserve">power </w:t>
      </w:r>
      <w:r w:rsidRPr="00AE2512">
        <w:rPr>
          <w:rStyle w:val="Emphasis"/>
          <w:rFonts w:asciiTheme="majorHAnsi" w:hAnsiTheme="majorHAnsi" w:cstheme="majorHAnsi"/>
          <w:highlight w:val="green"/>
        </w:rPr>
        <w:t>without a full theory</w:t>
      </w:r>
      <w:r w:rsidRPr="00AE2512">
        <w:rPr>
          <w:rFonts w:asciiTheme="majorHAnsi" w:hAnsiTheme="majorHAnsi" w:cstheme="majorHAnsi"/>
          <w:sz w:val="14"/>
        </w:rPr>
        <w:t xml:space="preserve"> of the state </w:t>
      </w:r>
      <w:r w:rsidRPr="00AE2512">
        <w:rPr>
          <w:rStyle w:val="StyleUnderline"/>
          <w:rFonts w:asciiTheme="majorHAnsi" w:hAnsiTheme="majorHAnsi" w:cstheme="majorHAnsi"/>
        </w:rPr>
        <w:t>that explains its productive potential and its ability to extract resources</w:t>
      </w:r>
      <w:r w:rsidRPr="00AE2512">
        <w:rPr>
          <w:rFonts w:asciiTheme="majorHAnsi" w:hAnsiTheme="majorHAnsi" w:cstheme="majorHAnsi"/>
          <w:sz w:val="14"/>
        </w:rPr>
        <w:t xml:space="preserve"> for national purposes. </w:t>
      </w:r>
      <w:r w:rsidRPr="00AE2512">
        <w:rPr>
          <w:rStyle w:val="StyleUnderline"/>
          <w:rFonts w:asciiTheme="majorHAnsi" w:hAnsiTheme="majorHAnsi" w:cstheme="majorHAnsi"/>
        </w:rPr>
        <w:t>At the very least, basic material traits can be used to estimate power, with a well-established literature</w:t>
      </w:r>
      <w:r w:rsidRPr="00AE2512">
        <w:rPr>
          <w:rFonts w:asciiTheme="majorHAnsi" w:hAnsiTheme="majorHAnsi" w:cstheme="majorHAnsi"/>
          <w:sz w:val="14"/>
        </w:rPr>
        <w:t xml:space="preserve"> on that subject in place. Similarly, </w:t>
      </w:r>
      <w:r w:rsidRPr="00AE2512">
        <w:rPr>
          <w:rStyle w:val="StyleUnderline"/>
          <w:rFonts w:asciiTheme="majorHAnsi" w:hAnsiTheme="majorHAnsi" w:cstheme="majorHAnsi"/>
          <w:highlight w:val="green"/>
        </w:rPr>
        <w:t>we can</w:t>
      </w:r>
      <w:r w:rsidRPr="00AE2512">
        <w:rPr>
          <w:rStyle w:val="StyleUnderline"/>
          <w:rFonts w:asciiTheme="majorHAnsi" w:hAnsiTheme="majorHAnsi" w:cstheme="majorHAnsi"/>
        </w:rPr>
        <w:t xml:space="preserve"> often </w:t>
      </w:r>
      <w:r w:rsidRPr="00AE2512">
        <w:rPr>
          <w:rStyle w:val="StyleUnderline"/>
          <w:rFonts w:asciiTheme="majorHAnsi" w:hAnsiTheme="majorHAnsi" w:cstheme="majorHAnsi"/>
          <w:highlight w:val="green"/>
        </w:rPr>
        <w:t xml:space="preserve">be </w:t>
      </w:r>
      <w:r w:rsidRPr="00AE2512">
        <w:rPr>
          <w:rStyle w:val="Emphasis"/>
          <w:rFonts w:asciiTheme="majorHAnsi" w:hAnsiTheme="majorHAnsi" w:cstheme="majorHAnsi"/>
          <w:highlight w:val="green"/>
        </w:rPr>
        <w:t>confident</w:t>
      </w:r>
      <w:r w:rsidRPr="00AE2512">
        <w:rPr>
          <w:rStyle w:val="StyleUnderline"/>
          <w:rFonts w:asciiTheme="majorHAnsi" w:hAnsiTheme="majorHAnsi" w:cstheme="majorHAnsi"/>
          <w:highlight w:val="green"/>
        </w:rPr>
        <w:t xml:space="preserve"> of</w:t>
      </w:r>
      <w:r w:rsidRPr="00AE2512">
        <w:rPr>
          <w:rStyle w:val="StyleUnderline"/>
          <w:rFonts w:asciiTheme="majorHAnsi" w:hAnsiTheme="majorHAnsi" w:cstheme="majorHAnsi"/>
        </w:rPr>
        <w:t xml:space="preserve"> the </w:t>
      </w:r>
      <w:r w:rsidRPr="00AE2512">
        <w:rPr>
          <w:rStyle w:val="Emphasis"/>
          <w:rFonts w:asciiTheme="majorHAnsi" w:hAnsiTheme="majorHAnsi" w:cstheme="majorHAnsi"/>
          <w:highlight w:val="green"/>
        </w:rPr>
        <w:t>causal logics</w:t>
      </w:r>
      <w:r w:rsidRPr="00AE2512">
        <w:rPr>
          <w:rStyle w:val="StyleUnderline"/>
          <w:rFonts w:asciiTheme="majorHAnsi" w:hAnsiTheme="majorHAnsi" w:cstheme="majorHAnsi"/>
          <w:highlight w:val="green"/>
        </w:rPr>
        <w:t xml:space="preserve"> a state will employ</w:t>
      </w:r>
      <w:r w:rsidRPr="00AE2512">
        <w:rPr>
          <w:rStyle w:val="StyleUnderline"/>
          <w:rFonts w:asciiTheme="majorHAnsi" w:hAnsiTheme="majorHAnsi" w:cstheme="majorHAnsi"/>
        </w:rPr>
        <w:t xml:space="preserve"> to evaluate the impact of available strategies </w:t>
      </w:r>
      <w:r w:rsidRPr="00AE2512">
        <w:rPr>
          <w:rStyle w:val="Emphasis"/>
          <w:rFonts w:asciiTheme="majorHAnsi" w:hAnsiTheme="majorHAnsi" w:cstheme="majorHAnsi"/>
          <w:highlight w:val="green"/>
        </w:rPr>
        <w:t>without</w:t>
      </w:r>
      <w:r w:rsidRPr="00AE2512">
        <w:rPr>
          <w:rStyle w:val="StyleUnderline"/>
          <w:rFonts w:asciiTheme="majorHAnsi" w:hAnsiTheme="majorHAnsi" w:cstheme="majorHAnsi"/>
        </w:rPr>
        <w:t xml:space="preserve"> having </w:t>
      </w:r>
      <w:r w:rsidRPr="00AE2512">
        <w:rPr>
          <w:rStyle w:val="StyleUnderline"/>
          <w:rFonts w:asciiTheme="majorHAnsi" w:hAnsiTheme="majorHAnsi" w:cstheme="majorHAnsi"/>
          <w:highlight w:val="green"/>
        </w:rPr>
        <w:t>theories</w:t>
      </w:r>
      <w:r w:rsidRPr="00AE2512">
        <w:rPr>
          <w:rStyle w:val="StyleUnderline"/>
          <w:rFonts w:asciiTheme="majorHAnsi" w:hAnsiTheme="majorHAnsi" w:cstheme="majorHAnsi"/>
        </w:rPr>
        <w:t xml:space="preserve"> </w:t>
      </w:r>
      <w:r w:rsidRPr="00AE2512">
        <w:rPr>
          <w:rStyle w:val="StyleUnderline"/>
          <w:rFonts w:asciiTheme="majorHAnsi" w:hAnsiTheme="majorHAnsi" w:cstheme="majorHAnsi"/>
          <w:highlight w:val="green"/>
        </w:rPr>
        <w:t>that explain</w:t>
      </w:r>
      <w:r w:rsidRPr="00AE2512">
        <w:rPr>
          <w:rStyle w:val="StyleUnderline"/>
          <w:rFonts w:asciiTheme="majorHAnsi" w:hAnsiTheme="majorHAnsi" w:cstheme="majorHAnsi"/>
        </w:rPr>
        <w:t xml:space="preserve"> the </w:t>
      </w:r>
      <w:r w:rsidRPr="00AE2512">
        <w:rPr>
          <w:rStyle w:val="StyleUnderline"/>
          <w:rFonts w:asciiTheme="majorHAnsi" w:hAnsiTheme="majorHAnsi" w:cstheme="majorHAnsi"/>
          <w:highlight w:val="green"/>
        </w:rPr>
        <w:t>origins of</w:t>
      </w:r>
      <w:r w:rsidRPr="00AE2512">
        <w:rPr>
          <w:rStyle w:val="StyleUnderline"/>
          <w:rFonts w:asciiTheme="majorHAnsi" w:hAnsiTheme="majorHAnsi" w:cstheme="majorHAnsi"/>
        </w:rPr>
        <w:t xml:space="preserve"> the </w:t>
      </w:r>
      <w:r w:rsidRPr="00AE2512">
        <w:rPr>
          <w:rStyle w:val="StyleUnderline"/>
          <w:rFonts w:asciiTheme="majorHAnsi" w:hAnsiTheme="majorHAnsi" w:cstheme="majorHAnsi"/>
          <w:highlight w:val="green"/>
        </w:rPr>
        <w:t>ideas</w:t>
      </w:r>
      <w:r w:rsidRPr="00AE2512">
        <w:rPr>
          <w:rStyle w:val="StyleUnderline"/>
          <w:rFonts w:asciiTheme="majorHAnsi" w:hAnsiTheme="majorHAnsi" w:cstheme="majorHAnsi"/>
        </w:rPr>
        <w:t xml:space="preserve"> and why one set of arguments was adopted instead of others</w:t>
      </w:r>
      <w:r w:rsidRPr="00AE2512">
        <w:rPr>
          <w:rFonts w:asciiTheme="majorHAnsi" w:hAnsiTheme="majorHAnsi" w:cstheme="majorHAnsi"/>
          <w:sz w:val="14"/>
        </w:rPr>
        <w:t xml:space="preserve">. In other words, </w:t>
      </w:r>
      <w:r w:rsidRPr="00AE2512">
        <w:rPr>
          <w:rStyle w:val="StyleUnderline"/>
          <w:rFonts w:asciiTheme="majorHAnsi" w:hAnsiTheme="majorHAnsi" w:cstheme="majorHAnsi"/>
        </w:rPr>
        <w:t xml:space="preserve">a theory of the </w:t>
      </w:r>
      <w:r w:rsidRPr="00AE2512">
        <w:rPr>
          <w:rStyle w:val="Emphasis"/>
          <w:rFonts w:asciiTheme="majorHAnsi" w:hAnsiTheme="majorHAnsi" w:cstheme="majorHAnsi"/>
        </w:rPr>
        <w:t>inputs</w:t>
      </w:r>
      <w:r w:rsidRPr="00AE2512">
        <w:rPr>
          <w:rStyle w:val="StyleUnderline"/>
          <w:rFonts w:asciiTheme="majorHAnsi" w:hAnsiTheme="majorHAnsi" w:cstheme="majorHAnsi"/>
        </w:rPr>
        <w:t xml:space="preserve"> to the rational theory is </w:t>
      </w:r>
      <w:r w:rsidRPr="00AE2512">
        <w:rPr>
          <w:rStyle w:val="Emphasis"/>
          <w:rFonts w:asciiTheme="majorHAnsi" w:hAnsiTheme="majorHAnsi" w:cstheme="majorHAnsi"/>
        </w:rPr>
        <w:t>not required</w:t>
      </w:r>
      <w:r w:rsidRPr="00AE2512">
        <w:rPr>
          <w:rStyle w:val="StyleUnderline"/>
          <w:rFonts w:asciiTheme="majorHAnsi" w:hAnsiTheme="majorHAnsi" w:cstheme="majorHAnsi"/>
        </w:rPr>
        <w:t xml:space="preserve"> to for the rational theory to support </w:t>
      </w:r>
      <w:r w:rsidRPr="00AE2512">
        <w:rPr>
          <w:rStyle w:val="Emphasis"/>
          <w:rFonts w:asciiTheme="majorHAnsi" w:hAnsiTheme="majorHAnsi" w:cstheme="majorHAnsi"/>
        </w:rPr>
        <w:t>productive analysis</w:t>
      </w:r>
      <w:r w:rsidRPr="00AE2512">
        <w:rPr>
          <w:rFonts w:asciiTheme="majorHAnsi" w:hAnsiTheme="majorHAnsi" w:cstheme="majorHAnsi"/>
          <w:sz w:val="14"/>
        </w:rPr>
        <w:t xml:space="preserve"> Second, </w:t>
      </w:r>
      <w:r w:rsidRPr="00AE2512">
        <w:rPr>
          <w:rStyle w:val="StyleUnderline"/>
          <w:rFonts w:asciiTheme="majorHAnsi" w:hAnsiTheme="majorHAnsi" w:cstheme="majorHAnsi"/>
        </w:rPr>
        <w:t xml:space="preserve">the rationalist theory is </w:t>
      </w:r>
      <w:r w:rsidRPr="00AE2512">
        <w:rPr>
          <w:rStyle w:val="Emphasis"/>
          <w:rFonts w:asciiTheme="majorHAnsi" w:hAnsiTheme="majorHAnsi" w:cstheme="majorHAnsi"/>
        </w:rPr>
        <w:t>well matched</w:t>
      </w:r>
      <w:r w:rsidRPr="00AE2512">
        <w:rPr>
          <w:rFonts w:asciiTheme="majorHAnsi" w:hAnsiTheme="majorHAnsi" w:cstheme="majorHAnsi"/>
          <w:sz w:val="14"/>
        </w:rPr>
        <w:t xml:space="preserve"> </w:t>
      </w:r>
      <w:r w:rsidRPr="00AE2512">
        <w:rPr>
          <w:rStyle w:val="StyleUnderline"/>
          <w:rFonts w:asciiTheme="majorHAnsi" w:hAnsiTheme="majorHAnsi" w:cstheme="majorHAnsi"/>
        </w:rPr>
        <w:t>to analyzing</w:t>
      </w:r>
      <w:r w:rsidRPr="00AE2512">
        <w:rPr>
          <w:rFonts w:asciiTheme="majorHAnsi" w:hAnsiTheme="majorHAnsi" w:cstheme="majorHAnsi"/>
          <w:sz w:val="14"/>
        </w:rPr>
        <w:t xml:space="preserve"> many of the </w:t>
      </w:r>
      <w:r w:rsidRPr="00AE2512">
        <w:rPr>
          <w:rStyle w:val="Emphasis"/>
          <w:rFonts w:asciiTheme="majorHAnsi" w:hAnsiTheme="majorHAnsi" w:cstheme="majorHAnsi"/>
        </w:rPr>
        <w:t>key questions</w:t>
      </w:r>
      <w:r w:rsidRPr="00AE2512">
        <w:rPr>
          <w:rFonts w:asciiTheme="majorHAnsi" w:hAnsiTheme="majorHAnsi" w:cstheme="majorHAnsi"/>
          <w:sz w:val="14"/>
        </w:rPr>
        <w:t xml:space="preserve"> that the field of IR is most interested in. These include such questions as: </w:t>
      </w:r>
      <w:r w:rsidRPr="00AE2512">
        <w:rPr>
          <w:rStyle w:val="StyleUnderline"/>
          <w:rFonts w:asciiTheme="majorHAnsi" w:hAnsiTheme="majorHAnsi" w:cstheme="majorHAnsi"/>
        </w:rPr>
        <w:t xml:space="preserve">What factors influence the </w:t>
      </w:r>
      <w:r w:rsidRPr="00AE2512">
        <w:rPr>
          <w:rStyle w:val="Emphasis"/>
          <w:rFonts w:asciiTheme="majorHAnsi" w:hAnsiTheme="majorHAnsi" w:cstheme="majorHAnsi"/>
        </w:rPr>
        <w:t>probability of war</w:t>
      </w:r>
      <w:r w:rsidRPr="00AE2512">
        <w:rPr>
          <w:rFonts w:asciiTheme="majorHAnsi" w:hAnsiTheme="majorHAnsi" w:cstheme="majorHAnsi"/>
          <w:sz w:val="14"/>
        </w:rPr>
        <w:t xml:space="preserve"> </w:t>
      </w:r>
      <w:proofErr w:type="gramStart"/>
      <w:r w:rsidRPr="00AE2512">
        <w:rPr>
          <w:rFonts w:asciiTheme="majorHAnsi" w:hAnsiTheme="majorHAnsi" w:cstheme="majorHAnsi"/>
          <w:sz w:val="14"/>
        </w:rPr>
        <w:t>and,</w:t>
      </w:r>
      <w:proofErr w:type="gramEnd"/>
      <w:r w:rsidRPr="00AE2512">
        <w:rPr>
          <w:rFonts w:asciiTheme="majorHAnsi" w:hAnsiTheme="majorHAnsi" w:cstheme="majorHAnsi"/>
          <w:sz w:val="14"/>
        </w:rPr>
        <w:t xml:space="preserve"> closely related, when is war more or less likely? </w:t>
      </w:r>
      <w:r w:rsidRPr="00AE2512">
        <w:rPr>
          <w:rStyle w:val="StyleUnderline"/>
          <w:rFonts w:asciiTheme="majorHAnsi" w:hAnsiTheme="majorHAnsi" w:cstheme="majorHAnsi"/>
        </w:rPr>
        <w:t>Are cooperative or competitive strategies best matched to achieving</w:t>
      </w:r>
      <w:r w:rsidRPr="00AE2512">
        <w:rPr>
          <w:rFonts w:asciiTheme="majorHAnsi" w:hAnsiTheme="majorHAnsi" w:cstheme="majorHAnsi"/>
          <w:sz w:val="14"/>
        </w:rPr>
        <w:t xml:space="preserve"> a state’s </w:t>
      </w:r>
      <w:r w:rsidRPr="00AE2512">
        <w:rPr>
          <w:rStyle w:val="StyleUnderline"/>
          <w:rFonts w:asciiTheme="majorHAnsi" w:hAnsiTheme="majorHAnsi" w:cstheme="majorHAnsi"/>
        </w:rPr>
        <w:t>security, economic, and other goals?</w:t>
      </w:r>
      <w:r w:rsidRPr="00AE2512">
        <w:rPr>
          <w:rFonts w:asciiTheme="majorHAnsi" w:hAnsiTheme="majorHAnsi" w:cstheme="majorHAnsi"/>
          <w:sz w:val="14"/>
        </w:rPr>
        <w:t xml:space="preserve"> </w:t>
      </w:r>
      <w:r w:rsidRPr="00AE2512">
        <w:rPr>
          <w:rStyle w:val="StyleUnderline"/>
          <w:rFonts w:asciiTheme="majorHAnsi" w:hAnsiTheme="majorHAnsi" w:cstheme="majorHAnsi"/>
        </w:rPr>
        <w:t xml:space="preserve">When and why do states form alliances, engage in </w:t>
      </w:r>
      <w:r w:rsidRPr="00AE2512">
        <w:rPr>
          <w:rStyle w:val="Emphasis"/>
          <w:rFonts w:asciiTheme="majorHAnsi" w:hAnsiTheme="majorHAnsi" w:cstheme="majorHAnsi"/>
        </w:rPr>
        <w:t>arms races</w:t>
      </w:r>
      <w:r w:rsidRPr="00AE2512">
        <w:rPr>
          <w:rStyle w:val="StyleUnderline"/>
          <w:rFonts w:asciiTheme="majorHAnsi" w:hAnsiTheme="majorHAnsi" w:cstheme="majorHAnsi"/>
        </w:rPr>
        <w:t xml:space="preserve">, make </w:t>
      </w:r>
      <w:r w:rsidRPr="00AE2512">
        <w:rPr>
          <w:rStyle w:val="Emphasis"/>
          <w:rFonts w:asciiTheme="majorHAnsi" w:hAnsiTheme="majorHAnsi" w:cstheme="majorHAnsi"/>
        </w:rPr>
        <w:t>territorial concessions</w:t>
      </w:r>
      <w:r w:rsidRPr="00AE2512">
        <w:rPr>
          <w:rFonts w:asciiTheme="majorHAnsi" w:hAnsiTheme="majorHAnsi" w:cstheme="majorHAnsi"/>
          <w:sz w:val="14"/>
        </w:rPr>
        <w:t xml:space="preserve">, </w:t>
      </w:r>
      <w:r w:rsidRPr="00AE2512">
        <w:rPr>
          <w:rStyle w:val="StyleUnderline"/>
          <w:rFonts w:asciiTheme="majorHAnsi" w:hAnsiTheme="majorHAnsi" w:cstheme="majorHAnsi"/>
        </w:rPr>
        <w:t xml:space="preserve">and </w:t>
      </w:r>
      <w:r w:rsidRPr="00AE2512">
        <w:rPr>
          <w:rStyle w:val="Emphasis"/>
          <w:rFonts w:asciiTheme="majorHAnsi" w:hAnsiTheme="majorHAnsi" w:cstheme="majorHAnsi"/>
        </w:rPr>
        <w:t>join international institutions?</w:t>
      </w:r>
      <w:r w:rsidRPr="00AE2512">
        <w:rPr>
          <w:rFonts w:asciiTheme="majorHAnsi" w:hAnsiTheme="majorHAnsi" w:cstheme="majorHAnsi"/>
          <w:sz w:val="14"/>
        </w:rPr>
        <w:t xml:space="preserve"> </w:t>
      </w:r>
      <w:r w:rsidRPr="00AE2512">
        <w:rPr>
          <w:rStyle w:val="StyleUnderline"/>
          <w:rFonts w:asciiTheme="majorHAnsi" w:hAnsiTheme="majorHAnsi" w:cstheme="majorHAnsi"/>
        </w:rPr>
        <w:t>Are states able to communicate information about their motives and intentions, and under what conditions is this possible?</w:t>
      </w:r>
      <w:r w:rsidRPr="00AE2512">
        <w:rPr>
          <w:rFonts w:asciiTheme="majorHAnsi" w:hAnsiTheme="majorHAnsi" w:cstheme="majorHAnsi"/>
          <w:sz w:val="14"/>
        </w:rPr>
        <w:t xml:space="preserve"> My point here is not that rational realist theories are the only theories capable of shedding light on these questions, as this would clearly undervalue other approaches. But </w:t>
      </w:r>
      <w:r w:rsidRPr="00AE2512">
        <w:rPr>
          <w:rStyle w:val="StyleUnderline"/>
          <w:rFonts w:asciiTheme="majorHAnsi" w:hAnsiTheme="majorHAnsi" w:cstheme="majorHAnsi"/>
        </w:rPr>
        <w:t xml:space="preserve">the </w:t>
      </w:r>
      <w:r w:rsidRPr="00AE2512">
        <w:rPr>
          <w:rStyle w:val="Emphasis"/>
          <w:rFonts w:asciiTheme="majorHAnsi" w:hAnsiTheme="majorHAnsi" w:cstheme="majorHAnsi"/>
        </w:rPr>
        <w:t>extensive realist literature</w:t>
      </w:r>
      <w:r w:rsidRPr="00AE2512">
        <w:rPr>
          <w:rStyle w:val="StyleUnderline"/>
          <w:rFonts w:asciiTheme="majorHAnsi" w:hAnsiTheme="majorHAnsi" w:cstheme="majorHAnsi"/>
        </w:rPr>
        <w:t xml:space="preserve"> that has </w:t>
      </w:r>
      <w:r w:rsidRPr="00AE2512">
        <w:rPr>
          <w:rStyle w:val="Emphasis"/>
          <w:rFonts w:asciiTheme="majorHAnsi" w:hAnsiTheme="majorHAnsi" w:cstheme="majorHAnsi"/>
        </w:rPr>
        <w:t>productively tackled</w:t>
      </w:r>
      <w:r w:rsidRPr="00AE2512">
        <w:rPr>
          <w:rStyle w:val="StyleUnderline"/>
          <w:rFonts w:asciiTheme="majorHAnsi" w:hAnsiTheme="majorHAnsi" w:cstheme="majorHAnsi"/>
        </w:rPr>
        <w:t xml:space="preserve"> these questions, and many other related questions, should </w:t>
      </w:r>
      <w:r w:rsidRPr="00AE2512">
        <w:rPr>
          <w:rStyle w:val="Emphasis"/>
          <w:rFonts w:asciiTheme="majorHAnsi" w:hAnsiTheme="majorHAnsi" w:cstheme="majorHAnsi"/>
        </w:rPr>
        <w:t>leave little doubt</w:t>
      </w:r>
      <w:r w:rsidRPr="00AE2512">
        <w:rPr>
          <w:rStyle w:val="StyleUnderline"/>
          <w:rFonts w:asciiTheme="majorHAnsi" w:hAnsiTheme="majorHAnsi" w:cstheme="majorHAnsi"/>
        </w:rPr>
        <w:t xml:space="preserve"> about the </w:t>
      </w:r>
      <w:r w:rsidRPr="00AE2512">
        <w:rPr>
          <w:rStyle w:val="Emphasis"/>
          <w:rFonts w:asciiTheme="majorHAnsi" w:hAnsiTheme="majorHAnsi" w:cstheme="majorHAnsi"/>
        </w:rPr>
        <w:t>analytic value of the theories</w:t>
      </w:r>
      <w:r w:rsidRPr="00AE2512">
        <w:rPr>
          <w:rFonts w:asciiTheme="majorHAnsi" w:hAnsiTheme="majorHAnsi" w:cstheme="majorHAnsi"/>
          <w:sz w:val="14"/>
        </w:rPr>
        <w:t xml:space="preserve">. </w:t>
      </w:r>
      <w:r w:rsidRPr="00AE2512">
        <w:rPr>
          <w:rStyle w:val="StyleUnderline"/>
          <w:rFonts w:asciiTheme="majorHAnsi" w:hAnsiTheme="majorHAnsi" w:cstheme="majorHAnsi"/>
        </w:rPr>
        <w:t>This should not be a surprise, because the rationalist approach captures much of what is central to understanding the issues that drive these questions</w:t>
      </w:r>
      <w:r w:rsidRPr="00AE2512">
        <w:rPr>
          <w:rFonts w:asciiTheme="majorHAnsi" w:hAnsiTheme="majorHAnsi" w:cstheme="majorHAnsi"/>
          <w:sz w:val="14"/>
        </w:rPr>
        <w:t xml:space="preserve">. And, of course, </w:t>
      </w:r>
      <w:r w:rsidRPr="00AE2512">
        <w:rPr>
          <w:rStyle w:val="StyleUnderline"/>
          <w:rFonts w:asciiTheme="majorHAnsi" w:hAnsiTheme="majorHAnsi" w:cstheme="majorHAnsi"/>
        </w:rPr>
        <w:t xml:space="preserve">this is </w:t>
      </w:r>
      <w:r w:rsidRPr="00AE2512">
        <w:rPr>
          <w:rStyle w:val="Emphasis"/>
          <w:rFonts w:asciiTheme="majorHAnsi" w:hAnsiTheme="majorHAnsi" w:cstheme="majorHAnsi"/>
        </w:rPr>
        <w:t>not an accident</w:t>
      </w:r>
      <w:r w:rsidRPr="00AE2512">
        <w:rPr>
          <w:rFonts w:asciiTheme="majorHAnsi" w:hAnsiTheme="majorHAnsi" w:cstheme="majorHAnsi"/>
          <w:sz w:val="14"/>
        </w:rPr>
        <w:t xml:space="preserve">. Quite the opposite; </w:t>
      </w:r>
      <w:proofErr w:type="gramStart"/>
      <w:r w:rsidRPr="00AE2512">
        <w:rPr>
          <w:rStyle w:val="StyleUnderline"/>
          <w:rFonts w:asciiTheme="majorHAnsi" w:hAnsiTheme="majorHAnsi" w:cstheme="majorHAnsi"/>
        </w:rPr>
        <w:t>this is why</w:t>
      </w:r>
      <w:proofErr w:type="gramEnd"/>
      <w:r w:rsidRPr="00AE2512">
        <w:rPr>
          <w:rStyle w:val="StyleUnderline"/>
          <w:rFonts w:asciiTheme="majorHAnsi" w:hAnsiTheme="majorHAnsi" w:cstheme="majorHAnsi"/>
        </w:rPr>
        <w:t xml:space="preserve"> many analysts have chosen this approach to explore these questions</w:t>
      </w:r>
      <w:r w:rsidRPr="00AE2512">
        <w:rPr>
          <w:rFonts w:asciiTheme="majorHAnsi" w:hAnsiTheme="majorHAnsi" w:cstheme="majorHAnsi"/>
          <w:sz w:val="14"/>
        </w:rPr>
        <w:t xml:space="preserve">. Third, and closely related to the preceding discussion, </w:t>
      </w:r>
      <w:r w:rsidRPr="00AE2512">
        <w:rPr>
          <w:rStyle w:val="StyleUnderline"/>
          <w:rFonts w:asciiTheme="majorHAnsi" w:hAnsiTheme="majorHAnsi" w:cstheme="majorHAnsi"/>
          <w:highlight w:val="green"/>
        </w:rPr>
        <w:t xml:space="preserve">the </w:t>
      </w:r>
      <w:r w:rsidRPr="00AE2512">
        <w:rPr>
          <w:rStyle w:val="Emphasis"/>
          <w:rFonts w:asciiTheme="majorHAnsi" w:hAnsiTheme="majorHAnsi" w:cstheme="majorHAnsi"/>
          <w:highlight w:val="green"/>
        </w:rPr>
        <w:t>importance</w:t>
      </w:r>
      <w:r w:rsidRPr="00AE2512">
        <w:rPr>
          <w:rStyle w:val="Emphasis"/>
          <w:rFonts w:asciiTheme="majorHAnsi" w:hAnsiTheme="majorHAnsi" w:cstheme="majorHAnsi"/>
        </w:rPr>
        <w:t xml:space="preserve"> of these questions</w:t>
      </w:r>
      <w:r w:rsidRPr="00AE2512">
        <w:rPr>
          <w:rStyle w:val="StyleUnderline"/>
          <w:rFonts w:asciiTheme="majorHAnsi" w:hAnsiTheme="majorHAnsi" w:cstheme="majorHAnsi"/>
        </w:rPr>
        <w:t xml:space="preserve"> </w:t>
      </w:r>
      <w:r w:rsidRPr="00AE2512">
        <w:rPr>
          <w:rStyle w:val="StyleUnderline"/>
          <w:rFonts w:asciiTheme="majorHAnsi" w:hAnsiTheme="majorHAnsi" w:cstheme="majorHAnsi"/>
          <w:highlight w:val="green"/>
        </w:rPr>
        <w:t xml:space="preserve">to </w:t>
      </w:r>
      <w:r w:rsidRPr="00AE2512">
        <w:rPr>
          <w:rStyle w:val="Emphasis"/>
          <w:rFonts w:asciiTheme="majorHAnsi" w:hAnsiTheme="majorHAnsi" w:cstheme="majorHAnsi"/>
          <w:highlight w:val="green"/>
        </w:rPr>
        <w:t>real-world debates</w:t>
      </w:r>
      <w:r w:rsidRPr="00AE2512">
        <w:rPr>
          <w:rStyle w:val="StyleUnderline"/>
          <w:rFonts w:asciiTheme="majorHAnsi" w:hAnsiTheme="majorHAnsi" w:cstheme="majorHAnsi"/>
        </w:rPr>
        <w:t xml:space="preserve"> and states’ most important security and foreign policy choices virtually </w:t>
      </w:r>
      <w:r w:rsidRPr="00AE2512">
        <w:rPr>
          <w:rStyle w:val="Emphasis"/>
          <w:rFonts w:asciiTheme="majorHAnsi" w:hAnsiTheme="majorHAnsi" w:cstheme="majorHAnsi"/>
          <w:highlight w:val="green"/>
        </w:rPr>
        <w:t>guarantees</w:t>
      </w:r>
      <w:r w:rsidRPr="00AE2512">
        <w:rPr>
          <w:rStyle w:val="StyleUnderline"/>
          <w:rFonts w:asciiTheme="majorHAnsi" w:hAnsiTheme="majorHAnsi" w:cstheme="majorHAnsi"/>
          <w:highlight w:val="green"/>
        </w:rPr>
        <w:t xml:space="preserve"> that </w:t>
      </w:r>
      <w:r w:rsidRPr="00AE2512">
        <w:rPr>
          <w:rStyle w:val="Emphasis"/>
          <w:rFonts w:asciiTheme="majorHAnsi" w:hAnsiTheme="majorHAnsi" w:cstheme="majorHAnsi"/>
          <w:highlight w:val="green"/>
        </w:rPr>
        <w:t>realist analyses</w:t>
      </w:r>
      <w:r w:rsidRPr="00AE2512">
        <w:rPr>
          <w:rStyle w:val="StyleUnderline"/>
          <w:rFonts w:asciiTheme="majorHAnsi" w:hAnsiTheme="majorHAnsi" w:cstheme="majorHAnsi"/>
          <w:highlight w:val="green"/>
        </w:rPr>
        <w:t xml:space="preserve"> will</w:t>
      </w:r>
      <w:r w:rsidRPr="00AE2512">
        <w:rPr>
          <w:rStyle w:val="StyleUnderline"/>
          <w:rFonts w:asciiTheme="majorHAnsi" w:hAnsiTheme="majorHAnsi" w:cstheme="majorHAnsi"/>
        </w:rPr>
        <w:t xml:space="preserve"> continue to </w:t>
      </w:r>
      <w:r w:rsidRPr="00AE2512">
        <w:rPr>
          <w:rStyle w:val="StyleUnderline"/>
          <w:rFonts w:asciiTheme="majorHAnsi" w:hAnsiTheme="majorHAnsi" w:cstheme="majorHAnsi"/>
          <w:highlight w:val="green"/>
        </w:rPr>
        <w:t xml:space="preserve">have a </w:t>
      </w:r>
      <w:r w:rsidRPr="00AE2512">
        <w:rPr>
          <w:rStyle w:val="Emphasis"/>
          <w:rFonts w:asciiTheme="majorHAnsi" w:hAnsiTheme="majorHAnsi" w:cstheme="majorHAnsi"/>
          <w:highlight w:val="green"/>
        </w:rPr>
        <w:t>prominent role</w:t>
      </w:r>
      <w:r w:rsidRPr="00AE2512">
        <w:rPr>
          <w:rStyle w:val="StyleUnderline"/>
          <w:rFonts w:asciiTheme="majorHAnsi" w:hAnsiTheme="majorHAnsi" w:cstheme="majorHAnsi"/>
        </w:rPr>
        <w:t xml:space="preserve"> within IR</w:t>
      </w:r>
      <w:r w:rsidRPr="00AE2512">
        <w:rPr>
          <w:rFonts w:asciiTheme="majorHAnsi" w:hAnsiTheme="majorHAnsi" w:cstheme="majorHAnsi"/>
          <w:sz w:val="14"/>
        </w:rPr>
        <w:t xml:space="preserve">. More specifically, </w:t>
      </w:r>
      <w:r w:rsidRPr="00AE2512">
        <w:rPr>
          <w:rStyle w:val="StyleUnderline"/>
          <w:rFonts w:asciiTheme="majorHAnsi" w:hAnsiTheme="majorHAnsi" w:cstheme="majorHAnsi"/>
          <w:highlight w:val="green"/>
        </w:rPr>
        <w:t>theories of</w:t>
      </w:r>
      <w:r w:rsidRPr="00AE2512">
        <w:rPr>
          <w:rStyle w:val="StyleUnderline"/>
          <w:rFonts w:asciiTheme="majorHAnsi" w:hAnsiTheme="majorHAnsi" w:cstheme="majorHAnsi"/>
        </w:rPr>
        <w:t xml:space="preserve"> foreign and </w:t>
      </w:r>
      <w:r w:rsidRPr="00AE2512">
        <w:rPr>
          <w:rStyle w:val="Emphasis"/>
          <w:rFonts w:asciiTheme="majorHAnsi" w:hAnsiTheme="majorHAnsi" w:cstheme="majorHAnsi"/>
          <w:highlight w:val="green"/>
        </w:rPr>
        <w:t>security policy</w:t>
      </w:r>
      <w:r w:rsidRPr="00AE2512">
        <w:rPr>
          <w:rStyle w:val="StyleUnderline"/>
          <w:rFonts w:asciiTheme="majorHAnsi" w:hAnsiTheme="majorHAnsi" w:cstheme="majorHAnsi"/>
        </w:rPr>
        <w:t xml:space="preserve"> that are </w:t>
      </w:r>
      <w:r w:rsidRPr="00AE2512">
        <w:rPr>
          <w:rStyle w:val="StyleUnderline"/>
          <w:rFonts w:asciiTheme="majorHAnsi" w:hAnsiTheme="majorHAnsi" w:cstheme="majorHAnsi"/>
          <w:highlight w:val="green"/>
        </w:rPr>
        <w:t>built on</w:t>
      </w:r>
      <w:r w:rsidRPr="00AE2512">
        <w:rPr>
          <w:rStyle w:val="StyleUnderline"/>
          <w:rFonts w:asciiTheme="majorHAnsi" w:hAnsiTheme="majorHAnsi" w:cstheme="majorHAnsi"/>
        </w:rPr>
        <w:t xml:space="preserve"> rational </w:t>
      </w:r>
      <w:r w:rsidRPr="00AE2512">
        <w:rPr>
          <w:rStyle w:val="Emphasis"/>
          <w:rFonts w:asciiTheme="majorHAnsi" w:hAnsiTheme="majorHAnsi" w:cstheme="majorHAnsi"/>
          <w:highlight w:val="green"/>
        </w:rPr>
        <w:t>realist foundations</w:t>
      </w:r>
      <w:r w:rsidRPr="00AE2512">
        <w:rPr>
          <w:rStyle w:val="StyleUnderline"/>
          <w:rFonts w:asciiTheme="majorHAnsi" w:hAnsiTheme="majorHAnsi" w:cstheme="majorHAnsi"/>
          <w:highlight w:val="green"/>
        </w:rPr>
        <w:t xml:space="preserve"> focus</w:t>
      </w:r>
      <w:r w:rsidRPr="00AE2512">
        <w:rPr>
          <w:rStyle w:val="StyleUnderline"/>
          <w:rFonts w:asciiTheme="majorHAnsi" w:hAnsiTheme="majorHAnsi" w:cstheme="majorHAnsi"/>
        </w:rPr>
        <w:t xml:space="preserve"> on the </w:t>
      </w:r>
      <w:r w:rsidRPr="00AE2512">
        <w:rPr>
          <w:rStyle w:val="Emphasis"/>
          <w:rFonts w:asciiTheme="majorHAnsi" w:hAnsiTheme="majorHAnsi" w:cstheme="majorHAnsi"/>
          <w:highlight w:val="green"/>
        </w:rPr>
        <w:t>strategies</w:t>
      </w:r>
      <w:r w:rsidRPr="00AE2512">
        <w:rPr>
          <w:rStyle w:val="Emphasis"/>
          <w:rFonts w:asciiTheme="majorHAnsi" w:hAnsiTheme="majorHAnsi" w:cstheme="majorHAnsi"/>
        </w:rPr>
        <w:t xml:space="preserve"> that </w:t>
      </w:r>
      <w:r w:rsidRPr="00AE2512">
        <w:rPr>
          <w:rStyle w:val="Emphasis"/>
          <w:rFonts w:asciiTheme="majorHAnsi" w:hAnsiTheme="majorHAnsi" w:cstheme="majorHAnsi"/>
          <w:highlight w:val="green"/>
        </w:rPr>
        <w:t>states can choose</w:t>
      </w:r>
      <w:r w:rsidRPr="00AE2512">
        <w:rPr>
          <w:rStyle w:val="StyleUnderline"/>
          <w:rFonts w:asciiTheme="majorHAnsi" w:hAnsiTheme="majorHAnsi" w:cstheme="majorHAnsi"/>
        </w:rPr>
        <w:t xml:space="preserve"> from—including investing in economic growth, allying, arming, bargaining, fighting, etc.—</w:t>
      </w:r>
      <w:r w:rsidRPr="00AE2512">
        <w:rPr>
          <w:rStyle w:val="StyleUnderline"/>
          <w:rFonts w:asciiTheme="majorHAnsi" w:hAnsiTheme="majorHAnsi" w:cstheme="majorHAnsi"/>
          <w:highlight w:val="green"/>
        </w:rPr>
        <w:t>and</w:t>
      </w:r>
      <w:r w:rsidRPr="00AE2512">
        <w:rPr>
          <w:rStyle w:val="StyleUnderline"/>
          <w:rFonts w:asciiTheme="majorHAnsi" w:hAnsiTheme="majorHAnsi" w:cstheme="majorHAnsi"/>
        </w:rPr>
        <w:t xml:space="preserve"> therefore </w:t>
      </w:r>
      <w:r w:rsidRPr="00AE2512">
        <w:rPr>
          <w:rStyle w:val="StyleUnderline"/>
          <w:rFonts w:asciiTheme="majorHAnsi" w:hAnsiTheme="majorHAnsi" w:cstheme="majorHAnsi"/>
          <w:highlight w:val="green"/>
        </w:rPr>
        <w:t>have</w:t>
      </w:r>
      <w:r w:rsidRPr="00AE2512">
        <w:rPr>
          <w:rStyle w:val="StyleUnderline"/>
          <w:rFonts w:asciiTheme="majorHAnsi" w:hAnsiTheme="majorHAnsi" w:cstheme="majorHAnsi"/>
        </w:rPr>
        <w:t xml:space="preserve"> </w:t>
      </w:r>
      <w:r w:rsidRPr="00AE2512">
        <w:rPr>
          <w:rStyle w:val="Emphasis"/>
          <w:rFonts w:asciiTheme="majorHAnsi" w:hAnsiTheme="majorHAnsi" w:cstheme="majorHAnsi"/>
          <w:highlight w:val="green"/>
        </w:rPr>
        <w:t>great potential</w:t>
      </w:r>
      <w:r w:rsidRPr="00AE2512">
        <w:rPr>
          <w:rStyle w:val="StyleUnderline"/>
          <w:rFonts w:asciiTheme="majorHAnsi" w:hAnsiTheme="majorHAnsi" w:cstheme="majorHAnsi"/>
          <w:highlight w:val="green"/>
        </w:rPr>
        <w:t xml:space="preserve"> to </w:t>
      </w:r>
      <w:r w:rsidRPr="00AE2512">
        <w:rPr>
          <w:rStyle w:val="Emphasis"/>
          <w:rFonts w:asciiTheme="majorHAnsi" w:hAnsiTheme="majorHAnsi" w:cstheme="majorHAnsi"/>
          <w:highlight w:val="green"/>
        </w:rPr>
        <w:t>contribute to</w:t>
      </w:r>
      <w:r w:rsidRPr="00AE2512">
        <w:rPr>
          <w:rStyle w:val="Emphasis"/>
          <w:rFonts w:asciiTheme="majorHAnsi" w:hAnsiTheme="majorHAnsi" w:cstheme="majorHAnsi"/>
        </w:rPr>
        <w:t xml:space="preserve"> policy </w:t>
      </w:r>
      <w:r w:rsidRPr="00AE2512">
        <w:rPr>
          <w:rStyle w:val="Emphasis"/>
          <w:rFonts w:asciiTheme="majorHAnsi" w:hAnsiTheme="majorHAnsi" w:cstheme="majorHAnsi"/>
          <w:highlight w:val="green"/>
        </w:rPr>
        <w:t>debates</w:t>
      </w:r>
      <w:r w:rsidRPr="00AE2512">
        <w:rPr>
          <w:rFonts w:asciiTheme="majorHAnsi" w:hAnsiTheme="majorHAnsi" w:cstheme="majorHAnsi"/>
          <w:sz w:val="14"/>
        </w:rPr>
        <w:t xml:space="preserve">. Competition Origins of the Competition Given the extensive complementarity between the </w:t>
      </w:r>
      <w:r w:rsidRPr="00AE2512">
        <w:rPr>
          <w:rStyle w:val="StyleUnderline"/>
          <w:rFonts w:asciiTheme="majorHAnsi" w:hAnsiTheme="majorHAnsi" w:cstheme="majorHAnsi"/>
        </w:rPr>
        <w:t xml:space="preserve">constructivist and realist </w:t>
      </w:r>
      <w:r w:rsidRPr="00AE2512">
        <w:rPr>
          <w:rStyle w:val="StyleUnderline"/>
          <w:rFonts w:asciiTheme="majorHAnsi" w:hAnsiTheme="majorHAnsi" w:cstheme="majorHAnsi"/>
        </w:rPr>
        <w:lastRenderedPageBreak/>
        <w:t>theories</w:t>
      </w:r>
      <w:r w:rsidRPr="00AE2512">
        <w:rPr>
          <w:rFonts w:asciiTheme="majorHAnsi" w:hAnsiTheme="majorHAnsi" w:cstheme="majorHAnsi"/>
          <w:sz w:val="14"/>
        </w:rPr>
        <w:t xml:space="preserve">, </w:t>
      </w:r>
      <w:r w:rsidRPr="00AE2512">
        <w:rPr>
          <w:rStyle w:val="StyleUnderline"/>
          <w:rFonts w:asciiTheme="majorHAnsi" w:hAnsiTheme="majorHAnsi" w:cstheme="majorHAnsi"/>
        </w:rPr>
        <w:t>why have these</w:t>
      </w:r>
      <w:r w:rsidRPr="00AE2512">
        <w:rPr>
          <w:rFonts w:asciiTheme="majorHAnsi" w:hAnsiTheme="majorHAnsi" w:cstheme="majorHAnsi"/>
          <w:sz w:val="14"/>
        </w:rPr>
        <w:t xml:space="preserve"> approaches </w:t>
      </w:r>
      <w:r w:rsidRPr="00AE2512">
        <w:rPr>
          <w:rStyle w:val="StyleUnderline"/>
          <w:rFonts w:asciiTheme="majorHAnsi" w:hAnsiTheme="majorHAnsi" w:cstheme="majorHAnsi"/>
        </w:rPr>
        <w:t>been cast as competitors in IR theory?</w:t>
      </w:r>
      <w:r w:rsidRPr="00AE2512">
        <w:rPr>
          <w:rFonts w:asciiTheme="majorHAnsi" w:hAnsiTheme="majorHAnsi" w:cstheme="majorHAnsi"/>
          <w:sz w:val="14"/>
        </w:rPr>
        <w:t xml:space="preserve"> Many factors have contributed. Part of the answer undoubtedly lies in the professional inclination within IR theory to generate new arguments that can replace those that preceded them. Some of the answer may lie in </w:t>
      </w:r>
      <w:r w:rsidRPr="00AE2512">
        <w:rPr>
          <w:rStyle w:val="StyleUnderline"/>
          <w:rFonts w:asciiTheme="majorHAnsi" w:hAnsiTheme="majorHAnsi" w:cstheme="majorHAnsi"/>
        </w:rPr>
        <w:t>the dominance of realist theory</w:t>
      </w:r>
      <w:r w:rsidRPr="00AE2512">
        <w:rPr>
          <w:rFonts w:asciiTheme="majorHAnsi" w:hAnsiTheme="majorHAnsi" w:cstheme="majorHAnsi"/>
          <w:sz w:val="14"/>
        </w:rPr>
        <w:t xml:space="preserve"> during the Cold War and arguably since then, which has </w:t>
      </w:r>
      <w:r w:rsidRPr="00AE2512">
        <w:rPr>
          <w:rStyle w:val="Emphasis"/>
          <w:rFonts w:asciiTheme="majorHAnsi" w:hAnsiTheme="majorHAnsi" w:cstheme="majorHAnsi"/>
        </w:rPr>
        <w:t>made it a target</w:t>
      </w:r>
      <w:r w:rsidRPr="00AE2512">
        <w:rPr>
          <w:rFonts w:asciiTheme="majorHAnsi" w:hAnsiTheme="majorHAnsi" w:cstheme="majorHAnsi"/>
          <w:sz w:val="14"/>
        </w:rPr>
        <w:t xml:space="preserve"> for all other types of explanations. Part of the answer may lie in an underappreciation of realism, especially structural realism, as a partial theory, which meant that complementarity was not possible. In addition to these more generic reasons, some of the competition likely reflects the order in which certain key arguments have been established, which in turn left them vulnerable to critiques from alternative approaches. Specifically, </w:t>
      </w:r>
      <w:r w:rsidRPr="00AE2512">
        <w:rPr>
          <w:rStyle w:val="StyleUnderline"/>
          <w:rFonts w:asciiTheme="majorHAnsi" w:hAnsiTheme="majorHAnsi" w:cstheme="majorHAnsi"/>
        </w:rPr>
        <w:t>Waltz’s seminal statement of structural realism made</w:t>
      </w:r>
      <w:r w:rsidRPr="00AE2512">
        <w:rPr>
          <w:rFonts w:asciiTheme="majorHAnsi" w:hAnsiTheme="majorHAnsi" w:cstheme="majorHAnsi"/>
          <w:sz w:val="14"/>
        </w:rPr>
        <w:t xml:space="preserve"> two </w:t>
      </w:r>
      <w:r w:rsidRPr="00AE2512">
        <w:rPr>
          <w:rStyle w:val="StyleUnderline"/>
          <w:rFonts w:asciiTheme="majorHAnsi" w:hAnsiTheme="majorHAnsi" w:cstheme="majorHAnsi"/>
        </w:rPr>
        <w:t>arguments that were flawed or overstated</w:t>
      </w:r>
      <w:r w:rsidRPr="00AE2512">
        <w:rPr>
          <w:rFonts w:asciiTheme="majorHAnsi" w:hAnsiTheme="majorHAnsi" w:cstheme="majorHAnsi"/>
          <w:sz w:val="14"/>
        </w:rPr>
        <w:t xml:space="preserve">, which left structural realism overly vulnerable: </w:t>
      </w:r>
      <w:r w:rsidRPr="00AE2512">
        <w:rPr>
          <w:rStyle w:val="StyleUnderline"/>
          <w:rFonts w:asciiTheme="majorHAnsi" w:hAnsiTheme="majorHAnsi" w:cstheme="majorHAnsi"/>
        </w:rPr>
        <w:t>first, the theory was formulated and characterized as a purely material theory; and second, Waltz’s central conclusion was that the anarchic nature of the international system generated a strong tendency toward competition, rendering cooperation both rare and limited</w:t>
      </w:r>
      <w:r w:rsidRPr="00AE2512">
        <w:rPr>
          <w:rFonts w:asciiTheme="majorHAnsi" w:hAnsiTheme="majorHAnsi" w:cstheme="majorHAnsi"/>
          <w:sz w:val="14"/>
        </w:rPr>
        <w:t xml:space="preserve">.14 As my sketch of structural realism explains, neither of these claims was sustainable, and </w:t>
      </w:r>
      <w:r w:rsidRPr="00AE2512">
        <w:rPr>
          <w:rStyle w:val="Emphasis"/>
          <w:rFonts w:asciiTheme="majorHAnsi" w:hAnsiTheme="majorHAnsi" w:cstheme="majorHAnsi"/>
          <w:highlight w:val="green"/>
        </w:rPr>
        <w:t>strands of realism</w:t>
      </w:r>
      <w:r w:rsidRPr="00AE2512">
        <w:rPr>
          <w:rStyle w:val="StyleUnderline"/>
          <w:rFonts w:asciiTheme="majorHAnsi" w:hAnsiTheme="majorHAnsi" w:cstheme="majorHAnsi"/>
        </w:rPr>
        <w:t xml:space="preserve"> have been developed that </w:t>
      </w:r>
      <w:r w:rsidRPr="00AE2512">
        <w:rPr>
          <w:rStyle w:val="Emphasis"/>
          <w:rFonts w:asciiTheme="majorHAnsi" w:hAnsiTheme="majorHAnsi" w:cstheme="majorHAnsi"/>
          <w:highlight w:val="green"/>
        </w:rPr>
        <w:t>correct these shortcomings</w:t>
      </w:r>
      <w:r w:rsidRPr="00AE2512">
        <w:rPr>
          <w:rFonts w:asciiTheme="majorHAnsi" w:hAnsiTheme="majorHAnsi" w:cstheme="majorHAnsi"/>
          <w:sz w:val="14"/>
        </w:rPr>
        <w:t xml:space="preserve">. Waltz’s formulation therefore left the door open for constructivists (as well as realists and others) to offer as competitors the ideational arguments and the cooperation-under-anarchy arguments that were missing. Wendt’s structural constructivism, which takes Waltz’s structural realism as its central point of departure, develops many of these opposing arguments from a constructivist perspective.15 </w:t>
      </w:r>
      <w:r w:rsidRPr="00AE2512">
        <w:rPr>
          <w:rStyle w:val="StyleUnderline"/>
          <w:rFonts w:asciiTheme="majorHAnsi" w:hAnsiTheme="majorHAnsi" w:cstheme="majorHAnsi"/>
        </w:rPr>
        <w:t>If the rational realist theory had been more fully developed and appreciated before Wendt tackled these arguments, the debate might have proceeded rather differently</w:t>
      </w:r>
      <w:r w:rsidRPr="00AE2512">
        <w:rPr>
          <w:rFonts w:asciiTheme="majorHAnsi" w:hAnsiTheme="majorHAnsi" w:cstheme="majorHAnsi"/>
          <w:sz w:val="14"/>
        </w:rPr>
        <w:t xml:space="preserve">. Instead of arguing that structural constructivism could explain and predict interaction and cooperation that were beyond the reach of Waltz’s realism, </w:t>
      </w:r>
      <w:r w:rsidRPr="00AE2512">
        <w:rPr>
          <w:rStyle w:val="StyleUnderline"/>
          <w:rFonts w:asciiTheme="majorHAnsi" w:hAnsiTheme="majorHAnsi" w:cstheme="majorHAnsi"/>
        </w:rPr>
        <w:t>Wendt would have had to argue that his approach produced similar results from an alternative perspective</w:t>
      </w:r>
      <w:r w:rsidRPr="00AE2512">
        <w:rPr>
          <w:rFonts w:asciiTheme="majorHAnsi" w:hAnsiTheme="majorHAnsi" w:cstheme="majorHAnsi"/>
          <w:sz w:val="14"/>
        </w:rPr>
        <w:t xml:space="preserve">. </w:t>
      </w:r>
      <w:r w:rsidRPr="00AE2512">
        <w:rPr>
          <w:rStyle w:val="StyleUnderline"/>
          <w:rFonts w:asciiTheme="majorHAnsi" w:hAnsiTheme="majorHAnsi" w:cstheme="majorHAnsi"/>
        </w:rPr>
        <w:t>Instead, the approaches ended up</w:t>
      </w:r>
      <w:r w:rsidRPr="00AE2512">
        <w:rPr>
          <w:rFonts w:asciiTheme="majorHAnsi" w:hAnsiTheme="majorHAnsi" w:cstheme="majorHAnsi"/>
          <w:sz w:val="14"/>
        </w:rPr>
        <w:t xml:space="preserve"> at least partly</w:t>
      </w:r>
      <w:r w:rsidRPr="00AE2512">
        <w:rPr>
          <w:rStyle w:val="StyleUnderline"/>
          <w:rFonts w:asciiTheme="majorHAnsi" w:hAnsiTheme="majorHAnsi" w:cstheme="majorHAnsi"/>
        </w:rPr>
        <w:t xml:space="preserve"> </w:t>
      </w:r>
      <w:r w:rsidRPr="00AE2512">
        <w:rPr>
          <w:rStyle w:val="Emphasis"/>
          <w:rFonts w:asciiTheme="majorHAnsi" w:hAnsiTheme="majorHAnsi" w:cstheme="majorHAnsi"/>
        </w:rPr>
        <w:t>talking past each other</w:t>
      </w:r>
      <w:r w:rsidRPr="00AE2512">
        <w:rPr>
          <w:rStyle w:val="StyleUnderline"/>
          <w:rFonts w:asciiTheme="majorHAnsi" w:hAnsiTheme="majorHAnsi" w:cstheme="majorHAnsi"/>
        </w:rPr>
        <w:t xml:space="preserve"> and appearing to clash even more than they </w:t>
      </w:r>
      <w:proofErr w:type="gramStart"/>
      <w:r w:rsidRPr="00AE2512">
        <w:rPr>
          <w:rStyle w:val="StyleUnderline"/>
          <w:rFonts w:asciiTheme="majorHAnsi" w:hAnsiTheme="majorHAnsi" w:cstheme="majorHAnsi"/>
        </w:rPr>
        <w:t>actually do</w:t>
      </w:r>
      <w:proofErr w:type="gramEnd"/>
      <w:r w:rsidRPr="00AE2512">
        <w:rPr>
          <w:rFonts w:asciiTheme="majorHAnsi" w:hAnsiTheme="majorHAnsi" w:cstheme="majorHAnsi"/>
          <w:sz w:val="14"/>
        </w:rPr>
        <w:t xml:space="preserve">. </w:t>
      </w:r>
      <w:r w:rsidRPr="00AE2512">
        <w:rPr>
          <w:rStyle w:val="StyleUnderline"/>
          <w:rFonts w:asciiTheme="majorHAnsi" w:hAnsiTheme="majorHAnsi" w:cstheme="majorHAnsi"/>
        </w:rPr>
        <w:t>There is</w:t>
      </w:r>
      <w:r w:rsidRPr="00AE2512">
        <w:rPr>
          <w:rFonts w:asciiTheme="majorHAnsi" w:hAnsiTheme="majorHAnsi" w:cstheme="majorHAnsi"/>
          <w:sz w:val="14"/>
        </w:rPr>
        <w:t xml:space="preserve">, however, </w:t>
      </w:r>
      <w:r w:rsidRPr="00AE2512">
        <w:rPr>
          <w:rStyle w:val="StyleUnderline"/>
          <w:rFonts w:asciiTheme="majorHAnsi" w:hAnsiTheme="majorHAnsi" w:cstheme="majorHAnsi"/>
        </w:rPr>
        <w:t xml:space="preserve">some </w:t>
      </w:r>
      <w:r w:rsidRPr="00AE2512">
        <w:rPr>
          <w:rStyle w:val="Emphasis"/>
          <w:rFonts w:asciiTheme="majorHAnsi" w:hAnsiTheme="majorHAnsi" w:cstheme="majorHAnsi"/>
        </w:rPr>
        <w:t>real competition</w:t>
      </w:r>
      <w:r w:rsidRPr="00AE2512">
        <w:rPr>
          <w:rFonts w:asciiTheme="majorHAnsi" w:hAnsiTheme="majorHAnsi" w:cstheme="majorHAnsi"/>
          <w:sz w:val="14"/>
        </w:rPr>
        <w:t xml:space="preserve"> </w:t>
      </w:r>
      <w:r w:rsidRPr="00AE2512">
        <w:rPr>
          <w:rStyle w:val="StyleUnderline"/>
          <w:rFonts w:asciiTheme="majorHAnsi" w:hAnsiTheme="majorHAnsi" w:cstheme="majorHAnsi"/>
        </w:rPr>
        <w:t>between the rational realist theory and</w:t>
      </w:r>
      <w:r w:rsidRPr="00AE2512">
        <w:rPr>
          <w:rFonts w:asciiTheme="majorHAnsi" w:hAnsiTheme="majorHAnsi" w:cstheme="majorHAnsi"/>
          <w:sz w:val="14"/>
        </w:rPr>
        <w:t xml:space="preserve"> Wendt’s </w:t>
      </w:r>
      <w:r w:rsidRPr="00AE2512">
        <w:rPr>
          <w:rStyle w:val="StyleUnderline"/>
          <w:rFonts w:asciiTheme="majorHAnsi" w:hAnsiTheme="majorHAnsi" w:cstheme="majorHAnsi"/>
        </w:rPr>
        <w:t>structural constructivist theory</w:t>
      </w:r>
      <w:r w:rsidRPr="00AE2512">
        <w:rPr>
          <w:rFonts w:asciiTheme="majorHAnsi" w:hAnsiTheme="majorHAnsi" w:cstheme="majorHAnsi"/>
          <w:sz w:val="14"/>
        </w:rPr>
        <w:t xml:space="preserve">. Substance of the Competition To appreciate how both competition and complementarity between realism and constructivism are possible, it is useful to distinguish different types of constructivism. Some constructivist work has focused on states and individuals, exploring the sources of beliefs, identifies, and norms. Other constructivist research has focused on the international system, exploring how structure influences states’ choices; Wendt’s is the defining work in the structural constructivist field.16 The complementary nature of constructivist arguments that focus on states and individuals is clear; as explained above, these theories explain inputs to the rational theory. In contrast, structural constructivism emphasizes the role of the international system on states’ actions and, therefore, runs largely parallel to structural realism, even though it defines the international system differently. This similarity and, closely related, the similarity in the questions the two approaches set out to answer makes them competitors. Wendt argues that the key to understanding the possibility of multiple “logics” of anarchy is “conceptualizing structure in social rather than material terms.” The sole variable in Waltz’s international structure is the distribution of capabilities. Consequently, Waltz’s theory is characterized as purely material.17 Waltz concludes that international anarchy requires states to pursue competitive policies; in Wendt’s terminology, this means that Waltz finds that anarchy has a single logic. Wendt argues instead that anarchy can take three principal forms, which vary in their tendencies to generate competition and cooperation. He defines the different anarchies in terms of the states’ roles, specifically their orientation toward each other—enemy, rival, and friend—which reflect the rules that states expect others to observe. Working with these structural roles, </w:t>
      </w:r>
      <w:r w:rsidRPr="00AE2512">
        <w:rPr>
          <w:rStyle w:val="StyleUnderline"/>
          <w:rFonts w:asciiTheme="majorHAnsi" w:hAnsiTheme="majorHAnsi" w:cstheme="majorHAnsi"/>
        </w:rPr>
        <w:t>Wendt explains how cooperation and even deep peace are possible within international anarchy</w:t>
      </w:r>
      <w:r w:rsidRPr="00AE2512">
        <w:rPr>
          <w:rFonts w:asciiTheme="majorHAnsi" w:hAnsiTheme="majorHAnsi" w:cstheme="majorHAnsi"/>
          <w:sz w:val="14"/>
        </w:rPr>
        <w:t xml:space="preserve">. Enemies generate a Hobbesian anarchy that is highly competitive; although similar in some ways to the anarchy explained by Waltz’s neorealism, the Hobbesian anarchy is more </w:t>
      </w:r>
      <w:proofErr w:type="gramStart"/>
      <w:r w:rsidRPr="00AE2512">
        <w:rPr>
          <w:rFonts w:asciiTheme="majorHAnsi" w:hAnsiTheme="majorHAnsi" w:cstheme="majorHAnsi"/>
          <w:sz w:val="14"/>
        </w:rPr>
        <w:t>competitive</w:t>
      </w:r>
      <w:proofErr w:type="gramEnd"/>
      <w:r w:rsidRPr="00AE2512">
        <w:rPr>
          <w:rFonts w:asciiTheme="majorHAnsi" w:hAnsiTheme="majorHAnsi" w:cstheme="majorHAnsi"/>
          <w:sz w:val="14"/>
        </w:rPr>
        <w:t xml:space="preserve"> and states are more insecure. Rivals generate a Lockean anarchy that is less competitive and that, Wendt argues, is in certain respects closer to Waltz’s anarchy. Friends are concerned not only about their own security, but also other states’ security, and their interaction generates a Kantian anarchy in which states do not fear that others will use force against them and in which confidence in a long-lasting peace is possible.18 Wendt’s effort to explore the possibility that international anarchy can produce a much wider range of outcomes than is suggested by Waltz is a productive move. Whether extensive security cooperation is possible under anarchy is the central question posed by structural IR theories. Moreover, a variety of historical examples that run counter to Waltz’s claim about the persistent presence of competition—including restraint and cooperation between powerful states, and substantial military capabilities that do not generate substantial insecurity—indicate the need for a more encompassing theory. </w:t>
      </w:r>
      <w:r w:rsidRPr="00AE2512">
        <w:rPr>
          <w:rStyle w:val="StyleUnderline"/>
          <w:rFonts w:asciiTheme="majorHAnsi" w:hAnsiTheme="majorHAnsi" w:cstheme="majorHAnsi"/>
        </w:rPr>
        <w:t xml:space="preserve">Wendt’s focus on </w:t>
      </w:r>
      <w:r w:rsidRPr="00AE2512">
        <w:rPr>
          <w:rStyle w:val="Emphasis"/>
          <w:rFonts w:asciiTheme="majorHAnsi" w:hAnsiTheme="majorHAnsi" w:cstheme="majorHAnsi"/>
        </w:rPr>
        <w:t>social variables</w:t>
      </w:r>
      <w:r w:rsidRPr="00AE2512">
        <w:rPr>
          <w:rStyle w:val="StyleUnderline"/>
          <w:rFonts w:asciiTheme="majorHAnsi" w:hAnsiTheme="majorHAnsi" w:cstheme="majorHAnsi"/>
        </w:rPr>
        <w:t xml:space="preserve">, however, </w:t>
      </w:r>
      <w:r w:rsidRPr="00AE2512">
        <w:rPr>
          <w:rStyle w:val="Emphasis"/>
          <w:rFonts w:asciiTheme="majorHAnsi" w:hAnsiTheme="majorHAnsi" w:cstheme="majorHAnsi"/>
        </w:rPr>
        <w:t>masks</w:t>
      </w:r>
      <w:r w:rsidRPr="00AE2512">
        <w:rPr>
          <w:rFonts w:asciiTheme="majorHAnsi" w:hAnsiTheme="majorHAnsi" w:cstheme="majorHAnsi"/>
          <w:sz w:val="14"/>
        </w:rPr>
        <w:t xml:space="preserve"> </w:t>
      </w:r>
      <w:r w:rsidRPr="00AE2512">
        <w:rPr>
          <w:rStyle w:val="StyleUnderline"/>
          <w:rFonts w:asciiTheme="majorHAnsi" w:hAnsiTheme="majorHAnsi" w:cstheme="majorHAnsi"/>
        </w:rPr>
        <w:t xml:space="preserve">the potential of </w:t>
      </w:r>
      <w:r w:rsidRPr="00AE2512">
        <w:rPr>
          <w:rStyle w:val="Emphasis"/>
          <w:rFonts w:asciiTheme="majorHAnsi" w:hAnsiTheme="majorHAnsi" w:cstheme="majorHAnsi"/>
        </w:rPr>
        <w:t>structural realist and rational theories</w:t>
      </w:r>
      <w:r w:rsidRPr="00AE2512">
        <w:rPr>
          <w:rStyle w:val="StyleUnderline"/>
          <w:rFonts w:asciiTheme="majorHAnsi" w:hAnsiTheme="majorHAnsi" w:cstheme="majorHAnsi"/>
        </w:rPr>
        <w:t xml:space="preserve"> to explain variation in states’ policies under anarchy and</w:t>
      </w:r>
      <w:r w:rsidRPr="00AE2512">
        <w:rPr>
          <w:rFonts w:asciiTheme="majorHAnsi" w:hAnsiTheme="majorHAnsi" w:cstheme="majorHAnsi"/>
          <w:sz w:val="14"/>
        </w:rPr>
        <w:t xml:space="preserve"> thereby </w:t>
      </w:r>
      <w:r w:rsidRPr="00AE2512">
        <w:rPr>
          <w:rStyle w:val="Emphasis"/>
          <w:rFonts w:asciiTheme="majorHAnsi" w:hAnsiTheme="majorHAnsi" w:cstheme="majorHAnsi"/>
        </w:rPr>
        <w:t>incorrectly suggests</w:t>
      </w:r>
      <w:r w:rsidRPr="00AE2512">
        <w:rPr>
          <w:rFonts w:asciiTheme="majorHAnsi" w:hAnsiTheme="majorHAnsi" w:cstheme="majorHAnsi"/>
          <w:sz w:val="14"/>
        </w:rPr>
        <w:t xml:space="preserve"> </w:t>
      </w:r>
      <w:r w:rsidRPr="00AE2512">
        <w:rPr>
          <w:rStyle w:val="StyleUnderline"/>
          <w:rFonts w:asciiTheme="majorHAnsi" w:hAnsiTheme="majorHAnsi" w:cstheme="majorHAnsi"/>
        </w:rPr>
        <w:t xml:space="preserve">that </w:t>
      </w:r>
      <w:r w:rsidRPr="00AE2512">
        <w:rPr>
          <w:rStyle w:val="Emphasis"/>
          <w:rFonts w:asciiTheme="majorHAnsi" w:hAnsiTheme="majorHAnsi" w:cstheme="majorHAnsi"/>
        </w:rPr>
        <w:t>realist theories</w:t>
      </w:r>
      <w:r w:rsidRPr="00AE2512">
        <w:rPr>
          <w:rStyle w:val="StyleUnderline"/>
          <w:rFonts w:asciiTheme="majorHAnsi" w:hAnsiTheme="majorHAnsi" w:cstheme="majorHAnsi"/>
        </w:rPr>
        <w:t xml:space="preserve"> are incapable of explaining broad and basic variation in states’ strategies in the face of anarchy</w:t>
      </w:r>
      <w:r w:rsidRPr="00AE2512">
        <w:rPr>
          <w:rFonts w:asciiTheme="majorHAnsi" w:hAnsiTheme="majorHAnsi" w:cstheme="majorHAnsi"/>
          <w:sz w:val="14"/>
        </w:rPr>
        <w:t xml:space="preserve">. In fact, Wendt is explicit on this critical issue: The real question is whether the fact of anarchy creates a tendency for all such interactions to realize a single logic at the macro-level. In the Neorealist view they </w:t>
      </w:r>
      <w:proofErr w:type="gramStart"/>
      <w:r w:rsidRPr="00AE2512">
        <w:rPr>
          <w:rFonts w:asciiTheme="majorHAnsi" w:hAnsiTheme="majorHAnsi" w:cstheme="majorHAnsi"/>
          <w:sz w:val="14"/>
        </w:rPr>
        <w:t>do:</w:t>
      </w:r>
      <w:proofErr w:type="gramEnd"/>
      <w:r w:rsidRPr="00AE2512">
        <w:rPr>
          <w:rFonts w:asciiTheme="majorHAnsi" w:hAnsiTheme="majorHAnsi" w:cstheme="majorHAnsi"/>
          <w:sz w:val="14"/>
        </w:rPr>
        <w:t xml:space="preserve"> anarchies are inherently self-help systems that tend to produce military competition, balances of power, and war. Against this I argue that anarchy can have at least three kinds of structure at the macro-level, based on what kind of roles—enemy, rival, and friend—dominate the system.19 </w:t>
      </w:r>
      <w:r w:rsidRPr="00AE2512">
        <w:rPr>
          <w:rStyle w:val="StyleUnderline"/>
          <w:rFonts w:asciiTheme="majorHAnsi" w:hAnsiTheme="majorHAnsi" w:cstheme="majorHAnsi"/>
        </w:rPr>
        <w:t xml:space="preserve">To appreciate why </w:t>
      </w:r>
      <w:r w:rsidRPr="00AE2512">
        <w:rPr>
          <w:rStyle w:val="Emphasis"/>
          <w:rFonts w:asciiTheme="majorHAnsi" w:hAnsiTheme="majorHAnsi" w:cstheme="majorHAnsi"/>
        </w:rPr>
        <w:t xml:space="preserve">structural </w:t>
      </w:r>
      <w:r w:rsidRPr="00AE2512">
        <w:rPr>
          <w:rStyle w:val="Emphasis"/>
          <w:rFonts w:asciiTheme="majorHAnsi" w:hAnsiTheme="majorHAnsi" w:cstheme="majorHAnsi"/>
          <w:highlight w:val="green"/>
        </w:rPr>
        <w:t>realism</w:t>
      </w:r>
      <w:r w:rsidRPr="00AE2512">
        <w:rPr>
          <w:rFonts w:asciiTheme="majorHAnsi" w:hAnsiTheme="majorHAnsi" w:cstheme="majorHAnsi"/>
          <w:sz w:val="14"/>
        </w:rPr>
        <w:t xml:space="preserve"> </w:t>
      </w:r>
      <w:r w:rsidRPr="00AE2512">
        <w:rPr>
          <w:rStyle w:val="StyleUnderline"/>
          <w:rFonts w:asciiTheme="majorHAnsi" w:hAnsiTheme="majorHAnsi" w:cstheme="majorHAnsi"/>
          <w:highlight w:val="green"/>
        </w:rPr>
        <w:t xml:space="preserve">can </w:t>
      </w:r>
      <w:r w:rsidRPr="00AE2512">
        <w:rPr>
          <w:rStyle w:val="Emphasis"/>
          <w:rFonts w:asciiTheme="majorHAnsi" w:hAnsiTheme="majorHAnsi" w:cstheme="majorHAnsi"/>
          <w:highlight w:val="green"/>
        </w:rPr>
        <w:t>explain</w:t>
      </w:r>
      <w:r w:rsidRPr="00AE2512">
        <w:rPr>
          <w:rStyle w:val="StyleUnderline"/>
          <w:rFonts w:asciiTheme="majorHAnsi" w:hAnsiTheme="majorHAnsi" w:cstheme="majorHAnsi"/>
          <w:highlight w:val="green"/>
        </w:rPr>
        <w:t xml:space="preserve"> and </w:t>
      </w:r>
      <w:r w:rsidRPr="00AE2512">
        <w:rPr>
          <w:rStyle w:val="Emphasis"/>
          <w:rFonts w:asciiTheme="majorHAnsi" w:hAnsiTheme="majorHAnsi" w:cstheme="majorHAnsi"/>
          <w:highlight w:val="green"/>
        </w:rPr>
        <w:t>predict</w:t>
      </w:r>
      <w:r w:rsidRPr="00AE2512">
        <w:rPr>
          <w:rStyle w:val="StyleUnderline"/>
          <w:rFonts w:asciiTheme="majorHAnsi" w:hAnsiTheme="majorHAnsi" w:cstheme="majorHAnsi"/>
        </w:rPr>
        <w:t xml:space="preserve"> </w:t>
      </w:r>
      <w:r w:rsidRPr="00AE2512">
        <w:rPr>
          <w:rStyle w:val="Emphasis"/>
          <w:rFonts w:asciiTheme="majorHAnsi" w:hAnsiTheme="majorHAnsi" w:cstheme="majorHAnsi"/>
          <w:highlight w:val="green"/>
        </w:rPr>
        <w:t>coop</w:t>
      </w:r>
      <w:r w:rsidRPr="00AE2512">
        <w:rPr>
          <w:rStyle w:val="StyleUnderline"/>
          <w:rFonts w:asciiTheme="majorHAnsi" w:hAnsiTheme="majorHAnsi" w:cstheme="majorHAnsi"/>
        </w:rPr>
        <w:t>eration but that this possibility is overlooked by Waltz, we need to return to his core argument</w:t>
      </w:r>
      <w:r w:rsidRPr="00AE2512">
        <w:rPr>
          <w:rFonts w:asciiTheme="majorHAnsi" w:hAnsiTheme="majorHAnsi" w:cstheme="majorHAnsi"/>
          <w:sz w:val="14"/>
        </w:rPr>
        <w:t xml:space="preserve">. It turns out that the logic of </w:t>
      </w:r>
      <w:r w:rsidRPr="00AE2512">
        <w:rPr>
          <w:rStyle w:val="StyleUnderline"/>
          <w:rFonts w:asciiTheme="majorHAnsi" w:hAnsiTheme="majorHAnsi" w:cstheme="majorHAnsi"/>
        </w:rPr>
        <w:lastRenderedPageBreak/>
        <w:t>Waltz’s arguments requires</w:t>
      </w:r>
      <w:r w:rsidRPr="00AE2512">
        <w:rPr>
          <w:rFonts w:asciiTheme="majorHAnsi" w:hAnsiTheme="majorHAnsi" w:cstheme="majorHAnsi"/>
          <w:sz w:val="14"/>
        </w:rPr>
        <w:t xml:space="preserve"> the </w:t>
      </w:r>
      <w:r w:rsidRPr="00AE2512">
        <w:rPr>
          <w:rStyle w:val="StyleUnderline"/>
          <w:rFonts w:asciiTheme="majorHAnsi" w:hAnsiTheme="majorHAnsi" w:cstheme="majorHAnsi"/>
        </w:rPr>
        <w:t xml:space="preserve">introduction of another variable: a state’s information about the </w:t>
      </w:r>
      <w:r w:rsidRPr="00AE2512">
        <w:rPr>
          <w:rStyle w:val="Emphasis"/>
          <w:rFonts w:asciiTheme="majorHAnsi" w:hAnsiTheme="majorHAnsi" w:cstheme="majorHAnsi"/>
        </w:rPr>
        <w:t>opposing state’s motives</w:t>
      </w:r>
      <w:r w:rsidRPr="00AE2512">
        <w:rPr>
          <w:rFonts w:asciiTheme="majorHAnsi" w:hAnsiTheme="majorHAnsi" w:cstheme="majorHAnsi"/>
          <w:sz w:val="14"/>
        </w:rPr>
        <w:t>. Waltz holds that although states may have motives beyond security, their international behavior can be understood largely by assuming that they are seeking only security. If</w:t>
      </w:r>
      <w:r w:rsidRPr="00AE2512">
        <w:rPr>
          <w:rStyle w:val="StyleUnderline"/>
          <w:rFonts w:asciiTheme="majorHAnsi" w:hAnsiTheme="majorHAnsi" w:cstheme="majorHAnsi"/>
        </w:rPr>
        <w:t>,</w:t>
      </w:r>
      <w:r w:rsidRPr="00AE2512">
        <w:rPr>
          <w:rFonts w:asciiTheme="majorHAnsi" w:hAnsiTheme="majorHAnsi" w:cstheme="majorHAnsi"/>
          <w:sz w:val="14"/>
        </w:rPr>
        <w:t xml:space="preserve"> however, </w:t>
      </w:r>
      <w:r w:rsidRPr="00AE2512">
        <w:rPr>
          <w:rStyle w:val="StyleUnderline"/>
          <w:rFonts w:asciiTheme="majorHAnsi" w:hAnsiTheme="majorHAnsi" w:cstheme="majorHAnsi"/>
        </w:rPr>
        <w:t>all states knew that all the other states were security seeker</w:t>
      </w:r>
      <w:r w:rsidRPr="00AE2512">
        <w:rPr>
          <w:rFonts w:asciiTheme="majorHAnsi" w:hAnsiTheme="majorHAnsi" w:cstheme="majorHAnsi"/>
          <w:sz w:val="14"/>
        </w:rPr>
        <w:t xml:space="preserve">s (and if all states knew that this is what the others knew), </w:t>
      </w:r>
      <w:r w:rsidRPr="00AE2512">
        <w:rPr>
          <w:rStyle w:val="StyleUnderline"/>
          <w:rFonts w:asciiTheme="majorHAnsi" w:hAnsiTheme="majorHAnsi" w:cstheme="majorHAnsi"/>
        </w:rPr>
        <w:t>then the international system should not generate competition</w:t>
      </w:r>
      <w:r w:rsidRPr="00AE2512">
        <w:rPr>
          <w:rFonts w:asciiTheme="majorHAnsi" w:hAnsiTheme="majorHAnsi" w:cstheme="majorHAnsi"/>
          <w:sz w:val="14"/>
        </w:rPr>
        <w:t xml:space="preserve">. This </w:t>
      </w:r>
      <w:r w:rsidRPr="00AE2512">
        <w:rPr>
          <w:rStyle w:val="Emphasis"/>
          <w:rFonts w:asciiTheme="majorHAnsi" w:hAnsiTheme="majorHAnsi" w:cstheme="majorHAnsi"/>
        </w:rPr>
        <w:t>uncertainty</w:t>
      </w:r>
      <w:r w:rsidRPr="00AE2512">
        <w:rPr>
          <w:rFonts w:asciiTheme="majorHAnsi" w:hAnsiTheme="majorHAnsi" w:cstheme="majorHAnsi"/>
          <w:sz w:val="14"/>
        </w:rPr>
        <w:t xml:space="preserve"> </w:t>
      </w:r>
      <w:r w:rsidRPr="00AE2512">
        <w:rPr>
          <w:rStyle w:val="StyleUnderline"/>
          <w:rFonts w:asciiTheme="majorHAnsi" w:hAnsiTheme="majorHAnsi" w:cstheme="majorHAnsi"/>
        </w:rPr>
        <w:t xml:space="preserve">about the </w:t>
      </w:r>
      <w:r w:rsidRPr="00AE2512">
        <w:rPr>
          <w:rStyle w:val="Emphasis"/>
          <w:rFonts w:asciiTheme="majorHAnsi" w:hAnsiTheme="majorHAnsi" w:cstheme="majorHAnsi"/>
        </w:rPr>
        <w:t>opposing state’s type</w:t>
      </w:r>
      <w:r w:rsidRPr="00AE2512">
        <w:rPr>
          <w:rStyle w:val="StyleUnderline"/>
          <w:rFonts w:asciiTheme="majorHAnsi" w:hAnsiTheme="majorHAnsi" w:cstheme="majorHAnsi"/>
        </w:rPr>
        <w:t xml:space="preserve"> lies at </w:t>
      </w:r>
      <w:r w:rsidRPr="00AE2512">
        <w:rPr>
          <w:rStyle w:val="Emphasis"/>
          <w:rFonts w:asciiTheme="majorHAnsi" w:hAnsiTheme="majorHAnsi" w:cstheme="majorHAnsi"/>
        </w:rPr>
        <w:t>the core of the security dilemma</w:t>
      </w:r>
      <w:r w:rsidRPr="00AE2512">
        <w:rPr>
          <w:rStyle w:val="StyleUnderline"/>
          <w:rFonts w:asciiTheme="majorHAnsi" w:hAnsiTheme="majorHAnsi" w:cstheme="majorHAnsi"/>
        </w:rPr>
        <w:t xml:space="preserve">, </w:t>
      </w:r>
      <w:proofErr w:type="gramStart"/>
      <w:r w:rsidRPr="00AE2512">
        <w:rPr>
          <w:rStyle w:val="StyleUnderline"/>
          <w:rFonts w:asciiTheme="majorHAnsi" w:hAnsiTheme="majorHAnsi" w:cstheme="majorHAnsi"/>
        </w:rPr>
        <w:t>and</w:t>
      </w:r>
      <w:r w:rsidRPr="00AE2512">
        <w:rPr>
          <w:rFonts w:asciiTheme="majorHAnsi" w:hAnsiTheme="majorHAnsi" w:cstheme="majorHAnsi"/>
          <w:sz w:val="14"/>
        </w:rPr>
        <w:t>,</w:t>
      </w:r>
      <w:proofErr w:type="gramEnd"/>
      <w:r w:rsidRPr="00AE2512">
        <w:rPr>
          <w:rFonts w:asciiTheme="majorHAnsi" w:hAnsiTheme="majorHAnsi" w:cstheme="majorHAnsi"/>
          <w:sz w:val="14"/>
        </w:rPr>
        <w:t xml:space="preserve"> closely related, </w:t>
      </w:r>
      <w:r w:rsidRPr="00AE2512">
        <w:rPr>
          <w:rStyle w:val="StyleUnderline"/>
          <w:rFonts w:asciiTheme="majorHAnsi" w:hAnsiTheme="majorHAnsi" w:cstheme="majorHAnsi"/>
        </w:rPr>
        <w:t>the security dilemma lies at the center of structural realism’s ability to explain competition</w:t>
      </w:r>
      <w:r w:rsidRPr="00AE2512">
        <w:rPr>
          <w:rFonts w:asciiTheme="majorHAnsi" w:hAnsiTheme="majorHAnsi" w:cstheme="majorHAnsi"/>
          <w:sz w:val="14"/>
        </w:rPr>
        <w:t xml:space="preserve">.20 If states did not face a security dilemma, security seekers could always achieve their core objective while adopting policies that avoided generating competition. </w:t>
      </w:r>
      <w:r w:rsidRPr="00AE2512">
        <w:rPr>
          <w:rStyle w:val="StyleUnderline"/>
          <w:rFonts w:asciiTheme="majorHAnsi" w:hAnsiTheme="majorHAnsi" w:cstheme="majorHAnsi"/>
        </w:rPr>
        <w:t>Once the importance of uncertainty about motives is made explicit, including it as a variable is the natural next step for the rational theory.</w:t>
      </w:r>
      <w:r w:rsidRPr="00AE2512">
        <w:rPr>
          <w:rFonts w:asciiTheme="majorHAnsi" w:hAnsiTheme="majorHAnsi" w:cstheme="majorHAnsi"/>
          <w:sz w:val="14"/>
        </w:rPr>
        <w:t xml:space="preserve"> A key point for our discussion here is that </w:t>
      </w:r>
      <w:r w:rsidRPr="00AE2512">
        <w:rPr>
          <w:rStyle w:val="StyleUnderline"/>
          <w:rFonts w:asciiTheme="majorHAnsi" w:hAnsiTheme="majorHAnsi" w:cstheme="majorHAnsi"/>
        </w:rPr>
        <w:t xml:space="preserve">structural </w:t>
      </w:r>
      <w:r w:rsidRPr="00AE2512">
        <w:rPr>
          <w:rStyle w:val="StyleUnderline"/>
          <w:rFonts w:asciiTheme="majorHAnsi" w:hAnsiTheme="majorHAnsi" w:cstheme="majorHAnsi"/>
          <w:highlight w:val="green"/>
        </w:rPr>
        <w:t>realism</w:t>
      </w:r>
      <w:r w:rsidRPr="00AE2512">
        <w:rPr>
          <w:rFonts w:asciiTheme="majorHAnsi" w:hAnsiTheme="majorHAnsi" w:cstheme="majorHAnsi"/>
          <w:sz w:val="14"/>
        </w:rPr>
        <w:t xml:space="preserve">, or at the least the more general rational theory that logically flows from it, </w:t>
      </w:r>
      <w:r w:rsidRPr="00AE2512">
        <w:rPr>
          <w:rStyle w:val="StyleUnderline"/>
          <w:rFonts w:asciiTheme="majorHAnsi" w:hAnsiTheme="majorHAnsi" w:cstheme="majorHAnsi"/>
          <w:highlight w:val="green"/>
        </w:rPr>
        <w:t xml:space="preserve">is </w:t>
      </w:r>
      <w:r w:rsidRPr="00AE2512">
        <w:rPr>
          <w:rStyle w:val="Emphasis"/>
          <w:rFonts w:asciiTheme="majorHAnsi" w:hAnsiTheme="majorHAnsi" w:cstheme="majorHAnsi"/>
          <w:highlight w:val="green"/>
        </w:rPr>
        <w:t>no longer a purely material theory</w:t>
      </w:r>
      <w:r w:rsidRPr="00AE2512">
        <w:rPr>
          <w:rFonts w:asciiTheme="majorHAnsi" w:hAnsiTheme="majorHAnsi" w:cstheme="majorHAnsi"/>
          <w:sz w:val="14"/>
        </w:rPr>
        <w:t xml:space="preserve">. </w:t>
      </w:r>
      <w:r w:rsidRPr="00AE2512">
        <w:rPr>
          <w:rStyle w:val="StyleUnderline"/>
          <w:rFonts w:asciiTheme="majorHAnsi" w:hAnsiTheme="majorHAnsi" w:cstheme="majorHAnsi"/>
        </w:rPr>
        <w:t xml:space="preserve">This matters because it means that </w:t>
      </w:r>
      <w:r w:rsidRPr="00AE2512">
        <w:rPr>
          <w:rStyle w:val="StyleUnderline"/>
          <w:rFonts w:asciiTheme="majorHAnsi" w:hAnsiTheme="majorHAnsi" w:cstheme="majorHAnsi"/>
          <w:highlight w:val="green"/>
        </w:rPr>
        <w:t>distinguishing realist and constructivist theories in</w:t>
      </w:r>
      <w:r w:rsidRPr="00AE2512">
        <w:rPr>
          <w:rStyle w:val="StyleUnderline"/>
          <w:rFonts w:asciiTheme="majorHAnsi" w:hAnsiTheme="majorHAnsi" w:cstheme="majorHAnsi"/>
        </w:rPr>
        <w:t xml:space="preserve"> terms of </w:t>
      </w:r>
      <w:r w:rsidRPr="00AE2512">
        <w:rPr>
          <w:rStyle w:val="StyleUnderline"/>
          <w:rFonts w:asciiTheme="majorHAnsi" w:hAnsiTheme="majorHAnsi" w:cstheme="majorHAnsi"/>
          <w:highlight w:val="green"/>
        </w:rPr>
        <w:t>material versus ideational arguments</w:t>
      </w:r>
      <w:r w:rsidRPr="00AE2512">
        <w:rPr>
          <w:rStyle w:val="StyleUnderline"/>
          <w:rFonts w:asciiTheme="majorHAnsi" w:hAnsiTheme="majorHAnsi" w:cstheme="majorHAnsi"/>
        </w:rPr>
        <w:t>—a broad category that is typically understood to include information, norms, and causal ideas—</w:t>
      </w:r>
      <w:r w:rsidRPr="00AE2512">
        <w:rPr>
          <w:rStyle w:val="Emphasis"/>
          <w:rFonts w:asciiTheme="majorHAnsi" w:hAnsiTheme="majorHAnsi" w:cstheme="majorHAnsi"/>
          <w:highlight w:val="green"/>
        </w:rPr>
        <w:t>no longer creates a sharp divide</w:t>
      </w:r>
      <w:r w:rsidRPr="00AE2512">
        <w:rPr>
          <w:rFonts w:asciiTheme="majorHAnsi" w:hAnsiTheme="majorHAnsi" w:cstheme="majorHAnsi"/>
          <w:sz w:val="14"/>
        </w:rPr>
        <w:t xml:space="preserve">. The implications reach beyond mere characterizations and definitions, however. </w:t>
      </w:r>
      <w:r w:rsidRPr="00AE2512">
        <w:rPr>
          <w:rStyle w:val="StyleUnderline"/>
          <w:rFonts w:asciiTheme="majorHAnsi" w:hAnsiTheme="majorHAnsi" w:cstheme="majorHAnsi"/>
          <w:highlight w:val="green"/>
        </w:rPr>
        <w:t>Including</w:t>
      </w:r>
      <w:r w:rsidRPr="00AE2512">
        <w:rPr>
          <w:rStyle w:val="StyleUnderline"/>
          <w:rFonts w:asciiTheme="majorHAnsi" w:hAnsiTheme="majorHAnsi" w:cstheme="majorHAnsi"/>
        </w:rPr>
        <w:t xml:space="preserve"> </w:t>
      </w:r>
      <w:r w:rsidRPr="00AE2512">
        <w:rPr>
          <w:rStyle w:val="Emphasis"/>
          <w:rFonts w:asciiTheme="majorHAnsi" w:hAnsiTheme="majorHAnsi" w:cstheme="majorHAnsi"/>
          <w:highlight w:val="green"/>
        </w:rPr>
        <w:t>info</w:t>
      </w:r>
      <w:r w:rsidRPr="00AE2512">
        <w:rPr>
          <w:rStyle w:val="Emphasis"/>
          <w:rFonts w:asciiTheme="majorHAnsi" w:hAnsiTheme="majorHAnsi" w:cstheme="majorHAnsi"/>
        </w:rPr>
        <w:t xml:space="preserve">rmation </w:t>
      </w:r>
      <w:r w:rsidRPr="00AE2512">
        <w:rPr>
          <w:rStyle w:val="Emphasis"/>
          <w:rFonts w:asciiTheme="majorHAnsi" w:hAnsiTheme="majorHAnsi" w:cstheme="majorHAnsi"/>
          <w:highlight w:val="green"/>
        </w:rPr>
        <w:t>about motives</w:t>
      </w:r>
      <w:r w:rsidRPr="00AE2512">
        <w:rPr>
          <w:rStyle w:val="StyleUnderline"/>
          <w:rFonts w:asciiTheme="majorHAnsi" w:hAnsiTheme="majorHAnsi" w:cstheme="majorHAnsi"/>
        </w:rPr>
        <w:t xml:space="preserve"> as a key variable in a rational realist theory </w:t>
      </w:r>
      <w:r w:rsidRPr="00AE2512">
        <w:rPr>
          <w:rStyle w:val="Emphasis"/>
          <w:rFonts w:asciiTheme="majorHAnsi" w:hAnsiTheme="majorHAnsi" w:cstheme="majorHAnsi"/>
          <w:highlight w:val="green"/>
        </w:rPr>
        <w:t>opens the door to</w:t>
      </w:r>
      <w:r w:rsidRPr="00AE2512">
        <w:rPr>
          <w:rStyle w:val="Emphasis"/>
          <w:rFonts w:asciiTheme="majorHAnsi" w:hAnsiTheme="majorHAnsi" w:cstheme="majorHAnsi"/>
        </w:rPr>
        <w:t xml:space="preserve"> arguments</w:t>
      </w:r>
      <w:r w:rsidRPr="00AE2512">
        <w:rPr>
          <w:rStyle w:val="StyleUnderline"/>
          <w:rFonts w:asciiTheme="majorHAnsi" w:hAnsiTheme="majorHAnsi" w:cstheme="majorHAnsi"/>
        </w:rPr>
        <w:t xml:space="preserve"> that address much of the terrain also covered by</w:t>
      </w:r>
      <w:r w:rsidRPr="00AE2512">
        <w:rPr>
          <w:rFonts w:asciiTheme="majorHAnsi" w:hAnsiTheme="majorHAnsi" w:cstheme="majorHAnsi"/>
          <w:sz w:val="14"/>
        </w:rPr>
        <w:t xml:space="preserve"> Wendt’s </w:t>
      </w:r>
      <w:r w:rsidRPr="00AE2512">
        <w:rPr>
          <w:rStyle w:val="StyleUnderline"/>
          <w:rFonts w:asciiTheme="majorHAnsi" w:hAnsiTheme="majorHAnsi" w:cstheme="majorHAnsi"/>
        </w:rPr>
        <w:t xml:space="preserve">structural </w:t>
      </w:r>
      <w:r w:rsidRPr="00AE2512">
        <w:rPr>
          <w:rStyle w:val="StyleUnderline"/>
          <w:rFonts w:asciiTheme="majorHAnsi" w:hAnsiTheme="majorHAnsi" w:cstheme="majorHAnsi"/>
          <w:highlight w:val="green"/>
        </w:rPr>
        <w:t>constructivism</w:t>
      </w:r>
      <w:r w:rsidRPr="00AE2512">
        <w:rPr>
          <w:rFonts w:asciiTheme="majorHAnsi" w:hAnsiTheme="majorHAnsi" w:cstheme="majorHAnsi"/>
          <w:sz w:val="14"/>
        </w:rPr>
        <w:t xml:space="preserve">. More specifically, </w:t>
      </w:r>
      <w:r w:rsidRPr="00AE2512">
        <w:rPr>
          <w:rStyle w:val="StyleUnderline"/>
          <w:rFonts w:asciiTheme="majorHAnsi" w:hAnsiTheme="majorHAnsi" w:cstheme="majorHAnsi"/>
        </w:rPr>
        <w:t>the rational realist theory</w:t>
      </w:r>
      <w:r w:rsidRPr="00AE2512">
        <w:rPr>
          <w:rFonts w:asciiTheme="majorHAnsi" w:hAnsiTheme="majorHAnsi" w:cstheme="majorHAnsi"/>
          <w:sz w:val="14"/>
        </w:rPr>
        <w:t xml:space="preserve"> (1) </w:t>
      </w:r>
      <w:r w:rsidRPr="00AE2512">
        <w:rPr>
          <w:rStyle w:val="StyleUnderline"/>
          <w:rFonts w:asciiTheme="majorHAnsi" w:hAnsiTheme="majorHAnsi" w:cstheme="majorHAnsi"/>
        </w:rPr>
        <w:t>explores the nature of interactions that</w:t>
      </w:r>
      <w:r w:rsidRPr="00AE2512">
        <w:rPr>
          <w:rFonts w:asciiTheme="majorHAnsi" w:hAnsiTheme="majorHAnsi" w:cstheme="majorHAnsi"/>
          <w:sz w:val="14"/>
        </w:rPr>
        <w:t xml:space="preserve"> can </w:t>
      </w:r>
      <w:r w:rsidRPr="00AE2512">
        <w:rPr>
          <w:rStyle w:val="StyleUnderline"/>
          <w:rFonts w:asciiTheme="majorHAnsi" w:hAnsiTheme="majorHAnsi" w:cstheme="majorHAnsi"/>
        </w:rPr>
        <w:t>enable states to revise</w:t>
      </w:r>
      <w:r w:rsidRPr="00AE2512">
        <w:rPr>
          <w:rFonts w:asciiTheme="majorHAnsi" w:hAnsiTheme="majorHAnsi" w:cstheme="majorHAnsi"/>
          <w:sz w:val="14"/>
        </w:rPr>
        <w:t xml:space="preserve"> their </w:t>
      </w:r>
      <w:r w:rsidRPr="00AE2512">
        <w:rPr>
          <w:rStyle w:val="StyleUnderline"/>
          <w:rFonts w:asciiTheme="majorHAnsi" w:hAnsiTheme="majorHAnsi" w:cstheme="majorHAnsi"/>
        </w:rPr>
        <w:t>assessments of the opposing state’s type and</w:t>
      </w:r>
      <w:r w:rsidRPr="00AE2512">
        <w:rPr>
          <w:rFonts w:asciiTheme="majorHAnsi" w:hAnsiTheme="majorHAnsi" w:cstheme="majorHAnsi"/>
          <w:sz w:val="14"/>
        </w:rPr>
        <w:t xml:space="preserve"> thereby </w:t>
      </w:r>
      <w:r w:rsidRPr="00AE2512">
        <w:rPr>
          <w:rStyle w:val="StyleUnderline"/>
          <w:rFonts w:asciiTheme="majorHAnsi" w:hAnsiTheme="majorHAnsi" w:cstheme="majorHAnsi"/>
        </w:rPr>
        <w:t>generate more cooperative or</w:t>
      </w:r>
      <w:r w:rsidRPr="00AE2512">
        <w:rPr>
          <w:rFonts w:asciiTheme="majorHAnsi" w:hAnsiTheme="majorHAnsi" w:cstheme="majorHAnsi"/>
          <w:sz w:val="14"/>
        </w:rPr>
        <w:t xml:space="preserve"> more </w:t>
      </w:r>
      <w:r w:rsidRPr="00AE2512">
        <w:rPr>
          <w:rStyle w:val="StyleUnderline"/>
          <w:rFonts w:asciiTheme="majorHAnsi" w:hAnsiTheme="majorHAnsi" w:cstheme="majorHAnsi"/>
        </w:rPr>
        <w:t xml:space="preserve">competitive policies, providing a </w:t>
      </w:r>
      <w:r w:rsidRPr="00AE2512">
        <w:rPr>
          <w:rStyle w:val="Emphasis"/>
          <w:rFonts w:asciiTheme="majorHAnsi" w:hAnsiTheme="majorHAnsi" w:cstheme="majorHAnsi"/>
        </w:rPr>
        <w:t>more straightforward explanation</w:t>
      </w:r>
      <w:r w:rsidRPr="00AE2512">
        <w:rPr>
          <w:rFonts w:asciiTheme="majorHAnsi" w:hAnsiTheme="majorHAnsi" w:cstheme="majorHAnsi"/>
          <w:sz w:val="14"/>
        </w:rPr>
        <w:t xml:space="preserve"> than Wendt’s changes in interests, (2) </w:t>
      </w:r>
      <w:r w:rsidRPr="00AE2512">
        <w:rPr>
          <w:rStyle w:val="StyleUnderline"/>
          <w:rFonts w:asciiTheme="majorHAnsi" w:hAnsiTheme="majorHAnsi" w:cstheme="majorHAnsi"/>
        </w:rPr>
        <w:t xml:space="preserve">explains international </w:t>
      </w:r>
      <w:r w:rsidRPr="00AE2512">
        <w:rPr>
          <w:rStyle w:val="Emphasis"/>
          <w:rFonts w:asciiTheme="majorHAnsi" w:hAnsiTheme="majorHAnsi" w:cstheme="majorHAnsi"/>
          <w:highlight w:val="green"/>
        </w:rPr>
        <w:t>coop</w:t>
      </w:r>
      <w:r w:rsidRPr="00AE2512">
        <w:rPr>
          <w:rStyle w:val="StyleUnderline"/>
          <w:rFonts w:asciiTheme="majorHAnsi" w:hAnsiTheme="majorHAnsi" w:cstheme="majorHAnsi"/>
        </w:rPr>
        <w:t xml:space="preserve">eration </w:t>
      </w:r>
      <w:r w:rsidRPr="00AE2512">
        <w:rPr>
          <w:rStyle w:val="StyleUnderline"/>
          <w:rFonts w:asciiTheme="majorHAnsi" w:hAnsiTheme="majorHAnsi" w:cstheme="majorHAnsi"/>
          <w:highlight w:val="green"/>
        </w:rPr>
        <w:t xml:space="preserve">under anarchy </w:t>
      </w:r>
      <w:proofErr w:type="gramStart"/>
      <w:r w:rsidRPr="00AE2512">
        <w:rPr>
          <w:rStyle w:val="StyleUnderline"/>
          <w:rFonts w:asciiTheme="majorHAnsi" w:hAnsiTheme="majorHAnsi" w:cstheme="majorHAnsi"/>
          <w:highlight w:val="green"/>
        </w:rPr>
        <w:t>as a</w:t>
      </w:r>
      <w:r w:rsidRPr="00AE2512">
        <w:rPr>
          <w:rFonts w:asciiTheme="majorHAnsi" w:hAnsiTheme="majorHAnsi" w:cstheme="majorHAnsi"/>
          <w:sz w:val="14"/>
        </w:rPr>
        <w:t xml:space="preserve"> </w:t>
      </w:r>
      <w:r w:rsidRPr="00AE2512">
        <w:rPr>
          <w:rStyle w:val="Emphasis"/>
          <w:rFonts w:asciiTheme="majorHAnsi" w:hAnsiTheme="majorHAnsi" w:cstheme="majorHAnsi"/>
          <w:highlight w:val="green"/>
        </w:rPr>
        <w:t>result</w:t>
      </w:r>
      <w:r w:rsidRPr="00AE2512">
        <w:rPr>
          <w:rStyle w:val="Emphasis"/>
          <w:rFonts w:asciiTheme="majorHAnsi" w:hAnsiTheme="majorHAnsi" w:cstheme="majorHAnsi"/>
        </w:rPr>
        <w:t xml:space="preserve"> </w:t>
      </w:r>
      <w:r w:rsidRPr="00AE2512">
        <w:rPr>
          <w:rStyle w:val="Emphasis"/>
          <w:rFonts w:asciiTheme="majorHAnsi" w:hAnsiTheme="majorHAnsi" w:cstheme="majorHAnsi"/>
          <w:highlight w:val="green"/>
        </w:rPr>
        <w:t>of</w:t>
      </w:r>
      <w:proofErr w:type="gramEnd"/>
      <w:r w:rsidRPr="00AE2512">
        <w:rPr>
          <w:rStyle w:val="Emphasis"/>
          <w:rFonts w:asciiTheme="majorHAnsi" w:hAnsiTheme="majorHAnsi" w:cstheme="majorHAnsi"/>
        </w:rPr>
        <w:t xml:space="preserve"> </w:t>
      </w:r>
      <w:r w:rsidRPr="00AE2512">
        <w:rPr>
          <w:rStyle w:val="Emphasis"/>
          <w:rFonts w:asciiTheme="majorHAnsi" w:hAnsiTheme="majorHAnsi" w:cstheme="majorHAnsi"/>
          <w:highlight w:val="green"/>
        </w:rPr>
        <w:t>info</w:t>
      </w:r>
      <w:r w:rsidRPr="00AE2512">
        <w:rPr>
          <w:rStyle w:val="Emphasis"/>
          <w:rFonts w:asciiTheme="majorHAnsi" w:hAnsiTheme="majorHAnsi" w:cstheme="majorHAnsi"/>
        </w:rPr>
        <w:t>rmation</w:t>
      </w:r>
      <w:r w:rsidRPr="00AE2512">
        <w:rPr>
          <w:rFonts w:asciiTheme="majorHAnsi" w:hAnsiTheme="majorHAnsi" w:cstheme="majorHAnsi"/>
          <w:sz w:val="14"/>
        </w:rPr>
        <w:t xml:space="preserve"> </w:t>
      </w:r>
      <w:r w:rsidRPr="00AE2512">
        <w:rPr>
          <w:rStyle w:val="StyleUnderline"/>
          <w:rFonts w:asciiTheme="majorHAnsi" w:hAnsiTheme="majorHAnsi" w:cstheme="majorHAnsi"/>
        </w:rPr>
        <w:t xml:space="preserve">in combination </w:t>
      </w:r>
      <w:r w:rsidRPr="00AE2512">
        <w:rPr>
          <w:rStyle w:val="StyleUnderline"/>
          <w:rFonts w:asciiTheme="majorHAnsi" w:hAnsiTheme="majorHAnsi" w:cstheme="majorHAnsi"/>
          <w:highlight w:val="green"/>
        </w:rPr>
        <w:t>with</w:t>
      </w:r>
      <w:r w:rsidRPr="00AE2512">
        <w:rPr>
          <w:rStyle w:val="StyleUnderline"/>
          <w:rFonts w:asciiTheme="majorHAnsi" w:hAnsiTheme="majorHAnsi" w:cstheme="majorHAnsi"/>
        </w:rPr>
        <w:t xml:space="preserve"> </w:t>
      </w:r>
      <w:r w:rsidRPr="00AE2512">
        <w:rPr>
          <w:rStyle w:val="Emphasis"/>
          <w:rFonts w:asciiTheme="majorHAnsi" w:hAnsiTheme="majorHAnsi" w:cstheme="majorHAnsi"/>
          <w:highlight w:val="green"/>
        </w:rPr>
        <w:t>material factors</w:t>
      </w:r>
      <w:r w:rsidRPr="00AE2512">
        <w:rPr>
          <w:rStyle w:val="StyleUnderline"/>
          <w:rFonts w:asciiTheme="majorHAnsi" w:hAnsiTheme="majorHAnsi" w:cstheme="majorHAnsi"/>
          <w:highlight w:val="green"/>
        </w:rPr>
        <w:t xml:space="preserve"> instead of</w:t>
      </w:r>
      <w:r w:rsidRPr="00AE2512">
        <w:rPr>
          <w:rStyle w:val="StyleUnderline"/>
          <w:rFonts w:asciiTheme="majorHAnsi" w:hAnsiTheme="majorHAnsi" w:cstheme="majorHAnsi"/>
        </w:rPr>
        <w:t xml:space="preserve"> Wendt’s focus on </w:t>
      </w:r>
      <w:r w:rsidRPr="00AE2512">
        <w:rPr>
          <w:rStyle w:val="Emphasis"/>
          <w:rFonts w:asciiTheme="majorHAnsi" w:hAnsiTheme="majorHAnsi" w:cstheme="majorHAnsi"/>
          <w:highlight w:val="green"/>
        </w:rPr>
        <w:t>identities</w:t>
      </w:r>
    </w:p>
    <w:p w14:paraId="0FC603C7" w14:textId="77777777" w:rsidR="008B1C78" w:rsidRPr="00AE2512" w:rsidRDefault="008B1C78" w:rsidP="008B1C78">
      <w:pPr>
        <w:pStyle w:val="Heading4"/>
        <w:rPr>
          <w:rFonts w:asciiTheme="majorHAnsi" w:hAnsiTheme="majorHAnsi" w:cstheme="majorHAnsi"/>
        </w:rPr>
      </w:pPr>
      <w:r w:rsidRPr="00AE2512">
        <w:rPr>
          <w:rFonts w:asciiTheme="majorHAnsi" w:hAnsiTheme="majorHAnsi" w:cstheme="majorHAnsi"/>
        </w:rPr>
        <w:t>Alternatives not concrete fail – devolves into ideology instead of action</w:t>
      </w:r>
    </w:p>
    <w:p w14:paraId="3A8BAE14" w14:textId="77777777" w:rsidR="008B1C78" w:rsidRPr="00AE2512" w:rsidRDefault="008B1C78" w:rsidP="008B1C78">
      <w:pPr>
        <w:rPr>
          <w:rFonts w:asciiTheme="majorHAnsi" w:hAnsiTheme="majorHAnsi" w:cstheme="majorHAnsi"/>
          <w:szCs w:val="16"/>
        </w:rPr>
      </w:pPr>
      <w:r w:rsidRPr="00AE2512">
        <w:rPr>
          <w:rFonts w:asciiTheme="majorHAnsi" w:hAnsiTheme="majorHAnsi" w:cstheme="majorHAnsi"/>
          <w:szCs w:val="16"/>
        </w:rPr>
        <w:t xml:space="preserve">Christopher A. </w:t>
      </w:r>
      <w:r w:rsidRPr="00AE2512">
        <w:rPr>
          <w:rStyle w:val="Heading4Char"/>
          <w:rFonts w:asciiTheme="majorHAnsi" w:hAnsiTheme="majorHAnsi" w:cstheme="majorHAnsi"/>
        </w:rPr>
        <w:t>Bracey 6</w:t>
      </w:r>
      <w:r w:rsidRPr="00AE2512">
        <w:rPr>
          <w:rFonts w:asciiTheme="majorHAnsi" w:hAnsiTheme="majorHAnsi" w:cstheme="majorHAnsi"/>
        </w:rPr>
        <w:t>,</w:t>
      </w:r>
      <w:r w:rsidRPr="00AE2512">
        <w:rPr>
          <w:rFonts w:asciiTheme="majorHAnsi" w:hAnsiTheme="majorHAnsi" w:cstheme="majorHAnsi"/>
          <w:szCs w:val="16"/>
        </w:rPr>
        <w:t xml:space="preserve"> Associate Professor of Law, Associate Professor of African &amp; African American Studies, Washington University in St. Louis, September, Southern California Law Review, 79 S. Cal. L. Rev. 1231, p. 1318</w:t>
      </w:r>
    </w:p>
    <w:p w14:paraId="1BA2055E" w14:textId="77777777" w:rsidR="008B1C78" w:rsidRPr="00AE2512" w:rsidRDefault="008B1C78" w:rsidP="008B1C78">
      <w:pPr>
        <w:rPr>
          <w:rFonts w:asciiTheme="majorHAnsi" w:hAnsiTheme="majorHAnsi" w:cstheme="majorHAnsi"/>
        </w:rPr>
      </w:pPr>
      <w:r w:rsidRPr="00AE2512">
        <w:rPr>
          <w:rFonts w:asciiTheme="majorHAnsi" w:hAnsiTheme="majorHAnsi" w:cstheme="majorHAnsi"/>
          <w:szCs w:val="26"/>
        </w:rPr>
        <w:t xml:space="preserve">Second, </w:t>
      </w:r>
      <w:r w:rsidRPr="00AE2512">
        <w:rPr>
          <w:rStyle w:val="Emphasis"/>
          <w:rFonts w:asciiTheme="majorHAnsi" w:hAnsiTheme="majorHAnsi" w:cstheme="majorHAnsi"/>
          <w:highlight w:val="green"/>
        </w:rPr>
        <w:t xml:space="preserve">reducing conversation on </w:t>
      </w:r>
      <w:r w:rsidRPr="00AE2512">
        <w:rPr>
          <w:rStyle w:val="Emphasis"/>
          <w:rFonts w:asciiTheme="majorHAnsi" w:hAnsiTheme="majorHAnsi" w:cstheme="majorHAnsi"/>
        </w:rPr>
        <w:t xml:space="preserve">race </w:t>
      </w:r>
      <w:r w:rsidRPr="00AE2512">
        <w:rPr>
          <w:rStyle w:val="Emphasis"/>
          <w:rFonts w:asciiTheme="majorHAnsi" w:hAnsiTheme="majorHAnsi" w:cstheme="majorHAnsi"/>
          <w:highlight w:val="green"/>
        </w:rPr>
        <w:t>matters to an ideological contest allows opponents to elide inquiry into whether the results of a particular</w:t>
      </w:r>
      <w:r w:rsidRPr="00AE2512">
        <w:rPr>
          <w:rFonts w:asciiTheme="majorHAnsi" w:hAnsiTheme="majorHAnsi" w:cstheme="majorHAnsi"/>
          <w:szCs w:val="26"/>
        </w:rPr>
        <w:t xml:space="preserve"> preference </w:t>
      </w:r>
      <w:r w:rsidRPr="00AE2512">
        <w:rPr>
          <w:rStyle w:val="Emphasis"/>
          <w:rFonts w:asciiTheme="majorHAnsi" w:hAnsiTheme="majorHAnsi" w:cstheme="majorHAnsi"/>
          <w:highlight w:val="green"/>
        </w:rPr>
        <w:t>policy are desirable</w:t>
      </w:r>
      <w:r w:rsidRPr="00AE2512">
        <w:rPr>
          <w:rStyle w:val="Emphasis"/>
          <w:rFonts w:asciiTheme="majorHAnsi" w:hAnsiTheme="majorHAnsi" w:cstheme="majorHAnsi"/>
        </w:rPr>
        <w:t>. Policy positions masquerading as</w:t>
      </w:r>
      <w:r w:rsidRPr="00AE2512">
        <w:rPr>
          <w:rFonts w:asciiTheme="majorHAnsi" w:hAnsiTheme="majorHAnsi" w:cstheme="majorHAnsi"/>
          <w:szCs w:val="26"/>
        </w:rPr>
        <w:t xml:space="preserve"> principled </w:t>
      </w:r>
      <w:r w:rsidRPr="00AE2512">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AE2512">
        <w:rPr>
          <w:rFonts w:asciiTheme="majorHAnsi" w:hAnsiTheme="majorHAnsi" w:cstheme="majorHAnsi"/>
          <w:szCs w:val="26"/>
        </w:rPr>
        <w:t xml:space="preserve">. Thus, </w:t>
      </w:r>
      <w:r w:rsidRPr="00AE2512">
        <w:rPr>
          <w:rStyle w:val="Emphasis"/>
          <w:rFonts w:asciiTheme="majorHAnsi" w:hAnsiTheme="majorHAnsi" w:cstheme="majorHAnsi"/>
        </w:rPr>
        <w:t xml:space="preserve">the "principle" becomes an </w:t>
      </w:r>
      <w:proofErr w:type="gramStart"/>
      <w:r w:rsidRPr="00AE2512">
        <w:rPr>
          <w:rStyle w:val="Emphasis"/>
          <w:rFonts w:asciiTheme="majorHAnsi" w:hAnsiTheme="majorHAnsi" w:cstheme="majorHAnsi"/>
        </w:rPr>
        <w:t>end in itself, without</w:t>
      </w:r>
      <w:proofErr w:type="gramEnd"/>
      <w:r w:rsidRPr="00AE2512">
        <w:rPr>
          <w:rStyle w:val="Emphasis"/>
          <w:rFonts w:asciiTheme="majorHAnsi" w:hAnsiTheme="majorHAnsi" w:cstheme="majorHAnsi"/>
        </w:rPr>
        <w:t xml:space="preserve"> reference to outcomes. Consider the prevailing view of colorblindness in constitutional discourse. Colorblindness has come to be understood as the embodiment of what is morally just,</w:t>
      </w:r>
      <w:r w:rsidRPr="00AE2512">
        <w:rPr>
          <w:rFonts w:asciiTheme="majorHAnsi" w:hAnsiTheme="majorHAnsi" w:cstheme="majorHAnsi"/>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23">
        <w:r w:rsidRPr="00AE2512">
          <w:rPr>
            <w:rFonts w:asciiTheme="majorHAnsi" w:hAnsiTheme="majorHAnsi" w:cstheme="majorHAnsi"/>
            <w:szCs w:val="26"/>
          </w:rPr>
          <w:t>281</w:t>
        </w:r>
      </w:hyperlink>
      <w:r w:rsidRPr="00AE2512">
        <w:rPr>
          <w:rFonts w:asciiTheme="majorHAnsi" w:hAnsiTheme="majorHAnsi" w:cstheme="majorHAnsi"/>
          <w:szCs w:val="26"/>
        </w:rPr>
        <w:t xml:space="preserve"> For Thomas, there is no meaningful difference between laws designed to entrench racial subordination and those designed to alleviate conditions of oppression. </w:t>
      </w:r>
      <w:r w:rsidRPr="00AE2512">
        <w:rPr>
          <w:rStyle w:val="Emphasis"/>
          <w:rFonts w:asciiTheme="majorHAnsi" w:hAnsiTheme="majorHAnsi" w:cstheme="majorHAnsi"/>
        </w:rPr>
        <w:t xml:space="preserve">Critics may point out that colorblindness in </w:t>
      </w:r>
      <w:r w:rsidRPr="00AE2512">
        <w:rPr>
          <w:rStyle w:val="Emphasis"/>
          <w:rFonts w:asciiTheme="majorHAnsi" w:hAnsiTheme="majorHAnsi" w:cstheme="majorHAnsi"/>
        </w:rPr>
        <w:lastRenderedPageBreak/>
        <w:t>practice has the effect of entrenching existing racial disparities</w:t>
      </w:r>
      <w:r w:rsidRPr="00AE2512">
        <w:rPr>
          <w:rFonts w:asciiTheme="majorHAnsi" w:hAnsiTheme="majorHAnsi" w:cstheme="majorHAnsi"/>
          <w:szCs w:val="26"/>
        </w:rPr>
        <w:t xml:space="preserve"> in health, wealth, and society. </w:t>
      </w:r>
      <w:r w:rsidRPr="00AE2512">
        <w:rPr>
          <w:rStyle w:val="Emphasis"/>
          <w:rFonts w:asciiTheme="majorHAnsi" w:hAnsiTheme="majorHAnsi" w:cstheme="majorHAnsi"/>
        </w:rPr>
        <w:t xml:space="preserve">But </w:t>
      </w:r>
      <w:r w:rsidRPr="00AE2512">
        <w:rPr>
          <w:rStyle w:val="Emphasis"/>
          <w:rFonts w:asciiTheme="majorHAnsi" w:hAnsiTheme="majorHAnsi" w:cstheme="majorHAnsi"/>
          <w:highlight w:val="green"/>
        </w:rPr>
        <w:t>in framing the debate in purely ideological terms, opponents</w:t>
      </w:r>
      <w:r w:rsidRPr="00AE2512">
        <w:rPr>
          <w:rStyle w:val="Emphasis"/>
          <w:rFonts w:asciiTheme="majorHAnsi" w:hAnsiTheme="majorHAnsi" w:cstheme="majorHAnsi"/>
        </w:rPr>
        <w:t xml:space="preserve"> </w:t>
      </w:r>
      <w:proofErr w:type="gramStart"/>
      <w:r w:rsidRPr="00AE2512">
        <w:rPr>
          <w:rStyle w:val="Emphasis"/>
          <w:rFonts w:asciiTheme="majorHAnsi" w:hAnsiTheme="majorHAnsi" w:cstheme="majorHAnsi"/>
        </w:rPr>
        <w:t>are able to</w:t>
      </w:r>
      <w:proofErr w:type="gramEnd"/>
      <w:r w:rsidRPr="00AE2512">
        <w:rPr>
          <w:rStyle w:val="Emphasis"/>
          <w:rFonts w:asciiTheme="majorHAnsi" w:hAnsiTheme="majorHAnsi" w:cstheme="majorHAnsi"/>
        </w:rPr>
        <w:t xml:space="preserve"> </w:t>
      </w:r>
      <w:r w:rsidRPr="00AE2512">
        <w:rPr>
          <w:rStyle w:val="Emphasis"/>
          <w:rFonts w:asciiTheme="majorHAnsi" w:hAnsiTheme="majorHAnsi" w:cstheme="majorHAnsi"/>
          <w:highlight w:val="green"/>
        </w:rPr>
        <w:t xml:space="preserve">avoid the contentious issue of outcomes </w:t>
      </w:r>
      <w:r w:rsidRPr="00AE2512">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AE2512">
        <w:rPr>
          <w:rStyle w:val="Emphasis"/>
          <w:rFonts w:asciiTheme="majorHAnsi" w:hAnsiTheme="majorHAnsi" w:cstheme="majorHAnsi"/>
          <w:highlight w:val="green"/>
        </w:rPr>
        <w:t>Meaningful policy debate is replaced by ideological exchange, which</w:t>
      </w:r>
      <w:r w:rsidRPr="00AE2512">
        <w:rPr>
          <w:rStyle w:val="Emphasis"/>
          <w:rFonts w:asciiTheme="majorHAnsi" w:hAnsiTheme="majorHAnsi" w:cstheme="majorHAnsi"/>
        </w:rPr>
        <w:t xml:space="preserve"> further </w:t>
      </w:r>
      <w:r w:rsidRPr="00AE2512">
        <w:rPr>
          <w:rStyle w:val="Emphasis"/>
          <w:rFonts w:asciiTheme="majorHAnsi" w:hAnsiTheme="majorHAnsi" w:cstheme="majorHAnsi"/>
          <w:highlight w:val="green"/>
        </w:rPr>
        <w:t>exacerbates hostilities and deepens</w:t>
      </w:r>
      <w:r w:rsidRPr="00AE2512">
        <w:rPr>
          <w:rStyle w:val="Emphasis"/>
          <w:rFonts w:asciiTheme="majorHAnsi" w:hAnsiTheme="majorHAnsi" w:cstheme="majorHAnsi"/>
        </w:rPr>
        <w:t xml:space="preserve"> the cycle of </w:t>
      </w:r>
      <w:r w:rsidRPr="00AE2512">
        <w:rPr>
          <w:rStyle w:val="Emphasis"/>
          <w:rFonts w:asciiTheme="majorHAnsi" w:hAnsiTheme="majorHAnsi" w:cstheme="majorHAnsi"/>
          <w:highlight w:val="green"/>
        </w:rPr>
        <w:t>resentment</w:t>
      </w:r>
      <w:r w:rsidRPr="00AE2512">
        <w:rPr>
          <w:rStyle w:val="Emphasis"/>
          <w:rFonts w:asciiTheme="majorHAnsi" w:hAnsiTheme="majorHAnsi" w:cstheme="majorHAnsi"/>
        </w:rPr>
        <w:t>.</w:t>
      </w:r>
    </w:p>
    <w:p w14:paraId="31B4A14B" w14:textId="77777777" w:rsidR="008B1C78" w:rsidRPr="00AE2512" w:rsidRDefault="008B1C78" w:rsidP="008B1C78">
      <w:pPr>
        <w:rPr>
          <w:rFonts w:asciiTheme="majorHAnsi" w:hAnsiTheme="majorHAnsi" w:cstheme="majorHAnsi"/>
        </w:rPr>
      </w:pPr>
    </w:p>
    <w:p w14:paraId="799C9249" w14:textId="77777777" w:rsidR="008B1C78" w:rsidRPr="00AE2512" w:rsidRDefault="008B1C78" w:rsidP="008B1C78">
      <w:pPr>
        <w:pStyle w:val="Heading4"/>
        <w:rPr>
          <w:rFonts w:asciiTheme="majorHAnsi" w:hAnsiTheme="majorHAnsi" w:cstheme="majorHAnsi"/>
        </w:rPr>
      </w:pPr>
      <w:r w:rsidRPr="00AE2512">
        <w:rPr>
          <w:rFonts w:asciiTheme="majorHAnsi" w:hAnsiTheme="majorHAnsi" w:cstheme="majorHAnsi"/>
        </w:rPr>
        <w:t xml:space="preserve">Youth participatory action research enables </w:t>
      </w:r>
      <w:r w:rsidRPr="00AE2512">
        <w:rPr>
          <w:rFonts w:asciiTheme="majorHAnsi" w:hAnsiTheme="majorHAnsi" w:cstheme="majorHAnsi"/>
          <w:i/>
        </w:rPr>
        <w:t>transformative resistance</w:t>
      </w:r>
      <w:r w:rsidRPr="00AE2512">
        <w:rPr>
          <w:rFonts w:asciiTheme="majorHAnsi" w:hAnsiTheme="majorHAnsi" w:cstheme="majorHAnsi"/>
        </w:rPr>
        <w:t xml:space="preserve"> and is crucial to make activism work</w:t>
      </w:r>
    </w:p>
    <w:p w14:paraId="06A4E4C6" w14:textId="77777777" w:rsidR="008B1C78" w:rsidRPr="00AE2512" w:rsidRDefault="008B1C78" w:rsidP="008B1C78">
      <w:pPr>
        <w:rPr>
          <w:rStyle w:val="Style13ptBold"/>
          <w:rFonts w:asciiTheme="majorHAnsi" w:hAnsiTheme="majorHAnsi" w:cstheme="majorHAnsi"/>
        </w:rPr>
      </w:pPr>
      <w:proofErr w:type="spellStart"/>
      <w:r w:rsidRPr="00AE2512">
        <w:rPr>
          <w:rStyle w:val="Style13ptBold"/>
          <w:rFonts w:asciiTheme="majorHAnsi" w:hAnsiTheme="majorHAnsi" w:cstheme="majorHAnsi"/>
        </w:rPr>
        <w:t>Cammarota</w:t>
      </w:r>
      <w:proofErr w:type="spellEnd"/>
      <w:r w:rsidRPr="00AE2512">
        <w:rPr>
          <w:rStyle w:val="Style13ptBold"/>
          <w:rFonts w:asciiTheme="majorHAnsi" w:hAnsiTheme="majorHAnsi" w:cstheme="majorHAnsi"/>
        </w:rPr>
        <w:t xml:space="preserve"> and Fine 08 </w:t>
      </w:r>
    </w:p>
    <w:p w14:paraId="7EE922EB" w14:textId="77777777" w:rsidR="008B1C78" w:rsidRPr="00AE2512" w:rsidRDefault="008B1C78" w:rsidP="008B1C78">
      <w:pPr>
        <w:rPr>
          <w:rFonts w:asciiTheme="majorHAnsi" w:hAnsiTheme="majorHAnsi" w:cstheme="majorHAnsi"/>
          <w:i/>
        </w:rPr>
      </w:pPr>
      <w:r w:rsidRPr="00AE2512">
        <w:rPr>
          <w:rFonts w:asciiTheme="majorHAnsi" w:hAnsiTheme="majorHAnsi" w:cstheme="majorHAnsi"/>
        </w:rPr>
        <w:t xml:space="preserve">(Julio, </w:t>
      </w:r>
      <w:proofErr w:type="spellStart"/>
      <w:r w:rsidRPr="00AE2512">
        <w:rPr>
          <w:rFonts w:asciiTheme="majorHAnsi" w:hAnsiTheme="majorHAnsi" w:cstheme="majorHAnsi"/>
        </w:rPr>
        <w:t>Education@Arizona</w:t>
      </w:r>
      <w:proofErr w:type="spellEnd"/>
      <w:r w:rsidRPr="00AE2512">
        <w:rPr>
          <w:rFonts w:asciiTheme="majorHAnsi" w:hAnsiTheme="majorHAnsi" w:cstheme="majorHAnsi"/>
        </w:rPr>
        <w:t xml:space="preserve">, Michelle, </w:t>
      </w:r>
      <w:proofErr w:type="spellStart"/>
      <w:r w:rsidRPr="00AE2512">
        <w:rPr>
          <w:rFonts w:asciiTheme="majorHAnsi" w:hAnsiTheme="majorHAnsi" w:cstheme="majorHAnsi"/>
        </w:rPr>
        <w:t>UrbanEducation@TheGraduateCenterNYU</w:t>
      </w:r>
      <w:proofErr w:type="spellEnd"/>
      <w:r w:rsidRPr="00AE2512">
        <w:rPr>
          <w:rFonts w:asciiTheme="majorHAnsi" w:hAnsiTheme="majorHAnsi" w:cstheme="majorHAnsi"/>
        </w:rPr>
        <w:t xml:space="preserve">, </w:t>
      </w:r>
      <w:r w:rsidRPr="00AE2512">
        <w:rPr>
          <w:rFonts w:asciiTheme="majorHAnsi" w:hAnsiTheme="majorHAnsi" w:cstheme="majorHAnsi"/>
          <w:i/>
        </w:rPr>
        <w:t>Youth Participatory Action Research</w:t>
      </w:r>
    </w:p>
    <w:p w14:paraId="4642F250" w14:textId="35C797D4" w:rsidR="00E42E4C" w:rsidRPr="00327756" w:rsidRDefault="008B1C78" w:rsidP="00327756">
      <w:pPr>
        <w:rPr>
          <w:rFonts w:asciiTheme="majorHAnsi" w:hAnsiTheme="majorHAnsi" w:cstheme="majorHAnsi"/>
        </w:rPr>
      </w:pPr>
      <w:r w:rsidRPr="00AE2512">
        <w:rPr>
          <w:rStyle w:val="StyleUnderline"/>
          <w:rFonts w:asciiTheme="majorHAnsi" w:hAnsiTheme="majorHAnsi" w:cstheme="majorHAnsi"/>
        </w:rPr>
        <w:t>In the Matrix,</w:t>
      </w:r>
      <w:r w:rsidRPr="00AE2512">
        <w:rPr>
          <w:rFonts w:asciiTheme="majorHAnsi" w:hAnsiTheme="majorHAnsi" w:cstheme="majorHAnsi"/>
          <w:sz w:val="16"/>
        </w:rPr>
        <w:t xml:space="preserve"> </w:t>
      </w:r>
      <w:r w:rsidRPr="00AE2512">
        <w:rPr>
          <w:rStyle w:val="StyleUnderline"/>
          <w:rFonts w:asciiTheme="majorHAnsi" w:hAnsiTheme="majorHAnsi" w:cstheme="majorHAnsi"/>
        </w:rPr>
        <w:t>Morpheus</w:t>
      </w:r>
      <w:r w:rsidRPr="00AE2512">
        <w:rPr>
          <w:rFonts w:asciiTheme="majorHAnsi" w:hAnsiTheme="majorHAnsi" w:cstheme="majorHAnsi"/>
          <w:sz w:val="16"/>
        </w:rPr>
        <w:t xml:space="preserve">, played by Laurence Fishburne, </w:t>
      </w:r>
      <w:r w:rsidRPr="00AE2512">
        <w:rPr>
          <w:rStyle w:val="StyleUnderline"/>
          <w:rFonts w:asciiTheme="majorHAnsi" w:hAnsiTheme="majorHAnsi" w:cstheme="majorHAnsi"/>
        </w:rPr>
        <w:t xml:space="preserve">places </w:t>
      </w:r>
      <w:r w:rsidRPr="00AE2512">
        <w:rPr>
          <w:rFonts w:asciiTheme="majorHAnsi" w:hAnsiTheme="majorHAnsi" w:cstheme="majorHAnsi"/>
          <w:sz w:val="16"/>
        </w:rPr>
        <w:t xml:space="preserve">Keanu Reeves’ character </w:t>
      </w:r>
      <w:r w:rsidRPr="00AE2512">
        <w:rPr>
          <w:rStyle w:val="StyleUnderline"/>
          <w:rFonts w:asciiTheme="majorHAnsi" w:hAnsiTheme="majorHAnsi" w:cstheme="majorHAnsi"/>
        </w:rPr>
        <w:t xml:space="preserve">Neo in a chair to tell him face to face about the </w:t>
      </w:r>
      <w:proofErr w:type="gramStart"/>
      <w:r w:rsidRPr="00AE2512">
        <w:rPr>
          <w:rStyle w:val="StyleUnderline"/>
          <w:rFonts w:asciiTheme="majorHAnsi" w:hAnsiTheme="majorHAnsi" w:cstheme="majorHAnsi"/>
        </w:rPr>
        <w:t>real truth</w:t>
      </w:r>
      <w:proofErr w:type="gramEnd"/>
      <w:r w:rsidRPr="00AE2512">
        <w:rPr>
          <w:rStyle w:val="StyleUnderline"/>
          <w:rFonts w:asciiTheme="majorHAnsi" w:hAnsiTheme="majorHAnsi" w:cstheme="majorHAnsi"/>
        </w:rPr>
        <w:t xml:space="preserve"> of his experience. </w:t>
      </w:r>
      <w:r w:rsidRPr="00AE2512">
        <w:rPr>
          <w:rFonts w:asciiTheme="majorHAnsi" w:hAnsiTheme="majorHAnsi" w:cstheme="majorHAnsi"/>
          <w:sz w:val="16"/>
        </w:rPr>
        <w:t xml:space="preserve">Morpheus shows Neo </w:t>
      </w:r>
      <w:r w:rsidRPr="00AE2512">
        <w:rPr>
          <w:rStyle w:val="StyleUnderline"/>
          <w:rFonts w:asciiTheme="majorHAnsi" w:hAnsiTheme="majorHAnsi" w:cstheme="majorHAnsi"/>
        </w:rPr>
        <w:t>a red pill</w:t>
      </w:r>
      <w:r w:rsidRPr="00AE2512">
        <w:rPr>
          <w:rFonts w:asciiTheme="majorHAnsi" w:hAnsiTheme="majorHAnsi" w:cstheme="majorHAnsi"/>
          <w:sz w:val="16"/>
        </w:rPr>
        <w:t xml:space="preserve"> in one hand </w:t>
      </w:r>
      <w:r w:rsidRPr="00AE2512">
        <w:rPr>
          <w:rStyle w:val="StyleUnderline"/>
          <w:rFonts w:asciiTheme="majorHAnsi" w:hAnsiTheme="majorHAnsi" w:cstheme="majorHAnsi"/>
        </w:rPr>
        <w:t>and a blue one</w:t>
      </w:r>
      <w:r w:rsidRPr="00AE2512">
        <w:rPr>
          <w:rFonts w:asciiTheme="majorHAnsi" w:hAnsiTheme="majorHAnsi" w:cstheme="majorHAnsi"/>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AE2512">
        <w:rPr>
          <w:rStyle w:val="StyleUnderline"/>
          <w:rFonts w:asciiTheme="majorHAnsi" w:hAnsiTheme="majorHAnsi" w:cstheme="majorHAnsi"/>
        </w:rPr>
        <w:t>the</w:t>
      </w:r>
      <w:r w:rsidRPr="00AE2512">
        <w:rPr>
          <w:rFonts w:asciiTheme="majorHAnsi" w:hAnsiTheme="majorHAnsi" w:cstheme="majorHAnsi"/>
          <w:sz w:val="16"/>
        </w:rPr>
        <w:t xml:space="preserve"> red pill. " e “blue and red pill” </w:t>
      </w:r>
      <w:r w:rsidRPr="00AE2512">
        <w:rPr>
          <w:rStyle w:val="StyleUnderline"/>
          <w:rFonts w:asciiTheme="majorHAnsi" w:hAnsiTheme="majorHAnsi" w:cstheme="majorHAnsi"/>
        </w:rPr>
        <w:t>scene</w:t>
      </w:r>
      <w:r w:rsidRPr="00AE2512">
        <w:rPr>
          <w:rFonts w:asciiTheme="majorHAnsi" w:hAnsiTheme="majorHAnsi" w:cstheme="majorHAnsi"/>
          <w:sz w:val="16"/>
        </w:rPr>
        <w:t xml:space="preserve"> </w:t>
      </w:r>
      <w:proofErr w:type="gramStart"/>
      <w:r w:rsidRPr="00AE2512">
        <w:rPr>
          <w:rFonts w:asciiTheme="majorHAnsi" w:hAnsiTheme="majorHAnsi" w:cstheme="majorHAnsi"/>
          <w:sz w:val="16"/>
        </w:rPr>
        <w:t>in !</w:t>
      </w:r>
      <w:proofErr w:type="gramEnd"/>
      <w:r w:rsidRPr="00AE2512">
        <w:rPr>
          <w:rFonts w:asciiTheme="majorHAnsi" w:hAnsiTheme="majorHAnsi" w:cstheme="majorHAnsi"/>
          <w:sz w:val="16"/>
        </w:rPr>
        <w:t xml:space="preserve"> e Matrix </w:t>
      </w:r>
      <w:r w:rsidRPr="00AE2512">
        <w:rPr>
          <w:rStyle w:val="StyleUnderline"/>
          <w:rFonts w:asciiTheme="majorHAnsi" w:hAnsiTheme="majorHAnsi" w:cstheme="majorHAnsi"/>
        </w:rPr>
        <w:t>serves as an excellent metaphor for the relationships some educators/activists have with their students,</w:t>
      </w:r>
      <w:r w:rsidRPr="00AE2512">
        <w:rPr>
          <w:rFonts w:asciiTheme="majorHAnsi" w:hAnsiTheme="majorHAnsi" w:cstheme="majorHAnsi"/>
          <w:sz w:val="16"/>
        </w:rPr>
        <w:t xml:space="preserve"> and the kinds of choices we ask them to make. The </w:t>
      </w:r>
      <w:r w:rsidRPr="00AE2512">
        <w:rPr>
          <w:rStyle w:val="StyleUnderline"/>
          <w:rFonts w:asciiTheme="majorHAnsi" w:hAnsiTheme="majorHAnsi" w:cstheme="majorHAnsi"/>
        </w:rPr>
        <w:t xml:space="preserve">critical educational experience offered might lead the student “down the rabbit hole” past the layers of lies to the truths of systematic exploitation and oppression as well as </w:t>
      </w:r>
      <w:r w:rsidRPr="00AE2512">
        <w:rPr>
          <w:rStyle w:val="Emphasis"/>
          <w:rFonts w:asciiTheme="majorHAnsi" w:hAnsiTheme="majorHAnsi" w:cstheme="majorHAnsi"/>
        </w:rPr>
        <w:t>possibilities for resistance</w:t>
      </w:r>
      <w:r w:rsidRPr="00AE2512">
        <w:rPr>
          <w:rFonts w:asciiTheme="majorHAnsi" w:hAnsiTheme="majorHAnsi" w:cstheme="majorHAnsi"/>
          <w:sz w:val="16"/>
        </w:rPr>
        <w:t xml:space="preserve">. A$ er he ingests the red pill, Neo ends up in the place of truth, awakening to the reality that his entire world is a lie constructed to make him believe that he lives a “normal” life, when </w:t>
      </w:r>
      <w:proofErr w:type="gramStart"/>
      <w:r w:rsidRPr="00AE2512">
        <w:rPr>
          <w:rFonts w:asciiTheme="majorHAnsi" w:hAnsiTheme="majorHAnsi" w:cstheme="majorHAnsi"/>
          <w:sz w:val="16"/>
        </w:rPr>
        <w:t>in reality he</w:t>
      </w:r>
      <w:proofErr w:type="gramEnd"/>
      <w:r w:rsidRPr="00AE2512">
        <w:rPr>
          <w:rFonts w:asciiTheme="majorHAnsi" w:hAnsiTheme="majorHAnsi" w:cstheme="majorHAnsi"/>
          <w:sz w:val="16"/>
        </w:rPr>
        <w:t xml:space="preserv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E2512">
        <w:rPr>
          <w:rFonts w:asciiTheme="majorHAnsi" w:hAnsiTheme="majorHAnsi" w:cstheme="majorHAnsi"/>
          <w:sz w:val="16"/>
        </w:rPr>
        <w:t>in !</w:t>
      </w:r>
      <w:proofErr w:type="gramEnd"/>
      <w:r w:rsidRPr="00AE2512">
        <w:rPr>
          <w:rFonts w:asciiTheme="majorHAnsi" w:hAnsiTheme="majorHAnsi" w:cstheme="majorHAnsi"/>
          <w:sz w:val="16"/>
        </w:rPr>
        <w:t xml:space="preserve"> e Matrix. Examples are presented throughout in which </w:t>
      </w:r>
      <w:r w:rsidRPr="00AE2512">
        <w:rPr>
          <w:rStyle w:val="StyleUnderline"/>
          <w:rFonts w:asciiTheme="majorHAnsi" w:hAnsiTheme="majorHAnsi" w:cstheme="majorHAnsi"/>
        </w:rPr>
        <w:t>young people resist</w:t>
      </w:r>
      <w:r w:rsidRPr="00AE2512">
        <w:rPr>
          <w:rFonts w:asciiTheme="majorHAnsi" w:hAnsiTheme="majorHAnsi" w:cstheme="majorHAnsi"/>
          <w:sz w:val="16"/>
        </w:rPr>
        <w:t xml:space="preserve"> the 1 </w:t>
      </w:r>
      <w:r w:rsidRPr="00AE2512">
        <w:rPr>
          <w:rStyle w:val="StyleUnderline"/>
          <w:rFonts w:asciiTheme="majorHAnsi" w:hAnsiTheme="majorHAnsi" w:cstheme="majorHAnsi"/>
        </w:rPr>
        <w:t>normalization</w:t>
      </w:r>
      <w:r w:rsidRPr="00AE2512">
        <w:rPr>
          <w:rFonts w:asciiTheme="majorHAnsi" w:hAnsiTheme="majorHAnsi" w:cstheme="majorHAnsi"/>
          <w:sz w:val="16"/>
        </w:rPr>
        <w:t xml:space="preserve"> of systematic oppression </w:t>
      </w:r>
      <w:r w:rsidRPr="00AE2512">
        <w:rPr>
          <w:rStyle w:val="StyleUnderline"/>
          <w:rFonts w:asciiTheme="majorHAnsi" w:hAnsiTheme="majorHAnsi" w:cstheme="majorHAnsi"/>
        </w:rPr>
        <w:t>by undertaking their own engaged praxis—critical and collective inquiry</w:t>
      </w:r>
      <w:r w:rsidRPr="00AE2512">
        <w:rPr>
          <w:rFonts w:asciiTheme="majorHAnsi" w:hAnsiTheme="majorHAnsi" w:cstheme="majorHAnsi"/>
          <w:sz w:val="16"/>
        </w:rPr>
        <w:t xml:space="preserve">, re% </w:t>
      </w:r>
      <w:proofErr w:type="spellStart"/>
      <w:r w:rsidRPr="00AE2512">
        <w:rPr>
          <w:rFonts w:asciiTheme="majorHAnsi" w:hAnsiTheme="majorHAnsi" w:cstheme="majorHAnsi"/>
          <w:sz w:val="16"/>
        </w:rPr>
        <w:t>ection</w:t>
      </w:r>
      <w:proofErr w:type="spellEnd"/>
      <w:r w:rsidRPr="00AE2512">
        <w:rPr>
          <w:rFonts w:asciiTheme="majorHAnsi" w:hAnsiTheme="majorHAnsi" w:cstheme="majorHAnsi"/>
          <w:sz w:val="16"/>
        </w:rPr>
        <w:t xml:space="preserve"> </w:t>
      </w:r>
      <w:r w:rsidRPr="00AE2512">
        <w:rPr>
          <w:rStyle w:val="StyleUnderline"/>
          <w:rFonts w:asciiTheme="majorHAnsi" w:hAnsiTheme="majorHAnsi" w:cstheme="majorHAnsi"/>
        </w:rPr>
        <w:t>and action focused on “</w:t>
      </w:r>
      <w:r w:rsidRPr="00AE2512">
        <w:rPr>
          <w:rStyle w:val="Emphasis"/>
          <w:rFonts w:asciiTheme="majorHAnsi" w:hAnsiTheme="majorHAnsi" w:cstheme="majorHAnsi"/>
        </w:rPr>
        <w:t>reading” and speaking back</w:t>
      </w:r>
      <w:r w:rsidRPr="00AE2512">
        <w:rPr>
          <w:rStyle w:val="StyleUnderline"/>
          <w:rFonts w:asciiTheme="majorHAnsi" w:hAnsiTheme="majorHAnsi" w:cstheme="majorHAnsi"/>
        </w:rPr>
        <w:t xml:space="preserve"> to the reality of the world, their world</w:t>
      </w:r>
      <w:r w:rsidRPr="00AE2512">
        <w:rPr>
          <w:rFonts w:asciiTheme="majorHAnsi" w:hAnsiTheme="majorHAnsi" w:cstheme="majorHAnsi"/>
          <w:sz w:val="16"/>
        </w:rPr>
        <w:t xml:space="preserve"> (Freire, 1993). The praxis highlighted in the book—youth participatory action research (</w:t>
      </w:r>
      <w:r w:rsidRPr="00AE2512">
        <w:rPr>
          <w:rStyle w:val="StyleUnderline"/>
          <w:rFonts w:asciiTheme="majorHAnsi" w:hAnsiTheme="majorHAnsi" w:cstheme="majorHAnsi"/>
          <w:highlight w:val="green"/>
        </w:rPr>
        <w:t>YPAR</w:t>
      </w:r>
      <w:r w:rsidRPr="00AE2512">
        <w:rPr>
          <w:rFonts w:asciiTheme="majorHAnsi" w:hAnsiTheme="majorHAnsi" w:cstheme="majorHAnsi"/>
          <w:sz w:val="16"/>
        </w:rPr>
        <w:t>)—</w:t>
      </w:r>
      <w:r w:rsidRPr="00AE2512">
        <w:rPr>
          <w:rStyle w:val="StyleUnderline"/>
          <w:rFonts w:asciiTheme="majorHAnsi" w:hAnsiTheme="majorHAnsi" w:cstheme="majorHAnsi"/>
          <w:highlight w:val="green"/>
        </w:rPr>
        <w:t xml:space="preserve">provides young people with opportunities to study </w:t>
      </w:r>
      <w:r w:rsidRPr="00AE2512">
        <w:rPr>
          <w:rStyle w:val="Emphasis"/>
          <w:rFonts w:asciiTheme="majorHAnsi" w:hAnsiTheme="majorHAnsi" w:cstheme="majorHAnsi"/>
          <w:highlight w:val="green"/>
        </w:rPr>
        <w:t xml:space="preserve">social problems </w:t>
      </w:r>
      <w:r w:rsidRPr="00AE2512">
        <w:rPr>
          <w:rStyle w:val="Emphasis"/>
          <w:rFonts w:asciiTheme="majorHAnsi" w:hAnsiTheme="majorHAnsi" w:cstheme="majorHAnsi"/>
        </w:rPr>
        <w:t>affecting</w:t>
      </w:r>
      <w:r w:rsidRPr="00AE2512">
        <w:rPr>
          <w:rStyle w:val="StyleUnderline"/>
          <w:rFonts w:asciiTheme="majorHAnsi" w:hAnsiTheme="majorHAnsi" w:cstheme="majorHAnsi"/>
        </w:rPr>
        <w:t xml:space="preserve"> their lives </w:t>
      </w:r>
      <w:r w:rsidRPr="00AE2512">
        <w:rPr>
          <w:rStyle w:val="StyleUnderline"/>
          <w:rFonts w:asciiTheme="majorHAnsi" w:hAnsiTheme="majorHAnsi" w:cstheme="majorHAnsi"/>
          <w:highlight w:val="green"/>
        </w:rPr>
        <w:t xml:space="preserve">and </w:t>
      </w:r>
      <w:r w:rsidRPr="00AE2512">
        <w:rPr>
          <w:rStyle w:val="StyleUnderline"/>
          <w:rFonts w:asciiTheme="majorHAnsi" w:hAnsiTheme="majorHAnsi" w:cstheme="majorHAnsi"/>
        </w:rPr>
        <w:t xml:space="preserve">then </w:t>
      </w:r>
      <w:r w:rsidRPr="00AE2512">
        <w:rPr>
          <w:rStyle w:val="Emphasis"/>
          <w:rFonts w:asciiTheme="majorHAnsi" w:hAnsiTheme="majorHAnsi" w:cstheme="majorHAnsi"/>
          <w:highlight w:val="green"/>
        </w:rPr>
        <w:t>determine actions to rectify</w:t>
      </w:r>
      <w:r w:rsidRPr="00AE2512">
        <w:rPr>
          <w:rStyle w:val="StyleUnderline"/>
          <w:rFonts w:asciiTheme="majorHAnsi" w:hAnsiTheme="majorHAnsi" w:cstheme="majorHAnsi"/>
          <w:highlight w:val="green"/>
        </w:rPr>
        <w:t xml:space="preserve"> these problems</w:t>
      </w:r>
      <w:r w:rsidRPr="00AE2512">
        <w:rPr>
          <w:rStyle w:val="StyleUnderline"/>
          <w:rFonts w:asciiTheme="majorHAnsi" w:hAnsiTheme="majorHAnsi" w:cstheme="majorHAnsi"/>
        </w:rPr>
        <w:t>.</w:t>
      </w:r>
      <w:r w:rsidRPr="00AE2512">
        <w:rPr>
          <w:rFonts w:asciiTheme="majorHAnsi" w:hAnsiTheme="majorHAnsi" w:cstheme="majorHAnsi"/>
          <w:sz w:val="16"/>
        </w:rPr>
        <w:t xml:space="preserve"> YPAR, and thus Revolutionizing Education, may extend the kinds of questions posed by critical youth studies (</w:t>
      </w:r>
      <w:proofErr w:type="spellStart"/>
      <w:r w:rsidRPr="00AE2512">
        <w:rPr>
          <w:rFonts w:asciiTheme="majorHAnsi" w:hAnsiTheme="majorHAnsi" w:cstheme="majorHAnsi"/>
          <w:sz w:val="16"/>
        </w:rPr>
        <w:t>Bourgois</w:t>
      </w:r>
      <w:proofErr w:type="spellEnd"/>
      <w:r w:rsidRPr="00AE2512">
        <w:rPr>
          <w:rFonts w:asciiTheme="majorHAnsi" w:hAnsiTheme="majorHAnsi" w:cstheme="majorHAnsi"/>
          <w:sz w:val="16"/>
        </w:rPr>
        <w:t xml:space="preserve">, 1995; Fine and Weis, 1998; Giroux, 1983; Kelley, 1994; Macleod, 1987; McRobbie, 1991; Oakes et al., 2006; Rasmussen et al., 2004; Sullivan, 1989; Willis, 1977). </w:t>
      </w:r>
      <w:r w:rsidRPr="00AE2512">
        <w:rPr>
          <w:rStyle w:val="StyleUnderline"/>
          <w:rFonts w:asciiTheme="majorHAnsi" w:hAnsiTheme="majorHAnsi" w:cstheme="majorHAnsi"/>
        </w:rPr>
        <w:t>How do youth learn the skills of critical inquiry and resistances</w:t>
      </w:r>
      <w:r w:rsidRPr="00AE2512">
        <w:rPr>
          <w:rFonts w:asciiTheme="majorHAnsi" w:hAnsiTheme="majorHAnsi" w:cstheme="majorHAnsi"/>
          <w:sz w:val="16"/>
        </w:rPr>
        <w:t xml:space="preserve"> within formal youth development, research collectives, and/or educational settings? </w:t>
      </w:r>
      <w:r w:rsidRPr="00AE2512">
        <w:rPr>
          <w:rStyle w:val="StyleUnderline"/>
          <w:rFonts w:asciiTheme="majorHAnsi" w:hAnsiTheme="majorHAnsi" w:cstheme="majorHAnsi"/>
        </w:rPr>
        <w:t xml:space="preserve">How is it possible for their critical inquiries to evolve into </w:t>
      </w:r>
      <w:r w:rsidRPr="00AE2512">
        <w:rPr>
          <w:rStyle w:val="Emphasis"/>
          <w:rFonts w:asciiTheme="majorHAnsi" w:hAnsiTheme="majorHAnsi" w:cstheme="majorHAnsi"/>
        </w:rPr>
        <w:t>formalized challenges to the “normal” practices of systematic oppression</w:t>
      </w:r>
      <w:r w:rsidRPr="00AE2512">
        <w:rPr>
          <w:rFonts w:asciiTheme="majorHAnsi" w:hAnsiTheme="majorHAnsi" w:cstheme="majorHAnsi"/>
          <w:sz w:val="16"/>
        </w:rPr>
        <w:t xml:space="preserve">? Under what conditions can critical research be a tool of youth development and social justice work? </w:t>
      </w:r>
      <w:r w:rsidRPr="00AE2512">
        <w:rPr>
          <w:rStyle w:val="StyleUnderline"/>
          <w:rFonts w:asciiTheme="majorHAnsi" w:hAnsiTheme="majorHAnsi" w:cstheme="majorHAnsi"/>
        </w:rPr>
        <w:t>The Matrix infers revolution</w:t>
      </w:r>
      <w:r w:rsidRPr="00AE2512">
        <w:rPr>
          <w:rFonts w:asciiTheme="majorHAnsi" w:hAnsiTheme="majorHAnsi" w:cstheme="majorHAnsi"/>
          <w:sz w:val="16"/>
        </w:rPr>
        <w:t xml:space="preserve"> by showing how Neo learns to see the reality of his experiences while understanding his capabilities for resistance. " e </w:t>
      </w:r>
      <w:r w:rsidRPr="00AE2512">
        <w:rPr>
          <w:rStyle w:val="StyleUnderline"/>
          <w:rFonts w:asciiTheme="majorHAnsi" w:hAnsiTheme="majorHAnsi" w:cstheme="majorHAnsi"/>
        </w:rPr>
        <w:t xml:space="preserve">YPAR </w:t>
      </w:r>
      <w:r w:rsidRPr="00AE2512">
        <w:rPr>
          <w:rFonts w:asciiTheme="majorHAnsi" w:hAnsiTheme="majorHAnsi" w:cstheme="majorHAnsi"/>
          <w:sz w:val="16"/>
        </w:rPr>
        <w:t xml:space="preserve">cases presented in this book also </w:t>
      </w:r>
      <w:r w:rsidRPr="00AE2512">
        <w:rPr>
          <w:rStyle w:val="StyleUnderline"/>
          <w:rFonts w:asciiTheme="majorHAnsi" w:hAnsiTheme="majorHAnsi" w:cstheme="majorHAnsi"/>
        </w:rPr>
        <w:t xml:space="preserve">follow a similar pattern: </w:t>
      </w:r>
      <w:r w:rsidRPr="00AE2512">
        <w:rPr>
          <w:rStyle w:val="StyleUnderline"/>
          <w:rFonts w:asciiTheme="majorHAnsi" w:hAnsiTheme="majorHAnsi" w:cstheme="majorHAnsi"/>
          <w:highlight w:val="green"/>
        </w:rPr>
        <w:t xml:space="preserve">young people learn </w:t>
      </w:r>
      <w:r w:rsidRPr="00AE2512">
        <w:rPr>
          <w:rStyle w:val="Emphasis"/>
          <w:rFonts w:asciiTheme="majorHAnsi" w:hAnsiTheme="majorHAnsi" w:cstheme="majorHAnsi"/>
          <w:highlight w:val="green"/>
        </w:rPr>
        <w:t xml:space="preserve">through research about complex power </w:t>
      </w:r>
      <w:proofErr w:type="spellStart"/>
      <w:proofErr w:type="gramStart"/>
      <w:r w:rsidRPr="00AE2512">
        <w:rPr>
          <w:rStyle w:val="Emphasis"/>
          <w:rFonts w:asciiTheme="majorHAnsi" w:hAnsiTheme="majorHAnsi" w:cstheme="majorHAnsi"/>
          <w:highlight w:val="green"/>
        </w:rPr>
        <w:t>relations</w:t>
      </w:r>
      <w:r w:rsidRPr="00AE2512">
        <w:rPr>
          <w:rFonts w:asciiTheme="majorHAnsi" w:hAnsiTheme="majorHAnsi" w:cstheme="majorHAnsi"/>
          <w:sz w:val="16"/>
        </w:rPr>
        <w:t>,</w:t>
      </w:r>
      <w:r w:rsidRPr="00AE2512">
        <w:rPr>
          <w:rStyle w:val="StyleUnderline"/>
          <w:rFonts w:asciiTheme="majorHAnsi" w:hAnsiTheme="majorHAnsi" w:cstheme="majorHAnsi"/>
          <w:highlight w:val="green"/>
        </w:rPr>
        <w:t>histories</w:t>
      </w:r>
      <w:proofErr w:type="spellEnd"/>
      <w:proofErr w:type="gramEnd"/>
      <w:r w:rsidRPr="00AE2512">
        <w:rPr>
          <w:rStyle w:val="StyleUnderline"/>
          <w:rFonts w:asciiTheme="majorHAnsi" w:hAnsiTheme="majorHAnsi" w:cstheme="majorHAnsi"/>
          <w:highlight w:val="green"/>
        </w:rPr>
        <w:t xml:space="preserve"> of struggle, and the consequences of oppression</w:t>
      </w:r>
      <w:r w:rsidRPr="00AE2512">
        <w:rPr>
          <w:rFonts w:asciiTheme="majorHAnsi" w:hAnsiTheme="majorHAnsi" w:cstheme="majorHAnsi"/>
          <w:sz w:val="16"/>
        </w:rPr>
        <w:t xml:space="preserve">. </w:t>
      </w:r>
      <w:r w:rsidRPr="00AE2512">
        <w:rPr>
          <w:rStyle w:val="StyleUnderline"/>
          <w:rFonts w:asciiTheme="majorHAnsi" w:hAnsiTheme="majorHAnsi" w:cstheme="majorHAnsi"/>
        </w:rPr>
        <w:t xml:space="preserve">They begin to </w:t>
      </w:r>
      <w:r w:rsidRPr="00AE2512">
        <w:rPr>
          <w:rStyle w:val="Emphasis"/>
          <w:rFonts w:asciiTheme="majorHAnsi" w:hAnsiTheme="majorHAnsi" w:cstheme="majorHAnsi"/>
        </w:rPr>
        <w:t>re- vision and denaturalize</w:t>
      </w:r>
      <w:r w:rsidRPr="00AE2512">
        <w:rPr>
          <w:rStyle w:val="StyleUnderline"/>
          <w:rFonts w:asciiTheme="majorHAnsi" w:hAnsiTheme="majorHAnsi" w:cstheme="majorHAnsi"/>
        </w:rPr>
        <w:t xml:space="preserve"> the realities of their social worlds and then undertake forms of </w:t>
      </w:r>
      <w:r w:rsidRPr="00AE2512">
        <w:rPr>
          <w:rStyle w:val="Emphasis"/>
          <w:rFonts w:asciiTheme="majorHAnsi" w:hAnsiTheme="majorHAnsi" w:cstheme="majorHAnsi"/>
        </w:rPr>
        <w:t>collective challenge</w:t>
      </w:r>
      <w:r w:rsidRPr="00AE2512">
        <w:rPr>
          <w:rStyle w:val="StyleUnderline"/>
          <w:rFonts w:asciiTheme="majorHAnsi" w:hAnsiTheme="majorHAnsi" w:cstheme="majorHAnsi"/>
        </w:rPr>
        <w:t xml:space="preserve"> </w:t>
      </w:r>
      <w:r w:rsidRPr="00AE2512">
        <w:rPr>
          <w:rStyle w:val="Emphasis"/>
          <w:rFonts w:asciiTheme="majorHAnsi" w:hAnsiTheme="majorHAnsi" w:cstheme="majorHAnsi"/>
        </w:rPr>
        <w:t xml:space="preserve">based on the </w:t>
      </w:r>
      <w:r w:rsidRPr="00AE2512">
        <w:rPr>
          <w:rStyle w:val="Emphasis"/>
          <w:rFonts w:asciiTheme="majorHAnsi" w:hAnsiTheme="majorHAnsi" w:cstheme="majorHAnsi"/>
        </w:rPr>
        <w:lastRenderedPageBreak/>
        <w:t>knowledge</w:t>
      </w:r>
      <w:r w:rsidRPr="00AE2512">
        <w:rPr>
          <w:rStyle w:val="StyleUnderline"/>
          <w:rFonts w:asciiTheme="majorHAnsi" w:hAnsiTheme="majorHAnsi" w:cstheme="majorHAnsi"/>
        </w:rPr>
        <w:t xml:space="preserve"> garnered through their critical inquiries. </w:t>
      </w:r>
      <w:r w:rsidRPr="00AE2512">
        <w:rPr>
          <w:rFonts w:asciiTheme="majorHAnsi" w:hAnsiTheme="majorHAnsi" w:cstheme="majorHAnsi"/>
          <w:sz w:val="16"/>
        </w:rPr>
        <w:t xml:space="preserve">As you will read in this volume, the </w:t>
      </w:r>
      <w:r w:rsidRPr="00AE2512">
        <w:rPr>
          <w:rStyle w:val="StyleUnderline"/>
          <w:rFonts w:asciiTheme="majorHAnsi" w:hAnsiTheme="majorHAnsi" w:cstheme="majorHAnsi"/>
          <w:highlight w:val="green"/>
        </w:rPr>
        <w:t>youth</w:t>
      </w:r>
      <w:r w:rsidRPr="00AE2512">
        <w:rPr>
          <w:rStyle w:val="StyleUnderline"/>
          <w:rFonts w:asciiTheme="majorHAnsi" w:hAnsiTheme="majorHAnsi" w:cstheme="majorHAnsi"/>
        </w:rPr>
        <w:t xml:space="preserve">, with adult allies, </w:t>
      </w:r>
      <w:r w:rsidRPr="00AE2512">
        <w:rPr>
          <w:rStyle w:val="StyleUnderline"/>
          <w:rFonts w:asciiTheme="majorHAnsi" w:hAnsiTheme="majorHAnsi" w:cstheme="majorHAnsi"/>
          <w:highlight w:val="green"/>
        </w:rPr>
        <w:t xml:space="preserve">have written </w:t>
      </w:r>
      <w:r w:rsidRPr="00AE2512">
        <w:rPr>
          <w:rStyle w:val="Emphasis"/>
          <w:rFonts w:asciiTheme="majorHAnsi" w:hAnsiTheme="majorHAnsi" w:cstheme="majorHAnsi"/>
          <w:highlight w:val="green"/>
        </w:rPr>
        <w:t>policy briefs</w:t>
      </w:r>
      <w:r w:rsidRPr="00AE2512">
        <w:rPr>
          <w:rStyle w:val="Emphasis"/>
          <w:rFonts w:asciiTheme="majorHAnsi" w:hAnsiTheme="majorHAnsi" w:cstheme="majorHAnsi"/>
        </w:rPr>
        <w:t>,</w:t>
      </w:r>
      <w:r w:rsidRPr="00AE2512">
        <w:rPr>
          <w:rFonts w:asciiTheme="majorHAnsi" w:hAnsiTheme="majorHAnsi" w:cstheme="majorHAnsi"/>
          <w:sz w:val="16"/>
        </w:rPr>
        <w:t xml:space="preserve"> </w:t>
      </w:r>
      <w:r w:rsidRPr="00AE2512">
        <w:rPr>
          <w:rStyle w:val="StyleUnderline"/>
          <w:rFonts w:asciiTheme="majorHAnsi" w:hAnsiTheme="majorHAnsi" w:cstheme="majorHAnsi"/>
        </w:rPr>
        <w:t xml:space="preserve">engaged sticker campaigns, performed critical productions, coordinated public testimonials—all </w:t>
      </w:r>
      <w:r w:rsidRPr="00AE2512">
        <w:rPr>
          <w:rStyle w:val="StyleUnderline"/>
          <w:rFonts w:asciiTheme="majorHAnsi" w:hAnsiTheme="majorHAnsi" w:cstheme="majorHAnsi"/>
          <w:highlight w:val="green"/>
        </w:rPr>
        <w:t xml:space="preserve">dedicated to </w:t>
      </w:r>
      <w:r w:rsidRPr="00AE2512">
        <w:rPr>
          <w:rStyle w:val="Emphasis"/>
          <w:rFonts w:asciiTheme="majorHAnsi" w:hAnsiTheme="majorHAnsi" w:cstheme="majorHAnsi"/>
          <w:highlight w:val="green"/>
        </w:rPr>
        <w:t>speaking back and challenging conditions of injustice</w:t>
      </w:r>
    </w:p>
    <w:sectPr w:rsidR="00E42E4C" w:rsidRPr="0032775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1C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0EBC"/>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27756"/>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3A"/>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4E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C78"/>
    <w:rsid w:val="008C0FA2"/>
    <w:rsid w:val="008C2342"/>
    <w:rsid w:val="008C77B6"/>
    <w:rsid w:val="008D1B91"/>
    <w:rsid w:val="008D5502"/>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9363B"/>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E0F"/>
    <w:rsid w:val="00D354F2"/>
    <w:rsid w:val="00D36C30"/>
    <w:rsid w:val="00D37C90"/>
    <w:rsid w:val="00D43A8C"/>
    <w:rsid w:val="00D53072"/>
    <w:rsid w:val="00D60A65"/>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5E8"/>
    <w:rsid w:val="00F34C06"/>
    <w:rsid w:val="00F43EA3"/>
    <w:rsid w:val="00F50C55"/>
    <w:rsid w:val="00F57FFB"/>
    <w:rsid w:val="00F601E6"/>
    <w:rsid w:val="00F73954"/>
    <w:rsid w:val="00F85E64"/>
    <w:rsid w:val="00F94060"/>
    <w:rsid w:val="00FA56F6"/>
    <w:rsid w:val="00FA5F6B"/>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D34D8"/>
  <w14:defaultImageDpi w14:val="300"/>
  <w15:docId w15:val="{C766231C-F1E7-D84E-B2B8-A31D3B5FF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45E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345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345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F345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345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45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45E8"/>
  </w:style>
  <w:style w:type="character" w:customStyle="1" w:styleId="Heading1Char">
    <w:name w:val="Heading 1 Char"/>
    <w:aliases w:val="Pocket Char"/>
    <w:basedOn w:val="DefaultParagraphFont"/>
    <w:link w:val="Heading1"/>
    <w:uiPriority w:val="9"/>
    <w:rsid w:val="00F345E8"/>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1,Heading 21 Char,Char Char Char Char1 Char1,Char Char Char Char1 Char Char, Char Char Char Char1 Char,Char2 Char,Heading 2 Char Char1 Char,Heading 2 Char Char2 Char Char"/>
    <w:basedOn w:val="DefaultParagraphFont"/>
    <w:link w:val="Heading2"/>
    <w:uiPriority w:val="9"/>
    <w:rsid w:val="00F345E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F345E8"/>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345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345E8"/>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F345E8"/>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345E8"/>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F345E8"/>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345E8"/>
    <w:rPr>
      <w:color w:val="auto"/>
      <w:u w:val="none"/>
    </w:rPr>
  </w:style>
  <w:style w:type="paragraph" w:styleId="DocumentMap">
    <w:name w:val="Document Map"/>
    <w:basedOn w:val="Normal"/>
    <w:link w:val="DocumentMapChar"/>
    <w:uiPriority w:val="99"/>
    <w:semiHidden/>
    <w:unhideWhenUsed/>
    <w:rsid w:val="00F345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45E8"/>
    <w:rPr>
      <w:rFonts w:ascii="Lucida Grande" w:hAnsi="Lucida Grande" w:cs="Lucida Grande"/>
    </w:rPr>
  </w:style>
  <w:style w:type="paragraph" w:styleId="ListParagraph">
    <w:name w:val="List Paragraph"/>
    <w:aliases w:val="6 font"/>
    <w:basedOn w:val="Normal"/>
    <w:uiPriority w:val="99"/>
    <w:unhideWhenUsed/>
    <w:qFormat/>
    <w:rsid w:val="008B1C78"/>
    <w:pPr>
      <w:ind w:left="720"/>
      <w:contextualSpacing/>
    </w:pPr>
  </w:style>
  <w:style w:type="paragraph" w:customStyle="1" w:styleId="Emphasis1">
    <w:name w:val="Emphasis1"/>
    <w:basedOn w:val="Normal"/>
    <w:link w:val="Emphasis"/>
    <w:autoRedefine/>
    <w:uiPriority w:val="20"/>
    <w:qFormat/>
    <w:rsid w:val="008B1C78"/>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B1C7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ratical.org/radiation/NuclearExtinction/StevenStarr022815.html" TargetMode="External"/><Relationship Id="rId3" Type="http://schemas.openxmlformats.org/officeDocument/2006/relationships/customXml" Target="../customXml/item3.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hyperlink" Target="https://skyandtelescope.org/astronomy-news/starlink-space-debris/" TargetMode="External"/><Relationship Id="rId17" Type="http://schemas.openxmlformats.org/officeDocument/2006/relationships/hyperlink" Target="http://www.psr.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defenseone.com/ideas/2021/12/nuclear-command-and-control-satellites-should-be-limits/187472/" TargetMode="External"/><Relationship Id="rId20" Type="http://schemas.openxmlformats.org/officeDocument/2006/relationships/hyperlink" Target="http://climate.envsci.rutgers.edu/pdf/RobockToonSA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atlas.com/space/orbital-fees-satellite-space-debri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kyandtelescope.org/astronomy-news/starlink-space-debris/" TargetMode="External"/><Relationship Id="rId23" Type="http://schemas.openxmlformats.org/officeDocument/2006/relationships/hyperlink" Target="http://web.lexis-nexis.com/universe/document?_m=cd9713b340d60abd42c2b34c36d8ef95&amp;_docnum=9&amp;wchp=dGLbVzz-zSkVA&amp;_md5=9645fa92f5740655bdc1c9ae7c82b328" TargetMode="External"/><Relationship Id="rId10" Type="http://schemas.openxmlformats.org/officeDocument/2006/relationships/hyperlink" Target="https://www.americanbar.org/groups/business_law/publications/blt/2022/01/orbital-debris/" TargetMode="External"/><Relationship Id="rId19" Type="http://schemas.openxmlformats.org/officeDocument/2006/relationships/hyperlink" Target="https://ratical.org/radiation/NuclearExtinction/StarrNuclearWinterOct09.pdf"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sci-hub.se/10.1016/j.actaastro.2016.03.034" TargetMode="External"/><Relationship Id="rId22" Type="http://schemas.openxmlformats.org/officeDocument/2006/relationships/hyperlink" Target="http://people.su.se/~jolso/HS-texter/shalttho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12324</Words>
  <Characters>70248</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82408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2022-01-30T02:34:00Z</dcterms:created>
  <dcterms:modified xsi:type="dcterms:W3CDTF">2022-01-30T02:34:00Z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