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C09F1" w14:textId="0DBB642B" w:rsidR="00A0460C" w:rsidRPr="002A192D" w:rsidRDefault="00A0460C" w:rsidP="00A0460C">
      <w:pPr>
        <w:pStyle w:val="Heading3"/>
        <w:rPr>
          <w:rFonts w:asciiTheme="majorHAnsi" w:hAnsiTheme="majorHAnsi" w:cstheme="majorHAnsi"/>
        </w:rPr>
      </w:pPr>
      <w:r w:rsidRPr="002A192D">
        <w:rPr>
          <w:rFonts w:asciiTheme="majorHAnsi" w:hAnsiTheme="majorHAnsi" w:cstheme="majorHAnsi"/>
        </w:rPr>
        <w:t>1AC – Plan</w:t>
      </w:r>
    </w:p>
    <w:p w14:paraId="30863F2A" w14:textId="77777777" w:rsidR="00A0460C" w:rsidRPr="002A192D" w:rsidRDefault="00A0460C" w:rsidP="00A0460C">
      <w:pPr>
        <w:pStyle w:val="Heading4"/>
        <w:rPr>
          <w:rFonts w:asciiTheme="majorHAnsi" w:hAnsiTheme="majorHAnsi" w:cstheme="majorHAnsi"/>
        </w:rPr>
      </w:pPr>
      <w:r w:rsidRPr="002A192D">
        <w:rPr>
          <w:rFonts w:asciiTheme="majorHAnsi" w:hAnsiTheme="majorHAnsi" w:cstheme="majorHAnsi"/>
        </w:rPr>
        <w:t>Plan – The appropriation of outer space through the production of space debris by private entities is unjust.</w:t>
      </w:r>
    </w:p>
    <w:p w14:paraId="2931F537" w14:textId="77777777" w:rsidR="00A0460C" w:rsidRPr="002A192D" w:rsidRDefault="00A0460C" w:rsidP="00A0460C">
      <w:pPr>
        <w:rPr>
          <w:rFonts w:asciiTheme="majorHAnsi" w:hAnsiTheme="majorHAnsi" w:cstheme="majorHAnsi"/>
        </w:rPr>
      </w:pPr>
    </w:p>
    <w:p w14:paraId="7C991957" w14:textId="77777777" w:rsidR="00A0460C" w:rsidRPr="002A192D" w:rsidRDefault="00A0460C" w:rsidP="00A0460C">
      <w:pPr>
        <w:pStyle w:val="Heading4"/>
        <w:rPr>
          <w:rFonts w:asciiTheme="majorHAnsi" w:hAnsiTheme="majorHAnsi" w:cstheme="majorHAnsi"/>
        </w:rPr>
      </w:pPr>
      <w:r w:rsidRPr="002A192D">
        <w:rPr>
          <w:rFonts w:asciiTheme="majorHAnsi" w:hAnsiTheme="majorHAnsi" w:cstheme="majorHAnsi"/>
        </w:rPr>
        <w:t xml:space="preserve">Revising the Outer Space Treaty </w:t>
      </w:r>
      <w:r w:rsidRPr="002A192D">
        <w:rPr>
          <w:rFonts w:asciiTheme="majorHAnsi" w:hAnsiTheme="majorHAnsi" w:cstheme="majorHAnsi"/>
          <w:u w:val="single"/>
        </w:rPr>
        <w:t>curbs</w:t>
      </w:r>
      <w:r w:rsidRPr="002A192D">
        <w:rPr>
          <w:rFonts w:asciiTheme="majorHAnsi" w:hAnsiTheme="majorHAnsi" w:cstheme="majorHAnsi"/>
        </w:rPr>
        <w:t xml:space="preserve"> the impact of space debris – </w:t>
      </w:r>
      <w:r w:rsidRPr="002A192D">
        <w:rPr>
          <w:rFonts w:asciiTheme="majorHAnsi" w:hAnsiTheme="majorHAnsi" w:cstheme="majorHAnsi"/>
          <w:u w:val="single"/>
        </w:rPr>
        <w:t>timeframe is crucial</w:t>
      </w:r>
      <w:r w:rsidRPr="002A192D">
        <w:rPr>
          <w:rFonts w:asciiTheme="majorHAnsi" w:hAnsiTheme="majorHAnsi" w:cstheme="majorHAnsi"/>
        </w:rPr>
        <w:t>.</w:t>
      </w:r>
    </w:p>
    <w:p w14:paraId="186E210F" w14:textId="77777777" w:rsidR="00A0460C" w:rsidRPr="002A192D" w:rsidRDefault="00A0460C" w:rsidP="00A0460C">
      <w:pPr>
        <w:rPr>
          <w:rFonts w:asciiTheme="majorHAnsi" w:hAnsiTheme="majorHAnsi" w:cstheme="majorHAnsi"/>
        </w:rPr>
      </w:pPr>
      <w:r w:rsidRPr="002A192D">
        <w:rPr>
          <w:rStyle w:val="Style13ptBold"/>
          <w:rFonts w:asciiTheme="majorHAnsi" w:hAnsiTheme="majorHAnsi" w:cstheme="majorHAnsi"/>
        </w:rPr>
        <w:t>Shah 20</w:t>
      </w:r>
      <w:r w:rsidRPr="002A192D">
        <w:rPr>
          <w:rFonts w:asciiTheme="majorHAnsi" w:hAnsiTheme="majorHAnsi" w:cstheme="majorHAnsi"/>
        </w:rPr>
        <w:t xml:space="preserve"> – </w:t>
      </w:r>
      <w:proofErr w:type="spellStart"/>
      <w:r w:rsidRPr="002A192D">
        <w:rPr>
          <w:rFonts w:asciiTheme="majorHAnsi" w:hAnsiTheme="majorHAnsi" w:cstheme="majorHAnsi"/>
        </w:rPr>
        <w:t>Sachin</w:t>
      </w:r>
      <w:proofErr w:type="spellEnd"/>
      <w:r w:rsidRPr="002A192D">
        <w:rPr>
          <w:rFonts w:asciiTheme="majorHAnsi" w:hAnsiTheme="majorHAnsi" w:cstheme="majorHAnsi"/>
        </w:rPr>
        <w:t xml:space="preserve">, 8/30/20, [“Aug 30 The International Legal Regulation of Space Debris,” CORNELL UNDERGRADUATE LAW &amp; SOCIETY REVIEW, Administrative, Policy, Technology, </w:t>
      </w:r>
      <w:hyperlink r:id="rId9" w:history="1">
        <w:r w:rsidRPr="002A192D">
          <w:rPr>
            <w:rStyle w:val="Hyperlink"/>
            <w:rFonts w:asciiTheme="majorHAnsi" w:hAnsiTheme="majorHAnsi" w:cstheme="majorHAnsi"/>
          </w:rPr>
          <w:t>https://www.culsr.org/articles/the-international-legal-regulation-of-space-debris</w:t>
        </w:r>
      </w:hyperlink>
      <w:r w:rsidRPr="002A192D">
        <w:rPr>
          <w:rFonts w:asciiTheme="majorHAnsi" w:hAnsiTheme="majorHAnsi" w:cstheme="majorHAnsi"/>
        </w:rPr>
        <w:t>] Justin</w:t>
      </w:r>
    </w:p>
    <w:p w14:paraId="53F6F911" w14:textId="77777777" w:rsidR="00A0460C" w:rsidRPr="002A192D" w:rsidRDefault="00A0460C" w:rsidP="00A0460C">
      <w:pPr>
        <w:rPr>
          <w:rStyle w:val="Emphasis"/>
          <w:rFonts w:asciiTheme="majorHAnsi" w:hAnsiTheme="majorHAnsi" w:cstheme="majorHAnsi"/>
        </w:rPr>
      </w:pPr>
      <w:r w:rsidRPr="002A192D">
        <w:rPr>
          <w:rFonts w:asciiTheme="majorHAnsi" w:hAnsiTheme="majorHAnsi" w:cstheme="majorHAnsi"/>
          <w:sz w:val="16"/>
        </w:rPr>
        <w:t xml:space="preserve">In this article, I have demonstrated that the existing laws and regulations pertaining to space debris are best captured in the Outer Space Treaty of 1967. While many scholars do believe that </w:t>
      </w:r>
      <w:r w:rsidRPr="002A192D">
        <w:rPr>
          <w:rStyle w:val="Emphasis"/>
          <w:rFonts w:asciiTheme="majorHAnsi" w:hAnsiTheme="majorHAnsi" w:cstheme="majorHAnsi"/>
        </w:rPr>
        <w:t>Articles VII and IX of the Treaty</w:t>
      </w:r>
      <w:r w:rsidRPr="002A192D">
        <w:rPr>
          <w:rFonts w:asciiTheme="majorHAnsi" w:hAnsiTheme="majorHAnsi" w:cstheme="majorHAnsi"/>
          <w:u w:val="single"/>
        </w:rPr>
        <w:t xml:space="preserve"> does provide </w:t>
      </w:r>
      <w:r w:rsidRPr="002A192D">
        <w:rPr>
          <w:rStyle w:val="Emphasis"/>
          <w:rFonts w:asciiTheme="majorHAnsi" w:hAnsiTheme="majorHAnsi" w:cstheme="majorHAnsi"/>
        </w:rPr>
        <w:t>basic accountability</w:t>
      </w:r>
      <w:r w:rsidRPr="002A192D">
        <w:rPr>
          <w:rFonts w:asciiTheme="majorHAnsi" w:hAnsiTheme="majorHAnsi" w:cstheme="majorHAnsi"/>
          <w:u w:val="single"/>
        </w:rPr>
        <w:t xml:space="preserve"> for space debris, many also agree that its </w:t>
      </w:r>
      <w:r w:rsidRPr="002A192D">
        <w:rPr>
          <w:rStyle w:val="Emphasis"/>
          <w:rFonts w:asciiTheme="majorHAnsi" w:hAnsiTheme="majorHAnsi" w:cstheme="majorHAnsi"/>
        </w:rPr>
        <w:t>vague</w:t>
      </w:r>
      <w:r w:rsidRPr="002A192D">
        <w:rPr>
          <w:rFonts w:asciiTheme="majorHAnsi" w:hAnsiTheme="majorHAnsi" w:cstheme="majorHAnsi"/>
          <w:u w:val="single"/>
        </w:rPr>
        <w:t xml:space="preserve">, </w:t>
      </w:r>
      <w:r w:rsidRPr="002A192D">
        <w:rPr>
          <w:rStyle w:val="Emphasis"/>
          <w:rFonts w:asciiTheme="majorHAnsi" w:hAnsiTheme="majorHAnsi" w:cstheme="majorHAnsi"/>
        </w:rPr>
        <w:t>non-technical</w:t>
      </w:r>
      <w:r w:rsidRPr="002A192D">
        <w:rPr>
          <w:rFonts w:asciiTheme="majorHAnsi" w:hAnsiTheme="majorHAnsi" w:cstheme="majorHAnsi"/>
          <w:u w:val="single"/>
        </w:rPr>
        <w:t xml:space="preserve"> legal language creates </w:t>
      </w:r>
      <w:r w:rsidRPr="002A192D">
        <w:rPr>
          <w:rStyle w:val="Emphasis"/>
          <w:rFonts w:asciiTheme="majorHAnsi" w:hAnsiTheme="majorHAnsi" w:cstheme="majorHAnsi"/>
        </w:rPr>
        <w:t>problems</w:t>
      </w:r>
      <w:r w:rsidRPr="002A192D">
        <w:rPr>
          <w:rFonts w:asciiTheme="majorHAnsi" w:hAnsiTheme="majorHAnsi" w:cstheme="majorHAnsi"/>
          <w:u w:val="single"/>
        </w:rPr>
        <w:t xml:space="preserve"> in </w:t>
      </w:r>
      <w:r w:rsidRPr="002A192D">
        <w:rPr>
          <w:rStyle w:val="Emphasis"/>
          <w:rFonts w:asciiTheme="majorHAnsi" w:hAnsiTheme="majorHAnsi" w:cstheme="majorHAnsi"/>
        </w:rPr>
        <w:t>mitigating the ever-growing problem</w:t>
      </w:r>
      <w:r w:rsidRPr="002A192D">
        <w:rPr>
          <w:rFonts w:asciiTheme="majorHAnsi" w:hAnsiTheme="majorHAnsi" w:cstheme="majorHAnsi"/>
          <w:u w:val="single"/>
        </w:rPr>
        <w:t xml:space="preserve"> of space debris</w:t>
      </w:r>
      <w:r w:rsidRPr="002A192D">
        <w:rPr>
          <w:rFonts w:asciiTheme="majorHAnsi" w:hAnsiTheme="majorHAnsi" w:cstheme="majorHAnsi"/>
          <w:sz w:val="16"/>
        </w:rPr>
        <w:t xml:space="preserve"> in orbit around Earth. Despite this lack of legal clarity, </w:t>
      </w:r>
      <w:r w:rsidRPr="002A192D">
        <w:rPr>
          <w:rFonts w:asciiTheme="majorHAnsi" w:hAnsiTheme="majorHAnsi" w:cstheme="majorHAnsi"/>
          <w:u w:val="single"/>
        </w:rPr>
        <w:t xml:space="preserve">some </w:t>
      </w:r>
      <w:r w:rsidRPr="002A192D">
        <w:rPr>
          <w:rFonts w:asciiTheme="majorHAnsi" w:hAnsiTheme="majorHAnsi" w:cstheme="majorHAnsi"/>
          <w:highlight w:val="green"/>
          <w:u w:val="single"/>
        </w:rPr>
        <w:t xml:space="preserve">scholars have </w:t>
      </w:r>
      <w:r w:rsidRPr="002A192D">
        <w:rPr>
          <w:rStyle w:val="Emphasis"/>
          <w:rFonts w:asciiTheme="majorHAnsi" w:hAnsiTheme="majorHAnsi" w:cstheme="majorHAnsi"/>
          <w:highlight w:val="green"/>
        </w:rPr>
        <w:t>proposed</w:t>
      </w:r>
      <w:r w:rsidRPr="002A192D">
        <w:rPr>
          <w:rFonts w:asciiTheme="majorHAnsi" w:hAnsiTheme="majorHAnsi" w:cstheme="majorHAnsi"/>
          <w:u w:val="single"/>
        </w:rPr>
        <w:t xml:space="preserve"> </w:t>
      </w:r>
      <w:r w:rsidRPr="002A192D">
        <w:rPr>
          <w:rStyle w:val="Emphasis"/>
          <w:rFonts w:asciiTheme="majorHAnsi" w:hAnsiTheme="majorHAnsi" w:cstheme="majorHAnsi"/>
        </w:rPr>
        <w:t>solutions</w:t>
      </w:r>
      <w:r w:rsidRPr="002A192D">
        <w:rPr>
          <w:rFonts w:asciiTheme="majorHAnsi" w:hAnsiTheme="majorHAnsi" w:cstheme="majorHAnsi"/>
          <w:u w:val="single"/>
        </w:rPr>
        <w:t xml:space="preserve"> to the space debris issue. Some have simply called for a </w:t>
      </w:r>
      <w:r w:rsidRPr="002A192D">
        <w:rPr>
          <w:rStyle w:val="Emphasis"/>
          <w:rFonts w:asciiTheme="majorHAnsi" w:hAnsiTheme="majorHAnsi" w:cstheme="majorHAnsi"/>
          <w:highlight w:val="green"/>
        </w:rPr>
        <w:t>revised</w:t>
      </w:r>
      <w:r w:rsidRPr="002A192D">
        <w:rPr>
          <w:rFonts w:asciiTheme="majorHAnsi" w:hAnsiTheme="majorHAnsi" w:cstheme="majorHAnsi"/>
          <w:u w:val="single"/>
        </w:rPr>
        <w:t xml:space="preserve">, specific </w:t>
      </w:r>
      <w:r w:rsidRPr="002A192D">
        <w:rPr>
          <w:rFonts w:asciiTheme="majorHAnsi" w:hAnsiTheme="majorHAnsi" w:cstheme="majorHAnsi"/>
          <w:highlight w:val="green"/>
          <w:u w:val="single"/>
        </w:rPr>
        <w:t xml:space="preserve">version of the </w:t>
      </w:r>
      <w:r w:rsidRPr="002A192D">
        <w:rPr>
          <w:rStyle w:val="Emphasis"/>
          <w:rFonts w:asciiTheme="majorHAnsi" w:hAnsiTheme="majorHAnsi" w:cstheme="majorHAnsi"/>
          <w:highlight w:val="green"/>
        </w:rPr>
        <w:t>Outer Space Treaty</w:t>
      </w:r>
      <w:r w:rsidRPr="002A192D">
        <w:rPr>
          <w:rFonts w:asciiTheme="majorHAnsi" w:hAnsiTheme="majorHAnsi" w:cstheme="majorHAnsi"/>
          <w:sz w:val="16"/>
        </w:rPr>
        <w:t xml:space="preserve">. Others have recommended implementing an entire regulatory regime with the authority to create laws which specifically pertain to holding actors accountable for space debris production. While lawmakers have yet to update the existing regulations regarding space debris, </w:t>
      </w:r>
      <w:r w:rsidRPr="002A192D">
        <w:rPr>
          <w:rFonts w:asciiTheme="majorHAnsi" w:hAnsiTheme="majorHAnsi" w:cstheme="majorHAnsi"/>
          <w:u w:val="single"/>
        </w:rPr>
        <w:t xml:space="preserve">more effective space debris </w:t>
      </w:r>
      <w:r w:rsidRPr="002A192D">
        <w:rPr>
          <w:rStyle w:val="Emphasis"/>
          <w:rFonts w:asciiTheme="majorHAnsi" w:hAnsiTheme="majorHAnsi" w:cstheme="majorHAnsi"/>
          <w:highlight w:val="green"/>
        </w:rPr>
        <w:t>mitigation</w:t>
      </w:r>
      <w:r w:rsidRPr="002A192D">
        <w:rPr>
          <w:rStyle w:val="Emphasis"/>
          <w:rFonts w:asciiTheme="majorHAnsi" w:hAnsiTheme="majorHAnsi" w:cstheme="majorHAnsi"/>
        </w:rPr>
        <w:t xml:space="preserve"> techniques </w:t>
      </w:r>
      <w:r w:rsidRPr="002A192D">
        <w:rPr>
          <w:rStyle w:val="Emphasis"/>
          <w:rFonts w:asciiTheme="majorHAnsi" w:hAnsiTheme="majorHAnsi" w:cstheme="majorHAnsi"/>
          <w:highlight w:val="green"/>
        </w:rPr>
        <w:t>lie in the private sector</w:t>
      </w:r>
      <w:r w:rsidRPr="002A192D">
        <w:rPr>
          <w:rFonts w:asciiTheme="majorHAnsi" w:hAnsiTheme="majorHAnsi" w:cstheme="majorHAnsi"/>
          <w:sz w:val="16"/>
        </w:rPr>
        <w:t xml:space="preserve">. The profit-based incentives of private satellite companies ensure their responsibility in and around Earth's orbit. In the example of SpaceX, the </w:t>
      </w:r>
      <w:r w:rsidRPr="002A192D">
        <w:rPr>
          <w:rStyle w:val="Emphasis"/>
          <w:rFonts w:asciiTheme="majorHAnsi" w:hAnsiTheme="majorHAnsi" w:cstheme="majorHAnsi"/>
          <w:highlight w:val="green"/>
        </w:rPr>
        <w:t>loose</w:t>
      </w:r>
      <w:r w:rsidRPr="002A192D">
        <w:rPr>
          <w:rFonts w:asciiTheme="majorHAnsi" w:hAnsiTheme="majorHAnsi" w:cstheme="majorHAnsi"/>
          <w:highlight w:val="green"/>
          <w:u w:val="single"/>
        </w:rPr>
        <w:t xml:space="preserve"> legal regulations</w:t>
      </w:r>
      <w:r w:rsidRPr="002A192D">
        <w:rPr>
          <w:rFonts w:asciiTheme="majorHAnsi" w:hAnsiTheme="majorHAnsi" w:cstheme="majorHAnsi"/>
          <w:u w:val="single"/>
        </w:rPr>
        <w:t xml:space="preserve"> of satellite use by the FCC and the ITU have </w:t>
      </w:r>
      <w:r w:rsidRPr="002A192D">
        <w:rPr>
          <w:rFonts w:asciiTheme="majorHAnsi" w:hAnsiTheme="majorHAnsi" w:cstheme="majorHAnsi"/>
          <w:highlight w:val="green"/>
          <w:u w:val="single"/>
        </w:rPr>
        <w:t>allowed</w:t>
      </w:r>
      <w:r w:rsidRPr="002A192D">
        <w:rPr>
          <w:rFonts w:asciiTheme="majorHAnsi" w:hAnsiTheme="majorHAnsi" w:cstheme="majorHAnsi"/>
          <w:u w:val="single"/>
        </w:rPr>
        <w:t xml:space="preserve"> the </w:t>
      </w:r>
      <w:r w:rsidRPr="002A192D">
        <w:rPr>
          <w:rFonts w:asciiTheme="majorHAnsi" w:hAnsiTheme="majorHAnsi" w:cstheme="majorHAnsi"/>
          <w:highlight w:val="green"/>
          <w:u w:val="single"/>
        </w:rPr>
        <w:t xml:space="preserve">company to </w:t>
      </w:r>
      <w:r w:rsidRPr="002A192D">
        <w:rPr>
          <w:rStyle w:val="Emphasis"/>
          <w:rFonts w:asciiTheme="majorHAnsi" w:hAnsiTheme="majorHAnsi" w:cstheme="majorHAnsi"/>
          <w:highlight w:val="green"/>
        </w:rPr>
        <w:t>send</w:t>
      </w:r>
      <w:r w:rsidRPr="002A192D">
        <w:rPr>
          <w:rStyle w:val="Emphasis"/>
          <w:rFonts w:asciiTheme="majorHAnsi" w:hAnsiTheme="majorHAnsi" w:cstheme="majorHAnsi"/>
        </w:rPr>
        <w:t xml:space="preserve"> thousands of </w:t>
      </w:r>
      <w:r w:rsidRPr="002A192D">
        <w:rPr>
          <w:rStyle w:val="Emphasis"/>
          <w:rFonts w:asciiTheme="majorHAnsi" w:hAnsiTheme="majorHAnsi" w:cstheme="majorHAnsi"/>
          <w:highlight w:val="green"/>
        </w:rPr>
        <w:t>satellites into orbit</w:t>
      </w:r>
      <w:r w:rsidRPr="002A192D">
        <w:rPr>
          <w:rFonts w:asciiTheme="majorHAnsi" w:hAnsiTheme="majorHAnsi" w:cstheme="majorHAnsi"/>
          <w:sz w:val="16"/>
        </w:rPr>
        <w:t xml:space="preserve">. We live in a different world today than we did in 1967. </w:t>
      </w:r>
      <w:proofErr w:type="gramStart"/>
      <w:r w:rsidRPr="002A192D">
        <w:rPr>
          <w:rFonts w:asciiTheme="majorHAnsi" w:hAnsiTheme="majorHAnsi" w:cstheme="majorHAnsi"/>
          <w:sz w:val="16"/>
        </w:rPr>
        <w:t>In order to</w:t>
      </w:r>
      <w:proofErr w:type="gramEnd"/>
      <w:r w:rsidRPr="002A192D">
        <w:rPr>
          <w:rFonts w:asciiTheme="majorHAnsi" w:hAnsiTheme="majorHAnsi" w:cstheme="majorHAnsi"/>
          <w:sz w:val="16"/>
        </w:rPr>
        <w:t xml:space="preserve"> maintain our current safety and our future ability to voyage outer space, </w:t>
      </w:r>
      <w:r w:rsidRPr="002A192D">
        <w:rPr>
          <w:rFonts w:asciiTheme="majorHAnsi" w:hAnsiTheme="majorHAnsi" w:cstheme="majorHAnsi"/>
          <w:highlight w:val="green"/>
          <w:u w:val="single"/>
        </w:rPr>
        <w:t>stronger</w:t>
      </w:r>
      <w:r w:rsidRPr="002A192D">
        <w:rPr>
          <w:rFonts w:asciiTheme="majorHAnsi" w:hAnsiTheme="majorHAnsi" w:cstheme="majorHAnsi"/>
          <w:u w:val="single"/>
        </w:rPr>
        <w:t xml:space="preserve"> legal </w:t>
      </w:r>
      <w:r w:rsidRPr="002A192D">
        <w:rPr>
          <w:rFonts w:asciiTheme="majorHAnsi" w:hAnsiTheme="majorHAnsi" w:cstheme="majorHAnsi"/>
          <w:highlight w:val="green"/>
          <w:u w:val="single"/>
        </w:rPr>
        <w:t>frameworks</w:t>
      </w:r>
      <w:r w:rsidRPr="002A192D">
        <w:rPr>
          <w:rFonts w:asciiTheme="majorHAnsi" w:hAnsiTheme="majorHAnsi" w:cstheme="majorHAnsi"/>
          <w:u w:val="single"/>
        </w:rPr>
        <w:t xml:space="preserve"> must be </w:t>
      </w:r>
      <w:r w:rsidRPr="002A192D">
        <w:rPr>
          <w:rStyle w:val="Emphasis"/>
          <w:rFonts w:asciiTheme="majorHAnsi" w:hAnsiTheme="majorHAnsi" w:cstheme="majorHAnsi"/>
        </w:rPr>
        <w:t>created</w:t>
      </w:r>
      <w:r w:rsidRPr="002A192D">
        <w:rPr>
          <w:rFonts w:asciiTheme="majorHAnsi" w:hAnsiTheme="majorHAnsi" w:cstheme="majorHAnsi"/>
          <w:u w:val="single"/>
        </w:rPr>
        <w:t xml:space="preserve"> to </w:t>
      </w:r>
      <w:r w:rsidRPr="002A192D">
        <w:rPr>
          <w:rFonts w:asciiTheme="majorHAnsi" w:hAnsiTheme="majorHAnsi" w:cstheme="majorHAnsi"/>
          <w:highlight w:val="green"/>
          <w:u w:val="single"/>
        </w:rPr>
        <w:t>prevent</w:t>
      </w:r>
      <w:r w:rsidRPr="002A192D">
        <w:rPr>
          <w:rFonts w:asciiTheme="majorHAnsi" w:hAnsiTheme="majorHAnsi" w:cstheme="majorHAnsi"/>
          <w:u w:val="single"/>
        </w:rPr>
        <w:t xml:space="preserve"> the </w:t>
      </w:r>
      <w:r w:rsidRPr="002A192D">
        <w:rPr>
          <w:rStyle w:val="Emphasis"/>
          <w:rFonts w:asciiTheme="majorHAnsi" w:hAnsiTheme="majorHAnsi" w:cstheme="majorHAnsi"/>
        </w:rPr>
        <w:t xml:space="preserve">uncontrollable </w:t>
      </w:r>
      <w:r w:rsidRPr="002A192D">
        <w:rPr>
          <w:rStyle w:val="Emphasis"/>
          <w:rFonts w:asciiTheme="majorHAnsi" w:hAnsiTheme="majorHAnsi" w:cstheme="majorHAnsi"/>
          <w:highlight w:val="green"/>
        </w:rPr>
        <w:t>expansion of</w:t>
      </w:r>
      <w:r w:rsidRPr="002A192D">
        <w:rPr>
          <w:rStyle w:val="Emphasis"/>
          <w:rFonts w:asciiTheme="majorHAnsi" w:hAnsiTheme="majorHAnsi" w:cstheme="majorHAnsi"/>
        </w:rPr>
        <w:t xml:space="preserve"> space </w:t>
      </w:r>
      <w:r w:rsidRPr="002A192D">
        <w:rPr>
          <w:rStyle w:val="Emphasis"/>
          <w:rFonts w:asciiTheme="majorHAnsi" w:hAnsiTheme="majorHAnsi" w:cstheme="majorHAnsi"/>
          <w:highlight w:val="green"/>
        </w:rPr>
        <w:t>debris</w:t>
      </w:r>
      <w:r w:rsidRPr="002A192D">
        <w:rPr>
          <w:rStyle w:val="Emphasis"/>
          <w:rFonts w:asciiTheme="majorHAnsi" w:hAnsiTheme="majorHAnsi" w:cstheme="majorHAnsi"/>
        </w:rPr>
        <w:t xml:space="preserve"> around Earth</w:t>
      </w:r>
      <w:r w:rsidRPr="002A192D">
        <w:rPr>
          <w:rFonts w:asciiTheme="majorHAnsi" w:hAnsiTheme="majorHAnsi" w:cstheme="majorHAnsi"/>
          <w:sz w:val="16"/>
        </w:rPr>
        <w:t xml:space="preserve">. Used effectively, </w:t>
      </w:r>
      <w:r w:rsidRPr="002A192D">
        <w:rPr>
          <w:rFonts w:asciiTheme="majorHAnsi" w:hAnsiTheme="majorHAnsi" w:cstheme="majorHAnsi"/>
          <w:u w:val="single"/>
        </w:rPr>
        <w:t xml:space="preserve">legal action can </w:t>
      </w:r>
      <w:r w:rsidRPr="002A192D">
        <w:rPr>
          <w:rStyle w:val="Emphasis"/>
          <w:rFonts w:asciiTheme="majorHAnsi" w:hAnsiTheme="majorHAnsi" w:cstheme="majorHAnsi"/>
        </w:rPr>
        <w:t>accomplish</w:t>
      </w:r>
      <w:r w:rsidRPr="002A192D">
        <w:rPr>
          <w:rFonts w:asciiTheme="majorHAnsi" w:hAnsiTheme="majorHAnsi" w:cstheme="majorHAnsi"/>
          <w:u w:val="single"/>
        </w:rPr>
        <w:t xml:space="preserve"> these goals, but </w:t>
      </w:r>
      <w:r w:rsidRPr="002A192D">
        <w:rPr>
          <w:rStyle w:val="Emphasis"/>
          <w:rFonts w:asciiTheme="majorHAnsi" w:hAnsiTheme="majorHAnsi" w:cstheme="majorHAnsi"/>
        </w:rPr>
        <w:t>lack</w:t>
      </w:r>
      <w:r w:rsidRPr="002A192D">
        <w:rPr>
          <w:rFonts w:asciiTheme="majorHAnsi" w:hAnsiTheme="majorHAnsi" w:cstheme="majorHAnsi"/>
          <w:u w:val="single"/>
        </w:rPr>
        <w:t xml:space="preserve"> thereof may </w:t>
      </w:r>
      <w:r w:rsidRPr="002A192D">
        <w:rPr>
          <w:rStyle w:val="Emphasis"/>
          <w:rFonts w:asciiTheme="majorHAnsi" w:hAnsiTheme="majorHAnsi" w:cstheme="majorHAnsi"/>
        </w:rPr>
        <w:t>result in disaster.</w:t>
      </w:r>
    </w:p>
    <w:p w14:paraId="44BDD8FE" w14:textId="77777777" w:rsidR="00A0460C" w:rsidRPr="002A192D" w:rsidRDefault="00A0460C" w:rsidP="00A0460C">
      <w:pPr>
        <w:rPr>
          <w:rFonts w:asciiTheme="majorHAnsi" w:hAnsiTheme="majorHAnsi" w:cstheme="majorHAnsi"/>
        </w:rPr>
      </w:pPr>
    </w:p>
    <w:p w14:paraId="423A5D9E" w14:textId="77777777" w:rsidR="00A0460C" w:rsidRPr="002A192D" w:rsidRDefault="00A0460C" w:rsidP="00A0460C">
      <w:pPr>
        <w:pStyle w:val="Heading4"/>
        <w:rPr>
          <w:rFonts w:asciiTheme="majorHAnsi" w:hAnsiTheme="majorHAnsi" w:cstheme="majorHAnsi"/>
        </w:rPr>
      </w:pPr>
      <w:r w:rsidRPr="002A192D">
        <w:rPr>
          <w:rFonts w:asciiTheme="majorHAnsi" w:hAnsiTheme="majorHAnsi" w:cstheme="majorHAnsi"/>
        </w:rPr>
        <w:t xml:space="preserve">Private entities are </w:t>
      </w:r>
      <w:r w:rsidRPr="002A192D">
        <w:rPr>
          <w:rFonts w:asciiTheme="majorHAnsi" w:hAnsiTheme="majorHAnsi" w:cstheme="majorHAnsi"/>
          <w:u w:val="single"/>
        </w:rPr>
        <w:t>non-governmental</w:t>
      </w:r>
      <w:r w:rsidRPr="002A192D">
        <w:rPr>
          <w:rFonts w:asciiTheme="majorHAnsi" w:hAnsiTheme="majorHAnsi" w:cstheme="majorHAnsi"/>
        </w:rPr>
        <w:t>.</w:t>
      </w:r>
    </w:p>
    <w:p w14:paraId="54264BF7" w14:textId="77777777" w:rsidR="00A0460C" w:rsidRPr="002A192D" w:rsidRDefault="00A0460C" w:rsidP="00A0460C">
      <w:pPr>
        <w:rPr>
          <w:rFonts w:asciiTheme="majorHAnsi" w:hAnsiTheme="majorHAnsi" w:cstheme="majorHAnsi"/>
        </w:rPr>
      </w:pPr>
      <w:r w:rsidRPr="002A192D">
        <w:rPr>
          <w:rStyle w:val="Style13ptBold"/>
          <w:rFonts w:asciiTheme="majorHAnsi" w:hAnsiTheme="majorHAnsi" w:cstheme="majorHAnsi"/>
        </w:rPr>
        <w:t>Dunk 11</w:t>
      </w:r>
      <w:r w:rsidRPr="002A192D">
        <w:rPr>
          <w:rFonts w:asciiTheme="majorHAnsi" w:hAnsiTheme="majorHAnsi" w:cstheme="majorHAnsi"/>
        </w:rPr>
        <w:t xml:space="preserve"> – Frans G. von der Dunk, 2011, [“The Origins of </w:t>
      </w:r>
      <w:proofErr w:type="spellStart"/>
      <w:r w:rsidRPr="002A192D">
        <w:rPr>
          <w:rFonts w:asciiTheme="majorHAnsi" w:hAnsiTheme="majorHAnsi" w:cstheme="majorHAnsi"/>
        </w:rPr>
        <w:t>Authorisation</w:t>
      </w:r>
      <w:proofErr w:type="spellEnd"/>
      <w:r w:rsidRPr="002A192D">
        <w:rPr>
          <w:rFonts w:asciiTheme="majorHAnsi" w:hAnsiTheme="majorHAnsi" w:cstheme="majorHAnsi"/>
        </w:rPr>
        <w:t>: Article VI of the Outer Space Treaty and International Space Law,” University of Nebraska] Justin</w:t>
      </w:r>
    </w:p>
    <w:p w14:paraId="5C3D2D34" w14:textId="77777777" w:rsidR="00A0460C" w:rsidRPr="002A192D" w:rsidRDefault="00A0460C" w:rsidP="00A0460C">
      <w:pPr>
        <w:rPr>
          <w:rFonts w:asciiTheme="majorHAnsi" w:hAnsiTheme="majorHAnsi" w:cstheme="majorHAnsi"/>
          <w:sz w:val="16"/>
        </w:rPr>
      </w:pPr>
      <w:r w:rsidRPr="002A192D">
        <w:rPr>
          <w:rFonts w:asciiTheme="majorHAnsi" w:hAnsiTheme="majorHAnsi" w:cstheme="majorHAnsi"/>
          <w:sz w:val="16"/>
        </w:rPr>
        <w:t xml:space="preserve">4. </w:t>
      </w:r>
      <w:r w:rsidRPr="002A192D">
        <w:rPr>
          <w:rFonts w:asciiTheme="majorHAnsi" w:hAnsiTheme="majorHAnsi" w:cstheme="majorHAnsi"/>
          <w:highlight w:val="green"/>
          <w:u w:val="single"/>
        </w:rPr>
        <w:t>Interpreting</w:t>
      </w:r>
      <w:r w:rsidRPr="002A192D">
        <w:rPr>
          <w:rFonts w:asciiTheme="majorHAnsi" w:hAnsiTheme="majorHAnsi" w:cstheme="majorHAnsi"/>
          <w:u w:val="single"/>
        </w:rPr>
        <w:t xml:space="preserve"> Article VI of </w:t>
      </w:r>
      <w:r w:rsidRPr="002A192D">
        <w:rPr>
          <w:rFonts w:asciiTheme="majorHAnsi" w:hAnsiTheme="majorHAnsi" w:cstheme="majorHAnsi"/>
          <w:highlight w:val="green"/>
          <w:u w:val="single"/>
        </w:rPr>
        <w:t xml:space="preserve">the </w:t>
      </w:r>
      <w:r w:rsidRPr="002A192D">
        <w:rPr>
          <w:rStyle w:val="Emphasis"/>
          <w:rFonts w:asciiTheme="majorHAnsi" w:hAnsiTheme="majorHAnsi" w:cstheme="majorHAnsi"/>
          <w:highlight w:val="green"/>
        </w:rPr>
        <w:t>Outer</w:t>
      </w:r>
      <w:r w:rsidRPr="002A192D">
        <w:rPr>
          <w:rFonts w:asciiTheme="majorHAnsi" w:hAnsiTheme="majorHAnsi" w:cstheme="majorHAnsi"/>
          <w:highlight w:val="green"/>
          <w:u w:val="single"/>
        </w:rPr>
        <w:t xml:space="preserve"> </w:t>
      </w:r>
      <w:r w:rsidRPr="002A192D">
        <w:rPr>
          <w:rStyle w:val="Emphasis"/>
          <w:rFonts w:asciiTheme="majorHAnsi" w:hAnsiTheme="majorHAnsi" w:cstheme="majorHAnsi"/>
          <w:highlight w:val="green"/>
        </w:rPr>
        <w:t>Space</w:t>
      </w:r>
      <w:r w:rsidRPr="002A192D">
        <w:rPr>
          <w:rFonts w:asciiTheme="majorHAnsi" w:hAnsiTheme="majorHAnsi" w:cstheme="majorHAnsi"/>
          <w:highlight w:val="green"/>
          <w:u w:val="single"/>
        </w:rPr>
        <w:t xml:space="preserve"> </w:t>
      </w:r>
      <w:r w:rsidRPr="002A192D">
        <w:rPr>
          <w:rStyle w:val="Emphasis"/>
          <w:rFonts w:asciiTheme="majorHAnsi" w:hAnsiTheme="majorHAnsi" w:cstheme="majorHAnsi"/>
          <w:highlight w:val="green"/>
        </w:rPr>
        <w:t>Treaty</w:t>
      </w:r>
      <w:r w:rsidRPr="002A192D">
        <w:rPr>
          <w:rFonts w:asciiTheme="majorHAnsi" w:hAnsiTheme="majorHAnsi" w:cstheme="majorHAnsi"/>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2A192D">
        <w:rPr>
          <w:rStyle w:val="Emphasis"/>
          <w:rFonts w:asciiTheme="majorHAnsi" w:hAnsiTheme="majorHAnsi" w:cstheme="majorHAnsi"/>
          <w:highlight w:val="green"/>
        </w:rPr>
        <w:t>private actors</w:t>
      </w:r>
      <w:r w:rsidRPr="002A192D">
        <w:rPr>
          <w:rStyle w:val="Emphasis"/>
          <w:rFonts w:asciiTheme="majorHAnsi" w:hAnsiTheme="majorHAnsi" w:cstheme="majorHAnsi"/>
        </w:rPr>
        <w:t xml:space="preserve"> (. . . “or by </w:t>
      </w:r>
      <w:r w:rsidRPr="002A192D">
        <w:rPr>
          <w:rStyle w:val="Emphasis"/>
          <w:rFonts w:asciiTheme="majorHAnsi" w:hAnsiTheme="majorHAnsi" w:cstheme="majorHAnsi"/>
          <w:highlight w:val="green"/>
        </w:rPr>
        <w:t>non-governmental entities</w:t>
      </w:r>
      <w:r w:rsidRPr="002A192D">
        <w:rPr>
          <w:rStyle w:val="Emphasis"/>
          <w:rFonts w:asciiTheme="majorHAnsi" w:hAnsiTheme="majorHAnsi" w:cstheme="majorHAnsi"/>
        </w:rPr>
        <w:t>”).</w:t>
      </w:r>
      <w:r w:rsidRPr="002A192D">
        <w:rPr>
          <w:rFonts w:asciiTheme="majorHAnsi" w:hAnsiTheme="majorHAnsi" w:cstheme="majorHAnsi"/>
          <w:sz w:val="16"/>
        </w:rPr>
        <w:t xml:space="preserve"> The interests of the Soviet Union in ensuring that, whomever would </w:t>
      </w:r>
      <w:proofErr w:type="gramStart"/>
      <w:r w:rsidRPr="002A192D">
        <w:rPr>
          <w:rFonts w:asciiTheme="majorHAnsi" w:hAnsiTheme="majorHAnsi" w:cstheme="majorHAnsi"/>
          <w:sz w:val="16"/>
        </w:rPr>
        <w:t>actually conduct</w:t>
      </w:r>
      <w:proofErr w:type="gramEnd"/>
      <w:r w:rsidRPr="002A192D">
        <w:rPr>
          <w:rFonts w:asciiTheme="majorHAnsi" w:hAnsiTheme="majorHAnsi" w:cstheme="majorHAnsi"/>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31FC0200" w14:textId="77777777" w:rsidR="00A0460C" w:rsidRPr="002A192D" w:rsidRDefault="00A0460C" w:rsidP="00A0460C">
      <w:pPr>
        <w:rPr>
          <w:rFonts w:asciiTheme="majorHAnsi" w:hAnsiTheme="majorHAnsi" w:cstheme="majorHAnsi"/>
        </w:rPr>
      </w:pPr>
    </w:p>
    <w:p w14:paraId="2BE5993C" w14:textId="77777777" w:rsidR="00A0460C" w:rsidRPr="002A192D" w:rsidRDefault="00A0460C" w:rsidP="00A0460C">
      <w:pPr>
        <w:pStyle w:val="Heading4"/>
        <w:rPr>
          <w:rFonts w:asciiTheme="majorHAnsi" w:hAnsiTheme="majorHAnsi" w:cstheme="majorHAnsi"/>
        </w:rPr>
      </w:pPr>
      <w:r w:rsidRPr="002A192D">
        <w:rPr>
          <w:rFonts w:asciiTheme="majorHAnsi" w:hAnsiTheme="majorHAnsi" w:cstheme="majorHAnsi"/>
        </w:rPr>
        <w:lastRenderedPageBreak/>
        <w:t xml:space="preserve">Exemptions destroy the </w:t>
      </w:r>
      <w:r w:rsidRPr="002A192D">
        <w:rPr>
          <w:rFonts w:asciiTheme="majorHAnsi" w:hAnsiTheme="majorHAnsi" w:cstheme="majorHAnsi"/>
          <w:u w:val="single"/>
        </w:rPr>
        <w:t>coercive power of legal regimes</w:t>
      </w:r>
      <w:r w:rsidRPr="002A192D">
        <w:rPr>
          <w:rFonts w:asciiTheme="majorHAnsi" w:hAnsiTheme="majorHAnsi" w:cstheme="majorHAnsi"/>
        </w:rPr>
        <w:t xml:space="preserve"> – causes circumvention </w:t>
      </w:r>
      <w:r w:rsidRPr="002A192D">
        <w:rPr>
          <w:rFonts w:asciiTheme="majorHAnsi" w:hAnsiTheme="majorHAnsi" w:cstheme="majorHAnsi"/>
          <w:u w:val="single"/>
        </w:rPr>
        <w:t>across the board</w:t>
      </w:r>
      <w:r w:rsidRPr="002A192D">
        <w:rPr>
          <w:rFonts w:asciiTheme="majorHAnsi" w:hAnsiTheme="majorHAnsi" w:cstheme="majorHAnsi"/>
        </w:rPr>
        <w:t>.</w:t>
      </w:r>
    </w:p>
    <w:p w14:paraId="22346778" w14:textId="77777777" w:rsidR="00A0460C" w:rsidRPr="002A192D" w:rsidRDefault="00A0460C" w:rsidP="00A0460C">
      <w:pPr>
        <w:rPr>
          <w:rFonts w:asciiTheme="majorHAnsi" w:hAnsiTheme="majorHAnsi" w:cstheme="majorHAnsi"/>
        </w:rPr>
      </w:pPr>
      <w:r w:rsidRPr="002A192D">
        <w:rPr>
          <w:rStyle w:val="Style13ptBold"/>
          <w:rFonts w:asciiTheme="majorHAnsi" w:hAnsiTheme="majorHAnsi" w:cstheme="majorHAnsi"/>
        </w:rPr>
        <w:t>Hickman and Dolman 2</w:t>
      </w:r>
      <w:r w:rsidRPr="002A192D">
        <w:rPr>
          <w:rFonts w:asciiTheme="majorHAnsi" w:hAnsiTheme="majorHAnsi" w:cstheme="majorHAnsi"/>
        </w:rPr>
        <w:t xml:space="preserve"> – John and Everett, 2002, Associate professor in the Department of Government and International Studies at Berry College in Mt. Berry, [“Resurrecting the Space Age: A State–Centered Commentary on the Outer Space Regime,” Volume 21 Number 1, </w:t>
      </w:r>
      <w:hyperlink r:id="rId10" w:history="1">
        <w:r w:rsidRPr="002A192D">
          <w:rPr>
            <w:rStyle w:val="Hyperlink"/>
            <w:rFonts w:asciiTheme="majorHAnsi" w:hAnsiTheme="majorHAnsi" w:cstheme="majorHAnsi"/>
          </w:rPr>
          <w:t>https://doi.org/10.1080/014959302317350855</w:t>
        </w:r>
      </w:hyperlink>
      <w:r w:rsidRPr="002A192D">
        <w:rPr>
          <w:rFonts w:asciiTheme="majorHAnsi" w:hAnsiTheme="majorHAnsi" w:cstheme="majorHAnsi"/>
        </w:rPr>
        <w:t>] Elmer Recut Justin</w:t>
      </w:r>
    </w:p>
    <w:p w14:paraId="4F7223CF" w14:textId="77777777" w:rsidR="00A0460C" w:rsidRPr="002A192D" w:rsidRDefault="00A0460C" w:rsidP="00A0460C">
      <w:pPr>
        <w:rPr>
          <w:rFonts w:asciiTheme="majorHAnsi" w:hAnsiTheme="majorHAnsi" w:cstheme="majorHAnsi"/>
          <w:u w:val="single"/>
        </w:rPr>
      </w:pPr>
      <w:proofErr w:type="gramStart"/>
      <w:r w:rsidRPr="002A192D">
        <w:rPr>
          <w:rFonts w:asciiTheme="majorHAnsi" w:hAnsiTheme="majorHAnsi" w:cstheme="majorHAnsi"/>
          <w:sz w:val="16"/>
        </w:rPr>
        <w:t>Thus</w:t>
      </w:r>
      <w:proofErr w:type="gramEnd"/>
      <w:r w:rsidRPr="002A192D">
        <w:rPr>
          <w:rFonts w:asciiTheme="majorHAnsi" w:hAnsiTheme="majorHAnsi" w:cstheme="majorHAnsi"/>
          <w:sz w:val="16"/>
        </w:rPr>
        <w:t xml:space="preserve"> a state party need merely announce its intention to withdraw and then wait one year. </w:t>
      </w:r>
      <w:r w:rsidRPr="002A192D">
        <w:rPr>
          <w:rStyle w:val="Emphasis"/>
          <w:rFonts w:asciiTheme="majorHAnsi" w:hAnsiTheme="majorHAnsi" w:cstheme="majorHAnsi"/>
          <w:highlight w:val="green"/>
        </w:rPr>
        <w:t>Withdrawal</w:t>
      </w:r>
      <w:r w:rsidRPr="002A192D">
        <w:rPr>
          <w:rFonts w:asciiTheme="majorHAnsi" w:hAnsiTheme="majorHAnsi" w:cstheme="majorHAnsi"/>
          <w:highlight w:val="green"/>
          <w:u w:val="single"/>
        </w:rPr>
        <w:t xml:space="preserve"> of a </w:t>
      </w:r>
      <w:r w:rsidRPr="002A192D">
        <w:rPr>
          <w:rStyle w:val="Emphasis"/>
          <w:rFonts w:asciiTheme="majorHAnsi" w:hAnsiTheme="majorHAnsi" w:cstheme="majorHAnsi"/>
          <w:highlight w:val="green"/>
        </w:rPr>
        <w:t xml:space="preserve">single state </w:t>
      </w:r>
      <w:r w:rsidRPr="002A192D">
        <w:rPr>
          <w:rStyle w:val="Emphasis"/>
          <w:rFonts w:asciiTheme="majorHAnsi" w:hAnsiTheme="majorHAnsi" w:cstheme="majorHAnsi"/>
        </w:rPr>
        <w:t>party to the treaty</w:t>
      </w:r>
      <w:r w:rsidRPr="002A192D">
        <w:rPr>
          <w:rFonts w:asciiTheme="majorHAnsi" w:hAnsiTheme="majorHAnsi" w:cstheme="majorHAnsi"/>
          <w:u w:val="single"/>
        </w:rPr>
        <w:t xml:space="preserve">, however, would </w:t>
      </w:r>
      <w:r w:rsidRPr="002A192D">
        <w:rPr>
          <w:rStyle w:val="Emphasis"/>
          <w:rFonts w:asciiTheme="majorHAnsi" w:hAnsiTheme="majorHAnsi" w:cstheme="majorHAnsi"/>
        </w:rPr>
        <w:t>not necessarily terminate the treaty</w:t>
      </w:r>
      <w:r w:rsidRPr="002A192D">
        <w:rPr>
          <w:rFonts w:asciiTheme="majorHAnsi" w:hAnsiTheme="majorHAnsi" w:cstheme="majorHAnsi"/>
          <w:sz w:val="16"/>
        </w:rPr>
        <w:t xml:space="preserve"> between the other state parties. </w:t>
      </w:r>
      <w:r w:rsidRPr="002A192D">
        <w:rPr>
          <w:rFonts w:asciiTheme="majorHAnsi" w:hAnsiTheme="majorHAnsi" w:cstheme="majorHAnsi"/>
          <w:u w:val="single"/>
        </w:rPr>
        <w:t xml:space="preserve">Yet, the </w:t>
      </w:r>
      <w:r w:rsidRPr="002A192D">
        <w:rPr>
          <w:rStyle w:val="Emphasis"/>
          <w:rFonts w:asciiTheme="majorHAnsi" w:hAnsiTheme="majorHAnsi" w:cstheme="majorHAnsi"/>
        </w:rPr>
        <w:t>decision of an important state</w:t>
      </w:r>
      <w:r w:rsidRPr="002A192D">
        <w:rPr>
          <w:rFonts w:asciiTheme="majorHAnsi" w:hAnsiTheme="majorHAnsi" w:cstheme="majorHAnsi"/>
          <w:u w:val="single"/>
        </w:rPr>
        <w:t xml:space="preserve"> not to be bound by a regime–creating treaty obviously </w:t>
      </w:r>
      <w:r w:rsidRPr="002A192D">
        <w:rPr>
          <w:rFonts w:asciiTheme="majorHAnsi" w:hAnsiTheme="majorHAnsi" w:cstheme="majorHAnsi"/>
          <w:highlight w:val="green"/>
          <w:u w:val="single"/>
        </w:rPr>
        <w:t xml:space="preserve">endangers the </w:t>
      </w:r>
      <w:r w:rsidRPr="002A192D">
        <w:rPr>
          <w:rStyle w:val="Emphasis"/>
          <w:rFonts w:asciiTheme="majorHAnsi" w:hAnsiTheme="majorHAnsi" w:cstheme="majorHAnsi"/>
        </w:rPr>
        <w:t xml:space="preserve">entire </w:t>
      </w:r>
      <w:r w:rsidRPr="002A192D">
        <w:rPr>
          <w:rStyle w:val="Emphasis"/>
          <w:rFonts w:asciiTheme="majorHAnsi" w:hAnsiTheme="majorHAnsi" w:cstheme="majorHAnsi"/>
          <w:highlight w:val="green"/>
        </w:rPr>
        <w:t>treaty</w:t>
      </w:r>
      <w:r w:rsidRPr="002A192D">
        <w:rPr>
          <w:rFonts w:asciiTheme="majorHAnsi" w:hAnsiTheme="majorHAnsi" w:cstheme="majorHAnsi"/>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2A192D">
        <w:rPr>
          <w:rFonts w:asciiTheme="majorHAnsi" w:hAnsiTheme="majorHAnsi" w:cstheme="majorHAnsi"/>
          <w:sz w:val="16"/>
        </w:rPr>
        <w:t>ction</w:t>
      </w:r>
      <w:proofErr w:type="spellEnd"/>
      <w:r w:rsidRPr="002A192D">
        <w:rPr>
          <w:rFonts w:asciiTheme="majorHAnsi" w:hAnsiTheme="majorHAnsi" w:cstheme="majorHAnsi"/>
          <w:sz w:val="16"/>
        </w:rPr>
        <w:t xml:space="preserve">. </w:t>
      </w:r>
      <w:r w:rsidRPr="002A192D">
        <w:rPr>
          <w:rFonts w:asciiTheme="majorHAnsi" w:hAnsiTheme="majorHAnsi" w:cstheme="majorHAnsi"/>
          <w:highlight w:val="green"/>
          <w:u w:val="single"/>
        </w:rPr>
        <w:t>For</w:t>
      </w:r>
      <w:r w:rsidRPr="002A192D">
        <w:rPr>
          <w:rFonts w:asciiTheme="majorHAnsi" w:hAnsiTheme="majorHAnsi" w:cstheme="majorHAnsi"/>
          <w:u w:val="single"/>
        </w:rPr>
        <w:t xml:space="preserve"> the </w:t>
      </w:r>
      <w:r w:rsidRPr="002A192D">
        <w:rPr>
          <w:rFonts w:asciiTheme="majorHAnsi" w:hAnsiTheme="majorHAnsi" w:cstheme="majorHAnsi"/>
          <w:highlight w:val="green"/>
          <w:u w:val="single"/>
        </w:rPr>
        <w:t xml:space="preserve">OST to remain </w:t>
      </w:r>
      <w:r w:rsidRPr="002A192D">
        <w:rPr>
          <w:rStyle w:val="Emphasis"/>
          <w:rFonts w:asciiTheme="majorHAnsi" w:hAnsiTheme="majorHAnsi" w:cstheme="majorHAnsi"/>
          <w:highlight w:val="green"/>
        </w:rPr>
        <w:t>good</w:t>
      </w:r>
      <w:r w:rsidRPr="002A192D">
        <w:rPr>
          <w:rStyle w:val="Emphasis"/>
          <w:rFonts w:asciiTheme="majorHAnsi" w:hAnsiTheme="majorHAnsi" w:cstheme="majorHAnsi"/>
        </w:rPr>
        <w:t xml:space="preserve"> international </w:t>
      </w:r>
      <w:r w:rsidRPr="002A192D">
        <w:rPr>
          <w:rStyle w:val="Emphasis"/>
          <w:rFonts w:asciiTheme="majorHAnsi" w:hAnsiTheme="majorHAnsi" w:cstheme="majorHAnsi"/>
          <w:highlight w:val="green"/>
        </w:rPr>
        <w:t>law</w:t>
      </w:r>
      <w:r w:rsidRPr="002A192D">
        <w:rPr>
          <w:rFonts w:asciiTheme="majorHAnsi" w:hAnsiTheme="majorHAnsi" w:cstheme="majorHAnsi"/>
          <w:highlight w:val="green"/>
          <w:u w:val="single"/>
        </w:rPr>
        <w:t>, it must be accepted</w:t>
      </w:r>
      <w:r w:rsidRPr="002A192D">
        <w:rPr>
          <w:rFonts w:asciiTheme="majorHAnsi" w:hAnsiTheme="majorHAnsi" w:cstheme="majorHAnsi"/>
          <w:u w:val="single"/>
        </w:rPr>
        <w:t xml:space="preserve"> as such </w:t>
      </w:r>
      <w:r w:rsidRPr="002A192D">
        <w:rPr>
          <w:rFonts w:asciiTheme="majorHAnsi" w:hAnsiTheme="majorHAnsi" w:cstheme="majorHAnsi"/>
          <w:highlight w:val="green"/>
          <w:u w:val="single"/>
        </w:rPr>
        <w:t xml:space="preserve">by </w:t>
      </w:r>
      <w:r w:rsidRPr="002A192D">
        <w:rPr>
          <w:rFonts w:asciiTheme="majorHAnsi" w:hAnsiTheme="majorHAnsi" w:cstheme="majorHAnsi"/>
          <w:u w:val="single"/>
        </w:rPr>
        <w:t xml:space="preserve">the </w:t>
      </w:r>
      <w:r w:rsidRPr="002A192D">
        <w:rPr>
          <w:rStyle w:val="Emphasis"/>
          <w:rFonts w:asciiTheme="majorHAnsi" w:hAnsiTheme="majorHAnsi" w:cstheme="majorHAnsi"/>
        </w:rPr>
        <w:t xml:space="preserve">major space faring </w:t>
      </w:r>
      <w:r w:rsidRPr="002A192D">
        <w:rPr>
          <w:rStyle w:val="Emphasis"/>
          <w:rFonts w:asciiTheme="majorHAnsi" w:hAnsiTheme="majorHAnsi" w:cstheme="majorHAnsi"/>
          <w:highlight w:val="green"/>
        </w:rPr>
        <w:t>states</w:t>
      </w:r>
      <w:r w:rsidRPr="002A192D">
        <w:rPr>
          <w:rStyle w:val="Emphasis"/>
          <w:rFonts w:asciiTheme="majorHAnsi" w:hAnsiTheme="majorHAnsi" w:cstheme="majorHAnsi"/>
        </w:rPr>
        <w:t xml:space="preserve"> of the 21st Century</w:t>
      </w:r>
      <w:r w:rsidRPr="002A192D">
        <w:rPr>
          <w:rFonts w:asciiTheme="majorHAnsi" w:hAnsiTheme="majorHAnsi" w:cstheme="majorHAnsi"/>
          <w:sz w:val="16"/>
        </w:rPr>
        <w:t xml:space="preserve">: </w:t>
      </w:r>
      <w:proofErr w:type="gramStart"/>
      <w:r w:rsidRPr="002A192D">
        <w:rPr>
          <w:rFonts w:asciiTheme="majorHAnsi" w:hAnsiTheme="majorHAnsi" w:cstheme="majorHAnsi"/>
          <w:sz w:val="16"/>
        </w:rPr>
        <w:t>the</w:t>
      </w:r>
      <w:proofErr w:type="gramEnd"/>
      <w:r w:rsidRPr="002A192D">
        <w:rPr>
          <w:rFonts w:asciiTheme="majorHAnsi" w:hAnsiTheme="majorHAnsi" w:cstheme="majorHAnsi"/>
          <w:sz w:val="16"/>
        </w:rPr>
        <w:t xml:space="preserve"> United States, Russia, the European Union, Japan, and China. </w:t>
      </w:r>
      <w:r w:rsidRPr="002A192D">
        <w:rPr>
          <w:rStyle w:val="Emphasis"/>
          <w:rFonts w:asciiTheme="majorHAnsi" w:hAnsiTheme="majorHAnsi" w:cstheme="majorHAnsi"/>
          <w:highlight w:val="green"/>
        </w:rPr>
        <w:t>One defection</w:t>
      </w:r>
      <w:r w:rsidRPr="002A192D">
        <w:rPr>
          <w:rFonts w:asciiTheme="majorHAnsi" w:hAnsiTheme="majorHAnsi" w:cstheme="majorHAnsi"/>
          <w:highlight w:val="green"/>
          <w:u w:val="single"/>
        </w:rPr>
        <w:t xml:space="preserve"> </w:t>
      </w:r>
      <w:r w:rsidRPr="002A192D">
        <w:rPr>
          <w:rFonts w:asciiTheme="majorHAnsi" w:hAnsiTheme="majorHAnsi" w:cstheme="majorHAnsi"/>
          <w:u w:val="single"/>
        </w:rPr>
        <w:t xml:space="preserve">from the regime by a member of this group </w:t>
      </w:r>
      <w:r w:rsidRPr="002A192D">
        <w:rPr>
          <w:rFonts w:asciiTheme="majorHAnsi" w:hAnsiTheme="majorHAnsi" w:cstheme="majorHAnsi"/>
          <w:highlight w:val="green"/>
          <w:u w:val="single"/>
        </w:rPr>
        <w:t xml:space="preserve">would </w:t>
      </w:r>
      <w:r w:rsidRPr="002A192D">
        <w:rPr>
          <w:rFonts w:asciiTheme="majorHAnsi" w:hAnsiTheme="majorHAnsi" w:cstheme="majorHAnsi"/>
          <w:u w:val="single"/>
        </w:rPr>
        <w:t xml:space="preserve">no doubt </w:t>
      </w:r>
      <w:r w:rsidRPr="002A192D">
        <w:rPr>
          <w:rFonts w:asciiTheme="majorHAnsi" w:hAnsiTheme="majorHAnsi" w:cstheme="majorHAnsi"/>
          <w:highlight w:val="green"/>
          <w:u w:val="single"/>
        </w:rPr>
        <w:t>lead to its</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effective </w:t>
      </w:r>
      <w:r w:rsidRPr="002A192D">
        <w:rPr>
          <w:rStyle w:val="Emphasis"/>
          <w:rFonts w:asciiTheme="majorHAnsi" w:hAnsiTheme="majorHAnsi" w:cstheme="majorHAnsi"/>
          <w:highlight w:val="green"/>
        </w:rPr>
        <w:t>collapse</w:t>
      </w:r>
      <w:r w:rsidRPr="002A192D">
        <w:rPr>
          <w:rFonts w:asciiTheme="majorHAnsi" w:hAnsiTheme="majorHAnsi" w:cstheme="majorHAnsi"/>
          <w:sz w:val="16"/>
          <w:highlight w:val="green"/>
        </w:rPr>
        <w:t xml:space="preserve">, </w:t>
      </w:r>
      <w:r w:rsidRPr="002A192D">
        <w:rPr>
          <w:rFonts w:asciiTheme="majorHAnsi" w:hAnsiTheme="majorHAnsi" w:cstheme="majorHAnsi"/>
          <w:highlight w:val="green"/>
          <w:u w:val="single"/>
        </w:rPr>
        <w:t xml:space="preserve">as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remaining</w:t>
      </w:r>
      <w:r w:rsidRPr="002A192D">
        <w:rPr>
          <w:rFonts w:asciiTheme="majorHAnsi" w:hAnsiTheme="majorHAnsi" w:cstheme="majorHAnsi"/>
          <w:u w:val="single"/>
        </w:rPr>
        <w:t xml:space="preserve"> space faring </w:t>
      </w:r>
      <w:r w:rsidRPr="002A192D">
        <w:rPr>
          <w:rFonts w:asciiTheme="majorHAnsi" w:hAnsiTheme="majorHAnsi" w:cstheme="majorHAnsi"/>
          <w:highlight w:val="green"/>
          <w:u w:val="single"/>
        </w:rPr>
        <w:t xml:space="preserve">states are </w:t>
      </w:r>
      <w:r w:rsidRPr="002A192D">
        <w:rPr>
          <w:rStyle w:val="Emphasis"/>
          <w:rFonts w:asciiTheme="majorHAnsi" w:hAnsiTheme="majorHAnsi" w:cstheme="majorHAnsi"/>
          <w:highlight w:val="green"/>
        </w:rPr>
        <w:t xml:space="preserve">unlikely to use </w:t>
      </w:r>
      <w:r w:rsidRPr="002A192D">
        <w:rPr>
          <w:rStyle w:val="Emphasis"/>
          <w:rFonts w:asciiTheme="majorHAnsi" w:hAnsiTheme="majorHAnsi" w:cstheme="majorHAnsi"/>
        </w:rPr>
        <w:t xml:space="preserve">the kind of </w:t>
      </w:r>
      <w:r w:rsidRPr="002A192D">
        <w:rPr>
          <w:rStyle w:val="Emphasis"/>
          <w:rFonts w:asciiTheme="majorHAnsi" w:hAnsiTheme="majorHAnsi" w:cstheme="majorHAnsi"/>
          <w:highlight w:val="green"/>
        </w:rPr>
        <w:t xml:space="preserve">coercion </w:t>
      </w:r>
      <w:r w:rsidRPr="002A192D">
        <w:rPr>
          <w:rStyle w:val="Emphasis"/>
          <w:rFonts w:asciiTheme="majorHAnsi" w:hAnsiTheme="majorHAnsi" w:cstheme="majorHAnsi"/>
        </w:rPr>
        <w:t xml:space="preserve">necessary </w:t>
      </w:r>
      <w:r w:rsidRPr="002A192D">
        <w:rPr>
          <w:rStyle w:val="Emphasis"/>
          <w:rFonts w:asciiTheme="majorHAnsi" w:hAnsiTheme="majorHAnsi" w:cstheme="majorHAnsi"/>
          <w:highlight w:val="green"/>
        </w:rPr>
        <w:t>to enforce the regime</w:t>
      </w:r>
      <w:r w:rsidRPr="002A192D">
        <w:rPr>
          <w:rFonts w:asciiTheme="majorHAnsi" w:hAnsiTheme="majorHAnsi" w:cstheme="majorHAnsi"/>
          <w:highlight w:val="green"/>
          <w:u w:val="single"/>
        </w:rPr>
        <w:t>. A</w:t>
      </w:r>
      <w:r w:rsidRPr="002A192D">
        <w:rPr>
          <w:rFonts w:asciiTheme="majorHAnsi" w:hAnsiTheme="majorHAnsi" w:cstheme="majorHAnsi"/>
          <w:u w:val="single"/>
        </w:rPr>
        <w:t xml:space="preserve"> more </w:t>
      </w:r>
      <w:r w:rsidRPr="002A192D">
        <w:rPr>
          <w:rFonts w:asciiTheme="majorHAnsi" w:hAnsiTheme="majorHAnsi" w:cstheme="majorHAnsi"/>
          <w:highlight w:val="green"/>
          <w:u w:val="single"/>
        </w:rPr>
        <w:t>likely response to</w:t>
      </w:r>
      <w:r w:rsidRPr="002A192D">
        <w:rPr>
          <w:rFonts w:asciiTheme="majorHAnsi" w:hAnsiTheme="majorHAnsi" w:cstheme="majorHAnsi"/>
          <w:u w:val="single"/>
        </w:rPr>
        <w:t xml:space="preserve"> such </w:t>
      </w:r>
      <w:r w:rsidRPr="002A192D">
        <w:rPr>
          <w:rFonts w:asciiTheme="majorHAnsi" w:hAnsiTheme="majorHAnsi" w:cstheme="majorHAnsi"/>
          <w:highlight w:val="green"/>
          <w:u w:val="single"/>
        </w:rPr>
        <w:t>a defection is a scramble to make</w:t>
      </w:r>
      <w:r w:rsidRPr="002A192D">
        <w:rPr>
          <w:rFonts w:asciiTheme="majorHAnsi" w:hAnsiTheme="majorHAnsi" w:cstheme="majorHAnsi"/>
          <w:u w:val="single"/>
        </w:rPr>
        <w:t xml:space="preserve"> similar </w:t>
      </w:r>
      <w:r w:rsidRPr="002A192D">
        <w:rPr>
          <w:rStyle w:val="Emphasis"/>
          <w:rFonts w:asciiTheme="majorHAnsi" w:hAnsiTheme="majorHAnsi" w:cstheme="majorHAnsi"/>
          <w:highlight w:val="green"/>
        </w:rPr>
        <w:t>claims to sovereignty</w:t>
      </w:r>
      <w:r w:rsidRPr="002A192D">
        <w:rPr>
          <w:rFonts w:asciiTheme="majorHAnsi" w:hAnsiTheme="majorHAnsi" w:cstheme="majorHAnsi"/>
          <w:sz w:val="16"/>
        </w:rPr>
        <w:t xml:space="preserve">, </w:t>
      </w:r>
      <w:r w:rsidRPr="002A192D">
        <w:rPr>
          <w:rFonts w:asciiTheme="majorHAnsi" w:hAnsiTheme="majorHAnsi" w:cstheme="majorHAnsi"/>
          <w:highlight w:val="green"/>
          <w:u w:val="single"/>
        </w:rPr>
        <w:t>based on</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historical </w:t>
      </w:r>
      <w:r w:rsidRPr="002A192D">
        <w:rPr>
          <w:rStyle w:val="Emphasis"/>
          <w:rFonts w:asciiTheme="majorHAnsi" w:hAnsiTheme="majorHAnsi" w:cstheme="majorHAnsi"/>
          <w:highlight w:val="green"/>
        </w:rPr>
        <w:t>precedent</w:t>
      </w:r>
      <w:r w:rsidRPr="002A192D">
        <w:rPr>
          <w:rFonts w:asciiTheme="majorHAnsi" w:hAnsiTheme="majorHAnsi" w:cstheme="majorHAnsi"/>
          <w:highlight w:val="green"/>
          <w:u w:val="single"/>
        </w:rPr>
        <w:t xml:space="preserve"> and effective </w:t>
      </w:r>
      <w:r w:rsidRPr="002A192D">
        <w:rPr>
          <w:rStyle w:val="Emphasis"/>
          <w:rFonts w:asciiTheme="majorHAnsi" w:hAnsiTheme="majorHAnsi" w:cstheme="majorHAnsi"/>
          <w:highlight w:val="green"/>
        </w:rPr>
        <w:t>occupation</w:t>
      </w:r>
      <w:r w:rsidRPr="002A192D">
        <w:rPr>
          <w:rFonts w:asciiTheme="majorHAnsi" w:hAnsiTheme="majorHAnsi" w:cstheme="majorHAnsi"/>
          <w:sz w:val="16"/>
        </w:rPr>
        <w:t xml:space="preserve">. Similar </w:t>
      </w:r>
      <w:r w:rsidRPr="002A192D">
        <w:rPr>
          <w:rFonts w:asciiTheme="majorHAnsi" w:hAnsiTheme="majorHAnsi" w:cstheme="majorHAnsi"/>
          <w:u w:val="single"/>
        </w:rPr>
        <w:t>rushes to stake claims for territory sovereignty in other celestial bodies might follow.</w:t>
      </w:r>
    </w:p>
    <w:p w14:paraId="68D4A565" w14:textId="77777777" w:rsidR="00A0460C" w:rsidRPr="002A192D" w:rsidRDefault="00A0460C" w:rsidP="00A0460C">
      <w:pPr>
        <w:rPr>
          <w:rFonts w:asciiTheme="majorHAnsi" w:hAnsiTheme="majorHAnsi" w:cstheme="majorHAnsi"/>
        </w:rPr>
      </w:pPr>
    </w:p>
    <w:p w14:paraId="40DA14CB" w14:textId="77777777" w:rsidR="00A0460C" w:rsidRPr="002A192D" w:rsidRDefault="00A0460C" w:rsidP="00A0460C">
      <w:pPr>
        <w:rPr>
          <w:rFonts w:asciiTheme="majorHAnsi" w:hAnsiTheme="majorHAnsi" w:cstheme="majorHAnsi"/>
        </w:rPr>
      </w:pPr>
    </w:p>
    <w:p w14:paraId="523CF737" w14:textId="77777777" w:rsidR="00ED78B5" w:rsidRPr="002A192D" w:rsidRDefault="00ED78B5" w:rsidP="00ED78B5">
      <w:pPr>
        <w:pStyle w:val="Heading3"/>
        <w:rPr>
          <w:rFonts w:asciiTheme="majorHAnsi" w:hAnsiTheme="majorHAnsi" w:cstheme="majorHAnsi"/>
        </w:rPr>
      </w:pPr>
      <w:r w:rsidRPr="002A192D">
        <w:rPr>
          <w:rFonts w:asciiTheme="majorHAnsi" w:hAnsiTheme="majorHAnsi" w:cstheme="majorHAnsi"/>
        </w:rPr>
        <w:lastRenderedPageBreak/>
        <w:t xml:space="preserve">1AC – Adv – Debris </w:t>
      </w:r>
    </w:p>
    <w:p w14:paraId="07E4E674"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The advantage is </w:t>
      </w:r>
      <w:r w:rsidRPr="002A192D">
        <w:rPr>
          <w:rFonts w:asciiTheme="majorHAnsi" w:hAnsiTheme="majorHAnsi" w:cstheme="majorHAnsi"/>
          <w:u w:val="single"/>
        </w:rPr>
        <w:t>Debris</w:t>
      </w:r>
      <w:r w:rsidRPr="002A192D">
        <w:rPr>
          <w:rFonts w:asciiTheme="majorHAnsi" w:hAnsiTheme="majorHAnsi" w:cstheme="majorHAnsi"/>
        </w:rPr>
        <w:t xml:space="preserve"> –</w:t>
      </w:r>
    </w:p>
    <w:p w14:paraId="7369B213"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Privatization of space leads to </w:t>
      </w:r>
      <w:r w:rsidRPr="002A192D">
        <w:rPr>
          <w:rFonts w:asciiTheme="majorHAnsi" w:hAnsiTheme="majorHAnsi" w:cstheme="majorHAnsi"/>
          <w:u w:val="single"/>
        </w:rPr>
        <w:t>unchecked debris</w:t>
      </w:r>
      <w:r w:rsidRPr="002A192D">
        <w:rPr>
          <w:rFonts w:asciiTheme="majorHAnsi" w:hAnsiTheme="majorHAnsi" w:cstheme="majorHAnsi"/>
        </w:rPr>
        <w:t>.</w:t>
      </w:r>
    </w:p>
    <w:p w14:paraId="38E17D1C" w14:textId="77777777" w:rsidR="00ED78B5" w:rsidRPr="002A192D" w:rsidRDefault="00ED78B5" w:rsidP="00ED78B5">
      <w:pPr>
        <w:rPr>
          <w:rFonts w:asciiTheme="majorHAnsi" w:hAnsiTheme="majorHAnsi" w:cstheme="majorHAnsi"/>
        </w:rPr>
      </w:pPr>
      <w:proofErr w:type="spellStart"/>
      <w:r w:rsidRPr="002A192D">
        <w:rPr>
          <w:rStyle w:val="Style13ptBold"/>
          <w:rFonts w:asciiTheme="majorHAnsi" w:hAnsiTheme="majorHAnsi" w:cstheme="majorHAnsi"/>
        </w:rPr>
        <w:t>Muelhaupt</w:t>
      </w:r>
      <w:proofErr w:type="spellEnd"/>
      <w:r w:rsidRPr="002A192D">
        <w:rPr>
          <w:rStyle w:val="Style13ptBold"/>
          <w:rFonts w:asciiTheme="majorHAnsi" w:hAnsiTheme="majorHAnsi" w:cstheme="majorHAnsi"/>
        </w:rPr>
        <w:t xml:space="preserve"> et al. 19</w:t>
      </w:r>
      <w:r w:rsidRPr="002A192D">
        <w:rPr>
          <w:rFonts w:asciiTheme="majorHAnsi" w:hAnsiTheme="majorHAnsi" w:cstheme="majorHAnsi"/>
        </w:rP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11" w:history="1">
        <w:r w:rsidRPr="002A192D">
          <w:rPr>
            <w:rStyle w:val="Hyperlink"/>
            <w:rFonts w:asciiTheme="majorHAnsi" w:hAnsiTheme="majorHAnsi" w:cstheme="majorHAnsi"/>
          </w:rPr>
          <w:t>https://www.sciencedirect.com/science/article/pii/S246889671930045X?via%3Dihub</w:t>
        </w:r>
      </w:hyperlink>
      <w:r w:rsidRPr="002A192D">
        <w:rPr>
          <w:rFonts w:asciiTheme="majorHAnsi" w:hAnsiTheme="majorHAnsi" w:cstheme="majorHAnsi"/>
        </w:rPr>
        <w:t>] Justin</w:t>
      </w:r>
    </w:p>
    <w:p w14:paraId="3D897EE7" w14:textId="77777777" w:rsidR="00ED78B5" w:rsidRPr="002A192D" w:rsidRDefault="00ED78B5" w:rsidP="00ED78B5">
      <w:pPr>
        <w:rPr>
          <w:rFonts w:asciiTheme="majorHAnsi" w:hAnsiTheme="majorHAnsi" w:cstheme="majorHAnsi"/>
          <w:sz w:val="16"/>
        </w:rPr>
      </w:pPr>
      <w:r w:rsidRPr="002A192D">
        <w:rPr>
          <w:rFonts w:asciiTheme="majorHAnsi" w:hAnsiTheme="majorHAnsi" w:cstheme="majorHAnsi"/>
          <w:highlight w:val="green"/>
          <w:u w:val="single"/>
        </w:rPr>
        <w:t xml:space="preserve">The last decade has seen </w:t>
      </w:r>
      <w:r w:rsidRPr="002A192D">
        <w:rPr>
          <w:rStyle w:val="Emphasis"/>
          <w:rFonts w:asciiTheme="majorHAnsi" w:hAnsiTheme="majorHAnsi" w:cstheme="majorHAnsi"/>
          <w:highlight w:val="green"/>
        </w:rPr>
        <w:t>rapid growth</w:t>
      </w:r>
      <w:r w:rsidRPr="002A192D">
        <w:rPr>
          <w:rStyle w:val="Emphasis"/>
          <w:rFonts w:asciiTheme="majorHAnsi" w:hAnsiTheme="majorHAnsi" w:cstheme="majorHAnsi"/>
        </w:rPr>
        <w:t xml:space="preserve"> and change</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in</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space</w:t>
      </w:r>
      <w:r w:rsidRPr="002A192D">
        <w:rPr>
          <w:rStyle w:val="Emphasis"/>
          <w:rFonts w:asciiTheme="majorHAnsi" w:hAnsiTheme="majorHAnsi" w:cstheme="majorHAnsi"/>
        </w:rPr>
        <w:t xml:space="preserve"> industry</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and an </w:t>
      </w:r>
      <w:r w:rsidRPr="002A192D">
        <w:rPr>
          <w:rStyle w:val="Emphasis"/>
          <w:rFonts w:asciiTheme="majorHAnsi" w:hAnsiTheme="majorHAnsi" w:cstheme="majorHAnsi"/>
          <w:highlight w:val="green"/>
        </w:rPr>
        <w:t>explosion</w:t>
      </w:r>
      <w:r w:rsidRPr="002A192D">
        <w:rPr>
          <w:rFonts w:asciiTheme="majorHAnsi" w:hAnsiTheme="majorHAnsi" w:cstheme="majorHAnsi"/>
          <w:highlight w:val="green"/>
          <w:u w:val="single"/>
        </w:rPr>
        <w:t xml:space="preserve"> of</w:t>
      </w:r>
      <w:r w:rsidRPr="002A192D">
        <w:rPr>
          <w:rFonts w:asciiTheme="majorHAnsi" w:hAnsiTheme="majorHAnsi" w:cstheme="majorHAnsi"/>
          <w:u w:val="single"/>
        </w:rPr>
        <w:t xml:space="preserve"> </w:t>
      </w:r>
      <w:r w:rsidRPr="002A192D">
        <w:rPr>
          <w:rStyle w:val="Emphasis"/>
          <w:rFonts w:asciiTheme="majorHAnsi" w:hAnsiTheme="majorHAnsi" w:cstheme="majorHAnsi"/>
        </w:rPr>
        <w:t>commercial</w:t>
      </w:r>
      <w:r w:rsidRPr="002A192D">
        <w:rPr>
          <w:rFonts w:asciiTheme="majorHAnsi" w:hAnsiTheme="majorHAnsi" w:cstheme="majorHAnsi"/>
          <w:u w:val="single"/>
        </w:rPr>
        <w:t xml:space="preserve"> and </w:t>
      </w:r>
      <w:r w:rsidRPr="002A192D">
        <w:rPr>
          <w:rStyle w:val="Emphasis"/>
          <w:rFonts w:asciiTheme="majorHAnsi" w:hAnsiTheme="majorHAnsi" w:cstheme="majorHAnsi"/>
          <w:highlight w:val="green"/>
        </w:rPr>
        <w:t>private activity</w:t>
      </w:r>
      <w:r w:rsidRPr="002A192D">
        <w:rPr>
          <w:rFonts w:asciiTheme="majorHAnsi" w:hAnsiTheme="majorHAnsi" w:cstheme="majorHAnsi"/>
          <w:sz w:val="16"/>
        </w:rPr>
        <w:t xml:space="preserve">. Terms like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or </w:t>
      </w:r>
      <w:r w:rsidRPr="002A192D">
        <w:rPr>
          <w:rFonts w:asciiTheme="majorHAnsi" w:hAnsiTheme="majorHAnsi" w:cstheme="majorHAnsi"/>
          <w:u w:val="single"/>
        </w:rPr>
        <w:t xml:space="preserve">democratized space are often used to describe this global </w:t>
      </w:r>
      <w:r w:rsidRPr="002A192D">
        <w:rPr>
          <w:rFonts w:asciiTheme="majorHAnsi" w:hAnsiTheme="majorHAnsi" w:cstheme="majorHAnsi"/>
          <w:highlight w:val="green"/>
          <w:u w:val="single"/>
        </w:rPr>
        <w:t>trend to</w:t>
      </w:r>
      <w:r w:rsidRPr="002A192D">
        <w:rPr>
          <w:rFonts w:asciiTheme="majorHAnsi" w:hAnsiTheme="majorHAnsi" w:cstheme="majorHAnsi"/>
          <w:u w:val="single"/>
        </w:rPr>
        <w:t xml:space="preserve"> develop </w:t>
      </w:r>
      <w:r w:rsidRPr="002A192D">
        <w:rPr>
          <w:rStyle w:val="Emphasis"/>
          <w:rFonts w:asciiTheme="majorHAnsi" w:hAnsiTheme="majorHAnsi" w:cstheme="majorHAnsi"/>
          <w:highlight w:val="green"/>
        </w:rPr>
        <w:t>faster</w:t>
      </w:r>
      <w:r w:rsidRPr="002A192D">
        <w:rPr>
          <w:rFonts w:asciiTheme="majorHAnsi" w:hAnsiTheme="majorHAnsi" w:cstheme="majorHAnsi"/>
          <w:highlight w:val="green"/>
          <w:u w:val="single"/>
        </w:rPr>
        <w:t xml:space="preserve"> and </w:t>
      </w:r>
      <w:r w:rsidRPr="002A192D">
        <w:rPr>
          <w:rStyle w:val="Emphasis"/>
          <w:rFonts w:asciiTheme="majorHAnsi" w:hAnsiTheme="majorHAnsi" w:cstheme="majorHAnsi"/>
          <w:highlight w:val="green"/>
        </w:rPr>
        <w:t>cheaper</w:t>
      </w:r>
      <w:r w:rsidRPr="002A192D">
        <w:rPr>
          <w:rFonts w:asciiTheme="majorHAnsi" w:hAnsiTheme="majorHAnsi" w:cstheme="majorHAnsi"/>
          <w:highlight w:val="green"/>
          <w:u w:val="single"/>
        </w:rPr>
        <w:t xml:space="preserve"> </w:t>
      </w:r>
      <w:r w:rsidRPr="002A192D">
        <w:rPr>
          <w:rStyle w:val="Emphasis"/>
          <w:rFonts w:asciiTheme="majorHAnsi" w:hAnsiTheme="majorHAnsi" w:cstheme="majorHAnsi"/>
          <w:highlight w:val="green"/>
        </w:rPr>
        <w:t>access</w:t>
      </w:r>
      <w:r w:rsidRPr="002A192D">
        <w:rPr>
          <w:rFonts w:asciiTheme="majorHAnsi" w:hAnsiTheme="majorHAnsi" w:cstheme="majorHAnsi"/>
          <w:u w:val="single"/>
        </w:rPr>
        <w:t xml:space="preserve"> to space</w:t>
      </w:r>
      <w:r w:rsidRPr="002A192D">
        <w:rPr>
          <w:rFonts w:asciiTheme="majorHAnsi" w:hAnsiTheme="majorHAnsi" w:cstheme="majorHAnsi"/>
          <w:sz w:val="16"/>
        </w:rPr>
        <w:t xml:space="preserve">, </w:t>
      </w:r>
      <w:r w:rsidRPr="002A192D">
        <w:rPr>
          <w:rFonts w:asciiTheme="majorHAnsi" w:hAnsiTheme="majorHAnsi" w:cstheme="majorHAnsi"/>
          <w:highlight w:val="green"/>
          <w:u w:val="single"/>
        </w:rPr>
        <w:t>distinct from</w:t>
      </w:r>
      <w:r w:rsidRPr="002A192D">
        <w:rPr>
          <w:rFonts w:asciiTheme="majorHAnsi" w:hAnsiTheme="majorHAnsi" w:cstheme="majorHAnsi"/>
          <w:u w:val="single"/>
        </w:rPr>
        <w:t xml:space="preserve"> more </w:t>
      </w:r>
      <w:r w:rsidRPr="002A192D">
        <w:rPr>
          <w:rStyle w:val="Emphasis"/>
          <w:rFonts w:asciiTheme="majorHAnsi" w:hAnsiTheme="majorHAnsi" w:cstheme="majorHAnsi"/>
          <w:highlight w:val="green"/>
        </w:rPr>
        <w:t>traditional government</w:t>
      </w:r>
      <w:r w:rsidRPr="002A192D">
        <w:rPr>
          <w:rStyle w:val="Emphasis"/>
          <w:rFonts w:asciiTheme="majorHAnsi" w:hAnsiTheme="majorHAnsi" w:cstheme="majorHAnsi"/>
        </w:rPr>
        <w:t xml:space="preserve">-driven </w:t>
      </w:r>
      <w:r w:rsidRPr="002A192D">
        <w:rPr>
          <w:rStyle w:val="Emphasis"/>
          <w:rFonts w:asciiTheme="majorHAnsi" w:hAnsiTheme="majorHAnsi" w:cstheme="majorHAnsi"/>
          <w:highlight w:val="green"/>
        </w:rPr>
        <w:t>activities</w:t>
      </w:r>
      <w:r w:rsidRPr="002A192D">
        <w:rPr>
          <w:rFonts w:asciiTheme="majorHAnsi" w:hAnsiTheme="majorHAnsi" w:cstheme="majorHAnsi"/>
          <w:u w:val="single"/>
        </w:rPr>
        <w:t xml:space="preserve"> focused on </w:t>
      </w:r>
      <w:r w:rsidRPr="002A192D">
        <w:rPr>
          <w:rStyle w:val="Emphasis"/>
          <w:rFonts w:asciiTheme="majorHAnsi" w:hAnsiTheme="majorHAnsi" w:cstheme="majorHAnsi"/>
        </w:rPr>
        <w:t>security</w:t>
      </w:r>
      <w:r w:rsidRPr="002A192D">
        <w:rPr>
          <w:rFonts w:asciiTheme="majorHAnsi" w:hAnsiTheme="majorHAnsi" w:cstheme="majorHAnsi"/>
          <w:u w:val="single"/>
        </w:rPr>
        <w:t xml:space="preserve">, </w:t>
      </w:r>
      <w:r w:rsidRPr="002A192D">
        <w:rPr>
          <w:rStyle w:val="Emphasis"/>
          <w:rFonts w:asciiTheme="majorHAnsi" w:hAnsiTheme="majorHAnsi" w:cstheme="majorHAnsi"/>
        </w:rPr>
        <w:t>political</w:t>
      </w:r>
      <w:r w:rsidRPr="002A192D">
        <w:rPr>
          <w:rFonts w:asciiTheme="majorHAnsi" w:hAnsiTheme="majorHAnsi" w:cstheme="majorHAnsi"/>
          <w:u w:val="single"/>
        </w:rPr>
        <w:t xml:space="preserve">, or </w:t>
      </w:r>
      <w:r w:rsidRPr="002A192D">
        <w:rPr>
          <w:rStyle w:val="Emphasis"/>
          <w:rFonts w:asciiTheme="majorHAnsi" w:hAnsiTheme="majorHAnsi" w:cstheme="majorHAnsi"/>
        </w:rPr>
        <w:t>scientific</w:t>
      </w:r>
      <w:r w:rsidRPr="002A192D">
        <w:rPr>
          <w:rFonts w:asciiTheme="majorHAnsi" w:hAnsiTheme="majorHAnsi" w:cstheme="majorHAnsi"/>
          <w:u w:val="single"/>
        </w:rPr>
        <w:t xml:space="preserve"> </w:t>
      </w:r>
      <w:r w:rsidRPr="002A192D">
        <w:rPr>
          <w:rStyle w:val="Emphasis"/>
          <w:rFonts w:asciiTheme="majorHAnsi" w:hAnsiTheme="majorHAnsi" w:cstheme="majorHAnsi"/>
        </w:rPr>
        <w:t>activities</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The </w:t>
      </w:r>
      <w:r w:rsidRPr="002A192D">
        <w:rPr>
          <w:rFonts w:asciiTheme="majorHAnsi" w:hAnsiTheme="majorHAnsi" w:cstheme="majorHAnsi"/>
          <w:u w:val="single"/>
        </w:rPr>
        <w:t xml:space="preserve">easier </w:t>
      </w:r>
      <w:r w:rsidRPr="002A192D">
        <w:rPr>
          <w:rFonts w:asciiTheme="majorHAnsi" w:hAnsiTheme="majorHAnsi" w:cstheme="majorHAnsi"/>
          <w:highlight w:val="green"/>
          <w:u w:val="single"/>
        </w:rPr>
        <w:t>access</w:t>
      </w:r>
      <w:r w:rsidRPr="002A192D">
        <w:rPr>
          <w:rFonts w:asciiTheme="majorHAnsi" w:hAnsiTheme="majorHAnsi" w:cstheme="majorHAnsi"/>
          <w:u w:val="single"/>
        </w:rPr>
        <w:t xml:space="preserve"> to space has </w:t>
      </w:r>
      <w:r w:rsidRPr="002A192D">
        <w:rPr>
          <w:rFonts w:asciiTheme="majorHAnsi" w:hAnsiTheme="majorHAnsi" w:cstheme="majorHAnsi"/>
          <w:highlight w:val="green"/>
          <w:u w:val="single"/>
        </w:rPr>
        <w:t xml:space="preserve">opened </w:t>
      </w:r>
      <w:r w:rsidRPr="002A192D">
        <w:rPr>
          <w:rStyle w:val="Emphasis"/>
          <w:rFonts w:asciiTheme="majorHAnsi" w:hAnsiTheme="majorHAnsi" w:cstheme="majorHAnsi"/>
          <w:highlight w:val="green"/>
        </w:rPr>
        <w:t>participation</w:t>
      </w:r>
      <w:r w:rsidRPr="002A192D">
        <w:rPr>
          <w:rFonts w:asciiTheme="majorHAnsi" w:hAnsiTheme="majorHAnsi" w:cstheme="majorHAnsi"/>
          <w:highlight w:val="green"/>
          <w:u w:val="single"/>
        </w:rPr>
        <w:t xml:space="preserve"> to many</w:t>
      </w:r>
      <w:r w:rsidRPr="002A192D">
        <w:rPr>
          <w:rFonts w:asciiTheme="majorHAnsi" w:hAnsiTheme="majorHAnsi" w:cstheme="majorHAnsi"/>
          <w:u w:val="single"/>
        </w:rPr>
        <w:t xml:space="preserve"> more </w:t>
      </w:r>
      <w:r w:rsidRPr="002A192D">
        <w:rPr>
          <w:rFonts w:asciiTheme="majorHAnsi" w:hAnsiTheme="majorHAnsi" w:cstheme="majorHAnsi"/>
          <w:highlight w:val="green"/>
          <w:u w:val="single"/>
        </w:rPr>
        <w:t>participants</w:t>
      </w:r>
      <w:r w:rsidRPr="002A192D">
        <w:rPr>
          <w:rFonts w:asciiTheme="majorHAnsi" w:hAnsiTheme="majorHAnsi" w:cstheme="majorHAnsi"/>
          <w:u w:val="single"/>
        </w:rPr>
        <w:t xml:space="preserve"> than was </w:t>
      </w:r>
      <w:r w:rsidRPr="002A192D">
        <w:rPr>
          <w:rStyle w:val="Emphasis"/>
          <w:rFonts w:asciiTheme="majorHAnsi" w:hAnsiTheme="majorHAnsi" w:cstheme="majorHAnsi"/>
        </w:rPr>
        <w:t>historically possible</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This </w:t>
      </w:r>
      <w:r w:rsidRPr="002A192D">
        <w:rPr>
          <w:rFonts w:asciiTheme="majorHAnsi" w:hAnsiTheme="majorHAnsi" w:cstheme="majorHAnsi"/>
          <w:u w:val="single"/>
        </w:rPr>
        <w:t xml:space="preserve">new activity </w:t>
      </w:r>
      <w:r w:rsidRPr="002A192D">
        <w:rPr>
          <w:rFonts w:asciiTheme="majorHAnsi" w:hAnsiTheme="majorHAnsi" w:cstheme="majorHAnsi"/>
          <w:highlight w:val="green"/>
          <w:u w:val="single"/>
        </w:rPr>
        <w:t>could</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profoundly </w:t>
      </w:r>
      <w:r w:rsidRPr="002A192D">
        <w:rPr>
          <w:rStyle w:val="Emphasis"/>
          <w:rFonts w:asciiTheme="majorHAnsi" w:hAnsiTheme="majorHAnsi" w:cstheme="majorHAnsi"/>
          <w:highlight w:val="green"/>
        </w:rPr>
        <w:t>worsen</w:t>
      </w:r>
      <w:r w:rsidRPr="002A192D">
        <w:rPr>
          <w:rStyle w:val="Emphasis"/>
          <w:rFonts w:asciiTheme="majorHAnsi" w:hAnsiTheme="majorHAnsi" w:cstheme="majorHAnsi"/>
        </w:rPr>
        <w:t xml:space="preserve"> the </w:t>
      </w:r>
      <w:r w:rsidRPr="002A192D">
        <w:rPr>
          <w:rStyle w:val="Emphasis"/>
          <w:rFonts w:asciiTheme="majorHAnsi" w:hAnsiTheme="majorHAnsi" w:cstheme="majorHAnsi"/>
          <w:highlight w:val="green"/>
        </w:rPr>
        <w:t>space debris</w:t>
      </w:r>
      <w:r w:rsidRPr="002A192D">
        <w:rPr>
          <w:rStyle w:val="Emphasis"/>
          <w:rFonts w:asciiTheme="majorHAnsi" w:hAnsiTheme="majorHAnsi" w:cstheme="majorHAnsi"/>
        </w:rPr>
        <w:t xml:space="preserve"> environment</w:t>
      </w:r>
      <w:r w:rsidRPr="002A192D">
        <w:rPr>
          <w:rFonts w:asciiTheme="majorHAnsi" w:hAnsiTheme="majorHAnsi" w:cstheme="majorHAnsi"/>
          <w:u w:val="single"/>
        </w:rPr>
        <w:t xml:space="preserve">, particularly in </w:t>
      </w:r>
      <w:r w:rsidRPr="002A192D">
        <w:rPr>
          <w:rStyle w:val="Emphasis"/>
          <w:rFonts w:asciiTheme="majorHAnsi" w:hAnsiTheme="majorHAnsi" w:cstheme="majorHAnsi"/>
        </w:rPr>
        <w:t>low Earth orbit</w:t>
      </w:r>
      <w:r w:rsidRPr="002A192D">
        <w:rPr>
          <w:rFonts w:asciiTheme="majorHAnsi" w:hAnsiTheme="majorHAnsi" w:cstheme="majorHAnsi"/>
          <w:u w:val="single"/>
        </w:rPr>
        <w:t xml:space="preserve"> (LEO)</w:t>
      </w:r>
      <w:r w:rsidRPr="002A192D">
        <w:rPr>
          <w:rFonts w:asciiTheme="majorHAnsi" w:hAnsiTheme="majorHAnsi" w:cstheme="majorHAnsi"/>
          <w:sz w:val="16"/>
        </w:rPr>
        <w:t xml:space="preserve">, but there are also signs of progress and the outlook is encouraging. Many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operators are actively working to mitigate their impact. Nevertheless,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represents a significant break with </w:t>
      </w:r>
      <w:proofErr w:type="gramStart"/>
      <w:r w:rsidRPr="002A192D">
        <w:rPr>
          <w:rFonts w:asciiTheme="majorHAnsi" w:hAnsiTheme="majorHAnsi" w:cstheme="majorHAnsi"/>
          <w:sz w:val="16"/>
        </w:rPr>
        <w:t>past experience</w:t>
      </w:r>
      <w:proofErr w:type="gramEnd"/>
      <w:r w:rsidRPr="002A192D">
        <w:rPr>
          <w:rFonts w:asciiTheme="majorHAnsi" w:hAnsiTheme="majorHAnsi" w:cstheme="majorHAnsi"/>
          <w:sz w:val="16"/>
        </w:rPr>
        <w:t xml:space="preserve"> and business as usual will not work in this changed environment. New standards, space policy, and licensing approaches are powerful levers that can shape the future of operations and the debris environment. 2. </w:t>
      </w:r>
      <w:r w:rsidRPr="002A192D">
        <w:rPr>
          <w:rFonts w:asciiTheme="majorHAnsi" w:hAnsiTheme="majorHAnsi" w:cstheme="majorHAnsi"/>
          <w:u w:val="single"/>
        </w:rPr>
        <w:t xml:space="preserve">Characterizing </w:t>
      </w:r>
      <w:proofErr w:type="spellStart"/>
      <w:r w:rsidRPr="002A192D">
        <w:rPr>
          <w:rFonts w:asciiTheme="majorHAnsi" w:hAnsiTheme="majorHAnsi" w:cstheme="majorHAnsi"/>
          <w:u w:val="single"/>
        </w:rPr>
        <w:t>NewSpace</w:t>
      </w:r>
      <w:proofErr w:type="spellEnd"/>
      <w:r w:rsidRPr="002A192D">
        <w:rPr>
          <w:rFonts w:asciiTheme="majorHAnsi" w:hAnsiTheme="majorHAnsi" w:cstheme="majorHAnsi"/>
          <w:u w:val="single"/>
        </w:rPr>
        <w:t xml:space="preserve">: a </w:t>
      </w:r>
      <w:r w:rsidRPr="002A192D">
        <w:rPr>
          <w:rStyle w:val="Emphasis"/>
          <w:rFonts w:asciiTheme="majorHAnsi" w:hAnsiTheme="majorHAnsi" w:cstheme="majorHAnsi"/>
        </w:rPr>
        <w:t>step change in the space environment</w:t>
      </w:r>
      <w:r w:rsidRPr="002A192D">
        <w:rPr>
          <w:rFonts w:asciiTheme="majorHAnsi" w:hAnsiTheme="majorHAnsi" w:cstheme="majorHAnsi"/>
          <w:u w:val="single"/>
        </w:rPr>
        <w:t xml:space="preserve"> </w:t>
      </w:r>
      <w:proofErr w:type="gramStart"/>
      <w:r w:rsidRPr="002A192D">
        <w:rPr>
          <w:rFonts w:asciiTheme="majorHAnsi" w:hAnsiTheme="majorHAnsi" w:cstheme="majorHAnsi"/>
          <w:sz w:val="16"/>
        </w:rPr>
        <w:t>In</w:t>
      </w:r>
      <w:proofErr w:type="gramEnd"/>
      <w:r w:rsidRPr="002A192D">
        <w:rPr>
          <w:rFonts w:asciiTheme="majorHAnsi" w:hAnsiTheme="majorHAnsi" w:cstheme="majorHAnsi"/>
          <w:sz w:val="16"/>
        </w:rPr>
        <w:t xml:space="preserve"> just the last few years, </w:t>
      </w:r>
      <w:r w:rsidRPr="002A192D">
        <w:rPr>
          <w:rFonts w:asciiTheme="majorHAnsi" w:hAnsiTheme="majorHAnsi" w:cstheme="majorHAnsi"/>
          <w:highlight w:val="green"/>
          <w:u w:val="single"/>
        </w:rPr>
        <w:t>commercial companies have</w:t>
      </w:r>
      <w:r w:rsidRPr="002A192D">
        <w:rPr>
          <w:rFonts w:asciiTheme="majorHAnsi" w:hAnsiTheme="majorHAnsi" w:cstheme="majorHAnsi"/>
          <w:u w:val="single"/>
        </w:rPr>
        <w:t xml:space="preserve"> </w:t>
      </w:r>
      <w:r w:rsidRPr="002A192D">
        <w:rPr>
          <w:rStyle w:val="Emphasis"/>
          <w:rFonts w:asciiTheme="majorHAnsi" w:hAnsiTheme="majorHAnsi" w:cstheme="majorHAnsi"/>
        </w:rPr>
        <w:t>proposed</w:t>
      </w:r>
      <w:r w:rsidRPr="002A192D">
        <w:rPr>
          <w:rFonts w:asciiTheme="majorHAnsi" w:hAnsiTheme="majorHAnsi" w:cstheme="majorHAnsi"/>
          <w:u w:val="single"/>
        </w:rPr>
        <w:t xml:space="preserve">, </w:t>
      </w:r>
      <w:r w:rsidRPr="002A192D">
        <w:rPr>
          <w:rStyle w:val="Emphasis"/>
          <w:rFonts w:asciiTheme="majorHAnsi" w:hAnsiTheme="majorHAnsi" w:cstheme="majorHAnsi"/>
        </w:rPr>
        <w:t>funded</w:t>
      </w:r>
      <w:r w:rsidRPr="002A192D">
        <w:rPr>
          <w:rFonts w:asciiTheme="majorHAnsi" w:hAnsiTheme="majorHAnsi" w:cstheme="majorHAnsi"/>
          <w:u w:val="single"/>
        </w:rPr>
        <w:t xml:space="preserve">, and in a few cases </w:t>
      </w:r>
      <w:r w:rsidRPr="002A192D">
        <w:rPr>
          <w:rFonts w:asciiTheme="majorHAnsi" w:hAnsiTheme="majorHAnsi" w:cstheme="majorHAnsi"/>
          <w:highlight w:val="green"/>
          <w:u w:val="single"/>
        </w:rPr>
        <w:t xml:space="preserve">begun </w:t>
      </w:r>
      <w:r w:rsidRPr="002A192D">
        <w:rPr>
          <w:rStyle w:val="Emphasis"/>
          <w:rFonts w:asciiTheme="majorHAnsi" w:hAnsiTheme="majorHAnsi" w:cstheme="majorHAnsi"/>
          <w:highlight w:val="green"/>
        </w:rPr>
        <w:t>deployment</w:t>
      </w:r>
      <w:r w:rsidRPr="002A192D">
        <w:rPr>
          <w:rFonts w:asciiTheme="majorHAnsi" w:hAnsiTheme="majorHAnsi" w:cstheme="majorHAnsi"/>
          <w:highlight w:val="green"/>
          <w:u w:val="single"/>
        </w:rPr>
        <w:t xml:space="preserve"> of </w:t>
      </w:r>
      <w:r w:rsidRPr="002A192D">
        <w:rPr>
          <w:rFonts w:asciiTheme="majorHAnsi" w:hAnsiTheme="majorHAnsi" w:cstheme="majorHAnsi"/>
          <w:u w:val="single"/>
        </w:rPr>
        <w:t xml:space="preserve">very large </w:t>
      </w:r>
      <w:r w:rsidRPr="002A192D">
        <w:rPr>
          <w:rStyle w:val="Emphasis"/>
          <w:rFonts w:asciiTheme="majorHAnsi" w:hAnsiTheme="majorHAnsi" w:cstheme="majorHAnsi"/>
        </w:rPr>
        <w:t xml:space="preserve">constellations of small to medium-sized </w:t>
      </w:r>
      <w:r w:rsidRPr="002A192D">
        <w:rPr>
          <w:rStyle w:val="Emphasis"/>
          <w:rFonts w:asciiTheme="majorHAnsi" w:hAnsiTheme="majorHAnsi" w:cstheme="majorHAnsi"/>
          <w:highlight w:val="green"/>
        </w:rPr>
        <w:t>satellites</w:t>
      </w:r>
      <w:r w:rsidRPr="002A192D">
        <w:rPr>
          <w:rFonts w:asciiTheme="majorHAnsi" w:hAnsiTheme="majorHAnsi" w:cstheme="majorHAnsi"/>
          <w:highlight w:val="green"/>
          <w:u w:val="single"/>
        </w:rPr>
        <w:t>. These</w:t>
      </w:r>
      <w:r w:rsidRPr="002A192D">
        <w:rPr>
          <w:rFonts w:asciiTheme="majorHAnsi" w:hAnsiTheme="majorHAnsi" w:cstheme="majorHAnsi"/>
          <w:u w:val="single"/>
        </w:rPr>
        <w:t xml:space="preserve"> constellations will </w:t>
      </w:r>
      <w:r w:rsidRPr="002A192D">
        <w:rPr>
          <w:rFonts w:asciiTheme="majorHAnsi" w:hAnsiTheme="majorHAnsi" w:cstheme="majorHAnsi"/>
          <w:highlight w:val="green"/>
          <w:u w:val="single"/>
        </w:rPr>
        <w:t>add</w:t>
      </w:r>
      <w:r w:rsidRPr="002A192D">
        <w:rPr>
          <w:rFonts w:asciiTheme="majorHAnsi" w:hAnsiTheme="majorHAnsi" w:cstheme="majorHAnsi"/>
          <w:u w:val="single"/>
        </w:rPr>
        <w:t xml:space="preserve"> much more </w:t>
      </w:r>
      <w:r w:rsidRPr="002A192D">
        <w:rPr>
          <w:rStyle w:val="Emphasis"/>
          <w:rFonts w:asciiTheme="majorHAnsi" w:hAnsiTheme="majorHAnsi" w:cstheme="majorHAnsi"/>
          <w:highlight w:val="green"/>
        </w:rPr>
        <w:t>complexity</w:t>
      </w:r>
      <w:r w:rsidRPr="002A192D">
        <w:rPr>
          <w:rFonts w:asciiTheme="majorHAnsi" w:hAnsiTheme="majorHAnsi" w:cstheme="majorHAnsi"/>
          <w:highlight w:val="green"/>
          <w:u w:val="single"/>
        </w:rPr>
        <w:t xml:space="preserve"> to </w:t>
      </w:r>
      <w:r w:rsidRPr="002A192D">
        <w:rPr>
          <w:rStyle w:val="Emphasis"/>
          <w:rFonts w:asciiTheme="majorHAnsi" w:hAnsiTheme="majorHAnsi" w:cstheme="majorHAnsi"/>
        </w:rPr>
        <w:t>space</w:t>
      </w:r>
      <w:r w:rsidRPr="002A192D">
        <w:rPr>
          <w:rFonts w:asciiTheme="majorHAnsi" w:hAnsiTheme="majorHAnsi" w:cstheme="majorHAnsi"/>
          <w:u w:val="single"/>
        </w:rPr>
        <w:t xml:space="preserve"> </w:t>
      </w:r>
      <w:r w:rsidRPr="002A192D">
        <w:rPr>
          <w:rStyle w:val="Emphasis"/>
          <w:rFonts w:asciiTheme="majorHAnsi" w:hAnsiTheme="majorHAnsi" w:cstheme="majorHAnsi"/>
          <w:highlight w:val="green"/>
        </w:rPr>
        <w:t>operations</w:t>
      </w:r>
      <w:r w:rsidRPr="002A192D">
        <w:rPr>
          <w:rFonts w:asciiTheme="majorHAnsi" w:hAnsiTheme="majorHAnsi" w:cstheme="majorHAnsi"/>
          <w:sz w:val="16"/>
        </w:rPr>
        <w:t xml:space="preserve">. Table 1 shows some of the constellations that have been announced for launch in the next decade. </w:t>
      </w:r>
      <w:r w:rsidRPr="002A192D">
        <w:rPr>
          <w:rFonts w:asciiTheme="majorHAnsi" w:hAnsiTheme="majorHAnsi" w:cstheme="majorHAnsi"/>
          <w:highlight w:val="green"/>
          <w:u w:val="single"/>
        </w:rPr>
        <w:t>Two dozen companies</w:t>
      </w:r>
      <w:r w:rsidRPr="002A192D">
        <w:rPr>
          <w:rFonts w:asciiTheme="majorHAnsi" w:hAnsiTheme="majorHAnsi" w:cstheme="majorHAnsi"/>
          <w:sz w:val="16"/>
        </w:rPr>
        <w:t xml:space="preserve">, when taken together, </w:t>
      </w:r>
      <w:r w:rsidRPr="002A192D">
        <w:rPr>
          <w:rFonts w:asciiTheme="majorHAnsi" w:hAnsiTheme="majorHAnsi" w:cstheme="majorHAnsi"/>
          <w:u w:val="single"/>
        </w:rPr>
        <w:t xml:space="preserve">have </w:t>
      </w:r>
      <w:r w:rsidRPr="002A192D">
        <w:rPr>
          <w:rFonts w:asciiTheme="majorHAnsi" w:hAnsiTheme="majorHAnsi" w:cstheme="majorHAnsi"/>
          <w:highlight w:val="green"/>
          <w:u w:val="single"/>
        </w:rPr>
        <w:t>proposed</w:t>
      </w:r>
      <w:r w:rsidRPr="002A192D">
        <w:rPr>
          <w:rFonts w:asciiTheme="majorHAnsi" w:hAnsiTheme="majorHAnsi" w:cstheme="majorHAnsi"/>
          <w:u w:val="single"/>
        </w:rPr>
        <w:t xml:space="preserve"> placing </w:t>
      </w:r>
      <w:r w:rsidRPr="002A192D">
        <w:rPr>
          <w:rStyle w:val="Emphasis"/>
          <w:rFonts w:asciiTheme="majorHAnsi" w:hAnsiTheme="majorHAnsi" w:cstheme="majorHAnsi"/>
          <w:highlight w:val="green"/>
        </w:rPr>
        <w:t>well over 20,000 satellites</w:t>
      </w:r>
      <w:r w:rsidRPr="002A192D">
        <w:rPr>
          <w:rStyle w:val="Emphasis"/>
          <w:rFonts w:asciiTheme="majorHAnsi" w:hAnsiTheme="majorHAnsi" w:cstheme="majorHAnsi"/>
        </w:rPr>
        <w:t xml:space="preserve"> in orbit</w:t>
      </w:r>
      <w:r w:rsidRPr="002A192D">
        <w:rPr>
          <w:rFonts w:asciiTheme="majorHAnsi" w:hAnsiTheme="majorHAnsi" w:cstheme="majorHAnsi"/>
          <w:u w:val="single"/>
        </w:rPr>
        <w:t xml:space="preserve"> in the next 10 years</w:t>
      </w:r>
      <w:r w:rsidRPr="002A192D">
        <w:rPr>
          <w:rFonts w:asciiTheme="majorHAnsi" w:hAnsiTheme="majorHAnsi" w:cstheme="majorHAnsi"/>
          <w:sz w:val="16"/>
        </w:rPr>
        <w:t xml:space="preserve">. For perspective, </w:t>
      </w:r>
      <w:r w:rsidRPr="002A192D">
        <w:rPr>
          <w:rFonts w:asciiTheme="majorHAnsi" w:hAnsiTheme="majorHAnsi" w:cstheme="majorHAnsi"/>
          <w:u w:val="single"/>
        </w:rPr>
        <w:t xml:space="preserve">fewer than </w:t>
      </w:r>
      <w:r w:rsidRPr="002A192D">
        <w:rPr>
          <w:rStyle w:val="Emphasis"/>
          <w:rFonts w:asciiTheme="majorHAnsi" w:hAnsiTheme="majorHAnsi" w:cstheme="majorHAnsi"/>
        </w:rPr>
        <w:t>8100</w:t>
      </w:r>
      <w:r w:rsidRPr="002A192D">
        <w:rPr>
          <w:rFonts w:asciiTheme="majorHAnsi" w:hAnsiTheme="majorHAnsi" w:cstheme="majorHAnsi"/>
          <w:u w:val="single"/>
        </w:rPr>
        <w:t xml:space="preserve"> payloads have been placed in Earth orbit in the </w:t>
      </w:r>
      <w:r w:rsidRPr="002A192D">
        <w:rPr>
          <w:rStyle w:val="Emphasis"/>
          <w:rFonts w:asciiTheme="majorHAnsi" w:hAnsiTheme="majorHAnsi" w:cstheme="majorHAnsi"/>
        </w:rPr>
        <w:t>entire</w:t>
      </w:r>
      <w:r w:rsidRPr="002A192D">
        <w:rPr>
          <w:rFonts w:asciiTheme="majorHAnsi" w:hAnsiTheme="majorHAnsi" w:cstheme="majorHAnsi"/>
          <w:u w:val="single"/>
        </w:rPr>
        <w:t xml:space="preserve"> </w:t>
      </w:r>
      <w:r w:rsidRPr="002A192D">
        <w:rPr>
          <w:rStyle w:val="Emphasis"/>
          <w:rFonts w:asciiTheme="majorHAnsi" w:hAnsiTheme="majorHAnsi" w:cstheme="majorHAnsi"/>
        </w:rPr>
        <w:t>history</w:t>
      </w:r>
      <w:r w:rsidRPr="002A192D">
        <w:rPr>
          <w:rFonts w:asciiTheme="majorHAnsi" w:hAnsiTheme="majorHAnsi" w:cstheme="majorHAnsi"/>
          <w:u w:val="single"/>
        </w:rPr>
        <w:t xml:space="preserve"> of the </w:t>
      </w:r>
      <w:r w:rsidRPr="002A192D">
        <w:rPr>
          <w:rStyle w:val="Emphasis"/>
          <w:rFonts w:asciiTheme="majorHAnsi" w:hAnsiTheme="majorHAnsi" w:cstheme="majorHAnsi"/>
        </w:rPr>
        <w:t>space</w:t>
      </w:r>
      <w:r w:rsidRPr="002A192D">
        <w:rPr>
          <w:rFonts w:asciiTheme="majorHAnsi" w:hAnsiTheme="majorHAnsi" w:cstheme="majorHAnsi"/>
          <w:u w:val="single"/>
        </w:rPr>
        <w:t xml:space="preserve"> </w:t>
      </w:r>
      <w:r w:rsidRPr="002A192D">
        <w:rPr>
          <w:rStyle w:val="Emphasis"/>
          <w:rFonts w:asciiTheme="majorHAnsi" w:hAnsiTheme="majorHAnsi" w:cstheme="majorHAnsi"/>
        </w:rPr>
        <w:t>age</w:t>
      </w:r>
      <w:r w:rsidRPr="002A192D">
        <w:rPr>
          <w:rFonts w:asciiTheme="majorHAnsi" w:hAnsiTheme="majorHAnsi" w:cstheme="majorHAnsi"/>
          <w:u w:val="single"/>
        </w:rPr>
        <w:t xml:space="preserve">, only </w:t>
      </w:r>
      <w:r w:rsidRPr="002A192D">
        <w:rPr>
          <w:rStyle w:val="Emphasis"/>
          <w:rFonts w:asciiTheme="majorHAnsi" w:hAnsiTheme="majorHAnsi" w:cstheme="majorHAnsi"/>
        </w:rPr>
        <w:t>4800</w:t>
      </w:r>
      <w:r w:rsidRPr="002A192D">
        <w:rPr>
          <w:rFonts w:asciiTheme="majorHAnsi" w:hAnsiTheme="majorHAnsi" w:cstheme="majorHAnsi"/>
          <w:u w:val="single"/>
        </w:rPr>
        <w:t xml:space="preserve"> [1] remain in orbit and approximately 1950 [2] of those are still active. </w:t>
      </w:r>
      <w:r w:rsidRPr="002A192D">
        <w:rPr>
          <w:rFonts w:asciiTheme="majorHAnsi" w:hAnsiTheme="majorHAnsi" w:cstheme="majorHAnsi"/>
          <w:highlight w:val="green"/>
          <w:u w:val="single"/>
        </w:rPr>
        <w:t xml:space="preserve">And it </w:t>
      </w:r>
      <w:r w:rsidRPr="002A192D">
        <w:rPr>
          <w:rStyle w:val="Emphasis"/>
          <w:rFonts w:asciiTheme="majorHAnsi" w:hAnsiTheme="majorHAnsi" w:cstheme="majorHAnsi"/>
          <w:highlight w:val="green"/>
        </w:rPr>
        <w:t>isn't</w:t>
      </w:r>
      <w:r w:rsidRPr="002A192D">
        <w:rPr>
          <w:rStyle w:val="Emphasis"/>
          <w:rFonts w:asciiTheme="majorHAnsi" w:hAnsiTheme="majorHAnsi" w:cstheme="majorHAnsi"/>
        </w:rPr>
        <w:t xml:space="preserve"> simply </w:t>
      </w:r>
      <w:r w:rsidRPr="002A192D">
        <w:rPr>
          <w:rStyle w:val="Emphasis"/>
          <w:rFonts w:asciiTheme="majorHAnsi" w:hAnsiTheme="majorHAnsi" w:cstheme="majorHAnsi"/>
          <w:highlight w:val="green"/>
        </w:rPr>
        <w:t>numbers</w:t>
      </w:r>
      <w:r w:rsidRPr="002A192D">
        <w:rPr>
          <w:rFonts w:asciiTheme="majorHAnsi" w:hAnsiTheme="majorHAnsi" w:cstheme="majorHAnsi"/>
          <w:u w:val="single"/>
        </w:rPr>
        <w:t xml:space="preserve"> – the </w:t>
      </w:r>
      <w:r w:rsidRPr="002A192D">
        <w:rPr>
          <w:rFonts w:asciiTheme="majorHAnsi" w:hAnsiTheme="majorHAnsi" w:cstheme="majorHAnsi"/>
          <w:highlight w:val="green"/>
          <w:u w:val="single"/>
        </w:rPr>
        <w:t xml:space="preserve">mass in orbit will </w:t>
      </w:r>
      <w:r w:rsidRPr="002A192D">
        <w:rPr>
          <w:rStyle w:val="Emphasis"/>
          <w:rFonts w:asciiTheme="majorHAnsi" w:hAnsiTheme="majorHAnsi" w:cstheme="majorHAnsi"/>
          <w:highlight w:val="green"/>
        </w:rPr>
        <w:t>increase</w:t>
      </w:r>
      <w:r w:rsidRPr="002A192D">
        <w:rPr>
          <w:rFonts w:asciiTheme="majorHAnsi" w:hAnsiTheme="majorHAnsi" w:cstheme="majorHAnsi"/>
          <w:u w:val="single"/>
        </w:rPr>
        <w:t xml:space="preserve"> </w:t>
      </w:r>
      <w:r w:rsidRPr="002A192D">
        <w:rPr>
          <w:rStyle w:val="Emphasis"/>
          <w:rFonts w:asciiTheme="majorHAnsi" w:hAnsiTheme="majorHAnsi" w:cstheme="majorHAnsi"/>
        </w:rPr>
        <w:t>substantially</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and</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long-term </w:t>
      </w:r>
      <w:r w:rsidRPr="002A192D">
        <w:rPr>
          <w:rStyle w:val="Emphasis"/>
          <w:rFonts w:asciiTheme="majorHAnsi" w:hAnsiTheme="majorHAnsi" w:cstheme="majorHAnsi"/>
          <w:highlight w:val="green"/>
        </w:rPr>
        <w:t>debris</w:t>
      </w:r>
      <w:r w:rsidRPr="002A192D">
        <w:rPr>
          <w:rStyle w:val="Emphasis"/>
          <w:rFonts w:asciiTheme="majorHAnsi" w:hAnsiTheme="majorHAnsi" w:cstheme="majorHAnsi"/>
        </w:rPr>
        <w:t xml:space="preserve"> generation</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is</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strongly </w:t>
      </w:r>
      <w:r w:rsidRPr="002A192D">
        <w:rPr>
          <w:rStyle w:val="Emphasis"/>
          <w:rFonts w:asciiTheme="majorHAnsi" w:hAnsiTheme="majorHAnsi" w:cstheme="majorHAnsi"/>
          <w:highlight w:val="green"/>
        </w:rPr>
        <w:t>correlated with mass</w:t>
      </w:r>
      <w:r w:rsidRPr="002A192D">
        <w:rPr>
          <w:rFonts w:asciiTheme="majorHAnsi" w:hAnsiTheme="majorHAnsi" w:cstheme="majorHAnsi"/>
          <w:u w:val="single"/>
        </w:rPr>
        <w:t xml:space="preserve">. </w:t>
      </w:r>
      <w:r w:rsidRPr="002A192D">
        <w:rPr>
          <w:rFonts w:asciiTheme="majorHAnsi" w:hAnsiTheme="majorHAnsi" w:cstheme="majorHAnsi"/>
          <w:sz w:val="16"/>
        </w:rPr>
        <w:t xml:space="preserve">Table 1. Some announced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constellations. Operator Number of satellites Altitude (km) Country SpaceX V-band 7518 335–345 US Capella 48 350–650 US Planet Swift 6 350–650 US Black Sky 60 450 US </w:t>
      </w:r>
      <w:proofErr w:type="spellStart"/>
      <w:r w:rsidRPr="002A192D">
        <w:rPr>
          <w:rFonts w:asciiTheme="majorHAnsi" w:hAnsiTheme="majorHAnsi" w:cstheme="majorHAnsi"/>
          <w:sz w:val="16"/>
        </w:rPr>
        <w:t>Satellogic</w:t>
      </w:r>
      <w:proofErr w:type="spellEnd"/>
      <w:r w:rsidRPr="002A192D">
        <w:rPr>
          <w:rFonts w:asciiTheme="majorHAnsi" w:hAnsiTheme="majorHAnsi" w:cstheme="majorHAnsi"/>
          <w:sz w:val="16"/>
        </w:rPr>
        <w:t xml:space="preserve"> </w:t>
      </w:r>
      <w:proofErr w:type="spellStart"/>
      <w:r w:rsidRPr="002A192D">
        <w:rPr>
          <w:rFonts w:asciiTheme="majorHAnsi" w:hAnsiTheme="majorHAnsi" w:cstheme="majorHAnsi"/>
          <w:sz w:val="16"/>
        </w:rPr>
        <w:t>NuSat</w:t>
      </w:r>
      <w:proofErr w:type="spellEnd"/>
      <w:r w:rsidRPr="002A192D">
        <w:rPr>
          <w:rFonts w:asciiTheme="majorHAnsi" w:hAnsiTheme="majorHAnsi" w:cstheme="majorHAnsi"/>
          <w:sz w:val="16"/>
        </w:rPr>
        <w:t xml:space="preserve"> 300 500 Argentina Kepler 140 550 US SpaceX </w:t>
      </w:r>
      <w:proofErr w:type="spellStart"/>
      <w:r w:rsidRPr="002A192D">
        <w:rPr>
          <w:rFonts w:asciiTheme="majorHAnsi" w:hAnsiTheme="majorHAnsi" w:cstheme="majorHAnsi"/>
          <w:sz w:val="16"/>
        </w:rPr>
        <w:t>Starlink</w:t>
      </w:r>
      <w:proofErr w:type="spellEnd"/>
      <w:r w:rsidRPr="002A192D">
        <w:rPr>
          <w:rFonts w:asciiTheme="majorHAnsi" w:hAnsiTheme="majorHAnsi" w:cstheme="majorHAnsi"/>
          <w:sz w:val="16"/>
        </w:rPr>
        <w:t xml:space="preserve"> 1584 550 US Skybox 30 576 US Fleet 100 580 Australia Amazon Kuiper 3236 590–630 US </w:t>
      </w:r>
      <w:proofErr w:type="spellStart"/>
      <w:r w:rsidRPr="002A192D">
        <w:rPr>
          <w:rFonts w:asciiTheme="majorHAnsi" w:hAnsiTheme="majorHAnsi" w:cstheme="majorHAnsi"/>
          <w:sz w:val="16"/>
        </w:rPr>
        <w:t>Commsat</w:t>
      </w:r>
      <w:proofErr w:type="spellEnd"/>
      <w:r w:rsidRPr="002A192D">
        <w:rPr>
          <w:rFonts w:asciiTheme="majorHAnsi" w:hAnsiTheme="majorHAnsi" w:cstheme="majorHAnsi"/>
          <w:sz w:val="16"/>
        </w:rPr>
        <w:t xml:space="preserve"> 800 600 China </w:t>
      </w:r>
      <w:proofErr w:type="spellStart"/>
      <w:r w:rsidRPr="002A192D">
        <w:rPr>
          <w:rFonts w:asciiTheme="majorHAnsi" w:hAnsiTheme="majorHAnsi" w:cstheme="majorHAnsi"/>
          <w:sz w:val="16"/>
        </w:rPr>
        <w:t>Kineis</w:t>
      </w:r>
      <w:proofErr w:type="spellEnd"/>
      <w:r w:rsidRPr="002A192D">
        <w:rPr>
          <w:rFonts w:asciiTheme="majorHAnsi" w:hAnsiTheme="majorHAnsi" w:cstheme="majorHAnsi"/>
          <w:sz w:val="16"/>
        </w:rPr>
        <w:t xml:space="preserve"> 20 600 France </w:t>
      </w:r>
      <w:proofErr w:type="spellStart"/>
      <w:r w:rsidRPr="002A192D">
        <w:rPr>
          <w:rFonts w:asciiTheme="majorHAnsi" w:hAnsiTheme="majorHAnsi" w:cstheme="majorHAnsi"/>
          <w:sz w:val="16"/>
        </w:rPr>
        <w:t>Yalini</w:t>
      </w:r>
      <w:proofErr w:type="spellEnd"/>
      <w:r w:rsidRPr="002A192D">
        <w:rPr>
          <w:rFonts w:asciiTheme="majorHAnsi" w:hAnsiTheme="majorHAnsi" w:cstheme="majorHAnsi"/>
          <w:sz w:val="16"/>
        </w:rPr>
        <w:t xml:space="preserve"> 135 600 Canada Spire 100 651 US Planet Doves 150 675 US </w:t>
      </w:r>
      <w:proofErr w:type="spellStart"/>
      <w:r w:rsidRPr="002A192D">
        <w:rPr>
          <w:rFonts w:asciiTheme="majorHAnsi" w:hAnsiTheme="majorHAnsi" w:cstheme="majorHAnsi"/>
          <w:sz w:val="16"/>
        </w:rPr>
        <w:t>Orbcomm</w:t>
      </w:r>
      <w:proofErr w:type="spellEnd"/>
      <w:r w:rsidRPr="002A192D">
        <w:rPr>
          <w:rFonts w:asciiTheme="majorHAnsi" w:hAnsiTheme="majorHAnsi" w:cstheme="majorHAnsi"/>
          <w:sz w:val="16"/>
        </w:rPr>
        <w:t xml:space="preserve"> 31 750 US Iridium 72 780 US Theia 112 800 US Lucky Star 156 1000 China </w:t>
      </w:r>
      <w:proofErr w:type="spellStart"/>
      <w:r w:rsidRPr="002A192D">
        <w:rPr>
          <w:rFonts w:asciiTheme="majorHAnsi" w:hAnsiTheme="majorHAnsi" w:cstheme="majorHAnsi"/>
          <w:sz w:val="16"/>
        </w:rPr>
        <w:t>Telesat</w:t>
      </w:r>
      <w:proofErr w:type="spellEnd"/>
      <w:r w:rsidRPr="002A192D">
        <w:rPr>
          <w:rFonts w:asciiTheme="majorHAnsi" w:hAnsiTheme="majorHAnsi" w:cstheme="majorHAnsi"/>
          <w:sz w:val="16"/>
        </w:rPr>
        <w:t xml:space="preserve"> LEO 72 1000 Canada </w:t>
      </w:r>
      <w:proofErr w:type="spellStart"/>
      <w:r w:rsidRPr="002A192D">
        <w:rPr>
          <w:rFonts w:asciiTheme="majorHAnsi" w:hAnsiTheme="majorHAnsi" w:cstheme="majorHAnsi"/>
          <w:sz w:val="16"/>
        </w:rPr>
        <w:t>Hongyan</w:t>
      </w:r>
      <w:proofErr w:type="spellEnd"/>
      <w:r w:rsidRPr="002A192D">
        <w:rPr>
          <w:rFonts w:asciiTheme="majorHAnsi" w:hAnsiTheme="majorHAnsi" w:cstheme="majorHAnsi"/>
          <w:sz w:val="16"/>
        </w:rPr>
        <w:t xml:space="preserve"> 300 1100 China </w:t>
      </w:r>
      <w:proofErr w:type="spellStart"/>
      <w:r w:rsidRPr="002A192D">
        <w:rPr>
          <w:rFonts w:asciiTheme="majorHAnsi" w:hAnsiTheme="majorHAnsi" w:cstheme="majorHAnsi"/>
          <w:sz w:val="16"/>
        </w:rPr>
        <w:t>Xinwei</w:t>
      </w:r>
      <w:proofErr w:type="spellEnd"/>
      <w:r w:rsidRPr="002A192D">
        <w:rPr>
          <w:rFonts w:asciiTheme="majorHAnsi" w:hAnsiTheme="majorHAnsi" w:cstheme="majorHAnsi"/>
          <w:sz w:val="16"/>
        </w:rPr>
        <w:t xml:space="preserve"> 32 1100 China SpaceX </w:t>
      </w:r>
      <w:proofErr w:type="spellStart"/>
      <w:r w:rsidRPr="002A192D">
        <w:rPr>
          <w:rFonts w:asciiTheme="majorHAnsi" w:hAnsiTheme="majorHAnsi" w:cstheme="majorHAnsi"/>
          <w:sz w:val="16"/>
        </w:rPr>
        <w:t>Starlink</w:t>
      </w:r>
      <w:proofErr w:type="spellEnd"/>
      <w:r w:rsidRPr="002A192D">
        <w:rPr>
          <w:rFonts w:asciiTheme="majorHAnsi" w:hAnsiTheme="majorHAnsi" w:cstheme="majorHAnsi"/>
          <w:sz w:val="16"/>
        </w:rPr>
        <w:t xml:space="preserve"> 2825 1110–1325 US </w:t>
      </w:r>
      <w:proofErr w:type="spellStart"/>
      <w:r w:rsidRPr="002A192D">
        <w:rPr>
          <w:rFonts w:asciiTheme="majorHAnsi" w:hAnsiTheme="majorHAnsi" w:cstheme="majorHAnsi"/>
          <w:sz w:val="16"/>
        </w:rPr>
        <w:t>OneWeb</w:t>
      </w:r>
      <w:proofErr w:type="spellEnd"/>
      <w:r w:rsidRPr="002A192D">
        <w:rPr>
          <w:rFonts w:asciiTheme="majorHAnsi" w:hAnsiTheme="majorHAnsi" w:cstheme="majorHAnsi"/>
          <w:sz w:val="16"/>
        </w:rPr>
        <w:t xml:space="preserve"> 720 1200 ESA </w:t>
      </w:r>
      <w:proofErr w:type="spellStart"/>
      <w:r w:rsidRPr="002A192D">
        <w:rPr>
          <w:rFonts w:asciiTheme="majorHAnsi" w:hAnsiTheme="majorHAnsi" w:cstheme="majorHAnsi"/>
          <w:sz w:val="16"/>
        </w:rPr>
        <w:t>Telesat</w:t>
      </w:r>
      <w:proofErr w:type="spellEnd"/>
      <w:r w:rsidRPr="002A192D">
        <w:rPr>
          <w:rFonts w:asciiTheme="majorHAnsi" w:hAnsiTheme="majorHAnsi" w:cstheme="majorHAnsi"/>
          <w:sz w:val="16"/>
        </w:rPr>
        <w:t xml:space="preserve"> LEO 45 1248 Canada </w:t>
      </w:r>
      <w:proofErr w:type="spellStart"/>
      <w:r w:rsidRPr="002A192D">
        <w:rPr>
          <w:rFonts w:asciiTheme="majorHAnsi" w:hAnsiTheme="majorHAnsi" w:cstheme="majorHAnsi"/>
          <w:sz w:val="16"/>
        </w:rPr>
        <w:t>Astrome</w:t>
      </w:r>
      <w:proofErr w:type="spellEnd"/>
      <w:r w:rsidRPr="002A192D">
        <w:rPr>
          <w:rFonts w:asciiTheme="majorHAnsi" w:hAnsiTheme="majorHAnsi" w:cstheme="majorHAnsi"/>
          <w:sz w:val="16"/>
        </w:rPr>
        <w:t xml:space="preserve"> Tech 600 1400 India </w:t>
      </w:r>
      <w:proofErr w:type="spellStart"/>
      <w:r w:rsidRPr="002A192D">
        <w:rPr>
          <w:rFonts w:asciiTheme="majorHAnsi" w:hAnsiTheme="majorHAnsi" w:cstheme="majorHAnsi"/>
          <w:sz w:val="16"/>
        </w:rPr>
        <w:t>LeoSat</w:t>
      </w:r>
      <w:proofErr w:type="spellEnd"/>
      <w:r w:rsidRPr="002A192D">
        <w:rPr>
          <w:rFonts w:asciiTheme="majorHAnsi" w:hAnsiTheme="majorHAnsi" w:cstheme="majorHAnsi"/>
          <w:sz w:val="16"/>
        </w:rPr>
        <w:t xml:space="preserve"> 108 1400 US </w:t>
      </w:r>
      <w:proofErr w:type="spellStart"/>
      <w:r w:rsidRPr="002A192D">
        <w:rPr>
          <w:rFonts w:asciiTheme="majorHAnsi" w:hAnsiTheme="majorHAnsi" w:cstheme="majorHAnsi"/>
          <w:sz w:val="16"/>
        </w:rPr>
        <w:t>Globalstar</w:t>
      </w:r>
      <w:proofErr w:type="spellEnd"/>
      <w:r w:rsidRPr="002A192D">
        <w:rPr>
          <w:rFonts w:asciiTheme="majorHAnsi" w:hAnsiTheme="majorHAnsi" w:cstheme="majorHAnsi"/>
          <w:sz w:val="16"/>
        </w:rPr>
        <w:t xml:space="preserve"> 40 1412 US </w:t>
      </w:r>
      <w:r w:rsidRPr="002A192D">
        <w:rPr>
          <w:rFonts w:asciiTheme="majorHAnsi" w:hAnsiTheme="majorHAnsi" w:cstheme="majorHAnsi"/>
          <w:u w:val="single"/>
        </w:rPr>
        <w:t xml:space="preserve">This table is in </w:t>
      </w:r>
      <w:r w:rsidRPr="002A192D">
        <w:rPr>
          <w:rStyle w:val="Emphasis"/>
          <w:rFonts w:asciiTheme="majorHAnsi" w:hAnsiTheme="majorHAnsi" w:cstheme="majorHAnsi"/>
        </w:rPr>
        <w:t>constant flux</w:t>
      </w:r>
      <w:r w:rsidRPr="002A192D">
        <w:rPr>
          <w:rFonts w:asciiTheme="majorHAnsi" w:hAnsiTheme="majorHAnsi" w:cstheme="majorHAnsi"/>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2A192D">
        <w:rPr>
          <w:rFonts w:asciiTheme="majorHAnsi" w:hAnsiTheme="majorHAnsi" w:cstheme="majorHAnsi"/>
          <w:highlight w:val="green"/>
          <w:u w:val="single"/>
        </w:rPr>
        <w:t xml:space="preserve">the traffic created if </w:t>
      </w:r>
      <w:r w:rsidRPr="002A192D">
        <w:rPr>
          <w:rStyle w:val="Emphasis"/>
          <w:rFonts w:asciiTheme="majorHAnsi" w:hAnsiTheme="majorHAnsi" w:cstheme="majorHAnsi"/>
          <w:highlight w:val="green"/>
        </w:rPr>
        <w:t>just half are successful</w:t>
      </w:r>
      <w:r w:rsidRPr="002A192D">
        <w:rPr>
          <w:rFonts w:asciiTheme="majorHAnsi" w:hAnsiTheme="majorHAnsi" w:cstheme="majorHAnsi"/>
          <w:highlight w:val="green"/>
          <w:u w:val="single"/>
        </w:rPr>
        <w:t xml:space="preserve"> would be more than</w:t>
      </w:r>
      <w:r w:rsidRPr="002A192D">
        <w:rPr>
          <w:rFonts w:asciiTheme="majorHAnsi" w:hAnsiTheme="majorHAnsi" w:cstheme="majorHAnsi"/>
          <w:u w:val="single"/>
        </w:rPr>
        <w:t xml:space="preserve"> </w:t>
      </w:r>
      <w:r w:rsidRPr="002A192D">
        <w:rPr>
          <w:rStyle w:val="Emphasis"/>
          <w:rFonts w:asciiTheme="majorHAnsi" w:hAnsiTheme="majorHAnsi" w:cstheme="majorHAnsi"/>
        </w:rPr>
        <w:t>double</w:t>
      </w:r>
      <w:r w:rsidRPr="002A192D">
        <w:rPr>
          <w:rFonts w:asciiTheme="majorHAnsi" w:hAnsiTheme="majorHAnsi" w:cstheme="majorHAnsi"/>
          <w:u w:val="single"/>
        </w:rPr>
        <w:t xml:space="preserve"> the number of payloads launched in the last 60 years and </w:t>
      </w:r>
      <w:r w:rsidRPr="002A192D">
        <w:rPr>
          <w:rStyle w:val="Emphasis"/>
          <w:rFonts w:asciiTheme="majorHAnsi" w:hAnsiTheme="majorHAnsi" w:cstheme="majorHAnsi"/>
        </w:rPr>
        <w:t xml:space="preserve">more than </w:t>
      </w:r>
      <w:r w:rsidRPr="002A192D">
        <w:rPr>
          <w:rStyle w:val="Emphasis"/>
          <w:rFonts w:asciiTheme="majorHAnsi" w:hAnsiTheme="majorHAnsi" w:cstheme="majorHAnsi"/>
          <w:highlight w:val="green"/>
        </w:rPr>
        <w:t>6 times</w:t>
      </w:r>
      <w:r w:rsidRPr="002A192D">
        <w:rPr>
          <w:rFonts w:asciiTheme="majorHAnsi" w:hAnsiTheme="majorHAnsi" w:cstheme="majorHAnsi"/>
          <w:highlight w:val="green"/>
          <w:u w:val="single"/>
        </w:rPr>
        <w:t xml:space="preserve"> </w:t>
      </w:r>
      <w:r w:rsidRPr="002A192D">
        <w:rPr>
          <w:rFonts w:asciiTheme="majorHAnsi" w:hAnsiTheme="majorHAnsi" w:cstheme="majorHAnsi"/>
          <w:u w:val="single"/>
        </w:rPr>
        <w:t xml:space="preserve">the number of currently </w:t>
      </w:r>
      <w:r w:rsidRPr="002A192D">
        <w:rPr>
          <w:rFonts w:asciiTheme="majorHAnsi" w:hAnsiTheme="majorHAnsi" w:cstheme="majorHAnsi"/>
          <w:highlight w:val="green"/>
          <w:u w:val="single"/>
        </w:rPr>
        <w:t>active satellites</w:t>
      </w:r>
      <w:r w:rsidRPr="002A192D">
        <w:rPr>
          <w:rFonts w:asciiTheme="majorHAnsi" w:hAnsiTheme="majorHAnsi" w:cstheme="majorHAnsi"/>
          <w:u w:val="single"/>
        </w:rPr>
        <w:t xml:space="preserve">. </w:t>
      </w:r>
      <w:r w:rsidRPr="002A192D">
        <w:rPr>
          <w:rFonts w:asciiTheme="majorHAnsi" w:hAnsiTheme="majorHAnsi" w:cstheme="majorHAnsi"/>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lastRenderedPageBreak/>
        <w:t xml:space="preserve">potential for </w:t>
      </w:r>
      <w:r w:rsidRPr="002A192D">
        <w:rPr>
          <w:rStyle w:val="Emphasis"/>
          <w:rFonts w:asciiTheme="majorHAnsi" w:hAnsiTheme="majorHAnsi" w:cstheme="majorHAnsi"/>
          <w:highlight w:val="green"/>
        </w:rPr>
        <w:t>debris creation</w:t>
      </w:r>
      <w:r w:rsidRPr="002A192D">
        <w:rPr>
          <w:rFonts w:asciiTheme="majorHAnsi" w:hAnsiTheme="majorHAnsi" w:cstheme="majorHAnsi"/>
          <w:u w:val="single"/>
        </w:rPr>
        <w:t xml:space="preserve">, the </w:t>
      </w:r>
      <w:r w:rsidRPr="002A192D">
        <w:rPr>
          <w:rStyle w:val="Emphasis"/>
          <w:rFonts w:asciiTheme="majorHAnsi" w:hAnsiTheme="majorHAnsi" w:cstheme="majorHAnsi"/>
        </w:rPr>
        <w:t>number of conjunctions</w:t>
      </w:r>
      <w:r w:rsidRPr="002A192D">
        <w:rPr>
          <w:rFonts w:asciiTheme="majorHAnsi" w:hAnsiTheme="majorHAnsi" w:cstheme="majorHAnsi"/>
          <w:u w:val="single"/>
        </w:rPr>
        <w:t xml:space="preserve">, </w:t>
      </w:r>
      <w:proofErr w:type="spellStart"/>
      <w:r w:rsidRPr="002A192D">
        <w:rPr>
          <w:rFonts w:asciiTheme="majorHAnsi" w:hAnsiTheme="majorHAnsi" w:cstheme="majorHAnsi"/>
          <w:u w:val="single"/>
        </w:rPr>
        <w:t>NewSpace</w:t>
      </w:r>
      <w:proofErr w:type="spellEnd"/>
      <w:r w:rsidRPr="002A192D">
        <w:rPr>
          <w:rFonts w:asciiTheme="majorHAnsi" w:hAnsiTheme="majorHAnsi" w:cstheme="majorHAnsi"/>
          <w:u w:val="single"/>
        </w:rPr>
        <w:t xml:space="preserve"> represents a </w:t>
      </w:r>
      <w:r w:rsidRPr="002A192D">
        <w:rPr>
          <w:rStyle w:val="Emphasis"/>
          <w:rFonts w:asciiTheme="majorHAnsi" w:hAnsiTheme="majorHAnsi" w:cstheme="majorHAnsi"/>
        </w:rPr>
        <w:t>fundamental change</w:t>
      </w:r>
      <w:r w:rsidRPr="002A192D">
        <w:rPr>
          <w:rFonts w:asciiTheme="majorHAnsi" w:hAnsiTheme="majorHAnsi" w:cstheme="majorHAnsi"/>
          <w:u w:val="single"/>
        </w:rPr>
        <w:t xml:space="preserve">. </w:t>
      </w:r>
      <w:r w:rsidRPr="002A192D">
        <w:rPr>
          <w:rFonts w:asciiTheme="majorHAnsi" w:hAnsiTheme="majorHAnsi" w:cstheme="majorHAnsi"/>
          <w:sz w:val="16"/>
        </w:rPr>
        <w:t xml:space="preserve">3. Compounding effects of better SSA, more satellites, and new operational concepts </w:t>
      </w:r>
      <w:proofErr w:type="gramStart"/>
      <w:r w:rsidRPr="002A192D">
        <w:rPr>
          <w:rFonts w:asciiTheme="majorHAnsi" w:hAnsiTheme="majorHAnsi" w:cstheme="majorHAnsi"/>
          <w:sz w:val="16"/>
        </w:rPr>
        <w:t>The</w:t>
      </w:r>
      <w:proofErr w:type="gramEnd"/>
      <w:r w:rsidRPr="002A192D">
        <w:rPr>
          <w:rFonts w:asciiTheme="majorHAnsi" w:hAnsiTheme="majorHAnsi" w:cstheme="majorHAnsi"/>
          <w:sz w:val="16"/>
        </w:rPr>
        <w:t xml:space="preserve"> changes in the space environment can be seen on this figurative map of low Earth orbit. Fig. 1 shows the LEO environment as a function of altitude. </w:t>
      </w:r>
      <w:r w:rsidRPr="002A192D">
        <w:rPr>
          <w:rFonts w:asciiTheme="majorHAnsi" w:hAnsiTheme="majorHAnsi" w:cstheme="majorHAnsi"/>
          <w:u w:val="single"/>
        </w:rPr>
        <w:t>The number of objects found in each 10 km “bin” is plotted on the horizontal axis, while the altitude is plotted vertically</w:t>
      </w:r>
      <w:r w:rsidRPr="002A192D">
        <w:rPr>
          <w:rFonts w:asciiTheme="majorHAnsi" w:hAnsiTheme="majorHAnsi" w:cstheme="majorHAnsi"/>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5ED634B0" w14:textId="77777777" w:rsidR="00ED78B5" w:rsidRPr="002A192D" w:rsidRDefault="00ED78B5" w:rsidP="00ED78B5">
      <w:pPr>
        <w:rPr>
          <w:rFonts w:asciiTheme="majorHAnsi" w:hAnsiTheme="majorHAnsi" w:cstheme="majorHAnsi"/>
          <w:sz w:val="16"/>
        </w:rPr>
      </w:pPr>
      <w:r w:rsidRPr="002A192D">
        <w:rPr>
          <w:rFonts w:asciiTheme="majorHAnsi" w:hAnsiTheme="majorHAnsi" w:cstheme="majorHAnsi"/>
          <w:noProof/>
          <w:sz w:val="16"/>
        </w:rPr>
        <w:drawing>
          <wp:inline distT="0" distB="0" distL="0" distR="0" wp14:anchorId="3C3B3F42" wp14:editId="47F696DA">
            <wp:extent cx="2482164" cy="1852268"/>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5AB03CCC" w14:textId="77777777" w:rsidR="00ED78B5" w:rsidRPr="002A192D" w:rsidRDefault="00ED78B5" w:rsidP="00ED78B5">
      <w:pPr>
        <w:rPr>
          <w:rFonts w:asciiTheme="majorHAnsi" w:hAnsiTheme="majorHAnsi" w:cstheme="majorHAnsi"/>
          <w:u w:val="single"/>
        </w:rPr>
      </w:pPr>
      <w:r w:rsidRPr="002A192D">
        <w:rPr>
          <w:rFonts w:asciiTheme="majorHAnsi" w:hAnsiTheme="majorHAnsi" w:cstheme="majorHAnsi"/>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2A192D">
        <w:rPr>
          <w:rFonts w:asciiTheme="majorHAnsi" w:hAnsiTheme="majorHAnsi" w:cstheme="majorHAnsi"/>
          <w:u w:val="single"/>
        </w:rPr>
        <w:t xml:space="preserve">current SSN LEO catalog contains objects about 10 cm or larger. It is generally accepted that </w:t>
      </w:r>
      <w:r w:rsidRPr="002A192D">
        <w:rPr>
          <w:rFonts w:asciiTheme="majorHAnsi" w:hAnsiTheme="majorHAnsi" w:cstheme="majorHAnsi"/>
          <w:highlight w:val="green"/>
          <w:u w:val="single"/>
        </w:rPr>
        <w:t>an impact</w:t>
      </w:r>
      <w:r w:rsidRPr="002A192D">
        <w:rPr>
          <w:rFonts w:asciiTheme="majorHAnsi" w:hAnsiTheme="majorHAnsi" w:cstheme="majorHAnsi"/>
          <w:u w:val="single"/>
        </w:rPr>
        <w:t xml:space="preserve"> in LEO </w:t>
      </w:r>
      <w:r w:rsidRPr="002A192D">
        <w:rPr>
          <w:rFonts w:asciiTheme="majorHAnsi" w:hAnsiTheme="majorHAnsi" w:cstheme="majorHAnsi"/>
          <w:highlight w:val="green"/>
          <w:u w:val="single"/>
        </w:rPr>
        <w:t>with an object 1 cm or larger</w:t>
      </w:r>
      <w:r w:rsidRPr="002A192D">
        <w:rPr>
          <w:rFonts w:asciiTheme="majorHAnsi" w:hAnsiTheme="majorHAnsi" w:cstheme="majorHAnsi"/>
          <w:u w:val="single"/>
        </w:rPr>
        <w:t xml:space="preserve"> will </w:t>
      </w:r>
      <w:r w:rsidRPr="002A192D">
        <w:rPr>
          <w:rFonts w:asciiTheme="majorHAnsi" w:hAnsiTheme="majorHAnsi" w:cstheme="majorHAnsi"/>
          <w:highlight w:val="green"/>
          <w:u w:val="single"/>
        </w:rPr>
        <w:t xml:space="preserve">cause </w:t>
      </w:r>
      <w:r w:rsidRPr="002A192D">
        <w:rPr>
          <w:rStyle w:val="Emphasis"/>
          <w:rFonts w:asciiTheme="majorHAnsi" w:hAnsiTheme="majorHAnsi" w:cstheme="majorHAnsi"/>
          <w:highlight w:val="green"/>
        </w:rPr>
        <w:t>damage</w:t>
      </w:r>
      <w:r w:rsidRPr="002A192D">
        <w:rPr>
          <w:rFonts w:asciiTheme="majorHAnsi" w:hAnsiTheme="majorHAnsi" w:cstheme="majorHAnsi"/>
          <w:u w:val="single"/>
        </w:rPr>
        <w:t xml:space="preserve"> likely </w:t>
      </w:r>
      <w:r w:rsidRPr="002A192D">
        <w:rPr>
          <w:rFonts w:asciiTheme="majorHAnsi" w:hAnsiTheme="majorHAnsi" w:cstheme="majorHAnsi"/>
          <w:highlight w:val="green"/>
          <w:u w:val="single"/>
        </w:rPr>
        <w:t xml:space="preserve">to be </w:t>
      </w:r>
      <w:r w:rsidRPr="002A192D">
        <w:rPr>
          <w:rStyle w:val="Emphasis"/>
          <w:rFonts w:asciiTheme="majorHAnsi" w:hAnsiTheme="majorHAnsi" w:cstheme="majorHAnsi"/>
          <w:highlight w:val="green"/>
        </w:rPr>
        <w:t>fatal</w:t>
      </w:r>
      <w:r w:rsidRPr="002A192D">
        <w:rPr>
          <w:rFonts w:asciiTheme="majorHAnsi" w:hAnsiTheme="majorHAnsi" w:cstheme="majorHAnsi"/>
          <w:u w:val="single"/>
        </w:rPr>
        <w:t xml:space="preserve"> to a satellite's mission</w:t>
      </w:r>
      <w:r w:rsidRPr="002A192D">
        <w:rPr>
          <w:rFonts w:asciiTheme="majorHAnsi" w:hAnsiTheme="majorHAnsi" w:cstheme="majorHAnsi"/>
          <w:sz w:val="16"/>
        </w:rPr>
        <w:t xml:space="preserve">. Therefore, </w:t>
      </w:r>
      <w:r w:rsidRPr="002A192D">
        <w:rPr>
          <w:rFonts w:asciiTheme="majorHAnsi" w:hAnsiTheme="majorHAnsi" w:cstheme="majorHAnsi"/>
          <w:highlight w:val="green"/>
          <w:u w:val="single"/>
        </w:rPr>
        <w:t>there is a</w:t>
      </w:r>
      <w:r w:rsidRPr="002A192D">
        <w:rPr>
          <w:rFonts w:asciiTheme="majorHAnsi" w:hAnsiTheme="majorHAnsi" w:cstheme="majorHAnsi"/>
          <w:u w:val="single"/>
        </w:rPr>
        <w:t xml:space="preserve"> </w:t>
      </w:r>
      <w:r w:rsidRPr="002A192D">
        <w:rPr>
          <w:rStyle w:val="Emphasis"/>
          <w:rFonts w:asciiTheme="majorHAnsi" w:hAnsiTheme="majorHAnsi" w:cstheme="majorHAnsi"/>
        </w:rPr>
        <w:t>large</w:t>
      </w:r>
      <w:r w:rsidRPr="002A192D">
        <w:rPr>
          <w:rFonts w:asciiTheme="majorHAnsi" w:hAnsiTheme="majorHAnsi" w:cstheme="majorHAnsi"/>
          <w:u w:val="single"/>
        </w:rPr>
        <w:t xml:space="preserve"> </w:t>
      </w:r>
      <w:r w:rsidRPr="002A192D">
        <w:rPr>
          <w:rStyle w:val="Emphasis"/>
          <w:rFonts w:asciiTheme="majorHAnsi" w:hAnsiTheme="majorHAnsi" w:cstheme="majorHAnsi"/>
        </w:rPr>
        <w:t>latent</w:t>
      </w:r>
      <w:r w:rsidRPr="002A192D">
        <w:rPr>
          <w:rFonts w:asciiTheme="majorHAnsi" w:hAnsiTheme="majorHAnsi" w:cstheme="majorHAnsi"/>
          <w:u w:val="single"/>
        </w:rPr>
        <w:t xml:space="preserve"> </w:t>
      </w:r>
      <w:r w:rsidRPr="002A192D">
        <w:rPr>
          <w:rStyle w:val="Emphasis"/>
          <w:rFonts w:asciiTheme="majorHAnsi" w:hAnsiTheme="majorHAnsi" w:cstheme="majorHAnsi"/>
          <w:highlight w:val="green"/>
        </w:rPr>
        <w:t>risk</w:t>
      </w:r>
      <w:r w:rsidRPr="002A192D">
        <w:rPr>
          <w:rFonts w:asciiTheme="majorHAnsi" w:hAnsiTheme="majorHAnsi" w:cstheme="majorHAnsi"/>
          <w:highlight w:val="green"/>
          <w:u w:val="single"/>
        </w:rPr>
        <w:t xml:space="preserve"> from </w:t>
      </w:r>
      <w:r w:rsidRPr="002A192D">
        <w:rPr>
          <w:rStyle w:val="Emphasis"/>
          <w:rFonts w:asciiTheme="majorHAnsi" w:hAnsiTheme="majorHAnsi" w:cstheme="majorHAnsi"/>
          <w:highlight w:val="green"/>
        </w:rPr>
        <w:t>unobserved debris</w:t>
      </w:r>
      <w:r w:rsidRPr="002A192D">
        <w:rPr>
          <w:rFonts w:asciiTheme="majorHAnsi" w:hAnsiTheme="majorHAnsi" w:cstheme="majorHAnsi"/>
          <w:sz w:val="16"/>
        </w:rPr>
        <w:t xml:space="preserve">. While we cannot currently track and catalog much smaller than 10 cm, </w:t>
      </w:r>
      <w:r w:rsidRPr="002A192D">
        <w:rPr>
          <w:rFonts w:asciiTheme="majorHAnsi" w:hAnsiTheme="majorHAnsi" w:cstheme="majorHAnsi"/>
          <w:u w:val="single"/>
        </w:rPr>
        <w:t xml:space="preserve">experiments have been performed to detect and sample </w:t>
      </w:r>
      <w:r w:rsidRPr="002A192D">
        <w:rPr>
          <w:rStyle w:val="Emphasis"/>
          <w:rFonts w:asciiTheme="majorHAnsi" w:hAnsiTheme="majorHAnsi" w:cstheme="majorHAnsi"/>
        </w:rPr>
        <w:t>much smaller objects and statistically model</w:t>
      </w:r>
      <w:r w:rsidRPr="002A192D">
        <w:rPr>
          <w:rFonts w:asciiTheme="majorHAnsi" w:hAnsiTheme="majorHAnsi" w:cstheme="majorHAnsi"/>
          <w:u w:val="single"/>
        </w:rPr>
        <w:t xml:space="preserve"> the population at this size</w:t>
      </w:r>
      <w:r w:rsidRPr="002A192D">
        <w:rPr>
          <w:rFonts w:asciiTheme="majorHAnsi" w:hAnsiTheme="majorHAnsi" w:cstheme="majorHAnsi"/>
          <w:sz w:val="16"/>
        </w:rPr>
        <w:t xml:space="preserve"> [3]. The (solid) </w:t>
      </w:r>
      <w:r w:rsidRPr="002A192D">
        <w:rPr>
          <w:rFonts w:asciiTheme="majorHAnsi" w:hAnsiTheme="majorHAnsi" w:cstheme="majorHAnsi"/>
          <w:u w:val="single"/>
        </w:rPr>
        <w:t xml:space="preserve">blue line represents the model of the 1 cm and larger debris that is likely </w:t>
      </w:r>
      <w:r w:rsidRPr="002A192D">
        <w:rPr>
          <w:rStyle w:val="Emphasis"/>
          <w:rFonts w:asciiTheme="majorHAnsi" w:hAnsiTheme="majorHAnsi" w:cstheme="majorHAnsi"/>
        </w:rPr>
        <w:t>mission-ending</w:t>
      </w:r>
      <w:r w:rsidRPr="002A192D">
        <w:rPr>
          <w:rFonts w:asciiTheme="majorHAnsi" w:hAnsiTheme="majorHAnsi" w:cstheme="majorHAnsi"/>
          <w:u w:val="single"/>
        </w:rPr>
        <w:t xml:space="preserve">, usually called </w:t>
      </w:r>
      <w:r w:rsidRPr="002A192D">
        <w:rPr>
          <w:rStyle w:val="Emphasis"/>
          <w:rFonts w:asciiTheme="majorHAnsi" w:hAnsiTheme="majorHAnsi" w:cstheme="majorHAnsi"/>
          <w:highlight w:val="green"/>
        </w:rPr>
        <w:t>lethal but not trackable</w:t>
      </w:r>
      <w:r w:rsidRPr="002A192D">
        <w:rPr>
          <w:rFonts w:asciiTheme="majorHAnsi" w:hAnsiTheme="majorHAnsi" w:cstheme="majorHAnsi"/>
          <w:sz w:val="16"/>
        </w:rPr>
        <w:t xml:space="preserve">. If LEO operators avoid collisions with all the objects in the red line, they are nonetheless inherently accepting the risk from the blue line. </w:t>
      </w:r>
      <w:r w:rsidRPr="002A192D">
        <w:rPr>
          <w:rFonts w:asciiTheme="majorHAnsi" w:hAnsiTheme="majorHAnsi" w:cstheme="majorHAnsi"/>
          <w:highlight w:val="green"/>
          <w:u w:val="single"/>
        </w:rPr>
        <w:t>This risk is</w:t>
      </w:r>
      <w:r w:rsidRPr="002A192D">
        <w:rPr>
          <w:rFonts w:asciiTheme="majorHAnsi" w:hAnsiTheme="majorHAnsi" w:cstheme="majorHAnsi"/>
          <w:u w:val="single"/>
        </w:rPr>
        <w:t xml:space="preserve"> already </w:t>
      </w:r>
      <w:r w:rsidRPr="002A192D">
        <w:rPr>
          <w:rFonts w:asciiTheme="majorHAnsi" w:hAnsiTheme="majorHAnsi" w:cstheme="majorHAnsi"/>
          <w:highlight w:val="green"/>
          <w:u w:val="single"/>
        </w:rPr>
        <w:t>present</w:t>
      </w:r>
      <w:r w:rsidRPr="002A192D">
        <w:rPr>
          <w:rFonts w:asciiTheme="majorHAnsi" w:hAnsiTheme="majorHAnsi" w:cstheme="majorHAnsi"/>
          <w:u w:val="single"/>
        </w:rPr>
        <w:t xml:space="preserve">. </w:t>
      </w:r>
      <w:r w:rsidRPr="002A192D">
        <w:rPr>
          <w:rFonts w:asciiTheme="majorHAnsi" w:hAnsiTheme="majorHAnsi" w:cstheme="majorHAnsi"/>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2A192D">
        <w:rPr>
          <w:rFonts w:asciiTheme="majorHAnsi" w:hAnsiTheme="majorHAnsi" w:cstheme="majorHAnsi"/>
          <w:sz w:val="16"/>
        </w:rPr>
        <w:t>on line</w:t>
      </w:r>
      <w:proofErr w:type="gramEnd"/>
      <w:r w:rsidRPr="002A192D">
        <w:rPr>
          <w:rFonts w:asciiTheme="majorHAnsi" w:hAnsiTheme="majorHAnsi" w:cstheme="majorHAnsi"/>
          <w:sz w:val="16"/>
        </w:rPr>
        <w:t xml:space="preserve"> (currently planned for 2019) [4]. </w:t>
      </w:r>
      <w:r w:rsidRPr="002A192D">
        <w:rPr>
          <w:rFonts w:asciiTheme="majorHAnsi" w:hAnsiTheme="majorHAnsi" w:cstheme="majorHAnsi"/>
          <w:u w:val="single"/>
        </w:rPr>
        <w:t xml:space="preserve">Commercial companies offering space surveillance services, such as </w:t>
      </w:r>
      <w:proofErr w:type="spellStart"/>
      <w:r w:rsidRPr="002A192D">
        <w:rPr>
          <w:rFonts w:asciiTheme="majorHAnsi" w:hAnsiTheme="majorHAnsi" w:cstheme="majorHAnsi"/>
          <w:u w:val="single"/>
        </w:rPr>
        <w:t>LeoLabs</w:t>
      </w:r>
      <w:proofErr w:type="spellEnd"/>
      <w:r w:rsidRPr="002A192D">
        <w:rPr>
          <w:rFonts w:asciiTheme="majorHAnsi" w:hAnsiTheme="majorHAnsi" w:cstheme="majorHAnsi"/>
          <w:u w:val="single"/>
        </w:rPr>
        <w:t xml:space="preserve">, </w:t>
      </w:r>
      <w:proofErr w:type="spellStart"/>
      <w:r w:rsidRPr="002A192D">
        <w:rPr>
          <w:rFonts w:asciiTheme="majorHAnsi" w:hAnsiTheme="majorHAnsi" w:cstheme="majorHAnsi"/>
          <w:u w:val="single"/>
        </w:rPr>
        <w:t>ExoAnalytics</w:t>
      </w:r>
      <w:proofErr w:type="spellEnd"/>
      <w:r w:rsidRPr="002A192D">
        <w:rPr>
          <w:rFonts w:asciiTheme="majorHAnsi" w:hAnsiTheme="majorHAnsi" w:cstheme="majorHAnsi"/>
          <w:u w:val="single"/>
        </w:rPr>
        <w:t xml:space="preserve">, Analytic Graphics Inc., Lockheed, and Boeing, might also add to the </w:t>
      </w:r>
      <w:r w:rsidRPr="002A192D">
        <w:rPr>
          <w:rStyle w:val="Emphasis"/>
          <w:rFonts w:asciiTheme="majorHAnsi" w:hAnsiTheme="majorHAnsi" w:cstheme="majorHAnsi"/>
        </w:rPr>
        <w:t>number of objects currently tracked</w:t>
      </w:r>
      <w:r w:rsidRPr="002A192D">
        <w:rPr>
          <w:rFonts w:asciiTheme="majorHAnsi" w:hAnsiTheme="majorHAnsi" w:cstheme="majorHAnsi"/>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w:t>
      </w:r>
      <w:r w:rsidRPr="002A192D">
        <w:rPr>
          <w:rFonts w:asciiTheme="majorHAnsi" w:hAnsiTheme="majorHAnsi" w:cstheme="majorHAnsi"/>
          <w:sz w:val="16"/>
        </w:rPr>
        <w:lastRenderedPageBreak/>
        <w:t xml:space="preserve">techniques would raise replacement satellites from lower launch injection orbits to higher operational orbits. These </w:t>
      </w:r>
      <w:r w:rsidRPr="002A192D">
        <w:rPr>
          <w:rStyle w:val="Emphasis"/>
          <w:rFonts w:asciiTheme="majorHAnsi" w:hAnsiTheme="majorHAnsi" w:cstheme="majorHAnsi"/>
          <w:highlight w:val="green"/>
        </w:rPr>
        <w:t>disposal</w:t>
      </w:r>
      <w:r w:rsidRPr="002A192D">
        <w:rPr>
          <w:rFonts w:asciiTheme="majorHAnsi" w:hAnsiTheme="majorHAnsi" w:cstheme="majorHAnsi"/>
          <w:highlight w:val="green"/>
          <w:u w:val="single"/>
        </w:rPr>
        <w:t xml:space="preserve"> and </w:t>
      </w:r>
      <w:r w:rsidRPr="002A192D">
        <w:rPr>
          <w:rStyle w:val="Emphasis"/>
          <w:rFonts w:asciiTheme="majorHAnsi" w:hAnsiTheme="majorHAnsi" w:cstheme="majorHAnsi"/>
          <w:highlight w:val="green"/>
        </w:rPr>
        <w:t xml:space="preserve">replenishment </w:t>
      </w:r>
      <w:r w:rsidRPr="002A192D">
        <w:rPr>
          <w:rStyle w:val="Emphasis"/>
          <w:rFonts w:asciiTheme="majorHAnsi" w:hAnsiTheme="majorHAnsi" w:cstheme="majorHAnsi"/>
        </w:rPr>
        <w:t>activities</w:t>
      </w:r>
      <w:r w:rsidRPr="002A192D">
        <w:rPr>
          <w:rFonts w:asciiTheme="majorHAnsi" w:hAnsiTheme="majorHAnsi" w:cstheme="majorHAnsi"/>
          <w:u w:val="single"/>
        </w:rPr>
        <w:t xml:space="preserve"> will </w:t>
      </w:r>
      <w:r w:rsidRPr="002A192D">
        <w:rPr>
          <w:rFonts w:asciiTheme="majorHAnsi" w:hAnsiTheme="majorHAnsi" w:cstheme="majorHAnsi"/>
          <w:highlight w:val="green"/>
          <w:u w:val="single"/>
        </w:rPr>
        <w:t xml:space="preserve">add </w:t>
      </w:r>
      <w:r w:rsidRPr="002A192D">
        <w:rPr>
          <w:rStyle w:val="Emphasis"/>
          <w:rFonts w:asciiTheme="majorHAnsi" w:hAnsiTheme="majorHAnsi" w:cstheme="majorHAnsi"/>
          <w:highlight w:val="green"/>
        </w:rPr>
        <w:t>thousands of satellites</w:t>
      </w:r>
      <w:r w:rsidRPr="002A192D">
        <w:rPr>
          <w:rStyle w:val="Emphasis"/>
          <w:rFonts w:asciiTheme="majorHAnsi" w:hAnsiTheme="majorHAnsi" w:cstheme="majorHAnsi"/>
        </w:rPr>
        <w:t xml:space="preserve"> each year transiting through lower altitudes</w:t>
      </w:r>
      <w:r w:rsidRPr="002A192D">
        <w:rPr>
          <w:rFonts w:asciiTheme="majorHAnsi" w:hAnsiTheme="majorHAnsi" w:cstheme="majorHAnsi"/>
          <w:u w:val="single"/>
        </w:rPr>
        <w:t xml:space="preserve"> and posing a risk to all resident satellites in those </w:t>
      </w:r>
      <w:r w:rsidRPr="002A192D">
        <w:rPr>
          <w:rStyle w:val="Emphasis"/>
          <w:rFonts w:asciiTheme="majorHAnsi" w:hAnsiTheme="majorHAnsi" w:cstheme="majorHAnsi"/>
        </w:rPr>
        <w:t>lower orbits</w:t>
      </w:r>
      <w:r w:rsidRPr="002A192D">
        <w:rPr>
          <w:rFonts w:asciiTheme="majorHAnsi" w:hAnsiTheme="majorHAnsi" w:cstheme="majorHAnsi"/>
          <w:sz w:val="16"/>
        </w:rPr>
        <w:t xml:space="preserve">. More importantly, </w:t>
      </w:r>
      <w:r w:rsidRPr="002A192D">
        <w:rPr>
          <w:rFonts w:asciiTheme="majorHAnsi" w:hAnsiTheme="majorHAnsi" w:cstheme="majorHAnsi"/>
          <w:highlight w:val="green"/>
          <w:u w:val="single"/>
        </w:rPr>
        <w:t xml:space="preserve">failures will </w:t>
      </w:r>
      <w:r w:rsidRPr="002A192D">
        <w:rPr>
          <w:rStyle w:val="Emphasis"/>
          <w:rFonts w:asciiTheme="majorHAnsi" w:hAnsiTheme="majorHAnsi" w:cstheme="majorHAnsi"/>
          <w:highlight w:val="green"/>
        </w:rPr>
        <w:t>occur</w:t>
      </w:r>
      <w:r w:rsidRPr="002A192D">
        <w:rPr>
          <w:rFonts w:asciiTheme="majorHAnsi" w:hAnsiTheme="majorHAnsi" w:cstheme="majorHAnsi"/>
          <w:u w:val="single"/>
        </w:rPr>
        <w:t xml:space="preserve"> both among </w:t>
      </w:r>
      <w:r w:rsidRPr="002A192D">
        <w:rPr>
          <w:rStyle w:val="Emphasis"/>
          <w:rFonts w:asciiTheme="majorHAnsi" w:hAnsiTheme="majorHAnsi" w:cstheme="majorHAnsi"/>
        </w:rPr>
        <w:t>transiting satellites and operational constellations</w:t>
      </w:r>
      <w:r w:rsidRPr="002A192D">
        <w:rPr>
          <w:rFonts w:asciiTheme="majorHAnsi" w:hAnsiTheme="majorHAnsi" w:cstheme="majorHAnsi"/>
          <w:u w:val="single"/>
        </w:rPr>
        <w:t xml:space="preserve">, potentially leaving </w:t>
      </w:r>
      <w:r w:rsidRPr="002A192D">
        <w:rPr>
          <w:rStyle w:val="Emphasis"/>
          <w:rFonts w:asciiTheme="majorHAnsi" w:hAnsiTheme="majorHAnsi" w:cstheme="majorHAnsi"/>
        </w:rPr>
        <w:t>hundreds more stranded along the transit path.</w:t>
      </w:r>
      <w:r w:rsidRPr="002A192D">
        <w:rPr>
          <w:rFonts w:asciiTheme="majorHAnsi" w:hAnsiTheme="majorHAnsi" w:cstheme="majorHAnsi"/>
          <w:u w:val="single"/>
        </w:rPr>
        <w:t xml:space="preserve"> Aerospace studies</w:t>
      </w:r>
      <w:r w:rsidRPr="002A192D">
        <w:rPr>
          <w:rFonts w:asciiTheme="majorHAnsi" w:hAnsiTheme="majorHAnsi" w:cstheme="majorHAnsi"/>
          <w:sz w:val="16"/>
        </w:rPr>
        <w:t xml:space="preserve"> [7–9] have </w:t>
      </w:r>
      <w:r w:rsidRPr="002A192D">
        <w:rPr>
          <w:rFonts w:asciiTheme="majorHAnsi" w:hAnsiTheme="majorHAnsi" w:cstheme="majorHAnsi"/>
          <w:u w:val="single"/>
        </w:rPr>
        <w:t xml:space="preserve">shown that </w:t>
      </w:r>
      <w:r w:rsidRPr="002A192D">
        <w:rPr>
          <w:rStyle w:val="Emphasis"/>
          <w:rFonts w:asciiTheme="majorHAnsi" w:hAnsiTheme="majorHAnsi" w:cstheme="majorHAnsi"/>
          <w:highlight w:val="green"/>
        </w:rPr>
        <w:t>failed satellites</w:t>
      </w:r>
      <w:r w:rsidRPr="002A192D">
        <w:rPr>
          <w:rFonts w:asciiTheme="majorHAnsi" w:hAnsiTheme="majorHAnsi" w:cstheme="majorHAnsi"/>
          <w:u w:val="single"/>
        </w:rPr>
        <w:t xml:space="preserve">, whether they fail during operations or fail during disposal, can </w:t>
      </w:r>
      <w:r w:rsidRPr="002A192D">
        <w:rPr>
          <w:rFonts w:asciiTheme="majorHAnsi" w:hAnsiTheme="majorHAnsi" w:cstheme="majorHAnsi"/>
          <w:highlight w:val="green"/>
          <w:u w:val="single"/>
        </w:rPr>
        <w:t>pose</w:t>
      </w:r>
      <w:r w:rsidRPr="002A192D">
        <w:rPr>
          <w:rFonts w:asciiTheme="majorHAnsi" w:hAnsiTheme="majorHAnsi" w:cstheme="majorHAnsi"/>
          <w:u w:val="single"/>
        </w:rPr>
        <w:t xml:space="preserve"> as great or even </w:t>
      </w:r>
      <w:r w:rsidRPr="002A192D">
        <w:rPr>
          <w:rFonts w:asciiTheme="majorHAnsi" w:hAnsiTheme="majorHAnsi" w:cstheme="majorHAnsi"/>
          <w:highlight w:val="green"/>
          <w:u w:val="single"/>
        </w:rPr>
        <w:t>greater risk than</w:t>
      </w:r>
      <w:r w:rsidRPr="002A192D">
        <w:rPr>
          <w:rFonts w:asciiTheme="majorHAnsi" w:hAnsiTheme="majorHAnsi" w:cstheme="majorHAnsi"/>
          <w:u w:val="single"/>
        </w:rPr>
        <w:t xml:space="preserve"> the many thousands of </w:t>
      </w:r>
      <w:r w:rsidRPr="002A192D">
        <w:rPr>
          <w:rStyle w:val="Emphasis"/>
          <w:rFonts w:asciiTheme="majorHAnsi" w:hAnsiTheme="majorHAnsi" w:cstheme="majorHAnsi"/>
          <w:highlight w:val="green"/>
        </w:rPr>
        <w:t>operational satellites</w:t>
      </w:r>
      <w:r w:rsidRPr="002A192D">
        <w:rPr>
          <w:rFonts w:asciiTheme="majorHAnsi" w:hAnsiTheme="majorHAnsi" w:cstheme="majorHAnsi"/>
          <w:sz w:val="16"/>
        </w:rPr>
        <w:t xml:space="preserve"> (Fig. 2). </w:t>
      </w:r>
      <w:r w:rsidRPr="002A192D">
        <w:rPr>
          <w:rFonts w:asciiTheme="majorHAnsi" w:hAnsiTheme="majorHAnsi" w:cstheme="majorHAnsi"/>
          <w:u w:val="single"/>
        </w:rPr>
        <w:t xml:space="preserve">Given the </w:t>
      </w:r>
      <w:r w:rsidRPr="002A192D">
        <w:rPr>
          <w:rStyle w:val="Emphasis"/>
          <w:rFonts w:asciiTheme="majorHAnsi" w:hAnsiTheme="majorHAnsi" w:cstheme="majorHAnsi"/>
        </w:rPr>
        <w:t>rapid flux in the proposed</w:t>
      </w:r>
      <w:r w:rsidRPr="002A192D">
        <w:rPr>
          <w:rFonts w:asciiTheme="majorHAnsi" w:hAnsiTheme="majorHAnsi" w:cstheme="majorHAnsi"/>
          <w:u w:val="single"/>
        </w:rPr>
        <w:t xml:space="preserve"> </w:t>
      </w:r>
      <w:r w:rsidRPr="002A192D">
        <w:rPr>
          <w:rStyle w:val="Emphasis"/>
          <w:rFonts w:asciiTheme="majorHAnsi" w:hAnsiTheme="majorHAnsi" w:cstheme="majorHAnsi"/>
        </w:rPr>
        <w:t>large LEO constellations</w:t>
      </w:r>
      <w:r w:rsidRPr="002A192D">
        <w:rPr>
          <w:rFonts w:asciiTheme="majorHAnsi" w:hAnsiTheme="majorHAnsi" w:cstheme="majorHAnsi"/>
          <w:u w:val="single"/>
        </w:rPr>
        <w:t xml:space="preserve"> (LLC), we created a Future Constellations Model (FCM) with elements that represented the </w:t>
      </w:r>
      <w:r w:rsidRPr="002A192D">
        <w:rPr>
          <w:rStyle w:val="Emphasis"/>
          <w:rFonts w:asciiTheme="majorHAnsi" w:hAnsiTheme="majorHAnsi" w:cstheme="majorHAnsi"/>
        </w:rPr>
        <w:t>characteristics</w:t>
      </w:r>
      <w:r w:rsidRPr="002A192D">
        <w:rPr>
          <w:rFonts w:asciiTheme="majorHAnsi" w:hAnsiTheme="majorHAnsi" w:cstheme="majorHAnsi"/>
          <w:u w:val="single"/>
        </w:rPr>
        <w:t xml:space="preserve"> of the different systems being proposed</w:t>
      </w:r>
      <w:r w:rsidRPr="002A192D">
        <w:rPr>
          <w:rFonts w:asciiTheme="majorHAnsi" w:hAnsiTheme="majorHAnsi" w:cstheme="majorHAnsi"/>
          <w:sz w:val="16"/>
        </w:rPr>
        <w:t xml:space="preserve">. In our models, </w:t>
      </w:r>
      <w:r w:rsidRPr="002A192D">
        <w:rPr>
          <w:rFonts w:asciiTheme="majorHAnsi" w:hAnsiTheme="majorHAnsi" w:cstheme="majorHAnsi"/>
          <w:u w:val="single"/>
        </w:rPr>
        <w:t xml:space="preserve">almost all the </w:t>
      </w:r>
      <w:r w:rsidRPr="002A192D">
        <w:rPr>
          <w:rStyle w:val="Emphasis"/>
          <w:rFonts w:asciiTheme="majorHAnsi" w:hAnsiTheme="majorHAnsi" w:cstheme="majorHAnsi"/>
          <w:highlight w:val="green"/>
        </w:rPr>
        <w:t>collisions</w:t>
      </w:r>
      <w:r w:rsidRPr="002A192D">
        <w:rPr>
          <w:rFonts w:asciiTheme="majorHAnsi" w:hAnsiTheme="majorHAnsi" w:cstheme="majorHAnsi"/>
          <w:highlight w:val="green"/>
          <w:u w:val="single"/>
        </w:rPr>
        <w:t xml:space="preserve"> and</w:t>
      </w:r>
      <w:r w:rsidRPr="002A192D">
        <w:rPr>
          <w:rFonts w:asciiTheme="majorHAnsi" w:hAnsiTheme="majorHAnsi" w:cstheme="majorHAnsi"/>
          <w:u w:val="single"/>
        </w:rPr>
        <w:t xml:space="preserve"> the </w:t>
      </w:r>
      <w:r w:rsidRPr="002A192D">
        <w:rPr>
          <w:rStyle w:val="Emphasis"/>
          <w:rFonts w:asciiTheme="majorHAnsi" w:hAnsiTheme="majorHAnsi" w:cstheme="majorHAnsi"/>
        </w:rPr>
        <w:t xml:space="preserve">resulting </w:t>
      </w:r>
      <w:r w:rsidRPr="002A192D">
        <w:rPr>
          <w:rStyle w:val="Emphasis"/>
          <w:rFonts w:asciiTheme="majorHAnsi" w:hAnsiTheme="majorHAnsi" w:cstheme="majorHAnsi"/>
          <w:highlight w:val="green"/>
        </w:rPr>
        <w:t>debris</w:t>
      </w:r>
      <w:r w:rsidRPr="002A192D">
        <w:rPr>
          <w:rFonts w:asciiTheme="majorHAnsi" w:hAnsiTheme="majorHAnsi" w:cstheme="majorHAnsi"/>
          <w:u w:val="single"/>
        </w:rPr>
        <w:t xml:space="preserve"> from those collisions </w:t>
      </w:r>
      <w:r w:rsidRPr="002A192D">
        <w:rPr>
          <w:rFonts w:asciiTheme="majorHAnsi" w:hAnsiTheme="majorHAnsi" w:cstheme="majorHAnsi"/>
          <w:highlight w:val="green"/>
          <w:u w:val="single"/>
        </w:rPr>
        <w:t xml:space="preserve">occur because of </w:t>
      </w:r>
      <w:r w:rsidRPr="002A192D">
        <w:rPr>
          <w:rStyle w:val="Emphasis"/>
          <w:rFonts w:asciiTheme="majorHAnsi" w:hAnsiTheme="majorHAnsi" w:cstheme="majorHAnsi"/>
          <w:highlight w:val="green"/>
        </w:rPr>
        <w:t>failed systems</w:t>
      </w:r>
      <w:r w:rsidRPr="002A192D">
        <w:rPr>
          <w:rFonts w:asciiTheme="majorHAnsi" w:hAnsiTheme="majorHAnsi" w:cstheme="majorHAnsi"/>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2A192D">
        <w:rPr>
          <w:rFonts w:asciiTheme="majorHAnsi" w:hAnsiTheme="majorHAnsi" w:cstheme="majorHAnsi"/>
          <w:u w:val="single"/>
        </w:rPr>
        <w:t xml:space="preserve">satellites in the disposal phase can </w:t>
      </w:r>
      <w:r w:rsidRPr="002A192D">
        <w:rPr>
          <w:rStyle w:val="Emphasis"/>
          <w:rFonts w:asciiTheme="majorHAnsi" w:hAnsiTheme="majorHAnsi" w:cstheme="majorHAnsi"/>
        </w:rPr>
        <w:t>contribute to collisions similarly to satellites</w:t>
      </w:r>
      <w:r w:rsidRPr="002A192D">
        <w:rPr>
          <w:rFonts w:asciiTheme="majorHAnsi" w:hAnsiTheme="majorHAnsi" w:cstheme="majorHAnsi"/>
          <w:u w:val="single"/>
        </w:rPr>
        <w:t xml:space="preserve"> in the operational phase. </w:t>
      </w:r>
      <w:r w:rsidRPr="002A192D">
        <w:rPr>
          <w:rFonts w:asciiTheme="majorHAnsi" w:hAnsiTheme="majorHAnsi" w:cstheme="majorHAnsi"/>
          <w:sz w:val="16"/>
        </w:rPr>
        <w:t xml:space="preserve">Fig 2 </w:t>
      </w:r>
      <w:proofErr w:type="gramStart"/>
      <w:r w:rsidRPr="002A192D">
        <w:rPr>
          <w:rFonts w:asciiTheme="majorHAnsi" w:hAnsiTheme="majorHAnsi" w:cstheme="majorHAnsi"/>
          <w:sz w:val="16"/>
        </w:rPr>
        <w:t>Download :</w:t>
      </w:r>
      <w:proofErr w:type="gramEnd"/>
      <w:r w:rsidRPr="002A192D">
        <w:rPr>
          <w:rFonts w:asciiTheme="majorHAnsi" w:hAnsiTheme="majorHAnsi" w:cstheme="majorHAnsi"/>
          <w:sz w:val="16"/>
        </w:rPr>
        <w:t xml:space="preserve"> Download full-size image Fig. 2. Collisions during operations and disposal over 10 years for various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Future Constellation Models (FCMs). 4. A notional illustration of workload </w:t>
      </w:r>
      <w:proofErr w:type="gramStart"/>
      <w:r w:rsidRPr="002A192D">
        <w:rPr>
          <w:rFonts w:asciiTheme="majorHAnsi" w:hAnsiTheme="majorHAnsi" w:cstheme="majorHAnsi"/>
          <w:u w:val="single"/>
        </w:rPr>
        <w:t>The</w:t>
      </w:r>
      <w:proofErr w:type="gramEnd"/>
      <w:r w:rsidRPr="002A192D">
        <w:rPr>
          <w:rFonts w:asciiTheme="majorHAnsi" w:hAnsiTheme="majorHAnsi" w:cstheme="majorHAnsi"/>
          <w:u w:val="single"/>
        </w:rPr>
        <w:t xml:space="preserve"> highest risk to operational satellites comes from the </w:t>
      </w:r>
      <w:r w:rsidRPr="002A192D">
        <w:rPr>
          <w:rStyle w:val="Emphasis"/>
          <w:rFonts w:asciiTheme="majorHAnsi" w:hAnsiTheme="majorHAnsi" w:cstheme="majorHAnsi"/>
        </w:rPr>
        <w:t>lethal but non-trackable debris that is depicted</w:t>
      </w:r>
      <w:r w:rsidRPr="002A192D">
        <w:rPr>
          <w:rFonts w:asciiTheme="majorHAnsi" w:hAnsiTheme="majorHAnsi" w:cstheme="majorHAnsi"/>
          <w:sz w:val="16"/>
        </w:rPr>
        <w:t xml:space="preserve"> in the blue line in Fig. 2. However, operators perform collision avoidance only on the objects that can be tracked and cataloged. Advances in tracking and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launches will both act to increase this workload. A key element of the problem is that </w:t>
      </w:r>
      <w:r w:rsidRPr="002A192D">
        <w:rPr>
          <w:rFonts w:asciiTheme="majorHAnsi" w:hAnsiTheme="majorHAnsi" w:cstheme="majorHAnsi"/>
          <w:u w:val="single"/>
        </w:rPr>
        <w:t xml:space="preserve">an </w:t>
      </w:r>
      <w:r w:rsidRPr="002A192D">
        <w:rPr>
          <w:rFonts w:asciiTheme="majorHAnsi" w:hAnsiTheme="majorHAnsi" w:cstheme="majorHAnsi"/>
          <w:highlight w:val="green"/>
          <w:u w:val="single"/>
        </w:rPr>
        <w:t xml:space="preserve">increase in </w:t>
      </w:r>
      <w:r w:rsidRPr="002A192D">
        <w:rPr>
          <w:rFonts w:asciiTheme="majorHAnsi" w:hAnsiTheme="majorHAnsi" w:cstheme="majorHAnsi"/>
          <w:u w:val="single"/>
        </w:rPr>
        <w:t xml:space="preserve">the LEO population will lead to an increase in close approaches to existing satellites [5], and the </w:t>
      </w:r>
      <w:r w:rsidRPr="002A192D">
        <w:rPr>
          <w:rStyle w:val="Emphasis"/>
          <w:rFonts w:asciiTheme="majorHAnsi" w:hAnsiTheme="majorHAnsi" w:cstheme="majorHAnsi"/>
          <w:highlight w:val="green"/>
        </w:rPr>
        <w:t xml:space="preserve">potential for </w:t>
      </w:r>
      <w:r w:rsidRPr="002A192D">
        <w:rPr>
          <w:rStyle w:val="Emphasis"/>
          <w:rFonts w:asciiTheme="majorHAnsi" w:hAnsiTheme="majorHAnsi" w:cstheme="majorHAnsi"/>
        </w:rPr>
        <w:t xml:space="preserve">accidental </w:t>
      </w:r>
      <w:r w:rsidRPr="002A192D">
        <w:rPr>
          <w:rStyle w:val="Emphasis"/>
          <w:rFonts w:asciiTheme="majorHAnsi" w:hAnsiTheme="majorHAnsi" w:cstheme="majorHAnsi"/>
          <w:highlight w:val="green"/>
        </w:rPr>
        <w:t>collisions</w:t>
      </w:r>
      <w:r w:rsidRPr="002A192D">
        <w:rPr>
          <w:rFonts w:asciiTheme="majorHAnsi" w:hAnsiTheme="majorHAnsi" w:cstheme="majorHAnsi"/>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2A192D">
        <w:rPr>
          <w:rFonts w:asciiTheme="majorHAnsi" w:hAnsiTheme="majorHAnsi" w:cstheme="majorHAnsi"/>
          <w:sz w:val="16"/>
        </w:rPr>
        <w:t>whether or not</w:t>
      </w:r>
      <w:proofErr w:type="gramEnd"/>
      <w:r w:rsidRPr="002A192D">
        <w:rPr>
          <w:rFonts w:asciiTheme="majorHAnsi" w:hAnsiTheme="majorHAnsi" w:cstheme="majorHAnsi"/>
          <w:sz w:val="16"/>
        </w:rPr>
        <w:t xml:space="preserve"> the maneuver is executed. If a large constellation is deployed next to an existing resident system, the existing system may experience many conjunctions and alerts due to its </w:t>
      </w:r>
      <w:proofErr w:type="gramStart"/>
      <w:r w:rsidRPr="002A192D">
        <w:rPr>
          <w:rFonts w:asciiTheme="majorHAnsi" w:hAnsiTheme="majorHAnsi" w:cstheme="majorHAnsi"/>
          <w:sz w:val="16"/>
        </w:rPr>
        <w:t>close proximity</w:t>
      </w:r>
      <w:proofErr w:type="gramEnd"/>
      <w:r w:rsidRPr="002A192D">
        <w:rPr>
          <w:rFonts w:asciiTheme="majorHAnsi" w:hAnsiTheme="majorHAnsi" w:cstheme="majorHAnsi"/>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2A192D">
        <w:rPr>
          <w:rFonts w:asciiTheme="majorHAnsi" w:hAnsiTheme="majorHAnsi" w:cstheme="majorHAnsi"/>
          <w:sz w:val="16"/>
        </w:rPr>
        <w:t>Old</w:t>
      </w:r>
      <w:proofErr w:type="gramEnd"/>
      <w:r w:rsidRPr="002A192D">
        <w:rPr>
          <w:rFonts w:asciiTheme="majorHAnsi" w:hAnsiTheme="majorHAnsi" w:cstheme="majorHAnsi"/>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2A192D">
        <w:rPr>
          <w:rFonts w:asciiTheme="majorHAnsi" w:hAnsiTheme="majorHAnsi" w:cstheme="majorHAnsi"/>
          <w:sz w:val="16"/>
        </w:rPr>
        <w:t>Download :</w:t>
      </w:r>
      <w:proofErr w:type="gramEnd"/>
      <w:r w:rsidRPr="002A192D">
        <w:rPr>
          <w:rFonts w:asciiTheme="majorHAnsi" w:hAnsiTheme="majorHAnsi" w:cstheme="majorHAnsi"/>
          <w:sz w:val="16"/>
        </w:rPr>
        <w:t xml:space="preserve"> Download full-size image Fig. 3. “New” large LEO constellation at same average altitude as “Old” existing constellation. Currently, the </w:t>
      </w:r>
      <w:proofErr w:type="gramStart"/>
      <w:r w:rsidRPr="002A192D">
        <w:rPr>
          <w:rFonts w:asciiTheme="majorHAnsi" w:hAnsiTheme="majorHAnsi" w:cstheme="majorHAnsi"/>
          <w:sz w:val="16"/>
        </w:rPr>
        <w:t>Old</w:t>
      </w:r>
      <w:proofErr w:type="gramEnd"/>
      <w:r w:rsidRPr="002A192D">
        <w:rPr>
          <w:rFonts w:asciiTheme="majorHAnsi" w:hAnsiTheme="majorHAnsi" w:cstheme="majorHAnsi"/>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w:t>
      </w:r>
      <w:r w:rsidRPr="002A192D">
        <w:rPr>
          <w:rFonts w:asciiTheme="majorHAnsi" w:hAnsiTheme="majorHAnsi" w:cstheme="majorHAnsi"/>
          <w:sz w:val="16"/>
        </w:rPr>
        <w:lastRenderedPageBreak/>
        <w:t xml:space="preserve">quality of the GPS-based position data, this conjunction did not raise an alert because the </w:t>
      </w:r>
      <w:proofErr w:type="gramStart"/>
      <w:r w:rsidRPr="002A192D">
        <w:rPr>
          <w:rFonts w:asciiTheme="majorHAnsi" w:hAnsiTheme="majorHAnsi" w:cstheme="majorHAnsi"/>
          <w:sz w:val="16"/>
        </w:rPr>
        <w:t>fully-informed</w:t>
      </w:r>
      <w:proofErr w:type="gramEnd"/>
      <w:r w:rsidRPr="002A192D">
        <w:rPr>
          <w:rFonts w:asciiTheme="majorHAnsi" w:hAnsiTheme="majorHAnsi" w:cstheme="majorHAnsi"/>
          <w:sz w:val="16"/>
        </w:rPr>
        <w:t xml:space="preserve"> operators could be confident that a collision would not occur. Fig 4 </w:t>
      </w:r>
      <w:proofErr w:type="gramStart"/>
      <w:r w:rsidRPr="002A192D">
        <w:rPr>
          <w:rFonts w:asciiTheme="majorHAnsi" w:hAnsiTheme="majorHAnsi" w:cstheme="majorHAnsi"/>
          <w:sz w:val="16"/>
        </w:rPr>
        <w:t>Download :</w:t>
      </w:r>
      <w:proofErr w:type="gramEnd"/>
      <w:r w:rsidRPr="002A192D">
        <w:rPr>
          <w:rFonts w:asciiTheme="majorHAnsi" w:hAnsiTheme="majorHAnsi" w:cstheme="majorHAnsi"/>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2A192D">
        <w:rPr>
          <w:rFonts w:asciiTheme="majorHAnsi" w:hAnsiTheme="majorHAnsi" w:cstheme="majorHAnsi"/>
          <w:sz w:val="16"/>
        </w:rPr>
        <w:t>Old</w:t>
      </w:r>
      <w:proofErr w:type="gramEnd"/>
      <w:r w:rsidRPr="002A192D">
        <w:rPr>
          <w:rFonts w:asciiTheme="majorHAnsi" w:hAnsiTheme="majorHAnsi" w:cstheme="majorHAnsi"/>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2A192D">
        <w:rPr>
          <w:rFonts w:asciiTheme="majorHAnsi" w:hAnsiTheme="majorHAnsi" w:cstheme="majorHAnsi"/>
          <w:sz w:val="16"/>
        </w:rPr>
        <w:t>makes</w:t>
      </w:r>
      <w:proofErr w:type="gramEnd"/>
      <w:r w:rsidRPr="002A192D">
        <w:rPr>
          <w:rFonts w:asciiTheme="majorHAnsi" w:hAnsiTheme="majorHAnsi" w:cstheme="majorHAnsi"/>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2A192D">
        <w:rPr>
          <w:rFonts w:asciiTheme="majorHAnsi" w:hAnsiTheme="majorHAnsi" w:cstheme="majorHAnsi"/>
          <w:sz w:val="16"/>
        </w:rPr>
        <w:t>new large</w:t>
      </w:r>
      <w:proofErr w:type="gramEnd"/>
      <w:r w:rsidRPr="002A192D">
        <w:rPr>
          <w:rFonts w:asciiTheme="majorHAnsi" w:hAnsiTheme="majorHAnsi" w:cstheme="majorHAnsi"/>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2A192D">
        <w:rPr>
          <w:rFonts w:asciiTheme="majorHAnsi" w:hAnsiTheme="majorHAnsi" w:cstheme="majorHAnsi"/>
          <w:sz w:val="16"/>
        </w:rPr>
        <w:t>NewSpace</w:t>
      </w:r>
      <w:proofErr w:type="spellEnd"/>
      <w:r w:rsidRPr="002A192D">
        <w:rPr>
          <w:rFonts w:asciiTheme="majorHAnsi" w:hAnsiTheme="majorHAnsi" w:cstheme="majorHAnsi"/>
          <w:sz w:val="16"/>
        </w:rPr>
        <w:t xml:space="preserve"> constellation, </w:t>
      </w:r>
      <w:r w:rsidRPr="002A192D">
        <w:rPr>
          <w:rFonts w:asciiTheme="majorHAnsi" w:hAnsiTheme="majorHAnsi" w:cstheme="majorHAnsi"/>
          <w:u w:val="single"/>
        </w:rPr>
        <w:t xml:space="preserve">more than </w:t>
      </w:r>
      <w:r w:rsidRPr="002A192D">
        <w:rPr>
          <w:rStyle w:val="Emphasis"/>
          <w:rFonts w:asciiTheme="majorHAnsi" w:hAnsiTheme="majorHAnsi" w:cstheme="majorHAnsi"/>
          <w:highlight w:val="green"/>
        </w:rPr>
        <w:t>500,000 self-conjunctions each year</w:t>
      </w:r>
      <w:r w:rsidRPr="002A192D">
        <w:rPr>
          <w:rFonts w:asciiTheme="majorHAnsi" w:hAnsiTheme="majorHAnsi" w:cstheme="majorHAnsi"/>
          <w:u w:val="single"/>
        </w:rPr>
        <w:t xml:space="preserve"> could result that </w:t>
      </w:r>
      <w:r w:rsidRPr="002A192D">
        <w:rPr>
          <w:rFonts w:asciiTheme="majorHAnsi" w:hAnsiTheme="majorHAnsi" w:cstheme="majorHAnsi"/>
          <w:highlight w:val="green"/>
          <w:u w:val="single"/>
        </w:rPr>
        <w:t>cross</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typical</w:t>
      </w:r>
      <w:r w:rsidRPr="002A192D">
        <w:rPr>
          <w:rStyle w:val="Emphasis"/>
          <w:rFonts w:asciiTheme="majorHAnsi" w:hAnsiTheme="majorHAnsi" w:cstheme="majorHAnsi"/>
        </w:rPr>
        <w:t xml:space="preserve"> Pc &gt; 10−6 warning </w:t>
      </w:r>
      <w:r w:rsidRPr="002A192D">
        <w:rPr>
          <w:rStyle w:val="Emphasis"/>
          <w:rFonts w:asciiTheme="majorHAnsi" w:hAnsiTheme="majorHAnsi" w:cstheme="majorHAnsi"/>
          <w:highlight w:val="green"/>
        </w:rPr>
        <w:t>threshold</w:t>
      </w:r>
      <w:r w:rsidRPr="002A192D">
        <w:rPr>
          <w:rFonts w:asciiTheme="majorHAnsi" w:hAnsiTheme="majorHAnsi" w:cstheme="majorHAnsi"/>
          <w:sz w:val="16"/>
        </w:rPr>
        <w:t xml:space="preserve">. If no action were taken, we would expect 2–3 collisions per year. This is clearly unacceptable. Thus, current </w:t>
      </w:r>
      <w:r w:rsidRPr="002A192D">
        <w:rPr>
          <w:rFonts w:asciiTheme="majorHAnsi" w:hAnsiTheme="majorHAnsi" w:cstheme="majorHAnsi"/>
          <w:u w:val="single"/>
        </w:rPr>
        <w:t xml:space="preserve">tracking accuracy and processes might produce </w:t>
      </w:r>
      <w:r w:rsidRPr="002A192D">
        <w:rPr>
          <w:rStyle w:val="Emphasis"/>
          <w:rFonts w:asciiTheme="majorHAnsi" w:hAnsiTheme="majorHAnsi" w:cstheme="majorHAnsi"/>
          <w:highlight w:val="green"/>
        </w:rPr>
        <w:t>millions of warnings per year</w:t>
      </w:r>
      <w:r w:rsidRPr="002A192D">
        <w:rPr>
          <w:rFonts w:asciiTheme="majorHAnsi" w:hAnsiTheme="majorHAnsi" w:cstheme="majorHAnsi"/>
          <w:u w:val="single"/>
        </w:rPr>
        <w:t xml:space="preserve"> for </w:t>
      </w:r>
      <w:proofErr w:type="spellStart"/>
      <w:r w:rsidRPr="002A192D">
        <w:rPr>
          <w:rFonts w:asciiTheme="majorHAnsi" w:hAnsiTheme="majorHAnsi" w:cstheme="majorHAnsi"/>
          <w:u w:val="single"/>
        </w:rPr>
        <w:t>NewSpace</w:t>
      </w:r>
      <w:proofErr w:type="spellEnd"/>
      <w:r w:rsidRPr="002A192D">
        <w:rPr>
          <w:rFonts w:asciiTheme="majorHAnsi" w:hAnsiTheme="majorHAnsi" w:cstheme="majorHAnsi"/>
          <w:u w:val="single"/>
        </w:rPr>
        <w:t xml:space="preserve"> operators to prevent </w:t>
      </w:r>
      <w:r w:rsidRPr="002A192D">
        <w:rPr>
          <w:rStyle w:val="Emphasis"/>
          <w:rFonts w:asciiTheme="majorHAnsi" w:hAnsiTheme="majorHAnsi" w:cstheme="majorHAnsi"/>
        </w:rPr>
        <w:t>half a dozen actual collisions</w:t>
      </w:r>
      <w:r w:rsidRPr="002A192D">
        <w:rPr>
          <w:rFonts w:asciiTheme="majorHAnsi" w:hAnsiTheme="majorHAnsi" w:cstheme="majorHAnsi"/>
          <w:sz w:val="16"/>
        </w:rPr>
        <w:t xml:space="preserve">. Under current practices </w:t>
      </w:r>
      <w:r w:rsidRPr="002A192D">
        <w:rPr>
          <w:rFonts w:asciiTheme="majorHAnsi" w:hAnsiTheme="majorHAnsi" w:cstheme="majorHAnsi"/>
          <w:highlight w:val="green"/>
          <w:u w:val="single"/>
        </w:rPr>
        <w:t>operators</w:t>
      </w:r>
      <w:r w:rsidRPr="002A192D">
        <w:rPr>
          <w:rFonts w:asciiTheme="majorHAnsi" w:hAnsiTheme="majorHAnsi" w:cstheme="majorHAnsi"/>
          <w:u w:val="single"/>
        </w:rPr>
        <w:t xml:space="preserve"> would need to </w:t>
      </w:r>
      <w:r w:rsidRPr="002A192D">
        <w:rPr>
          <w:rFonts w:asciiTheme="majorHAnsi" w:hAnsiTheme="majorHAnsi" w:cstheme="majorHAnsi"/>
          <w:highlight w:val="green"/>
          <w:u w:val="single"/>
        </w:rPr>
        <w:t xml:space="preserve">sort through an </w:t>
      </w:r>
      <w:r w:rsidRPr="002A192D">
        <w:rPr>
          <w:rStyle w:val="Emphasis"/>
          <w:rFonts w:asciiTheme="majorHAnsi" w:hAnsiTheme="majorHAnsi" w:cstheme="majorHAnsi"/>
          <w:highlight w:val="green"/>
        </w:rPr>
        <w:t>enormous haystack to find the needles</w:t>
      </w:r>
      <w:r w:rsidRPr="002A192D">
        <w:rPr>
          <w:rFonts w:asciiTheme="majorHAnsi" w:hAnsiTheme="majorHAnsi" w:cstheme="majorHAnsi"/>
          <w:u w:val="single"/>
        </w:rPr>
        <w:t xml:space="preserve">, and because a </w:t>
      </w:r>
      <w:r w:rsidRPr="002A192D">
        <w:rPr>
          <w:rStyle w:val="Emphasis"/>
          <w:rFonts w:asciiTheme="majorHAnsi" w:hAnsiTheme="majorHAnsi" w:cstheme="majorHAnsi"/>
        </w:rPr>
        <w:t>handful of actual collisions will occur</w:t>
      </w:r>
      <w:r w:rsidRPr="002A192D">
        <w:rPr>
          <w:rFonts w:asciiTheme="majorHAnsi" w:hAnsiTheme="majorHAnsi" w:cstheme="majorHAnsi"/>
          <w:u w:val="single"/>
        </w:rPr>
        <w:t xml:space="preserve">, the </w:t>
      </w:r>
      <w:r w:rsidRPr="002A192D">
        <w:rPr>
          <w:rFonts w:asciiTheme="majorHAnsi" w:hAnsiTheme="majorHAnsi" w:cstheme="majorHAnsi"/>
          <w:highlight w:val="green"/>
          <w:u w:val="single"/>
        </w:rPr>
        <w:t xml:space="preserve">warnings cannot be </w:t>
      </w:r>
      <w:r w:rsidRPr="002A192D">
        <w:rPr>
          <w:rStyle w:val="Emphasis"/>
          <w:rFonts w:asciiTheme="majorHAnsi" w:hAnsiTheme="majorHAnsi" w:cstheme="majorHAnsi"/>
          <w:highlight w:val="green"/>
        </w:rPr>
        <w:t>ignored</w:t>
      </w:r>
      <w:r w:rsidRPr="002A192D">
        <w:rPr>
          <w:rFonts w:asciiTheme="majorHAnsi" w:hAnsiTheme="majorHAnsi" w:cstheme="majorHAnsi"/>
          <w:u w:val="single"/>
        </w:rPr>
        <w:t xml:space="preserve">. </w:t>
      </w:r>
    </w:p>
    <w:p w14:paraId="3619376D" w14:textId="77777777" w:rsidR="00ED78B5" w:rsidRPr="002A192D" w:rsidRDefault="00ED78B5" w:rsidP="00ED78B5">
      <w:pPr>
        <w:rPr>
          <w:rFonts w:asciiTheme="majorHAnsi" w:hAnsiTheme="majorHAnsi" w:cstheme="majorHAnsi"/>
          <w:u w:val="single"/>
        </w:rPr>
      </w:pPr>
    </w:p>
    <w:p w14:paraId="007017DC"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u w:val="single"/>
        </w:rPr>
        <w:t>Feedback loops</w:t>
      </w:r>
      <w:r w:rsidRPr="002A192D">
        <w:rPr>
          <w:rFonts w:asciiTheme="majorHAnsi" w:hAnsiTheme="majorHAnsi" w:cstheme="majorHAnsi"/>
        </w:rPr>
        <w:t xml:space="preserve"> of technology cause </w:t>
      </w:r>
      <w:r w:rsidRPr="002A192D">
        <w:rPr>
          <w:rFonts w:asciiTheme="majorHAnsi" w:hAnsiTheme="majorHAnsi" w:cstheme="majorHAnsi"/>
          <w:u w:val="single"/>
        </w:rPr>
        <w:t>increasing development</w:t>
      </w:r>
      <w:r w:rsidRPr="002A192D">
        <w:rPr>
          <w:rFonts w:asciiTheme="majorHAnsi" w:hAnsiTheme="majorHAnsi" w:cstheme="majorHAnsi"/>
        </w:rPr>
        <w:t xml:space="preserve"> and </w:t>
      </w:r>
      <w:r w:rsidRPr="002A192D">
        <w:rPr>
          <w:rFonts w:asciiTheme="majorHAnsi" w:hAnsiTheme="majorHAnsi" w:cstheme="majorHAnsi"/>
          <w:u w:val="single"/>
        </w:rPr>
        <w:t>debris</w:t>
      </w:r>
      <w:r w:rsidRPr="002A192D">
        <w:rPr>
          <w:rFonts w:asciiTheme="majorHAnsi" w:hAnsiTheme="majorHAnsi" w:cstheme="majorHAnsi"/>
        </w:rPr>
        <w:t xml:space="preserve">. </w:t>
      </w:r>
    </w:p>
    <w:p w14:paraId="674FFC6E" w14:textId="77777777" w:rsidR="00ED78B5" w:rsidRPr="002A192D" w:rsidRDefault="00ED78B5" w:rsidP="00ED78B5">
      <w:pPr>
        <w:rPr>
          <w:rFonts w:asciiTheme="majorHAnsi" w:hAnsiTheme="majorHAnsi" w:cstheme="majorHAnsi"/>
        </w:rPr>
      </w:pPr>
      <w:proofErr w:type="spellStart"/>
      <w:r w:rsidRPr="002A192D">
        <w:rPr>
          <w:rStyle w:val="Style13ptBold"/>
          <w:rFonts w:asciiTheme="majorHAnsi" w:hAnsiTheme="majorHAnsi" w:cstheme="majorHAnsi"/>
        </w:rPr>
        <w:t>Bernat</w:t>
      </w:r>
      <w:proofErr w:type="spellEnd"/>
      <w:r w:rsidRPr="002A192D">
        <w:rPr>
          <w:rStyle w:val="Style13ptBold"/>
          <w:rFonts w:asciiTheme="majorHAnsi" w:hAnsiTheme="majorHAnsi" w:cstheme="majorHAnsi"/>
        </w:rPr>
        <w:t xml:space="preserve"> 20</w:t>
      </w:r>
      <w:r w:rsidRPr="002A192D">
        <w:rPr>
          <w:rFonts w:asciiTheme="majorHAnsi" w:hAnsiTheme="majorHAnsi" w:cstheme="majorHAnsi"/>
        </w:rPr>
        <w:t xml:space="preserve"> – Pawel, 2020, Military University of Aviation, [“ORBITAL SATELLITE CONSTELLATIONS AND THE GROWING THREAT OF KESSLER SYNDROME IN THE LOWER EARTH ORBIT,” SAFETY ENGINEERING OF ANTHROPOGENIC OBJECTS, Volume 4, PDF] Justin</w:t>
      </w:r>
    </w:p>
    <w:p w14:paraId="0293F9EF" w14:textId="77777777" w:rsidR="00ED78B5" w:rsidRPr="002A192D" w:rsidRDefault="00ED78B5" w:rsidP="00ED78B5">
      <w:pPr>
        <w:rPr>
          <w:rFonts w:asciiTheme="majorHAnsi" w:hAnsiTheme="majorHAnsi" w:cstheme="majorHAnsi"/>
          <w:u w:val="single"/>
        </w:rPr>
      </w:pPr>
      <w:r w:rsidRPr="002A192D">
        <w:rPr>
          <w:rFonts w:asciiTheme="majorHAnsi" w:hAnsiTheme="majorHAnsi" w:cstheme="majorHAnsi"/>
          <w:highlight w:val="green"/>
          <w:u w:val="single"/>
        </w:rPr>
        <w:t>The</w:t>
      </w:r>
      <w:r w:rsidRPr="002A192D">
        <w:rPr>
          <w:rFonts w:asciiTheme="majorHAnsi" w:hAnsiTheme="majorHAnsi" w:cstheme="majorHAnsi"/>
          <w:u w:val="single"/>
        </w:rPr>
        <w:t xml:space="preserve"> second decade of the </w:t>
      </w:r>
      <w:r w:rsidRPr="002A192D">
        <w:rPr>
          <w:rFonts w:asciiTheme="majorHAnsi" w:hAnsiTheme="majorHAnsi" w:cstheme="majorHAnsi"/>
          <w:highlight w:val="green"/>
          <w:u w:val="single"/>
        </w:rPr>
        <w:t>21st century has brought</w:t>
      </w:r>
      <w:r w:rsidRPr="002A192D">
        <w:rPr>
          <w:rFonts w:asciiTheme="majorHAnsi" w:hAnsiTheme="majorHAnsi" w:cstheme="majorHAnsi"/>
          <w:u w:val="single"/>
        </w:rPr>
        <w:t xml:space="preserve"> a </w:t>
      </w:r>
      <w:r w:rsidRPr="002A192D">
        <w:rPr>
          <w:rStyle w:val="Emphasis"/>
          <w:rFonts w:asciiTheme="majorHAnsi" w:hAnsiTheme="majorHAnsi" w:cstheme="majorHAnsi"/>
          <w:highlight w:val="green"/>
        </w:rPr>
        <w:t>dynamic</w:t>
      </w:r>
      <w:r w:rsidRPr="002A192D">
        <w:rPr>
          <w:rStyle w:val="Emphasis"/>
          <w:rFonts w:asciiTheme="majorHAnsi" w:hAnsiTheme="majorHAnsi" w:cstheme="majorHAnsi"/>
        </w:rPr>
        <w:t xml:space="preserve"> and somewhat surprising </w:t>
      </w:r>
      <w:r w:rsidRPr="002A192D">
        <w:rPr>
          <w:rStyle w:val="Emphasis"/>
          <w:rFonts w:asciiTheme="majorHAnsi" w:hAnsiTheme="majorHAnsi" w:cstheme="majorHAnsi"/>
          <w:highlight w:val="green"/>
        </w:rPr>
        <w:t>development of the space industry</w:t>
      </w:r>
      <w:r w:rsidRPr="002A192D">
        <w:rPr>
          <w:rFonts w:asciiTheme="majorHAnsi" w:hAnsiTheme="majorHAnsi" w:cstheme="majorHAnsi"/>
          <w:sz w:val="16"/>
        </w:rPr>
        <w:t xml:space="preserve">. Since 1972 – the Apollo 17 crew mission to the Moon, the humankind has not left the safe environment of Earth’s orbit, and for years </w:t>
      </w:r>
      <w:r w:rsidRPr="002A192D">
        <w:rPr>
          <w:rFonts w:asciiTheme="majorHAnsi" w:hAnsiTheme="majorHAnsi" w:cstheme="majorHAnsi"/>
          <w:highlight w:val="green"/>
          <w:u w:val="single"/>
        </w:rPr>
        <w:t>the global</w:t>
      </w:r>
      <w:r w:rsidRPr="002A192D">
        <w:rPr>
          <w:rFonts w:asciiTheme="majorHAnsi" w:hAnsiTheme="majorHAnsi" w:cstheme="majorHAnsi"/>
          <w:u w:val="single"/>
        </w:rPr>
        <w:t xml:space="preserve"> space </w:t>
      </w:r>
      <w:r w:rsidRPr="002A192D">
        <w:rPr>
          <w:rFonts w:asciiTheme="majorHAnsi" w:hAnsiTheme="majorHAnsi" w:cstheme="majorHAnsi"/>
          <w:highlight w:val="green"/>
          <w:u w:val="single"/>
        </w:rPr>
        <w:t xml:space="preserve">sector has been </w:t>
      </w:r>
      <w:r w:rsidRPr="002A192D">
        <w:rPr>
          <w:rStyle w:val="Emphasis"/>
          <w:rFonts w:asciiTheme="majorHAnsi" w:hAnsiTheme="majorHAnsi" w:cstheme="majorHAnsi"/>
          <w:highlight w:val="green"/>
        </w:rPr>
        <w:t>progressing</w:t>
      </w:r>
      <w:r w:rsidRPr="002A192D">
        <w:rPr>
          <w:rFonts w:asciiTheme="majorHAnsi" w:hAnsiTheme="majorHAnsi" w:cstheme="majorHAnsi"/>
          <w:highlight w:val="green"/>
          <w:u w:val="single"/>
        </w:rPr>
        <w:t xml:space="preserve"> in</w:t>
      </w:r>
      <w:r w:rsidRPr="002A192D">
        <w:rPr>
          <w:rFonts w:asciiTheme="majorHAnsi" w:hAnsiTheme="majorHAnsi" w:cstheme="majorHAnsi"/>
          <w:u w:val="single"/>
        </w:rPr>
        <w:t xml:space="preserve"> </w:t>
      </w:r>
      <w:r w:rsidRPr="002A192D">
        <w:rPr>
          <w:rStyle w:val="Emphasis"/>
          <w:rFonts w:asciiTheme="majorHAnsi" w:hAnsiTheme="majorHAnsi" w:cstheme="majorHAnsi"/>
        </w:rPr>
        <w:t>slow</w:t>
      </w:r>
      <w:r w:rsidRPr="002A192D">
        <w:rPr>
          <w:rFonts w:asciiTheme="majorHAnsi" w:hAnsiTheme="majorHAnsi" w:cstheme="majorHAnsi"/>
          <w:u w:val="single"/>
        </w:rPr>
        <w:t xml:space="preserve"> but </w:t>
      </w:r>
      <w:r w:rsidRPr="002A192D">
        <w:rPr>
          <w:rStyle w:val="Emphasis"/>
          <w:rFonts w:asciiTheme="majorHAnsi" w:hAnsiTheme="majorHAnsi" w:cstheme="majorHAnsi"/>
          <w:highlight w:val="green"/>
        </w:rPr>
        <w:t>steady</w:t>
      </w:r>
      <w:r w:rsidRPr="002A192D">
        <w:rPr>
          <w:rFonts w:asciiTheme="majorHAnsi" w:hAnsiTheme="majorHAnsi" w:cstheme="majorHAnsi"/>
          <w:highlight w:val="green"/>
          <w:u w:val="single"/>
        </w:rPr>
        <w:t xml:space="preserve"> pace</w:t>
      </w:r>
      <w:r w:rsidRPr="002A192D">
        <w:rPr>
          <w:rFonts w:asciiTheme="majorHAnsi" w:hAnsiTheme="majorHAnsi" w:cstheme="majorHAnsi"/>
          <w:u w:val="single"/>
        </w:rPr>
        <w:t xml:space="preserve"> run by a </w:t>
      </w:r>
      <w:r w:rsidRPr="002A192D">
        <w:rPr>
          <w:rStyle w:val="Emphasis"/>
          <w:rFonts w:asciiTheme="majorHAnsi" w:hAnsiTheme="majorHAnsi" w:cstheme="majorHAnsi"/>
        </w:rPr>
        <w:t>few largest space agencies</w:t>
      </w:r>
      <w:r w:rsidRPr="002A192D">
        <w:rPr>
          <w:rFonts w:asciiTheme="majorHAnsi" w:hAnsiTheme="majorHAnsi" w:cstheme="majorHAnsi"/>
          <w:u w:val="single"/>
        </w:rPr>
        <w:t xml:space="preserve"> like American NASA, European ESA, Japanese JAXA, and Chinese CNSA</w:t>
      </w:r>
      <w:r w:rsidRPr="002A192D">
        <w:rPr>
          <w:rFonts w:asciiTheme="majorHAnsi" w:hAnsiTheme="majorHAnsi" w:cstheme="majorHAnsi"/>
          <w:sz w:val="16"/>
        </w:rPr>
        <w:t xml:space="preserve">. The most significant achievement of the “old ways” of managing outer space exploration is the International Space Stations (ISS) that has facilitated more than 20 years of continuous crewed operations. </w:t>
      </w:r>
      <w:r w:rsidRPr="002A192D">
        <w:rPr>
          <w:rFonts w:asciiTheme="majorHAnsi" w:hAnsiTheme="majorHAnsi" w:cstheme="majorHAnsi"/>
          <w:highlight w:val="green"/>
          <w:u w:val="single"/>
        </w:rPr>
        <w:t>The situation</w:t>
      </w:r>
      <w:r w:rsidRPr="002A192D">
        <w:rPr>
          <w:rFonts w:asciiTheme="majorHAnsi" w:hAnsiTheme="majorHAnsi" w:cstheme="majorHAnsi"/>
          <w:u w:val="single"/>
        </w:rPr>
        <w:t xml:space="preserve"> started to </w:t>
      </w:r>
      <w:r w:rsidRPr="002A192D">
        <w:rPr>
          <w:rFonts w:asciiTheme="majorHAnsi" w:hAnsiTheme="majorHAnsi" w:cstheme="majorHAnsi"/>
          <w:highlight w:val="green"/>
          <w:u w:val="single"/>
        </w:rPr>
        <w:t>change</w:t>
      </w:r>
      <w:r w:rsidRPr="002A192D">
        <w:rPr>
          <w:rFonts w:asciiTheme="majorHAnsi" w:hAnsiTheme="majorHAnsi" w:cstheme="majorHAnsi"/>
          <w:u w:val="single"/>
        </w:rPr>
        <w:t xml:space="preserve"> at the turn of the century </w:t>
      </w:r>
      <w:r w:rsidRPr="002A192D">
        <w:rPr>
          <w:rFonts w:asciiTheme="majorHAnsi" w:hAnsiTheme="majorHAnsi" w:cstheme="majorHAnsi"/>
          <w:highlight w:val="green"/>
          <w:u w:val="single"/>
        </w:rPr>
        <w:t>when</w:t>
      </w:r>
      <w:r w:rsidRPr="002A192D">
        <w:rPr>
          <w:rFonts w:asciiTheme="majorHAnsi" w:hAnsiTheme="majorHAnsi" w:cstheme="majorHAnsi"/>
          <w:u w:val="single"/>
        </w:rPr>
        <w:t xml:space="preserve"> </w:t>
      </w:r>
      <w:r w:rsidRPr="002A192D">
        <w:rPr>
          <w:rStyle w:val="Emphasis"/>
          <w:rFonts w:asciiTheme="majorHAnsi" w:hAnsiTheme="majorHAnsi" w:cstheme="majorHAnsi"/>
        </w:rPr>
        <w:t>new generations</w:t>
      </w:r>
      <w:r w:rsidRPr="002A192D">
        <w:rPr>
          <w:rFonts w:asciiTheme="majorHAnsi" w:hAnsiTheme="majorHAnsi" w:cstheme="majorHAnsi"/>
          <w:u w:val="single"/>
        </w:rPr>
        <w:t xml:space="preserve"> of </w:t>
      </w:r>
      <w:r w:rsidRPr="002A192D">
        <w:rPr>
          <w:rStyle w:val="Emphasis"/>
          <w:rFonts w:asciiTheme="majorHAnsi" w:hAnsiTheme="majorHAnsi" w:cstheme="majorHAnsi"/>
          <w:highlight w:val="green"/>
        </w:rPr>
        <w:t>private entrepreneurs</w:t>
      </w:r>
      <w:r w:rsidRPr="002A192D">
        <w:rPr>
          <w:rFonts w:asciiTheme="majorHAnsi" w:hAnsiTheme="majorHAnsi" w:cstheme="majorHAnsi"/>
          <w:highlight w:val="green"/>
          <w:u w:val="single"/>
        </w:rPr>
        <w:t xml:space="preserve"> began to </w:t>
      </w:r>
      <w:r w:rsidRPr="002A192D">
        <w:rPr>
          <w:rStyle w:val="Emphasis"/>
          <w:rFonts w:asciiTheme="majorHAnsi" w:hAnsiTheme="majorHAnsi" w:cstheme="majorHAnsi"/>
          <w:highlight w:val="green"/>
        </w:rPr>
        <w:t>invest</w:t>
      </w:r>
      <w:r w:rsidRPr="002A192D">
        <w:rPr>
          <w:rFonts w:asciiTheme="majorHAnsi" w:hAnsiTheme="majorHAnsi" w:cstheme="majorHAnsi"/>
          <w:highlight w:val="green"/>
          <w:u w:val="single"/>
        </w:rPr>
        <w:t xml:space="preserve"> in</w:t>
      </w:r>
      <w:r w:rsidRPr="002A192D">
        <w:rPr>
          <w:rFonts w:asciiTheme="majorHAnsi" w:hAnsiTheme="majorHAnsi" w:cstheme="majorHAnsi"/>
          <w:u w:val="single"/>
        </w:rPr>
        <w:t xml:space="preserve"> and </w:t>
      </w:r>
      <w:r w:rsidRPr="002A192D">
        <w:rPr>
          <w:rStyle w:val="Emphasis"/>
          <w:rFonts w:asciiTheme="majorHAnsi" w:hAnsiTheme="majorHAnsi" w:cstheme="majorHAnsi"/>
        </w:rPr>
        <w:t>develop</w:t>
      </w:r>
      <w:r w:rsidRPr="002A192D">
        <w:rPr>
          <w:rFonts w:asciiTheme="majorHAnsi" w:hAnsiTheme="majorHAnsi" w:cstheme="majorHAnsi"/>
          <w:u w:val="single"/>
        </w:rPr>
        <w:t xml:space="preserve"> space </w:t>
      </w:r>
      <w:r w:rsidRPr="002A192D">
        <w:rPr>
          <w:rFonts w:asciiTheme="majorHAnsi" w:hAnsiTheme="majorHAnsi" w:cstheme="majorHAnsi"/>
          <w:highlight w:val="green"/>
          <w:u w:val="single"/>
        </w:rPr>
        <w:t>technologies</w:t>
      </w:r>
      <w:r w:rsidRPr="002A192D">
        <w:rPr>
          <w:rFonts w:asciiTheme="majorHAnsi" w:hAnsiTheme="majorHAnsi" w:cstheme="majorHAnsi"/>
          <w:u w:val="single"/>
        </w:rPr>
        <w:t xml:space="preserve"> like </w:t>
      </w:r>
      <w:r w:rsidRPr="002A192D">
        <w:rPr>
          <w:rStyle w:val="Emphasis"/>
          <w:rFonts w:asciiTheme="majorHAnsi" w:hAnsiTheme="majorHAnsi" w:cstheme="majorHAnsi"/>
        </w:rPr>
        <w:t>rocket boosters</w:t>
      </w:r>
      <w:r w:rsidRPr="002A192D">
        <w:rPr>
          <w:rFonts w:asciiTheme="majorHAnsi" w:hAnsiTheme="majorHAnsi" w:cstheme="majorHAnsi"/>
          <w:u w:val="single"/>
        </w:rPr>
        <w:t xml:space="preserve">, </w:t>
      </w:r>
      <w:r w:rsidRPr="002A192D">
        <w:rPr>
          <w:rStyle w:val="Emphasis"/>
          <w:rFonts w:asciiTheme="majorHAnsi" w:hAnsiTheme="majorHAnsi" w:cstheme="majorHAnsi"/>
        </w:rPr>
        <w:t>spaceships</w:t>
      </w:r>
      <w:r w:rsidRPr="002A192D">
        <w:rPr>
          <w:rFonts w:asciiTheme="majorHAnsi" w:hAnsiTheme="majorHAnsi" w:cstheme="majorHAnsi"/>
          <w:u w:val="single"/>
        </w:rPr>
        <w:t xml:space="preserve">, and what most important for the </w:t>
      </w:r>
      <w:r w:rsidRPr="002A192D">
        <w:rPr>
          <w:rStyle w:val="Emphasis"/>
          <w:rFonts w:asciiTheme="majorHAnsi" w:hAnsiTheme="majorHAnsi" w:cstheme="majorHAnsi"/>
        </w:rPr>
        <w:t>subject of the paper</w:t>
      </w:r>
      <w:r w:rsidRPr="002A192D">
        <w:rPr>
          <w:rFonts w:asciiTheme="majorHAnsi" w:hAnsiTheme="majorHAnsi" w:cstheme="majorHAnsi"/>
          <w:sz w:val="16"/>
        </w:rPr>
        <w:t xml:space="preserve"> – </w:t>
      </w:r>
      <w:r w:rsidRPr="002A192D">
        <w:rPr>
          <w:rStyle w:val="Emphasis"/>
          <w:rFonts w:asciiTheme="majorHAnsi" w:hAnsiTheme="majorHAnsi" w:cstheme="majorHAnsi"/>
        </w:rPr>
        <w:t>satellites and their</w:t>
      </w:r>
      <w:r w:rsidRPr="002A192D">
        <w:rPr>
          <w:rFonts w:asciiTheme="majorHAnsi" w:hAnsiTheme="majorHAnsi" w:cstheme="majorHAnsi"/>
          <w:sz w:val="16"/>
        </w:rPr>
        <w:t xml:space="preserve"> </w:t>
      </w:r>
      <w:r w:rsidRPr="002A192D">
        <w:rPr>
          <w:rStyle w:val="Emphasis"/>
          <w:rFonts w:asciiTheme="majorHAnsi" w:hAnsiTheme="majorHAnsi" w:cstheme="majorHAnsi"/>
        </w:rPr>
        <w:t>constellations</w:t>
      </w:r>
      <w:r w:rsidRPr="002A192D">
        <w:rPr>
          <w:rFonts w:asciiTheme="majorHAnsi" w:hAnsiTheme="majorHAnsi" w:cstheme="majorHAnsi"/>
          <w:sz w:val="16"/>
        </w:rPr>
        <w:t xml:space="preserve">. </w:t>
      </w:r>
      <w:r w:rsidRPr="002A192D">
        <w:rPr>
          <w:rFonts w:asciiTheme="majorHAnsi" w:hAnsiTheme="majorHAnsi" w:cstheme="majorHAnsi"/>
          <w:highlight w:val="green"/>
          <w:u w:val="single"/>
        </w:rPr>
        <w:t xml:space="preserve">This </w:t>
      </w:r>
      <w:r w:rsidRPr="002A192D">
        <w:rPr>
          <w:rFonts w:asciiTheme="majorHAnsi" w:hAnsiTheme="majorHAnsi" w:cstheme="majorHAnsi"/>
          <w:u w:val="single"/>
        </w:rPr>
        <w:t>new shift</w:t>
      </w:r>
      <w:r w:rsidRPr="002A192D">
        <w:rPr>
          <w:rFonts w:asciiTheme="majorHAnsi" w:hAnsiTheme="majorHAnsi" w:cstheme="majorHAnsi"/>
          <w:highlight w:val="green"/>
          <w:u w:val="single"/>
        </w:rPr>
        <w:t xml:space="preserve"> is known</w:t>
      </w:r>
      <w:r w:rsidRPr="002A192D">
        <w:rPr>
          <w:rFonts w:asciiTheme="majorHAnsi" w:hAnsiTheme="majorHAnsi" w:cstheme="majorHAnsi"/>
          <w:u w:val="single"/>
        </w:rPr>
        <w:t xml:space="preserve"> among the </w:t>
      </w:r>
      <w:r w:rsidRPr="002A192D">
        <w:rPr>
          <w:rStyle w:val="Emphasis"/>
          <w:rFonts w:asciiTheme="majorHAnsi" w:hAnsiTheme="majorHAnsi" w:cstheme="majorHAnsi"/>
        </w:rPr>
        <w:t xml:space="preserve">space industry </w:t>
      </w:r>
      <w:r w:rsidRPr="002A192D">
        <w:rPr>
          <w:rStyle w:val="Emphasis"/>
          <w:rFonts w:asciiTheme="majorHAnsi" w:hAnsiTheme="majorHAnsi" w:cstheme="majorHAnsi"/>
          <w:highlight w:val="green"/>
        </w:rPr>
        <w:t>as “Space 2.0”</w:t>
      </w:r>
      <w:r w:rsidRPr="002A192D">
        <w:rPr>
          <w:rFonts w:asciiTheme="majorHAnsi" w:hAnsiTheme="majorHAnsi" w:cstheme="majorHAnsi"/>
          <w:u w:val="single"/>
        </w:rPr>
        <w:t xml:space="preserve">, and its emergence is dated around 2000-2002 when the </w:t>
      </w:r>
      <w:r w:rsidRPr="002A192D">
        <w:rPr>
          <w:rStyle w:val="Emphasis"/>
          <w:rFonts w:asciiTheme="majorHAnsi" w:hAnsiTheme="majorHAnsi" w:cstheme="majorHAnsi"/>
        </w:rPr>
        <w:t>companies</w:t>
      </w:r>
      <w:r w:rsidRPr="002A192D">
        <w:rPr>
          <w:rFonts w:asciiTheme="majorHAnsi" w:hAnsiTheme="majorHAnsi" w:cstheme="majorHAnsi"/>
          <w:u w:val="single"/>
        </w:rPr>
        <w:t xml:space="preserve"> like </w:t>
      </w:r>
      <w:r w:rsidRPr="002A192D">
        <w:rPr>
          <w:rStyle w:val="Emphasis"/>
          <w:rFonts w:asciiTheme="majorHAnsi" w:hAnsiTheme="majorHAnsi" w:cstheme="majorHAnsi"/>
        </w:rPr>
        <w:t>SpaceX</w:t>
      </w:r>
      <w:r w:rsidRPr="002A192D">
        <w:rPr>
          <w:rFonts w:asciiTheme="majorHAnsi" w:hAnsiTheme="majorHAnsi" w:cstheme="majorHAnsi"/>
          <w:u w:val="single"/>
        </w:rPr>
        <w:t xml:space="preserve">, </w:t>
      </w:r>
      <w:r w:rsidRPr="002A192D">
        <w:rPr>
          <w:rStyle w:val="Emphasis"/>
          <w:rFonts w:asciiTheme="majorHAnsi" w:hAnsiTheme="majorHAnsi" w:cstheme="majorHAnsi"/>
        </w:rPr>
        <w:t>Blue</w:t>
      </w:r>
      <w:r w:rsidRPr="002A192D">
        <w:rPr>
          <w:rFonts w:asciiTheme="majorHAnsi" w:hAnsiTheme="majorHAnsi" w:cstheme="majorHAnsi"/>
          <w:u w:val="single"/>
        </w:rPr>
        <w:t xml:space="preserve"> </w:t>
      </w:r>
      <w:r w:rsidRPr="002A192D">
        <w:rPr>
          <w:rStyle w:val="Emphasis"/>
          <w:rFonts w:asciiTheme="majorHAnsi" w:hAnsiTheme="majorHAnsi" w:cstheme="majorHAnsi"/>
        </w:rPr>
        <w:t>Origin</w:t>
      </w:r>
      <w:r w:rsidRPr="002A192D">
        <w:rPr>
          <w:rFonts w:asciiTheme="majorHAnsi" w:hAnsiTheme="majorHAnsi" w:cstheme="majorHAnsi"/>
          <w:u w:val="single"/>
        </w:rPr>
        <w:t xml:space="preserve">, and </w:t>
      </w:r>
      <w:r w:rsidRPr="002A192D">
        <w:rPr>
          <w:rStyle w:val="Emphasis"/>
          <w:rFonts w:asciiTheme="majorHAnsi" w:hAnsiTheme="majorHAnsi" w:cstheme="majorHAnsi"/>
        </w:rPr>
        <w:t>Virgin</w:t>
      </w:r>
      <w:r w:rsidRPr="002A192D">
        <w:rPr>
          <w:rFonts w:asciiTheme="majorHAnsi" w:hAnsiTheme="majorHAnsi" w:cstheme="majorHAnsi"/>
          <w:u w:val="single"/>
        </w:rPr>
        <w:t xml:space="preserve"> </w:t>
      </w:r>
      <w:r w:rsidRPr="002A192D">
        <w:rPr>
          <w:rStyle w:val="Emphasis"/>
          <w:rFonts w:asciiTheme="majorHAnsi" w:hAnsiTheme="majorHAnsi" w:cstheme="majorHAnsi"/>
        </w:rPr>
        <w:t>Galactic</w:t>
      </w:r>
      <w:r w:rsidRPr="002A192D">
        <w:rPr>
          <w:rFonts w:asciiTheme="majorHAnsi" w:hAnsiTheme="majorHAnsi" w:cstheme="majorHAnsi"/>
          <w:u w:val="single"/>
        </w:rPr>
        <w:t xml:space="preserve"> were established</w:t>
      </w:r>
      <w:r w:rsidRPr="002A192D">
        <w:rPr>
          <w:rFonts w:asciiTheme="majorHAnsi" w:hAnsiTheme="majorHAnsi" w:cstheme="majorHAnsi"/>
          <w:sz w:val="16"/>
        </w:rPr>
        <w:t xml:space="preserve">. (Pyle, 2019). </w:t>
      </w:r>
      <w:r w:rsidRPr="002A192D">
        <w:rPr>
          <w:rFonts w:asciiTheme="majorHAnsi" w:hAnsiTheme="majorHAnsi" w:cstheme="majorHAnsi"/>
          <w:u w:val="single"/>
        </w:rPr>
        <w:t>The real change, however, came in 2012</w:t>
      </w:r>
      <w:r w:rsidRPr="002A192D">
        <w:rPr>
          <w:rFonts w:asciiTheme="majorHAnsi" w:hAnsiTheme="majorHAnsi" w:cstheme="majorHAnsi"/>
          <w:sz w:val="16"/>
        </w:rPr>
        <w:t xml:space="preserve"> when the first SpaceX commercial mission was successfully launched to the ISS (NASA, 2012). </w:t>
      </w:r>
      <w:r w:rsidRPr="002A192D">
        <w:rPr>
          <w:rFonts w:asciiTheme="majorHAnsi" w:hAnsiTheme="majorHAnsi" w:cstheme="majorHAnsi"/>
          <w:u w:val="single"/>
        </w:rPr>
        <w:t xml:space="preserve">Since then, the </w:t>
      </w:r>
      <w:r w:rsidRPr="002A192D">
        <w:rPr>
          <w:rFonts w:asciiTheme="majorHAnsi" w:hAnsiTheme="majorHAnsi" w:cstheme="majorHAnsi"/>
          <w:highlight w:val="green"/>
          <w:u w:val="single"/>
        </w:rPr>
        <w:t xml:space="preserve">participation of the </w:t>
      </w:r>
      <w:r w:rsidRPr="002A192D">
        <w:rPr>
          <w:rStyle w:val="Emphasis"/>
          <w:rFonts w:asciiTheme="majorHAnsi" w:hAnsiTheme="majorHAnsi" w:cstheme="majorHAnsi"/>
          <w:highlight w:val="green"/>
        </w:rPr>
        <w:t>private sector</w:t>
      </w:r>
      <w:r w:rsidRPr="002A192D">
        <w:rPr>
          <w:rStyle w:val="Emphasis"/>
          <w:rFonts w:asciiTheme="majorHAnsi" w:hAnsiTheme="majorHAnsi" w:cstheme="majorHAnsi"/>
        </w:rPr>
        <w:t xml:space="preserve"> in the space industry has </w:t>
      </w:r>
      <w:r w:rsidRPr="002A192D">
        <w:rPr>
          <w:rStyle w:val="Emphasis"/>
          <w:rFonts w:asciiTheme="majorHAnsi" w:hAnsiTheme="majorHAnsi" w:cstheme="majorHAnsi"/>
          <w:highlight w:val="green"/>
        </w:rPr>
        <w:t>skyrocketed</w:t>
      </w:r>
      <w:r w:rsidRPr="002A192D">
        <w:rPr>
          <w:rStyle w:val="Emphasis"/>
          <w:rFonts w:asciiTheme="majorHAnsi" w:hAnsiTheme="majorHAnsi" w:cstheme="majorHAnsi"/>
        </w:rPr>
        <w:t>, especially in the United States</w:t>
      </w:r>
      <w:r w:rsidRPr="002A192D">
        <w:rPr>
          <w:rFonts w:asciiTheme="majorHAnsi" w:hAnsiTheme="majorHAnsi" w:cstheme="majorHAnsi"/>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2A192D">
        <w:rPr>
          <w:rFonts w:asciiTheme="majorHAnsi" w:hAnsiTheme="majorHAnsi" w:cstheme="majorHAnsi"/>
          <w:sz w:val="16"/>
        </w:rPr>
        <w:t>Weitering</w:t>
      </w:r>
      <w:proofErr w:type="spellEnd"/>
      <w:r w:rsidRPr="002A192D">
        <w:rPr>
          <w:rFonts w:asciiTheme="majorHAnsi" w:hAnsiTheme="majorHAnsi" w:cstheme="majorHAnsi"/>
          <w:sz w:val="16"/>
        </w:rPr>
        <w:t xml:space="preserve">, 2020). </w:t>
      </w:r>
      <w:r w:rsidRPr="002A192D">
        <w:rPr>
          <w:rFonts w:asciiTheme="majorHAnsi" w:hAnsiTheme="majorHAnsi" w:cstheme="majorHAnsi"/>
          <w:sz w:val="16"/>
        </w:rPr>
        <w:lastRenderedPageBreak/>
        <w:t xml:space="preserve">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2A192D">
        <w:rPr>
          <w:rFonts w:asciiTheme="majorHAnsi" w:hAnsiTheme="majorHAnsi" w:cstheme="majorHAnsi"/>
          <w:u w:val="single"/>
        </w:rPr>
        <w:t xml:space="preserve">Nowadays, in the space industry, </w:t>
      </w:r>
      <w:r w:rsidRPr="002A192D">
        <w:rPr>
          <w:rFonts w:asciiTheme="majorHAnsi" w:hAnsiTheme="majorHAnsi" w:cstheme="majorHAnsi"/>
          <w:highlight w:val="green"/>
          <w:u w:val="single"/>
        </w:rPr>
        <w:t>we witness a</w:t>
      </w:r>
      <w:r w:rsidRPr="002A192D">
        <w:rPr>
          <w:rFonts w:asciiTheme="majorHAnsi" w:hAnsiTheme="majorHAnsi" w:cstheme="majorHAnsi"/>
          <w:u w:val="single"/>
        </w:rPr>
        <w:t xml:space="preserve"> very </w:t>
      </w:r>
      <w:r w:rsidRPr="002A192D">
        <w:rPr>
          <w:rStyle w:val="Emphasis"/>
          <w:rFonts w:asciiTheme="majorHAnsi" w:hAnsiTheme="majorHAnsi" w:cstheme="majorHAnsi"/>
        </w:rPr>
        <w:t>productive</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cybernetic feedback </w:t>
      </w:r>
      <w:r w:rsidRPr="002A192D">
        <w:rPr>
          <w:rFonts w:asciiTheme="majorHAnsi" w:hAnsiTheme="majorHAnsi" w:cstheme="majorHAnsi"/>
          <w:u w:val="single"/>
        </w:rPr>
        <w:t xml:space="preserve">look </w:t>
      </w:r>
      <w:r w:rsidRPr="002A192D">
        <w:rPr>
          <w:rFonts w:asciiTheme="majorHAnsi" w:hAnsiTheme="majorHAnsi" w:cstheme="majorHAnsi"/>
          <w:highlight w:val="green"/>
          <w:u w:val="single"/>
        </w:rPr>
        <w:t>between</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development of space technologies</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democratization</w:t>
      </w:r>
      <w:r w:rsidRPr="002A192D">
        <w:rPr>
          <w:rStyle w:val="Emphasis"/>
          <w:rFonts w:asciiTheme="majorHAnsi" w:hAnsiTheme="majorHAnsi" w:cstheme="majorHAnsi"/>
        </w:rPr>
        <w:t xml:space="preserve"> of those technologies</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and</w:t>
      </w:r>
      <w:r w:rsidRPr="002A192D">
        <w:rPr>
          <w:rFonts w:asciiTheme="majorHAnsi" w:hAnsiTheme="majorHAnsi" w:cstheme="majorHAnsi"/>
          <w:u w:val="single"/>
        </w:rPr>
        <w:t xml:space="preserve"> a </w:t>
      </w:r>
      <w:r w:rsidRPr="002A192D">
        <w:rPr>
          <w:rStyle w:val="Emphasis"/>
          <w:rFonts w:asciiTheme="majorHAnsi" w:hAnsiTheme="majorHAnsi" w:cstheme="majorHAnsi"/>
        </w:rPr>
        <w:t xml:space="preserve">substantial </w:t>
      </w:r>
      <w:r w:rsidRPr="002A192D">
        <w:rPr>
          <w:rStyle w:val="Emphasis"/>
          <w:rFonts w:asciiTheme="majorHAnsi" w:hAnsiTheme="majorHAnsi" w:cstheme="majorHAnsi"/>
          <w:highlight w:val="green"/>
        </w:rPr>
        <w:t>reduction of prices</w:t>
      </w:r>
      <w:r w:rsidRPr="002A192D">
        <w:rPr>
          <w:rFonts w:asciiTheme="majorHAnsi" w:hAnsiTheme="majorHAnsi" w:cstheme="majorHAnsi"/>
          <w:sz w:val="16"/>
        </w:rPr>
        <w:t xml:space="preserve">. The latter is even more significant if we compare the cost of launching cargo into orbit now and 20 years ago – Falcon 9 is over ten times cheaper than Space Shuttle (Jones, 2018). </w:t>
      </w:r>
      <w:r w:rsidRPr="002A192D">
        <w:rPr>
          <w:rFonts w:asciiTheme="majorHAnsi" w:hAnsiTheme="majorHAnsi" w:cstheme="majorHAnsi"/>
          <w:highlight w:val="green"/>
          <w:u w:val="single"/>
        </w:rPr>
        <w:t>This</w:t>
      </w:r>
      <w:r w:rsidRPr="002A192D">
        <w:rPr>
          <w:rFonts w:asciiTheme="majorHAnsi" w:hAnsiTheme="majorHAnsi" w:cstheme="majorHAnsi"/>
          <w:u w:val="single"/>
        </w:rPr>
        <w:t xml:space="preserve">, of course, </w:t>
      </w:r>
      <w:r w:rsidRPr="002A192D">
        <w:rPr>
          <w:rFonts w:asciiTheme="majorHAnsi" w:hAnsiTheme="majorHAnsi" w:cstheme="majorHAnsi"/>
          <w:highlight w:val="green"/>
          <w:u w:val="single"/>
        </w:rPr>
        <w:t>directly translates into</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mass</w:t>
      </w:r>
      <w:r w:rsidRPr="002A192D">
        <w:rPr>
          <w:rFonts w:asciiTheme="majorHAnsi" w:hAnsiTheme="majorHAnsi" w:cstheme="majorHAnsi"/>
          <w:highlight w:val="green"/>
          <w:u w:val="single"/>
        </w:rPr>
        <w:t xml:space="preserve"> and number of objects</w:t>
      </w:r>
      <w:r w:rsidRPr="002A192D">
        <w:rPr>
          <w:rFonts w:asciiTheme="majorHAnsi" w:hAnsiTheme="majorHAnsi" w:cstheme="majorHAnsi"/>
          <w:u w:val="single"/>
        </w:rPr>
        <w:t xml:space="preserve"> that we </w:t>
      </w:r>
      <w:proofErr w:type="gramStart"/>
      <w:r w:rsidRPr="002A192D">
        <w:rPr>
          <w:rFonts w:asciiTheme="majorHAnsi" w:hAnsiTheme="majorHAnsi" w:cstheme="majorHAnsi"/>
          <w:u w:val="single"/>
        </w:rPr>
        <w:t>are able to</w:t>
      </w:r>
      <w:proofErr w:type="gramEnd"/>
      <w:r w:rsidRPr="002A192D">
        <w:rPr>
          <w:rFonts w:asciiTheme="majorHAnsi" w:hAnsiTheme="majorHAnsi" w:cstheme="majorHAnsi"/>
          <w:u w:val="single"/>
        </w:rPr>
        <w:t xml:space="preserve"> put </w:t>
      </w:r>
      <w:r w:rsidRPr="002A192D">
        <w:rPr>
          <w:rFonts w:asciiTheme="majorHAnsi" w:hAnsiTheme="majorHAnsi" w:cstheme="majorHAnsi"/>
          <w:highlight w:val="green"/>
          <w:u w:val="single"/>
        </w:rPr>
        <w:t>in</w:t>
      </w:r>
      <w:r w:rsidRPr="002A192D">
        <w:rPr>
          <w:rFonts w:asciiTheme="majorHAnsi" w:hAnsiTheme="majorHAnsi" w:cstheme="majorHAnsi"/>
          <w:u w:val="single"/>
        </w:rPr>
        <w:t xml:space="preserve"> the </w:t>
      </w:r>
      <w:r w:rsidRPr="002A192D">
        <w:rPr>
          <w:rStyle w:val="Emphasis"/>
          <w:rFonts w:asciiTheme="majorHAnsi" w:hAnsiTheme="majorHAnsi" w:cstheme="majorHAnsi"/>
          <w:highlight w:val="green"/>
        </w:rPr>
        <w:t>orbit</w:t>
      </w:r>
      <w:r w:rsidRPr="002A192D">
        <w:rPr>
          <w:rStyle w:val="Emphasis"/>
          <w:rFonts w:asciiTheme="majorHAnsi" w:hAnsiTheme="majorHAnsi" w:cstheme="majorHAnsi"/>
        </w:rPr>
        <w:t xml:space="preserve"> viably</w:t>
      </w:r>
      <w:r w:rsidRPr="002A192D">
        <w:rPr>
          <w:rFonts w:asciiTheme="majorHAnsi" w:hAnsiTheme="majorHAnsi" w:cstheme="majorHAnsi"/>
          <w:u w:val="single"/>
        </w:rPr>
        <w:t xml:space="preserve">. Once the constellations consisting of </w:t>
      </w:r>
      <w:r w:rsidRPr="002A192D">
        <w:rPr>
          <w:rStyle w:val="Emphasis"/>
          <w:rFonts w:asciiTheme="majorHAnsi" w:hAnsiTheme="majorHAnsi" w:cstheme="majorHAnsi"/>
        </w:rPr>
        <w:t>thousands of satellites were unthinkable</w:t>
      </w:r>
      <w:r w:rsidRPr="002A192D">
        <w:rPr>
          <w:rFonts w:asciiTheme="majorHAnsi" w:hAnsiTheme="majorHAnsi" w:cstheme="majorHAnsi"/>
          <w:u w:val="single"/>
        </w:rPr>
        <w:t xml:space="preserve">, but in the current environment, they become a </w:t>
      </w:r>
      <w:r w:rsidRPr="002A192D">
        <w:rPr>
          <w:rStyle w:val="Emphasis"/>
          <w:rFonts w:asciiTheme="majorHAnsi" w:hAnsiTheme="majorHAnsi" w:cstheme="majorHAnsi"/>
        </w:rPr>
        <w:t>reality</w:t>
      </w:r>
      <w:r w:rsidRPr="002A192D">
        <w:rPr>
          <w:rFonts w:asciiTheme="majorHAnsi" w:hAnsiTheme="majorHAnsi" w:cstheme="majorHAnsi"/>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2A192D">
        <w:rPr>
          <w:rFonts w:asciiTheme="majorHAnsi" w:hAnsiTheme="majorHAnsi" w:cstheme="majorHAnsi"/>
          <w:sz w:val="16"/>
        </w:rPr>
        <w:t>Bernat</w:t>
      </w:r>
      <w:proofErr w:type="spellEnd"/>
      <w:r w:rsidRPr="002A192D">
        <w:rPr>
          <w:rFonts w:asciiTheme="majorHAnsi" w:hAnsiTheme="majorHAnsi" w:cstheme="majorHAnsi"/>
          <w:sz w:val="16"/>
        </w:rPr>
        <w:t xml:space="preserve">, 2019), which has also contributed to the growing numbers of orbiting objects. The goal of the paper is to present the argumentation that </w:t>
      </w:r>
      <w:r w:rsidRPr="002A192D">
        <w:rPr>
          <w:rFonts w:asciiTheme="majorHAnsi" w:hAnsiTheme="majorHAnsi" w:cstheme="majorHAnsi"/>
          <w:highlight w:val="green"/>
          <w:u w:val="single"/>
        </w:rPr>
        <w:t>the threat</w:t>
      </w:r>
      <w:r w:rsidRPr="002A192D">
        <w:rPr>
          <w:rFonts w:asciiTheme="majorHAnsi" w:hAnsiTheme="majorHAnsi" w:cstheme="majorHAnsi"/>
          <w:u w:val="single"/>
        </w:rPr>
        <w:t xml:space="preserve"> posed by the </w:t>
      </w:r>
      <w:r w:rsidRPr="002A192D">
        <w:rPr>
          <w:rStyle w:val="Emphasis"/>
          <w:rFonts w:asciiTheme="majorHAnsi" w:hAnsiTheme="majorHAnsi" w:cstheme="majorHAnsi"/>
        </w:rPr>
        <w:t>cascading collisions</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in the</w:t>
      </w:r>
      <w:r w:rsidRPr="002A192D">
        <w:rPr>
          <w:rFonts w:asciiTheme="majorHAnsi" w:hAnsiTheme="majorHAnsi" w:cstheme="majorHAnsi"/>
          <w:u w:val="single"/>
        </w:rPr>
        <w:t xml:space="preserve"> Earth’s orbit </w:t>
      </w:r>
      <w:r w:rsidRPr="002A192D">
        <w:rPr>
          <w:rFonts w:asciiTheme="majorHAnsi" w:hAnsiTheme="majorHAnsi" w:cstheme="majorHAnsi"/>
          <w:highlight w:val="green"/>
          <w:u w:val="single"/>
        </w:rPr>
        <w:t>(</w:t>
      </w:r>
      <w:r w:rsidRPr="002A192D">
        <w:rPr>
          <w:rStyle w:val="Emphasis"/>
          <w:rFonts w:asciiTheme="majorHAnsi" w:hAnsiTheme="majorHAnsi" w:cstheme="majorHAnsi"/>
          <w:highlight w:val="green"/>
        </w:rPr>
        <w:t>Kessler</w:t>
      </w:r>
      <w:r w:rsidRPr="002A192D">
        <w:rPr>
          <w:rFonts w:asciiTheme="majorHAnsi" w:hAnsiTheme="majorHAnsi" w:cstheme="majorHAnsi"/>
          <w:highlight w:val="green"/>
          <w:u w:val="single"/>
        </w:rPr>
        <w:t xml:space="preserve"> </w:t>
      </w:r>
      <w:r w:rsidRPr="002A192D">
        <w:rPr>
          <w:rStyle w:val="Emphasis"/>
          <w:rFonts w:asciiTheme="majorHAnsi" w:hAnsiTheme="majorHAnsi" w:cstheme="majorHAnsi"/>
          <w:highlight w:val="green"/>
        </w:rPr>
        <w:t>syndrome</w:t>
      </w:r>
      <w:r w:rsidRPr="002A192D">
        <w:rPr>
          <w:rFonts w:asciiTheme="majorHAnsi" w:hAnsiTheme="majorHAnsi" w:cstheme="majorHAnsi"/>
          <w:highlight w:val="green"/>
          <w:u w:val="single"/>
        </w:rPr>
        <w:t>) is becoming</w:t>
      </w:r>
      <w:r w:rsidRPr="002A192D">
        <w:rPr>
          <w:rFonts w:asciiTheme="majorHAnsi" w:hAnsiTheme="majorHAnsi" w:cstheme="majorHAnsi"/>
          <w:u w:val="single"/>
        </w:rPr>
        <w:t xml:space="preserve"> more </w:t>
      </w:r>
      <w:r w:rsidRPr="002A192D">
        <w:rPr>
          <w:rFonts w:asciiTheme="majorHAnsi" w:hAnsiTheme="majorHAnsi" w:cstheme="majorHAnsi"/>
          <w:highlight w:val="green"/>
          <w:u w:val="single"/>
        </w:rPr>
        <w:t>severe due to</w:t>
      </w:r>
      <w:r w:rsidRPr="002A192D">
        <w:rPr>
          <w:rFonts w:asciiTheme="majorHAnsi" w:hAnsiTheme="majorHAnsi" w:cstheme="majorHAnsi"/>
          <w:u w:val="single"/>
        </w:rPr>
        <w:t xml:space="preserve"> the </w:t>
      </w:r>
      <w:r w:rsidRPr="002A192D">
        <w:rPr>
          <w:rStyle w:val="Emphasis"/>
          <w:rFonts w:asciiTheme="majorHAnsi" w:hAnsiTheme="majorHAnsi" w:cstheme="majorHAnsi"/>
        </w:rPr>
        <w:t xml:space="preserve">construction of </w:t>
      </w:r>
      <w:r w:rsidRPr="002A192D">
        <w:rPr>
          <w:rStyle w:val="Emphasis"/>
          <w:rFonts w:asciiTheme="majorHAnsi" w:hAnsiTheme="majorHAnsi" w:cstheme="majorHAnsi"/>
          <w:highlight w:val="green"/>
        </w:rPr>
        <w:t>orbital satellite constellations</w:t>
      </w:r>
      <w:r w:rsidRPr="002A192D">
        <w:rPr>
          <w:rFonts w:asciiTheme="majorHAnsi" w:hAnsiTheme="majorHAnsi" w:cstheme="majorHAnsi"/>
          <w:sz w:val="16"/>
        </w:rPr>
        <w:t xml:space="preserve">; </w:t>
      </w:r>
      <w:r w:rsidRPr="002A192D">
        <w:rPr>
          <w:rFonts w:asciiTheme="majorHAnsi" w:hAnsiTheme="majorHAnsi" w:cstheme="majorHAnsi"/>
          <w:u w:val="single"/>
        </w:rPr>
        <w:t xml:space="preserve">the threat that presents a real danger for people during their EVAs and orbital infrastructure, which may bare </w:t>
      </w:r>
      <w:r w:rsidRPr="002A192D">
        <w:rPr>
          <w:rStyle w:val="Emphasis"/>
          <w:rFonts w:asciiTheme="majorHAnsi" w:hAnsiTheme="majorHAnsi" w:cstheme="majorHAnsi"/>
        </w:rPr>
        <w:t>immediate consequences</w:t>
      </w:r>
      <w:r w:rsidRPr="002A192D">
        <w:rPr>
          <w:rFonts w:asciiTheme="majorHAnsi" w:hAnsiTheme="majorHAnsi" w:cstheme="majorHAnsi"/>
          <w:u w:val="single"/>
        </w:rPr>
        <w:t xml:space="preserve"> for </w:t>
      </w:r>
      <w:r w:rsidRPr="002A192D">
        <w:rPr>
          <w:rStyle w:val="Emphasis"/>
          <w:rFonts w:asciiTheme="majorHAnsi" w:hAnsiTheme="majorHAnsi" w:cstheme="majorHAnsi"/>
        </w:rPr>
        <w:t>safety</w:t>
      </w:r>
      <w:r w:rsidRPr="002A192D">
        <w:rPr>
          <w:rFonts w:asciiTheme="majorHAnsi" w:hAnsiTheme="majorHAnsi" w:cstheme="majorHAnsi"/>
          <w:u w:val="single"/>
        </w:rPr>
        <w:t xml:space="preserve"> and </w:t>
      </w:r>
      <w:r w:rsidRPr="002A192D">
        <w:rPr>
          <w:rStyle w:val="Emphasis"/>
          <w:rFonts w:asciiTheme="majorHAnsi" w:hAnsiTheme="majorHAnsi" w:cstheme="majorHAnsi"/>
        </w:rPr>
        <w:t>security</w:t>
      </w:r>
      <w:r w:rsidRPr="002A192D">
        <w:rPr>
          <w:rFonts w:asciiTheme="majorHAnsi" w:hAnsiTheme="majorHAnsi" w:cstheme="majorHAnsi"/>
          <w:u w:val="single"/>
        </w:rPr>
        <w:t xml:space="preserve"> systems on Earth</w:t>
      </w:r>
      <w:r w:rsidRPr="002A192D">
        <w:rPr>
          <w:rFonts w:asciiTheme="majorHAnsi" w:hAnsiTheme="majorHAnsi" w:cstheme="majorHAnsi"/>
          <w:sz w:val="16"/>
        </w:rPr>
        <w:t xml:space="preserve">. </w:t>
      </w:r>
      <w:proofErr w:type="gramStart"/>
      <w:r w:rsidRPr="002A192D">
        <w:rPr>
          <w:rFonts w:asciiTheme="majorHAnsi" w:hAnsiTheme="majorHAnsi" w:cstheme="majorHAnsi"/>
          <w:sz w:val="16"/>
        </w:rPr>
        <w:t>In order to</w:t>
      </w:r>
      <w:proofErr w:type="gramEnd"/>
      <w:r w:rsidRPr="002A192D">
        <w:rPr>
          <w:rFonts w:asciiTheme="majorHAnsi" w:hAnsiTheme="majorHAnsi" w:cstheme="majorHAnsi"/>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01E7E8F8" w14:textId="77777777" w:rsidR="00ED78B5" w:rsidRPr="002A192D" w:rsidRDefault="00ED78B5" w:rsidP="00ED78B5">
      <w:pPr>
        <w:rPr>
          <w:rFonts w:asciiTheme="majorHAnsi" w:hAnsiTheme="majorHAnsi" w:cstheme="majorHAnsi"/>
          <w:u w:val="single"/>
        </w:rPr>
      </w:pPr>
    </w:p>
    <w:p w14:paraId="38E12CD7" w14:textId="77777777" w:rsidR="00ED78B5" w:rsidRPr="002A192D" w:rsidRDefault="00ED78B5" w:rsidP="00ED78B5">
      <w:pPr>
        <w:pStyle w:val="Heading4"/>
        <w:jc w:val="both"/>
        <w:rPr>
          <w:rFonts w:asciiTheme="majorHAnsi" w:hAnsiTheme="majorHAnsi" w:cstheme="majorHAnsi"/>
        </w:rPr>
      </w:pPr>
      <w:r w:rsidRPr="002A192D">
        <w:rPr>
          <w:rFonts w:asciiTheme="majorHAnsi" w:hAnsiTheme="majorHAnsi" w:cstheme="majorHAnsi"/>
        </w:rPr>
        <w:t xml:space="preserve">Invisible tipping points trigger the </w:t>
      </w:r>
      <w:r w:rsidRPr="002A192D">
        <w:rPr>
          <w:rFonts w:asciiTheme="majorHAnsi" w:hAnsiTheme="majorHAnsi" w:cstheme="majorHAnsi"/>
          <w:u w:val="single"/>
        </w:rPr>
        <w:t>Kessler Syndrome</w:t>
      </w:r>
      <w:r w:rsidRPr="002A192D">
        <w:rPr>
          <w:rFonts w:asciiTheme="majorHAnsi" w:hAnsiTheme="majorHAnsi" w:cstheme="majorHAnsi"/>
        </w:rPr>
        <w:t>.</w:t>
      </w:r>
    </w:p>
    <w:p w14:paraId="31820E2A" w14:textId="77777777" w:rsidR="00ED78B5" w:rsidRPr="002A192D" w:rsidRDefault="00ED78B5" w:rsidP="00ED78B5">
      <w:pPr>
        <w:rPr>
          <w:rFonts w:asciiTheme="majorHAnsi" w:hAnsiTheme="majorHAnsi" w:cstheme="majorHAnsi"/>
        </w:rPr>
      </w:pPr>
      <w:r w:rsidRPr="002A192D">
        <w:rPr>
          <w:rStyle w:val="Style13ptBold"/>
          <w:rFonts w:asciiTheme="majorHAnsi" w:hAnsiTheme="majorHAnsi" w:cstheme="majorHAnsi"/>
        </w:rPr>
        <w:t>Thompson 21</w:t>
      </w:r>
      <w:r w:rsidRPr="002A192D">
        <w:rPr>
          <w:rFonts w:asciiTheme="majorHAnsi" w:hAnsiTheme="majorHAnsi" w:cstheme="majorHAnsi"/>
        </w:rPr>
        <w:t xml:space="preserve"> – Clive, 11/17/21, 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 [“Get Ready for the “Kessler Syndrome” to Wreck Outer Space,” </w:t>
      </w:r>
      <w:proofErr w:type="spellStart"/>
      <w:r w:rsidRPr="002A192D">
        <w:rPr>
          <w:rFonts w:asciiTheme="majorHAnsi" w:hAnsiTheme="majorHAnsi" w:cstheme="majorHAnsi"/>
        </w:rPr>
        <w:t>OneZero</w:t>
      </w:r>
      <w:proofErr w:type="spellEnd"/>
      <w:r w:rsidRPr="002A192D">
        <w:rPr>
          <w:rFonts w:asciiTheme="majorHAnsi" w:hAnsiTheme="majorHAnsi" w:cstheme="majorHAnsi"/>
        </w:rPr>
        <w:t xml:space="preserve">, </w:t>
      </w:r>
      <w:hyperlink r:id="rId13" w:history="1">
        <w:r w:rsidRPr="002A192D">
          <w:rPr>
            <w:rStyle w:val="Hyperlink"/>
            <w:rFonts w:asciiTheme="majorHAnsi" w:hAnsiTheme="majorHAnsi" w:cstheme="majorHAnsi"/>
          </w:rPr>
          <w:t>https://onezero.medium.com/get-ready-for-the-kessler-syndrome-to-wreck-outer-space-7f29cfe62c3e</w:t>
        </w:r>
      </w:hyperlink>
      <w:r w:rsidRPr="002A192D">
        <w:rPr>
          <w:rFonts w:asciiTheme="majorHAnsi" w:hAnsiTheme="majorHAnsi" w:cstheme="majorHAnsi"/>
        </w:rPr>
        <w:t>] Justin</w:t>
      </w:r>
    </w:p>
    <w:p w14:paraId="65664031" w14:textId="77777777" w:rsidR="00ED78B5" w:rsidRPr="002A192D" w:rsidRDefault="00ED78B5" w:rsidP="00ED78B5">
      <w:pPr>
        <w:rPr>
          <w:rFonts w:asciiTheme="majorHAnsi" w:hAnsiTheme="majorHAnsi" w:cstheme="majorHAnsi"/>
          <w:u w:val="single"/>
        </w:rPr>
      </w:pPr>
      <w:r w:rsidRPr="002A192D">
        <w:rPr>
          <w:rFonts w:asciiTheme="majorHAnsi" w:hAnsiTheme="majorHAnsi" w:cstheme="majorHAnsi"/>
          <w:sz w:val="16"/>
        </w:rPr>
        <w:t xml:space="preserve">Back in 1978, the astrophysicist Donald Kessler made an alarming prediction: </w:t>
      </w:r>
      <w:r w:rsidRPr="002A192D">
        <w:rPr>
          <w:rFonts w:asciiTheme="majorHAnsi" w:hAnsiTheme="majorHAnsi" w:cstheme="majorHAnsi"/>
          <w:highlight w:val="green"/>
          <w:u w:val="single"/>
        </w:rPr>
        <w:t xml:space="preserve">Space junk </w:t>
      </w:r>
      <w:r w:rsidRPr="002A192D">
        <w:rPr>
          <w:rFonts w:asciiTheme="majorHAnsi" w:hAnsiTheme="majorHAnsi" w:cstheme="majorHAnsi"/>
          <w:u w:val="single"/>
        </w:rPr>
        <w:t xml:space="preserve">could </w:t>
      </w:r>
      <w:r w:rsidRPr="002A192D">
        <w:rPr>
          <w:rStyle w:val="Emphasis"/>
          <w:rFonts w:asciiTheme="majorHAnsi" w:hAnsiTheme="majorHAnsi" w:cstheme="majorHAnsi"/>
          <w:highlight w:val="green"/>
        </w:rPr>
        <w:t>wreck</w:t>
      </w:r>
      <w:r w:rsidRPr="002A192D">
        <w:rPr>
          <w:rStyle w:val="Emphasis"/>
          <w:rFonts w:asciiTheme="majorHAnsi" w:hAnsiTheme="majorHAnsi" w:cstheme="majorHAnsi"/>
        </w:rPr>
        <w:t xml:space="preserve"> our ability to keep </w:t>
      </w:r>
      <w:r w:rsidRPr="002A192D">
        <w:rPr>
          <w:rStyle w:val="Emphasis"/>
          <w:rFonts w:asciiTheme="majorHAnsi" w:hAnsiTheme="majorHAnsi" w:cstheme="majorHAnsi"/>
          <w:highlight w:val="green"/>
        </w:rPr>
        <w:t>satellites</w:t>
      </w:r>
      <w:r w:rsidRPr="002A192D">
        <w:rPr>
          <w:rStyle w:val="Emphasis"/>
          <w:rFonts w:asciiTheme="majorHAnsi" w:hAnsiTheme="majorHAnsi" w:cstheme="majorHAnsi"/>
        </w:rPr>
        <w:t xml:space="preserve"> aloft</w:t>
      </w:r>
      <w:r w:rsidRPr="002A192D">
        <w:rPr>
          <w:rFonts w:asciiTheme="majorHAnsi" w:hAnsiTheme="majorHAnsi" w:cstheme="majorHAnsi"/>
          <w:sz w:val="16"/>
        </w:rPr>
        <w:t xml:space="preserve">. In a fascinating paper, Kessler noted that “low earth orbit” — a region between 99 miles and 1,200 miles up — was getting </w:t>
      </w:r>
      <w:proofErr w:type="gramStart"/>
      <w:r w:rsidRPr="002A192D">
        <w:rPr>
          <w:rFonts w:asciiTheme="majorHAnsi" w:hAnsiTheme="majorHAnsi" w:cstheme="majorHAnsi"/>
          <w:sz w:val="16"/>
        </w:rPr>
        <w:t>pretty crowded</w:t>
      </w:r>
      <w:proofErr w:type="gramEnd"/>
      <w:r w:rsidRPr="002A192D">
        <w:rPr>
          <w:rFonts w:asciiTheme="majorHAnsi" w:hAnsiTheme="majorHAnsi" w:cstheme="majorHAnsi"/>
          <w:sz w:val="16"/>
        </w:rPr>
        <w:t xml:space="preserve">. In 1978 there were already 3,866 objects being tracked in space. That included satellites used by scientists (say, to monitor weather) or spy agencies. It also included a lot of debris: </w:t>
      </w:r>
      <w:r w:rsidRPr="002A192D">
        <w:rPr>
          <w:rFonts w:asciiTheme="majorHAnsi" w:hAnsiTheme="majorHAnsi" w:cstheme="majorHAnsi"/>
          <w:u w:val="single"/>
        </w:rPr>
        <w:t>Every time a rocket launches a satellite into orbit, it tends to leave stray bits of material</w:t>
      </w:r>
      <w:r w:rsidRPr="002A192D">
        <w:rPr>
          <w:rFonts w:asciiTheme="majorHAnsi" w:hAnsiTheme="majorHAnsi" w:cstheme="majorHAnsi"/>
          <w:sz w:val="16"/>
        </w:rPr>
        <w:t xml:space="preserve">. The thing is, </w:t>
      </w:r>
      <w:r w:rsidRPr="002A192D">
        <w:rPr>
          <w:rFonts w:asciiTheme="majorHAnsi" w:hAnsiTheme="majorHAnsi" w:cstheme="majorHAnsi"/>
          <w:highlight w:val="green"/>
          <w:u w:val="single"/>
        </w:rPr>
        <w:t>when objects are zooming</w:t>
      </w:r>
      <w:r w:rsidRPr="002A192D">
        <w:rPr>
          <w:rFonts w:asciiTheme="majorHAnsi" w:hAnsiTheme="majorHAnsi" w:cstheme="majorHAnsi"/>
          <w:u w:val="single"/>
        </w:rPr>
        <w:t xml:space="preserve"> through space </w:t>
      </w:r>
      <w:r w:rsidRPr="002A192D">
        <w:rPr>
          <w:rStyle w:val="Emphasis"/>
          <w:rFonts w:asciiTheme="majorHAnsi" w:hAnsiTheme="majorHAnsi" w:cstheme="majorHAnsi"/>
          <w:highlight w:val="green"/>
        </w:rPr>
        <w:t>about 2 km/s</w:t>
      </w:r>
      <w:r w:rsidRPr="002A192D">
        <w:rPr>
          <w:rFonts w:asciiTheme="majorHAnsi" w:hAnsiTheme="majorHAnsi" w:cstheme="majorHAnsi"/>
          <w:highlight w:val="green"/>
          <w:u w:val="single"/>
        </w:rPr>
        <w:t xml:space="preserve">, even </w:t>
      </w:r>
      <w:r w:rsidRPr="002A192D">
        <w:rPr>
          <w:rFonts w:asciiTheme="majorHAnsi" w:hAnsiTheme="majorHAnsi" w:cstheme="majorHAnsi"/>
          <w:u w:val="single"/>
        </w:rPr>
        <w:t xml:space="preserve">something as tiny as </w:t>
      </w:r>
      <w:r w:rsidRPr="002A192D">
        <w:rPr>
          <w:rFonts w:asciiTheme="majorHAnsi" w:hAnsiTheme="majorHAnsi" w:cstheme="majorHAnsi"/>
          <w:highlight w:val="green"/>
          <w:u w:val="single"/>
        </w:rPr>
        <w:t xml:space="preserve">a chip </w:t>
      </w:r>
      <w:r w:rsidRPr="002A192D">
        <w:rPr>
          <w:rFonts w:asciiTheme="majorHAnsi" w:hAnsiTheme="majorHAnsi" w:cstheme="majorHAnsi"/>
          <w:u w:val="single"/>
        </w:rPr>
        <w:t xml:space="preserve">of paint </w:t>
      </w:r>
      <w:r w:rsidRPr="002A192D">
        <w:rPr>
          <w:rFonts w:asciiTheme="majorHAnsi" w:hAnsiTheme="majorHAnsi" w:cstheme="majorHAnsi"/>
          <w:highlight w:val="green"/>
          <w:u w:val="single"/>
        </w:rPr>
        <w:t xml:space="preserve">can </w:t>
      </w:r>
      <w:r w:rsidRPr="002A192D">
        <w:rPr>
          <w:rStyle w:val="Emphasis"/>
          <w:rFonts w:asciiTheme="majorHAnsi" w:hAnsiTheme="majorHAnsi" w:cstheme="majorHAnsi"/>
          <w:highlight w:val="green"/>
        </w:rPr>
        <w:t>smash</w:t>
      </w:r>
      <w:r w:rsidRPr="002A192D">
        <w:rPr>
          <w:rStyle w:val="Emphasis"/>
          <w:rFonts w:asciiTheme="majorHAnsi" w:hAnsiTheme="majorHAnsi" w:cstheme="majorHAnsi"/>
        </w:rPr>
        <w:t xml:space="preserve"> through glass or </w:t>
      </w:r>
      <w:r w:rsidRPr="002A192D">
        <w:rPr>
          <w:rStyle w:val="Emphasis"/>
          <w:rFonts w:asciiTheme="majorHAnsi" w:hAnsiTheme="majorHAnsi" w:cstheme="majorHAnsi"/>
          <w:highlight w:val="green"/>
        </w:rPr>
        <w:t>steel</w:t>
      </w:r>
      <w:r w:rsidRPr="002A192D">
        <w:rPr>
          <w:rFonts w:asciiTheme="majorHAnsi" w:hAnsiTheme="majorHAnsi" w:cstheme="majorHAnsi"/>
          <w:u w:val="single"/>
        </w:rPr>
        <w:t xml:space="preserve">. Pieces of </w:t>
      </w:r>
      <w:r w:rsidRPr="002A192D">
        <w:rPr>
          <w:rFonts w:asciiTheme="majorHAnsi" w:hAnsiTheme="majorHAnsi" w:cstheme="majorHAnsi"/>
          <w:highlight w:val="green"/>
          <w:u w:val="single"/>
        </w:rPr>
        <w:t xml:space="preserve">debris become </w:t>
      </w:r>
      <w:r w:rsidRPr="002A192D">
        <w:rPr>
          <w:rStyle w:val="Emphasis"/>
          <w:rFonts w:asciiTheme="majorHAnsi" w:hAnsiTheme="majorHAnsi" w:cstheme="majorHAnsi"/>
          <w:highlight w:val="green"/>
        </w:rPr>
        <w:t>bullets</w:t>
      </w:r>
      <w:r w:rsidRPr="002A192D">
        <w:rPr>
          <w:rFonts w:asciiTheme="majorHAnsi" w:hAnsiTheme="majorHAnsi" w:cstheme="majorHAnsi"/>
          <w:sz w:val="16"/>
        </w:rPr>
        <w:t xml:space="preserve">. What Kessler predicted is that sooner or later, </w:t>
      </w:r>
      <w:r w:rsidRPr="002A192D">
        <w:rPr>
          <w:rStyle w:val="Emphasis"/>
          <w:rFonts w:asciiTheme="majorHAnsi" w:hAnsiTheme="majorHAnsi" w:cstheme="majorHAnsi"/>
          <w:highlight w:val="green"/>
        </w:rPr>
        <w:t>objects</w:t>
      </w:r>
      <w:r w:rsidRPr="002A192D">
        <w:rPr>
          <w:rFonts w:asciiTheme="majorHAnsi" w:hAnsiTheme="majorHAnsi" w:cstheme="majorHAnsi"/>
          <w:u w:val="single"/>
        </w:rPr>
        <w:t xml:space="preserve"> in low-earth orbit would </w:t>
      </w:r>
      <w:r w:rsidRPr="002A192D">
        <w:rPr>
          <w:rFonts w:asciiTheme="majorHAnsi" w:hAnsiTheme="majorHAnsi" w:cstheme="majorHAnsi"/>
          <w:highlight w:val="green"/>
          <w:u w:val="single"/>
        </w:rPr>
        <w:t xml:space="preserve">start </w:t>
      </w:r>
      <w:r w:rsidRPr="002A192D">
        <w:rPr>
          <w:rStyle w:val="Emphasis"/>
          <w:rFonts w:asciiTheme="majorHAnsi" w:hAnsiTheme="majorHAnsi" w:cstheme="majorHAnsi"/>
          <w:highlight w:val="green"/>
        </w:rPr>
        <w:t>colliding</w:t>
      </w:r>
      <w:r w:rsidRPr="002A192D">
        <w:rPr>
          <w:rFonts w:asciiTheme="majorHAnsi" w:hAnsiTheme="majorHAnsi" w:cstheme="majorHAnsi"/>
          <w:highlight w:val="green"/>
          <w:u w:val="single"/>
        </w:rPr>
        <w:t xml:space="preserve">, and produce </w:t>
      </w:r>
      <w:r w:rsidRPr="002A192D">
        <w:rPr>
          <w:rStyle w:val="Emphasis"/>
          <w:rFonts w:asciiTheme="majorHAnsi" w:hAnsiTheme="majorHAnsi" w:cstheme="majorHAnsi"/>
          <w:highlight w:val="green"/>
        </w:rPr>
        <w:t>chain effects</w:t>
      </w:r>
      <w:r w:rsidRPr="002A192D">
        <w:rPr>
          <w:rFonts w:asciiTheme="majorHAnsi" w:hAnsiTheme="majorHAnsi" w:cstheme="majorHAnsi"/>
          <w:sz w:val="16"/>
        </w:rPr>
        <w:t xml:space="preserve">, like billiard balls colliding on a crowded pool table. </w:t>
      </w:r>
      <w:r w:rsidRPr="002A192D">
        <w:rPr>
          <w:rFonts w:asciiTheme="majorHAnsi" w:hAnsiTheme="majorHAnsi" w:cstheme="majorHAnsi"/>
          <w:highlight w:val="green"/>
          <w:u w:val="single"/>
        </w:rPr>
        <w:t>If</w:t>
      </w:r>
      <w:r w:rsidRPr="002A192D">
        <w:rPr>
          <w:rFonts w:asciiTheme="majorHAnsi" w:hAnsiTheme="majorHAnsi" w:cstheme="majorHAnsi"/>
          <w:u w:val="single"/>
        </w:rPr>
        <w:t xml:space="preserve"> a piece of </w:t>
      </w:r>
      <w:r w:rsidRPr="002A192D">
        <w:rPr>
          <w:rFonts w:asciiTheme="majorHAnsi" w:hAnsiTheme="majorHAnsi" w:cstheme="majorHAnsi"/>
          <w:highlight w:val="green"/>
          <w:u w:val="single"/>
        </w:rPr>
        <w:t xml:space="preserve">debris hit a </w:t>
      </w:r>
      <w:r w:rsidRPr="002A192D">
        <w:rPr>
          <w:rStyle w:val="Emphasis"/>
          <w:rFonts w:asciiTheme="majorHAnsi" w:hAnsiTheme="majorHAnsi" w:cstheme="majorHAnsi"/>
          <w:highlight w:val="green"/>
        </w:rPr>
        <w:t>satellite</w:t>
      </w:r>
      <w:r w:rsidRPr="002A192D">
        <w:rPr>
          <w:rFonts w:asciiTheme="majorHAnsi" w:hAnsiTheme="majorHAnsi" w:cstheme="majorHAnsi"/>
          <w:highlight w:val="green"/>
          <w:u w:val="single"/>
        </w:rPr>
        <w:t xml:space="preserve">, it would produce </w:t>
      </w:r>
      <w:r w:rsidRPr="002A192D">
        <w:rPr>
          <w:rStyle w:val="Emphasis"/>
          <w:rFonts w:asciiTheme="majorHAnsi" w:hAnsiTheme="majorHAnsi" w:cstheme="majorHAnsi"/>
          <w:highlight w:val="green"/>
        </w:rPr>
        <w:t>more</w:t>
      </w:r>
      <w:r w:rsidRPr="002A192D">
        <w:rPr>
          <w:rStyle w:val="Emphasis"/>
          <w:rFonts w:asciiTheme="majorHAnsi" w:hAnsiTheme="majorHAnsi" w:cstheme="majorHAnsi"/>
        </w:rPr>
        <w:t xml:space="preserve"> debris,</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 xml:space="preserve">which </w:t>
      </w:r>
      <w:proofErr w:type="gramStart"/>
      <w:r w:rsidRPr="002A192D">
        <w:rPr>
          <w:rFonts w:asciiTheme="majorHAnsi" w:hAnsiTheme="majorHAnsi" w:cstheme="majorHAnsi"/>
          <w:highlight w:val="green"/>
          <w:u w:val="single"/>
        </w:rPr>
        <w:t>would</w:t>
      </w:r>
      <w:r w:rsidRPr="002A192D">
        <w:rPr>
          <w:rFonts w:asciiTheme="majorHAnsi" w:hAnsiTheme="majorHAnsi" w:cstheme="majorHAnsi"/>
          <w:u w:val="single"/>
        </w:rPr>
        <w:t xml:space="preserve"> to</w:t>
      </w:r>
      <w:proofErr w:type="gramEnd"/>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increase</w:t>
      </w:r>
      <w:r w:rsidRPr="002A192D">
        <w:rPr>
          <w:rFonts w:asciiTheme="majorHAnsi" w:hAnsiTheme="majorHAnsi" w:cstheme="majorHAnsi"/>
          <w:u w:val="single"/>
        </w:rPr>
        <w:t xml:space="preserve"> the risk of </w:t>
      </w:r>
      <w:r w:rsidRPr="002A192D">
        <w:rPr>
          <w:rStyle w:val="Emphasis"/>
          <w:rFonts w:asciiTheme="majorHAnsi" w:hAnsiTheme="majorHAnsi" w:cstheme="majorHAnsi"/>
        </w:rPr>
        <w:t xml:space="preserve">other </w:t>
      </w:r>
      <w:r w:rsidRPr="002A192D">
        <w:rPr>
          <w:rStyle w:val="Emphasis"/>
          <w:rFonts w:asciiTheme="majorHAnsi" w:hAnsiTheme="majorHAnsi" w:cstheme="majorHAnsi"/>
          <w:highlight w:val="green"/>
        </w:rPr>
        <w:t>collisions</w:t>
      </w:r>
      <w:r w:rsidRPr="002A192D">
        <w:rPr>
          <w:rFonts w:asciiTheme="majorHAnsi" w:hAnsiTheme="majorHAnsi" w:cstheme="majorHAnsi"/>
          <w:sz w:val="16"/>
        </w:rPr>
        <w:t xml:space="preserve"> … and so on, and so on. At some point, </w:t>
      </w:r>
      <w:r w:rsidRPr="002A192D">
        <w:rPr>
          <w:rFonts w:asciiTheme="majorHAnsi" w:hAnsiTheme="majorHAnsi" w:cstheme="majorHAnsi"/>
          <w:highlight w:val="green"/>
          <w:u w:val="single"/>
        </w:rPr>
        <w:t xml:space="preserve">you </w:t>
      </w:r>
      <w:r w:rsidRPr="002A192D">
        <w:rPr>
          <w:rFonts w:asciiTheme="majorHAnsi" w:hAnsiTheme="majorHAnsi" w:cstheme="majorHAnsi"/>
          <w:u w:val="single"/>
        </w:rPr>
        <w:t xml:space="preserve">could </w:t>
      </w:r>
      <w:r w:rsidRPr="002A192D">
        <w:rPr>
          <w:rFonts w:asciiTheme="majorHAnsi" w:hAnsiTheme="majorHAnsi" w:cstheme="majorHAnsi"/>
          <w:highlight w:val="green"/>
          <w:u w:val="single"/>
        </w:rPr>
        <w:t xml:space="preserve">reach a </w:t>
      </w:r>
      <w:r w:rsidRPr="002A192D">
        <w:rPr>
          <w:rStyle w:val="Emphasis"/>
          <w:rFonts w:asciiTheme="majorHAnsi" w:hAnsiTheme="majorHAnsi" w:cstheme="majorHAnsi"/>
          <w:highlight w:val="green"/>
        </w:rPr>
        <w:t>tipping point</w:t>
      </w:r>
      <w:r w:rsidRPr="002A192D">
        <w:rPr>
          <w:rFonts w:asciiTheme="majorHAnsi" w:hAnsiTheme="majorHAnsi" w:cstheme="majorHAnsi"/>
          <w:u w:val="single"/>
        </w:rPr>
        <w:t xml:space="preserve">. There’d be so many chunks of debris that collisions would be </w:t>
      </w:r>
      <w:r w:rsidRPr="002A192D">
        <w:rPr>
          <w:rStyle w:val="Emphasis"/>
          <w:rFonts w:asciiTheme="majorHAnsi" w:hAnsiTheme="majorHAnsi" w:cstheme="majorHAnsi"/>
        </w:rPr>
        <w:t>inevitable</w:t>
      </w:r>
      <w:r w:rsidRPr="002A192D">
        <w:rPr>
          <w:rFonts w:asciiTheme="majorHAnsi" w:hAnsiTheme="majorHAnsi" w:cstheme="majorHAnsi"/>
          <w:sz w:val="16"/>
        </w:rPr>
        <w:t xml:space="preserve">, </w:t>
      </w:r>
      <w:r w:rsidRPr="002A192D">
        <w:rPr>
          <w:rFonts w:asciiTheme="majorHAnsi" w:hAnsiTheme="majorHAnsi" w:cstheme="majorHAnsi"/>
          <w:u w:val="single"/>
        </w:rPr>
        <w:t xml:space="preserve">leaving </w:t>
      </w:r>
      <w:proofErr w:type="gramStart"/>
      <w:r w:rsidRPr="002A192D">
        <w:rPr>
          <w:rFonts w:asciiTheme="majorHAnsi" w:hAnsiTheme="majorHAnsi" w:cstheme="majorHAnsi"/>
          <w:u w:val="single"/>
        </w:rPr>
        <w:t>low-</w:t>
      </w:r>
      <w:r w:rsidRPr="002A192D">
        <w:rPr>
          <w:rFonts w:asciiTheme="majorHAnsi" w:hAnsiTheme="majorHAnsi" w:cstheme="majorHAnsi"/>
          <w:u w:val="single"/>
        </w:rPr>
        <w:lastRenderedPageBreak/>
        <w:t>earth</w:t>
      </w:r>
      <w:proofErr w:type="gramEnd"/>
      <w:r w:rsidRPr="002A192D">
        <w:rPr>
          <w:rFonts w:asciiTheme="majorHAnsi" w:hAnsiTheme="majorHAnsi" w:cstheme="majorHAnsi"/>
          <w:u w:val="single"/>
        </w:rPr>
        <w:t xml:space="preserve"> orbit a </w:t>
      </w:r>
      <w:r w:rsidRPr="002A192D">
        <w:rPr>
          <w:rStyle w:val="Emphasis"/>
          <w:rFonts w:asciiTheme="majorHAnsi" w:hAnsiTheme="majorHAnsi" w:cstheme="majorHAnsi"/>
        </w:rPr>
        <w:t>junkyard where no satellites could survive.</w:t>
      </w:r>
      <w:r w:rsidRPr="002A192D">
        <w:rPr>
          <w:rFonts w:asciiTheme="majorHAnsi" w:hAnsiTheme="majorHAnsi" w:cstheme="majorHAnsi"/>
          <w:sz w:val="16"/>
        </w:rPr>
        <w:t xml:space="preserve"> Remember the scene in Wall-E where they blast off Earth, and the planet is utterly ringed with </w:t>
      </w:r>
      <w:proofErr w:type="gramStart"/>
      <w:r w:rsidRPr="002A192D">
        <w:rPr>
          <w:rFonts w:asciiTheme="majorHAnsi" w:hAnsiTheme="majorHAnsi" w:cstheme="majorHAnsi"/>
          <w:sz w:val="16"/>
        </w:rPr>
        <w:t>crap</w:t>
      </w:r>
      <w:proofErr w:type="gramEnd"/>
      <w:r w:rsidRPr="002A192D">
        <w:rPr>
          <w:rFonts w:asciiTheme="majorHAnsi" w:hAnsiTheme="majorHAnsi" w:cstheme="majorHAnsi"/>
          <w:sz w:val="16"/>
        </w:rPr>
        <w:t xml:space="preserve">? That’s what Kessler worried about. Except in our situation the </w:t>
      </w:r>
      <w:r w:rsidRPr="002A192D">
        <w:rPr>
          <w:rFonts w:asciiTheme="majorHAnsi" w:hAnsiTheme="majorHAnsi" w:cstheme="majorHAnsi"/>
          <w:highlight w:val="green"/>
          <w:u w:val="single"/>
        </w:rPr>
        <w:t>pieces of junk could be</w:t>
      </w:r>
      <w:r w:rsidRPr="002A192D">
        <w:rPr>
          <w:rFonts w:asciiTheme="majorHAnsi" w:hAnsiTheme="majorHAnsi" w:cstheme="majorHAnsi"/>
          <w:u w:val="single"/>
        </w:rPr>
        <w:t xml:space="preserve"> quite </w:t>
      </w:r>
      <w:r w:rsidRPr="002A192D">
        <w:rPr>
          <w:rFonts w:asciiTheme="majorHAnsi" w:hAnsiTheme="majorHAnsi" w:cstheme="majorHAnsi"/>
          <w:highlight w:val="green"/>
          <w:u w:val="single"/>
        </w:rPr>
        <w:t>small</w:t>
      </w:r>
      <w:r w:rsidRPr="002A192D">
        <w:rPr>
          <w:rFonts w:asciiTheme="majorHAnsi" w:hAnsiTheme="majorHAnsi" w:cstheme="majorHAnsi"/>
          <w:u w:val="single"/>
        </w:rPr>
        <w:t xml:space="preserve"> — billions of objects the size of grains of sand, which is </w:t>
      </w:r>
      <w:proofErr w:type="gramStart"/>
      <w:r w:rsidRPr="002A192D">
        <w:rPr>
          <w:rFonts w:asciiTheme="majorHAnsi" w:hAnsiTheme="majorHAnsi" w:cstheme="majorHAnsi"/>
          <w:u w:val="single"/>
        </w:rPr>
        <w:t>actually a</w:t>
      </w:r>
      <w:proofErr w:type="gramEnd"/>
      <w:r w:rsidRPr="002A192D">
        <w:rPr>
          <w:rFonts w:asciiTheme="majorHAnsi" w:hAnsiTheme="majorHAnsi" w:cstheme="majorHAnsi"/>
          <w:u w:val="single"/>
        </w:rPr>
        <w:t xml:space="preserve"> lot </w:t>
      </w:r>
      <w:r w:rsidRPr="002A192D">
        <w:rPr>
          <w:rStyle w:val="Emphasis"/>
          <w:rFonts w:asciiTheme="majorHAnsi" w:hAnsiTheme="majorHAnsi" w:cstheme="majorHAnsi"/>
        </w:rPr>
        <w:t>harder to deal with</w:t>
      </w:r>
      <w:r w:rsidRPr="002A192D">
        <w:rPr>
          <w:rFonts w:asciiTheme="majorHAnsi" w:hAnsiTheme="majorHAnsi" w:cstheme="majorHAnsi"/>
          <w:u w:val="single"/>
        </w:rPr>
        <w:t xml:space="preserve">, because </w:t>
      </w:r>
      <w:r w:rsidRPr="002A192D">
        <w:rPr>
          <w:rFonts w:asciiTheme="majorHAnsi" w:hAnsiTheme="majorHAnsi" w:cstheme="majorHAnsi"/>
          <w:highlight w:val="green"/>
          <w:u w:val="single"/>
        </w:rPr>
        <w:t xml:space="preserve">you </w:t>
      </w:r>
      <w:r w:rsidRPr="002A192D">
        <w:rPr>
          <w:rStyle w:val="Emphasis"/>
          <w:rFonts w:asciiTheme="majorHAnsi" w:hAnsiTheme="majorHAnsi" w:cstheme="majorHAnsi"/>
          <w:highlight w:val="green"/>
        </w:rPr>
        <w:t>can’t see it coming</w:t>
      </w:r>
      <w:r w:rsidRPr="002A192D">
        <w:rPr>
          <w:rFonts w:asciiTheme="majorHAnsi" w:hAnsiTheme="majorHAnsi" w:cstheme="majorHAnsi"/>
          <w:u w:val="single"/>
        </w:rPr>
        <w:t>.</w:t>
      </w:r>
      <w:r w:rsidRPr="002A192D">
        <w:rPr>
          <w:rFonts w:asciiTheme="majorHAnsi" w:hAnsiTheme="majorHAnsi" w:cstheme="majorHAnsi"/>
          <w:sz w:val="16"/>
        </w:rPr>
        <w:t xml:space="preserve"> In essence, Kessler predicted we could create an artificial asteroid belt of junk: The result would be an </w:t>
      </w:r>
      <w:r w:rsidRPr="002A192D">
        <w:rPr>
          <w:rStyle w:val="Emphasis"/>
          <w:rFonts w:asciiTheme="majorHAnsi" w:hAnsiTheme="majorHAnsi" w:cstheme="majorHAnsi"/>
          <w:highlight w:val="green"/>
        </w:rPr>
        <w:t>exponential increase</w:t>
      </w:r>
      <w:r w:rsidRPr="002A192D">
        <w:rPr>
          <w:rFonts w:asciiTheme="majorHAnsi" w:hAnsiTheme="majorHAnsi" w:cstheme="majorHAnsi"/>
          <w:highlight w:val="green"/>
          <w:u w:val="single"/>
        </w:rPr>
        <w:t xml:space="preserve"> in</w:t>
      </w:r>
      <w:r w:rsidRPr="002A192D">
        <w:rPr>
          <w:rFonts w:asciiTheme="majorHAnsi" w:hAnsiTheme="majorHAnsi" w:cstheme="majorHAnsi"/>
          <w:u w:val="single"/>
        </w:rPr>
        <w:t xml:space="preserve"> the number of </w:t>
      </w:r>
      <w:r w:rsidRPr="002A192D">
        <w:rPr>
          <w:rFonts w:asciiTheme="majorHAnsi" w:hAnsiTheme="majorHAnsi" w:cstheme="majorHAnsi"/>
          <w:highlight w:val="green"/>
          <w:u w:val="single"/>
        </w:rPr>
        <w:t>objects</w:t>
      </w:r>
      <w:r w:rsidRPr="002A192D">
        <w:rPr>
          <w:rFonts w:asciiTheme="majorHAnsi" w:hAnsiTheme="majorHAnsi" w:cstheme="majorHAnsi"/>
          <w:u w:val="single"/>
        </w:rPr>
        <w:t xml:space="preserve"> with time, </w:t>
      </w:r>
      <w:r w:rsidRPr="002A192D">
        <w:rPr>
          <w:rFonts w:asciiTheme="majorHAnsi" w:hAnsiTheme="majorHAnsi" w:cstheme="majorHAnsi"/>
          <w:highlight w:val="green"/>
          <w:u w:val="single"/>
        </w:rPr>
        <w:t xml:space="preserve">creating a </w:t>
      </w:r>
      <w:r w:rsidRPr="002A192D">
        <w:rPr>
          <w:rStyle w:val="Emphasis"/>
          <w:rFonts w:asciiTheme="majorHAnsi" w:hAnsiTheme="majorHAnsi" w:cstheme="majorHAnsi"/>
          <w:highlight w:val="green"/>
        </w:rPr>
        <w:t>belt of debris</w:t>
      </w:r>
      <w:r w:rsidRPr="002A192D">
        <w:rPr>
          <w:rStyle w:val="Emphasis"/>
          <w:rFonts w:asciiTheme="majorHAnsi" w:hAnsiTheme="majorHAnsi" w:cstheme="majorHAnsi"/>
        </w:rPr>
        <w:t xml:space="preserve"> around the earth</w:t>
      </w:r>
      <w:r w:rsidRPr="002A192D">
        <w:rPr>
          <w:rFonts w:asciiTheme="majorHAnsi" w:hAnsiTheme="majorHAnsi" w:cstheme="majorHAnsi"/>
          <w:u w:val="single"/>
        </w:rPr>
        <w:t xml:space="preserve">. This process of mutual collisions is thought to have been responsible for creating most of the </w:t>
      </w:r>
      <w:proofErr w:type="spellStart"/>
      <w:r w:rsidRPr="002A192D">
        <w:rPr>
          <w:rFonts w:asciiTheme="majorHAnsi" w:hAnsiTheme="majorHAnsi" w:cstheme="majorHAnsi"/>
          <w:u w:val="single"/>
        </w:rPr>
        <w:t>astroids</w:t>
      </w:r>
      <w:proofErr w:type="spellEnd"/>
      <w:r w:rsidRPr="002A192D">
        <w:rPr>
          <w:rFonts w:asciiTheme="majorHAnsi" w:hAnsiTheme="majorHAnsi" w:cstheme="majorHAnsi"/>
          <w:u w:val="single"/>
        </w:rPr>
        <w:t xml:space="preserve"> from larger </w:t>
      </w:r>
      <w:proofErr w:type="spellStart"/>
      <w:r w:rsidRPr="002A192D">
        <w:rPr>
          <w:rFonts w:asciiTheme="majorHAnsi" w:hAnsiTheme="majorHAnsi" w:cstheme="majorHAnsi"/>
          <w:u w:val="single"/>
        </w:rPr>
        <w:t>planetlike</w:t>
      </w:r>
      <w:proofErr w:type="spellEnd"/>
      <w:r w:rsidRPr="002A192D">
        <w:rPr>
          <w:rFonts w:asciiTheme="majorHAnsi" w:hAnsiTheme="majorHAnsi" w:cstheme="majorHAnsi"/>
          <w:u w:val="single"/>
        </w:rPr>
        <w:t xml:space="preserve"> bodies</w:t>
      </w:r>
      <w:r w:rsidRPr="002A192D">
        <w:rPr>
          <w:rFonts w:asciiTheme="majorHAnsi" w:hAnsiTheme="majorHAnsi" w:cstheme="majorHAnsi"/>
          <w:sz w:val="16"/>
        </w:rPr>
        <w:t xml:space="preserve">. Space folks began calling this the “Kessler Syndrome”. </w:t>
      </w:r>
      <w:r w:rsidRPr="002A192D">
        <w:rPr>
          <w:rFonts w:asciiTheme="majorHAnsi" w:hAnsiTheme="majorHAnsi" w:cstheme="majorHAnsi"/>
          <w:u w:val="single"/>
        </w:rPr>
        <w:t>It was hard to predict when this might start happening</w:t>
      </w:r>
      <w:r w:rsidRPr="002A192D">
        <w:rPr>
          <w:rFonts w:asciiTheme="majorHAnsi" w:hAnsiTheme="majorHAnsi" w:cstheme="majorHAnsi"/>
          <w:sz w:val="16"/>
        </w:rPr>
        <w:t xml:space="preserve">. Kessler worried that conditions could be ripe by as early as 2000. Thankfully, that estimate turned out to be premature. But wow, it looks like it might happen soon. </w:t>
      </w:r>
      <w:r w:rsidRPr="002A192D">
        <w:rPr>
          <w:rStyle w:val="Emphasis"/>
          <w:rFonts w:asciiTheme="majorHAnsi" w:hAnsiTheme="majorHAnsi" w:cstheme="majorHAnsi"/>
        </w:rPr>
        <w:t>What’s happened recently that makes the “Kessler Syndrome” more likely</w:t>
      </w:r>
      <w:r w:rsidRPr="002A192D">
        <w:rPr>
          <w:rFonts w:asciiTheme="majorHAnsi" w:hAnsiTheme="majorHAnsi" w:cstheme="majorHAnsi"/>
          <w:u w:val="single"/>
        </w:rPr>
        <w:t>?</w:t>
      </w:r>
      <w:r w:rsidRPr="002A192D">
        <w:rPr>
          <w:rFonts w:asciiTheme="majorHAnsi" w:hAnsiTheme="majorHAnsi" w:cstheme="majorHAnsi"/>
          <w:sz w:val="16"/>
        </w:rPr>
        <w:t xml:space="preserve"> A couple of things: </w:t>
      </w:r>
      <w:r w:rsidRPr="002A192D">
        <w:rPr>
          <w:rStyle w:val="Emphasis"/>
          <w:rFonts w:asciiTheme="majorHAnsi" w:hAnsiTheme="majorHAnsi" w:cstheme="majorHAnsi"/>
        </w:rPr>
        <w:t>Way more satellites are going up</w:t>
      </w:r>
      <w:r w:rsidRPr="002A192D">
        <w:rPr>
          <w:rFonts w:asciiTheme="majorHAnsi" w:hAnsiTheme="majorHAnsi" w:cstheme="majorHAnsi"/>
          <w:sz w:val="16"/>
        </w:rPr>
        <w:t xml:space="preserve"> </w:t>
      </w:r>
      <w:proofErr w:type="gramStart"/>
      <w:r w:rsidRPr="002A192D">
        <w:rPr>
          <w:rFonts w:asciiTheme="majorHAnsi" w:hAnsiTheme="majorHAnsi" w:cstheme="majorHAnsi"/>
          <w:sz w:val="16"/>
        </w:rPr>
        <w:t>The</w:t>
      </w:r>
      <w:proofErr w:type="gramEnd"/>
      <w:r w:rsidRPr="002A192D">
        <w:rPr>
          <w:rFonts w:asciiTheme="majorHAnsi" w:hAnsiTheme="majorHAnsi" w:cstheme="majorHAnsi"/>
          <w:sz w:val="16"/>
        </w:rPr>
        <w:t xml:space="preserve"> pace at which satellites are going up in the sky is simply exploding. Back when Kessler wrote his paper in 1978, we humans were launching about 53 new satellites a year. Going to space was hard. But now </w:t>
      </w:r>
      <w:r w:rsidRPr="002A192D">
        <w:rPr>
          <w:rFonts w:asciiTheme="majorHAnsi" w:hAnsiTheme="majorHAnsi" w:cstheme="majorHAnsi"/>
          <w:highlight w:val="green"/>
          <w:u w:val="single"/>
        </w:rPr>
        <w:t>launches are</w:t>
      </w:r>
      <w:r w:rsidRPr="002A192D">
        <w:rPr>
          <w:rFonts w:asciiTheme="majorHAnsi" w:hAnsiTheme="majorHAnsi" w:cstheme="majorHAnsi"/>
          <w:u w:val="single"/>
        </w:rPr>
        <w:t xml:space="preserve"> an order of magnitude </w:t>
      </w:r>
      <w:r w:rsidRPr="002A192D">
        <w:rPr>
          <w:rFonts w:asciiTheme="majorHAnsi" w:hAnsiTheme="majorHAnsi" w:cstheme="majorHAnsi"/>
          <w:highlight w:val="green"/>
          <w:u w:val="single"/>
        </w:rPr>
        <w:t>more common</w:t>
      </w:r>
      <w:r w:rsidRPr="002A192D">
        <w:rPr>
          <w:rFonts w:asciiTheme="majorHAnsi" w:hAnsiTheme="majorHAnsi" w:cstheme="majorHAnsi"/>
          <w:u w:val="single"/>
        </w:rPr>
        <w:t xml:space="preserve">, and they’re increasing in pace rapidly. SpaceX </w:t>
      </w:r>
      <w:proofErr w:type="gramStart"/>
      <w:r w:rsidRPr="002A192D">
        <w:rPr>
          <w:rFonts w:asciiTheme="majorHAnsi" w:hAnsiTheme="majorHAnsi" w:cstheme="majorHAnsi"/>
          <w:u w:val="single"/>
        </w:rPr>
        <w:t>in particular is</w:t>
      </w:r>
      <w:proofErr w:type="gramEnd"/>
      <w:r w:rsidRPr="002A192D">
        <w:rPr>
          <w:rFonts w:asciiTheme="majorHAnsi" w:hAnsiTheme="majorHAnsi" w:cstheme="majorHAnsi"/>
          <w:u w:val="single"/>
        </w:rPr>
        <w:t xml:space="preserve"> launching oodles of satellites as it builds its orbital Internet-access service </w:t>
      </w:r>
      <w:proofErr w:type="spellStart"/>
      <w:r w:rsidRPr="002A192D">
        <w:rPr>
          <w:rFonts w:asciiTheme="majorHAnsi" w:hAnsiTheme="majorHAnsi" w:cstheme="majorHAnsi"/>
          <w:u w:val="single"/>
        </w:rPr>
        <w:t>Starlink</w:t>
      </w:r>
      <w:proofErr w:type="spellEnd"/>
      <w:r w:rsidRPr="002A192D">
        <w:rPr>
          <w:rFonts w:asciiTheme="majorHAnsi" w:hAnsiTheme="majorHAnsi" w:cstheme="majorHAnsi"/>
          <w:sz w:val="16"/>
        </w:rPr>
        <w:t xml:space="preserve">. In the last two years, it has put 1,740 satellites in low-earth orbit, with plans to eventually shoot 30,000 up there. </w:t>
      </w:r>
      <w:r w:rsidRPr="002A192D">
        <w:rPr>
          <w:rFonts w:asciiTheme="majorHAnsi" w:hAnsiTheme="majorHAnsi" w:cstheme="majorHAnsi"/>
          <w:highlight w:val="green"/>
          <w:u w:val="single"/>
        </w:rPr>
        <w:t xml:space="preserve">This is part of a </w:t>
      </w:r>
      <w:r w:rsidRPr="002A192D">
        <w:rPr>
          <w:rFonts w:asciiTheme="majorHAnsi" w:hAnsiTheme="majorHAnsi" w:cstheme="majorHAnsi"/>
          <w:u w:val="single"/>
        </w:rPr>
        <w:t xml:space="preserve">larger </w:t>
      </w:r>
      <w:r w:rsidRPr="002A192D">
        <w:rPr>
          <w:rFonts w:asciiTheme="majorHAnsi" w:hAnsiTheme="majorHAnsi" w:cstheme="majorHAnsi"/>
          <w:highlight w:val="green"/>
          <w:u w:val="single"/>
        </w:rPr>
        <w:t>trend</w:t>
      </w:r>
      <w:r w:rsidRPr="002A192D">
        <w:rPr>
          <w:rFonts w:asciiTheme="majorHAnsi" w:hAnsiTheme="majorHAnsi" w:cstheme="majorHAnsi"/>
          <w:u w:val="single"/>
        </w:rPr>
        <w:t xml:space="preserve">, which is … </w:t>
      </w:r>
      <w:r w:rsidRPr="002A192D">
        <w:rPr>
          <w:rFonts w:asciiTheme="majorHAnsi" w:hAnsiTheme="majorHAnsi" w:cstheme="majorHAnsi"/>
          <w:highlight w:val="green"/>
          <w:u w:val="single"/>
        </w:rPr>
        <w:t xml:space="preserve">The </w:t>
      </w:r>
      <w:r w:rsidRPr="002A192D">
        <w:rPr>
          <w:rStyle w:val="Emphasis"/>
          <w:rFonts w:asciiTheme="majorHAnsi" w:hAnsiTheme="majorHAnsi" w:cstheme="majorHAnsi"/>
          <w:highlight w:val="green"/>
        </w:rPr>
        <w:t>privatization of</w:t>
      </w:r>
      <w:r w:rsidRPr="002A192D">
        <w:rPr>
          <w:rStyle w:val="Emphasis"/>
          <w:rFonts w:asciiTheme="majorHAnsi" w:hAnsiTheme="majorHAnsi" w:cstheme="majorHAnsi"/>
        </w:rPr>
        <w:t xml:space="preserve"> outer </w:t>
      </w:r>
      <w:r w:rsidRPr="002A192D">
        <w:rPr>
          <w:rStyle w:val="Emphasis"/>
          <w:rFonts w:asciiTheme="majorHAnsi" w:hAnsiTheme="majorHAnsi" w:cstheme="majorHAnsi"/>
          <w:highlight w:val="green"/>
        </w:rPr>
        <w:t>space</w:t>
      </w:r>
      <w:r w:rsidRPr="002A192D">
        <w:rPr>
          <w:rFonts w:asciiTheme="majorHAnsi" w:hAnsiTheme="majorHAnsi" w:cstheme="majorHAnsi"/>
          <w:sz w:val="16"/>
        </w:rPr>
        <w:t xml:space="preserve"> </w:t>
      </w:r>
      <w:proofErr w:type="gramStart"/>
      <w:r w:rsidRPr="002A192D">
        <w:rPr>
          <w:rFonts w:asciiTheme="majorHAnsi" w:hAnsiTheme="majorHAnsi" w:cstheme="majorHAnsi"/>
          <w:sz w:val="16"/>
        </w:rPr>
        <w:t>The</w:t>
      </w:r>
      <w:proofErr w:type="gramEnd"/>
      <w:r w:rsidRPr="002A192D">
        <w:rPr>
          <w:rFonts w:asciiTheme="majorHAnsi" w:hAnsiTheme="majorHAnsi" w:cstheme="majorHAnsi"/>
          <w:sz w:val="16"/>
        </w:rPr>
        <w:t xml:space="preserve"> </w:t>
      </w:r>
      <w:r w:rsidRPr="002A192D">
        <w:rPr>
          <w:rFonts w:asciiTheme="majorHAnsi" w:hAnsiTheme="majorHAnsi" w:cstheme="majorHAnsi"/>
          <w:highlight w:val="green"/>
          <w:u w:val="single"/>
        </w:rPr>
        <w:t>private sector is</w:t>
      </w:r>
      <w:r w:rsidRPr="002A192D">
        <w:rPr>
          <w:rFonts w:asciiTheme="majorHAnsi" w:hAnsiTheme="majorHAnsi" w:cstheme="majorHAnsi"/>
          <w:u w:val="single"/>
        </w:rPr>
        <w:t xml:space="preserve"> rapidly </w:t>
      </w:r>
      <w:r w:rsidRPr="002A192D">
        <w:rPr>
          <w:rStyle w:val="Emphasis"/>
          <w:rFonts w:asciiTheme="majorHAnsi" w:hAnsiTheme="majorHAnsi" w:cstheme="majorHAnsi"/>
          <w:highlight w:val="green"/>
        </w:rPr>
        <w:t>becoming</w:t>
      </w:r>
      <w:r w:rsidRPr="002A192D">
        <w:rPr>
          <w:rStyle w:val="Emphasis"/>
          <w:rFonts w:asciiTheme="majorHAnsi" w:hAnsiTheme="majorHAnsi" w:cstheme="majorHAnsi"/>
        </w:rPr>
        <w:t xml:space="preserve"> the </w:t>
      </w:r>
      <w:r w:rsidRPr="002A192D">
        <w:rPr>
          <w:rStyle w:val="Emphasis"/>
          <w:rFonts w:asciiTheme="majorHAnsi" w:hAnsiTheme="majorHAnsi" w:cstheme="majorHAnsi"/>
          <w:highlight w:val="green"/>
        </w:rPr>
        <w:t>dominant</w:t>
      </w:r>
      <w:r w:rsidRPr="002A192D">
        <w:rPr>
          <w:rStyle w:val="Emphasis"/>
          <w:rFonts w:asciiTheme="majorHAnsi" w:hAnsiTheme="majorHAnsi" w:cstheme="majorHAnsi"/>
        </w:rPr>
        <w:t xml:space="preserve"> actor in space</w:t>
      </w:r>
      <w:r w:rsidRPr="002A192D">
        <w:rPr>
          <w:rFonts w:asciiTheme="majorHAnsi" w:hAnsiTheme="majorHAnsi" w:cstheme="majorHAnsi"/>
          <w:u w:val="single"/>
        </w:rPr>
        <w:t>. There’s a huge demand for satellite data</w:t>
      </w:r>
      <w:r w:rsidRPr="002A192D">
        <w:rPr>
          <w:rFonts w:asciiTheme="majorHAnsi" w:hAnsiTheme="majorHAnsi" w:cstheme="majorHAnsi"/>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2A192D">
        <w:rPr>
          <w:rFonts w:asciiTheme="majorHAnsi" w:hAnsiTheme="majorHAnsi" w:cstheme="majorHAnsi"/>
          <w:u w:val="single"/>
        </w:rPr>
        <w:t xml:space="preserve">It is unlocking a huge pent-up demand for near-earth-orbit tech. More launches mean not only more </w:t>
      </w:r>
      <w:r w:rsidRPr="002A192D">
        <w:rPr>
          <w:rStyle w:val="Emphasis"/>
          <w:rFonts w:asciiTheme="majorHAnsi" w:hAnsiTheme="majorHAnsi" w:cstheme="majorHAnsi"/>
        </w:rPr>
        <w:t>intentional objects in orbit but unintentional ones</w:t>
      </w:r>
      <w:r w:rsidRPr="002A192D">
        <w:rPr>
          <w:rFonts w:asciiTheme="majorHAnsi" w:hAnsiTheme="majorHAnsi" w:cstheme="majorHAnsi"/>
          <w:u w:val="single"/>
        </w:rPr>
        <w:t xml:space="preserve"> — bits of rocket parts and detritus from launches.</w:t>
      </w:r>
    </w:p>
    <w:p w14:paraId="1EB976F6" w14:textId="77777777" w:rsidR="00ED78B5" w:rsidRPr="002A192D" w:rsidRDefault="00ED78B5" w:rsidP="00ED78B5">
      <w:pPr>
        <w:rPr>
          <w:rFonts w:asciiTheme="majorHAnsi" w:hAnsiTheme="majorHAnsi" w:cstheme="majorHAnsi"/>
        </w:rPr>
      </w:pPr>
    </w:p>
    <w:p w14:paraId="4C158911"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Privatization </w:t>
      </w:r>
      <w:r w:rsidRPr="002A192D">
        <w:rPr>
          <w:rFonts w:asciiTheme="majorHAnsi" w:hAnsiTheme="majorHAnsi" w:cstheme="majorHAnsi"/>
          <w:u w:val="single"/>
        </w:rPr>
        <w:t>exponentially</w:t>
      </w:r>
      <w:r w:rsidRPr="002A192D">
        <w:rPr>
          <w:rFonts w:asciiTheme="majorHAnsi" w:hAnsiTheme="majorHAnsi" w:cstheme="majorHAnsi"/>
        </w:rPr>
        <w:t xml:space="preserve"> increases the curve but ending dangerous missions </w:t>
      </w:r>
      <w:r w:rsidRPr="002A192D">
        <w:rPr>
          <w:rFonts w:asciiTheme="majorHAnsi" w:hAnsiTheme="majorHAnsi" w:cstheme="majorHAnsi"/>
          <w:u w:val="single"/>
        </w:rPr>
        <w:t>stops it</w:t>
      </w:r>
      <w:r w:rsidRPr="002A192D">
        <w:rPr>
          <w:rFonts w:asciiTheme="majorHAnsi" w:hAnsiTheme="majorHAnsi" w:cstheme="majorHAnsi"/>
        </w:rPr>
        <w:t>.</w:t>
      </w:r>
    </w:p>
    <w:p w14:paraId="713838E0" w14:textId="77777777" w:rsidR="00ED78B5" w:rsidRPr="002A192D" w:rsidRDefault="00ED78B5" w:rsidP="00ED78B5">
      <w:pPr>
        <w:rPr>
          <w:rFonts w:asciiTheme="majorHAnsi" w:hAnsiTheme="majorHAnsi" w:cstheme="majorHAnsi"/>
        </w:rPr>
      </w:pPr>
      <w:proofErr w:type="spellStart"/>
      <w:r w:rsidRPr="002A192D">
        <w:rPr>
          <w:rStyle w:val="Style13ptBold"/>
          <w:rFonts w:asciiTheme="majorHAnsi" w:hAnsiTheme="majorHAnsi" w:cstheme="majorHAnsi"/>
        </w:rPr>
        <w:t>Bernat</w:t>
      </w:r>
      <w:proofErr w:type="spellEnd"/>
      <w:r w:rsidRPr="002A192D">
        <w:rPr>
          <w:rStyle w:val="Style13ptBold"/>
          <w:rFonts w:asciiTheme="majorHAnsi" w:hAnsiTheme="majorHAnsi" w:cstheme="majorHAnsi"/>
        </w:rPr>
        <w:t xml:space="preserve"> 20</w:t>
      </w:r>
      <w:r w:rsidRPr="002A192D">
        <w:rPr>
          <w:rFonts w:asciiTheme="majorHAnsi" w:hAnsiTheme="majorHAnsi" w:cstheme="majorHAnsi"/>
        </w:rPr>
        <w:t xml:space="preserve"> – Pawel, 2020, Military University of Aviation, [“ORBITAL SATELLITE CONSTELLATIONS AND THE GROWING THREAT OF KESSLER SYNDROME IN THE LOWER EARTH ORBIT,” SAFETY ENGINEERING OF ANTHROPOGENIC OBJECTS, Volume 4, PDF] Justin</w:t>
      </w:r>
    </w:p>
    <w:p w14:paraId="14EAD234" w14:textId="77777777" w:rsidR="00ED78B5" w:rsidRPr="002A192D" w:rsidRDefault="00ED78B5" w:rsidP="00ED78B5">
      <w:pPr>
        <w:rPr>
          <w:rFonts w:asciiTheme="majorHAnsi" w:hAnsiTheme="majorHAnsi" w:cstheme="majorHAnsi"/>
          <w:sz w:val="16"/>
        </w:rPr>
      </w:pPr>
      <w:r w:rsidRPr="002A192D">
        <w:rPr>
          <w:rFonts w:asciiTheme="majorHAnsi" w:hAnsiTheme="majorHAnsi" w:cstheme="majorHAnsi"/>
          <w:sz w:val="16"/>
        </w:rPr>
        <w:t xml:space="preserve">5. </w:t>
      </w:r>
      <w:r w:rsidRPr="002A192D">
        <w:rPr>
          <w:rStyle w:val="Emphasis"/>
          <w:rFonts w:asciiTheme="majorHAnsi" w:hAnsiTheme="majorHAnsi" w:cstheme="majorHAnsi"/>
        </w:rPr>
        <w:t>Orbital satellite constellations and the growing threat of the Kessler syndrome</w:t>
      </w:r>
      <w:r w:rsidRPr="002A192D">
        <w:rPr>
          <w:rFonts w:asciiTheme="majorHAnsi" w:hAnsiTheme="majorHAnsi" w:cstheme="majorHAnsi"/>
          <w:sz w:val="16"/>
        </w:rPr>
        <w:t xml:space="preserve"> </w:t>
      </w:r>
      <w:r w:rsidRPr="002A192D">
        <w:rPr>
          <w:rFonts w:asciiTheme="majorHAnsi" w:hAnsiTheme="majorHAnsi" w:cstheme="majorHAnsi"/>
          <w:highlight w:val="green"/>
          <w:u w:val="single"/>
        </w:rPr>
        <w:t xml:space="preserve">Space 2.0 – the new era of </w:t>
      </w:r>
      <w:r w:rsidRPr="002A192D">
        <w:rPr>
          <w:rStyle w:val="Emphasis"/>
          <w:rFonts w:asciiTheme="majorHAnsi" w:hAnsiTheme="majorHAnsi" w:cstheme="majorHAnsi"/>
        </w:rPr>
        <w:t xml:space="preserve">space </w:t>
      </w:r>
      <w:r w:rsidRPr="002A192D">
        <w:rPr>
          <w:rStyle w:val="Emphasis"/>
          <w:rFonts w:asciiTheme="majorHAnsi" w:hAnsiTheme="majorHAnsi" w:cstheme="majorHAnsi"/>
          <w:highlight w:val="green"/>
        </w:rPr>
        <w:t>exploration</w:t>
      </w:r>
      <w:r w:rsidRPr="002A192D">
        <w:rPr>
          <w:rFonts w:asciiTheme="majorHAnsi" w:hAnsiTheme="majorHAnsi" w:cstheme="majorHAnsi"/>
          <w:u w:val="single"/>
        </w:rPr>
        <w:t xml:space="preserve"> that we witness now in the 21st century means, in words of Buzz Aldrin, “moving human enterprise into space”</w:t>
      </w:r>
      <w:r w:rsidRPr="002A192D">
        <w:rPr>
          <w:rFonts w:asciiTheme="majorHAnsi" w:hAnsiTheme="majorHAnsi" w:cstheme="majorHAnsi"/>
          <w:sz w:val="16"/>
        </w:rPr>
        <w:t xml:space="preserve"> (Pyle, 2019, p. xiv). </w:t>
      </w:r>
      <w:r w:rsidRPr="002A192D">
        <w:rPr>
          <w:rFonts w:asciiTheme="majorHAnsi" w:hAnsiTheme="majorHAnsi" w:cstheme="majorHAnsi"/>
          <w:u w:val="single"/>
        </w:rPr>
        <w:t xml:space="preserve">The process of </w:t>
      </w:r>
      <w:r w:rsidRPr="002A192D">
        <w:rPr>
          <w:rStyle w:val="Emphasis"/>
          <w:rFonts w:asciiTheme="majorHAnsi" w:hAnsiTheme="majorHAnsi" w:cstheme="majorHAnsi"/>
          <w:highlight w:val="green"/>
        </w:rPr>
        <w:t>commercialization of</w:t>
      </w:r>
      <w:r w:rsidRPr="002A192D">
        <w:rPr>
          <w:rStyle w:val="Emphasis"/>
          <w:rFonts w:asciiTheme="majorHAnsi" w:hAnsiTheme="majorHAnsi" w:cstheme="majorHAnsi"/>
        </w:rPr>
        <w:t xml:space="preserve"> outer </w:t>
      </w:r>
      <w:r w:rsidRPr="002A192D">
        <w:rPr>
          <w:rStyle w:val="Emphasis"/>
          <w:rFonts w:asciiTheme="majorHAnsi" w:hAnsiTheme="majorHAnsi" w:cstheme="majorHAnsi"/>
          <w:highlight w:val="green"/>
        </w:rPr>
        <w:t>space has already begun</w:t>
      </w:r>
      <w:r w:rsidRPr="002A192D">
        <w:rPr>
          <w:rFonts w:asciiTheme="majorHAnsi" w:hAnsiTheme="majorHAnsi" w:cstheme="majorHAnsi"/>
          <w:u w:val="single"/>
        </w:rPr>
        <w:t xml:space="preserve"> and is </w:t>
      </w:r>
      <w:r w:rsidRPr="002A192D">
        <w:rPr>
          <w:rStyle w:val="Emphasis"/>
          <w:rFonts w:asciiTheme="majorHAnsi" w:hAnsiTheme="majorHAnsi" w:cstheme="majorHAnsi"/>
        </w:rPr>
        <w:t>not limited to private companies</w:t>
      </w:r>
      <w:r w:rsidRPr="002A192D">
        <w:rPr>
          <w:rFonts w:asciiTheme="majorHAnsi" w:hAnsiTheme="majorHAnsi" w:cstheme="majorHAnsi"/>
          <w:u w:val="single"/>
        </w:rPr>
        <w:t xml:space="preserve"> providing technologies and services for national or international space agencies, as it was in the past</w:t>
      </w:r>
      <w:r w:rsidRPr="002A192D">
        <w:rPr>
          <w:rFonts w:asciiTheme="majorHAnsi" w:hAnsiTheme="majorHAnsi" w:cstheme="majorHAnsi"/>
          <w:sz w:val="16"/>
        </w:rPr>
        <w:t xml:space="preserve">. On the contrary, </w:t>
      </w:r>
      <w:r w:rsidRPr="002A192D">
        <w:rPr>
          <w:rFonts w:asciiTheme="majorHAnsi" w:hAnsiTheme="majorHAnsi" w:cstheme="majorHAnsi"/>
          <w:highlight w:val="green"/>
          <w:u w:val="single"/>
        </w:rPr>
        <w:t>private companies</w:t>
      </w:r>
      <w:r w:rsidRPr="002A192D">
        <w:rPr>
          <w:rFonts w:asciiTheme="majorHAnsi" w:hAnsiTheme="majorHAnsi" w:cstheme="majorHAnsi"/>
          <w:u w:val="single"/>
        </w:rPr>
        <w:t xml:space="preserve"> from the space sector have </w:t>
      </w:r>
      <w:r w:rsidRPr="002A192D">
        <w:rPr>
          <w:rFonts w:asciiTheme="majorHAnsi" w:hAnsiTheme="majorHAnsi" w:cstheme="majorHAnsi"/>
          <w:highlight w:val="green"/>
          <w:u w:val="single"/>
        </w:rPr>
        <w:t>now</w:t>
      </w:r>
      <w:r w:rsidRPr="002A192D">
        <w:rPr>
          <w:rFonts w:asciiTheme="majorHAnsi" w:hAnsiTheme="majorHAnsi" w:cstheme="majorHAnsi"/>
          <w:u w:val="single"/>
        </w:rPr>
        <w:t xml:space="preserve"> matured to </w:t>
      </w:r>
      <w:r w:rsidRPr="002A192D">
        <w:rPr>
          <w:rFonts w:asciiTheme="majorHAnsi" w:hAnsiTheme="majorHAnsi" w:cstheme="majorHAnsi"/>
          <w:highlight w:val="green"/>
          <w:u w:val="single"/>
        </w:rPr>
        <w:t>carry</w:t>
      </w:r>
      <w:r w:rsidRPr="002A192D">
        <w:rPr>
          <w:rFonts w:asciiTheme="majorHAnsi" w:hAnsiTheme="majorHAnsi" w:cstheme="majorHAnsi"/>
          <w:u w:val="single"/>
        </w:rPr>
        <w:t xml:space="preserve"> out their own </w:t>
      </w:r>
      <w:r w:rsidRPr="002A192D">
        <w:rPr>
          <w:rFonts w:asciiTheme="majorHAnsi" w:hAnsiTheme="majorHAnsi" w:cstheme="majorHAnsi"/>
          <w:highlight w:val="green"/>
          <w:u w:val="single"/>
        </w:rPr>
        <w:t>independent projects</w:t>
      </w:r>
      <w:r w:rsidRPr="002A192D">
        <w:rPr>
          <w:rFonts w:asciiTheme="majorHAnsi" w:hAnsiTheme="majorHAnsi" w:cstheme="majorHAnsi"/>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2A192D">
        <w:rPr>
          <w:rFonts w:asciiTheme="majorHAnsi" w:hAnsiTheme="majorHAnsi" w:cstheme="majorHAnsi"/>
          <w:sz w:val="16"/>
        </w:rPr>
        <w:t>Station, and</w:t>
      </w:r>
      <w:proofErr w:type="gramEnd"/>
      <w:r w:rsidRPr="002A192D">
        <w:rPr>
          <w:rFonts w:asciiTheme="majorHAnsi" w:hAnsiTheme="majorHAnsi" w:cstheme="majorHAnsi"/>
          <w:sz w:val="16"/>
        </w:rPr>
        <w:t xml:space="preserve"> is in the process of </w:t>
      </w:r>
      <w:r w:rsidRPr="002A192D">
        <w:rPr>
          <w:rFonts w:asciiTheme="majorHAnsi" w:hAnsiTheme="majorHAnsi" w:cstheme="majorHAnsi"/>
          <w:highlight w:val="green"/>
          <w:u w:val="single"/>
        </w:rPr>
        <w:t>constructing</w:t>
      </w:r>
      <w:r w:rsidRPr="002A192D">
        <w:rPr>
          <w:rFonts w:asciiTheme="majorHAnsi" w:hAnsiTheme="majorHAnsi" w:cstheme="majorHAnsi"/>
          <w:u w:val="single"/>
        </w:rPr>
        <w:t xml:space="preserve"> </w:t>
      </w:r>
      <w:proofErr w:type="spellStart"/>
      <w:r w:rsidRPr="002A192D">
        <w:rPr>
          <w:rFonts w:asciiTheme="majorHAnsi" w:hAnsiTheme="majorHAnsi" w:cstheme="majorHAnsi"/>
          <w:u w:val="single"/>
        </w:rPr>
        <w:t>Starlink</w:t>
      </w:r>
      <w:proofErr w:type="spellEnd"/>
      <w:r w:rsidRPr="002A192D">
        <w:rPr>
          <w:rFonts w:asciiTheme="majorHAnsi" w:hAnsiTheme="majorHAnsi" w:cstheme="majorHAnsi"/>
          <w:u w:val="single"/>
        </w:rPr>
        <w:t xml:space="preserve"> satellite </w:t>
      </w:r>
      <w:r w:rsidRPr="002A192D">
        <w:rPr>
          <w:rFonts w:asciiTheme="majorHAnsi" w:hAnsiTheme="majorHAnsi" w:cstheme="majorHAnsi"/>
          <w:highlight w:val="green"/>
          <w:u w:val="single"/>
        </w:rPr>
        <w:t>constellation</w:t>
      </w:r>
      <w:r w:rsidRPr="002A192D">
        <w:rPr>
          <w:rFonts w:asciiTheme="majorHAnsi" w:hAnsiTheme="majorHAnsi" w:cstheme="majorHAnsi"/>
          <w:u w:val="single"/>
        </w:rPr>
        <w:t xml:space="preserve"> that will provide high-speed internet access across the planet</w:t>
      </w:r>
      <w:r w:rsidRPr="002A192D">
        <w:rPr>
          <w:rFonts w:asciiTheme="majorHAnsi" w:hAnsiTheme="majorHAnsi" w:cstheme="majorHAnsi"/>
          <w:sz w:val="16"/>
        </w:rPr>
        <w:t xml:space="preserve">. Each satellite weighs around 260 kg, is equipped with an </w:t>
      </w:r>
      <w:proofErr w:type="spellStart"/>
      <w:r w:rsidRPr="002A192D">
        <w:rPr>
          <w:rFonts w:asciiTheme="majorHAnsi" w:hAnsiTheme="majorHAnsi" w:cstheme="majorHAnsi"/>
          <w:sz w:val="16"/>
        </w:rPr>
        <w:t>ion</w:t>
      </w:r>
      <w:proofErr w:type="spellEnd"/>
      <w:r w:rsidRPr="002A192D">
        <w:rPr>
          <w:rFonts w:asciiTheme="majorHAnsi" w:hAnsiTheme="majorHAnsi" w:cstheme="majorHAnsi"/>
          <w:sz w:val="16"/>
        </w:rPr>
        <w:t xml:space="preserve"> propulsion system, autonomous collision avoidance system, and orbits Earth at approximately 540-560 km altitude (</w:t>
      </w:r>
      <w:proofErr w:type="spellStart"/>
      <w:r w:rsidRPr="002A192D">
        <w:rPr>
          <w:rFonts w:asciiTheme="majorHAnsi" w:hAnsiTheme="majorHAnsi" w:cstheme="majorHAnsi"/>
          <w:sz w:val="16"/>
        </w:rPr>
        <w:t>Starlink</w:t>
      </w:r>
      <w:proofErr w:type="spellEnd"/>
      <w:r w:rsidRPr="002A192D">
        <w:rPr>
          <w:rFonts w:asciiTheme="majorHAnsi" w:hAnsiTheme="majorHAnsi" w:cstheme="majorHAnsi"/>
          <w:sz w:val="16"/>
        </w:rPr>
        <w:t xml:space="preserve">, 2020). At the beginning of November 2020, more than 860 </w:t>
      </w:r>
      <w:proofErr w:type="spellStart"/>
      <w:r w:rsidRPr="002A192D">
        <w:rPr>
          <w:rFonts w:asciiTheme="majorHAnsi" w:hAnsiTheme="majorHAnsi" w:cstheme="majorHAnsi"/>
          <w:sz w:val="16"/>
        </w:rPr>
        <w:t>Starlink</w:t>
      </w:r>
      <w:proofErr w:type="spellEnd"/>
      <w:r w:rsidRPr="002A192D">
        <w:rPr>
          <w:rFonts w:asciiTheme="majorHAnsi" w:hAnsiTheme="majorHAnsi" w:cstheme="majorHAnsi"/>
          <w:sz w:val="16"/>
        </w:rPr>
        <w:t xml:space="preserve"> satellites were orbiting the Earth (Jewett, 2020). </w:t>
      </w:r>
      <w:r w:rsidRPr="002A192D">
        <w:rPr>
          <w:rFonts w:asciiTheme="majorHAnsi" w:hAnsiTheme="majorHAnsi" w:cstheme="majorHAnsi"/>
          <w:highlight w:val="green"/>
          <w:u w:val="single"/>
        </w:rPr>
        <w:t>Immediate plans include</w:t>
      </w:r>
      <w:r w:rsidRPr="002A192D">
        <w:rPr>
          <w:rFonts w:asciiTheme="majorHAnsi" w:hAnsiTheme="majorHAnsi" w:cstheme="majorHAnsi"/>
          <w:u w:val="single"/>
        </w:rPr>
        <w:t xml:space="preserve"> launching </w:t>
      </w:r>
      <w:r w:rsidRPr="002A192D">
        <w:rPr>
          <w:rStyle w:val="Emphasis"/>
          <w:rFonts w:asciiTheme="majorHAnsi" w:hAnsiTheme="majorHAnsi" w:cstheme="majorHAnsi"/>
          <w:highlight w:val="green"/>
        </w:rPr>
        <w:lastRenderedPageBreak/>
        <w:t>12,000</w:t>
      </w:r>
      <w:r w:rsidRPr="002A192D">
        <w:rPr>
          <w:rStyle w:val="Emphasis"/>
          <w:rFonts w:asciiTheme="majorHAnsi" w:hAnsiTheme="majorHAnsi" w:cstheme="majorHAnsi"/>
        </w:rPr>
        <w:t xml:space="preserve"> satellites, </w:t>
      </w:r>
      <w:r w:rsidRPr="002A192D">
        <w:rPr>
          <w:rStyle w:val="Emphasis"/>
          <w:rFonts w:asciiTheme="majorHAnsi" w:hAnsiTheme="majorHAnsi" w:cstheme="majorHAnsi"/>
          <w:highlight w:val="green"/>
        </w:rPr>
        <w:t>but they assume</w:t>
      </w:r>
      <w:r w:rsidRPr="002A192D">
        <w:rPr>
          <w:rStyle w:val="Emphasis"/>
          <w:rFonts w:asciiTheme="majorHAnsi" w:hAnsiTheme="majorHAnsi" w:cstheme="majorHAnsi"/>
        </w:rPr>
        <w:t xml:space="preserve"> a potential later extension to </w:t>
      </w:r>
      <w:r w:rsidRPr="002A192D">
        <w:rPr>
          <w:rStyle w:val="Emphasis"/>
          <w:rFonts w:asciiTheme="majorHAnsi" w:hAnsiTheme="majorHAnsi" w:cstheme="majorHAnsi"/>
          <w:highlight w:val="green"/>
        </w:rPr>
        <w:t>42,000</w:t>
      </w:r>
      <w:r w:rsidRPr="002A192D">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2A192D">
        <w:rPr>
          <w:rFonts w:asciiTheme="majorHAnsi" w:hAnsiTheme="majorHAnsi" w:cstheme="majorHAnsi"/>
          <w:sz w:val="16"/>
        </w:rPr>
        <w:t>Starlink</w:t>
      </w:r>
      <w:proofErr w:type="spellEnd"/>
      <w:r w:rsidRPr="002A192D">
        <w:rPr>
          <w:rFonts w:asciiTheme="majorHAnsi" w:hAnsiTheme="majorHAnsi" w:cstheme="majorHAnsi"/>
          <w:sz w:val="16"/>
        </w:rPr>
        <w:t xml:space="preserve">, 2020). The </w:t>
      </w:r>
      <w:r w:rsidRPr="002A192D">
        <w:rPr>
          <w:rFonts w:asciiTheme="majorHAnsi" w:hAnsiTheme="majorHAnsi" w:cstheme="majorHAnsi"/>
          <w:u w:val="single"/>
        </w:rPr>
        <w:t>orbital collisions are, however, inevitable</w:t>
      </w:r>
      <w:r w:rsidRPr="002A192D">
        <w:rPr>
          <w:rFonts w:asciiTheme="majorHAnsi" w:hAnsiTheme="majorHAnsi" w:cstheme="majorHAnsi"/>
          <w:sz w:val="16"/>
        </w:rPr>
        <w:t xml:space="preserve">. As it was shown before,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possibility of collisions grows with</w:t>
      </w:r>
      <w:r w:rsidRPr="002A192D">
        <w:rPr>
          <w:rFonts w:asciiTheme="majorHAnsi" w:hAnsiTheme="majorHAnsi" w:cstheme="majorHAnsi"/>
          <w:u w:val="single"/>
        </w:rPr>
        <w:t xml:space="preserve"> the number of </w:t>
      </w:r>
      <w:r w:rsidRPr="002A192D">
        <w:rPr>
          <w:rFonts w:asciiTheme="majorHAnsi" w:hAnsiTheme="majorHAnsi" w:cstheme="majorHAnsi"/>
          <w:highlight w:val="green"/>
          <w:u w:val="single"/>
        </w:rPr>
        <w:t>orbital objects</w:t>
      </w:r>
      <w:r w:rsidRPr="002A192D">
        <w:rPr>
          <w:rFonts w:asciiTheme="majorHAnsi" w:hAnsiTheme="majorHAnsi" w:cstheme="majorHAnsi"/>
          <w:sz w:val="16"/>
        </w:rPr>
        <w:t xml:space="preserve">. </w:t>
      </w:r>
      <w:proofErr w:type="spellStart"/>
      <w:r w:rsidRPr="002A192D">
        <w:rPr>
          <w:rFonts w:asciiTheme="majorHAnsi" w:hAnsiTheme="majorHAnsi" w:cstheme="majorHAnsi"/>
          <w:sz w:val="16"/>
        </w:rPr>
        <w:t>Bastida</w:t>
      </w:r>
      <w:proofErr w:type="spellEnd"/>
      <w:r w:rsidRPr="002A192D">
        <w:rPr>
          <w:rFonts w:asciiTheme="majorHAnsi" w:hAnsiTheme="majorHAnsi" w:cstheme="majorHAnsi"/>
          <w:sz w:val="16"/>
        </w:rPr>
        <w:t xml:space="preserve"> </w:t>
      </w:r>
      <w:proofErr w:type="spellStart"/>
      <w:r w:rsidRPr="002A192D">
        <w:rPr>
          <w:rFonts w:asciiTheme="majorHAnsi" w:hAnsiTheme="majorHAnsi" w:cstheme="majorHAnsi"/>
          <w:u w:val="single"/>
        </w:rPr>
        <w:t>Virgili</w:t>
      </w:r>
      <w:proofErr w:type="spellEnd"/>
      <w:r w:rsidRPr="002A192D">
        <w:rPr>
          <w:rFonts w:asciiTheme="majorHAnsi" w:hAnsiTheme="majorHAnsi" w:cstheme="majorHAnsi"/>
          <w:u w:val="single"/>
        </w:rPr>
        <w:t xml:space="preserve"> with the team </w:t>
      </w:r>
      <w:r w:rsidRPr="002A192D">
        <w:rPr>
          <w:rFonts w:asciiTheme="majorHAnsi" w:hAnsiTheme="majorHAnsi" w:cstheme="majorHAnsi"/>
          <w:highlight w:val="green"/>
          <w:u w:val="single"/>
        </w:rPr>
        <w:t>compared</w:t>
      </w:r>
      <w:r w:rsidRPr="002A192D">
        <w:rPr>
          <w:rFonts w:asciiTheme="majorHAnsi" w:hAnsiTheme="majorHAnsi" w:cstheme="majorHAnsi"/>
          <w:sz w:val="16"/>
        </w:rPr>
        <w:t xml:space="preserve"> (2016, p. 154-155) </w:t>
      </w:r>
      <w:r w:rsidRPr="002A192D">
        <w:rPr>
          <w:rFonts w:asciiTheme="majorHAnsi" w:hAnsiTheme="majorHAnsi" w:cstheme="majorHAnsi"/>
          <w:u w:val="single"/>
        </w:rPr>
        <w:t xml:space="preserve">orbital </w:t>
      </w:r>
      <w:r w:rsidRPr="002A192D">
        <w:rPr>
          <w:rFonts w:asciiTheme="majorHAnsi" w:hAnsiTheme="majorHAnsi" w:cstheme="majorHAnsi"/>
          <w:highlight w:val="green"/>
          <w:u w:val="single"/>
        </w:rPr>
        <w:t>debris</w:t>
      </w:r>
      <w:r w:rsidRPr="002A192D">
        <w:rPr>
          <w:rFonts w:asciiTheme="majorHAnsi" w:hAnsiTheme="majorHAnsi" w:cstheme="majorHAnsi"/>
          <w:u w:val="single"/>
        </w:rPr>
        <w:t xml:space="preserve"> environment development </w:t>
      </w:r>
      <w:r w:rsidRPr="002A192D">
        <w:rPr>
          <w:rStyle w:val="Emphasis"/>
          <w:rFonts w:asciiTheme="majorHAnsi" w:hAnsiTheme="majorHAnsi" w:cstheme="majorHAnsi"/>
          <w:highlight w:val="green"/>
        </w:rPr>
        <w:t>without</w:t>
      </w:r>
      <w:r w:rsidRPr="002A192D">
        <w:rPr>
          <w:rFonts w:asciiTheme="majorHAnsi" w:hAnsiTheme="majorHAnsi" w:cstheme="majorHAnsi"/>
          <w:highlight w:val="green"/>
          <w:u w:val="single"/>
        </w:rPr>
        <w:t xml:space="preserve"> and </w:t>
      </w:r>
      <w:r w:rsidRPr="002A192D">
        <w:rPr>
          <w:rStyle w:val="Emphasis"/>
          <w:rFonts w:asciiTheme="majorHAnsi" w:hAnsiTheme="majorHAnsi" w:cstheme="majorHAnsi"/>
          <w:highlight w:val="green"/>
        </w:rPr>
        <w:t>with</w:t>
      </w:r>
      <w:r w:rsidRPr="002A192D">
        <w:rPr>
          <w:rFonts w:asciiTheme="majorHAnsi" w:hAnsiTheme="majorHAnsi" w:cstheme="majorHAnsi"/>
          <w:highlight w:val="green"/>
          <w:u w:val="single"/>
        </w:rPr>
        <w:t xml:space="preserve"> a large</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hypothetical </w:t>
      </w:r>
      <w:r w:rsidRPr="002A192D">
        <w:rPr>
          <w:rStyle w:val="Emphasis"/>
          <w:rFonts w:asciiTheme="majorHAnsi" w:hAnsiTheme="majorHAnsi" w:cstheme="majorHAnsi"/>
          <w:highlight w:val="green"/>
        </w:rPr>
        <w:t>constellation</w:t>
      </w:r>
      <w:r w:rsidRPr="002A192D">
        <w:rPr>
          <w:rFonts w:asciiTheme="majorHAnsi" w:hAnsiTheme="majorHAnsi" w:cstheme="majorHAnsi"/>
          <w:sz w:val="16"/>
        </w:rPr>
        <w:t xml:space="preserve"> consisting of merely 1080 satellites, distributed across 20 orbital planes at 1,100 km altitude (Fig. 5).</w:t>
      </w:r>
    </w:p>
    <w:p w14:paraId="0F8ECCDE" w14:textId="77777777" w:rsidR="00ED78B5" w:rsidRPr="002A192D" w:rsidRDefault="00ED78B5" w:rsidP="00ED78B5">
      <w:pPr>
        <w:rPr>
          <w:rFonts w:asciiTheme="majorHAnsi" w:hAnsiTheme="majorHAnsi" w:cstheme="majorHAnsi"/>
        </w:rPr>
      </w:pPr>
      <w:r w:rsidRPr="002A192D">
        <w:rPr>
          <w:rFonts w:asciiTheme="majorHAnsi" w:hAnsiTheme="majorHAnsi" w:cstheme="majorHAnsi"/>
          <w:noProof/>
        </w:rPr>
        <w:drawing>
          <wp:inline distT="0" distB="0" distL="0" distR="0" wp14:anchorId="5A05F4CC" wp14:editId="318D1A84">
            <wp:extent cx="3869309" cy="2803993"/>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3882535" cy="2813578"/>
                    </a:xfrm>
                    <a:prstGeom prst="rect">
                      <a:avLst/>
                    </a:prstGeom>
                  </pic:spPr>
                </pic:pic>
              </a:graphicData>
            </a:graphic>
          </wp:inline>
        </w:drawing>
      </w:r>
    </w:p>
    <w:p w14:paraId="7456080F" w14:textId="77777777" w:rsidR="00ED78B5" w:rsidRPr="002A192D" w:rsidRDefault="00ED78B5" w:rsidP="00ED78B5">
      <w:pPr>
        <w:rPr>
          <w:rStyle w:val="Emphasis"/>
          <w:rFonts w:asciiTheme="majorHAnsi" w:hAnsiTheme="majorHAnsi" w:cstheme="majorHAnsi"/>
        </w:rPr>
      </w:pPr>
      <w:r w:rsidRPr="002A192D">
        <w:rPr>
          <w:rFonts w:asciiTheme="majorHAnsi" w:hAnsiTheme="majorHAnsi" w:cstheme="majorHAnsi"/>
          <w:sz w:val="16"/>
        </w:rPr>
        <w:t xml:space="preserve">It </w:t>
      </w:r>
      <w:proofErr w:type="gramStart"/>
      <w:r w:rsidRPr="002A192D">
        <w:rPr>
          <w:rFonts w:asciiTheme="majorHAnsi" w:hAnsiTheme="majorHAnsi" w:cstheme="majorHAnsi"/>
          <w:sz w:val="16"/>
        </w:rPr>
        <w:t>has to</w:t>
      </w:r>
      <w:proofErr w:type="gramEnd"/>
      <w:r w:rsidRPr="002A192D">
        <w:rPr>
          <w:rFonts w:asciiTheme="majorHAnsi" w:hAnsiTheme="majorHAnsi" w:cstheme="majorHAnsi"/>
          <w:sz w:val="16"/>
        </w:rPr>
        <w:t xml:space="preserve"> be noted that although SpaceX’s </w:t>
      </w:r>
      <w:proofErr w:type="spellStart"/>
      <w:r w:rsidRPr="002A192D">
        <w:rPr>
          <w:rFonts w:asciiTheme="majorHAnsi" w:hAnsiTheme="majorHAnsi" w:cstheme="majorHAnsi"/>
          <w:sz w:val="16"/>
        </w:rPr>
        <w:t>Starlink</w:t>
      </w:r>
      <w:proofErr w:type="spellEnd"/>
      <w:r w:rsidRPr="002A192D">
        <w:rPr>
          <w:rFonts w:asciiTheme="majorHAnsi" w:hAnsiTheme="majorHAnsi" w:cstheme="majorHAnsi"/>
          <w:sz w:val="16"/>
        </w:rPr>
        <w:t xml:space="preserve"> is the only constellation that is being built in orbit, it is not the only one planned. </w:t>
      </w:r>
      <w:r w:rsidRPr="002A192D">
        <w:rPr>
          <w:rFonts w:asciiTheme="majorHAnsi" w:hAnsiTheme="majorHAnsi" w:cstheme="majorHAnsi"/>
          <w:u w:val="single"/>
        </w:rPr>
        <w:t xml:space="preserve">There are at least a </w:t>
      </w:r>
      <w:r w:rsidRPr="002A192D">
        <w:rPr>
          <w:rStyle w:val="Emphasis"/>
          <w:rFonts w:asciiTheme="majorHAnsi" w:hAnsiTheme="majorHAnsi" w:cstheme="majorHAnsi"/>
        </w:rPr>
        <w:t>few initiatives aiming at the same goal</w:t>
      </w:r>
      <w:r w:rsidRPr="002A192D">
        <w:rPr>
          <w:rFonts w:asciiTheme="majorHAnsi" w:hAnsiTheme="majorHAnsi" w:cstheme="majorHAnsi"/>
          <w:u w:val="single"/>
        </w:rPr>
        <w:t xml:space="preserve"> – to construct internet infrastructure at the Earth’s orbit</w:t>
      </w:r>
      <w:r w:rsidRPr="002A192D">
        <w:rPr>
          <w:rFonts w:asciiTheme="majorHAnsi" w:hAnsiTheme="majorHAnsi" w:cstheme="majorHAnsi"/>
          <w:sz w:val="16"/>
        </w:rPr>
        <w:t xml:space="preserve">. The planned Kuiper Systems LLC, which is a subsidiary of Amazon and intends to place 3,236 broadband satellites in the LEO, is one of </w:t>
      </w:r>
      <w:proofErr w:type="spellStart"/>
      <w:r w:rsidRPr="002A192D">
        <w:rPr>
          <w:rFonts w:asciiTheme="majorHAnsi" w:hAnsiTheme="majorHAnsi" w:cstheme="majorHAnsi"/>
          <w:sz w:val="16"/>
        </w:rPr>
        <w:t>Starlink’s</w:t>
      </w:r>
      <w:proofErr w:type="spellEnd"/>
      <w:r w:rsidRPr="002A192D">
        <w:rPr>
          <w:rFonts w:asciiTheme="majorHAnsi" w:hAnsiTheme="majorHAnsi" w:cstheme="majorHAnsi"/>
          <w:sz w:val="16"/>
        </w:rPr>
        <w:t xml:space="preserve"> biggest competitors (Henry, 2019b). Now, </w:t>
      </w:r>
      <w:r w:rsidRPr="002A192D">
        <w:rPr>
          <w:rFonts w:asciiTheme="majorHAnsi" w:hAnsiTheme="majorHAnsi" w:cstheme="majorHAnsi"/>
          <w:highlight w:val="green"/>
          <w:u w:val="single"/>
        </w:rPr>
        <w:t xml:space="preserve">there is even a </w:t>
      </w:r>
      <w:r w:rsidRPr="002A192D">
        <w:rPr>
          <w:rStyle w:val="Emphasis"/>
          <w:rFonts w:asciiTheme="majorHAnsi" w:hAnsiTheme="majorHAnsi" w:cstheme="majorHAnsi"/>
          <w:highlight w:val="green"/>
        </w:rPr>
        <w:t>rivalry between</w:t>
      </w:r>
      <w:r w:rsidRPr="002A192D">
        <w:rPr>
          <w:rStyle w:val="Emphasis"/>
          <w:rFonts w:asciiTheme="majorHAnsi" w:hAnsiTheme="majorHAnsi" w:cstheme="majorHAnsi"/>
        </w:rPr>
        <w:t xml:space="preserve"> the two </w:t>
      </w:r>
      <w:r w:rsidRPr="002A192D">
        <w:rPr>
          <w:rStyle w:val="Emphasis"/>
          <w:rFonts w:asciiTheme="majorHAnsi" w:hAnsiTheme="majorHAnsi" w:cstheme="majorHAnsi"/>
          <w:highlight w:val="green"/>
        </w:rPr>
        <w:t>companies</w:t>
      </w:r>
      <w:r w:rsidRPr="002A192D">
        <w:rPr>
          <w:rFonts w:asciiTheme="majorHAnsi" w:hAnsiTheme="majorHAnsi" w:cstheme="majorHAnsi"/>
          <w:u w:val="single"/>
        </w:rPr>
        <w:t xml:space="preserve"> because Kuiper’s </w:t>
      </w:r>
      <w:r w:rsidRPr="002A192D">
        <w:rPr>
          <w:rStyle w:val="Emphasis"/>
          <w:rFonts w:asciiTheme="majorHAnsi" w:hAnsiTheme="majorHAnsi" w:cstheme="majorHAnsi"/>
        </w:rPr>
        <w:t>lowest orbital shell is planned to be 590 km</w:t>
      </w:r>
      <w:r w:rsidRPr="002A192D">
        <w:rPr>
          <w:rFonts w:asciiTheme="majorHAnsi" w:hAnsiTheme="majorHAnsi" w:cstheme="majorHAnsi"/>
          <w:u w:val="single"/>
        </w:rPr>
        <w:t>, with a tolerance of 9 km either above or below</w:t>
      </w:r>
      <w:r w:rsidRPr="002A192D">
        <w:rPr>
          <w:rFonts w:asciiTheme="majorHAnsi" w:hAnsiTheme="majorHAnsi" w:cstheme="majorHAnsi"/>
          <w:sz w:val="16"/>
        </w:rPr>
        <w:t xml:space="preserve"> (Cao, 2020), which is the altitude of </w:t>
      </w:r>
      <w:proofErr w:type="spellStart"/>
      <w:r w:rsidRPr="002A192D">
        <w:rPr>
          <w:rFonts w:asciiTheme="majorHAnsi" w:hAnsiTheme="majorHAnsi" w:cstheme="majorHAnsi"/>
          <w:sz w:val="16"/>
        </w:rPr>
        <w:t>Starlink</w:t>
      </w:r>
      <w:proofErr w:type="spellEnd"/>
      <w:r w:rsidRPr="002A192D">
        <w:rPr>
          <w:rFonts w:asciiTheme="majorHAnsi" w:hAnsiTheme="majorHAnsi" w:cstheme="majorHAnsi"/>
          <w:sz w:val="16"/>
        </w:rPr>
        <w:t xml:space="preserve"> satellites. Moreover, </w:t>
      </w:r>
      <w:r w:rsidRPr="002A192D">
        <w:rPr>
          <w:rFonts w:asciiTheme="majorHAnsi" w:hAnsiTheme="majorHAnsi" w:cstheme="majorHAnsi"/>
          <w:u w:val="single"/>
        </w:rPr>
        <w:t xml:space="preserve">the race for space in orbit is now at the beginning. The outer space is vast. It increasingly becomes more cluttered with both </w:t>
      </w:r>
      <w:r w:rsidRPr="002A192D">
        <w:rPr>
          <w:rStyle w:val="Emphasis"/>
          <w:rFonts w:asciiTheme="majorHAnsi" w:hAnsiTheme="majorHAnsi" w:cstheme="majorHAnsi"/>
        </w:rPr>
        <w:t>operational satellites and space debris</w:t>
      </w:r>
      <w:r w:rsidRPr="002A192D">
        <w:rPr>
          <w:rFonts w:asciiTheme="majorHAnsi" w:hAnsiTheme="majorHAnsi" w:cstheme="majorHAnsi"/>
          <w:u w:val="single"/>
        </w:rPr>
        <w:t xml:space="preserve">. The threat of collisions </w:t>
      </w:r>
      <w:proofErr w:type="gramStart"/>
      <w:r w:rsidRPr="002A192D">
        <w:rPr>
          <w:rFonts w:asciiTheme="majorHAnsi" w:hAnsiTheme="majorHAnsi" w:cstheme="majorHAnsi"/>
          <w:u w:val="single"/>
        </w:rPr>
        <w:t>increases</w:t>
      </w:r>
      <w:proofErr w:type="gramEnd"/>
      <w:r w:rsidRPr="002A192D">
        <w:rPr>
          <w:rFonts w:asciiTheme="majorHAnsi" w:hAnsiTheme="majorHAnsi" w:cstheme="majorHAnsi"/>
          <w:u w:val="single"/>
        </w:rPr>
        <w:t xml:space="preserve"> and no institution or body has enough power to license, coordinate and regulate what is sent to the orbit</w:t>
      </w:r>
      <w:r w:rsidRPr="002A192D">
        <w:rPr>
          <w:rFonts w:asciiTheme="majorHAnsi" w:hAnsiTheme="majorHAnsi" w:cstheme="majorHAnsi"/>
          <w:sz w:val="16"/>
        </w:rPr>
        <w:t xml:space="preserve">. The UNOOSA has not such power. National states decide what the companies from the space industry can launch to space. In the United States, which is most advanced </w:t>
      </w:r>
      <w:proofErr w:type="gramStart"/>
      <w:r w:rsidRPr="002A192D">
        <w:rPr>
          <w:rFonts w:asciiTheme="majorHAnsi" w:hAnsiTheme="majorHAnsi" w:cstheme="majorHAnsi"/>
          <w:sz w:val="16"/>
        </w:rPr>
        <w:t>in the area of</w:t>
      </w:r>
      <w:proofErr w:type="gramEnd"/>
      <w:r w:rsidRPr="002A192D">
        <w:rPr>
          <w:rFonts w:asciiTheme="majorHAnsi" w:hAnsiTheme="majorHAnsi" w:cstheme="majorHAnsi"/>
          <w:sz w:val="16"/>
        </w:rPr>
        <w:t xml:space="preserve"> private constellations, it is the Federal Aviation Administration (FAA) that issues the appropriate approvals. </w:t>
      </w:r>
      <w:r w:rsidRPr="002A192D">
        <w:rPr>
          <w:rFonts w:asciiTheme="majorHAnsi" w:hAnsiTheme="majorHAnsi" w:cstheme="majorHAnsi"/>
          <w:u w:val="single"/>
        </w:rPr>
        <w:t xml:space="preserve">The race to put broadband internet satellites bears similarities to the gold rush – </w:t>
      </w:r>
      <w:r w:rsidRPr="002A192D">
        <w:rPr>
          <w:rFonts w:asciiTheme="majorHAnsi" w:hAnsiTheme="majorHAnsi" w:cstheme="majorHAnsi"/>
          <w:highlight w:val="green"/>
          <w:u w:val="single"/>
        </w:rPr>
        <w:t xml:space="preserve">there are </w:t>
      </w:r>
      <w:r w:rsidRPr="002A192D">
        <w:rPr>
          <w:rStyle w:val="Emphasis"/>
          <w:rFonts w:asciiTheme="majorHAnsi" w:hAnsiTheme="majorHAnsi" w:cstheme="majorHAnsi"/>
          <w:highlight w:val="green"/>
        </w:rPr>
        <w:t>no rules</w:t>
      </w:r>
      <w:r w:rsidRPr="002A192D">
        <w:rPr>
          <w:rFonts w:asciiTheme="majorHAnsi" w:hAnsiTheme="majorHAnsi" w:cstheme="majorHAnsi"/>
          <w:u w:val="single"/>
        </w:rPr>
        <w:t xml:space="preserve">, at the global level, </w:t>
      </w:r>
      <w:r w:rsidRPr="002A192D">
        <w:rPr>
          <w:rFonts w:asciiTheme="majorHAnsi" w:hAnsiTheme="majorHAnsi" w:cstheme="majorHAnsi"/>
          <w:highlight w:val="green"/>
          <w:u w:val="single"/>
        </w:rPr>
        <w:t xml:space="preserve">apart from </w:t>
      </w:r>
      <w:r w:rsidRPr="002A192D">
        <w:rPr>
          <w:rStyle w:val="Emphasis"/>
          <w:rFonts w:asciiTheme="majorHAnsi" w:hAnsiTheme="majorHAnsi" w:cstheme="majorHAnsi"/>
          <w:highlight w:val="green"/>
        </w:rPr>
        <w:t>first-come, first-served.</w:t>
      </w:r>
    </w:p>
    <w:p w14:paraId="2380161F"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Debris triggers </w:t>
      </w:r>
      <w:r w:rsidRPr="002A192D">
        <w:rPr>
          <w:rFonts w:asciiTheme="majorHAnsi" w:hAnsiTheme="majorHAnsi" w:cstheme="majorHAnsi"/>
          <w:u w:val="single"/>
        </w:rPr>
        <w:t>miscalculated war</w:t>
      </w:r>
      <w:r w:rsidRPr="002A192D">
        <w:rPr>
          <w:rFonts w:asciiTheme="majorHAnsi" w:hAnsiTheme="majorHAnsi" w:cstheme="majorHAnsi"/>
        </w:rPr>
        <w:t>.</w:t>
      </w:r>
    </w:p>
    <w:p w14:paraId="03DD61AE" w14:textId="77777777" w:rsidR="00ED78B5" w:rsidRPr="002A192D" w:rsidRDefault="00ED78B5" w:rsidP="00ED78B5">
      <w:pPr>
        <w:rPr>
          <w:rFonts w:asciiTheme="majorHAnsi" w:hAnsiTheme="majorHAnsi" w:cstheme="majorHAnsi"/>
        </w:rPr>
      </w:pPr>
      <w:r w:rsidRPr="002A192D">
        <w:rPr>
          <w:rFonts w:asciiTheme="majorHAnsi" w:hAnsiTheme="majorHAnsi" w:cstheme="majorHAnsi"/>
        </w:rPr>
        <w:t xml:space="preserve">Peter </w:t>
      </w:r>
      <w:proofErr w:type="spellStart"/>
      <w:r w:rsidRPr="002A192D">
        <w:rPr>
          <w:rStyle w:val="Style13ptBold"/>
          <w:rFonts w:asciiTheme="majorHAnsi" w:hAnsiTheme="majorHAnsi" w:cstheme="majorHAnsi"/>
        </w:rPr>
        <w:t>Dockrill</w:t>
      </w:r>
      <w:proofErr w:type="spellEnd"/>
      <w:r w:rsidRPr="002A192D">
        <w:rPr>
          <w:rStyle w:val="Style13ptBold"/>
          <w:rFonts w:asciiTheme="majorHAnsi" w:hAnsiTheme="majorHAnsi" w:cstheme="majorHAnsi"/>
        </w:rPr>
        <w:t xml:space="preserve"> 16</w:t>
      </w:r>
      <w:r w:rsidRPr="002A192D">
        <w:rPr>
          <w:rFonts w:asciiTheme="majorHAnsi" w:hAnsiTheme="majorHAnsi" w:cstheme="majorHAnsi"/>
        </w:rPr>
        <w:t xml:space="preserve">. Award-winning science &amp; technology journalist. “Space Junk Accidents Could Trigger Armed Conflict, Study Finds.” </w:t>
      </w:r>
      <w:hyperlink r:id="rId15" w:history="1">
        <w:r w:rsidRPr="002A192D">
          <w:rPr>
            <w:rStyle w:val="Hyperlink"/>
            <w:rFonts w:asciiTheme="majorHAnsi" w:hAnsiTheme="majorHAnsi" w:cstheme="majorHAnsi"/>
          </w:rPr>
          <w:t>https://www.sciencealert.com/space-junk-accidents-could-trigger-armed-conflict-expert-warns</w:t>
        </w:r>
      </w:hyperlink>
      <w:r w:rsidRPr="002A192D">
        <w:rPr>
          <w:rFonts w:asciiTheme="majorHAnsi" w:hAnsiTheme="majorHAnsi" w:cstheme="majorHAnsi"/>
        </w:rPr>
        <w:t xml:space="preserve">. </w:t>
      </w:r>
    </w:p>
    <w:p w14:paraId="5EF90F73" w14:textId="77777777" w:rsidR="00ED78B5" w:rsidRPr="002A192D" w:rsidRDefault="00ED78B5" w:rsidP="00ED78B5">
      <w:pPr>
        <w:rPr>
          <w:rStyle w:val="StyleUnderline"/>
          <w:rFonts w:asciiTheme="majorHAnsi" w:hAnsiTheme="majorHAnsi" w:cstheme="majorHAnsi"/>
        </w:rPr>
      </w:pPr>
      <w:r w:rsidRPr="002A192D">
        <w:rPr>
          <w:rStyle w:val="StyleUnderline"/>
          <w:rFonts w:asciiTheme="majorHAnsi" w:hAnsiTheme="majorHAnsi" w:cstheme="majorHAnsi"/>
        </w:rPr>
        <w:lastRenderedPageBreak/>
        <w:t xml:space="preserve">The increasingly </w:t>
      </w:r>
      <w:r w:rsidRPr="002A192D">
        <w:rPr>
          <w:rStyle w:val="StyleUnderline"/>
          <w:rFonts w:asciiTheme="majorHAnsi" w:hAnsiTheme="majorHAnsi" w:cstheme="majorHAnsi"/>
          <w:highlight w:val="green"/>
        </w:rPr>
        <w:t>crowded space in Earth's low orbit</w:t>
      </w:r>
      <w:r w:rsidRPr="002A192D">
        <w:rPr>
          <w:rStyle w:val="StyleUnderline"/>
          <w:rFonts w:asciiTheme="majorHAnsi" w:hAnsiTheme="majorHAnsi" w:cstheme="majorHAnsi"/>
        </w:rPr>
        <w:t xml:space="preserve"> could </w:t>
      </w:r>
      <w:r w:rsidRPr="002A192D">
        <w:rPr>
          <w:rStyle w:val="StyleUnderline"/>
          <w:rFonts w:asciiTheme="majorHAnsi" w:hAnsiTheme="majorHAnsi" w:cstheme="majorHAnsi"/>
          <w:highlight w:val="green"/>
        </w:rPr>
        <w:t xml:space="preserve">set the stage for </w:t>
      </w:r>
      <w:r w:rsidRPr="002A192D">
        <w:rPr>
          <w:rStyle w:val="StyleUnderline"/>
          <w:rFonts w:asciiTheme="majorHAnsi" w:hAnsiTheme="majorHAnsi" w:cstheme="majorHAnsi"/>
        </w:rPr>
        <w:t xml:space="preserve">an </w:t>
      </w:r>
      <w:r w:rsidRPr="002A192D">
        <w:rPr>
          <w:rStyle w:val="Emphasis"/>
          <w:rFonts w:asciiTheme="majorHAnsi" w:hAnsiTheme="majorHAnsi" w:cstheme="majorHAnsi"/>
          <w:highlight w:val="green"/>
        </w:rPr>
        <w:t xml:space="preserve">international </w:t>
      </w:r>
      <w:r w:rsidRPr="002A192D">
        <w:rPr>
          <w:rStyle w:val="Emphasis"/>
          <w:rFonts w:asciiTheme="majorHAnsi" w:hAnsiTheme="majorHAnsi" w:cstheme="majorHAnsi"/>
        </w:rPr>
        <w:t xml:space="preserve">armed </w:t>
      </w:r>
      <w:r w:rsidRPr="002A192D">
        <w:rPr>
          <w:rStyle w:val="Emphasis"/>
          <w:rFonts w:asciiTheme="majorHAnsi" w:hAnsiTheme="majorHAnsi" w:cstheme="majorHAnsi"/>
          <w:highlight w:val="green"/>
        </w:rPr>
        <w:t>conflict</w:t>
      </w:r>
      <w:r w:rsidRPr="002A192D">
        <w:rPr>
          <w:rFonts w:asciiTheme="majorHAnsi" w:hAnsiTheme="majorHAnsi" w:cstheme="majorHAnsi"/>
          <w:sz w:val="12"/>
        </w:rPr>
        <w:t xml:space="preserve">, says a new study. Researchers from the Russian Academy of Sciences warn </w:t>
      </w:r>
      <w:r w:rsidRPr="002A192D">
        <w:rPr>
          <w:rStyle w:val="StyleUnderline"/>
          <w:rFonts w:asciiTheme="majorHAnsi" w:hAnsiTheme="majorHAnsi" w:cstheme="majorHAnsi"/>
        </w:rPr>
        <w:t xml:space="preserve">that </w:t>
      </w:r>
      <w:r w:rsidRPr="002A192D">
        <w:rPr>
          <w:rStyle w:val="StyleUnderline"/>
          <w:rFonts w:asciiTheme="majorHAnsi" w:hAnsiTheme="majorHAnsi" w:cstheme="majorHAnsi"/>
          <w:highlight w:val="green"/>
        </w:rPr>
        <w:t>accidents</w:t>
      </w:r>
      <w:r w:rsidRPr="002A192D">
        <w:rPr>
          <w:rStyle w:val="StyleUnderline"/>
          <w:rFonts w:asciiTheme="majorHAnsi" w:hAnsiTheme="majorHAnsi" w:cstheme="majorHAnsi"/>
        </w:rPr>
        <w:t xml:space="preserve"> stemming </w:t>
      </w:r>
      <w:r w:rsidRPr="002A192D">
        <w:rPr>
          <w:rStyle w:val="StyleUnderline"/>
          <w:rFonts w:asciiTheme="majorHAnsi" w:hAnsiTheme="majorHAnsi" w:cstheme="majorHAnsi"/>
          <w:highlight w:val="green"/>
        </w:rPr>
        <w:t>from</w:t>
      </w:r>
      <w:r w:rsidRPr="002A192D">
        <w:rPr>
          <w:rStyle w:val="StyleUnderline"/>
          <w:rFonts w:asciiTheme="majorHAnsi" w:hAnsiTheme="majorHAnsi" w:cstheme="majorHAnsi"/>
        </w:rPr>
        <w:t xml:space="preserve"> the steady rise in </w:t>
      </w:r>
      <w:r w:rsidRPr="002A192D">
        <w:rPr>
          <w:rStyle w:val="StyleUnderline"/>
          <w:rFonts w:asciiTheme="majorHAnsi" w:hAnsiTheme="majorHAnsi" w:cstheme="majorHAnsi"/>
          <w:highlight w:val="green"/>
        </w:rPr>
        <w:t>space junk</w:t>
      </w:r>
      <w:r w:rsidRPr="002A192D">
        <w:rPr>
          <w:rStyle w:val="StyleUnderline"/>
          <w:rFonts w:asciiTheme="majorHAnsi" w:hAnsiTheme="majorHAnsi" w:cstheme="majorHAnsi"/>
        </w:rPr>
        <w:t xml:space="preserve"> floating around the planet could </w:t>
      </w:r>
      <w:r w:rsidRPr="002A192D">
        <w:rPr>
          <w:rStyle w:val="StyleUnderline"/>
          <w:rFonts w:asciiTheme="majorHAnsi" w:hAnsiTheme="majorHAnsi" w:cstheme="majorHAnsi"/>
          <w:highlight w:val="green"/>
        </w:rPr>
        <w:t xml:space="preserve">incite </w:t>
      </w:r>
      <w:r w:rsidRPr="002A192D">
        <w:rPr>
          <w:rStyle w:val="Emphasis"/>
          <w:rFonts w:asciiTheme="majorHAnsi" w:hAnsiTheme="majorHAnsi" w:cstheme="majorHAnsi"/>
          <w:highlight w:val="green"/>
        </w:rPr>
        <w:t xml:space="preserve">political </w:t>
      </w:r>
      <w:r w:rsidRPr="002A192D">
        <w:rPr>
          <w:rStyle w:val="Emphasis"/>
          <w:rFonts w:asciiTheme="majorHAnsi" w:hAnsiTheme="majorHAnsi" w:cstheme="majorHAnsi"/>
        </w:rPr>
        <w:t>rows</w:t>
      </w:r>
      <w:r w:rsidRPr="002A192D">
        <w:rPr>
          <w:rStyle w:val="StyleUnderline"/>
          <w:rFonts w:asciiTheme="majorHAnsi" w:hAnsiTheme="majorHAnsi" w:cstheme="majorHAnsi"/>
        </w:rPr>
        <w:t xml:space="preserve"> and even </w:t>
      </w:r>
      <w:r w:rsidRPr="002A192D">
        <w:rPr>
          <w:rStyle w:val="Emphasis"/>
          <w:rFonts w:asciiTheme="majorHAnsi" w:hAnsiTheme="majorHAnsi" w:cstheme="majorHAnsi"/>
          <w:highlight w:val="green"/>
        </w:rPr>
        <w:t>war</w:t>
      </w:r>
      <w:r w:rsidRPr="002A192D">
        <w:rPr>
          <w:rStyle w:val="Emphasis"/>
          <w:rFonts w:asciiTheme="majorHAnsi" w:hAnsiTheme="majorHAnsi" w:cstheme="majorHAnsi"/>
        </w:rPr>
        <w:t>fare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with nations</w:t>
      </w:r>
      <w:r w:rsidRPr="002A192D">
        <w:rPr>
          <w:rStyle w:val="StyleUnderline"/>
          <w:rFonts w:asciiTheme="majorHAnsi" w:hAnsiTheme="majorHAnsi" w:cstheme="majorHAnsi"/>
        </w:rPr>
        <w:t xml:space="preserve"> potentially </w:t>
      </w:r>
      <w:r w:rsidRPr="002A192D">
        <w:rPr>
          <w:rStyle w:val="Emphasis"/>
          <w:rFonts w:asciiTheme="majorHAnsi" w:hAnsiTheme="majorHAnsi" w:cstheme="majorHAnsi"/>
          <w:highlight w:val="green"/>
        </w:rPr>
        <w:t>mistaking debris</w:t>
      </w:r>
      <w:r w:rsidRPr="002A192D">
        <w:rPr>
          <w:rStyle w:val="StyleUnderline"/>
          <w:rFonts w:asciiTheme="majorHAnsi" w:hAnsiTheme="majorHAnsi" w:cstheme="majorHAnsi"/>
        </w:rPr>
        <w:t xml:space="preserve">-caused incidents </w:t>
      </w:r>
      <w:r w:rsidRPr="002A192D">
        <w:rPr>
          <w:rStyle w:val="StyleUnderline"/>
          <w:rFonts w:asciiTheme="majorHAnsi" w:hAnsiTheme="majorHAnsi" w:cstheme="majorHAnsi"/>
          <w:highlight w:val="green"/>
        </w:rPr>
        <w:t>as</w:t>
      </w:r>
      <w:r w:rsidRPr="002A192D">
        <w:rPr>
          <w:rStyle w:val="StyleUnderline"/>
          <w:rFonts w:asciiTheme="majorHAnsi" w:hAnsiTheme="majorHAnsi" w:cstheme="majorHAnsi"/>
        </w:rPr>
        <w:t xml:space="preserve"> the results of </w:t>
      </w:r>
      <w:r w:rsidRPr="002A192D">
        <w:rPr>
          <w:rStyle w:val="Emphasis"/>
          <w:rFonts w:asciiTheme="majorHAnsi" w:hAnsiTheme="majorHAnsi" w:cstheme="majorHAnsi"/>
          <w:highlight w:val="green"/>
        </w:rPr>
        <w:t>intentional aggressive acts</w:t>
      </w:r>
      <w:r w:rsidRPr="002A192D">
        <w:rPr>
          <w:rStyle w:val="Emphasis"/>
          <w:rFonts w:asciiTheme="majorHAnsi" w:hAnsiTheme="majorHAnsi" w:cstheme="majorHAnsi"/>
        </w:rPr>
        <w:t xml:space="preserve"> </w:t>
      </w:r>
      <w:r w:rsidRPr="002A192D">
        <w:rPr>
          <w:rStyle w:val="StyleUnderline"/>
          <w:rFonts w:asciiTheme="majorHAnsi" w:hAnsiTheme="majorHAnsi" w:cstheme="majorHAnsi"/>
        </w:rPr>
        <w:t xml:space="preserve">by others. </w:t>
      </w:r>
      <w:r w:rsidRPr="002A192D">
        <w:rPr>
          <w:rFonts w:asciiTheme="majorHAnsi" w:hAnsiTheme="majorHAnsi" w:cstheme="majorHAnsi"/>
          <w:sz w:val="12"/>
        </w:rPr>
        <w:t xml:space="preserve">In a paper published in Acta </w:t>
      </w:r>
      <w:proofErr w:type="spellStart"/>
      <w:r w:rsidRPr="002A192D">
        <w:rPr>
          <w:rFonts w:asciiTheme="majorHAnsi" w:hAnsiTheme="majorHAnsi" w:cstheme="majorHAnsi"/>
          <w:sz w:val="12"/>
        </w:rPr>
        <w:t>Astronautica</w:t>
      </w:r>
      <w:proofErr w:type="spellEnd"/>
      <w:r w:rsidRPr="002A192D">
        <w:rPr>
          <w:rFonts w:asciiTheme="majorHAnsi" w:hAnsiTheme="majorHAnsi" w:cstheme="majorHAnsi"/>
          <w:sz w:val="12"/>
        </w:rPr>
        <w:t xml:space="preserve">, the </w:t>
      </w:r>
      <w:r w:rsidRPr="002A192D">
        <w:rPr>
          <w:rStyle w:val="StyleUnderline"/>
          <w:rFonts w:asciiTheme="majorHAnsi" w:hAnsiTheme="majorHAnsi" w:cstheme="majorHAnsi"/>
        </w:rPr>
        <w:t xml:space="preserve">team suggests that space </w:t>
      </w:r>
      <w:r w:rsidRPr="002A192D">
        <w:rPr>
          <w:rStyle w:val="StyleUnderline"/>
          <w:rFonts w:asciiTheme="majorHAnsi" w:hAnsiTheme="majorHAnsi" w:cstheme="majorHAnsi"/>
          <w:highlight w:val="green"/>
        </w:rPr>
        <w:t>debris</w:t>
      </w:r>
      <w:r w:rsidRPr="002A192D">
        <w:rPr>
          <w:rStyle w:val="StyleUnderline"/>
          <w:rFonts w:asciiTheme="majorHAnsi" w:hAnsiTheme="majorHAnsi" w:cstheme="majorHAnsi"/>
        </w:rPr>
        <w:t xml:space="preserve"> in the form of spent rocket parts and other fragments of hardware hurtling at high speed </w:t>
      </w:r>
      <w:r w:rsidRPr="002A192D">
        <w:rPr>
          <w:rStyle w:val="StyleUnderline"/>
          <w:rFonts w:asciiTheme="majorHAnsi" w:hAnsiTheme="majorHAnsi" w:cstheme="majorHAnsi"/>
          <w:highlight w:val="green"/>
        </w:rPr>
        <w:t>pose a "</w:t>
      </w:r>
      <w:r w:rsidRPr="002A192D">
        <w:rPr>
          <w:rStyle w:val="Emphasis"/>
          <w:rFonts w:asciiTheme="majorHAnsi" w:hAnsiTheme="majorHAnsi" w:cstheme="majorHAnsi"/>
        </w:rPr>
        <w:t xml:space="preserve">special </w:t>
      </w:r>
      <w:r w:rsidRPr="002A192D">
        <w:rPr>
          <w:rStyle w:val="Emphasis"/>
          <w:rFonts w:asciiTheme="majorHAnsi" w:hAnsiTheme="majorHAnsi" w:cstheme="majorHAnsi"/>
          <w:highlight w:val="green"/>
        </w:rPr>
        <w:t>political danger</w:t>
      </w:r>
      <w:r w:rsidRPr="002A192D">
        <w:rPr>
          <w:rStyle w:val="StyleUnderline"/>
          <w:rFonts w:asciiTheme="majorHAnsi" w:hAnsiTheme="majorHAnsi" w:cstheme="majorHAnsi"/>
          <w:highlight w:val="green"/>
        </w:rPr>
        <w:t xml:space="preserve">" that </w:t>
      </w:r>
      <w:r w:rsidRPr="002A192D">
        <w:rPr>
          <w:rStyle w:val="StyleUnderline"/>
          <w:rFonts w:asciiTheme="majorHAnsi" w:hAnsiTheme="majorHAnsi" w:cstheme="majorHAnsi"/>
        </w:rPr>
        <w:t xml:space="preserve">could </w:t>
      </w:r>
      <w:r w:rsidRPr="002A192D">
        <w:rPr>
          <w:rStyle w:val="Emphasis"/>
          <w:rFonts w:asciiTheme="majorHAnsi" w:hAnsiTheme="majorHAnsi" w:cstheme="majorHAnsi"/>
          <w:highlight w:val="green"/>
        </w:rPr>
        <w:t>dangerously escalate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 xml:space="preserve">tensions </w:t>
      </w:r>
      <w:r w:rsidRPr="002A192D">
        <w:rPr>
          <w:rStyle w:val="StyleUnderline"/>
          <w:rFonts w:asciiTheme="majorHAnsi" w:hAnsiTheme="majorHAnsi" w:cstheme="majorHAnsi"/>
        </w:rPr>
        <w:t xml:space="preserve">between nations. </w:t>
      </w:r>
      <w:r w:rsidRPr="002A192D">
        <w:rPr>
          <w:rFonts w:asciiTheme="majorHAnsi" w:hAnsiTheme="majorHAnsi" w:cstheme="majorHAnsi"/>
          <w:sz w:val="12"/>
        </w:rPr>
        <w:t xml:space="preserve">According to the study, </w:t>
      </w:r>
      <w:r w:rsidRPr="002A192D">
        <w:rPr>
          <w:rStyle w:val="StyleUnderline"/>
          <w:rFonts w:asciiTheme="majorHAnsi" w:hAnsiTheme="majorHAnsi" w:cstheme="majorHAnsi"/>
        </w:rPr>
        <w:t xml:space="preserve">destructive impacts caused by random </w:t>
      </w:r>
      <w:r w:rsidRPr="002A192D">
        <w:rPr>
          <w:rStyle w:val="StyleUnderline"/>
          <w:rFonts w:asciiTheme="majorHAnsi" w:hAnsiTheme="majorHAnsi" w:cstheme="majorHAnsi"/>
          <w:highlight w:val="green"/>
        </w:rPr>
        <w:t>space junk cannot</w:t>
      </w:r>
      <w:r w:rsidRPr="002A192D">
        <w:rPr>
          <w:rStyle w:val="StyleUnderline"/>
          <w:rFonts w:asciiTheme="majorHAnsi" w:hAnsiTheme="majorHAnsi" w:cstheme="majorHAnsi"/>
        </w:rPr>
        <w:t xml:space="preserve"> easily </w:t>
      </w:r>
      <w:r w:rsidRPr="002A192D">
        <w:rPr>
          <w:rStyle w:val="StyleUnderline"/>
          <w:rFonts w:asciiTheme="majorHAnsi" w:hAnsiTheme="majorHAnsi" w:cstheme="majorHAnsi"/>
          <w:highlight w:val="green"/>
        </w:rPr>
        <w:t>be told apart from military attacks.</w:t>
      </w:r>
      <w:r w:rsidRPr="002A192D">
        <w:rPr>
          <w:rFonts w:asciiTheme="majorHAnsi" w:hAnsiTheme="majorHAnsi" w:cstheme="majorHAnsi"/>
          <w:sz w:val="12"/>
        </w:rPr>
        <w:t xml:space="preserve"> "</w:t>
      </w:r>
      <w:r w:rsidRPr="002A192D">
        <w:rPr>
          <w:rStyle w:val="StyleUnderline"/>
          <w:rFonts w:asciiTheme="majorHAnsi" w:hAnsiTheme="majorHAnsi" w:cstheme="majorHAnsi"/>
        </w:rPr>
        <w:t>The owner of the impacted and destroyed satellite can hardly quickly determine the real cause of the accident</w:t>
      </w:r>
      <w:r w:rsidRPr="002A192D">
        <w:rPr>
          <w:rFonts w:asciiTheme="majorHAnsi" w:hAnsiTheme="majorHAnsi" w:cstheme="majorHAnsi"/>
          <w:sz w:val="12"/>
        </w:rPr>
        <w:t xml:space="preserve">," the authors write. </w:t>
      </w:r>
      <w:r w:rsidRPr="002A192D">
        <w:rPr>
          <w:rStyle w:val="StyleUnderline"/>
          <w:rFonts w:asciiTheme="majorHAnsi" w:hAnsiTheme="majorHAnsi" w:cstheme="majorHAnsi"/>
          <w:highlight w:val="green"/>
        </w:rPr>
        <w:t>The risks</w:t>
      </w:r>
      <w:r w:rsidRPr="002A192D">
        <w:rPr>
          <w:rStyle w:val="StyleUnderline"/>
          <w:rFonts w:asciiTheme="majorHAnsi" w:hAnsiTheme="majorHAnsi" w:cstheme="majorHAnsi"/>
        </w:rPr>
        <w:t xml:space="preserve"> of such an event occurring </w:t>
      </w:r>
      <w:r w:rsidRPr="002A192D">
        <w:rPr>
          <w:rStyle w:val="StyleUnderline"/>
          <w:rFonts w:asciiTheme="majorHAnsi" w:hAnsiTheme="majorHAnsi" w:cstheme="majorHAnsi"/>
          <w:highlight w:val="green"/>
        </w:rPr>
        <w:t xml:space="preserve">are compounded by </w:t>
      </w:r>
      <w:r w:rsidRPr="002A192D">
        <w:rPr>
          <w:rStyle w:val="StyleUnderline"/>
          <w:rFonts w:asciiTheme="majorHAnsi" w:hAnsiTheme="majorHAnsi" w:cstheme="majorHAnsi"/>
        </w:rPr>
        <w:t xml:space="preserve">the </w:t>
      </w:r>
      <w:r w:rsidRPr="002A192D">
        <w:rPr>
          <w:rStyle w:val="Emphasis"/>
          <w:rFonts w:asciiTheme="majorHAnsi" w:hAnsiTheme="majorHAnsi" w:cstheme="majorHAnsi"/>
          <w:highlight w:val="green"/>
        </w:rPr>
        <w:t>sheer volume</w:t>
      </w:r>
      <w:r w:rsidRPr="002A192D">
        <w:rPr>
          <w:rStyle w:val="StyleUnderline"/>
          <w:rFonts w:asciiTheme="majorHAnsi" w:hAnsiTheme="majorHAnsi" w:cstheme="majorHAnsi"/>
          <w:highlight w:val="green"/>
        </w:rPr>
        <w:t xml:space="preserve"> </w:t>
      </w:r>
      <w:r w:rsidRPr="002A192D">
        <w:rPr>
          <w:rStyle w:val="StyleUnderline"/>
          <w:rFonts w:asciiTheme="majorHAnsi" w:hAnsiTheme="majorHAnsi" w:cstheme="majorHAnsi"/>
        </w:rPr>
        <w:t>of debris now orbiting Earth. Recent figures from NASA indicate that there are more than 500,000 pieces of space junk currently being tracked in orbit, travelling at speeds up to 28,160 km/h</w:t>
      </w:r>
      <w:r w:rsidRPr="002A192D">
        <w:rPr>
          <w:rFonts w:asciiTheme="majorHAnsi" w:hAnsiTheme="majorHAnsi" w:cstheme="majorHAnsi"/>
          <w:sz w:val="12"/>
        </w:rPr>
        <w:t xml:space="preserve"> (17,500 mph). </w:t>
      </w:r>
      <w:proofErr w:type="gramStart"/>
      <w:r w:rsidRPr="002A192D">
        <w:rPr>
          <w:rFonts w:asciiTheme="majorHAnsi" w:hAnsiTheme="majorHAnsi" w:cstheme="majorHAnsi"/>
          <w:sz w:val="12"/>
        </w:rPr>
        <w:t>The majority of</w:t>
      </w:r>
      <w:proofErr w:type="gramEnd"/>
      <w:r w:rsidRPr="002A192D">
        <w:rPr>
          <w:rFonts w:asciiTheme="majorHAnsi" w:hAnsiTheme="majorHAnsi" w:cstheme="majorHAnsi"/>
          <w:sz w:val="12"/>
        </w:rPr>
        <w:t xml:space="preserve"> those objects are small – around the size of a marble – but some 20,000 of them are bigger than a softball. In addition to these 500,000 or so fragments – which are big enough for scientists to know about them – </w:t>
      </w:r>
      <w:r w:rsidRPr="002A192D">
        <w:rPr>
          <w:rStyle w:val="StyleUnderline"/>
          <w:rFonts w:asciiTheme="majorHAnsi" w:hAnsiTheme="majorHAnsi" w:cstheme="majorHAnsi"/>
        </w:rPr>
        <w:t>NASA estimates that there are millions of undetectable pieces of debris in orbit that are too small to be monitored. But even extremely small fragments such as these pose a threat – in fact, they're considered a greater risk than trackable debris, as their</w:t>
      </w:r>
      <w:r w:rsidRPr="002A192D">
        <w:rPr>
          <w:rStyle w:val="StyleUnderline"/>
          <w:rFonts w:asciiTheme="majorHAnsi" w:hAnsiTheme="majorHAnsi" w:cstheme="majorHAnsi"/>
          <w:highlight w:val="green"/>
        </w:rPr>
        <w:t xml:space="preserve"> </w:t>
      </w:r>
      <w:r w:rsidRPr="002A192D">
        <w:rPr>
          <w:rStyle w:val="Emphasis"/>
          <w:rFonts w:asciiTheme="majorHAnsi" w:hAnsiTheme="majorHAnsi" w:cstheme="majorHAnsi"/>
          <w:highlight w:val="green"/>
        </w:rPr>
        <w:t>invisible status</w:t>
      </w:r>
      <w:r w:rsidRPr="002A192D">
        <w:rPr>
          <w:rStyle w:val="StyleUnderline"/>
          <w:rFonts w:asciiTheme="majorHAnsi" w:hAnsiTheme="majorHAnsi" w:cstheme="majorHAnsi"/>
          <w:highlight w:val="green"/>
        </w:rPr>
        <w:t xml:space="preserve"> means</w:t>
      </w:r>
      <w:r w:rsidRPr="002A192D">
        <w:rPr>
          <w:rStyle w:val="StyleUnderline"/>
          <w:rFonts w:asciiTheme="majorHAnsi" w:hAnsiTheme="majorHAnsi" w:cstheme="majorHAnsi"/>
        </w:rPr>
        <w:t xml:space="preserve"> spacecraft and </w:t>
      </w:r>
      <w:r w:rsidRPr="002A192D">
        <w:rPr>
          <w:rStyle w:val="StyleUnderline"/>
          <w:rFonts w:asciiTheme="majorHAnsi" w:hAnsiTheme="majorHAnsi" w:cstheme="majorHAnsi"/>
          <w:highlight w:val="green"/>
        </w:rPr>
        <w:t>satellites can't</w:t>
      </w:r>
      <w:r w:rsidRPr="002A192D">
        <w:rPr>
          <w:rStyle w:val="StyleUnderline"/>
          <w:rFonts w:asciiTheme="majorHAnsi" w:hAnsiTheme="majorHAnsi" w:cstheme="majorHAnsi"/>
        </w:rPr>
        <w:t xml:space="preserve"> do anything to </w:t>
      </w:r>
      <w:r w:rsidRPr="002A192D">
        <w:rPr>
          <w:rStyle w:val="StyleUnderline"/>
          <w:rFonts w:asciiTheme="majorHAnsi" w:hAnsiTheme="majorHAnsi" w:cstheme="majorHAnsi"/>
          <w:highlight w:val="green"/>
        </w:rPr>
        <w:t xml:space="preserve">avoid them </w:t>
      </w:r>
      <w:r w:rsidRPr="002A192D">
        <w:rPr>
          <w:rStyle w:val="Emphasis"/>
          <w:rFonts w:asciiTheme="majorHAnsi" w:hAnsiTheme="majorHAnsi" w:cstheme="majorHAnsi"/>
        </w:rPr>
        <w:t>until it's too late.</w:t>
      </w:r>
      <w:r w:rsidRPr="002A192D">
        <w:rPr>
          <w:rFonts w:asciiTheme="majorHAnsi" w:hAnsiTheme="majorHAnsi" w:cstheme="majorHAnsi"/>
          <w:sz w:val="12"/>
        </w:rPr>
        <w:t xml:space="preserve"> As NASA observed in 2013:</w:t>
      </w:r>
      <w:r w:rsidRPr="002A192D">
        <w:rPr>
          <w:rStyle w:val="StyleUnderline"/>
          <w:rFonts w:asciiTheme="majorHAnsi" w:hAnsiTheme="majorHAnsi" w:cstheme="majorHAnsi"/>
        </w:rPr>
        <w:t xml:space="preserve"> </w:t>
      </w:r>
      <w:r w:rsidRPr="002A192D">
        <w:rPr>
          <w:rFonts w:asciiTheme="majorHAnsi" w:hAnsiTheme="majorHAnsi" w:cstheme="majorHAnsi"/>
          <w:sz w:val="12"/>
        </w:rPr>
        <w:t>"</w:t>
      </w:r>
      <w:r w:rsidRPr="002A192D">
        <w:rPr>
          <w:rStyle w:val="StyleUnderline"/>
          <w:rFonts w:asciiTheme="majorHAnsi" w:hAnsiTheme="majorHAnsi" w:cstheme="majorHAnsi"/>
        </w:rPr>
        <w:t>Even tiny paint flecks can damage a spacecraft when travelling at these velocities</w:t>
      </w:r>
      <w:r w:rsidRPr="002A192D">
        <w:rPr>
          <w:rFonts w:asciiTheme="majorHAnsi" w:hAnsiTheme="majorHAnsi" w:cstheme="majorHAnsi"/>
          <w:sz w:val="12"/>
        </w:rPr>
        <w:t xml:space="preserve">. In </w:t>
      </w:r>
      <w:proofErr w:type="gramStart"/>
      <w:r w:rsidRPr="002A192D">
        <w:rPr>
          <w:rFonts w:asciiTheme="majorHAnsi" w:hAnsiTheme="majorHAnsi" w:cstheme="majorHAnsi"/>
          <w:sz w:val="12"/>
        </w:rPr>
        <w:t>fact</w:t>
      </w:r>
      <w:proofErr w:type="gramEnd"/>
      <w:r w:rsidRPr="002A192D">
        <w:rPr>
          <w:rFonts w:asciiTheme="majorHAnsi" w:hAnsiTheme="majorHAnsi" w:cstheme="majorHAnsi"/>
          <w:sz w:val="12"/>
        </w:rPr>
        <w:t xml:space="preserve"> a number of space shuttle windows have been replaced because of damage caused by material that was </w:t>
      </w:r>
      <w:proofErr w:type="spellStart"/>
      <w:r w:rsidRPr="002A192D">
        <w:rPr>
          <w:rFonts w:asciiTheme="majorHAnsi" w:hAnsiTheme="majorHAnsi" w:cstheme="majorHAnsi"/>
          <w:sz w:val="12"/>
        </w:rPr>
        <w:t>analysed</w:t>
      </w:r>
      <w:proofErr w:type="spellEnd"/>
      <w:r w:rsidRPr="002A192D">
        <w:rPr>
          <w:rFonts w:asciiTheme="majorHAnsi" w:hAnsiTheme="majorHAnsi" w:cstheme="majorHAnsi"/>
          <w:sz w:val="12"/>
        </w:rPr>
        <w:t xml:space="preserve"> and shown to be paint flecks… With so much orbital debris, there have been surprisingly few disastrous collisions." </w:t>
      </w:r>
      <w:r w:rsidRPr="002A192D">
        <w:rPr>
          <w:rStyle w:val="StyleUnderline"/>
          <w:rFonts w:asciiTheme="majorHAnsi" w:hAnsiTheme="majorHAnsi" w:cstheme="majorHAnsi"/>
          <w:highlight w:val="green"/>
        </w:rPr>
        <w:t xml:space="preserve">While we may </w:t>
      </w:r>
      <w:r w:rsidRPr="002A192D">
        <w:rPr>
          <w:rStyle w:val="StyleUnderline"/>
          <w:rFonts w:asciiTheme="majorHAnsi" w:hAnsiTheme="majorHAnsi" w:cstheme="majorHAnsi"/>
        </w:rPr>
        <w:t xml:space="preserve">have </w:t>
      </w:r>
      <w:r w:rsidRPr="002A192D">
        <w:rPr>
          <w:rStyle w:val="StyleUnderline"/>
          <w:rFonts w:asciiTheme="majorHAnsi" w:hAnsiTheme="majorHAnsi" w:cstheme="majorHAnsi"/>
          <w:highlight w:val="green"/>
        </w:rPr>
        <w:t>be</w:t>
      </w:r>
      <w:r w:rsidRPr="002A192D">
        <w:rPr>
          <w:rStyle w:val="StyleUnderline"/>
          <w:rFonts w:asciiTheme="majorHAnsi" w:hAnsiTheme="majorHAnsi" w:cstheme="majorHAnsi"/>
        </w:rPr>
        <w:t xml:space="preserve">en </w:t>
      </w:r>
      <w:r w:rsidRPr="002A192D">
        <w:rPr>
          <w:rStyle w:val="StyleUnderline"/>
          <w:rFonts w:asciiTheme="majorHAnsi" w:hAnsiTheme="majorHAnsi" w:cstheme="majorHAnsi"/>
          <w:highlight w:val="green"/>
        </w:rPr>
        <w:t>lucky</w:t>
      </w:r>
      <w:r w:rsidRPr="002A192D">
        <w:rPr>
          <w:rStyle w:val="StyleUnderline"/>
          <w:rFonts w:asciiTheme="majorHAnsi" w:hAnsiTheme="majorHAnsi" w:cstheme="majorHAnsi"/>
        </w:rPr>
        <w:t xml:space="preserve"> in the past, </w:t>
      </w:r>
      <w:r w:rsidRPr="002A192D">
        <w:rPr>
          <w:rStyle w:val="Emphasis"/>
          <w:rFonts w:asciiTheme="majorHAnsi" w:hAnsiTheme="majorHAnsi" w:cstheme="majorHAnsi"/>
          <w:highlight w:val="green"/>
        </w:rPr>
        <w:t xml:space="preserve">we can't rely on that </w:t>
      </w:r>
      <w:r w:rsidRPr="002A192D">
        <w:rPr>
          <w:rStyle w:val="Emphasis"/>
          <w:rFonts w:asciiTheme="majorHAnsi" w:hAnsiTheme="majorHAnsi" w:cstheme="majorHAnsi"/>
        </w:rPr>
        <w:t>to continue</w:t>
      </w:r>
      <w:r w:rsidRPr="002A192D">
        <w:rPr>
          <w:rFonts w:asciiTheme="majorHAnsi" w:hAnsiTheme="majorHAnsi" w:cstheme="majorHAnsi"/>
          <w:sz w:val="12"/>
        </w:rPr>
        <w:t xml:space="preserve">. The study by the Russian team </w:t>
      </w:r>
      <w:r w:rsidRPr="002A192D">
        <w:rPr>
          <w:rStyle w:val="StyleUnderline"/>
          <w:rFonts w:asciiTheme="majorHAnsi" w:hAnsiTheme="majorHAnsi" w:cstheme="majorHAnsi"/>
        </w:rPr>
        <w:t xml:space="preserve">cites the repeated sudden </w:t>
      </w:r>
      <w:r w:rsidRPr="002A192D">
        <w:rPr>
          <w:rStyle w:val="StyleUnderline"/>
          <w:rFonts w:asciiTheme="majorHAnsi" w:hAnsiTheme="majorHAnsi" w:cstheme="majorHAnsi"/>
          <w:highlight w:val="green"/>
        </w:rPr>
        <w:t xml:space="preserve">failures of defence satellites in past </w:t>
      </w:r>
      <w:r w:rsidRPr="002A192D">
        <w:rPr>
          <w:rStyle w:val="StyleUnderline"/>
          <w:rFonts w:asciiTheme="majorHAnsi" w:hAnsiTheme="majorHAnsi" w:cstheme="majorHAnsi"/>
        </w:rPr>
        <w:t xml:space="preserve">decades that were never explained. The researchers attribute </w:t>
      </w:r>
      <w:r w:rsidRPr="002A192D">
        <w:rPr>
          <w:rStyle w:val="StyleUnderline"/>
          <w:rFonts w:asciiTheme="majorHAnsi" w:hAnsiTheme="majorHAnsi" w:cstheme="majorHAnsi"/>
          <w:highlight w:val="green"/>
        </w:rPr>
        <w:t>two possible causes:</w:t>
      </w:r>
      <w:r w:rsidRPr="002A192D">
        <w:rPr>
          <w:rStyle w:val="StyleUnderline"/>
          <w:rFonts w:asciiTheme="majorHAnsi" w:hAnsiTheme="majorHAnsi" w:cstheme="majorHAnsi"/>
        </w:rPr>
        <w:t xml:space="preserve"> either unrecorded </w:t>
      </w:r>
      <w:r w:rsidRPr="002A192D">
        <w:rPr>
          <w:rStyle w:val="StyleUnderline"/>
          <w:rFonts w:asciiTheme="majorHAnsi" w:hAnsiTheme="majorHAnsi" w:cstheme="majorHAnsi"/>
          <w:highlight w:val="green"/>
        </w:rPr>
        <w:t xml:space="preserve">collisions with </w:t>
      </w:r>
      <w:r w:rsidRPr="002A192D">
        <w:rPr>
          <w:rStyle w:val="StyleUnderline"/>
          <w:rFonts w:asciiTheme="majorHAnsi" w:hAnsiTheme="majorHAnsi" w:cstheme="majorHAnsi"/>
        </w:rPr>
        <w:t xml:space="preserve">space </w:t>
      </w:r>
      <w:r w:rsidRPr="002A192D">
        <w:rPr>
          <w:rStyle w:val="StyleUnderline"/>
          <w:rFonts w:asciiTheme="majorHAnsi" w:hAnsiTheme="majorHAnsi" w:cstheme="majorHAnsi"/>
          <w:highlight w:val="green"/>
        </w:rPr>
        <w:t xml:space="preserve">junk, or aggressive actions </w:t>
      </w:r>
      <w:r w:rsidRPr="002A192D">
        <w:rPr>
          <w:rStyle w:val="StyleUnderline"/>
          <w:rFonts w:asciiTheme="majorHAnsi" w:hAnsiTheme="majorHAnsi" w:cstheme="majorHAnsi"/>
        </w:rPr>
        <w:t>from adversaries. "</w:t>
      </w:r>
      <w:r w:rsidRPr="002A192D">
        <w:rPr>
          <w:rStyle w:val="StyleUnderline"/>
          <w:rFonts w:asciiTheme="majorHAnsi" w:hAnsiTheme="majorHAnsi" w:cstheme="majorHAnsi"/>
          <w:highlight w:val="green"/>
        </w:rPr>
        <w:t xml:space="preserve">This is a </w:t>
      </w:r>
      <w:r w:rsidRPr="002A192D">
        <w:rPr>
          <w:rStyle w:val="Emphasis"/>
          <w:rFonts w:asciiTheme="majorHAnsi" w:hAnsiTheme="majorHAnsi" w:cstheme="majorHAnsi"/>
        </w:rPr>
        <w:t xml:space="preserve">politically </w:t>
      </w:r>
      <w:r w:rsidRPr="002A192D">
        <w:rPr>
          <w:rStyle w:val="Emphasis"/>
          <w:rFonts w:asciiTheme="majorHAnsi" w:hAnsiTheme="majorHAnsi" w:cstheme="majorHAnsi"/>
          <w:highlight w:val="green"/>
        </w:rPr>
        <w:t>dangerous dilemma</w:t>
      </w:r>
      <w:r w:rsidRPr="002A192D">
        <w:rPr>
          <w:rStyle w:val="StyleUnderline"/>
          <w:rFonts w:asciiTheme="majorHAnsi" w:hAnsiTheme="majorHAnsi" w:cstheme="majorHAnsi"/>
        </w:rPr>
        <w:t>," the authors write.</w:t>
      </w:r>
    </w:p>
    <w:p w14:paraId="13D2944F" w14:textId="77777777" w:rsidR="00ED78B5" w:rsidRPr="002A192D" w:rsidRDefault="00ED78B5" w:rsidP="00ED78B5">
      <w:pPr>
        <w:rPr>
          <w:rStyle w:val="StyleUnderline"/>
          <w:rFonts w:asciiTheme="majorHAnsi" w:hAnsiTheme="majorHAnsi" w:cstheme="majorHAnsi"/>
        </w:rPr>
      </w:pPr>
    </w:p>
    <w:p w14:paraId="109052E6" w14:textId="77777777" w:rsidR="00ED78B5" w:rsidRPr="002A192D" w:rsidRDefault="00ED78B5" w:rsidP="00ED78B5">
      <w:pPr>
        <w:pStyle w:val="Heading4"/>
        <w:rPr>
          <w:rStyle w:val="Style13ptBold"/>
          <w:rFonts w:asciiTheme="majorHAnsi" w:hAnsiTheme="majorHAnsi" w:cstheme="majorHAnsi"/>
          <w:b/>
          <w:bCs w:val="0"/>
        </w:rPr>
      </w:pPr>
      <w:r w:rsidRPr="002A192D">
        <w:rPr>
          <w:rStyle w:val="Style13ptBold"/>
          <w:rFonts w:asciiTheme="majorHAnsi" w:hAnsiTheme="majorHAnsi" w:cstheme="majorHAnsi"/>
          <w:b/>
        </w:rPr>
        <w:t>Goes nuclear.</w:t>
      </w:r>
    </w:p>
    <w:p w14:paraId="0BC8FDE0" w14:textId="77777777" w:rsidR="00ED78B5" w:rsidRPr="002A192D" w:rsidRDefault="00ED78B5" w:rsidP="00ED78B5">
      <w:pPr>
        <w:rPr>
          <w:rFonts w:asciiTheme="majorHAnsi" w:hAnsiTheme="majorHAnsi" w:cstheme="majorHAnsi"/>
        </w:rPr>
      </w:pPr>
      <w:r w:rsidRPr="002A192D">
        <w:rPr>
          <w:rFonts w:asciiTheme="majorHAnsi" w:hAnsiTheme="majorHAnsi" w:cstheme="majorHAnsi"/>
        </w:rPr>
        <w:t xml:space="preserve">Les </w:t>
      </w:r>
      <w:r w:rsidRPr="002A192D">
        <w:rPr>
          <w:rStyle w:val="Style13ptBold"/>
          <w:rFonts w:asciiTheme="majorHAnsi" w:hAnsiTheme="majorHAnsi" w:cstheme="majorHAnsi"/>
        </w:rPr>
        <w:t>Johnson 14</w:t>
      </w:r>
      <w:r w:rsidRPr="002A192D">
        <w:rPr>
          <w:rFonts w:asciiTheme="majorHAnsi" w:hAnsiTheme="majorHAnsi" w:cstheme="majorHAnsi"/>
        </w:rPr>
        <w:t xml:space="preserve">. </w:t>
      </w:r>
      <w:proofErr w:type="spellStart"/>
      <w:r w:rsidRPr="002A192D">
        <w:rPr>
          <w:rFonts w:asciiTheme="majorHAnsi" w:hAnsiTheme="majorHAnsi" w:cstheme="majorHAnsi"/>
        </w:rPr>
        <w:t>Baen</w:t>
      </w:r>
      <w:proofErr w:type="spellEnd"/>
      <w:r w:rsidRPr="002A192D">
        <w:rPr>
          <w:rFonts w:asciiTheme="majorHAnsi" w:hAnsiTheme="majorHAnsi" w:cstheme="majorHAnsi"/>
        </w:rPr>
        <w:t xml:space="preserve"> science fiction author, popular science writer, and NASA technologist. “Living without satellites”. </w:t>
      </w:r>
      <w:hyperlink r:id="rId16" w:history="1">
        <w:r w:rsidRPr="002A192D">
          <w:rPr>
            <w:rStyle w:val="Hyperlink"/>
            <w:rFonts w:asciiTheme="majorHAnsi" w:hAnsiTheme="majorHAnsi" w:cstheme="majorHAnsi"/>
          </w:rPr>
          <w:t>https://www.baen.com/living_without_satellites</w:t>
        </w:r>
      </w:hyperlink>
      <w:r w:rsidRPr="002A192D">
        <w:rPr>
          <w:rFonts w:asciiTheme="majorHAnsi" w:hAnsiTheme="majorHAnsi" w:cstheme="majorHAnsi"/>
        </w:rPr>
        <w:t xml:space="preserve">. </w:t>
      </w:r>
    </w:p>
    <w:p w14:paraId="38C03652" w14:textId="77777777" w:rsidR="00ED78B5" w:rsidRPr="002A192D" w:rsidRDefault="00ED78B5" w:rsidP="00ED78B5">
      <w:pPr>
        <w:rPr>
          <w:rFonts w:asciiTheme="majorHAnsi" w:hAnsiTheme="majorHAnsi" w:cstheme="majorHAnsi"/>
          <w:u w:val="single"/>
        </w:rPr>
      </w:pPr>
      <w:r w:rsidRPr="002A192D">
        <w:rPr>
          <w:rStyle w:val="StyleUnderline"/>
          <w:rFonts w:asciiTheme="majorHAnsi" w:hAnsiTheme="majorHAnsi" w:cstheme="majorHAnsi"/>
          <w:highlight w:val="green"/>
        </w:rPr>
        <w:t>Satellite</w:t>
      </w:r>
      <w:r w:rsidRPr="002A192D">
        <w:rPr>
          <w:rStyle w:val="StyleUnderline"/>
          <w:rFonts w:asciiTheme="majorHAnsi" w:hAnsiTheme="majorHAnsi" w:cstheme="majorHAnsi"/>
        </w:rPr>
        <w:t xml:space="preserve"> imagery is </w:t>
      </w:r>
      <w:r w:rsidRPr="002A192D">
        <w:rPr>
          <w:rStyle w:val="StyleUnderline"/>
          <w:rFonts w:asciiTheme="majorHAnsi" w:hAnsiTheme="majorHAnsi" w:cstheme="majorHAnsi"/>
          <w:highlight w:val="green"/>
        </w:rPr>
        <w:t>used by</w:t>
      </w:r>
      <w:r w:rsidRPr="002A192D">
        <w:rPr>
          <w:rStyle w:val="StyleUnderline"/>
          <w:rFonts w:asciiTheme="majorHAnsi" w:hAnsiTheme="majorHAnsi" w:cstheme="majorHAnsi"/>
        </w:rPr>
        <w:t xml:space="preserve"> the </w:t>
      </w:r>
      <w:r w:rsidRPr="002A192D">
        <w:rPr>
          <w:rStyle w:val="StyleUnderline"/>
          <w:rFonts w:asciiTheme="majorHAnsi" w:hAnsiTheme="majorHAnsi" w:cstheme="majorHAnsi"/>
          <w:highlight w:val="green"/>
        </w:rPr>
        <w:t>military</w:t>
      </w:r>
      <w:r w:rsidRPr="002A192D">
        <w:rPr>
          <w:rStyle w:val="StyleUnderline"/>
          <w:rFonts w:asciiTheme="majorHAnsi" w:hAnsiTheme="majorHAnsi" w:cstheme="majorHAnsi"/>
        </w:rPr>
        <w:t xml:space="preserve"> and</w:t>
      </w:r>
      <w:r w:rsidRPr="002A192D">
        <w:rPr>
          <w:rFonts w:asciiTheme="majorHAnsi" w:hAnsiTheme="majorHAnsi" w:cstheme="majorHAnsi"/>
          <w:sz w:val="12"/>
        </w:rPr>
        <w:t xml:space="preserve"> our </w:t>
      </w:r>
      <w:r w:rsidRPr="002A192D">
        <w:rPr>
          <w:rStyle w:val="StyleUnderline"/>
          <w:rFonts w:asciiTheme="majorHAnsi" w:hAnsiTheme="majorHAnsi" w:cstheme="majorHAnsi"/>
        </w:rPr>
        <w:t xml:space="preserve">political leaders </w:t>
      </w:r>
      <w:r w:rsidRPr="002A192D">
        <w:rPr>
          <w:rStyle w:val="StyleUnderline"/>
          <w:rFonts w:asciiTheme="majorHAnsi" w:hAnsiTheme="majorHAnsi" w:cstheme="majorHAnsi"/>
          <w:highlight w:val="green"/>
        </w:rPr>
        <w:t>to maintain</w:t>
      </w:r>
      <w:r w:rsidRPr="002A192D">
        <w:rPr>
          <w:rStyle w:val="StyleUnderline"/>
          <w:rFonts w:asciiTheme="majorHAnsi" w:hAnsiTheme="majorHAnsi" w:cstheme="majorHAnsi"/>
        </w:rPr>
        <w:t xml:space="preserve"> the </w:t>
      </w:r>
      <w:r w:rsidRPr="002A192D">
        <w:rPr>
          <w:rStyle w:val="StyleUnderline"/>
          <w:rFonts w:asciiTheme="majorHAnsi" w:hAnsiTheme="majorHAnsi" w:cstheme="majorHAnsi"/>
          <w:highlight w:val="green"/>
        </w:rPr>
        <w:t>peace</w:t>
      </w:r>
      <w:r w:rsidRPr="002A192D">
        <w:rPr>
          <w:rFonts w:asciiTheme="majorHAnsi" w:hAnsiTheme="majorHAnsi" w:cstheme="majorHAnsi"/>
          <w:sz w:val="12"/>
        </w:rPr>
        <w:t xml:space="preserve">. </w:t>
      </w:r>
      <w:r w:rsidRPr="002A192D">
        <w:rPr>
          <w:rStyle w:val="StyleUnderline"/>
          <w:rFonts w:asciiTheme="majorHAnsi" w:hAnsiTheme="majorHAnsi" w:cstheme="majorHAnsi"/>
        </w:rPr>
        <w:t>When</w:t>
      </w:r>
      <w:r w:rsidRPr="002A192D">
        <w:rPr>
          <w:rFonts w:asciiTheme="majorHAnsi" w:hAnsiTheme="majorHAnsi" w:cstheme="majorHAnsi"/>
          <w:sz w:val="12"/>
        </w:rPr>
        <w:t xml:space="preserve"> your </w:t>
      </w:r>
      <w:r w:rsidRPr="002A192D">
        <w:rPr>
          <w:rStyle w:val="StyleUnderline"/>
          <w:rFonts w:asciiTheme="majorHAnsi" w:hAnsiTheme="majorHAnsi" w:cstheme="majorHAnsi"/>
        </w:rPr>
        <w:t xml:space="preserve">potential </w:t>
      </w:r>
      <w:r w:rsidRPr="002A192D">
        <w:rPr>
          <w:rStyle w:val="StyleUnderline"/>
          <w:rFonts w:asciiTheme="majorHAnsi" w:hAnsiTheme="majorHAnsi" w:cstheme="majorHAnsi"/>
          <w:highlight w:val="green"/>
        </w:rPr>
        <w:t>adversaries</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can’t hide what they’re doing</w:t>
      </w:r>
      <w:r w:rsidRPr="002A192D">
        <w:rPr>
          <w:rStyle w:val="StyleUnderline"/>
          <w:rFonts w:asciiTheme="majorHAnsi" w:hAnsiTheme="majorHAnsi" w:cstheme="majorHAnsi"/>
        </w:rPr>
        <w:t xml:space="preserve">, where their armies are moving </w:t>
      </w:r>
      <w:r w:rsidRPr="002A192D">
        <w:rPr>
          <w:rStyle w:val="StyleUnderline"/>
          <w:rFonts w:asciiTheme="majorHAnsi" w:hAnsiTheme="majorHAnsi" w:cstheme="majorHAnsi"/>
          <w:highlight w:val="green"/>
        </w:rPr>
        <w:t>and</w:t>
      </w:r>
      <w:r w:rsidRPr="002A192D">
        <w:rPr>
          <w:rStyle w:val="StyleUnderline"/>
          <w:rFonts w:asciiTheme="majorHAnsi" w:hAnsiTheme="majorHAnsi" w:cstheme="majorHAnsi"/>
        </w:rPr>
        <w:t xml:space="preserve"> what they are doing with their civilian and military </w:t>
      </w:r>
      <w:r w:rsidRPr="002A192D">
        <w:rPr>
          <w:rStyle w:val="StyleUnderline"/>
          <w:rFonts w:asciiTheme="majorHAnsi" w:hAnsiTheme="majorHAnsi" w:cstheme="majorHAnsi"/>
          <w:highlight w:val="green"/>
        </w:rPr>
        <w:t>infrastructure</w:t>
      </w:r>
      <w:r w:rsidRPr="002A192D">
        <w:rPr>
          <w:rStyle w:val="StyleUnderline"/>
          <w:rFonts w:asciiTheme="majorHAnsi" w:hAnsiTheme="majorHAnsi" w:cstheme="majorHAnsi"/>
        </w:rPr>
        <w:t xml:space="preserve">, then the </w:t>
      </w:r>
      <w:r w:rsidRPr="002A192D">
        <w:rPr>
          <w:rStyle w:val="StyleUnderline"/>
          <w:rFonts w:asciiTheme="majorHAnsi" w:hAnsiTheme="majorHAnsi" w:cstheme="majorHAnsi"/>
          <w:highlight w:val="green"/>
        </w:rPr>
        <w:t>danger of</w:t>
      </w:r>
      <w:r w:rsidRPr="002A192D">
        <w:rPr>
          <w:rStyle w:val="StyleUnderline"/>
          <w:rFonts w:asciiTheme="majorHAnsi" w:hAnsiTheme="majorHAnsi" w:cstheme="majorHAnsi"/>
        </w:rPr>
        <w:t xml:space="preserve"> surprise </w:t>
      </w:r>
      <w:r w:rsidRPr="002A192D">
        <w:rPr>
          <w:rStyle w:val="StyleUnderline"/>
          <w:rFonts w:asciiTheme="majorHAnsi" w:hAnsiTheme="majorHAnsi" w:cstheme="majorHAnsi"/>
          <w:highlight w:val="green"/>
        </w:rPr>
        <w:t>attack is diminished</w:t>
      </w:r>
      <w:r w:rsidRPr="002A192D">
        <w:rPr>
          <w:rFonts w:asciiTheme="majorHAnsi" w:hAnsiTheme="majorHAnsi" w:cstheme="majorHAnsi"/>
          <w:sz w:val="12"/>
        </w:rPr>
        <w:t xml:space="preserve">. </w:t>
      </w:r>
      <w:r w:rsidRPr="002A192D">
        <w:rPr>
          <w:rStyle w:val="StyleUnderline"/>
          <w:rFonts w:asciiTheme="majorHAnsi" w:hAnsiTheme="majorHAnsi" w:cstheme="majorHAnsi"/>
        </w:rPr>
        <w:t>In</w:t>
      </w:r>
      <w:r w:rsidRPr="002A192D">
        <w:rPr>
          <w:rFonts w:asciiTheme="majorHAnsi" w:hAnsiTheme="majorHAnsi" w:cstheme="majorHAnsi"/>
          <w:sz w:val="12"/>
        </w:rPr>
        <w:t xml:space="preserve"> our </w:t>
      </w:r>
      <w:r w:rsidRPr="002A192D">
        <w:rPr>
          <w:rStyle w:val="StyleUnderline"/>
          <w:rFonts w:asciiTheme="majorHAnsi" w:hAnsiTheme="majorHAnsi" w:cstheme="majorHAnsi"/>
        </w:rPr>
        <w:t>nuclear age with instant death only minutes away by missile attack</w:t>
      </w:r>
      <w:r w:rsidRPr="002A192D">
        <w:rPr>
          <w:rFonts w:asciiTheme="majorHAnsi" w:hAnsiTheme="majorHAnsi" w:cstheme="majorHAnsi"/>
          <w:sz w:val="12"/>
        </w:rPr>
        <w:t xml:space="preserve">, the doctrine of Mutual Assured Destruction </w:t>
      </w:r>
      <w:r w:rsidRPr="002A192D">
        <w:rPr>
          <w:rStyle w:val="Emphasis"/>
          <w:rFonts w:asciiTheme="majorHAnsi" w:hAnsiTheme="majorHAnsi" w:cstheme="majorHAnsi"/>
          <w:highlight w:val="green"/>
        </w:rPr>
        <w:t>(MAD)</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only works if</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both sides</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know</w:t>
      </w:r>
      <w:r w:rsidRPr="002A192D">
        <w:rPr>
          <w:rStyle w:val="Emphasis"/>
          <w:rFonts w:asciiTheme="majorHAnsi" w:hAnsiTheme="majorHAnsi" w:cstheme="majorHAnsi"/>
        </w:rPr>
        <w:t xml:space="preserve"> </w:t>
      </w:r>
      <w:proofErr w:type="gramStart"/>
      <w:r w:rsidRPr="002A192D">
        <w:rPr>
          <w:rStyle w:val="Emphasis"/>
          <w:rFonts w:asciiTheme="majorHAnsi" w:hAnsiTheme="majorHAnsi" w:cstheme="majorHAnsi"/>
          <w:highlight w:val="green"/>
        </w:rPr>
        <w:t>whether</w:t>
      </w:r>
      <w:r w:rsidRPr="002A192D">
        <w:rPr>
          <w:rStyle w:val="Emphasis"/>
          <w:rFonts w:asciiTheme="majorHAnsi" w:hAnsiTheme="majorHAnsi" w:cstheme="majorHAnsi"/>
        </w:rPr>
        <w:t xml:space="preserve"> or not</w:t>
      </w:r>
      <w:proofErr w:type="gramEnd"/>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they are being attacked</w:t>
      </w:r>
      <w:r w:rsidRPr="002A192D">
        <w:rPr>
          <w:rStyle w:val="Emphasis"/>
          <w:rFonts w:asciiTheme="majorHAnsi" w:hAnsiTheme="majorHAnsi" w:cstheme="majorHAnsi"/>
        </w:rPr>
        <w:t>.</w:t>
      </w:r>
      <w:r w:rsidRPr="002A192D">
        <w:rPr>
          <w:rFonts w:asciiTheme="majorHAnsi" w:hAnsiTheme="majorHAnsi" w:cstheme="majorHAnsi"/>
          <w:sz w:val="12"/>
        </w:rPr>
        <w:t xml:space="preserve"> The launch of missiles or a bomber fleet </w:t>
      </w:r>
      <w:r w:rsidRPr="002A192D">
        <w:rPr>
          <w:rStyle w:val="StyleUnderline"/>
          <w:rFonts w:asciiTheme="majorHAnsi" w:hAnsiTheme="majorHAnsi" w:cstheme="majorHAnsi"/>
        </w:rPr>
        <w:t>can easily be seen from space far in advance of either reaching their potential targets halfway around the globe</w:t>
      </w:r>
      <w:r w:rsidRPr="002A192D">
        <w:rPr>
          <w:rFonts w:asciiTheme="majorHAnsi" w:hAnsiTheme="majorHAnsi" w:cstheme="majorHAnsi"/>
          <w:sz w:val="12"/>
        </w:rPr>
        <w:t xml:space="preserve">. The </w:t>
      </w:r>
      <w:r w:rsidRPr="002A192D">
        <w:rPr>
          <w:rStyle w:val="StyleUnderline"/>
          <w:rFonts w:asciiTheme="majorHAnsi" w:hAnsiTheme="majorHAnsi" w:cstheme="majorHAnsi"/>
        </w:rPr>
        <w:t xml:space="preserve">danger of surprise attack is therefore small, </w:t>
      </w:r>
      <w:r w:rsidRPr="002A192D">
        <w:rPr>
          <w:rStyle w:val="StyleUnderline"/>
          <w:rFonts w:asciiTheme="majorHAnsi" w:hAnsiTheme="majorHAnsi" w:cstheme="majorHAnsi"/>
          <w:highlight w:val="green"/>
        </w:rPr>
        <w:t>making</w:t>
      </w:r>
      <w:r w:rsidRPr="002A192D">
        <w:rPr>
          <w:rStyle w:val="StyleUnderline"/>
          <w:rFonts w:asciiTheme="majorHAnsi" w:hAnsiTheme="majorHAnsi" w:cstheme="majorHAnsi"/>
        </w:rPr>
        <w:t xml:space="preserve"> an </w:t>
      </w:r>
      <w:r w:rsidRPr="002A192D">
        <w:rPr>
          <w:rStyle w:val="Emphasis"/>
          <w:rFonts w:asciiTheme="majorHAnsi" w:hAnsiTheme="majorHAnsi" w:cstheme="majorHAnsi"/>
          <w:highlight w:val="green"/>
        </w:rPr>
        <w:t>accidental war</w:t>
      </w:r>
      <w:r w:rsidRPr="002A192D">
        <w:rPr>
          <w:rStyle w:val="StyleUnderline"/>
          <w:rFonts w:asciiTheme="majorHAnsi" w:hAnsiTheme="majorHAnsi" w:cstheme="majorHAnsi"/>
          <w:highlight w:val="green"/>
        </w:rPr>
        <w:t xml:space="preserve"> </w:t>
      </w:r>
      <w:r w:rsidRPr="002A192D">
        <w:rPr>
          <w:rStyle w:val="StyleUnderline"/>
          <w:rFonts w:asciiTheme="majorHAnsi" w:hAnsiTheme="majorHAnsi" w:cstheme="majorHAnsi"/>
        </w:rPr>
        <w:t xml:space="preserve">far </w:t>
      </w:r>
      <w:r w:rsidRPr="002A192D">
        <w:rPr>
          <w:rStyle w:val="StyleUnderline"/>
          <w:rFonts w:asciiTheme="majorHAnsi" w:hAnsiTheme="majorHAnsi" w:cstheme="majorHAnsi"/>
          <w:highlight w:val="green"/>
        </w:rPr>
        <w:t>less likely</w:t>
      </w:r>
      <w:r w:rsidRPr="002A192D">
        <w:rPr>
          <w:rStyle w:val="StyleUnderline"/>
          <w:rFonts w:asciiTheme="majorHAnsi" w:hAnsiTheme="majorHAnsi" w:cstheme="majorHAnsi"/>
        </w:rPr>
        <w:t>.</w:t>
      </w:r>
      <w:r w:rsidRPr="002A192D">
        <w:rPr>
          <w:rFonts w:asciiTheme="majorHAnsi" w:hAnsiTheme="majorHAnsi" w:cstheme="majorHAnsi"/>
          <w:sz w:val="12"/>
        </w:rPr>
        <w:t xml:space="preserve"> </w:t>
      </w:r>
      <w:proofErr w:type="gramStart"/>
      <w:r w:rsidRPr="002A192D">
        <w:rPr>
          <w:rFonts w:asciiTheme="majorHAnsi" w:hAnsiTheme="majorHAnsi" w:cstheme="majorHAnsi"/>
          <w:sz w:val="12"/>
        </w:rPr>
        <w:t>So</w:t>
      </w:r>
      <w:proofErr w:type="gramEnd"/>
      <w:r w:rsidRPr="002A192D">
        <w:rPr>
          <w:rFonts w:asciiTheme="majorHAnsi" w:hAnsiTheme="majorHAnsi" w:cstheme="majorHAnsi"/>
          <w:sz w:val="12"/>
        </w:rPr>
        <w:t xml:space="preserve"> what does all this mean? And what do we do about it? </w:t>
      </w:r>
      <w:proofErr w:type="gramStart"/>
      <w:r w:rsidRPr="002A192D">
        <w:rPr>
          <w:rFonts w:asciiTheme="majorHAnsi" w:hAnsiTheme="majorHAnsi" w:cstheme="majorHAnsi"/>
          <w:sz w:val="12"/>
        </w:rPr>
        <w:t>First of all</w:t>
      </w:r>
      <w:proofErr w:type="gramEnd"/>
      <w:r w:rsidRPr="002A192D">
        <w:rPr>
          <w:rFonts w:asciiTheme="majorHAnsi" w:hAnsiTheme="majorHAnsi" w:cstheme="majorHAnsi"/>
          <w:sz w:val="12"/>
        </w:rPr>
        <w:t xml:space="preserve">, it means that the advocates of space development, exploration and commercialization have succeeded far beyond their initial expectations and dreams. The economies and </w:t>
      </w:r>
      <w:r w:rsidRPr="002A192D">
        <w:rPr>
          <w:rStyle w:val="Emphasis"/>
          <w:rFonts w:asciiTheme="majorHAnsi" w:hAnsiTheme="majorHAnsi" w:cstheme="majorHAnsi"/>
          <w:highlight w:val="green"/>
        </w:rPr>
        <w:t xml:space="preserve">security </w:t>
      </w:r>
      <w:r w:rsidRPr="002A192D">
        <w:rPr>
          <w:rStyle w:val="Emphasis"/>
          <w:rFonts w:asciiTheme="majorHAnsi" w:hAnsiTheme="majorHAnsi" w:cstheme="majorHAnsi"/>
        </w:rPr>
        <w:t xml:space="preserve">of countries </w:t>
      </w:r>
      <w:r w:rsidRPr="002A192D">
        <w:rPr>
          <w:rFonts w:asciiTheme="majorHAnsi" w:hAnsiTheme="majorHAnsi" w:cstheme="majorHAnsi"/>
          <w:sz w:val="12"/>
        </w:rPr>
        <w:t>in the developed world</w:t>
      </w:r>
      <w:r w:rsidRPr="002A192D">
        <w:rPr>
          <w:rStyle w:val="Emphasis"/>
          <w:rFonts w:asciiTheme="majorHAnsi" w:hAnsiTheme="majorHAnsi" w:cstheme="majorHAnsi"/>
        </w:rPr>
        <w:t xml:space="preserve"> are now </w:t>
      </w:r>
      <w:r w:rsidRPr="002A192D">
        <w:rPr>
          <w:rStyle w:val="Emphasis"/>
          <w:rFonts w:asciiTheme="majorHAnsi" w:hAnsiTheme="majorHAnsi" w:cstheme="majorHAnsi"/>
          <w:highlight w:val="green"/>
        </w:rPr>
        <w:t>dependent on space</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satellites</w:t>
      </w:r>
      <w:r w:rsidRPr="002A192D">
        <w:rPr>
          <w:rFonts w:asciiTheme="majorHAnsi" w:hAnsiTheme="majorHAnsi" w:cstheme="majorHAnsi"/>
          <w:sz w:val="12"/>
        </w:rPr>
        <w:t xml:space="preserve">. We space advocates should celebrate our success and be terrified of it at the same time. </w:t>
      </w:r>
      <w:r w:rsidRPr="002A192D">
        <w:rPr>
          <w:rStyle w:val="StyleUnderline"/>
          <w:rFonts w:asciiTheme="majorHAnsi" w:hAnsiTheme="majorHAnsi" w:cstheme="majorHAnsi"/>
          <w:highlight w:val="green"/>
        </w:rPr>
        <w:t>Should we lose</w:t>
      </w:r>
      <w:r w:rsidRPr="002A192D">
        <w:rPr>
          <w:rStyle w:val="StyleUnderline"/>
          <w:rFonts w:asciiTheme="majorHAnsi" w:hAnsiTheme="majorHAnsi" w:cstheme="majorHAnsi"/>
        </w:rPr>
        <w:t xml:space="preserve"> these fragile </w:t>
      </w:r>
      <w:r w:rsidRPr="002A192D">
        <w:rPr>
          <w:rStyle w:val="StyleUnderline"/>
          <w:rFonts w:asciiTheme="majorHAnsi" w:hAnsiTheme="majorHAnsi" w:cstheme="majorHAnsi"/>
          <w:highlight w:val="green"/>
        </w:rPr>
        <w:t xml:space="preserve">assets </w:t>
      </w:r>
      <w:r w:rsidRPr="002A192D">
        <w:rPr>
          <w:rStyle w:val="StyleUnderline"/>
          <w:rFonts w:asciiTheme="majorHAnsi" w:hAnsiTheme="majorHAnsi" w:cstheme="majorHAnsi"/>
        </w:rPr>
        <w:t>in space,</w:t>
      </w:r>
      <w:r w:rsidRPr="002A192D">
        <w:rPr>
          <w:rFonts w:asciiTheme="majorHAnsi" w:hAnsiTheme="majorHAnsi" w:cstheme="majorHAnsi"/>
          <w:sz w:val="12"/>
        </w:rPr>
        <w:t xml:space="preserve"> our </w:t>
      </w:r>
      <w:r w:rsidRPr="002A192D">
        <w:rPr>
          <w:rStyle w:val="StyleUnderline"/>
          <w:rFonts w:asciiTheme="majorHAnsi" w:hAnsiTheme="majorHAnsi" w:cstheme="majorHAnsi"/>
        </w:rPr>
        <w:t xml:space="preserve">economy would experience a </w:t>
      </w:r>
      <w:r w:rsidRPr="002A192D">
        <w:rPr>
          <w:rStyle w:val="StyleUnderline"/>
          <w:rFonts w:asciiTheme="majorHAnsi" w:hAnsiTheme="majorHAnsi" w:cstheme="majorHAnsi"/>
        </w:rPr>
        <w:lastRenderedPageBreak/>
        <w:t>disruption like no other: ship, air and train travel would stop and only restart/operate in a much-reduced capacity for years (GPS loss)</w:t>
      </w:r>
      <w:r w:rsidRPr="002A192D">
        <w:rPr>
          <w:rFonts w:asciiTheme="majorHAnsi" w:hAnsiTheme="majorHAnsi" w:cstheme="majorHAnsi"/>
          <w:sz w:val="12"/>
        </w:rPr>
        <w:t xml:space="preserve">. Many banking and retail transactions would cease (VSAT loss). Distribution of news and vital national information would be crippled (communications satellite loss). </w:t>
      </w:r>
      <w:r w:rsidRPr="002A192D">
        <w:rPr>
          <w:rStyle w:val="Emphasis"/>
          <w:rFonts w:asciiTheme="majorHAnsi" w:hAnsiTheme="majorHAnsi" w:cstheme="majorHAnsi"/>
          <w:highlight w:val="green"/>
        </w:rPr>
        <w:t>Lives would be</w:t>
      </w:r>
      <w:r w:rsidRPr="002A192D">
        <w:rPr>
          <w:rStyle w:val="Emphasis"/>
          <w:rFonts w:asciiTheme="majorHAnsi" w:hAnsiTheme="majorHAnsi" w:cstheme="majorHAnsi"/>
        </w:rPr>
        <w:t xml:space="preserve"> put </w:t>
      </w:r>
      <w:r w:rsidRPr="002A192D">
        <w:rPr>
          <w:rStyle w:val="Emphasis"/>
          <w:rFonts w:asciiTheme="majorHAnsi" w:hAnsiTheme="majorHAnsi" w:cstheme="majorHAnsi"/>
          <w:highlight w:val="green"/>
        </w:rPr>
        <w:t>at risk</w:t>
      </w:r>
      <w:r w:rsidRPr="002A192D">
        <w:rPr>
          <w:rStyle w:val="StyleUnderline"/>
          <w:rFonts w:asciiTheme="majorHAnsi" w:hAnsiTheme="majorHAnsi" w:cstheme="majorHAnsi"/>
        </w:rPr>
        <w:t xml:space="preserve"> and the productivity of our farming would dramatically decrease (weather satellite loss). The </w:t>
      </w:r>
      <w:r w:rsidRPr="002A192D">
        <w:rPr>
          <w:rStyle w:val="StyleUnderline"/>
          <w:rFonts w:asciiTheme="majorHAnsi" w:hAnsiTheme="majorHAnsi" w:cstheme="majorHAnsi"/>
          <w:highlight w:val="green"/>
        </w:rPr>
        <w:t>risk of</w:t>
      </w:r>
      <w:r w:rsidRPr="002A192D">
        <w:rPr>
          <w:rStyle w:val="StyleUnderline"/>
          <w:rFonts w:asciiTheme="majorHAnsi" w:hAnsiTheme="majorHAnsi" w:cstheme="majorHAnsi"/>
        </w:rPr>
        <w:t xml:space="preserve"> war, including </w:t>
      </w:r>
      <w:r w:rsidRPr="002A192D">
        <w:rPr>
          <w:rStyle w:val="Emphasis"/>
          <w:rFonts w:asciiTheme="majorHAnsi" w:hAnsiTheme="majorHAnsi" w:cstheme="majorHAnsi"/>
          <w:highlight w:val="green"/>
        </w:rPr>
        <w:t>nuclear war, would increase</w:t>
      </w:r>
      <w:r w:rsidRPr="002A192D">
        <w:rPr>
          <w:rStyle w:val="StyleUnderline"/>
          <w:rFonts w:asciiTheme="majorHAnsi" w:hAnsiTheme="majorHAnsi" w:cstheme="majorHAnsi"/>
        </w:rPr>
        <w:t xml:space="preserve"> (loss of spy satellites) </w:t>
      </w:r>
      <w:r w:rsidRPr="002A192D">
        <w:rPr>
          <w:rStyle w:val="StyleUnderline"/>
          <w:rFonts w:asciiTheme="majorHAnsi" w:hAnsiTheme="majorHAnsi" w:cstheme="majorHAnsi"/>
          <w:highlight w:val="green"/>
        </w:rPr>
        <w:t>and</w:t>
      </w:r>
      <w:r w:rsidRPr="002A192D">
        <w:rPr>
          <w:rStyle w:val="StyleUnderline"/>
          <w:rFonts w:asciiTheme="majorHAnsi" w:hAnsiTheme="majorHAnsi" w:cstheme="majorHAnsi"/>
        </w:rPr>
        <w:t xml:space="preserve"> our </w:t>
      </w:r>
      <w:r w:rsidRPr="002A192D">
        <w:rPr>
          <w:rStyle w:val="StyleUnderline"/>
          <w:rFonts w:asciiTheme="majorHAnsi" w:hAnsiTheme="majorHAnsi" w:cstheme="majorHAnsi"/>
          <w:highlight w:val="green"/>
        </w:rPr>
        <w:t>military’s ability to react</w:t>
      </w:r>
      <w:r w:rsidRPr="002A192D">
        <w:rPr>
          <w:rStyle w:val="StyleUnderline"/>
          <w:rFonts w:asciiTheme="majorHAnsi" w:hAnsiTheme="majorHAnsi" w:cstheme="majorHAnsi"/>
        </w:rPr>
        <w:t xml:space="preserve"> to crises </w:t>
      </w:r>
      <w:r w:rsidRPr="002A192D">
        <w:rPr>
          <w:rStyle w:val="StyleUnderline"/>
          <w:rFonts w:asciiTheme="majorHAnsi" w:hAnsiTheme="majorHAnsi" w:cstheme="majorHAnsi"/>
          <w:highlight w:val="green"/>
        </w:rPr>
        <w:t>would be</w:t>
      </w:r>
      <w:r w:rsidRPr="002A192D">
        <w:rPr>
          <w:rStyle w:val="StyleUnderline"/>
          <w:rFonts w:asciiTheme="majorHAnsi" w:hAnsiTheme="majorHAnsi" w:cstheme="majorHAnsi"/>
        </w:rPr>
        <w:t xml:space="preserve"> significantly </w:t>
      </w:r>
      <w:r w:rsidRPr="002A192D">
        <w:rPr>
          <w:rStyle w:val="StyleUnderline"/>
          <w:rFonts w:asciiTheme="majorHAnsi" w:hAnsiTheme="majorHAnsi" w:cstheme="majorHAnsi"/>
          <w:highlight w:val="green"/>
        </w:rPr>
        <w:t>reduced</w:t>
      </w:r>
      <w:r w:rsidRPr="002A192D">
        <w:rPr>
          <w:rStyle w:val="StyleUnderline"/>
          <w:rFonts w:asciiTheme="majorHAnsi" w:hAnsiTheme="majorHAnsi" w:cstheme="majorHAnsi"/>
        </w:rPr>
        <w:t xml:space="preserve"> (loss of military logistics and intelligence gathering satellites).</w:t>
      </w:r>
    </w:p>
    <w:p w14:paraId="40F0A741" w14:textId="77777777" w:rsidR="00ED78B5" w:rsidRPr="002A192D" w:rsidRDefault="00ED78B5" w:rsidP="00ED78B5">
      <w:pPr>
        <w:rPr>
          <w:rFonts w:asciiTheme="majorHAnsi" w:hAnsiTheme="majorHAnsi" w:cstheme="majorHAnsi"/>
        </w:rPr>
      </w:pPr>
    </w:p>
    <w:p w14:paraId="6B4D3CAE"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Convergence of factors </w:t>
      </w:r>
      <w:r w:rsidRPr="002A192D">
        <w:rPr>
          <w:rFonts w:asciiTheme="majorHAnsi" w:hAnsiTheme="majorHAnsi" w:cstheme="majorHAnsi"/>
          <w:u w:val="single"/>
        </w:rPr>
        <w:t>guarantee</w:t>
      </w:r>
      <w:r w:rsidRPr="002A192D">
        <w:rPr>
          <w:rFonts w:asciiTheme="majorHAnsi" w:hAnsiTheme="majorHAnsi" w:cstheme="majorHAnsi"/>
        </w:rPr>
        <w:t xml:space="preserve"> space escalation. </w:t>
      </w:r>
    </w:p>
    <w:p w14:paraId="0D1DD7C6" w14:textId="77777777" w:rsidR="00ED78B5" w:rsidRPr="002A192D" w:rsidRDefault="00ED78B5" w:rsidP="00ED78B5">
      <w:pPr>
        <w:rPr>
          <w:rFonts w:asciiTheme="majorHAnsi" w:hAnsiTheme="majorHAnsi" w:cstheme="majorHAnsi"/>
        </w:rPr>
      </w:pPr>
      <w:r w:rsidRPr="002A192D">
        <w:rPr>
          <w:rFonts w:asciiTheme="majorHAnsi" w:hAnsiTheme="majorHAnsi" w:cstheme="majorHAnsi"/>
        </w:rPr>
        <w:t xml:space="preserve">Thomas González </w:t>
      </w:r>
      <w:r w:rsidRPr="002A192D">
        <w:rPr>
          <w:rStyle w:val="Style13ptBold"/>
          <w:rFonts w:asciiTheme="majorHAnsi" w:hAnsiTheme="majorHAnsi" w:cstheme="majorHAnsi"/>
        </w:rPr>
        <w:t>Roberts 17</w:t>
      </w:r>
      <w:r w:rsidRPr="002A192D">
        <w:rPr>
          <w:rFonts w:asciiTheme="majorHAnsi" w:hAnsiTheme="majorHAnsi" w:cstheme="majorHAnsi"/>
        </w:rPr>
        <w:t>. A space security researcher at the Center for Strategic and International Studies, and host of </w:t>
      </w:r>
      <w:hyperlink r:id="rId17" w:tgtFrame="_blank" w:history="1">
        <w:r w:rsidRPr="002A192D">
          <w:rPr>
            <w:rStyle w:val="Hyperlink"/>
            <w:rFonts w:asciiTheme="majorHAnsi" w:hAnsiTheme="majorHAnsi" w:cstheme="majorHAnsi"/>
          </w:rPr>
          <w:t>Moonstruck</w:t>
        </w:r>
      </w:hyperlink>
      <w:r w:rsidRPr="002A192D">
        <w:rPr>
          <w:rFonts w:asciiTheme="majorHAnsi" w:hAnsiTheme="majorHAnsi" w:cstheme="majorHAnsi"/>
        </w:rPr>
        <w:t xml:space="preserve">, a podcast about humans in space. "Why We Should Be Worried about a War in </w:t>
      </w:r>
      <w:proofErr w:type="gramStart"/>
      <w:r w:rsidRPr="002A192D">
        <w:rPr>
          <w:rFonts w:asciiTheme="majorHAnsi" w:hAnsiTheme="majorHAnsi" w:cstheme="majorHAnsi"/>
        </w:rPr>
        <w:t>Space ,</w:t>
      </w:r>
      <w:proofErr w:type="gramEnd"/>
      <w:r w:rsidRPr="002A192D">
        <w:rPr>
          <w:rFonts w:asciiTheme="majorHAnsi" w:hAnsiTheme="majorHAnsi" w:cstheme="majorHAnsi"/>
        </w:rPr>
        <w:t xml:space="preserve">" 12-15-2017. Atlantic, </w:t>
      </w:r>
      <w:hyperlink r:id="rId18" w:history="1">
        <w:r w:rsidRPr="002A192D">
          <w:rPr>
            <w:rStyle w:val="Hyperlink"/>
            <w:rFonts w:asciiTheme="majorHAnsi" w:hAnsiTheme="majorHAnsi" w:cstheme="majorHAnsi"/>
          </w:rPr>
          <w:t>https://www.theatlantic.com/science/archive/2017/12/why-we-should-be-worried-about-a-war-in-space/548507/</w:t>
        </w:r>
      </w:hyperlink>
    </w:p>
    <w:p w14:paraId="4CEB8472" w14:textId="77777777" w:rsidR="00ED78B5" w:rsidRPr="002A192D" w:rsidRDefault="00ED78B5" w:rsidP="00ED78B5">
      <w:pPr>
        <w:rPr>
          <w:rFonts w:asciiTheme="majorHAnsi" w:hAnsiTheme="majorHAnsi" w:cstheme="majorHAnsi"/>
          <w:sz w:val="12"/>
        </w:rPr>
      </w:pPr>
      <w:r w:rsidRPr="002A192D">
        <w:rPr>
          <w:rStyle w:val="StyleUnderline"/>
          <w:rFonts w:asciiTheme="majorHAnsi" w:hAnsiTheme="majorHAnsi" w:cstheme="majorHAnsi"/>
        </w:rPr>
        <w:t>One hundred miles above the Earth’s surface</w:t>
      </w:r>
      <w:r w:rsidRPr="002A192D">
        <w:rPr>
          <w:rFonts w:asciiTheme="majorHAnsi" w:hAnsiTheme="majorHAnsi" w:cstheme="majorHAnsi"/>
          <w:sz w:val="12"/>
        </w:rPr>
        <w:t xml:space="preserve">, orbiting the planet at thousands of miles per hour, the six people aboard the International Space Station enjoy a perfect isolation from the chaos of earthly conflict. </w:t>
      </w:r>
      <w:r w:rsidRPr="002A192D">
        <w:rPr>
          <w:rStyle w:val="StyleUnderline"/>
          <w:rFonts w:asciiTheme="majorHAnsi" w:hAnsiTheme="majorHAnsi" w:cstheme="majorHAnsi"/>
        </w:rPr>
        <w:t xml:space="preserve">Outer space has never been a military battleground. But that </w:t>
      </w:r>
      <w:r w:rsidRPr="002A192D">
        <w:rPr>
          <w:rStyle w:val="Emphasis"/>
          <w:rFonts w:asciiTheme="majorHAnsi" w:hAnsiTheme="majorHAnsi" w:cstheme="majorHAnsi"/>
        </w:rPr>
        <w:t>may not last forever</w:t>
      </w:r>
      <w:r w:rsidRPr="002A192D">
        <w:rPr>
          <w:rStyle w:val="StyleUnderline"/>
          <w:rFonts w:asciiTheme="majorHAnsi" w:hAnsiTheme="majorHAnsi" w:cstheme="majorHAnsi"/>
        </w:rPr>
        <w:t>.</w:t>
      </w:r>
      <w:r w:rsidRPr="002A192D">
        <w:rPr>
          <w:rFonts w:asciiTheme="majorHAnsi" w:hAnsiTheme="majorHAnsi" w:cstheme="majorHAnsi"/>
          <w:sz w:val="12"/>
        </w:rPr>
        <w:t xml:space="preserve"> The </w:t>
      </w:r>
      <w:hyperlink r:id="rId19" w:tgtFrame="_blank" w:history="1">
        <w:r w:rsidRPr="002A192D">
          <w:rPr>
            <w:rStyle w:val="Hyperlink"/>
            <w:rFonts w:asciiTheme="majorHAnsi" w:hAnsiTheme="majorHAnsi" w:cstheme="majorHAnsi"/>
            <w:sz w:val="12"/>
          </w:rPr>
          <w:t>debate in Congress</w:t>
        </w:r>
      </w:hyperlink>
      <w:r w:rsidRPr="002A192D">
        <w:rPr>
          <w:rFonts w:asciiTheme="majorHAnsi" w:hAnsiTheme="majorHAnsi" w:cstheme="majorHAnsi"/>
          <w:sz w:val="12"/>
        </w:rPr>
        <w:t xml:space="preserve"> over whether to create a Space Corps comes at a time when </w:t>
      </w:r>
      <w:r w:rsidRPr="002A192D">
        <w:rPr>
          <w:rStyle w:val="StyleUnderline"/>
          <w:rFonts w:asciiTheme="majorHAnsi" w:hAnsiTheme="majorHAnsi" w:cstheme="majorHAnsi"/>
        </w:rPr>
        <w:t>governments around the world are engaged in a bigger international struggle over how militaries should operate in space.</w:t>
      </w:r>
      <w:r w:rsidRPr="002A192D">
        <w:rPr>
          <w:rFonts w:asciiTheme="majorHAnsi" w:hAnsiTheme="majorHAnsi" w:cstheme="majorHAnsi"/>
          <w:sz w:val="12"/>
        </w:rPr>
        <w:t xml:space="preserve"> Fundamental changes are </w:t>
      </w:r>
      <w:hyperlink r:id="rId20" w:tgtFrame="_blank" w:history="1">
        <w:r w:rsidRPr="002A192D">
          <w:rPr>
            <w:rStyle w:val="Hyperlink"/>
            <w:rFonts w:asciiTheme="majorHAnsi" w:hAnsiTheme="majorHAnsi" w:cstheme="majorHAnsi"/>
            <w:sz w:val="12"/>
          </w:rPr>
          <w:t>already underway</w:t>
        </w:r>
      </w:hyperlink>
      <w:r w:rsidRPr="002A192D">
        <w:rPr>
          <w:rFonts w:asciiTheme="majorHAnsi" w:hAnsiTheme="majorHAnsi" w:cstheme="majorHAnsi"/>
          <w:sz w:val="12"/>
        </w:rPr>
        <w:t xml:space="preserve">. No longer confined to the </w:t>
      </w:r>
      <w:hyperlink r:id="rId21" w:tgtFrame="_blank" w:history="1">
        <w:r w:rsidRPr="002A192D">
          <w:rPr>
            <w:rStyle w:val="Hyperlink"/>
            <w:rFonts w:asciiTheme="majorHAnsi" w:hAnsiTheme="majorHAnsi" w:cstheme="majorHAnsi"/>
            <w:sz w:val="12"/>
          </w:rPr>
          <w:t>fiction shelf</w:t>
        </w:r>
      </w:hyperlink>
      <w:r w:rsidRPr="002A192D">
        <w:rPr>
          <w:rFonts w:asciiTheme="majorHAnsi" w:hAnsiTheme="majorHAnsi" w:cstheme="majorHAnsi"/>
          <w:sz w:val="12"/>
        </w:rPr>
        <w:t xml:space="preserve">, </w:t>
      </w:r>
      <w:r w:rsidRPr="002A192D">
        <w:rPr>
          <w:rStyle w:val="Emphasis"/>
          <w:rFonts w:asciiTheme="majorHAnsi" w:hAnsiTheme="majorHAnsi" w:cstheme="majorHAnsi"/>
          <w:highlight w:val="green"/>
        </w:rPr>
        <w:t>space warfare</w:t>
      </w:r>
      <w:r w:rsidRPr="002A192D">
        <w:rPr>
          <w:rStyle w:val="StyleUnderline"/>
          <w:rFonts w:asciiTheme="majorHAnsi" w:hAnsiTheme="majorHAnsi" w:cstheme="majorHAnsi"/>
        </w:rPr>
        <w:t xml:space="preserve"> </w:t>
      </w:r>
      <w:r w:rsidRPr="002A192D">
        <w:rPr>
          <w:rStyle w:val="Emphasis"/>
          <w:rFonts w:asciiTheme="majorHAnsi" w:hAnsiTheme="majorHAnsi" w:cstheme="majorHAnsi"/>
          <w:highlight w:val="green"/>
        </w:rPr>
        <w:t>is</w:t>
      </w:r>
      <w:r w:rsidRPr="002A192D">
        <w:rPr>
          <w:rStyle w:val="StyleUnderline"/>
          <w:rFonts w:asciiTheme="majorHAnsi" w:hAnsiTheme="majorHAnsi" w:cstheme="majorHAnsi"/>
        </w:rPr>
        <w:t xml:space="preserve"> likely </w:t>
      </w:r>
      <w:r w:rsidRPr="002A192D">
        <w:rPr>
          <w:rStyle w:val="Emphasis"/>
          <w:rFonts w:asciiTheme="majorHAnsi" w:hAnsiTheme="majorHAnsi" w:cstheme="majorHAnsi"/>
          <w:highlight w:val="green"/>
        </w:rPr>
        <w:t>on the horizon</w:t>
      </w:r>
      <w:r w:rsidRPr="002A192D">
        <w:rPr>
          <w:rStyle w:val="StyleUnderline"/>
          <w:rFonts w:asciiTheme="majorHAnsi" w:hAnsiTheme="majorHAnsi" w:cstheme="majorHAnsi"/>
        </w:rPr>
        <w:t xml:space="preserve">. </w:t>
      </w:r>
      <w:r w:rsidRPr="002A192D">
        <w:rPr>
          <w:rFonts w:asciiTheme="majorHAnsi" w:hAnsiTheme="majorHAnsi" w:cstheme="majorHAnsi"/>
          <w:sz w:val="12"/>
        </w:rPr>
        <w:t xml:space="preserve">While agreements for how to operate in other international domains, like the open sea, airspace, and even cyberspace, have already been established, the </w:t>
      </w:r>
      <w:r w:rsidRPr="002A192D">
        <w:rPr>
          <w:rStyle w:val="StyleUnderline"/>
          <w:rFonts w:asciiTheme="majorHAnsi" w:hAnsiTheme="majorHAnsi" w:cstheme="majorHAnsi"/>
        </w:rPr>
        <w:t xml:space="preserve">major space powers—the </w:t>
      </w:r>
      <w:r w:rsidRPr="002A192D">
        <w:rPr>
          <w:rStyle w:val="StyleUnderline"/>
          <w:rFonts w:asciiTheme="majorHAnsi" w:hAnsiTheme="majorHAnsi" w:cstheme="majorHAnsi"/>
          <w:highlight w:val="green"/>
        </w:rPr>
        <w:t>U</w:t>
      </w:r>
      <w:r w:rsidRPr="002A192D">
        <w:rPr>
          <w:rStyle w:val="StyleUnderline"/>
          <w:rFonts w:asciiTheme="majorHAnsi" w:hAnsiTheme="majorHAnsi" w:cstheme="majorHAnsi"/>
        </w:rPr>
        <w:t>nited</w:t>
      </w:r>
      <w:r w:rsidRPr="002A192D">
        <w:rPr>
          <w:rStyle w:val="StyleUnderline"/>
          <w:rFonts w:asciiTheme="majorHAnsi" w:hAnsiTheme="majorHAnsi" w:cstheme="majorHAnsi"/>
          <w:highlight w:val="green"/>
        </w:rPr>
        <w:t xml:space="preserve"> S</w:t>
      </w:r>
      <w:r w:rsidRPr="002A192D">
        <w:rPr>
          <w:rStyle w:val="StyleUnderline"/>
          <w:rFonts w:asciiTheme="majorHAnsi" w:hAnsiTheme="majorHAnsi" w:cstheme="majorHAnsi"/>
        </w:rPr>
        <w:t xml:space="preserve">tates, </w:t>
      </w:r>
      <w:r w:rsidRPr="002A192D">
        <w:rPr>
          <w:rStyle w:val="StyleUnderline"/>
          <w:rFonts w:asciiTheme="majorHAnsi" w:hAnsiTheme="majorHAnsi" w:cstheme="majorHAnsi"/>
          <w:highlight w:val="green"/>
        </w:rPr>
        <w:t>Russia</w:t>
      </w:r>
      <w:r w:rsidRPr="002A192D">
        <w:rPr>
          <w:rStyle w:val="StyleUnderline"/>
          <w:rFonts w:asciiTheme="majorHAnsi" w:hAnsiTheme="majorHAnsi" w:cstheme="majorHAnsi"/>
        </w:rPr>
        <w:t>,</w:t>
      </w:r>
      <w:r w:rsidRPr="002A192D">
        <w:rPr>
          <w:rFonts w:asciiTheme="majorHAnsi" w:hAnsiTheme="majorHAnsi" w:cstheme="majorHAnsi"/>
          <w:sz w:val="12"/>
        </w:rPr>
        <w:t xml:space="preserve"> and China—</w:t>
      </w:r>
      <w:r w:rsidRPr="002A192D">
        <w:rPr>
          <w:rStyle w:val="StyleUnderline"/>
          <w:rFonts w:asciiTheme="majorHAnsi" w:hAnsiTheme="majorHAnsi" w:cstheme="majorHAnsi"/>
        </w:rPr>
        <w:t xml:space="preserve">have </w:t>
      </w:r>
      <w:r w:rsidRPr="002A192D">
        <w:rPr>
          <w:rStyle w:val="StyleUnderline"/>
          <w:rFonts w:asciiTheme="majorHAnsi" w:hAnsiTheme="majorHAnsi" w:cstheme="majorHAnsi"/>
          <w:highlight w:val="green"/>
        </w:rPr>
        <w:t>not</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agreed</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upon</w:t>
      </w:r>
      <w:r w:rsidRPr="002A192D">
        <w:rPr>
          <w:rStyle w:val="StyleUnderline"/>
          <w:rFonts w:asciiTheme="majorHAnsi" w:hAnsiTheme="majorHAnsi" w:cstheme="majorHAnsi"/>
        </w:rPr>
        <w:t xml:space="preserve"> a </w:t>
      </w:r>
      <w:r w:rsidRPr="002A192D">
        <w:rPr>
          <w:rStyle w:val="StyleUnderline"/>
          <w:rFonts w:asciiTheme="majorHAnsi" w:hAnsiTheme="majorHAnsi" w:cstheme="majorHAnsi"/>
          <w:highlight w:val="green"/>
        </w:rPr>
        <w:t>rulebook</w:t>
      </w:r>
      <w:r w:rsidRPr="002A192D">
        <w:rPr>
          <w:rStyle w:val="StyleUnderline"/>
          <w:rFonts w:asciiTheme="majorHAnsi" w:hAnsiTheme="majorHAnsi" w:cstheme="majorHAnsi"/>
        </w:rPr>
        <w:t xml:space="preserve"> </w:t>
      </w:r>
      <w:r w:rsidRPr="002A192D">
        <w:rPr>
          <w:rStyle w:val="Emphasis"/>
          <w:rFonts w:asciiTheme="majorHAnsi" w:hAnsiTheme="majorHAnsi" w:cstheme="majorHAnsi"/>
          <w:highlight w:val="green"/>
        </w:rPr>
        <w:t>outlining</w:t>
      </w:r>
      <w:r w:rsidRPr="002A192D">
        <w:rPr>
          <w:rStyle w:val="Emphasis"/>
          <w:rFonts w:asciiTheme="majorHAnsi" w:hAnsiTheme="majorHAnsi" w:cstheme="majorHAnsi"/>
        </w:rPr>
        <w:t xml:space="preserve"> what constitutes bad </w:t>
      </w:r>
      <w:r w:rsidRPr="002A192D">
        <w:rPr>
          <w:rStyle w:val="Emphasis"/>
          <w:rFonts w:asciiTheme="majorHAnsi" w:hAnsiTheme="majorHAnsi" w:cstheme="majorHAnsi"/>
          <w:highlight w:val="green"/>
        </w:rPr>
        <w:t>behavior</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in space</w:t>
      </w:r>
      <w:r w:rsidRPr="002A192D">
        <w:rPr>
          <w:rFonts w:asciiTheme="majorHAnsi" w:hAnsiTheme="majorHAnsi" w:cstheme="majorHAnsi"/>
          <w:sz w:val="12"/>
        </w:rPr>
        <w:t xml:space="preserve">. It’s </w:t>
      </w:r>
      <w:hyperlink r:id="rId22" w:tgtFrame="_blank" w:history="1">
        <w:r w:rsidRPr="002A192D">
          <w:rPr>
            <w:rStyle w:val="Hyperlink"/>
            <w:rFonts w:asciiTheme="majorHAnsi" w:hAnsiTheme="majorHAnsi" w:cstheme="majorHAnsi"/>
            <w:sz w:val="12"/>
          </w:rPr>
          <w:t>presumed</w:t>
        </w:r>
      </w:hyperlink>
      <w:r w:rsidRPr="002A192D">
        <w:rPr>
          <w:rFonts w:asciiTheme="majorHAnsi" w:hAnsiTheme="majorHAnsi" w:cstheme="majorHAnsi"/>
          <w:sz w:val="12"/>
        </w:rPr>
        <w:t xml:space="preserve"> that International Humanitarian Law would apply in outer space—protecting the civilian astronauts aboard the </w:t>
      </w:r>
      <w:r w:rsidRPr="002A192D">
        <w:rPr>
          <w:rStyle w:val="StyleUnderline"/>
          <w:rFonts w:asciiTheme="majorHAnsi" w:hAnsiTheme="majorHAnsi" w:cstheme="majorHAnsi"/>
        </w:rPr>
        <w:t xml:space="preserve">International Space Station—but it’s unclear whether damaging civilian satellites or the space environment itself is covered under the agreement. With only a limited history of dangerous behavior to study, and few, </w:t>
      </w:r>
      <w:hyperlink r:id="rId23" w:tgtFrame="_blank" w:history="1">
        <w:r w:rsidRPr="002A192D">
          <w:rPr>
            <w:rStyle w:val="StyleUnderline"/>
            <w:rFonts w:asciiTheme="majorHAnsi" w:hAnsiTheme="majorHAnsi" w:cstheme="majorHAnsi"/>
          </w:rPr>
          <w:t>outdated guidelines</w:t>
        </w:r>
      </w:hyperlink>
      <w:r w:rsidRPr="002A192D">
        <w:rPr>
          <w:rStyle w:val="StyleUnderline"/>
          <w:rFonts w:asciiTheme="majorHAnsi" w:hAnsiTheme="majorHAnsi" w:cstheme="majorHAnsi"/>
        </w:rPr>
        <w:t xml:space="preserve"> in place, a war in </w:t>
      </w:r>
      <w:r w:rsidRPr="002A192D">
        <w:rPr>
          <w:rStyle w:val="StyleUnderline"/>
          <w:rFonts w:asciiTheme="majorHAnsi" w:hAnsiTheme="majorHAnsi" w:cstheme="majorHAnsi"/>
          <w:highlight w:val="green"/>
        </w:rPr>
        <w:t>space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would be a war</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with</w:t>
      </w:r>
      <w:r w:rsidRPr="002A192D">
        <w:rPr>
          <w:rStyle w:val="StyleUnderline"/>
          <w:rFonts w:asciiTheme="majorHAnsi" w:hAnsiTheme="majorHAnsi" w:cstheme="majorHAnsi"/>
        </w:rPr>
        <w:t xml:space="preserve"> potentially </w:t>
      </w:r>
      <w:r w:rsidRPr="002A192D">
        <w:rPr>
          <w:rStyle w:val="Emphasis"/>
          <w:rFonts w:asciiTheme="majorHAnsi" w:hAnsiTheme="majorHAnsi" w:cstheme="majorHAnsi"/>
          <w:highlight w:val="green"/>
        </w:rPr>
        <w:t>more</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consequences</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but</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 xml:space="preserve">far </w:t>
      </w:r>
      <w:r w:rsidRPr="002A192D">
        <w:rPr>
          <w:rStyle w:val="Emphasis"/>
          <w:rFonts w:asciiTheme="majorHAnsi" w:hAnsiTheme="majorHAnsi" w:cstheme="majorHAnsi"/>
          <w:highlight w:val="green"/>
        </w:rPr>
        <w:t>fewer rules</w:t>
      </w:r>
      <w:r w:rsidRPr="002A192D">
        <w:rPr>
          <w:rStyle w:val="Emphasis"/>
          <w:rFonts w:asciiTheme="majorHAnsi" w:hAnsiTheme="majorHAnsi" w:cstheme="majorHAnsi"/>
        </w:rPr>
        <w:t>,</w:t>
      </w:r>
      <w:r w:rsidRPr="002A192D">
        <w:rPr>
          <w:rStyle w:val="StyleUnderline"/>
          <w:rFonts w:asciiTheme="majorHAnsi" w:hAnsiTheme="majorHAnsi" w:cstheme="majorHAnsi"/>
        </w:rPr>
        <w:t xml:space="preserve"> than one on Earth.</w:t>
      </w:r>
      <w:r w:rsidRPr="002A192D">
        <w:rPr>
          <w:rFonts w:asciiTheme="majorHAnsi" w:hAnsiTheme="majorHAnsi" w:cstheme="majorHAnsi"/>
          <w:sz w:val="12"/>
        </w:rPr>
        <w:t xml:space="preserve"> Although there has never been a military conflict in space, the </w:t>
      </w:r>
      <w:r w:rsidRPr="002A192D">
        <w:rPr>
          <w:rStyle w:val="StyleUnderline"/>
          <w:rFonts w:asciiTheme="majorHAnsi" w:hAnsiTheme="majorHAnsi" w:cstheme="majorHAnsi"/>
        </w:rPr>
        <w:t>history of human activity above our atmosphere is not entirely benign.</w:t>
      </w:r>
      <w:r w:rsidRPr="002A192D">
        <w:rPr>
          <w:rFonts w:asciiTheme="majorHAnsi" w:hAnsiTheme="majorHAnsi" w:cstheme="majorHAnsi"/>
          <w:sz w:val="12"/>
        </w:rPr>
        <w:t xml:space="preserve"> </w:t>
      </w:r>
      <w:r w:rsidRPr="002A192D">
        <w:rPr>
          <w:rStyle w:val="StyleUnderline"/>
          <w:rFonts w:asciiTheme="majorHAnsi" w:hAnsiTheme="majorHAnsi" w:cstheme="majorHAnsi"/>
        </w:rPr>
        <w:t xml:space="preserve">In 1962, the United States </w:t>
      </w:r>
      <w:hyperlink r:id="rId24" w:tgtFrame="_blank" w:history="1">
        <w:r w:rsidRPr="002A192D">
          <w:rPr>
            <w:rStyle w:val="StyleUnderline"/>
            <w:rFonts w:asciiTheme="majorHAnsi" w:hAnsiTheme="majorHAnsi" w:cstheme="majorHAnsi"/>
          </w:rPr>
          <w:t>detonated a 1.4 megaton nuclear weapon</w:t>
        </w:r>
      </w:hyperlink>
      <w:r w:rsidRPr="002A192D">
        <w:rPr>
          <w:rStyle w:val="StyleUnderline"/>
          <w:rFonts w:asciiTheme="majorHAnsi" w:hAnsiTheme="majorHAnsi" w:cstheme="majorHAnsi"/>
        </w:rPr>
        <w:t xml:space="preserve"> 250 miles above the Earth’s surface. The blast destroyed approximately one third of satellites in orbit and poisoned the most used region of space with radiation that lasted for years.</w:t>
      </w:r>
      <w:r w:rsidRPr="002A192D">
        <w:rPr>
          <w:rFonts w:asciiTheme="majorHAnsi" w:hAnsiTheme="majorHAnsi" w:cstheme="majorHAnsi"/>
          <w:sz w:val="12"/>
        </w:rPr>
        <w:t xml:space="preserve"> Although the United States, Russia, and others soon agreed to a </w:t>
      </w:r>
      <w:r w:rsidRPr="002A192D">
        <w:rPr>
          <w:rStyle w:val="StyleUnderline"/>
          <w:rFonts w:asciiTheme="majorHAnsi" w:hAnsiTheme="majorHAnsi" w:cstheme="majorHAnsi"/>
        </w:rPr>
        <w:t>treaty to prevent another nuclear test in space, China and North Korea never signed it</w:t>
      </w:r>
      <w:r w:rsidRPr="002A192D">
        <w:rPr>
          <w:rFonts w:asciiTheme="majorHAnsi" w:hAnsiTheme="majorHAnsi" w:cstheme="majorHAnsi"/>
          <w:sz w:val="12"/>
        </w:rPr>
        <w:t xml:space="preserve">. In 2007, China </w:t>
      </w:r>
      <w:hyperlink r:id="rId25" w:tgtFrame="_blank" w:history="1">
        <w:r w:rsidRPr="002A192D">
          <w:rPr>
            <w:rStyle w:val="Hyperlink"/>
            <w:rFonts w:asciiTheme="majorHAnsi" w:hAnsiTheme="majorHAnsi" w:cstheme="majorHAnsi"/>
            <w:sz w:val="12"/>
          </w:rPr>
          <w:t>tested an anti-satellite weapon</w:t>
        </w:r>
      </w:hyperlink>
      <w:r w:rsidRPr="002A192D">
        <w:rPr>
          <w:rFonts w:asciiTheme="majorHAnsi" w:hAnsiTheme="majorHAnsi" w:cstheme="majorHAnsi"/>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2A192D">
        <w:rPr>
          <w:rStyle w:val="StyleUnderline"/>
          <w:rFonts w:asciiTheme="majorHAnsi" w:hAnsiTheme="majorHAnsi" w:cstheme="majorHAnsi"/>
        </w:rPr>
        <w:t xml:space="preserve">No treaties address this kind of test, </w:t>
      </w:r>
      <w:r w:rsidRPr="002A192D">
        <w:rPr>
          <w:rStyle w:val="Emphasis"/>
          <w:rFonts w:asciiTheme="majorHAnsi" w:hAnsiTheme="majorHAnsi" w:cstheme="majorHAnsi"/>
        </w:rPr>
        <w:t>the creation of space debris</w:t>
      </w:r>
      <w:r w:rsidRPr="002A192D">
        <w:rPr>
          <w:rStyle w:val="StyleUnderline"/>
          <w:rFonts w:asciiTheme="majorHAnsi" w:hAnsiTheme="majorHAnsi" w:cstheme="majorHAnsi"/>
        </w:rPr>
        <w:t xml:space="preserve">, or the endangerment of other satellites. </w:t>
      </w:r>
      <w:r w:rsidRPr="002A192D">
        <w:rPr>
          <w:rFonts w:asciiTheme="majorHAnsi" w:hAnsiTheme="majorHAnsi" w:cstheme="majorHAnsi"/>
          <w:sz w:val="12"/>
        </w:rPr>
        <w:t xml:space="preserve">The </w:t>
      </w:r>
      <w:r w:rsidRPr="002A192D">
        <w:rPr>
          <w:rStyle w:val="Emphasis"/>
          <w:rFonts w:asciiTheme="majorHAnsi" w:hAnsiTheme="majorHAnsi" w:cstheme="majorHAnsi"/>
        </w:rPr>
        <w:t>U.S. has the most to lose</w:t>
      </w:r>
      <w:r w:rsidRPr="002A192D">
        <w:rPr>
          <w:rStyle w:val="StyleUnderline"/>
          <w:rFonts w:asciiTheme="majorHAnsi" w:hAnsiTheme="majorHAnsi" w:cstheme="majorHAnsi"/>
        </w:rPr>
        <w:t xml:space="preserve"> in a space-based conflict </w:t>
      </w:r>
      <w:proofErr w:type="gramStart"/>
      <w:r w:rsidRPr="002A192D">
        <w:rPr>
          <w:rStyle w:val="StyleUnderline"/>
          <w:rFonts w:asciiTheme="majorHAnsi" w:hAnsiTheme="majorHAnsi" w:cstheme="majorHAnsi"/>
        </w:rPr>
        <w:t>With</w:t>
      </w:r>
      <w:proofErr w:type="gramEnd"/>
      <w:r w:rsidRPr="002A192D">
        <w:rPr>
          <w:rStyle w:val="StyleUnderline"/>
          <w:rFonts w:asciiTheme="majorHAnsi" w:hAnsiTheme="majorHAnsi" w:cstheme="majorHAnsi"/>
        </w:rPr>
        <w:t xml:space="preserve"> by far the </w:t>
      </w:r>
      <w:r w:rsidRPr="002A192D">
        <w:rPr>
          <w:rStyle w:val="Emphasis"/>
          <w:rFonts w:asciiTheme="majorHAnsi" w:hAnsiTheme="majorHAnsi" w:cstheme="majorHAnsi"/>
        </w:rPr>
        <w:t>most satellites in orbit</w:t>
      </w:r>
      <w:r w:rsidRPr="002A192D">
        <w:rPr>
          <w:rStyle w:val="StyleUnderline"/>
          <w:rFonts w:asciiTheme="majorHAnsi" w:hAnsiTheme="majorHAnsi" w:cstheme="majorHAnsi"/>
        </w:rPr>
        <w:t>, the U.S. has the most to gain by establishing norms, but also the most to lose</w:t>
      </w:r>
      <w:r w:rsidRPr="002A192D">
        <w:rPr>
          <w:rFonts w:asciiTheme="majorHAnsi" w:hAnsiTheme="majorHAnsi" w:cstheme="majorHAnsi"/>
          <w:sz w:val="12"/>
        </w:rPr>
        <w:t xml:space="preserve">. Almost </w:t>
      </w:r>
      <w:r w:rsidRPr="002A192D">
        <w:rPr>
          <w:rStyle w:val="StyleUnderline"/>
          <w:rFonts w:asciiTheme="majorHAnsi" w:hAnsiTheme="majorHAnsi" w:cstheme="majorHAnsi"/>
        </w:rPr>
        <w:t>half of all operational satellites are owned and operated by the United States government or American commercial companies. That’s twice as many as Russia and China, combined</w:t>
      </w:r>
      <w:r w:rsidRPr="002A192D">
        <w:rPr>
          <w:rFonts w:asciiTheme="majorHAnsi" w:hAnsiTheme="majorHAnsi" w:cstheme="majorHAnsi"/>
          <w:sz w:val="12"/>
        </w:rPr>
        <w:t xml:space="preserve">. Space may seem distant, but </w:t>
      </w:r>
      <w:r w:rsidRPr="002A192D">
        <w:rPr>
          <w:rStyle w:val="StyleUnderline"/>
          <w:rFonts w:asciiTheme="majorHAnsi" w:hAnsiTheme="majorHAnsi" w:cstheme="majorHAnsi"/>
        </w:rPr>
        <w:t xml:space="preserve">what happens there affects our everyday lives on the ground. </w:t>
      </w:r>
      <w:r w:rsidRPr="002A192D">
        <w:rPr>
          <w:rFonts w:asciiTheme="majorHAnsi" w:hAnsiTheme="majorHAnsi" w:cstheme="majorHAnsi"/>
          <w:sz w:val="12"/>
        </w:rPr>
        <w:t xml:space="preserve">When we use our phones to plan a trip, we </w:t>
      </w:r>
      <w:r w:rsidRPr="002A192D">
        <w:rPr>
          <w:rStyle w:val="StyleUnderline"/>
          <w:rFonts w:asciiTheme="majorHAnsi" w:hAnsiTheme="majorHAnsi" w:cstheme="majorHAnsi"/>
        </w:rPr>
        <w:t>depend on American GPS satellites</w:t>
      </w:r>
      <w:r w:rsidRPr="002A192D">
        <w:rPr>
          <w:rFonts w:asciiTheme="majorHAnsi" w:hAnsiTheme="majorHAnsi" w:cstheme="majorHAnsi"/>
          <w:sz w:val="12"/>
        </w:rPr>
        <w:t xml:space="preserve"> to guide us. When </w:t>
      </w:r>
      <w:r w:rsidRPr="002A192D">
        <w:rPr>
          <w:rStyle w:val="StyleUnderline"/>
          <w:rFonts w:asciiTheme="majorHAnsi" w:hAnsiTheme="majorHAnsi" w:cstheme="majorHAnsi"/>
        </w:rPr>
        <w:t xml:space="preserve">the </w:t>
      </w:r>
      <w:r w:rsidRPr="002A192D">
        <w:rPr>
          <w:rStyle w:val="Emphasis"/>
          <w:rFonts w:asciiTheme="majorHAnsi" w:hAnsiTheme="majorHAnsi" w:cstheme="majorHAnsi"/>
          <w:highlight w:val="green"/>
        </w:rPr>
        <w:t>U.S. military deploys troops</w:t>
      </w:r>
      <w:r w:rsidRPr="002A192D">
        <w:rPr>
          <w:rStyle w:val="StyleUnderline"/>
          <w:rFonts w:asciiTheme="majorHAnsi" w:hAnsiTheme="majorHAnsi" w:cstheme="majorHAnsi"/>
        </w:rPr>
        <w:t xml:space="preserve"> overseas, </w:t>
      </w:r>
      <w:r w:rsidRPr="002A192D">
        <w:rPr>
          <w:rStyle w:val="StyleUnderline"/>
          <w:rFonts w:asciiTheme="majorHAnsi" w:hAnsiTheme="majorHAnsi" w:cstheme="majorHAnsi"/>
          <w:highlight w:val="green"/>
        </w:rPr>
        <w:t>satellite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communications connect forces</w:t>
      </w:r>
      <w:r w:rsidRPr="002A192D">
        <w:rPr>
          <w:rStyle w:val="StyleUnderline"/>
          <w:rFonts w:asciiTheme="majorHAnsi" w:hAnsiTheme="majorHAnsi" w:cstheme="majorHAnsi"/>
        </w:rPr>
        <w:t xml:space="preserve"> on the ground to </w:t>
      </w:r>
      <w:r w:rsidRPr="002A192D">
        <w:rPr>
          <w:rStyle w:val="StyleUnderline"/>
          <w:rFonts w:asciiTheme="majorHAnsi" w:hAnsiTheme="majorHAnsi" w:cstheme="majorHAnsi"/>
        </w:rPr>
        <w:lastRenderedPageBreak/>
        <w:t xml:space="preserve">control centers. When North Korea launches an intercontinental ballistic missile, the U.S. </w:t>
      </w:r>
      <w:r w:rsidRPr="002A192D">
        <w:rPr>
          <w:rStyle w:val="StyleUnderline"/>
          <w:rFonts w:asciiTheme="majorHAnsi" w:hAnsiTheme="majorHAnsi" w:cstheme="majorHAnsi"/>
          <w:highlight w:val="green"/>
        </w:rPr>
        <w:t>and</w:t>
      </w:r>
      <w:r w:rsidRPr="002A192D">
        <w:rPr>
          <w:rStyle w:val="StyleUnderline"/>
          <w:rFonts w:asciiTheme="majorHAnsi" w:hAnsiTheme="majorHAnsi" w:cstheme="majorHAnsi"/>
        </w:rPr>
        <w:t xml:space="preserve"> its </w:t>
      </w:r>
      <w:r w:rsidRPr="002A192D">
        <w:rPr>
          <w:rStyle w:val="StyleUnderline"/>
          <w:rFonts w:asciiTheme="majorHAnsi" w:hAnsiTheme="majorHAnsi" w:cstheme="majorHAnsi"/>
          <w:highlight w:val="green"/>
        </w:rPr>
        <w:t xml:space="preserve">allies depend on </w:t>
      </w:r>
      <w:r w:rsidRPr="002A192D">
        <w:rPr>
          <w:rStyle w:val="Emphasis"/>
          <w:rFonts w:asciiTheme="majorHAnsi" w:hAnsiTheme="majorHAnsi" w:cstheme="majorHAnsi"/>
          <w:highlight w:val="green"/>
        </w:rPr>
        <w:t>early-warning satellites</w:t>
      </w:r>
      <w:r w:rsidRPr="002A192D">
        <w:rPr>
          <w:rStyle w:val="StyleUnderline"/>
          <w:rFonts w:asciiTheme="majorHAnsi" w:hAnsiTheme="majorHAnsi" w:cstheme="majorHAnsi"/>
        </w:rPr>
        <w:t xml:space="preserve"> to detect it. </w:t>
      </w:r>
      <w:r w:rsidRPr="002A192D">
        <w:rPr>
          <w:rFonts w:asciiTheme="majorHAnsi" w:hAnsiTheme="majorHAnsi" w:cstheme="majorHAnsi"/>
          <w:sz w:val="12"/>
        </w:rPr>
        <w:t xml:space="preserve">On one hand, if the global space powers agreed to put limits on space-based weapons and other related technologies, it could make space safer for everyone. But because the U.S. may have spent time and resources </w:t>
      </w:r>
      <w:hyperlink r:id="rId26" w:tgtFrame="_blank" w:history="1">
        <w:r w:rsidRPr="002A192D">
          <w:rPr>
            <w:rStyle w:val="Hyperlink"/>
            <w:rFonts w:asciiTheme="majorHAnsi" w:hAnsiTheme="majorHAnsi" w:cstheme="majorHAnsi"/>
            <w:sz w:val="12"/>
          </w:rPr>
          <w:t>developing</w:t>
        </w:r>
      </w:hyperlink>
      <w:r w:rsidRPr="002A192D">
        <w:rPr>
          <w:rFonts w:asciiTheme="majorHAnsi" w:hAnsiTheme="majorHAnsi" w:cstheme="majorHAnsi"/>
          <w:sz w:val="12"/>
        </w:rPr>
        <w:t xml:space="preserve"> exactly the type of weapons that a code of conduct would ban</w:t>
      </w:r>
      <w:r w:rsidRPr="002A192D">
        <w:rPr>
          <w:rFonts w:asciiTheme="majorHAnsi" w:hAnsiTheme="majorHAnsi" w:cstheme="majorHAnsi"/>
          <w:b/>
          <w:bCs/>
          <w:sz w:val="12"/>
        </w:rPr>
        <w:t>,</w:t>
      </w:r>
      <w:r w:rsidRPr="002A192D">
        <w:rPr>
          <w:rFonts w:asciiTheme="majorHAnsi" w:hAnsiTheme="majorHAnsi" w:cstheme="majorHAnsi"/>
          <w:sz w:val="12"/>
        </w:rPr>
        <w:t xml:space="preserve"> it could also curtail the most advanced space-based developments, erasing years of research and progress. </w:t>
      </w:r>
      <w:r w:rsidRPr="002A192D">
        <w:rPr>
          <w:rStyle w:val="Emphasis"/>
          <w:rFonts w:asciiTheme="majorHAnsi" w:hAnsiTheme="majorHAnsi" w:cstheme="majorHAnsi"/>
        </w:rPr>
        <w:t xml:space="preserve">There are </w:t>
      </w:r>
      <w:r w:rsidRPr="002A192D">
        <w:rPr>
          <w:rStyle w:val="Emphasis"/>
          <w:rFonts w:asciiTheme="majorHAnsi" w:hAnsiTheme="majorHAnsi" w:cstheme="majorHAnsi"/>
          <w:highlight w:val="green"/>
        </w:rPr>
        <w:t xml:space="preserve">more players </w:t>
      </w:r>
      <w:r w:rsidRPr="002A192D">
        <w:rPr>
          <w:rStyle w:val="Emphasis"/>
          <w:rFonts w:asciiTheme="majorHAnsi" w:hAnsiTheme="majorHAnsi" w:cstheme="majorHAnsi"/>
        </w:rPr>
        <w:t>in space—</w:t>
      </w:r>
      <w:r w:rsidRPr="002A192D">
        <w:rPr>
          <w:rStyle w:val="Emphasis"/>
          <w:rFonts w:asciiTheme="majorHAnsi" w:hAnsiTheme="majorHAnsi" w:cstheme="majorHAnsi"/>
          <w:highlight w:val="green"/>
        </w:rPr>
        <w:t>and less consensus</w:t>
      </w:r>
      <w:r w:rsidRPr="002A192D">
        <w:rPr>
          <w:rStyle w:val="Emphasis"/>
          <w:rFonts w:asciiTheme="majorHAnsi" w:hAnsiTheme="majorHAnsi" w:cstheme="majorHAnsi"/>
        </w:rPr>
        <w:t xml:space="preserve"> </w:t>
      </w:r>
      <w:r w:rsidRPr="002A192D">
        <w:rPr>
          <w:rFonts w:asciiTheme="majorHAnsi" w:hAnsiTheme="majorHAnsi" w:cstheme="majorHAnsi"/>
          <w:sz w:val="12"/>
        </w:rPr>
        <w:t xml:space="preserve">In the </w:t>
      </w:r>
      <w:hyperlink r:id="rId27" w:tgtFrame="_blank" w:history="1">
        <w:r w:rsidRPr="002A192D">
          <w:rPr>
            <w:rStyle w:val="Hyperlink"/>
            <w:rFonts w:asciiTheme="majorHAnsi" w:hAnsiTheme="majorHAnsi" w:cstheme="majorHAnsi"/>
            <w:sz w:val="12"/>
          </w:rPr>
          <w:t>first space age</w:t>
        </w:r>
      </w:hyperlink>
      <w:r w:rsidRPr="002A192D">
        <w:rPr>
          <w:rFonts w:asciiTheme="majorHAnsi" w:hAnsiTheme="majorHAnsi" w:cstheme="majorHAnsi"/>
          <w:sz w:val="12"/>
        </w:rPr>
        <w:t xml:space="preserve">, </w:t>
      </w:r>
      <w:r w:rsidRPr="002A192D">
        <w:rPr>
          <w:rStyle w:val="StyleUnderline"/>
          <w:rFonts w:asciiTheme="majorHAnsi" w:hAnsiTheme="majorHAnsi" w:cstheme="majorHAnsi"/>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2A192D">
        <w:rPr>
          <w:rFonts w:asciiTheme="majorHAnsi" w:hAnsiTheme="majorHAnsi" w:cstheme="majorHAnsi"/>
          <w:sz w:val="12"/>
        </w:rPr>
        <w:t xml:space="preserve">. The </w:t>
      </w:r>
      <w:r w:rsidRPr="002A192D">
        <w:rPr>
          <w:rStyle w:val="StyleUnderline"/>
          <w:rFonts w:asciiTheme="majorHAnsi" w:hAnsiTheme="majorHAnsi" w:cstheme="majorHAnsi"/>
        </w:rPr>
        <w:t>second space age, from 1990 to today, looks remarkably different. Now, more satellites are operated by private companies than militaries, and more space launches and new satellites come from countries other than the United States and Russia</w:t>
      </w:r>
      <w:r w:rsidRPr="002A192D">
        <w:rPr>
          <w:rFonts w:asciiTheme="majorHAnsi" w:hAnsiTheme="majorHAnsi" w:cstheme="majorHAnsi"/>
          <w:sz w:val="12"/>
        </w:rPr>
        <w:t xml:space="preserve">. </w:t>
      </w:r>
      <w:r w:rsidRPr="002A192D">
        <w:rPr>
          <w:rStyle w:val="StyleUnderline"/>
          <w:rFonts w:asciiTheme="majorHAnsi" w:hAnsiTheme="majorHAnsi" w:cstheme="majorHAnsi"/>
        </w:rPr>
        <w:t xml:space="preserve">More </w:t>
      </w:r>
      <w:r w:rsidRPr="002A192D">
        <w:rPr>
          <w:rStyle w:val="StyleUnderline"/>
          <w:rFonts w:asciiTheme="majorHAnsi" w:hAnsiTheme="majorHAnsi" w:cstheme="majorHAnsi"/>
          <w:highlight w:val="green"/>
        </w:rPr>
        <w:t>players</w:t>
      </w:r>
      <w:r w:rsidRPr="002A192D">
        <w:rPr>
          <w:rStyle w:val="StyleUnderline"/>
          <w:rFonts w:asciiTheme="majorHAnsi" w:hAnsiTheme="majorHAnsi" w:cstheme="majorHAnsi"/>
        </w:rPr>
        <w:t xml:space="preserve"> in space—</w:t>
      </w:r>
      <w:r w:rsidRPr="002A192D">
        <w:rPr>
          <w:rStyle w:val="Emphasis"/>
          <w:rFonts w:asciiTheme="majorHAnsi" w:hAnsiTheme="majorHAnsi" w:cstheme="majorHAnsi"/>
          <w:highlight w:val="green"/>
        </w:rPr>
        <w:t>particularly</w:t>
      </w:r>
      <w:r w:rsidRPr="002A192D">
        <w:rPr>
          <w:rStyle w:val="Emphasis"/>
          <w:rFonts w:asciiTheme="majorHAnsi" w:hAnsiTheme="majorHAnsi" w:cstheme="majorHAnsi"/>
        </w:rPr>
        <w:t xml:space="preserve"> more </w:t>
      </w:r>
      <w:r w:rsidRPr="002A192D">
        <w:rPr>
          <w:rStyle w:val="Emphasis"/>
          <w:rFonts w:asciiTheme="majorHAnsi" w:hAnsiTheme="majorHAnsi" w:cstheme="majorHAnsi"/>
          <w:highlight w:val="green"/>
        </w:rPr>
        <w:t>unpredictable</w:t>
      </w:r>
      <w:r w:rsidRPr="002A192D">
        <w:rPr>
          <w:rStyle w:val="Emphasis"/>
          <w:rFonts w:asciiTheme="majorHAnsi" w:hAnsiTheme="majorHAnsi" w:cstheme="majorHAnsi"/>
        </w:rPr>
        <w:t xml:space="preserve"> players</w:t>
      </w:r>
      <w:r w:rsidRPr="002A192D">
        <w:rPr>
          <w:rStyle w:val="StyleUnderline"/>
          <w:rFonts w:asciiTheme="majorHAnsi" w:hAnsiTheme="majorHAnsi" w:cstheme="majorHAnsi"/>
        </w:rPr>
        <w:t>—</w:t>
      </w:r>
      <w:r w:rsidRPr="002A192D">
        <w:rPr>
          <w:rStyle w:val="StyleUnderline"/>
          <w:rFonts w:asciiTheme="majorHAnsi" w:hAnsiTheme="majorHAnsi" w:cstheme="majorHAnsi"/>
          <w:highlight w:val="green"/>
        </w:rPr>
        <w:t>means</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 xml:space="preserve">more </w:t>
      </w:r>
      <w:r w:rsidRPr="002A192D">
        <w:rPr>
          <w:rStyle w:val="Emphasis"/>
          <w:rFonts w:asciiTheme="majorHAnsi" w:hAnsiTheme="majorHAnsi" w:cstheme="majorHAnsi"/>
          <w:highlight w:val="green"/>
        </w:rPr>
        <w:t>opportunities</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for</w:t>
      </w:r>
      <w:r w:rsidRPr="002A192D">
        <w:rPr>
          <w:rStyle w:val="Emphasis"/>
          <w:rFonts w:asciiTheme="majorHAnsi" w:hAnsiTheme="majorHAnsi" w:cstheme="majorHAnsi"/>
        </w:rPr>
        <w:t xml:space="preserve"> </w:t>
      </w:r>
      <w:r w:rsidRPr="002A192D">
        <w:rPr>
          <w:rStyle w:val="Emphasis"/>
          <w:rFonts w:asciiTheme="majorHAnsi" w:hAnsiTheme="majorHAnsi" w:cstheme="majorHAnsi"/>
          <w:highlight w:val="green"/>
        </w:rPr>
        <w:t>aggressive behavior</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like</w:t>
      </w:r>
      <w:r w:rsidRPr="002A192D">
        <w:rPr>
          <w:rStyle w:val="StyleUnderline"/>
          <w:rFonts w:asciiTheme="majorHAnsi" w:hAnsiTheme="majorHAnsi" w:cstheme="majorHAnsi"/>
        </w:rPr>
        <w:t xml:space="preserve"> </w:t>
      </w:r>
      <w:r w:rsidRPr="002A192D">
        <w:rPr>
          <w:rStyle w:val="Emphasis"/>
          <w:rFonts w:asciiTheme="majorHAnsi" w:hAnsiTheme="majorHAnsi" w:cstheme="majorHAnsi"/>
        </w:rPr>
        <w:t xml:space="preserve">developing </w:t>
      </w:r>
      <w:r w:rsidRPr="002A192D">
        <w:rPr>
          <w:rStyle w:val="Emphasis"/>
          <w:rFonts w:asciiTheme="majorHAnsi" w:hAnsiTheme="majorHAnsi" w:cstheme="majorHAnsi"/>
          <w:highlight w:val="green"/>
        </w:rPr>
        <w:t>anti-satellite technologies</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or</w:t>
      </w:r>
      <w:r w:rsidRPr="002A192D">
        <w:rPr>
          <w:rStyle w:val="StyleUnderline"/>
          <w:rFonts w:asciiTheme="majorHAnsi" w:hAnsiTheme="majorHAnsi" w:cstheme="majorHAnsi"/>
        </w:rPr>
        <w:t xml:space="preserve"> </w:t>
      </w:r>
      <w:r w:rsidRPr="002A192D">
        <w:rPr>
          <w:rStyle w:val="Emphasis"/>
          <w:rFonts w:asciiTheme="majorHAnsi" w:hAnsiTheme="majorHAnsi" w:cstheme="majorHAnsi"/>
          <w:highlight w:val="green"/>
        </w:rPr>
        <w:t>hacking</w:t>
      </w:r>
      <w:r w:rsidRPr="002A192D">
        <w:rPr>
          <w:rStyle w:val="Emphasis"/>
          <w:rFonts w:asciiTheme="majorHAnsi" w:hAnsiTheme="majorHAnsi" w:cstheme="majorHAnsi"/>
        </w:rPr>
        <w:t xml:space="preserve"> satellite </w:t>
      </w:r>
      <w:r w:rsidRPr="002A192D">
        <w:rPr>
          <w:rStyle w:val="Emphasis"/>
          <w:rFonts w:asciiTheme="majorHAnsi" w:hAnsiTheme="majorHAnsi" w:cstheme="majorHAnsi"/>
          <w:highlight w:val="green"/>
        </w:rPr>
        <w:t>communications</w:t>
      </w:r>
      <w:r w:rsidRPr="002A192D">
        <w:rPr>
          <w:rStyle w:val="StyleUnderline"/>
          <w:rFonts w:asciiTheme="majorHAnsi" w:hAnsiTheme="majorHAnsi" w:cstheme="majorHAnsi"/>
        </w:rPr>
        <w:t>.</w:t>
      </w:r>
      <w:r w:rsidRPr="002A192D">
        <w:rPr>
          <w:rFonts w:asciiTheme="majorHAnsi" w:hAnsiTheme="majorHAnsi" w:cstheme="majorHAnsi"/>
          <w:sz w:val="12"/>
        </w:rPr>
        <w:t xml:space="preserve"> Countries like Iran or North Korea that are newer to space can choose to operate in a way we’ve never seen before. And if their nuclear programs on Earth are </w:t>
      </w:r>
      <w:hyperlink r:id="rId28" w:tgtFrame="_blank" w:history="1">
        <w:r w:rsidRPr="002A192D">
          <w:rPr>
            <w:rStyle w:val="Hyperlink"/>
            <w:rFonts w:asciiTheme="majorHAnsi" w:hAnsiTheme="majorHAnsi" w:cstheme="majorHAnsi"/>
            <w:sz w:val="12"/>
          </w:rPr>
          <w:t>any guide</w:t>
        </w:r>
      </w:hyperlink>
      <w:r w:rsidRPr="002A192D">
        <w:rPr>
          <w:rFonts w:asciiTheme="majorHAnsi" w:hAnsiTheme="majorHAnsi" w:cstheme="majorHAnsi"/>
          <w:sz w:val="12"/>
        </w:rPr>
        <w:t xml:space="preserve">, they could pose serious threats if left unchecked. </w:t>
      </w:r>
      <w:r w:rsidRPr="002A192D">
        <w:rPr>
          <w:rStyle w:val="StyleUnderline"/>
          <w:rFonts w:asciiTheme="majorHAnsi" w:hAnsiTheme="majorHAnsi" w:cstheme="majorHAnsi"/>
        </w:rPr>
        <w:t>Efforts have been made to create a modern-day space rulebook</w:t>
      </w:r>
      <w:r w:rsidRPr="002A192D">
        <w:rPr>
          <w:rFonts w:asciiTheme="majorHAnsi" w:hAnsiTheme="majorHAnsi" w:cstheme="majorHAnsi"/>
          <w:sz w:val="12"/>
        </w:rPr>
        <w:t xml:space="preserve">, but so far none have gained traction. In 2008, when Russia and China both proposed norms of behavior, the United States </w:t>
      </w:r>
      <w:hyperlink r:id="rId29" w:tgtFrame="_blank" w:history="1">
        <w:r w:rsidRPr="002A192D">
          <w:rPr>
            <w:rStyle w:val="Hyperlink"/>
            <w:rFonts w:asciiTheme="majorHAnsi" w:hAnsiTheme="majorHAnsi" w:cstheme="majorHAnsi"/>
            <w:sz w:val="12"/>
          </w:rPr>
          <w:t>refused to sign on</w:t>
        </w:r>
      </w:hyperlink>
      <w:r w:rsidRPr="002A192D">
        <w:rPr>
          <w:rFonts w:asciiTheme="majorHAnsi" w:hAnsiTheme="majorHAnsi" w:cstheme="majorHAnsi"/>
          <w:sz w:val="12"/>
        </w:rPr>
        <w:t xml:space="preserve">. Similarly, when the United States supported a 2014 European Union proposal to govern the use of conventional weapons in orbit, Russia and China didn’t agree with the terms. Since the congressional debate about a Space Corps, </w:t>
      </w:r>
      <w:r w:rsidRPr="002A192D">
        <w:rPr>
          <w:rStyle w:val="StyleUnderline"/>
          <w:rFonts w:asciiTheme="majorHAnsi" w:hAnsiTheme="majorHAnsi" w:cstheme="majorHAnsi"/>
        </w:rPr>
        <w:t>people have been taking the prospect of a war in space seriously, in a way we haven’t seen before. Now we should start talking about how to avoid that war.</w:t>
      </w:r>
      <w:r w:rsidRPr="002A192D">
        <w:rPr>
          <w:rFonts w:asciiTheme="majorHAnsi" w:hAnsiTheme="majorHAnsi" w:cstheme="majorHAnsi"/>
          <w:sz w:val="12"/>
        </w:rPr>
        <w:t xml:space="preserve"> To prevent conflict in the upper atmosphere, all potential adversaries—the United States, China, North Korea, Iran, Russia, the EU—need to align, and agree on norms of behavior. They need rules.</w:t>
      </w:r>
    </w:p>
    <w:p w14:paraId="0244E821" w14:textId="77777777" w:rsidR="00ED78B5" w:rsidRPr="002A192D" w:rsidRDefault="00ED78B5" w:rsidP="00ED78B5">
      <w:pPr>
        <w:rPr>
          <w:rFonts w:asciiTheme="majorHAnsi" w:hAnsiTheme="majorHAnsi" w:cstheme="majorHAnsi"/>
          <w:sz w:val="16"/>
        </w:rPr>
      </w:pPr>
    </w:p>
    <w:p w14:paraId="2889DDE1"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Any nuclear war causes </w:t>
      </w:r>
      <w:r w:rsidRPr="002A192D">
        <w:rPr>
          <w:rFonts w:asciiTheme="majorHAnsi" w:hAnsiTheme="majorHAnsi" w:cstheme="majorHAnsi"/>
          <w:u w:val="single"/>
        </w:rPr>
        <w:t>extinction</w:t>
      </w:r>
      <w:r w:rsidRPr="002A192D">
        <w:rPr>
          <w:rFonts w:asciiTheme="majorHAnsi" w:hAnsiTheme="majorHAnsi" w:cstheme="majorHAnsi"/>
        </w:rPr>
        <w:t xml:space="preserve"> – ice age and famine.</w:t>
      </w:r>
    </w:p>
    <w:p w14:paraId="4C11DACE" w14:textId="77777777" w:rsidR="00ED78B5" w:rsidRPr="002A192D" w:rsidRDefault="00ED78B5" w:rsidP="00ED78B5">
      <w:pPr>
        <w:rPr>
          <w:rFonts w:asciiTheme="majorHAnsi" w:hAnsiTheme="majorHAnsi" w:cstheme="majorHAnsi"/>
        </w:rPr>
      </w:pPr>
      <w:r w:rsidRPr="002A192D">
        <w:rPr>
          <w:rFonts w:asciiTheme="majorHAnsi" w:hAnsiTheme="majorHAnsi" w:cstheme="majorHAnsi"/>
        </w:rPr>
        <w:t>Steven</w:t>
      </w:r>
      <w:r w:rsidRPr="002A192D">
        <w:rPr>
          <w:rStyle w:val="Style13ptBold"/>
          <w:rFonts w:asciiTheme="majorHAnsi" w:hAnsiTheme="majorHAnsi" w:cstheme="majorHAnsi"/>
        </w:rPr>
        <w:t xml:space="preserve"> Starr 15</w:t>
      </w:r>
      <w:r w:rsidRPr="002A192D">
        <w:rPr>
          <w:rFonts w:asciiTheme="majorHAnsi" w:hAnsiTheme="majorHAnsi" w:cstheme="majorHAnsi"/>
        </w:rPr>
        <w:t xml:space="preserve"> [Director of the University of Missouri’s Clinical Laboratory Science Program, as well as a senior scientist at the </w:t>
      </w:r>
      <w:hyperlink r:id="rId30" w:tgtFrame="_blank" w:history="1">
        <w:r w:rsidRPr="002A192D">
          <w:rPr>
            <w:rStyle w:val="Hyperlink"/>
            <w:rFonts w:asciiTheme="majorHAnsi" w:hAnsiTheme="majorHAnsi" w:cstheme="majorHAnsi"/>
          </w:rPr>
          <w:t>Physicians for Social Responsibility</w:t>
        </w:r>
      </w:hyperlink>
      <w:r w:rsidRPr="002A192D">
        <w:rPr>
          <w:rFonts w:asciiTheme="majorHAnsi" w:hAnsiTheme="majorHAnsi" w:cstheme="majorHAnsi"/>
        </w:rPr>
        <w:t>. He has worked with the Swiss, Chilean, and Swedish governments in support of their efforts at the United Nations to eliminate thousands of high-</w:t>
      </w:r>
      <w:proofErr w:type="gramStart"/>
      <w:r w:rsidRPr="002A192D">
        <w:rPr>
          <w:rFonts w:asciiTheme="majorHAnsi" w:hAnsiTheme="majorHAnsi" w:cstheme="majorHAnsi"/>
        </w:rPr>
        <w:t>alert</w:t>
      </w:r>
      <w:proofErr w:type="gramEnd"/>
      <w:r w:rsidRPr="002A192D">
        <w:rPr>
          <w:rFonts w:asciiTheme="majorHAnsi" w:hAnsiTheme="majorHAnsi" w:cstheme="majorHAnsi"/>
        </w:rPr>
        <w:t xml:space="preserve">, launch-ready U.S. and Russian nuclear weapons. “Nuclear War: An Unrecognized Mass Extinction Event Waiting </w:t>
      </w:r>
      <w:proofErr w:type="gramStart"/>
      <w:r w:rsidRPr="002A192D">
        <w:rPr>
          <w:rFonts w:asciiTheme="majorHAnsi" w:hAnsiTheme="majorHAnsi" w:cstheme="majorHAnsi"/>
        </w:rPr>
        <w:t>To</w:t>
      </w:r>
      <w:proofErr w:type="gramEnd"/>
      <w:r w:rsidRPr="002A192D">
        <w:rPr>
          <w:rFonts w:asciiTheme="majorHAnsi" w:hAnsiTheme="majorHAnsi" w:cstheme="majorHAnsi"/>
        </w:rPr>
        <w:t xml:space="preserve"> Happen.” </w:t>
      </w:r>
      <w:proofErr w:type="spellStart"/>
      <w:r w:rsidRPr="002A192D">
        <w:rPr>
          <w:rFonts w:asciiTheme="majorHAnsi" w:hAnsiTheme="majorHAnsi" w:cstheme="majorHAnsi"/>
        </w:rPr>
        <w:t>Ratical</w:t>
      </w:r>
      <w:proofErr w:type="spellEnd"/>
      <w:r w:rsidRPr="002A192D">
        <w:rPr>
          <w:rFonts w:asciiTheme="majorHAnsi" w:hAnsiTheme="majorHAnsi" w:cstheme="majorHAnsi"/>
        </w:rPr>
        <w:t xml:space="preserve">. March 2015. </w:t>
      </w:r>
      <w:hyperlink r:id="rId31" w:history="1">
        <w:r w:rsidRPr="002A192D">
          <w:rPr>
            <w:rStyle w:val="Hyperlink"/>
            <w:rFonts w:asciiTheme="majorHAnsi" w:hAnsiTheme="majorHAnsi" w:cstheme="majorHAnsi"/>
          </w:rPr>
          <w:t>https://ratical.org/radiation/NuclearExtinction/StevenStarr022815.html</w:t>
        </w:r>
      </w:hyperlink>
      <w:r w:rsidRPr="002A192D">
        <w:rPr>
          <w:rStyle w:val="Hyperlink"/>
          <w:rFonts w:asciiTheme="majorHAnsi" w:hAnsiTheme="majorHAnsi" w:cstheme="majorHAnsi"/>
        </w:rPr>
        <w:t>]</w:t>
      </w:r>
      <w:r w:rsidRPr="002A192D">
        <w:rPr>
          <w:rFonts w:asciiTheme="majorHAnsi" w:hAnsiTheme="majorHAnsi" w:cstheme="majorHAnsi"/>
        </w:rPr>
        <w:t xml:space="preserve"> TG </w:t>
      </w:r>
    </w:p>
    <w:p w14:paraId="6403E80D" w14:textId="77777777" w:rsidR="00ED78B5" w:rsidRPr="002A192D" w:rsidRDefault="00ED78B5" w:rsidP="00ED78B5">
      <w:pPr>
        <w:rPr>
          <w:rFonts w:asciiTheme="majorHAnsi" w:hAnsiTheme="majorHAnsi" w:cstheme="majorHAnsi"/>
          <w:u w:val="single"/>
        </w:rPr>
      </w:pPr>
      <w:bookmarkStart w:id="0" w:name="slide2"/>
      <w:bookmarkEnd w:id="0"/>
      <w:r w:rsidRPr="002A192D">
        <w:rPr>
          <w:rFonts w:asciiTheme="majorHAnsi" w:hAnsiTheme="majorHAnsi" w:cstheme="majorHAnsi"/>
          <w:sz w:val="12"/>
        </w:rPr>
        <w:t xml:space="preserve">A </w:t>
      </w:r>
      <w:r w:rsidRPr="002A192D">
        <w:rPr>
          <w:rFonts w:asciiTheme="majorHAnsi" w:hAnsiTheme="majorHAnsi" w:cstheme="majorHAnsi"/>
          <w:highlight w:val="green"/>
          <w:u w:val="single"/>
        </w:rPr>
        <w:t>war</w:t>
      </w:r>
      <w:r w:rsidRPr="002A192D">
        <w:rPr>
          <w:rFonts w:asciiTheme="majorHAnsi" w:hAnsiTheme="majorHAnsi" w:cstheme="majorHAnsi"/>
          <w:u w:val="single"/>
        </w:rPr>
        <w:t xml:space="preserve"> fought </w:t>
      </w:r>
      <w:r w:rsidRPr="002A192D">
        <w:rPr>
          <w:rFonts w:asciiTheme="majorHAnsi" w:hAnsiTheme="majorHAnsi" w:cstheme="majorHAnsi"/>
          <w:highlight w:val="green"/>
          <w:u w:val="single"/>
        </w:rPr>
        <w:t>with</w:t>
      </w:r>
      <w:r w:rsidRPr="002A192D">
        <w:rPr>
          <w:rFonts w:asciiTheme="majorHAnsi" w:hAnsiTheme="majorHAnsi" w:cstheme="majorHAnsi"/>
          <w:u w:val="single"/>
        </w:rPr>
        <w:t xml:space="preserve"> 21st century strategic </w:t>
      </w:r>
      <w:r w:rsidRPr="002A192D">
        <w:rPr>
          <w:rFonts w:asciiTheme="majorHAnsi" w:hAnsiTheme="majorHAnsi" w:cstheme="majorHAnsi"/>
          <w:highlight w:val="green"/>
          <w:u w:val="single"/>
        </w:rPr>
        <w:t>nuclear weapons would be</w:t>
      </w:r>
      <w:r w:rsidRPr="002A192D">
        <w:rPr>
          <w:rFonts w:asciiTheme="majorHAnsi" w:hAnsiTheme="majorHAnsi" w:cstheme="majorHAnsi"/>
          <w:u w:val="single"/>
        </w:rPr>
        <w:t xml:space="preserve"> more than just a </w:t>
      </w:r>
      <w:r w:rsidRPr="002A192D">
        <w:rPr>
          <w:rStyle w:val="Emphasis"/>
          <w:rFonts w:asciiTheme="majorHAnsi" w:hAnsiTheme="majorHAnsi" w:cstheme="majorHAnsi"/>
        </w:rPr>
        <w:t>great catastrophe in human history</w:t>
      </w:r>
      <w:r w:rsidRPr="002A192D">
        <w:rPr>
          <w:rFonts w:asciiTheme="majorHAnsi" w:hAnsiTheme="majorHAnsi" w:cstheme="majorHAnsi"/>
          <w:u w:val="single"/>
        </w:rPr>
        <w:t xml:space="preserve">. If we allow it to happen, such a war would be a </w:t>
      </w:r>
      <w:r w:rsidRPr="002A192D">
        <w:rPr>
          <w:rStyle w:val="Emphasis"/>
          <w:rFonts w:asciiTheme="majorHAnsi" w:hAnsiTheme="majorHAnsi" w:cstheme="majorHAnsi"/>
          <w:highlight w:val="green"/>
        </w:rPr>
        <w:t>mass extinction event</w:t>
      </w:r>
      <w:r w:rsidRPr="002A192D">
        <w:rPr>
          <w:rFonts w:asciiTheme="majorHAnsi" w:hAnsiTheme="majorHAnsi" w:cstheme="majorHAnsi"/>
          <w:u w:val="single"/>
        </w:rPr>
        <w:t xml:space="preserve"> that </w:t>
      </w:r>
      <w:hyperlink r:id="rId32" w:history="1">
        <w:r w:rsidRPr="002A192D">
          <w:rPr>
            <w:rFonts w:asciiTheme="majorHAnsi" w:hAnsiTheme="majorHAnsi" w:cstheme="majorHAnsi"/>
            <w:u w:val="single"/>
          </w:rPr>
          <w:t>ends human history</w:t>
        </w:r>
      </w:hyperlink>
      <w:r w:rsidRPr="002A192D">
        <w:rPr>
          <w:rFonts w:asciiTheme="majorHAnsi" w:hAnsiTheme="majorHAnsi" w:cstheme="majorHAnsi"/>
          <w:sz w:val="12"/>
        </w:rPr>
        <w:t xml:space="preserve">. There is a profound difference between extinction and “an unprecedented disaster,” or even “the end of civilization,” because even after such an immense catastrophe, human life would go on. </w:t>
      </w:r>
      <w:r w:rsidRPr="002A192D">
        <w:rPr>
          <w:rFonts w:asciiTheme="majorHAnsi" w:hAnsiTheme="majorHAnsi" w:cstheme="majorHAnsi"/>
          <w:u w:val="single"/>
        </w:rPr>
        <w:t xml:space="preserve">But extinction, by definition, is an event of </w:t>
      </w:r>
      <w:r w:rsidRPr="002A192D">
        <w:rPr>
          <w:rStyle w:val="Emphasis"/>
          <w:rFonts w:asciiTheme="majorHAnsi" w:hAnsiTheme="majorHAnsi" w:cstheme="majorHAnsi"/>
        </w:rPr>
        <w:t>utter finality,</w:t>
      </w:r>
      <w:r w:rsidRPr="002A192D">
        <w:rPr>
          <w:rFonts w:asciiTheme="majorHAnsi" w:hAnsiTheme="majorHAnsi" w:cstheme="majorHAnsi"/>
          <w:u w:val="single"/>
        </w:rPr>
        <w:t xml:space="preserve"> and a nuclear war that could cause human extinction should really be </w:t>
      </w:r>
      <w:r w:rsidRPr="002A192D">
        <w:rPr>
          <w:rStyle w:val="Emphasis"/>
          <w:rFonts w:asciiTheme="majorHAnsi" w:hAnsiTheme="majorHAnsi" w:cstheme="majorHAnsi"/>
        </w:rPr>
        <w:t>considered as the ultimate criminal act</w:t>
      </w:r>
      <w:r w:rsidRPr="002A192D">
        <w:rPr>
          <w:rFonts w:asciiTheme="majorHAnsi" w:hAnsiTheme="majorHAnsi" w:cstheme="majorHAnsi"/>
          <w:sz w:val="12"/>
        </w:rPr>
        <w:t xml:space="preserve">. It certainly would be the crime to end all crimes. </w:t>
      </w:r>
      <w:r w:rsidRPr="002A192D">
        <w:rPr>
          <w:rFonts w:asciiTheme="majorHAnsi" w:hAnsiTheme="majorHAnsi" w:cstheme="majorHAnsi"/>
          <w:u w:val="single"/>
        </w:rPr>
        <w:t xml:space="preserve">The </w:t>
      </w:r>
      <w:r w:rsidRPr="002A192D">
        <w:rPr>
          <w:rStyle w:val="Emphasis"/>
          <w:rFonts w:asciiTheme="majorHAnsi" w:hAnsiTheme="majorHAnsi" w:cstheme="majorHAnsi"/>
        </w:rPr>
        <w:t xml:space="preserve">world’s </w:t>
      </w:r>
      <w:r w:rsidRPr="002A192D">
        <w:rPr>
          <w:rStyle w:val="Emphasis"/>
          <w:rFonts w:asciiTheme="majorHAnsi" w:hAnsiTheme="majorHAnsi" w:cstheme="majorHAnsi"/>
          <w:highlight w:val="green"/>
        </w:rPr>
        <w:t>leading climatologists</w:t>
      </w:r>
      <w:r w:rsidRPr="002A192D">
        <w:rPr>
          <w:rFonts w:asciiTheme="majorHAnsi" w:hAnsiTheme="majorHAnsi" w:cstheme="majorHAnsi"/>
          <w:u w:val="single"/>
        </w:rPr>
        <w:t xml:space="preserve"> now </w:t>
      </w:r>
      <w:r w:rsidRPr="002A192D">
        <w:rPr>
          <w:rFonts w:asciiTheme="majorHAnsi" w:hAnsiTheme="majorHAnsi" w:cstheme="majorHAnsi"/>
          <w:highlight w:val="green"/>
          <w:u w:val="single"/>
        </w:rPr>
        <w:t>tell us</w:t>
      </w:r>
      <w:r w:rsidRPr="002A192D">
        <w:rPr>
          <w:rFonts w:asciiTheme="majorHAnsi" w:hAnsiTheme="majorHAnsi" w:cstheme="majorHAnsi"/>
          <w:u w:val="single"/>
        </w:rPr>
        <w:t xml:space="preserve"> that </w:t>
      </w:r>
      <w:r w:rsidRPr="002A192D">
        <w:rPr>
          <w:rFonts w:asciiTheme="majorHAnsi" w:hAnsiTheme="majorHAnsi" w:cstheme="majorHAnsi"/>
          <w:highlight w:val="green"/>
          <w:u w:val="single"/>
        </w:rPr>
        <w:t>nuclear war</w:t>
      </w:r>
      <w:r w:rsidRPr="002A192D">
        <w:rPr>
          <w:rFonts w:asciiTheme="majorHAnsi" w:hAnsiTheme="majorHAnsi" w:cstheme="majorHAnsi"/>
          <w:u w:val="single"/>
        </w:rPr>
        <w:t xml:space="preserve"> </w:t>
      </w:r>
      <w:r w:rsidRPr="002A192D">
        <w:rPr>
          <w:rStyle w:val="Emphasis"/>
          <w:rFonts w:asciiTheme="majorHAnsi" w:hAnsiTheme="majorHAnsi" w:cstheme="majorHAnsi"/>
        </w:rPr>
        <w:t>threatens</w:t>
      </w:r>
      <w:r w:rsidRPr="002A192D">
        <w:rPr>
          <w:rFonts w:asciiTheme="majorHAnsi" w:hAnsiTheme="majorHAnsi" w:cstheme="majorHAnsi"/>
          <w:u w:val="single"/>
        </w:rPr>
        <w:t xml:space="preserve"> our continued existence as a species</w:t>
      </w:r>
      <w:r w:rsidRPr="002A192D">
        <w:rPr>
          <w:rFonts w:asciiTheme="majorHAnsi" w:hAnsiTheme="majorHAnsi" w:cstheme="majorHAnsi"/>
          <w:sz w:val="12"/>
        </w:rPr>
        <w:t xml:space="preserve">. Their studies predict that a large nuclear war, especially one fought with strategic nuclear weapons, would </w:t>
      </w:r>
      <w:r w:rsidRPr="002A192D">
        <w:rPr>
          <w:rFonts w:asciiTheme="majorHAnsi" w:hAnsiTheme="majorHAnsi" w:cstheme="majorHAnsi"/>
          <w:highlight w:val="green"/>
          <w:u w:val="single"/>
        </w:rPr>
        <w:t>create</w:t>
      </w:r>
      <w:r w:rsidRPr="002A192D">
        <w:rPr>
          <w:rFonts w:asciiTheme="majorHAnsi" w:hAnsiTheme="majorHAnsi" w:cstheme="majorHAnsi"/>
          <w:u w:val="single"/>
        </w:rPr>
        <w:t xml:space="preserve"> </w:t>
      </w:r>
      <w:hyperlink r:id="rId33" w:history="1">
        <w:r w:rsidRPr="002A192D">
          <w:rPr>
            <w:rFonts w:asciiTheme="majorHAnsi" w:hAnsiTheme="majorHAnsi" w:cstheme="majorHAnsi"/>
            <w:highlight w:val="green"/>
            <w:u w:val="single"/>
          </w:rPr>
          <w:t>a</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post-war </w:t>
        </w:r>
        <w:r w:rsidRPr="002A192D">
          <w:rPr>
            <w:rStyle w:val="Emphasis"/>
            <w:rFonts w:asciiTheme="majorHAnsi" w:hAnsiTheme="majorHAnsi" w:cstheme="majorHAnsi"/>
            <w:highlight w:val="green"/>
          </w:rPr>
          <w:t>environment</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in</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which</w:t>
        </w:r>
        <w:r w:rsidRPr="002A192D">
          <w:rPr>
            <w:rFonts w:asciiTheme="majorHAnsi" w:hAnsiTheme="majorHAnsi" w:cstheme="majorHAnsi"/>
            <w:u w:val="single"/>
          </w:rPr>
          <w:t xml:space="preserve"> for many years </w:t>
        </w:r>
        <w:r w:rsidRPr="002A192D">
          <w:rPr>
            <w:rStyle w:val="StyleUnderline"/>
            <w:rFonts w:asciiTheme="majorHAnsi" w:hAnsiTheme="majorHAnsi" w:cstheme="majorHAnsi"/>
            <w:highlight w:val="green"/>
          </w:rPr>
          <w:t>it</w:t>
        </w:r>
        <w:r w:rsidRPr="002A192D">
          <w:rPr>
            <w:rStyle w:val="StyleUnderline"/>
            <w:rFonts w:asciiTheme="majorHAnsi" w:hAnsiTheme="majorHAnsi" w:cstheme="majorHAnsi"/>
          </w:rPr>
          <w:t xml:space="preserve"> would be </w:t>
        </w:r>
        <w:r w:rsidRPr="002A192D">
          <w:rPr>
            <w:rStyle w:val="Emphasis"/>
            <w:rFonts w:asciiTheme="majorHAnsi" w:hAnsiTheme="majorHAnsi" w:cstheme="majorHAnsi"/>
            <w:highlight w:val="green"/>
          </w:rPr>
          <w:t>too cold and dark to</w:t>
        </w:r>
        <w:r w:rsidRPr="002A192D">
          <w:rPr>
            <w:rStyle w:val="Emphasis"/>
            <w:rFonts w:asciiTheme="majorHAnsi" w:hAnsiTheme="majorHAnsi" w:cstheme="majorHAnsi"/>
          </w:rPr>
          <w:t xml:space="preserve"> even </w:t>
        </w:r>
        <w:r w:rsidRPr="002A192D">
          <w:rPr>
            <w:rStyle w:val="Emphasis"/>
            <w:rFonts w:asciiTheme="majorHAnsi" w:hAnsiTheme="majorHAnsi" w:cstheme="majorHAnsi"/>
            <w:highlight w:val="green"/>
          </w:rPr>
          <w:t>grow food</w:t>
        </w:r>
      </w:hyperlink>
      <w:r w:rsidRPr="002A192D">
        <w:rPr>
          <w:rFonts w:asciiTheme="majorHAnsi" w:hAnsiTheme="majorHAnsi" w:cstheme="majorHAnsi"/>
          <w:u w:val="single"/>
        </w:rPr>
        <w:t xml:space="preserve">. Their findings make it clear that not only humans, but </w:t>
      </w:r>
      <w:r w:rsidRPr="002A192D">
        <w:rPr>
          <w:rStyle w:val="Emphasis"/>
          <w:rFonts w:asciiTheme="majorHAnsi" w:hAnsiTheme="majorHAnsi" w:cstheme="majorHAnsi"/>
        </w:rPr>
        <w:t xml:space="preserve">most large animals and many other forms of </w:t>
      </w:r>
      <w:r w:rsidRPr="002A192D">
        <w:rPr>
          <w:rStyle w:val="Emphasis"/>
          <w:rFonts w:asciiTheme="majorHAnsi" w:hAnsiTheme="majorHAnsi" w:cstheme="majorHAnsi"/>
          <w:highlight w:val="green"/>
        </w:rPr>
        <w:t>complex life</w:t>
      </w:r>
      <w:r w:rsidRPr="002A192D">
        <w:rPr>
          <w:rFonts w:asciiTheme="majorHAnsi" w:hAnsiTheme="majorHAnsi" w:cstheme="majorHAnsi"/>
          <w:u w:val="single"/>
        </w:rPr>
        <w:t xml:space="preserve"> would likely </w:t>
      </w:r>
      <w:r w:rsidRPr="002A192D">
        <w:rPr>
          <w:rStyle w:val="Emphasis"/>
          <w:rFonts w:asciiTheme="majorHAnsi" w:hAnsiTheme="majorHAnsi" w:cstheme="majorHAnsi"/>
          <w:highlight w:val="green"/>
        </w:rPr>
        <w:t>vanish</w:t>
      </w:r>
      <w:r w:rsidRPr="002A192D">
        <w:rPr>
          <w:rFonts w:asciiTheme="majorHAnsi" w:hAnsiTheme="majorHAnsi" w:cstheme="majorHAnsi"/>
          <w:highlight w:val="green"/>
          <w:u w:val="single"/>
        </w:rPr>
        <w:t xml:space="preserve"> forever</w:t>
      </w:r>
      <w:r w:rsidRPr="002A192D">
        <w:rPr>
          <w:rFonts w:asciiTheme="majorHAnsi" w:hAnsiTheme="majorHAnsi" w:cstheme="majorHAnsi"/>
          <w:u w:val="single"/>
        </w:rPr>
        <w:t xml:space="preserve"> in a nuclear darkness of our own making.</w:t>
      </w:r>
      <w:r w:rsidRPr="002A192D">
        <w:rPr>
          <w:rFonts w:asciiTheme="majorHAnsi" w:hAnsiTheme="majorHAnsi" w:cstheme="majorHAnsi"/>
          <w:sz w:val="12"/>
        </w:rPr>
        <w:t xml:space="preserve"> The environmental consequences of nuclear war would attack the ecological support systems of life at every level. </w:t>
      </w:r>
      <w:r w:rsidRPr="002A192D">
        <w:rPr>
          <w:rStyle w:val="Emphasis"/>
          <w:rFonts w:asciiTheme="majorHAnsi" w:hAnsiTheme="majorHAnsi" w:cstheme="majorHAnsi"/>
        </w:rPr>
        <w:t xml:space="preserve">Radioactive </w:t>
      </w:r>
      <w:r w:rsidRPr="002A192D">
        <w:rPr>
          <w:rStyle w:val="Emphasis"/>
          <w:rFonts w:asciiTheme="majorHAnsi" w:hAnsiTheme="majorHAnsi" w:cstheme="majorHAnsi"/>
          <w:highlight w:val="green"/>
        </w:rPr>
        <w:t>fallout</w:t>
      </w:r>
      <w:r w:rsidRPr="002A192D">
        <w:rPr>
          <w:rFonts w:asciiTheme="majorHAnsi" w:hAnsiTheme="majorHAnsi" w:cstheme="majorHAnsi"/>
          <w:u w:val="single"/>
        </w:rPr>
        <w:t xml:space="preserve">, produced not only by nuclear bombs, but also by the destruction of nuclear power plants and their spent fuel pools, would </w:t>
      </w:r>
      <w:r w:rsidRPr="002A192D">
        <w:rPr>
          <w:rStyle w:val="Emphasis"/>
          <w:rFonts w:asciiTheme="majorHAnsi" w:hAnsiTheme="majorHAnsi" w:cstheme="majorHAnsi"/>
          <w:highlight w:val="green"/>
        </w:rPr>
        <w:t>poison</w:t>
      </w:r>
      <w:r w:rsidRPr="002A192D">
        <w:rPr>
          <w:rFonts w:asciiTheme="majorHAnsi" w:hAnsiTheme="majorHAnsi" w:cstheme="majorHAnsi"/>
          <w:highlight w:val="green"/>
          <w:u w:val="single"/>
        </w:rPr>
        <w:t xml:space="preserve"> the biosphere</w:t>
      </w:r>
      <w:r w:rsidRPr="002A192D">
        <w:rPr>
          <w:rFonts w:asciiTheme="majorHAnsi" w:hAnsiTheme="majorHAnsi" w:cstheme="majorHAnsi"/>
          <w:u w:val="single"/>
        </w:rPr>
        <w:t xml:space="preserve">. </w:t>
      </w:r>
      <w:r w:rsidRPr="002A192D">
        <w:rPr>
          <w:rFonts w:asciiTheme="majorHAnsi" w:hAnsiTheme="majorHAnsi" w:cstheme="majorHAnsi"/>
          <w:u w:val="single"/>
        </w:rPr>
        <w:lastRenderedPageBreak/>
        <w:t xml:space="preserve">Millions of tons of </w:t>
      </w:r>
      <w:r w:rsidRPr="002A192D">
        <w:rPr>
          <w:rFonts w:asciiTheme="majorHAnsi" w:hAnsiTheme="majorHAnsi" w:cstheme="majorHAnsi"/>
          <w:highlight w:val="green"/>
          <w:u w:val="single"/>
        </w:rPr>
        <w:t>smoke</w:t>
      </w:r>
      <w:r w:rsidRPr="002A192D">
        <w:rPr>
          <w:rFonts w:asciiTheme="majorHAnsi" w:hAnsiTheme="majorHAnsi" w:cstheme="majorHAnsi"/>
          <w:u w:val="single"/>
        </w:rPr>
        <w:t xml:space="preserve"> would act to </w:t>
      </w:r>
      <w:hyperlink r:id="rId34" w:history="1">
        <w:r w:rsidRPr="002A192D">
          <w:rPr>
            <w:rFonts w:asciiTheme="majorHAnsi" w:hAnsiTheme="majorHAnsi" w:cstheme="majorHAnsi"/>
            <w:highlight w:val="green"/>
            <w:u w:val="single"/>
          </w:rPr>
          <w:t>destroy</w:t>
        </w:r>
        <w:r w:rsidRPr="002A192D">
          <w:rPr>
            <w:rFonts w:asciiTheme="majorHAnsi" w:hAnsiTheme="majorHAnsi" w:cstheme="majorHAnsi"/>
            <w:u w:val="single"/>
          </w:rPr>
          <w:t xml:space="preserve"> Earth’s protective </w:t>
        </w:r>
        <w:r w:rsidRPr="002A192D">
          <w:rPr>
            <w:rFonts w:asciiTheme="majorHAnsi" w:hAnsiTheme="majorHAnsi" w:cstheme="majorHAnsi"/>
            <w:highlight w:val="green"/>
            <w:u w:val="single"/>
          </w:rPr>
          <w:t>ozone layer</w:t>
        </w:r>
      </w:hyperlink>
      <w:r w:rsidRPr="002A192D">
        <w:rPr>
          <w:rFonts w:asciiTheme="majorHAnsi" w:hAnsiTheme="majorHAnsi" w:cstheme="majorHAnsi"/>
          <w:u w:val="single"/>
        </w:rPr>
        <w:t xml:space="preserve"> and </w:t>
      </w:r>
      <w:r w:rsidRPr="002A192D">
        <w:rPr>
          <w:rStyle w:val="Emphasis"/>
          <w:rFonts w:asciiTheme="majorHAnsi" w:hAnsiTheme="majorHAnsi" w:cstheme="majorHAnsi"/>
          <w:highlight w:val="green"/>
        </w:rPr>
        <w:t>block</w:t>
      </w:r>
      <w:r w:rsidRPr="002A192D">
        <w:rPr>
          <w:rStyle w:val="Emphasis"/>
          <w:rFonts w:asciiTheme="majorHAnsi" w:hAnsiTheme="majorHAnsi" w:cstheme="majorHAnsi"/>
        </w:rPr>
        <w:t xml:space="preserve"> most </w:t>
      </w:r>
      <w:r w:rsidRPr="002A192D">
        <w:rPr>
          <w:rStyle w:val="Emphasis"/>
          <w:rFonts w:asciiTheme="majorHAnsi" w:hAnsiTheme="majorHAnsi" w:cstheme="majorHAnsi"/>
          <w:highlight w:val="green"/>
        </w:rPr>
        <w:t>sunlight</w:t>
      </w:r>
      <w:r w:rsidRPr="002A192D">
        <w:rPr>
          <w:rStyle w:val="Emphasis"/>
          <w:rFonts w:asciiTheme="majorHAnsi" w:hAnsiTheme="majorHAnsi" w:cstheme="majorHAnsi"/>
        </w:rPr>
        <w:t xml:space="preserve"> from reaching Earth’s surface, </w:t>
      </w:r>
      <w:r w:rsidRPr="002A192D">
        <w:rPr>
          <w:rStyle w:val="Emphasis"/>
          <w:rFonts w:asciiTheme="majorHAnsi" w:hAnsiTheme="majorHAnsi" w:cstheme="majorHAnsi"/>
          <w:highlight w:val="green"/>
        </w:rPr>
        <w:t>creating Ice Age</w:t>
      </w:r>
      <w:r w:rsidRPr="002A192D">
        <w:rPr>
          <w:rStyle w:val="Emphasis"/>
          <w:rFonts w:asciiTheme="majorHAnsi" w:hAnsiTheme="majorHAnsi" w:cstheme="majorHAnsi"/>
        </w:rPr>
        <w:t xml:space="preserve"> </w:t>
      </w:r>
      <w:r w:rsidRPr="002A192D">
        <w:rPr>
          <w:rFonts w:asciiTheme="majorHAnsi" w:hAnsiTheme="majorHAnsi" w:cstheme="majorHAnsi"/>
          <w:u w:val="single"/>
        </w:rPr>
        <w:t>weather conditions that would last for decades</w:t>
      </w:r>
      <w:r w:rsidRPr="002A192D">
        <w:rPr>
          <w:rFonts w:asciiTheme="majorHAnsi" w:hAnsiTheme="majorHAnsi" w:cstheme="majorHAnsi"/>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2A192D">
        <w:rPr>
          <w:rFonts w:asciiTheme="majorHAnsi" w:hAnsiTheme="majorHAnsi" w:cstheme="majorHAnsi"/>
          <w:u w:val="single"/>
        </w:rPr>
        <w:t xml:space="preserve">virtually </w:t>
      </w:r>
      <w:r w:rsidRPr="002A192D">
        <w:rPr>
          <w:rFonts w:asciiTheme="majorHAnsi" w:hAnsiTheme="majorHAnsi" w:cstheme="majorHAnsi"/>
          <w:highlight w:val="green"/>
          <w:u w:val="single"/>
        </w:rPr>
        <w:t>any nuclear war</w:t>
      </w:r>
      <w:r w:rsidRPr="002A192D">
        <w:rPr>
          <w:rFonts w:asciiTheme="majorHAnsi" w:hAnsiTheme="majorHAnsi" w:cstheme="majorHAnsi"/>
          <w:sz w:val="12"/>
        </w:rPr>
        <w:t xml:space="preserve">, fought with even a fraction of the operational and deployed nuclear arsenals, </w:t>
      </w:r>
      <w:r w:rsidRPr="002A192D">
        <w:rPr>
          <w:rFonts w:asciiTheme="majorHAnsi" w:hAnsiTheme="majorHAnsi" w:cstheme="majorHAnsi"/>
          <w:u w:val="single"/>
        </w:rPr>
        <w:t xml:space="preserve">will </w:t>
      </w:r>
      <w:r w:rsidRPr="002A192D">
        <w:rPr>
          <w:rFonts w:asciiTheme="majorHAnsi" w:hAnsiTheme="majorHAnsi" w:cstheme="majorHAnsi"/>
          <w:highlight w:val="green"/>
          <w:u w:val="single"/>
        </w:rPr>
        <w:t>leave the Earth</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essentially </w:t>
      </w:r>
      <w:r w:rsidRPr="002A192D">
        <w:rPr>
          <w:rStyle w:val="Emphasis"/>
          <w:rFonts w:asciiTheme="majorHAnsi" w:hAnsiTheme="majorHAnsi" w:cstheme="majorHAnsi"/>
          <w:highlight w:val="green"/>
        </w:rPr>
        <w:t>uninhabitable</w:t>
      </w:r>
      <w:r w:rsidRPr="002A192D">
        <w:rPr>
          <w:rFonts w:asciiTheme="majorHAnsi" w:hAnsiTheme="majorHAnsi" w:cstheme="majorHAnsi"/>
          <w:u w:val="single"/>
        </w:rPr>
        <w:t>.</w:t>
      </w:r>
    </w:p>
    <w:p w14:paraId="25E15D0E" w14:textId="77777777" w:rsidR="00ED78B5" w:rsidRPr="002A192D" w:rsidRDefault="00ED78B5" w:rsidP="00ED78B5">
      <w:pPr>
        <w:pStyle w:val="Heading3"/>
        <w:rPr>
          <w:rFonts w:asciiTheme="majorHAnsi" w:hAnsiTheme="majorHAnsi" w:cstheme="majorHAnsi"/>
        </w:rPr>
      </w:pPr>
      <w:r w:rsidRPr="002A192D">
        <w:rPr>
          <w:rFonts w:asciiTheme="majorHAnsi" w:hAnsiTheme="majorHAnsi" w:cstheme="majorHAnsi"/>
        </w:rPr>
        <w:lastRenderedPageBreak/>
        <w:t>1AC – Framing</w:t>
      </w:r>
    </w:p>
    <w:p w14:paraId="51BBA1ED" w14:textId="77777777" w:rsidR="00ED78B5" w:rsidRPr="002A192D" w:rsidRDefault="00ED78B5" w:rsidP="00ED78B5">
      <w:pPr>
        <w:pStyle w:val="Heading4"/>
        <w:spacing w:line="276" w:lineRule="auto"/>
        <w:rPr>
          <w:rFonts w:asciiTheme="majorHAnsi" w:hAnsiTheme="majorHAnsi" w:cstheme="majorHAnsi"/>
        </w:rPr>
      </w:pPr>
      <w:r>
        <w:rPr>
          <w:rFonts w:asciiTheme="majorHAnsi" w:hAnsiTheme="majorHAnsi" w:cstheme="majorHAnsi"/>
        </w:rPr>
        <w:t>T</w:t>
      </w:r>
      <w:r w:rsidRPr="002A192D">
        <w:rPr>
          <w:rFonts w:asciiTheme="majorHAnsi" w:hAnsiTheme="majorHAnsi" w:cstheme="majorHAnsi"/>
        </w:rPr>
        <w:t xml:space="preserve">he standard is </w:t>
      </w:r>
      <w:r w:rsidRPr="002A192D">
        <w:rPr>
          <w:rFonts w:asciiTheme="majorHAnsi" w:hAnsiTheme="majorHAnsi" w:cstheme="majorHAnsi"/>
          <w:u w:val="single"/>
        </w:rPr>
        <w:t>maximizing expected wellbeing</w:t>
      </w:r>
      <w:r w:rsidRPr="002A192D">
        <w:rPr>
          <w:rFonts w:asciiTheme="majorHAnsi" w:hAnsiTheme="majorHAnsi" w:cstheme="majorHAnsi"/>
        </w:rPr>
        <w:t xml:space="preserve">. Pleasure and pain </w:t>
      </w:r>
      <w:r w:rsidRPr="002A192D">
        <w:rPr>
          <w:rFonts w:asciiTheme="majorHAnsi" w:hAnsiTheme="majorHAnsi" w:cstheme="majorHAnsi"/>
          <w:i/>
        </w:rPr>
        <w:t>are</w:t>
      </w:r>
      <w:r w:rsidRPr="002A192D">
        <w:rPr>
          <w:rFonts w:asciiTheme="majorHAnsi" w:hAnsiTheme="majorHAnsi" w:cstheme="majorHAnsi"/>
        </w:rPr>
        <w:t xml:space="preserve"> intrinsic </w:t>
      </w:r>
      <w:r w:rsidRPr="002A192D">
        <w:rPr>
          <w:rFonts w:asciiTheme="majorHAnsi" w:hAnsiTheme="majorHAnsi" w:cstheme="majorHAnsi"/>
          <w:u w:val="single"/>
        </w:rPr>
        <w:t>value</w:t>
      </w:r>
      <w:r w:rsidRPr="002A192D">
        <w:rPr>
          <w:rFonts w:asciiTheme="majorHAnsi" w:hAnsiTheme="majorHAnsi" w:cstheme="majorHAnsi"/>
        </w:rPr>
        <w:t xml:space="preserve"> and </w:t>
      </w:r>
      <w:r w:rsidRPr="002A192D">
        <w:rPr>
          <w:rFonts w:asciiTheme="majorHAnsi" w:hAnsiTheme="majorHAnsi" w:cstheme="majorHAnsi"/>
          <w:u w:val="single"/>
        </w:rPr>
        <w:t>disvalue</w:t>
      </w:r>
      <w:r w:rsidRPr="002A192D">
        <w:rPr>
          <w:rFonts w:asciiTheme="majorHAnsi" w:hAnsiTheme="majorHAnsi" w:cstheme="majorHAnsi"/>
        </w:rPr>
        <w:t xml:space="preserve"> – everything else </w:t>
      </w:r>
      <w:r w:rsidRPr="002A192D">
        <w:rPr>
          <w:rFonts w:asciiTheme="majorHAnsi" w:hAnsiTheme="majorHAnsi" w:cstheme="majorHAnsi"/>
          <w:i/>
        </w:rPr>
        <w:t>regresses</w:t>
      </w:r>
      <w:r w:rsidRPr="002A192D">
        <w:rPr>
          <w:rFonts w:asciiTheme="majorHAnsi" w:hAnsiTheme="majorHAnsi" w:cstheme="majorHAnsi"/>
        </w:rPr>
        <w:t xml:space="preserve"> – </w:t>
      </w:r>
      <w:r w:rsidRPr="002A192D">
        <w:rPr>
          <w:rFonts w:asciiTheme="majorHAnsi" w:hAnsiTheme="majorHAnsi" w:cstheme="majorHAnsi"/>
          <w:u w:val="single"/>
        </w:rPr>
        <w:t>robust neuroscience.</w:t>
      </w:r>
    </w:p>
    <w:p w14:paraId="263FD1A6" w14:textId="77777777" w:rsidR="00ED78B5" w:rsidRPr="002A192D" w:rsidRDefault="00ED78B5" w:rsidP="00ED78B5">
      <w:pPr>
        <w:rPr>
          <w:rFonts w:asciiTheme="majorHAnsi" w:hAnsiTheme="majorHAnsi" w:cstheme="majorHAnsi"/>
          <w:b/>
          <w:bCs/>
          <w:sz w:val="26"/>
        </w:rPr>
      </w:pPr>
      <w:r w:rsidRPr="002A192D">
        <w:rPr>
          <w:rStyle w:val="Style13ptBold"/>
          <w:rFonts w:asciiTheme="majorHAnsi" w:hAnsiTheme="majorHAnsi" w:cstheme="majorHAnsi"/>
        </w:rPr>
        <w:t xml:space="preserve">Blum et al. 18 </w:t>
      </w:r>
      <w:r w:rsidRPr="002A192D">
        <w:rPr>
          <w:rFonts w:asciiTheme="majorHAnsi" w:hAnsiTheme="majorHAnsi" w:cstheme="majorHAnsi"/>
        </w:rPr>
        <w:t xml:space="preserve">– Kenneth Blum, 1Department of Psychiatry, </w:t>
      </w:r>
      <w:proofErr w:type="spellStart"/>
      <w:r w:rsidRPr="002A192D">
        <w:rPr>
          <w:rFonts w:asciiTheme="majorHAnsi" w:hAnsiTheme="majorHAnsi" w:cstheme="majorHAnsi"/>
        </w:rPr>
        <w:t>Boonshoft</w:t>
      </w:r>
      <w:proofErr w:type="spellEnd"/>
      <w:r w:rsidRPr="002A192D">
        <w:rPr>
          <w:rFonts w:asciiTheme="majorHAnsi" w:hAnsiTheme="majorHAnsi" w:cstheme="maj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A192D">
        <w:rPr>
          <w:rFonts w:asciiTheme="majorHAnsi" w:hAnsiTheme="majorHAnsi" w:cstheme="majorHAnsi"/>
        </w:rPr>
        <w:t>Geneus</w:t>
      </w:r>
      <w:proofErr w:type="spellEnd"/>
      <w:r w:rsidRPr="002A192D">
        <w:rPr>
          <w:rFonts w:asciiTheme="majorHAnsi" w:hAnsiTheme="majorHAnsi" w:cstheme="majorHAnsi"/>
        </w:rPr>
        <w:t xml:space="preserve"> Health LLC, San Antonio, TX, USA 6Department of Addiction Research &amp; Therapy, </w:t>
      </w:r>
      <w:proofErr w:type="spellStart"/>
      <w:r w:rsidRPr="002A192D">
        <w:rPr>
          <w:rFonts w:asciiTheme="majorHAnsi" w:hAnsiTheme="majorHAnsi" w:cstheme="majorHAnsi"/>
        </w:rPr>
        <w:t>Nupathways</w:t>
      </w:r>
      <w:proofErr w:type="spellEnd"/>
      <w:r w:rsidRPr="002A192D">
        <w:rPr>
          <w:rFonts w:asciiTheme="majorHAnsi" w:hAnsiTheme="majorHAnsi" w:cstheme="majorHAnsi"/>
        </w:rPr>
        <w:t xml:space="preserve"> Inc., </w:t>
      </w:r>
      <w:proofErr w:type="spellStart"/>
      <w:r w:rsidRPr="002A192D">
        <w:rPr>
          <w:rFonts w:asciiTheme="majorHAnsi" w:hAnsiTheme="majorHAnsi" w:cstheme="majorHAnsi"/>
        </w:rPr>
        <w:t>Innsbrook</w:t>
      </w:r>
      <w:proofErr w:type="spellEnd"/>
      <w:r w:rsidRPr="002A192D">
        <w:rPr>
          <w:rFonts w:asciiTheme="majorHAnsi" w:hAnsiTheme="majorHAnsi" w:cstheme="maj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2A192D">
        <w:rPr>
          <w:rFonts w:asciiTheme="majorHAnsi" w:hAnsiTheme="majorHAnsi" w:cstheme="majorHAnsi"/>
        </w:rPr>
        <w:t>Eötvös</w:t>
      </w:r>
      <w:proofErr w:type="spellEnd"/>
      <w:r w:rsidRPr="002A192D">
        <w:rPr>
          <w:rFonts w:asciiTheme="majorHAnsi" w:hAnsiTheme="majorHAnsi" w:cstheme="majorHAnsi"/>
        </w:rPr>
        <w:t xml:space="preserve"> </w:t>
      </w:r>
      <w:proofErr w:type="spellStart"/>
      <w:r w:rsidRPr="002A192D">
        <w:rPr>
          <w:rFonts w:asciiTheme="majorHAnsi" w:hAnsiTheme="majorHAnsi" w:cstheme="majorHAnsi"/>
        </w:rPr>
        <w:t>Loránd</w:t>
      </w:r>
      <w:proofErr w:type="spellEnd"/>
      <w:r w:rsidRPr="002A192D">
        <w:rPr>
          <w:rFonts w:asciiTheme="majorHAnsi" w:hAnsiTheme="majorHAnsi" w:cstheme="majorHAnsi"/>
        </w:rPr>
        <w:t xml:space="preserve"> University, Budapest, Hungary 10Division of Addiction Research, Dominion Diagnostics, LLC. North Kingston, RI, USA 11Victory Nutrition International, </w:t>
      </w:r>
      <w:proofErr w:type="spellStart"/>
      <w:r w:rsidRPr="002A192D">
        <w:rPr>
          <w:rFonts w:asciiTheme="majorHAnsi" w:hAnsiTheme="majorHAnsi" w:cstheme="majorHAnsi"/>
        </w:rPr>
        <w:t>Lederach</w:t>
      </w:r>
      <w:proofErr w:type="spellEnd"/>
      <w:r w:rsidRPr="002A192D">
        <w:rPr>
          <w:rFonts w:asciiTheme="majorHAnsi" w:hAnsiTheme="majorHAnsi" w:cstheme="majorHAnsi"/>
        </w:rPr>
        <w:t xml:space="preserve">, PA., USA 12National Human Genome Center at Howard University, Washington, DC., USA, Marjorie </w:t>
      </w:r>
      <w:proofErr w:type="spellStart"/>
      <w:r w:rsidRPr="002A192D">
        <w:rPr>
          <w:rFonts w:asciiTheme="majorHAnsi" w:hAnsiTheme="majorHAnsi" w:cstheme="majorHAnsi"/>
        </w:rPr>
        <w:t>Gondré</w:t>
      </w:r>
      <w:proofErr w:type="spellEnd"/>
      <w:r w:rsidRPr="002A192D">
        <w:rPr>
          <w:rFonts w:asciiTheme="majorHAnsi" w:hAnsiTheme="majorHAnsi" w:cstheme="maj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A192D">
        <w:rPr>
          <w:rFonts w:asciiTheme="majorHAnsi" w:hAnsiTheme="majorHAnsi" w:cstheme="majorHAnsi"/>
        </w:rPr>
        <w:t>Modestino</w:t>
      </w:r>
      <w:proofErr w:type="spellEnd"/>
      <w:r w:rsidRPr="002A192D">
        <w:rPr>
          <w:rFonts w:asciiTheme="majorHAnsi" w:hAnsiTheme="majorHAnsi" w:cstheme="majorHAnsi"/>
        </w:rPr>
        <w:t xml:space="preserve">, 14Department of Psychology, Curry College, Milton, MA, USA, Rajendra D </w:t>
      </w:r>
      <w:proofErr w:type="spellStart"/>
      <w:r w:rsidRPr="002A192D">
        <w:rPr>
          <w:rFonts w:asciiTheme="majorHAnsi" w:hAnsiTheme="majorHAnsi" w:cstheme="majorHAnsi"/>
        </w:rPr>
        <w:t>Badgaiyan</w:t>
      </w:r>
      <w:proofErr w:type="spellEnd"/>
      <w:r w:rsidRPr="002A192D">
        <w:rPr>
          <w:rFonts w:asciiTheme="majorHAnsi" w:hAnsiTheme="majorHAnsi" w:cstheme="maj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5" w:history="1">
        <w:r w:rsidRPr="002A192D">
          <w:rPr>
            <w:rStyle w:val="Hyperlink"/>
            <w:rFonts w:asciiTheme="majorHAnsi" w:hAnsiTheme="majorHAnsi" w:cstheme="majorHAnsi"/>
            <w:u w:val="single"/>
          </w:rPr>
          <w:t>https://www.ncbi.nlm.nih.gov/pmc/articles/PMC6446569/</w:t>
        </w:r>
      </w:hyperlink>
      <w:r w:rsidRPr="002A192D">
        <w:rPr>
          <w:rFonts w:asciiTheme="majorHAnsi" w:hAnsiTheme="majorHAnsi" w:cstheme="majorHAnsi"/>
        </w:rPr>
        <w:t>, R.S.</w:t>
      </w:r>
    </w:p>
    <w:p w14:paraId="795A8AE4" w14:textId="77777777" w:rsidR="00ED78B5" w:rsidRPr="002A192D" w:rsidRDefault="00ED78B5" w:rsidP="00ED78B5">
      <w:pPr>
        <w:rPr>
          <w:rFonts w:asciiTheme="majorHAnsi" w:hAnsiTheme="majorHAnsi" w:cstheme="majorHAnsi"/>
          <w:sz w:val="12"/>
        </w:rPr>
      </w:pPr>
      <w:r w:rsidRPr="002A192D">
        <w:rPr>
          <w:rFonts w:asciiTheme="majorHAnsi" w:hAnsiTheme="majorHAnsi" w:cstheme="majorHAnsi"/>
          <w:b/>
          <w:bCs/>
          <w:highlight w:val="green"/>
          <w:u w:val="single"/>
        </w:rPr>
        <w:t>Pleasure</w:t>
      </w:r>
      <w:r w:rsidRPr="002A192D">
        <w:rPr>
          <w:rFonts w:asciiTheme="majorHAnsi" w:hAnsiTheme="majorHAnsi" w:cstheme="majorHAnsi"/>
          <w:u w:val="single"/>
        </w:rPr>
        <w:t xml:space="preserve"> is not only</w:t>
      </w:r>
      <w:r w:rsidRPr="002A192D">
        <w:rPr>
          <w:rFonts w:asciiTheme="majorHAnsi" w:hAnsiTheme="majorHAnsi" w:cstheme="majorHAnsi"/>
          <w:sz w:val="12"/>
        </w:rPr>
        <w:t xml:space="preserve"> one of the three </w:t>
      </w:r>
      <w:r w:rsidRPr="002A192D">
        <w:rPr>
          <w:rFonts w:asciiTheme="majorHAnsi" w:hAnsiTheme="majorHAnsi" w:cstheme="majorHAnsi"/>
          <w:u w:val="single"/>
        </w:rPr>
        <w:t xml:space="preserve">primary reward </w:t>
      </w:r>
      <w:proofErr w:type="gramStart"/>
      <w:r w:rsidRPr="002A192D">
        <w:rPr>
          <w:rFonts w:asciiTheme="majorHAnsi" w:hAnsiTheme="majorHAnsi" w:cstheme="majorHAnsi"/>
          <w:u w:val="single"/>
        </w:rPr>
        <w:t>functions</w:t>
      </w:r>
      <w:proofErr w:type="gramEnd"/>
      <w:r w:rsidRPr="002A192D">
        <w:rPr>
          <w:rFonts w:asciiTheme="majorHAnsi" w:hAnsiTheme="majorHAnsi" w:cstheme="majorHAnsi"/>
          <w:sz w:val="12"/>
        </w:rPr>
        <w:t xml:space="preserve"> but </w:t>
      </w:r>
      <w:r w:rsidRPr="002A192D">
        <w:rPr>
          <w:rFonts w:asciiTheme="majorHAnsi" w:hAnsiTheme="majorHAnsi" w:cstheme="majorHAnsi"/>
          <w:u w:val="single"/>
        </w:rPr>
        <w:t xml:space="preserve">it also </w:t>
      </w:r>
      <w:r w:rsidRPr="002A192D">
        <w:rPr>
          <w:rFonts w:asciiTheme="majorHAnsi" w:hAnsiTheme="majorHAnsi" w:cstheme="majorHAnsi"/>
          <w:b/>
          <w:bCs/>
          <w:highlight w:val="green"/>
          <w:u w:val="single"/>
        </w:rPr>
        <w:t>defines reward</w:t>
      </w:r>
      <w:r w:rsidRPr="002A192D">
        <w:rPr>
          <w:rFonts w:asciiTheme="majorHAnsi" w:hAnsiTheme="majorHAnsi" w:cstheme="majorHAnsi"/>
          <w:b/>
          <w:bCs/>
          <w:u w:val="single"/>
        </w:rPr>
        <w:t>.</w:t>
      </w:r>
      <w:r w:rsidRPr="002A192D">
        <w:rPr>
          <w:rFonts w:asciiTheme="majorHAnsi" w:hAnsiTheme="majorHAnsi" w:cstheme="majorHAnsi"/>
          <w:sz w:val="12"/>
        </w:rPr>
        <w:t xml:space="preserve"> As homeostasis explains the </w:t>
      </w:r>
      <w:r w:rsidRPr="002A192D">
        <w:rPr>
          <w:rFonts w:asciiTheme="majorHAnsi" w:hAnsiTheme="majorHAnsi" w:cstheme="majorHAnsi"/>
          <w:u w:val="single"/>
        </w:rPr>
        <w:t>functions of</w:t>
      </w:r>
      <w:r w:rsidRPr="002A192D">
        <w:rPr>
          <w:rFonts w:asciiTheme="majorHAnsi" w:hAnsiTheme="majorHAnsi" w:cstheme="majorHAnsi"/>
          <w:sz w:val="12"/>
        </w:rPr>
        <w:t xml:space="preserve"> only a limited number of </w:t>
      </w:r>
      <w:r w:rsidRPr="002A192D">
        <w:rPr>
          <w:rFonts w:asciiTheme="majorHAnsi" w:hAnsiTheme="majorHAnsi" w:cstheme="majorHAnsi"/>
          <w:u w:val="single"/>
        </w:rPr>
        <w:t>rewards, the</w:t>
      </w:r>
      <w:r w:rsidRPr="002A192D">
        <w:rPr>
          <w:rFonts w:asciiTheme="majorHAnsi" w:hAnsiTheme="majorHAnsi" w:cstheme="majorHAnsi"/>
          <w:sz w:val="12"/>
        </w:rPr>
        <w:t xml:space="preserve"> principal </w:t>
      </w:r>
      <w:r w:rsidRPr="002A192D">
        <w:rPr>
          <w:rFonts w:asciiTheme="majorHAnsi" w:hAnsiTheme="majorHAnsi" w:cstheme="majorHAnsi"/>
          <w:highlight w:val="green"/>
          <w:u w:val="single"/>
        </w:rPr>
        <w:t>reason why</w:t>
      </w:r>
      <w:r w:rsidRPr="002A192D">
        <w:rPr>
          <w:rFonts w:asciiTheme="majorHAnsi" w:hAnsiTheme="majorHAnsi" w:cstheme="majorHAnsi"/>
          <w:u w:val="single"/>
        </w:rPr>
        <w:t xml:space="preserve"> particular </w:t>
      </w:r>
      <w:r w:rsidRPr="002A192D">
        <w:rPr>
          <w:rFonts w:asciiTheme="majorHAnsi" w:hAnsiTheme="majorHAnsi" w:cstheme="majorHAnsi"/>
          <w:highlight w:val="green"/>
          <w:u w:val="single"/>
        </w:rPr>
        <w:t>stimuli</w:t>
      </w:r>
      <w:r w:rsidRPr="002A192D">
        <w:rPr>
          <w:rFonts w:asciiTheme="majorHAnsi" w:hAnsiTheme="majorHAnsi" w:cstheme="majorHAnsi"/>
          <w:u w:val="single"/>
        </w:rPr>
        <w:t xml:space="preserve">, objects, events, situations, and activities </w:t>
      </w:r>
      <w:r w:rsidRPr="002A192D">
        <w:rPr>
          <w:rFonts w:asciiTheme="majorHAnsi" w:hAnsiTheme="majorHAnsi" w:cstheme="majorHAnsi"/>
          <w:highlight w:val="green"/>
          <w:u w:val="single"/>
        </w:rPr>
        <w:t>are rewarding</w:t>
      </w:r>
      <w:r w:rsidRPr="002A192D">
        <w:rPr>
          <w:rFonts w:asciiTheme="majorHAnsi" w:hAnsiTheme="majorHAnsi" w:cstheme="majorHAnsi"/>
          <w:sz w:val="12"/>
        </w:rPr>
        <w:t xml:space="preserve"> may be </w:t>
      </w:r>
      <w:r w:rsidRPr="002A192D">
        <w:rPr>
          <w:rFonts w:asciiTheme="majorHAnsi" w:hAnsiTheme="majorHAnsi" w:cstheme="majorHAnsi"/>
          <w:u w:val="single"/>
        </w:rPr>
        <w:t>due to pleasure.</w:t>
      </w:r>
      <w:r w:rsidRPr="002A192D">
        <w:rPr>
          <w:rFonts w:asciiTheme="majorHAnsi" w:hAnsiTheme="majorHAnsi" w:cstheme="majorHAnsi"/>
          <w:sz w:val="12"/>
        </w:rPr>
        <w:t xml:space="preserve"> This applies </w:t>
      </w:r>
      <w:proofErr w:type="gramStart"/>
      <w:r w:rsidRPr="002A192D">
        <w:rPr>
          <w:rFonts w:asciiTheme="majorHAnsi" w:hAnsiTheme="majorHAnsi" w:cstheme="majorHAnsi"/>
          <w:sz w:val="12"/>
        </w:rPr>
        <w:t>first of all</w:t>
      </w:r>
      <w:proofErr w:type="gramEnd"/>
      <w:r w:rsidRPr="002A192D">
        <w:rPr>
          <w:rFonts w:asciiTheme="majorHAnsi" w:hAnsiTheme="majorHAnsi" w:cstheme="majorHAnsi"/>
          <w:sz w:val="12"/>
        </w:rPr>
        <w:t xml:space="preserve"> to sex and to the primary homeostatic rewards of food and liquid and extends to money, taste, beauty, social encounters and nonmaterial, internally set, and intrinsic rewards. </w:t>
      </w:r>
      <w:r w:rsidRPr="002A192D">
        <w:rPr>
          <w:rFonts w:asciiTheme="majorHAnsi" w:hAnsiTheme="majorHAnsi" w:cstheme="majorHAnsi"/>
          <w:u w:val="single"/>
        </w:rPr>
        <w:t>Pleasure, as the primary effect of rewards</w:t>
      </w:r>
      <w:r w:rsidRPr="002A192D">
        <w:rPr>
          <w:rFonts w:asciiTheme="majorHAnsi" w:hAnsiTheme="majorHAnsi" w:cstheme="majorHAnsi"/>
          <w:sz w:val="12"/>
        </w:rPr>
        <w:t xml:space="preserve">, drives the prime reward functions of learning, approach behavior, and decision making and </w:t>
      </w:r>
      <w:r w:rsidRPr="002A192D">
        <w:rPr>
          <w:rFonts w:asciiTheme="majorHAnsi" w:hAnsiTheme="majorHAnsi" w:cstheme="majorHAnsi"/>
          <w:highlight w:val="green"/>
          <w:u w:val="single"/>
        </w:rPr>
        <w:t xml:space="preserve">provides the </w:t>
      </w:r>
      <w:r w:rsidRPr="002A192D">
        <w:rPr>
          <w:rFonts w:asciiTheme="majorHAnsi" w:hAnsiTheme="majorHAnsi" w:cstheme="majorHAnsi"/>
          <w:b/>
          <w:bCs/>
          <w:highlight w:val="green"/>
          <w:u w:val="single"/>
        </w:rPr>
        <w:t>basis for hedonic theories</w:t>
      </w:r>
      <w:r w:rsidRPr="002A192D">
        <w:rPr>
          <w:rFonts w:asciiTheme="majorHAnsi" w:hAnsiTheme="majorHAnsi" w:cstheme="majorHAnsi"/>
          <w:u w:val="single"/>
        </w:rPr>
        <w:t xml:space="preserve"> of reward function. We are attracted by</w:t>
      </w:r>
      <w:r w:rsidRPr="002A192D">
        <w:rPr>
          <w:rFonts w:asciiTheme="majorHAnsi" w:hAnsiTheme="majorHAnsi" w:cstheme="majorHAnsi"/>
          <w:sz w:val="12"/>
        </w:rPr>
        <w:t xml:space="preserve"> most </w:t>
      </w:r>
      <w:r w:rsidRPr="002A192D">
        <w:rPr>
          <w:rFonts w:asciiTheme="majorHAnsi" w:hAnsiTheme="majorHAnsi" w:cstheme="majorHAnsi"/>
          <w:u w:val="single"/>
        </w:rPr>
        <w:t>rewards and exert intense efforts to obtain them</w:t>
      </w:r>
      <w:r w:rsidRPr="002A192D">
        <w:rPr>
          <w:rFonts w:asciiTheme="majorHAnsi" w:hAnsiTheme="majorHAnsi" w:cstheme="majorHAnsi"/>
          <w:sz w:val="12"/>
        </w:rPr>
        <w:t xml:space="preserve">, just </w:t>
      </w:r>
      <w:r w:rsidRPr="002A192D">
        <w:rPr>
          <w:rFonts w:asciiTheme="majorHAnsi" w:hAnsiTheme="majorHAnsi" w:cstheme="majorHAnsi"/>
          <w:u w:val="single"/>
        </w:rPr>
        <w:t>because they are enjoyable</w:t>
      </w:r>
      <w:r w:rsidRPr="002A192D">
        <w:rPr>
          <w:rFonts w:asciiTheme="majorHAnsi" w:hAnsiTheme="majorHAnsi" w:cstheme="maj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A192D">
        <w:rPr>
          <w:rFonts w:asciiTheme="majorHAnsi" w:hAnsiTheme="majorHAnsi" w:cstheme="majorHAnsi"/>
          <w:highlight w:val="green"/>
          <w:u w:val="single"/>
        </w:rPr>
        <w:t>using</w:t>
      </w:r>
      <w:r w:rsidRPr="002A192D">
        <w:rPr>
          <w:rFonts w:asciiTheme="majorHAnsi" w:hAnsiTheme="majorHAnsi" w:cstheme="majorHAnsi"/>
          <w:u w:val="single"/>
        </w:rPr>
        <w:t xml:space="preserve"> both humans and </w:t>
      </w:r>
      <w:r w:rsidRPr="002A192D">
        <w:rPr>
          <w:rFonts w:asciiTheme="majorHAnsi" w:hAnsiTheme="majorHAnsi" w:cstheme="majorHAnsi"/>
          <w:highlight w:val="green"/>
          <w:u w:val="single"/>
        </w:rPr>
        <w:t>detailed</w:t>
      </w:r>
      <w:r w:rsidRPr="002A192D">
        <w:rPr>
          <w:rFonts w:asciiTheme="majorHAnsi" w:hAnsiTheme="majorHAnsi" w:cstheme="majorHAnsi"/>
          <w:u w:val="single"/>
        </w:rPr>
        <w:t xml:space="preserve"> invasive </w:t>
      </w:r>
      <w:r w:rsidRPr="002A192D">
        <w:rPr>
          <w:rFonts w:asciiTheme="majorHAnsi" w:hAnsiTheme="majorHAnsi" w:cstheme="majorHAnsi"/>
          <w:highlight w:val="green"/>
          <w:u w:val="single"/>
        </w:rPr>
        <w:t>brain analysis</w:t>
      </w:r>
      <w:r w:rsidRPr="002A192D">
        <w:rPr>
          <w:rFonts w:asciiTheme="majorHAnsi" w:hAnsiTheme="majorHAnsi" w:cstheme="majorHAnsi"/>
          <w:u w:val="single"/>
        </w:rPr>
        <w:t xml:space="preserve"> of animals has </w:t>
      </w:r>
      <w:r w:rsidRPr="002A192D">
        <w:rPr>
          <w:rFonts w:asciiTheme="majorHAnsi" w:hAnsiTheme="majorHAnsi" w:cstheme="majorHAnsi"/>
          <w:highlight w:val="green"/>
          <w:u w:val="single"/>
        </w:rPr>
        <w:t>discovered</w:t>
      </w:r>
      <w:r w:rsidRPr="002A192D">
        <w:rPr>
          <w:rFonts w:asciiTheme="majorHAnsi" w:hAnsiTheme="majorHAnsi" w:cstheme="majorHAnsi"/>
          <w:u w:val="single"/>
        </w:rPr>
        <w:t xml:space="preserve"> some critical ways that the brain processes pleasure</w:t>
      </w:r>
      <w:r w:rsidRPr="002A192D">
        <w:rPr>
          <w:rFonts w:asciiTheme="majorHAnsi" w:hAnsiTheme="majorHAnsi" w:cstheme="majorHAnsi"/>
          <w:sz w:val="12"/>
        </w:rPr>
        <w:t xml:space="preserve"> [14]. </w:t>
      </w:r>
      <w:r w:rsidRPr="002A192D">
        <w:rPr>
          <w:rFonts w:asciiTheme="majorHAnsi" w:hAnsiTheme="majorHAnsi" w:cstheme="majorHAnsi"/>
          <w:highlight w:val="green"/>
          <w:u w:val="single"/>
        </w:rPr>
        <w:t>Pleasure as a hallmark of reward</w:t>
      </w:r>
      <w:r w:rsidRPr="002A192D">
        <w:rPr>
          <w:rFonts w:asciiTheme="majorHAnsi" w:hAnsiTheme="majorHAnsi" w:cstheme="majorHAnsi"/>
          <w:u w:val="single"/>
        </w:rPr>
        <w:t xml:space="preserve"> is sufficient for defining a reward</w:t>
      </w:r>
      <w:r w:rsidRPr="002A192D">
        <w:rPr>
          <w:rFonts w:asciiTheme="majorHAnsi" w:hAnsiTheme="majorHAnsi" w:cstheme="majorHAnsi"/>
          <w:sz w:val="12"/>
        </w:rPr>
        <w:t xml:space="preserve">, but it may not be necessary. </w:t>
      </w:r>
      <w:r w:rsidRPr="002A192D">
        <w:rPr>
          <w:rFonts w:asciiTheme="majorHAnsi" w:hAnsiTheme="majorHAnsi" w:cstheme="majorHAnsi"/>
          <w:u w:val="single"/>
        </w:rPr>
        <w:t>A reward may generate positive</w:t>
      </w:r>
      <w:r w:rsidRPr="002A192D">
        <w:rPr>
          <w:rFonts w:asciiTheme="majorHAnsi" w:hAnsiTheme="majorHAnsi" w:cstheme="majorHAnsi"/>
          <w:sz w:val="12"/>
        </w:rPr>
        <w:t xml:space="preserve"> learning and approach </w:t>
      </w:r>
      <w:r w:rsidRPr="002A192D">
        <w:rPr>
          <w:rFonts w:asciiTheme="majorHAnsi" w:hAnsiTheme="majorHAnsi" w:cstheme="majorHAnsi"/>
          <w:u w:val="single"/>
        </w:rPr>
        <w:t>behavior</w:t>
      </w:r>
      <w:r w:rsidRPr="002A192D">
        <w:rPr>
          <w:rFonts w:asciiTheme="majorHAnsi" w:hAnsiTheme="majorHAnsi" w:cstheme="majorHAnsi"/>
          <w:sz w:val="12"/>
        </w:rPr>
        <w:t xml:space="preserve"> simply </w:t>
      </w:r>
      <w:r w:rsidRPr="002A192D">
        <w:rPr>
          <w:rFonts w:asciiTheme="majorHAnsi" w:hAnsiTheme="majorHAnsi" w:cstheme="majorHAnsi"/>
          <w:u w:val="single"/>
        </w:rPr>
        <w:t>because it contains substances that are essential for body function.</w:t>
      </w:r>
      <w:r w:rsidRPr="002A192D">
        <w:rPr>
          <w:rFonts w:asciiTheme="majorHAnsi" w:hAnsiTheme="majorHAnsi" w:cstheme="maj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w:t>
      </w:r>
      <w:r w:rsidRPr="002A192D">
        <w:rPr>
          <w:rFonts w:asciiTheme="majorHAnsi" w:hAnsiTheme="majorHAnsi" w:cstheme="majorHAnsi"/>
          <w:sz w:val="12"/>
        </w:rPr>
        <w:lastRenderedPageBreak/>
        <w:t xml:space="preserve">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A192D">
        <w:rPr>
          <w:rFonts w:asciiTheme="majorHAnsi" w:hAnsiTheme="majorHAnsi" w:cstheme="majorHAnsi"/>
          <w:highlight w:val="green"/>
          <w:u w:val="single"/>
        </w:rPr>
        <w:t>evolution</w:t>
      </w:r>
      <w:r w:rsidRPr="002A192D">
        <w:rPr>
          <w:rFonts w:asciiTheme="majorHAnsi" w:hAnsiTheme="majorHAnsi" w:cstheme="majorHAnsi"/>
          <w:u w:val="single"/>
        </w:rPr>
        <w:t xml:space="preserve"> and its basic principles </w:t>
      </w:r>
      <w:r w:rsidRPr="002A192D">
        <w:rPr>
          <w:rFonts w:asciiTheme="majorHAnsi" w:hAnsiTheme="majorHAnsi" w:cstheme="majorHAnsi"/>
          <w:highlight w:val="green"/>
          <w:u w:val="single"/>
        </w:rPr>
        <w:t>found</w:t>
      </w:r>
      <w:r w:rsidRPr="002A192D">
        <w:rPr>
          <w:rFonts w:asciiTheme="majorHAnsi" w:hAnsiTheme="majorHAnsi" w:cstheme="majorHAnsi"/>
          <w:sz w:val="12"/>
        </w:rPr>
        <w:t xml:space="preserve"> various </w:t>
      </w:r>
      <w:r w:rsidRPr="002A192D">
        <w:rPr>
          <w:rFonts w:asciiTheme="majorHAnsi" w:hAnsiTheme="majorHAnsi" w:cstheme="majorHAnsi"/>
          <w:highlight w:val="green"/>
          <w:u w:val="single"/>
        </w:rPr>
        <w:t>mechanisms</w:t>
      </w:r>
      <w:r w:rsidRPr="002A192D">
        <w:rPr>
          <w:rFonts w:asciiTheme="majorHAnsi" w:hAnsiTheme="majorHAnsi" w:cstheme="majorHAnsi"/>
          <w:u w:val="single"/>
        </w:rPr>
        <w:t xml:space="preserve"> that </w:t>
      </w:r>
      <w:r w:rsidRPr="002A192D">
        <w:rPr>
          <w:rFonts w:asciiTheme="majorHAnsi" w:hAnsiTheme="majorHAnsi" w:cstheme="majorHAnsi"/>
          <w:highlight w:val="green"/>
          <w:u w:val="single"/>
        </w:rPr>
        <w:t>steer</w:t>
      </w:r>
      <w:r w:rsidRPr="002A192D">
        <w:rPr>
          <w:rFonts w:asciiTheme="majorHAnsi" w:hAnsiTheme="majorHAnsi" w:cstheme="majorHAnsi"/>
          <w:u w:val="single"/>
        </w:rPr>
        <w:t xml:space="preserve"> behavior and biological </w:t>
      </w:r>
      <w:r w:rsidRPr="002A192D">
        <w:rPr>
          <w:rFonts w:asciiTheme="majorHAnsi" w:hAnsiTheme="majorHAnsi" w:cstheme="majorHAnsi"/>
          <w:highlight w:val="green"/>
          <w:u w:val="single"/>
        </w:rPr>
        <w:t>development</w:t>
      </w:r>
      <w:r w:rsidRPr="002A192D">
        <w:rPr>
          <w:rFonts w:asciiTheme="majorHAnsi" w:hAnsiTheme="majorHAnsi" w:cstheme="majorHAnsi"/>
          <w:u w:val="single"/>
        </w:rPr>
        <w:t>.</w:t>
      </w:r>
      <w:r w:rsidRPr="002A192D">
        <w:rPr>
          <w:rFonts w:asciiTheme="majorHAnsi" w:hAnsiTheme="majorHAnsi" w:cstheme="maj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A192D">
        <w:rPr>
          <w:rFonts w:asciiTheme="majorHAnsi" w:hAnsiTheme="majorHAnsi" w:cstheme="majorHAnsi"/>
          <w:b/>
          <w:bCs/>
          <w:highlight w:val="green"/>
          <w:u w:val="single"/>
        </w:rPr>
        <w:t>organisms are</w:t>
      </w:r>
      <w:r w:rsidRPr="002A192D">
        <w:rPr>
          <w:rFonts w:asciiTheme="majorHAnsi" w:hAnsiTheme="majorHAnsi" w:cstheme="majorHAnsi"/>
          <w:highlight w:val="green"/>
          <w:u w:val="single"/>
        </w:rPr>
        <w:t xml:space="preserve"> the </w:t>
      </w:r>
      <w:r w:rsidRPr="002A192D">
        <w:rPr>
          <w:rFonts w:asciiTheme="majorHAnsi" w:hAnsiTheme="majorHAnsi" w:cstheme="majorHAnsi"/>
          <w:b/>
          <w:bCs/>
          <w:highlight w:val="green"/>
          <w:u w:val="single"/>
        </w:rPr>
        <w:t>result of</w:t>
      </w:r>
      <w:r w:rsidRPr="002A192D">
        <w:rPr>
          <w:rFonts w:asciiTheme="majorHAnsi" w:hAnsiTheme="majorHAnsi" w:cstheme="majorHAnsi"/>
          <w:b/>
          <w:bCs/>
          <w:u w:val="single"/>
        </w:rPr>
        <w:t xml:space="preserve"> evolutionary </w:t>
      </w:r>
      <w:r w:rsidRPr="002A192D">
        <w:rPr>
          <w:rFonts w:asciiTheme="majorHAnsi" w:hAnsiTheme="majorHAnsi" w:cstheme="majorHAnsi"/>
          <w:b/>
          <w:bCs/>
          <w:highlight w:val="green"/>
          <w:u w:val="single"/>
        </w:rPr>
        <w:t>competition</w:t>
      </w:r>
      <w:r w:rsidRPr="002A192D">
        <w:rPr>
          <w:rFonts w:asciiTheme="majorHAnsi" w:hAnsiTheme="majorHAnsi" w:cstheme="majorHAnsi"/>
          <w:b/>
          <w:bCs/>
          <w:u w:val="single"/>
        </w:rPr>
        <w:t>.</w:t>
      </w:r>
      <w:r w:rsidRPr="002A192D">
        <w:rPr>
          <w:rFonts w:asciiTheme="majorHAnsi" w:hAnsiTheme="majorHAnsi" w:cstheme="majorHAnsi"/>
          <w:sz w:val="12"/>
        </w:rPr>
        <w:t xml:space="preserve"> In fact, Richard </w:t>
      </w:r>
      <w:r w:rsidRPr="002A192D">
        <w:rPr>
          <w:rFonts w:asciiTheme="majorHAnsi" w:hAnsiTheme="majorHAnsi" w:cstheme="majorHAnsi"/>
          <w:u w:val="single"/>
        </w:rPr>
        <w:t>Dawkins stresses gene survival and propagation as the basic mechanism of life</w:t>
      </w:r>
      <w:r w:rsidRPr="002A192D">
        <w:rPr>
          <w:rFonts w:asciiTheme="majorHAnsi" w:hAnsiTheme="majorHAnsi" w:cstheme="majorHAnsi"/>
          <w:sz w:val="12"/>
        </w:rPr>
        <w:t xml:space="preserve"> [20]. Only genes that lead to </w:t>
      </w:r>
      <w:r w:rsidRPr="002A192D">
        <w:rPr>
          <w:rFonts w:asciiTheme="majorHAnsi" w:hAnsiTheme="majorHAnsi" w:cstheme="majorHAnsi"/>
          <w:u w:val="single"/>
        </w:rPr>
        <w:t>the fittest phenotype will make it.</w:t>
      </w:r>
      <w:r w:rsidRPr="002A192D">
        <w:rPr>
          <w:rFonts w:asciiTheme="majorHAnsi" w:hAnsiTheme="majorHAnsi" w:cstheme="majorHAnsi"/>
          <w:sz w:val="12"/>
        </w:rPr>
        <w:t xml:space="preserve"> It is noteworthy that the phenotype is selected based on behavior that maximizes gene propagation. To do so, the phenotype must survive and generate offspring, and be better at it than its competitors. Thus, </w:t>
      </w:r>
      <w:r w:rsidRPr="002A192D">
        <w:rPr>
          <w:rFonts w:asciiTheme="majorHAnsi" w:hAnsiTheme="majorHAnsi" w:cstheme="majorHAnsi"/>
          <w:u w:val="single"/>
        </w:rPr>
        <w:t xml:space="preserve">the ultimate, distal function of </w:t>
      </w:r>
      <w:r w:rsidRPr="002A192D">
        <w:rPr>
          <w:rFonts w:asciiTheme="majorHAnsi" w:hAnsiTheme="majorHAnsi" w:cstheme="majorHAnsi"/>
          <w:highlight w:val="green"/>
          <w:u w:val="single"/>
        </w:rPr>
        <w:t>rewards</w:t>
      </w:r>
      <w:r w:rsidRPr="002A192D">
        <w:rPr>
          <w:rFonts w:asciiTheme="majorHAnsi" w:hAnsiTheme="majorHAnsi" w:cstheme="majorHAnsi"/>
          <w:u w:val="single"/>
        </w:rPr>
        <w:t xml:space="preserve"> is to </w:t>
      </w:r>
      <w:r w:rsidRPr="002A192D">
        <w:rPr>
          <w:rFonts w:asciiTheme="majorHAnsi" w:hAnsiTheme="majorHAnsi" w:cstheme="majorHAnsi"/>
          <w:highlight w:val="green"/>
          <w:u w:val="single"/>
        </w:rPr>
        <w:t>increase evolutionary fitness</w:t>
      </w:r>
      <w:r w:rsidRPr="002A192D">
        <w:rPr>
          <w:rFonts w:asciiTheme="majorHAnsi" w:hAnsiTheme="majorHAnsi" w:cstheme="maj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A192D">
        <w:rPr>
          <w:rFonts w:asciiTheme="majorHAnsi" w:hAnsiTheme="majorHAnsi" w:cstheme="majorHAnsi"/>
          <w:u w:val="single"/>
        </w:rPr>
        <w:t>Behavioral reward functions have evolved to help individuals to survive and propagate their genes</w:t>
      </w:r>
      <w:r w:rsidRPr="002A192D">
        <w:rPr>
          <w:rFonts w:asciiTheme="majorHAnsi" w:hAnsiTheme="majorHAnsi" w:cstheme="majorHAnsi"/>
          <w:sz w:val="12"/>
        </w:rPr>
        <w:t xml:space="preserve">. Apparently, </w:t>
      </w:r>
      <w:r w:rsidRPr="002A192D">
        <w:rPr>
          <w:rFonts w:asciiTheme="majorHAnsi" w:hAnsiTheme="majorHAnsi" w:cstheme="majorHAnsi"/>
          <w:u w:val="single"/>
        </w:rPr>
        <w:t>people need to live well and long enough to reproduce.</w:t>
      </w:r>
      <w:r w:rsidRPr="002A192D">
        <w:rPr>
          <w:rFonts w:asciiTheme="majorHAnsi" w:hAnsiTheme="majorHAnsi" w:cstheme="maj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A192D">
        <w:rPr>
          <w:rFonts w:asciiTheme="majorHAnsi" w:hAnsiTheme="majorHAnsi" w:cstheme="majorHAnsi"/>
          <w:u w:val="single"/>
        </w:rPr>
        <w:t>any small edge will ultimately result in evolutionary advantage</w:t>
      </w:r>
      <w:r w:rsidRPr="002A192D">
        <w:rPr>
          <w:rFonts w:asciiTheme="majorHAnsi" w:hAnsiTheme="majorHAnsi" w:cstheme="maj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2A192D">
        <w:rPr>
          <w:rFonts w:asciiTheme="majorHAnsi" w:hAnsiTheme="majorHAnsi" w:cstheme="majorHAnsi"/>
          <w:u w:val="single"/>
        </w:rPr>
        <w:t>Thus</w:t>
      </w:r>
      <w:proofErr w:type="gramEnd"/>
      <w:r w:rsidRPr="002A192D">
        <w:rPr>
          <w:rFonts w:asciiTheme="majorHAnsi" w:hAnsiTheme="majorHAnsi" w:cstheme="majorHAnsi"/>
          <w:u w:val="single"/>
        </w:rPr>
        <w:t xml:space="preserve"> the distal reward function in gene propagation and evolutionary fitness defines the proximal reward functions that we see</w:t>
      </w:r>
      <w:r w:rsidRPr="002A192D">
        <w:rPr>
          <w:rFonts w:asciiTheme="majorHAnsi" w:hAnsiTheme="majorHAnsi" w:cstheme="majorHAnsi"/>
          <w:sz w:val="12"/>
        </w:rPr>
        <w:t xml:space="preserve"> in everyday behavior. </w:t>
      </w:r>
      <w:r w:rsidRPr="002A192D">
        <w:rPr>
          <w:rFonts w:asciiTheme="majorHAnsi" w:hAnsiTheme="majorHAnsi" w:cstheme="majorHAnsi"/>
          <w:u w:val="single"/>
        </w:rPr>
        <w:t xml:space="preserve">That is why </w:t>
      </w:r>
      <w:r w:rsidRPr="002A192D">
        <w:rPr>
          <w:rFonts w:asciiTheme="majorHAnsi" w:hAnsiTheme="majorHAnsi" w:cstheme="majorHAnsi"/>
          <w:highlight w:val="green"/>
          <w:u w:val="single"/>
        </w:rPr>
        <w:t>foods, drinks, mates, and offspring are rewarding</w:t>
      </w:r>
      <w:r w:rsidRPr="002A192D">
        <w:rPr>
          <w:rFonts w:asciiTheme="majorHAnsi" w:hAnsiTheme="majorHAnsi" w:cstheme="majorHAnsi"/>
          <w:u w:val="single"/>
        </w:rPr>
        <w:t>.</w:t>
      </w:r>
      <w:r w:rsidRPr="002A192D">
        <w:rPr>
          <w:rFonts w:asciiTheme="majorHAnsi" w:hAnsiTheme="majorHAnsi" w:cstheme="majorHAnsi"/>
          <w:sz w:val="16"/>
          <w:szCs w:val="16"/>
          <w:u w:val="single"/>
        </w:rPr>
        <w:t xml:space="preserve"> </w:t>
      </w:r>
      <w:r w:rsidRPr="002A192D">
        <w:rPr>
          <w:rFonts w:asciiTheme="majorHAnsi" w:hAnsiTheme="majorHAnsi" w:cstheme="majorHAnsi"/>
          <w:sz w:val="12"/>
        </w:rPr>
        <w:t xml:space="preserve">There have been theories linking pleasure as a required component of health benefits </w:t>
      </w:r>
      <w:proofErr w:type="spellStart"/>
      <w:r w:rsidRPr="002A192D">
        <w:rPr>
          <w:rFonts w:asciiTheme="majorHAnsi" w:hAnsiTheme="majorHAnsi" w:cstheme="majorHAnsi"/>
          <w:sz w:val="12"/>
        </w:rPr>
        <w:t>salutogenesis</w:t>
      </w:r>
      <w:proofErr w:type="spellEnd"/>
      <w:r w:rsidRPr="002A192D">
        <w:rPr>
          <w:rFonts w:asciiTheme="majorHAnsi" w:hAnsiTheme="majorHAnsi" w:cstheme="majorHAnsi"/>
          <w:sz w:val="12"/>
        </w:rPr>
        <w:t>, (</w:t>
      </w:r>
      <w:proofErr w:type="spellStart"/>
      <w:r w:rsidRPr="002A192D">
        <w:rPr>
          <w:rFonts w:asciiTheme="majorHAnsi" w:hAnsiTheme="majorHAnsi" w:cstheme="majorHAnsi"/>
          <w:sz w:val="12"/>
        </w:rPr>
        <w:t>salugenesis</w:t>
      </w:r>
      <w:proofErr w:type="spellEnd"/>
      <w:r w:rsidRPr="002A192D">
        <w:rPr>
          <w:rFonts w:asciiTheme="majorHAnsi" w:hAnsiTheme="majorHAnsi" w:cstheme="majorHAnsi"/>
          <w:sz w:val="12"/>
        </w:rPr>
        <w:t xml:space="preserve">). In essence, under these terms, </w:t>
      </w:r>
      <w:r w:rsidRPr="002A192D">
        <w:rPr>
          <w:rFonts w:asciiTheme="majorHAnsi" w:hAnsiTheme="majorHAnsi" w:cstheme="majorHAnsi"/>
          <w:u w:val="single"/>
        </w:rPr>
        <w:t>pleasure is described as a state or feeling of happiness and satisfaction resulting from an experience that one enjoys.</w:t>
      </w:r>
      <w:r w:rsidRPr="002A192D">
        <w:rPr>
          <w:rFonts w:asciiTheme="majorHAnsi" w:hAnsiTheme="majorHAnsi" w:cstheme="maj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A192D">
        <w:rPr>
          <w:rFonts w:asciiTheme="majorHAnsi" w:hAnsiTheme="majorHAnsi" w:cstheme="majorHAnsi"/>
          <w:sz w:val="12"/>
        </w:rPr>
        <w:t>morphinergic</w:t>
      </w:r>
      <w:proofErr w:type="spellEnd"/>
      <w:r w:rsidRPr="002A192D">
        <w:rPr>
          <w:rFonts w:asciiTheme="majorHAnsi" w:hAnsiTheme="majorHAnsi" w:cstheme="majorHAnsi"/>
          <w:sz w:val="12"/>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A192D">
        <w:rPr>
          <w:rFonts w:asciiTheme="majorHAnsi" w:hAnsiTheme="majorHAnsi" w:cstheme="majorHAnsi"/>
          <w:sz w:val="12"/>
        </w:rPr>
        <w:t>hypodopaminergia</w:t>
      </w:r>
      <w:proofErr w:type="spellEnd"/>
      <w:r w:rsidRPr="002A192D">
        <w:rPr>
          <w:rFonts w:asciiTheme="majorHAnsi" w:hAnsiTheme="majorHAnsi" w:cstheme="majorHAnsi"/>
          <w:sz w:val="12"/>
        </w:rPr>
        <w:t xml:space="preserve"> [24]. Most would agree that pleasurable activities can stimulate personal growth and may help to induce healthy behavioral changes, including stress management [25]. The work of </w:t>
      </w:r>
      <w:proofErr w:type="spellStart"/>
      <w:r w:rsidRPr="002A192D">
        <w:rPr>
          <w:rFonts w:asciiTheme="majorHAnsi" w:hAnsiTheme="majorHAnsi" w:cstheme="majorHAnsi"/>
          <w:sz w:val="12"/>
        </w:rPr>
        <w:t>Esch</w:t>
      </w:r>
      <w:proofErr w:type="spellEnd"/>
      <w:r w:rsidRPr="002A192D">
        <w:rPr>
          <w:rFonts w:asciiTheme="majorHAnsi" w:hAnsiTheme="majorHAnsi" w:cstheme="majorHAnsi"/>
          <w:sz w:val="12"/>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2A192D">
        <w:rPr>
          <w:rFonts w:asciiTheme="majorHAnsi" w:hAnsiTheme="majorHAnsi" w:cstheme="majorHAnsi"/>
          <w:sz w:val="12"/>
        </w:rPr>
        <w:t>As</w:t>
      </w:r>
      <w:proofErr w:type="gramEnd"/>
      <w:r w:rsidRPr="002A192D">
        <w:rPr>
          <w:rFonts w:asciiTheme="majorHAnsi" w:hAnsiTheme="majorHAnsi" w:cstheme="majorHAnsi"/>
          <w:sz w:val="12"/>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2A192D">
        <w:rPr>
          <w:rFonts w:asciiTheme="majorHAnsi" w:hAnsiTheme="majorHAnsi" w:cstheme="majorHAnsi"/>
          <w:sz w:val="12"/>
        </w:rPr>
        <w:t>all of</w:t>
      </w:r>
      <w:proofErr w:type="gramEnd"/>
      <w:r w:rsidRPr="002A192D">
        <w:rPr>
          <w:rFonts w:asciiTheme="majorHAnsi" w:hAnsiTheme="majorHAnsi" w:cstheme="majorHAnsi"/>
          <w:sz w:val="12"/>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2A192D">
        <w:rPr>
          <w:rFonts w:asciiTheme="majorHAnsi" w:hAnsiTheme="majorHAnsi" w:cstheme="majorHAnsi"/>
          <w:u w:val="single"/>
        </w:rPr>
        <w:t>pathways for ordinary liking and pleasure</w:t>
      </w:r>
      <w:r w:rsidRPr="002A192D">
        <w:rPr>
          <w:rFonts w:asciiTheme="majorHAnsi" w:hAnsiTheme="majorHAnsi" w:cstheme="majorHAnsi"/>
          <w:sz w:val="12"/>
        </w:rPr>
        <w:t xml:space="preserve">, which </w:t>
      </w:r>
      <w:r w:rsidRPr="002A192D">
        <w:rPr>
          <w:rFonts w:asciiTheme="majorHAnsi" w:hAnsiTheme="majorHAnsi" w:cstheme="majorHAnsi"/>
          <w:u w:val="single"/>
        </w:rPr>
        <w:t>are limited in scope</w:t>
      </w:r>
      <w:r w:rsidRPr="002A192D">
        <w:rPr>
          <w:rFonts w:asciiTheme="majorHAnsi" w:hAnsiTheme="majorHAnsi" w:cstheme="majorHAnsi"/>
          <w:sz w:val="12"/>
        </w:rPr>
        <w:t xml:space="preserve"> as described above in this commentary. However, </w:t>
      </w:r>
      <w:r w:rsidRPr="002A192D">
        <w:rPr>
          <w:rFonts w:asciiTheme="majorHAnsi" w:hAnsiTheme="majorHAnsi" w:cstheme="majorHAnsi"/>
          <w:u w:val="single"/>
        </w:rPr>
        <w:t xml:space="preserve">there are </w:t>
      </w:r>
      <w:r w:rsidRPr="002A192D">
        <w:rPr>
          <w:rFonts w:asciiTheme="majorHAnsi" w:hAnsiTheme="majorHAnsi" w:cstheme="majorHAnsi"/>
          <w:b/>
          <w:bCs/>
          <w:highlight w:val="green"/>
          <w:u w:val="single"/>
        </w:rPr>
        <w:t>many brain regions</w:t>
      </w:r>
      <w:r w:rsidRPr="002A192D">
        <w:rPr>
          <w:rFonts w:asciiTheme="majorHAnsi" w:hAnsiTheme="majorHAnsi" w:cstheme="majorHAnsi"/>
          <w:sz w:val="12"/>
        </w:rPr>
        <w:t xml:space="preserve">, often termed hot and cold spots, </w:t>
      </w:r>
      <w:r w:rsidRPr="002A192D">
        <w:rPr>
          <w:rFonts w:asciiTheme="majorHAnsi" w:hAnsiTheme="majorHAnsi" w:cstheme="majorHAnsi"/>
          <w:u w:val="single"/>
        </w:rPr>
        <w:t xml:space="preserve">that significantly </w:t>
      </w:r>
      <w:r w:rsidRPr="002A192D">
        <w:rPr>
          <w:rFonts w:asciiTheme="majorHAnsi" w:hAnsiTheme="majorHAnsi" w:cstheme="majorHAnsi"/>
          <w:b/>
          <w:bCs/>
          <w:highlight w:val="green"/>
          <w:u w:val="single"/>
        </w:rPr>
        <w:t>modulate</w:t>
      </w:r>
      <w:r w:rsidRPr="002A192D">
        <w:rPr>
          <w:rFonts w:asciiTheme="majorHAnsi" w:hAnsiTheme="majorHAnsi" w:cstheme="majorHAnsi"/>
          <w:sz w:val="12"/>
        </w:rPr>
        <w:t xml:space="preserve"> (increase or decrease) </w:t>
      </w:r>
      <w:r w:rsidRPr="002A192D">
        <w:rPr>
          <w:rFonts w:asciiTheme="majorHAnsi" w:hAnsiTheme="majorHAnsi" w:cstheme="majorHAnsi"/>
          <w:u w:val="single"/>
        </w:rPr>
        <w:t xml:space="preserve">our </w:t>
      </w:r>
      <w:r w:rsidRPr="002A192D">
        <w:rPr>
          <w:rFonts w:asciiTheme="majorHAnsi" w:hAnsiTheme="majorHAnsi" w:cstheme="majorHAnsi"/>
          <w:b/>
          <w:bCs/>
          <w:highlight w:val="green"/>
          <w:u w:val="single"/>
        </w:rPr>
        <w:t>pleasure or</w:t>
      </w:r>
      <w:r w:rsidRPr="002A192D">
        <w:rPr>
          <w:rFonts w:asciiTheme="majorHAnsi" w:hAnsiTheme="majorHAnsi" w:cstheme="majorHAnsi"/>
          <w:u w:val="single"/>
        </w:rPr>
        <w:t xml:space="preserve"> even produce</w:t>
      </w:r>
      <w:r w:rsidRPr="002A192D">
        <w:rPr>
          <w:rFonts w:asciiTheme="majorHAnsi" w:hAnsiTheme="majorHAnsi" w:cstheme="majorHAnsi"/>
          <w:b/>
          <w:bCs/>
          <w:u w:val="single"/>
        </w:rPr>
        <w:t xml:space="preserve"> </w:t>
      </w:r>
      <w:r w:rsidRPr="002A192D">
        <w:rPr>
          <w:rFonts w:asciiTheme="majorHAnsi" w:hAnsiTheme="majorHAnsi" w:cstheme="majorHAnsi"/>
          <w:b/>
          <w:bCs/>
          <w:highlight w:val="green"/>
          <w:u w:val="single"/>
        </w:rPr>
        <w:t>the opposite</w:t>
      </w:r>
      <w:r w:rsidRPr="002A192D">
        <w:rPr>
          <w:rFonts w:asciiTheme="majorHAnsi" w:hAnsiTheme="majorHAnsi" w:cstheme="majorHAnsi"/>
          <w:sz w:val="12"/>
        </w:rPr>
        <w:t xml:space="preserve"> of pleasure— that is </w:t>
      </w:r>
      <w:r w:rsidRPr="002A192D">
        <w:rPr>
          <w:rFonts w:asciiTheme="majorHAnsi" w:hAnsiTheme="majorHAnsi" w:cstheme="majorHAnsi"/>
          <w:u w:val="single"/>
        </w:rPr>
        <w:t>disgust and fear</w:t>
      </w:r>
      <w:r w:rsidRPr="002A192D">
        <w:rPr>
          <w:rFonts w:asciiTheme="majorHAnsi" w:hAnsiTheme="majorHAnsi" w:cstheme="majorHAnsi"/>
          <w:sz w:val="12"/>
        </w:rPr>
        <w:t xml:space="preserve"> [39]. </w:t>
      </w:r>
      <w:r w:rsidRPr="002A192D">
        <w:rPr>
          <w:rFonts w:asciiTheme="majorHAnsi" w:hAnsiTheme="majorHAnsi" w:cstheme="majorHAnsi"/>
          <w:u w:val="single"/>
        </w:rPr>
        <w:t>One</w:t>
      </w:r>
      <w:r w:rsidRPr="002A192D">
        <w:rPr>
          <w:rFonts w:asciiTheme="majorHAnsi" w:hAnsiTheme="majorHAnsi" w:cstheme="majorHAnsi"/>
          <w:sz w:val="12"/>
        </w:rPr>
        <w:t xml:space="preserve"> specific </w:t>
      </w:r>
      <w:r w:rsidRPr="002A192D">
        <w:rPr>
          <w:rFonts w:asciiTheme="majorHAnsi" w:hAnsiTheme="majorHAnsi" w:cstheme="majorHAnsi"/>
          <w:u w:val="single"/>
        </w:rPr>
        <w:t>region</w:t>
      </w:r>
      <w:r w:rsidRPr="002A192D">
        <w:rPr>
          <w:rFonts w:asciiTheme="majorHAnsi" w:hAnsiTheme="majorHAnsi" w:cstheme="majorHAnsi"/>
          <w:sz w:val="12"/>
        </w:rPr>
        <w:t xml:space="preserve"> of the nucleus </w:t>
      </w:r>
      <w:proofErr w:type="spellStart"/>
      <w:r w:rsidRPr="002A192D">
        <w:rPr>
          <w:rFonts w:asciiTheme="majorHAnsi" w:hAnsiTheme="majorHAnsi" w:cstheme="majorHAnsi"/>
          <w:sz w:val="12"/>
        </w:rPr>
        <w:t>accumbens</w:t>
      </w:r>
      <w:proofErr w:type="spellEnd"/>
      <w:r w:rsidRPr="002A192D">
        <w:rPr>
          <w:rFonts w:asciiTheme="majorHAnsi" w:hAnsiTheme="majorHAnsi" w:cstheme="majorHAnsi"/>
          <w:sz w:val="12"/>
        </w:rPr>
        <w:t xml:space="preserve"> </w:t>
      </w:r>
      <w:r w:rsidRPr="002A192D">
        <w:rPr>
          <w:rFonts w:asciiTheme="majorHAnsi" w:hAnsiTheme="majorHAnsi" w:cstheme="majorHAnsi"/>
          <w:u w:val="single"/>
        </w:rPr>
        <w:t xml:space="preserve">is organized like a computer keyboard, with </w:t>
      </w:r>
      <w:proofErr w:type="gramStart"/>
      <w:r w:rsidRPr="002A192D">
        <w:rPr>
          <w:rFonts w:asciiTheme="majorHAnsi" w:hAnsiTheme="majorHAnsi" w:cstheme="majorHAnsi"/>
          <w:u w:val="single"/>
        </w:rPr>
        <w:t>particular stimulus</w:t>
      </w:r>
      <w:proofErr w:type="gramEnd"/>
      <w:r w:rsidRPr="002A192D">
        <w:rPr>
          <w:rFonts w:asciiTheme="majorHAnsi" w:hAnsiTheme="majorHAnsi" w:cstheme="majorHAnsi"/>
          <w:u w:val="single"/>
        </w:rPr>
        <w:t xml:space="preserve"> triggers in rows</w:t>
      </w:r>
      <w:r w:rsidRPr="002A192D">
        <w:rPr>
          <w:rFonts w:asciiTheme="majorHAnsi" w:hAnsiTheme="majorHAnsi" w:cstheme="majorHAnsi"/>
          <w:sz w:val="12"/>
        </w:rPr>
        <w:t xml:space="preserve">— producing an increase and decrease of pleasure and disgust. Moreover,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cortex</w:t>
      </w:r>
      <w:r w:rsidRPr="002A192D">
        <w:rPr>
          <w:rFonts w:asciiTheme="majorHAnsi" w:hAnsiTheme="majorHAnsi" w:cstheme="majorHAnsi"/>
          <w:u w:val="single"/>
        </w:rPr>
        <w:t xml:space="preserve"> has unique roles in the cognitive </w:t>
      </w:r>
      <w:r w:rsidRPr="002A192D">
        <w:rPr>
          <w:rFonts w:asciiTheme="majorHAnsi" w:hAnsiTheme="majorHAnsi" w:cstheme="majorHAnsi"/>
          <w:highlight w:val="green"/>
          <w:u w:val="single"/>
        </w:rPr>
        <w:t>evaluation of</w:t>
      </w:r>
      <w:r w:rsidRPr="002A192D">
        <w:rPr>
          <w:rFonts w:asciiTheme="majorHAnsi" w:hAnsiTheme="majorHAnsi" w:cstheme="majorHAnsi"/>
          <w:u w:val="single"/>
        </w:rPr>
        <w:t xml:space="preserve"> our feelings of </w:t>
      </w:r>
      <w:r w:rsidRPr="002A192D">
        <w:rPr>
          <w:rFonts w:asciiTheme="majorHAnsi" w:hAnsiTheme="majorHAnsi" w:cstheme="majorHAnsi"/>
          <w:highlight w:val="green"/>
          <w:u w:val="single"/>
        </w:rPr>
        <w:t>pleasure</w:t>
      </w:r>
      <w:r w:rsidRPr="002A192D">
        <w:rPr>
          <w:rFonts w:asciiTheme="majorHAnsi" w:hAnsiTheme="majorHAnsi" w:cstheme="majorHAnsi"/>
          <w:sz w:val="12"/>
        </w:rPr>
        <w:t xml:space="preserve"> [40]. Importantly, the interplay of these multiple triggers and the higher brain centers in the prefrontal cortex are very intricate and are just being uncovered. Desire and reward centers It </w:t>
      </w:r>
      <w:proofErr w:type="gramStart"/>
      <w:r w:rsidRPr="002A192D">
        <w:rPr>
          <w:rFonts w:asciiTheme="majorHAnsi" w:hAnsiTheme="majorHAnsi" w:cstheme="majorHAnsi"/>
          <w:sz w:val="12"/>
        </w:rPr>
        <w:t>is</w:t>
      </w:r>
      <w:proofErr w:type="gramEnd"/>
      <w:r w:rsidRPr="002A192D">
        <w:rPr>
          <w:rFonts w:asciiTheme="majorHAnsi" w:hAnsiTheme="majorHAnsi" w:cstheme="majorHAnsi"/>
          <w:sz w:val="12"/>
        </w:rPr>
        <w:t xml:space="preserve"> surprising that many different sources of pleasure activate the same circuits between the </w:t>
      </w:r>
      <w:proofErr w:type="spellStart"/>
      <w:r w:rsidRPr="002A192D">
        <w:rPr>
          <w:rFonts w:asciiTheme="majorHAnsi" w:hAnsiTheme="majorHAnsi" w:cstheme="majorHAnsi"/>
          <w:sz w:val="12"/>
        </w:rPr>
        <w:t>mesocorticolimbic</w:t>
      </w:r>
      <w:proofErr w:type="spellEnd"/>
      <w:r w:rsidRPr="002A192D">
        <w:rPr>
          <w:rFonts w:asciiTheme="majorHAnsi" w:hAnsiTheme="majorHAnsi" w:cstheme="majorHAnsi"/>
          <w:sz w:val="12"/>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2A192D">
        <w:rPr>
          <w:rFonts w:asciiTheme="majorHAnsi" w:hAnsiTheme="majorHAnsi" w:cstheme="majorHAnsi"/>
          <w:sz w:val="12"/>
        </w:rPr>
        <w:t>accumbens</w:t>
      </w:r>
      <w:proofErr w:type="spellEnd"/>
      <w:r w:rsidRPr="002A192D">
        <w:rPr>
          <w:rFonts w:asciiTheme="majorHAnsi" w:hAnsiTheme="majorHAnsi" w:cstheme="majorHAnsi"/>
          <w:sz w:val="12"/>
        </w:rPr>
        <w:t xml:space="preserve"> (Figure 2). It is the cornerstone target to all addictions. The VTA is encompassed with neurons using glutamate, GABA, and dopamine. The nucleus </w:t>
      </w:r>
      <w:proofErr w:type="spellStart"/>
      <w:r w:rsidRPr="002A192D">
        <w:rPr>
          <w:rFonts w:asciiTheme="majorHAnsi" w:hAnsiTheme="majorHAnsi" w:cstheme="majorHAnsi"/>
          <w:sz w:val="12"/>
        </w:rPr>
        <w:t>accumbens</w:t>
      </w:r>
      <w:proofErr w:type="spellEnd"/>
      <w:r w:rsidRPr="002A192D">
        <w:rPr>
          <w:rFonts w:asciiTheme="majorHAnsi" w:hAnsiTheme="majorHAnsi" w:cstheme="majorHAnsi"/>
          <w:sz w:val="12"/>
        </w:rPr>
        <w:t xml:space="preserve"> (</w:t>
      </w:r>
      <w:proofErr w:type="spellStart"/>
      <w:r w:rsidRPr="002A192D">
        <w:rPr>
          <w:rFonts w:asciiTheme="majorHAnsi" w:hAnsiTheme="majorHAnsi" w:cstheme="majorHAnsi"/>
          <w:sz w:val="12"/>
        </w:rPr>
        <w:t>NAc</w:t>
      </w:r>
      <w:proofErr w:type="spellEnd"/>
      <w:r w:rsidRPr="002A192D">
        <w:rPr>
          <w:rFonts w:asciiTheme="majorHAnsi" w:hAnsiTheme="majorHAnsi" w:cstheme="majorHAnsi"/>
          <w:sz w:val="12"/>
        </w:rPr>
        <w:t xml:space="preserve">) is located within the ventral striatum and is divided into two sub-regions—the motor and limbic regions associated with its core and shell, respectively. The </w:t>
      </w:r>
      <w:proofErr w:type="spellStart"/>
      <w:r w:rsidRPr="002A192D">
        <w:rPr>
          <w:rFonts w:asciiTheme="majorHAnsi" w:hAnsiTheme="majorHAnsi" w:cstheme="majorHAnsi"/>
          <w:sz w:val="12"/>
        </w:rPr>
        <w:t>NAc</w:t>
      </w:r>
      <w:proofErr w:type="spellEnd"/>
      <w:r w:rsidRPr="002A192D">
        <w:rPr>
          <w:rFonts w:asciiTheme="majorHAnsi" w:hAnsiTheme="majorHAnsi" w:cstheme="majorHAnsi"/>
          <w:sz w:val="12"/>
        </w:rPr>
        <w:t xml:space="preserve"> has spiny neurons that receive dopamine from the VTA and glutamate (a dopamine driver) from the hippocampus, </w:t>
      </w:r>
      <w:proofErr w:type="gramStart"/>
      <w:r w:rsidRPr="002A192D">
        <w:rPr>
          <w:rFonts w:asciiTheme="majorHAnsi" w:hAnsiTheme="majorHAnsi" w:cstheme="majorHAnsi"/>
          <w:sz w:val="12"/>
        </w:rPr>
        <w:t>amygdala</w:t>
      </w:r>
      <w:proofErr w:type="gramEnd"/>
      <w:r w:rsidRPr="002A192D">
        <w:rPr>
          <w:rFonts w:asciiTheme="majorHAnsi" w:hAnsiTheme="majorHAnsi" w:cstheme="majorHAnsi"/>
          <w:sz w:val="12"/>
        </w:rPr>
        <w:t xml:space="preserve"> and medial prefrontal cortex. Subsequently, the </w:t>
      </w:r>
      <w:proofErr w:type="spellStart"/>
      <w:r w:rsidRPr="002A192D">
        <w:rPr>
          <w:rFonts w:asciiTheme="majorHAnsi" w:hAnsiTheme="majorHAnsi" w:cstheme="majorHAnsi"/>
          <w:sz w:val="12"/>
        </w:rPr>
        <w:t>NAc</w:t>
      </w:r>
      <w:proofErr w:type="spellEnd"/>
      <w:r w:rsidRPr="002A192D">
        <w:rPr>
          <w:rFonts w:asciiTheme="majorHAnsi" w:hAnsiTheme="majorHAnsi" w:cstheme="majorHAnsi"/>
          <w:sz w:val="12"/>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A192D">
        <w:rPr>
          <w:rFonts w:asciiTheme="majorHAnsi" w:hAnsiTheme="majorHAnsi" w:cstheme="majorHAnsi"/>
          <w:sz w:val="12"/>
        </w:rPr>
        <w:t>hypodopaminergia</w:t>
      </w:r>
      <w:proofErr w:type="spellEnd"/>
      <w:r w:rsidRPr="002A192D">
        <w:rPr>
          <w:rFonts w:asciiTheme="majorHAnsi" w:hAnsiTheme="majorHAnsi" w:cstheme="majorHAnsi"/>
          <w:sz w:val="12"/>
        </w:rPr>
        <w:t xml:space="preserve"> in the “Brain Reward Cascade” that contribute to addiction and compulsive behaviors [3,6,41]. Furthermore, ordinary </w:t>
      </w:r>
      <w:r w:rsidRPr="002A192D">
        <w:rPr>
          <w:rFonts w:asciiTheme="majorHAnsi" w:hAnsiTheme="majorHAnsi" w:cstheme="majorHAnsi"/>
          <w:u w:val="single"/>
        </w:rPr>
        <w:t xml:space="preserve">“liking” of something, or pure pleasure, is </w:t>
      </w:r>
      <w:r w:rsidRPr="002A192D">
        <w:rPr>
          <w:rFonts w:asciiTheme="majorHAnsi" w:hAnsiTheme="majorHAnsi" w:cstheme="majorHAnsi"/>
          <w:highlight w:val="green"/>
          <w:u w:val="single"/>
        </w:rPr>
        <w:t>represented by</w:t>
      </w:r>
      <w:r w:rsidRPr="002A192D">
        <w:rPr>
          <w:rFonts w:asciiTheme="majorHAnsi" w:hAnsiTheme="majorHAnsi" w:cstheme="majorHAnsi"/>
          <w:sz w:val="12"/>
        </w:rPr>
        <w:t xml:space="preserve"> small </w:t>
      </w:r>
      <w:r w:rsidRPr="002A192D">
        <w:rPr>
          <w:rFonts w:asciiTheme="majorHAnsi" w:hAnsiTheme="majorHAnsi" w:cstheme="majorHAnsi"/>
          <w:u w:val="single"/>
        </w:rPr>
        <w:t>regions</w:t>
      </w:r>
      <w:r w:rsidRPr="002A192D">
        <w:rPr>
          <w:rFonts w:asciiTheme="majorHAnsi" w:hAnsiTheme="majorHAnsi" w:cstheme="majorHAnsi"/>
          <w:sz w:val="12"/>
        </w:rPr>
        <w:t xml:space="preserve"> mainly </w:t>
      </w:r>
      <w:r w:rsidRPr="002A192D">
        <w:rPr>
          <w:rFonts w:asciiTheme="majorHAnsi" w:hAnsiTheme="majorHAnsi" w:cstheme="majorHAnsi"/>
          <w:u w:val="single"/>
        </w:rPr>
        <w:t xml:space="preserve">in </w:t>
      </w:r>
      <w:r w:rsidRPr="002A192D">
        <w:rPr>
          <w:rFonts w:asciiTheme="majorHAnsi" w:hAnsiTheme="majorHAnsi" w:cstheme="majorHAnsi"/>
          <w:highlight w:val="green"/>
          <w:u w:val="single"/>
        </w:rPr>
        <w:t>the limbic system</w:t>
      </w:r>
      <w:r w:rsidRPr="002A192D">
        <w:rPr>
          <w:rFonts w:asciiTheme="majorHAnsi" w:hAnsiTheme="majorHAnsi" w:cstheme="majorHAnsi"/>
          <w:sz w:val="12"/>
        </w:rPr>
        <w:t xml:space="preserve"> (old reptilian part of the brain). These may be </w:t>
      </w:r>
      <w:r w:rsidRPr="002A192D">
        <w:rPr>
          <w:rFonts w:asciiTheme="majorHAnsi" w:hAnsiTheme="majorHAnsi" w:cstheme="majorHAnsi"/>
          <w:highlight w:val="green"/>
          <w:u w:val="single"/>
        </w:rPr>
        <w:t>part of</w:t>
      </w:r>
      <w:r w:rsidRPr="002A192D">
        <w:rPr>
          <w:rFonts w:asciiTheme="majorHAnsi" w:hAnsiTheme="majorHAnsi" w:cstheme="majorHAnsi"/>
          <w:u w:val="single"/>
        </w:rPr>
        <w:t xml:space="preserve"> larger </w:t>
      </w:r>
      <w:r w:rsidRPr="002A192D">
        <w:rPr>
          <w:rFonts w:asciiTheme="majorHAnsi" w:hAnsiTheme="majorHAnsi" w:cstheme="majorHAnsi"/>
          <w:highlight w:val="green"/>
          <w:u w:val="single"/>
        </w:rPr>
        <w:t>neural circuits.</w:t>
      </w:r>
      <w:r w:rsidRPr="002A192D">
        <w:rPr>
          <w:rFonts w:asciiTheme="majorHAnsi" w:hAnsiTheme="majorHAnsi" w:cstheme="majorHAnsi"/>
          <w:sz w:val="12"/>
        </w:rPr>
        <w:t xml:space="preserve"> In Latin, </w:t>
      </w:r>
      <w:proofErr w:type="spellStart"/>
      <w:r w:rsidRPr="002A192D">
        <w:rPr>
          <w:rFonts w:asciiTheme="majorHAnsi" w:hAnsiTheme="majorHAnsi" w:cstheme="majorHAnsi"/>
          <w:sz w:val="12"/>
        </w:rPr>
        <w:t>hedus</w:t>
      </w:r>
      <w:proofErr w:type="spellEnd"/>
      <w:r w:rsidRPr="002A192D">
        <w:rPr>
          <w:rFonts w:asciiTheme="majorHAnsi" w:hAnsiTheme="majorHAnsi" w:cstheme="majorHAnsi"/>
          <w:sz w:val="12"/>
        </w:rPr>
        <w:t xml:space="preserve"> is the term for “sweet”; and in Greek, </w:t>
      </w:r>
      <w:proofErr w:type="spellStart"/>
      <w:r w:rsidRPr="002A192D">
        <w:rPr>
          <w:rFonts w:asciiTheme="majorHAnsi" w:hAnsiTheme="majorHAnsi" w:cstheme="majorHAnsi"/>
          <w:sz w:val="12"/>
        </w:rPr>
        <w:t>hodone</w:t>
      </w:r>
      <w:proofErr w:type="spellEnd"/>
      <w:r w:rsidRPr="002A192D">
        <w:rPr>
          <w:rFonts w:asciiTheme="majorHAnsi" w:hAnsiTheme="majorHAnsi" w:cstheme="majorHAnsi"/>
          <w:sz w:val="12"/>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w:t>
      </w:r>
      <w:r w:rsidRPr="002A192D">
        <w:rPr>
          <w:rFonts w:asciiTheme="majorHAnsi" w:hAnsiTheme="majorHAnsi" w:cstheme="majorHAnsi"/>
          <w:sz w:val="12"/>
        </w:rPr>
        <w:lastRenderedPageBreak/>
        <w:t xml:space="preserve">research about the specific brain regions of pleasure/reward circuitry has been derived from invasive studies of animals, these cannot be directly compared with subjective states experienced by humans. </w:t>
      </w:r>
      <w:proofErr w:type="gramStart"/>
      <w:r w:rsidRPr="002A192D">
        <w:rPr>
          <w:rFonts w:asciiTheme="majorHAnsi" w:hAnsiTheme="majorHAnsi" w:cstheme="majorHAnsi"/>
          <w:sz w:val="12"/>
        </w:rPr>
        <w:t>In an attempt to</w:t>
      </w:r>
      <w:proofErr w:type="gramEnd"/>
      <w:r w:rsidRPr="002A192D">
        <w:rPr>
          <w:rFonts w:asciiTheme="majorHAnsi" w:hAnsiTheme="majorHAnsi" w:cstheme="majorHAnsi"/>
          <w:sz w:val="12"/>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2A192D">
        <w:rPr>
          <w:rFonts w:asciiTheme="majorHAnsi" w:hAnsiTheme="majorHAnsi" w:cstheme="majorHAnsi"/>
          <w:sz w:val="12"/>
        </w:rPr>
        <w:t>a majority of</w:t>
      </w:r>
      <w:proofErr w:type="gramEnd"/>
      <w:r w:rsidRPr="002A192D">
        <w:rPr>
          <w:rFonts w:asciiTheme="majorHAnsi" w:hAnsiTheme="majorHAnsi" w:cstheme="majorHAnsi"/>
          <w:sz w:val="12"/>
        </w:rPr>
        <w:t xml:space="preserve"> the scientific evidence. Various neuroimaging studies have shown that anticipated behaviors such as sex and gaming, delicious foods and drugs of abuse all affect brain regions associated with reward </w:t>
      </w:r>
      <w:proofErr w:type="gramStart"/>
      <w:r w:rsidRPr="002A192D">
        <w:rPr>
          <w:rFonts w:asciiTheme="majorHAnsi" w:hAnsiTheme="majorHAnsi" w:cstheme="majorHAnsi"/>
          <w:sz w:val="12"/>
        </w:rPr>
        <w:t>networks, and</w:t>
      </w:r>
      <w:proofErr w:type="gramEnd"/>
      <w:r w:rsidRPr="002A192D">
        <w:rPr>
          <w:rFonts w:asciiTheme="majorHAnsi" w:hAnsiTheme="majorHAnsi" w:cstheme="majorHAnsi"/>
          <w:sz w:val="12"/>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A192D">
        <w:rPr>
          <w:rFonts w:asciiTheme="majorHAnsi" w:hAnsiTheme="majorHAnsi" w:cstheme="majorHAnsi"/>
          <w:sz w:val="12"/>
        </w:rPr>
        <w:t>NAc</w:t>
      </w:r>
      <w:proofErr w:type="spellEnd"/>
      <w:r w:rsidRPr="002A192D">
        <w:rPr>
          <w:rFonts w:asciiTheme="majorHAnsi" w:hAnsiTheme="majorHAnsi" w:cstheme="majorHAnsi"/>
          <w:sz w:val="12"/>
        </w:rPr>
        <w:t xml:space="preserve">. This activation of the brain reward networks (producing the ecstatic “high” that users seek). Although these circuits were initially thought to encode a set point of hedonic tone, it is now </w:t>
      </w:r>
      <w:proofErr w:type="gramStart"/>
      <w:r w:rsidRPr="002A192D">
        <w:rPr>
          <w:rFonts w:asciiTheme="majorHAnsi" w:hAnsiTheme="majorHAnsi" w:cstheme="majorHAnsi"/>
          <w:sz w:val="12"/>
        </w:rPr>
        <w:t>being considered to be</w:t>
      </w:r>
      <w:proofErr w:type="gramEnd"/>
      <w:r w:rsidRPr="002A192D">
        <w:rPr>
          <w:rFonts w:asciiTheme="majorHAnsi" w:hAnsiTheme="majorHAnsi" w:cstheme="majorHAnsi"/>
          <w:sz w:val="12"/>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2A192D">
        <w:rPr>
          <w:rFonts w:asciiTheme="majorHAnsi" w:hAnsiTheme="majorHAnsi" w:cstheme="majorHAnsi"/>
          <w:sz w:val="12"/>
        </w:rPr>
        <w:t>), and</w:t>
      </w:r>
      <w:proofErr w:type="gramEnd"/>
      <w:r w:rsidRPr="002A192D">
        <w:rPr>
          <w:rFonts w:asciiTheme="majorHAnsi" w:hAnsiTheme="majorHAnsi" w:cstheme="majorHAnsi"/>
          <w:sz w:val="12"/>
        </w:rPr>
        <w:t xml:space="preserve"> may have an additive effect on vulnerability to various addictions [48]. In this regard, </w:t>
      </w:r>
      <w:proofErr w:type="spellStart"/>
      <w:r w:rsidRPr="002A192D">
        <w:rPr>
          <w:rFonts w:asciiTheme="majorHAnsi" w:hAnsiTheme="majorHAnsi" w:cstheme="majorHAnsi"/>
          <w:sz w:val="12"/>
        </w:rPr>
        <w:t>Vanyukov</w:t>
      </w:r>
      <w:proofErr w:type="spellEnd"/>
      <w:r w:rsidRPr="002A192D">
        <w:rPr>
          <w:rFonts w:asciiTheme="majorHAnsi" w:hAnsiTheme="majorHAnsi" w:cstheme="majorHAnsi"/>
          <w:sz w:val="12"/>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2A192D">
        <w:rPr>
          <w:rFonts w:asciiTheme="majorHAnsi" w:hAnsiTheme="majorHAnsi" w:cstheme="majorHAnsi"/>
          <w:sz w:val="12"/>
        </w:rPr>
        <w:t>similar to</w:t>
      </w:r>
      <w:proofErr w:type="gramEnd"/>
      <w:r w:rsidRPr="002A192D">
        <w:rPr>
          <w:rFonts w:asciiTheme="majorHAnsi" w:hAnsiTheme="majorHAnsi" w:cstheme="majorHAnsi"/>
          <w:sz w:val="12"/>
        </w:rPr>
        <w:t xml:space="preserve"> our own, the disparity between other primates and those of human cognitive abilities tells us that surface similarity is not the whole story. </w:t>
      </w:r>
      <w:r w:rsidRPr="002A192D">
        <w:rPr>
          <w:rFonts w:asciiTheme="majorHAnsi" w:hAnsiTheme="majorHAnsi" w:cstheme="majorHAnsi"/>
          <w:u w:val="single"/>
        </w:rPr>
        <w:t>Sousa et al.</w:t>
      </w:r>
      <w:r w:rsidRPr="002A192D">
        <w:rPr>
          <w:rFonts w:asciiTheme="majorHAnsi" w:hAnsiTheme="majorHAnsi" w:cstheme="majorHAnsi"/>
          <w:sz w:val="12"/>
        </w:rPr>
        <w:t xml:space="preserve"> [50] small case </w:t>
      </w:r>
      <w:r w:rsidRPr="002A192D">
        <w:rPr>
          <w:rFonts w:asciiTheme="majorHAnsi" w:hAnsiTheme="majorHAnsi" w:cstheme="majorHAnsi"/>
          <w:u w:val="single"/>
        </w:rPr>
        <w:t xml:space="preserve">found </w:t>
      </w:r>
      <w:r w:rsidRPr="002A192D">
        <w:rPr>
          <w:rFonts w:asciiTheme="majorHAnsi" w:hAnsiTheme="majorHAnsi" w:cstheme="majorHAnsi"/>
          <w:highlight w:val="green"/>
          <w:u w:val="single"/>
        </w:rPr>
        <w:t>various</w:t>
      </w:r>
      <w:r w:rsidRPr="002A192D">
        <w:rPr>
          <w:rFonts w:asciiTheme="majorHAnsi" w:hAnsiTheme="majorHAnsi" w:cstheme="majorHAnsi"/>
          <w:u w:val="single"/>
        </w:rPr>
        <w:t xml:space="preserve"> differentially expressed </w:t>
      </w:r>
      <w:r w:rsidRPr="002A192D">
        <w:rPr>
          <w:rFonts w:asciiTheme="majorHAnsi" w:hAnsiTheme="majorHAnsi" w:cstheme="majorHAnsi"/>
          <w:highlight w:val="green"/>
          <w:u w:val="single"/>
        </w:rPr>
        <w:t>genes</w:t>
      </w:r>
      <w:r w:rsidRPr="002A192D">
        <w:rPr>
          <w:rFonts w:asciiTheme="majorHAnsi" w:hAnsiTheme="majorHAnsi" w:cstheme="majorHAnsi"/>
          <w:u w:val="single"/>
        </w:rPr>
        <w:t xml:space="preserve">, to </w:t>
      </w:r>
      <w:r w:rsidRPr="002A192D">
        <w:rPr>
          <w:rFonts w:asciiTheme="majorHAnsi" w:hAnsiTheme="majorHAnsi" w:cstheme="majorHAnsi"/>
          <w:highlight w:val="green"/>
          <w:u w:val="single"/>
        </w:rPr>
        <w:t>associate with pleasure</w:t>
      </w:r>
      <w:r w:rsidRPr="002A192D">
        <w:rPr>
          <w:rFonts w:asciiTheme="majorHAnsi" w:hAnsiTheme="majorHAnsi" w:cstheme="majorHAnsi"/>
          <w:u w:val="single"/>
        </w:rPr>
        <w:t xml:space="preserve"> related systems.</w:t>
      </w:r>
      <w:r w:rsidRPr="002A192D">
        <w:rPr>
          <w:rFonts w:asciiTheme="majorHAnsi" w:hAnsiTheme="majorHAnsi" w:cstheme="maj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A192D">
        <w:rPr>
          <w:rFonts w:asciiTheme="majorHAnsi" w:hAnsiTheme="majorHAnsi" w:cstheme="majorHAnsi"/>
          <w:sz w:val="12"/>
        </w:rPr>
        <w:t>Nenad</w:t>
      </w:r>
      <w:proofErr w:type="spellEnd"/>
      <w:r w:rsidRPr="002A192D">
        <w:rPr>
          <w:rFonts w:asciiTheme="majorHAnsi" w:hAnsiTheme="majorHAnsi" w:cstheme="majorHAnsi"/>
          <w:sz w:val="12"/>
        </w:rPr>
        <w:t xml:space="preserve"> </w:t>
      </w:r>
      <w:proofErr w:type="spellStart"/>
      <w:r w:rsidRPr="002A192D">
        <w:rPr>
          <w:rFonts w:asciiTheme="majorHAnsi" w:hAnsiTheme="majorHAnsi" w:cstheme="majorHAnsi"/>
          <w:sz w:val="12"/>
        </w:rPr>
        <w:t>Sestan</w:t>
      </w:r>
      <w:proofErr w:type="spellEnd"/>
      <w:r w:rsidRPr="002A192D">
        <w:rPr>
          <w:rFonts w:asciiTheme="majorHAnsi" w:hAnsiTheme="majorHAnsi" w:cstheme="majorHAnsi"/>
          <w:sz w:val="12"/>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A192D">
        <w:rPr>
          <w:rFonts w:asciiTheme="majorHAnsi" w:hAnsiTheme="majorHAnsi" w:cstheme="majorHAnsi"/>
          <w:sz w:val="12"/>
        </w:rPr>
        <w:t>Sestan</w:t>
      </w:r>
      <w:proofErr w:type="spellEnd"/>
      <w:r w:rsidRPr="002A192D">
        <w:rPr>
          <w:rFonts w:asciiTheme="majorHAnsi" w:hAnsiTheme="majorHAnsi" w:cstheme="majorHAnsi"/>
          <w:sz w:val="12"/>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A192D">
        <w:rPr>
          <w:rFonts w:asciiTheme="majorHAnsi" w:hAnsiTheme="majorHAnsi" w:cstheme="majorHAnsi"/>
          <w:u w:val="single"/>
        </w:rPr>
        <w:t>researchers examined 247 specimens of neural tissue from six humans, five chimpanzees, and five macaque monkeys.</w:t>
      </w:r>
      <w:r w:rsidRPr="002A192D">
        <w:rPr>
          <w:rFonts w:asciiTheme="majorHAnsi" w:hAnsiTheme="majorHAnsi" w:cstheme="majorHAnsi"/>
          <w:sz w:val="12"/>
        </w:rPr>
        <w:t xml:space="preserve"> Moreover, these </w:t>
      </w:r>
      <w:r w:rsidRPr="002A192D">
        <w:rPr>
          <w:rFonts w:asciiTheme="majorHAnsi" w:hAnsiTheme="majorHAnsi" w:cstheme="majorHAnsi"/>
          <w:u w:val="single"/>
        </w:rPr>
        <w:t>investigators analyzed which genes were turned on or off in 16 regions of the brain.</w:t>
      </w:r>
      <w:r w:rsidRPr="002A192D">
        <w:rPr>
          <w:rFonts w:asciiTheme="majorHAnsi" w:hAnsiTheme="majorHAnsi" w:cstheme="majorHAnsi"/>
          <w:sz w:val="12"/>
        </w:rPr>
        <w:t xml:space="preserve"> While </w:t>
      </w:r>
      <w:r w:rsidRPr="002A192D">
        <w:rPr>
          <w:rFonts w:asciiTheme="majorHAnsi" w:hAnsiTheme="majorHAnsi" w:cstheme="majorHAnsi"/>
          <w:u w:val="single"/>
        </w:rPr>
        <w:t xml:space="preserve">the differences among species were subtle, </w:t>
      </w:r>
      <w:r w:rsidRPr="002A192D">
        <w:rPr>
          <w:rFonts w:asciiTheme="majorHAnsi" w:hAnsiTheme="majorHAnsi" w:cstheme="majorHAnsi"/>
          <w:b/>
          <w:bCs/>
          <w:u w:val="single"/>
        </w:rPr>
        <w:t>there was</w:t>
      </w:r>
      <w:r w:rsidRPr="002A192D">
        <w:rPr>
          <w:rFonts w:asciiTheme="majorHAnsi" w:hAnsiTheme="majorHAnsi" w:cstheme="majorHAnsi"/>
          <w:u w:val="single"/>
        </w:rPr>
        <w:t xml:space="preserve"> a </w:t>
      </w:r>
      <w:r w:rsidRPr="002A192D">
        <w:rPr>
          <w:rFonts w:asciiTheme="majorHAnsi" w:hAnsiTheme="majorHAnsi" w:cstheme="majorHAnsi"/>
          <w:b/>
          <w:bCs/>
          <w:u w:val="single"/>
        </w:rPr>
        <w:t>remarkable contrast in</w:t>
      </w:r>
      <w:r w:rsidRPr="002A192D">
        <w:rPr>
          <w:rFonts w:asciiTheme="majorHAnsi" w:hAnsiTheme="majorHAnsi" w:cstheme="majorHAnsi"/>
          <w:u w:val="single"/>
        </w:rPr>
        <w:t xml:space="preserve"> the</w:t>
      </w:r>
      <w:r w:rsidRPr="002A192D">
        <w:rPr>
          <w:rFonts w:asciiTheme="majorHAnsi" w:hAnsiTheme="majorHAnsi" w:cstheme="majorHAnsi"/>
          <w:b/>
          <w:bCs/>
          <w:u w:val="single"/>
        </w:rPr>
        <w:t xml:space="preserve"> neocortices</w:t>
      </w:r>
      <w:r w:rsidRPr="002A192D">
        <w:rPr>
          <w:rFonts w:asciiTheme="majorHAnsi" w:hAnsiTheme="majorHAnsi" w:cstheme="majorHAnsi"/>
          <w:sz w:val="12"/>
        </w:rPr>
        <w:t xml:space="preserve">, specifically </w:t>
      </w:r>
      <w:r w:rsidRPr="002A192D">
        <w:rPr>
          <w:rFonts w:asciiTheme="majorHAnsi" w:hAnsiTheme="majorHAnsi" w:cstheme="majorHAnsi"/>
          <w:u w:val="single"/>
        </w:rPr>
        <w:t>in an area of the brain that is much more developed in humans than in chimpanzees.</w:t>
      </w:r>
      <w:r w:rsidRPr="002A192D">
        <w:rPr>
          <w:rFonts w:asciiTheme="majorHAnsi" w:hAnsiTheme="majorHAnsi" w:cstheme="majorHAnsi"/>
          <w:sz w:val="12"/>
        </w:rPr>
        <w:t xml:space="preserve"> In fact, these researchers found that a gene called </w:t>
      </w:r>
      <w:r w:rsidRPr="002A192D">
        <w:rPr>
          <w:rFonts w:asciiTheme="majorHAnsi" w:hAnsiTheme="majorHAnsi" w:cstheme="majorHAnsi"/>
          <w:u w:val="single"/>
        </w:rPr>
        <w:t xml:space="preserve">tyrosine hydroxylase (TH) for the enzyme, responsible </w:t>
      </w:r>
      <w:proofErr w:type="gramStart"/>
      <w:r w:rsidRPr="002A192D">
        <w:rPr>
          <w:rFonts w:asciiTheme="majorHAnsi" w:hAnsiTheme="majorHAnsi" w:cstheme="majorHAnsi"/>
          <w:u w:val="single"/>
        </w:rPr>
        <w:t>for the production of</w:t>
      </w:r>
      <w:proofErr w:type="gramEnd"/>
      <w:r w:rsidRPr="002A192D">
        <w:rPr>
          <w:rFonts w:asciiTheme="majorHAnsi" w:hAnsiTheme="majorHAnsi" w:cstheme="majorHAnsi"/>
          <w:u w:val="single"/>
        </w:rPr>
        <w:t xml:space="preserve"> dopamine</w:t>
      </w:r>
      <w:r w:rsidRPr="002A192D">
        <w:rPr>
          <w:rFonts w:asciiTheme="majorHAnsi" w:hAnsiTheme="majorHAnsi" w:cstheme="majorHAnsi"/>
          <w:sz w:val="12"/>
        </w:rPr>
        <w:t xml:space="preserve">, was </w:t>
      </w:r>
      <w:r w:rsidRPr="002A192D">
        <w:rPr>
          <w:rFonts w:asciiTheme="majorHAnsi" w:hAnsiTheme="majorHAnsi" w:cstheme="majorHAnsi"/>
          <w:u w:val="single"/>
        </w:rPr>
        <w:t>expressed in the neocortex of humans, but not chimpanzees.</w:t>
      </w:r>
      <w:r w:rsidRPr="002A192D">
        <w:rPr>
          <w:rFonts w:asciiTheme="majorHAnsi" w:hAnsiTheme="majorHAnsi" w:cstheme="majorHAnsi"/>
          <w:sz w:val="12"/>
        </w:rPr>
        <w:t xml:space="preserve"> As discussed earlier, </w:t>
      </w:r>
      <w:r w:rsidRPr="002A192D">
        <w:rPr>
          <w:rFonts w:asciiTheme="majorHAnsi" w:hAnsiTheme="majorHAnsi" w:cstheme="majorHAnsi"/>
          <w:u w:val="single"/>
        </w:rPr>
        <w:t>dopamine is</w:t>
      </w:r>
      <w:r w:rsidRPr="002A192D">
        <w:rPr>
          <w:rFonts w:asciiTheme="majorHAnsi" w:hAnsiTheme="majorHAnsi" w:cstheme="majorHAnsi"/>
          <w:sz w:val="12"/>
        </w:rPr>
        <w:t xml:space="preserve"> best </w:t>
      </w:r>
      <w:r w:rsidRPr="002A192D">
        <w:rPr>
          <w:rFonts w:asciiTheme="majorHAnsi" w:hAnsiTheme="majorHAnsi" w:cstheme="majorHAnsi"/>
          <w:u w:val="single"/>
        </w:rPr>
        <w:t>known for its</w:t>
      </w:r>
      <w:r w:rsidRPr="002A192D">
        <w:rPr>
          <w:rFonts w:asciiTheme="majorHAnsi" w:hAnsiTheme="majorHAnsi" w:cstheme="majorHAnsi"/>
          <w:sz w:val="12"/>
        </w:rPr>
        <w:t xml:space="preserve"> essential </w:t>
      </w:r>
      <w:r w:rsidRPr="002A192D">
        <w:rPr>
          <w:rFonts w:asciiTheme="majorHAnsi" w:hAnsiTheme="majorHAnsi" w:cstheme="majorHAnsi"/>
          <w:u w:val="single"/>
        </w:rPr>
        <w:t>role within the brain’s reward system; the</w:t>
      </w:r>
      <w:r w:rsidRPr="002A192D">
        <w:rPr>
          <w:rFonts w:asciiTheme="majorHAnsi" w:hAnsiTheme="majorHAnsi" w:cstheme="majorHAnsi"/>
          <w:sz w:val="12"/>
        </w:rPr>
        <w:t xml:space="preserve"> very </w:t>
      </w:r>
      <w:r w:rsidRPr="002A192D">
        <w:rPr>
          <w:rFonts w:asciiTheme="majorHAnsi" w:hAnsiTheme="majorHAnsi" w:cstheme="majorHAnsi"/>
          <w:u w:val="single"/>
        </w:rPr>
        <w:t>system that responds to everything from sex, to gambling, to food, and to addictive drugs.</w:t>
      </w:r>
      <w:r w:rsidRPr="002A192D">
        <w:rPr>
          <w:rFonts w:asciiTheme="majorHAnsi" w:hAnsiTheme="majorHAnsi" w:cstheme="majorHAnsi"/>
          <w:sz w:val="12"/>
        </w:rPr>
        <w:t xml:space="preserve"> However, dopamine also assists in regulating emotional responses, memory, and movement. Notably, abnormal dopamine levels have been linked to disorders including Parkinson’s, </w:t>
      </w:r>
      <w:proofErr w:type="gramStart"/>
      <w:r w:rsidRPr="002A192D">
        <w:rPr>
          <w:rFonts w:asciiTheme="majorHAnsi" w:hAnsiTheme="majorHAnsi" w:cstheme="majorHAnsi"/>
          <w:sz w:val="12"/>
        </w:rPr>
        <w:t>schizophrenia</w:t>
      </w:r>
      <w:proofErr w:type="gramEnd"/>
      <w:r w:rsidRPr="002A192D">
        <w:rPr>
          <w:rFonts w:asciiTheme="majorHAnsi" w:hAnsiTheme="majorHAnsi" w:cstheme="majorHAnsi"/>
          <w:sz w:val="12"/>
        </w:rPr>
        <w:t xml:space="preserve"> and spectrum disorders such as autism and addiction or RDS. Nora Volkow, the director of NIDA, pointed out that one alluring possibility is that the neurotransmitter </w:t>
      </w:r>
      <w:r w:rsidRPr="002A192D">
        <w:rPr>
          <w:rFonts w:asciiTheme="majorHAnsi" w:hAnsiTheme="majorHAnsi" w:cstheme="majorHAnsi"/>
          <w:u w:val="single"/>
        </w:rPr>
        <w:t>dopamine plays a substantial role in humans’ ability to pursue various rewards that are perhaps months or even years away</w:t>
      </w:r>
      <w:r w:rsidRPr="002A192D">
        <w:rPr>
          <w:rFonts w:asciiTheme="majorHAnsi" w:hAnsiTheme="majorHAnsi" w:cstheme="maj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A192D">
        <w:rPr>
          <w:rFonts w:asciiTheme="majorHAnsi" w:hAnsiTheme="majorHAnsi" w:cstheme="majorHAnsi"/>
          <w:sz w:val="12"/>
        </w:rPr>
        <w:t>alterlife</w:t>
      </w:r>
      <w:proofErr w:type="spellEnd"/>
      <w:r w:rsidRPr="002A192D">
        <w:rPr>
          <w:rFonts w:asciiTheme="majorHAnsi" w:hAnsiTheme="majorHAnsi" w:cstheme="majorHAnsi"/>
          <w:sz w:val="12"/>
        </w:rPr>
        <w:t xml:space="preserve">. </w:t>
      </w:r>
      <w:r w:rsidRPr="002A192D">
        <w:rPr>
          <w:rFonts w:asciiTheme="majorHAnsi" w:hAnsiTheme="majorHAnsi" w:cstheme="majorHAnsi"/>
          <w:u w:val="single"/>
        </w:rPr>
        <w:t>This may explain what often motivates people to work for things that have no apparent short-term benefit</w:t>
      </w:r>
      <w:r w:rsidRPr="002A192D">
        <w:rPr>
          <w:rFonts w:asciiTheme="majorHAnsi" w:hAnsiTheme="majorHAnsi" w:cstheme="maj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A192D">
        <w:rPr>
          <w:rFonts w:asciiTheme="majorHAnsi" w:hAnsiTheme="majorHAnsi" w:cstheme="majorHAnsi"/>
          <w:sz w:val="12"/>
        </w:rPr>
        <w:t>shilting</w:t>
      </w:r>
      <w:proofErr w:type="spellEnd"/>
      <w:r w:rsidRPr="002A192D">
        <w:rPr>
          <w:rFonts w:asciiTheme="majorHAnsi" w:hAnsiTheme="majorHAnsi" w:cstheme="majorHAnsi"/>
          <w:sz w:val="12"/>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18F58DF" w14:textId="77777777" w:rsidR="00ED78B5" w:rsidRPr="002A192D" w:rsidRDefault="00ED78B5" w:rsidP="00ED78B5">
      <w:pPr>
        <w:rPr>
          <w:rFonts w:asciiTheme="majorHAnsi" w:hAnsiTheme="majorHAnsi" w:cstheme="majorHAnsi"/>
        </w:rPr>
      </w:pPr>
    </w:p>
    <w:p w14:paraId="6E387110"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lastRenderedPageBreak/>
        <w:t xml:space="preserve">Impact calc – </w:t>
      </w:r>
    </w:p>
    <w:p w14:paraId="06567770" w14:textId="0015F564" w:rsidR="00ED78B5" w:rsidRPr="002A192D" w:rsidRDefault="00CF540F" w:rsidP="00ED78B5">
      <w:pPr>
        <w:pStyle w:val="Heading4"/>
        <w:rPr>
          <w:rFonts w:asciiTheme="majorHAnsi" w:hAnsiTheme="majorHAnsi" w:cstheme="majorHAnsi"/>
        </w:rPr>
      </w:pPr>
      <w:r>
        <w:rPr>
          <w:rFonts w:asciiTheme="majorHAnsi" w:hAnsiTheme="majorHAnsi" w:cstheme="majorHAnsi"/>
        </w:rPr>
        <w:t xml:space="preserve">1] </w:t>
      </w:r>
      <w:r w:rsidR="00ED78B5" w:rsidRPr="002A192D">
        <w:rPr>
          <w:rFonts w:asciiTheme="majorHAnsi" w:hAnsiTheme="majorHAnsi" w:cstheme="majorHAnsi"/>
        </w:rPr>
        <w:t xml:space="preserve">Extinction </w:t>
      </w:r>
      <w:r w:rsidR="00ED78B5" w:rsidRPr="002A192D">
        <w:rPr>
          <w:rFonts w:asciiTheme="majorHAnsi" w:hAnsiTheme="majorHAnsi" w:cstheme="majorHAnsi"/>
          <w:u w:val="single"/>
        </w:rPr>
        <w:t>outweighs</w:t>
      </w:r>
      <w:r w:rsidR="00ED78B5" w:rsidRPr="002A192D">
        <w:rPr>
          <w:rFonts w:asciiTheme="majorHAnsi" w:hAnsiTheme="majorHAnsi" w:cstheme="majorHAnsi"/>
        </w:rPr>
        <w:t xml:space="preserve">: </w:t>
      </w:r>
    </w:p>
    <w:p w14:paraId="3E30CAA5"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A] </w:t>
      </w:r>
      <w:r w:rsidRPr="002A192D">
        <w:rPr>
          <w:rFonts w:asciiTheme="majorHAnsi" w:hAnsiTheme="majorHAnsi" w:cstheme="majorHAnsi"/>
          <w:u w:val="single"/>
        </w:rPr>
        <w:t>Structural violence</w:t>
      </w:r>
      <w:r w:rsidRPr="002A192D">
        <w:rPr>
          <w:rFonts w:asciiTheme="majorHAnsi" w:hAnsiTheme="majorHAnsi" w:cstheme="majorHAnsi"/>
        </w:rPr>
        <w:t xml:space="preserve">- death causes suffering because people can’t get access to resources and </w:t>
      </w:r>
      <w:proofErr w:type="gramStart"/>
      <w:r w:rsidRPr="002A192D">
        <w:rPr>
          <w:rFonts w:asciiTheme="majorHAnsi" w:hAnsiTheme="majorHAnsi" w:cstheme="majorHAnsi"/>
        </w:rPr>
        <w:t>basic necessities</w:t>
      </w:r>
      <w:proofErr w:type="gramEnd"/>
      <w:r w:rsidRPr="002A192D">
        <w:rPr>
          <w:rFonts w:asciiTheme="majorHAnsi" w:hAnsiTheme="majorHAnsi" w:cstheme="majorHAnsi"/>
        </w:rPr>
        <w:t xml:space="preserve"> </w:t>
      </w:r>
    </w:p>
    <w:p w14:paraId="70DAF64D"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B] </w:t>
      </w:r>
      <w:r w:rsidRPr="002A192D">
        <w:rPr>
          <w:rFonts w:asciiTheme="majorHAnsi" w:hAnsiTheme="majorHAnsi" w:cstheme="majorHAnsi"/>
          <w:u w:val="single"/>
        </w:rPr>
        <w:t>Objectivity</w:t>
      </w:r>
      <w:r w:rsidRPr="002A192D">
        <w:rPr>
          <w:rFonts w:asciiTheme="majorHAnsi" w:hAnsiTheme="majorHAnsi" w:cstheme="majorHAnsi"/>
        </w:rPr>
        <w:t xml:space="preserve">- body count is the most objective way to calculate impacts because comparing suffering is unethical </w:t>
      </w:r>
    </w:p>
    <w:p w14:paraId="1B27EA6D"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C] Comes before </w:t>
      </w:r>
      <w:r w:rsidRPr="002A192D">
        <w:rPr>
          <w:rFonts w:asciiTheme="majorHAnsi" w:hAnsiTheme="majorHAnsi" w:cstheme="majorHAnsi"/>
          <w:u w:val="single"/>
        </w:rPr>
        <w:t>value-to-life</w:t>
      </w:r>
      <w:r w:rsidRPr="002A192D">
        <w:rPr>
          <w:rFonts w:asciiTheme="majorHAnsi" w:hAnsiTheme="majorHAnsi" w:cstheme="majorHAnsi"/>
        </w:rPr>
        <w:t>.</w:t>
      </w:r>
    </w:p>
    <w:p w14:paraId="65591436" w14:textId="77777777" w:rsidR="00ED78B5" w:rsidRPr="002A192D" w:rsidRDefault="00ED78B5" w:rsidP="00ED78B5">
      <w:pPr>
        <w:rPr>
          <w:rFonts w:asciiTheme="majorHAnsi" w:hAnsiTheme="majorHAnsi" w:cstheme="majorHAnsi"/>
        </w:rPr>
      </w:pPr>
      <w:proofErr w:type="spellStart"/>
      <w:r w:rsidRPr="002A192D">
        <w:rPr>
          <w:rStyle w:val="Style13ptBold"/>
          <w:rFonts w:asciiTheme="majorHAnsi" w:hAnsiTheme="majorHAnsi" w:cstheme="majorHAnsi"/>
        </w:rPr>
        <w:t>Tännsjö</w:t>
      </w:r>
      <w:proofErr w:type="spellEnd"/>
      <w:r w:rsidRPr="002A192D">
        <w:rPr>
          <w:rStyle w:val="Style13ptBold"/>
          <w:rFonts w:asciiTheme="majorHAnsi" w:hAnsiTheme="majorHAnsi" w:cstheme="majorHAnsi"/>
        </w:rPr>
        <w:t xml:space="preserve"> 11</w:t>
      </w:r>
      <w:r w:rsidRPr="002A192D">
        <w:rPr>
          <w:rFonts w:asciiTheme="majorHAnsi" w:hAnsiTheme="majorHAnsi" w:cstheme="majorHAnsi"/>
        </w:rPr>
        <w:t xml:space="preserve"> (</w:t>
      </w:r>
      <w:proofErr w:type="spellStart"/>
      <w:r w:rsidRPr="002A192D">
        <w:rPr>
          <w:rFonts w:asciiTheme="majorHAnsi" w:hAnsiTheme="majorHAnsi" w:cstheme="majorHAnsi"/>
        </w:rPr>
        <w:t>Torbjörn</w:t>
      </w:r>
      <w:proofErr w:type="spellEnd"/>
      <w:r w:rsidRPr="002A192D">
        <w:rPr>
          <w:rFonts w:asciiTheme="majorHAnsi" w:hAnsiTheme="majorHAnsi" w:cstheme="majorHAnsi"/>
        </w:rPr>
        <w:t xml:space="preserve">, the Kristian </w:t>
      </w:r>
      <w:proofErr w:type="spellStart"/>
      <w:r w:rsidRPr="002A192D">
        <w:rPr>
          <w:rFonts w:asciiTheme="majorHAnsi" w:hAnsiTheme="majorHAnsi" w:cstheme="majorHAnsi"/>
        </w:rPr>
        <w:t>Claëson</w:t>
      </w:r>
      <w:proofErr w:type="spellEnd"/>
      <w:r w:rsidRPr="002A192D">
        <w:rPr>
          <w:rFonts w:asciiTheme="majorHAnsi" w:hAnsiTheme="majorHAnsi" w:cstheme="majorHAnsi"/>
        </w:rPr>
        <w:t xml:space="preserve"> Professor of Practical Philosophy at Stockholm University, “Shalt Thou Sometimes Murder? On the Ethics of Killing,” </w:t>
      </w:r>
      <w:hyperlink r:id="rId36"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256959CC" w14:textId="77777777" w:rsidR="00ED78B5" w:rsidRPr="002A192D" w:rsidRDefault="00ED78B5" w:rsidP="00ED78B5">
      <w:pPr>
        <w:rPr>
          <w:rFonts w:asciiTheme="majorHAnsi" w:hAnsiTheme="majorHAnsi" w:cstheme="majorHAnsi"/>
        </w:rPr>
      </w:pPr>
      <w:r w:rsidRPr="002A192D">
        <w:rPr>
          <w:rFonts w:asciiTheme="majorHAnsi" w:hAnsiTheme="majorHAnsi" w:cstheme="majorHAnsi"/>
        </w:rPr>
        <w:t>**Bracketed to avoid triggers</w:t>
      </w:r>
    </w:p>
    <w:p w14:paraId="55A6BC74" w14:textId="77777777" w:rsidR="00ED78B5" w:rsidRPr="002A192D" w:rsidRDefault="00ED78B5" w:rsidP="00ED78B5">
      <w:pPr>
        <w:rPr>
          <w:rFonts w:asciiTheme="majorHAnsi" w:hAnsiTheme="majorHAnsi" w:cstheme="majorHAnsi"/>
          <w:szCs w:val="26"/>
        </w:rPr>
      </w:pPr>
      <w:r w:rsidRPr="002A192D">
        <w:rPr>
          <w:rFonts w:asciiTheme="majorHAnsi" w:hAnsiTheme="majorHAnsi" w:cstheme="majorHAnsi"/>
          <w:szCs w:val="26"/>
        </w:rPr>
        <w:t xml:space="preserve">I suppose it is correct to say that, </w:t>
      </w:r>
      <w:r w:rsidRPr="002A192D">
        <w:rPr>
          <w:rStyle w:val="StyleUnderline"/>
          <w:rFonts w:asciiTheme="majorHAnsi" w:hAnsiTheme="majorHAnsi" w:cstheme="majorHAnsi"/>
          <w:sz w:val="26"/>
          <w:szCs w:val="26"/>
        </w:rPr>
        <w:t>if Schopenhauer is right,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if life is never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2A192D">
        <w:rPr>
          <w:rFonts w:asciiTheme="majorHAnsi" w:hAnsiTheme="majorHAnsi" w:cstheme="majorHAnsi"/>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2A192D">
        <w:rPr>
          <w:rFonts w:asciiTheme="majorHAnsi" w:hAnsiTheme="majorHAnsi" w:cstheme="majorHAnsi"/>
          <w:szCs w:val="26"/>
        </w:rPr>
        <w:t xml:space="preserve">, not only to individual actions, but </w:t>
      </w:r>
      <w:r w:rsidRPr="002A192D">
        <w:rPr>
          <w:rStyle w:val="StyleUnderline"/>
          <w:rFonts w:asciiTheme="majorHAnsi" w:hAnsiTheme="majorHAnsi" w:cstheme="majorHAnsi"/>
          <w:sz w:val="26"/>
          <w:szCs w:val="26"/>
        </w:rPr>
        <w:t>to collective actions</w:t>
      </w:r>
      <w:r w:rsidRPr="002A192D">
        <w:rPr>
          <w:rFonts w:asciiTheme="majorHAnsi" w:hAnsiTheme="majorHAnsi" w:cstheme="majorHAnsi"/>
          <w:szCs w:val="26"/>
        </w:rPr>
        <w:t xml:space="preserve"> as </w:t>
      </w:r>
      <w:proofErr w:type="gramStart"/>
      <w:r w:rsidRPr="002A192D">
        <w:rPr>
          <w:rFonts w:asciiTheme="majorHAnsi" w:hAnsiTheme="majorHAnsi" w:cstheme="majorHAnsi"/>
          <w:szCs w:val="26"/>
        </w:rPr>
        <w:t>well.</w:t>
      </w:r>
      <w:r w:rsidRPr="002A192D">
        <w:rPr>
          <w:rFonts w:asciiTheme="majorHAnsi" w:hAnsiTheme="majorHAnsi" w:cstheme="majorHAnsi"/>
          <w:sz w:val="12"/>
          <w:szCs w:val="26"/>
        </w:rPr>
        <w:t>¶</w:t>
      </w:r>
      <w:proofErr w:type="gramEnd"/>
      <w:r w:rsidRPr="002A192D">
        <w:rPr>
          <w:rFonts w:asciiTheme="majorHAnsi" w:hAnsiTheme="majorHAnsi" w:cstheme="majorHAnsi"/>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2A192D">
        <w:rPr>
          <w:rFonts w:asciiTheme="majorHAnsi" w:hAnsiTheme="majorHAnsi" w:cstheme="majorHAnsi"/>
          <w:szCs w:val="26"/>
        </w:rPr>
        <w:t>utilitarians</w:t>
      </w:r>
      <w:proofErr w:type="spellEnd"/>
      <w:r w:rsidRPr="002A192D">
        <w:rPr>
          <w:rFonts w:asciiTheme="majorHAnsi" w:hAnsiTheme="majorHAnsi" w:cstheme="majorHAnsi"/>
          <w:szCs w:val="26"/>
        </w:rPr>
        <w:t xml:space="preserve">. They may avoid suicide because they believe that it is morally wrong to kill oneself. </w:t>
      </w:r>
      <w:r w:rsidRPr="002A192D">
        <w:rPr>
          <w:rStyle w:val="StyleUnderline"/>
          <w:rFonts w:asciiTheme="majorHAnsi" w:hAnsiTheme="majorHAnsi" w:cstheme="majorHAnsi"/>
          <w:sz w:val="26"/>
          <w:szCs w:val="26"/>
        </w:rPr>
        <w:t>It is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possibility that,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2A192D">
        <w:rPr>
          <w:rFonts w:asciiTheme="majorHAnsi" w:hAnsiTheme="majorHAnsi" w:cstheme="majorHAnsi"/>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r w:rsidRPr="002A192D">
        <w:rPr>
          <w:rFonts w:asciiTheme="majorHAnsi" w:hAnsiTheme="majorHAnsi" w:cstheme="majorHAnsi"/>
          <w:szCs w:val="26"/>
        </w:rPr>
        <w:t xml:space="preserve">. They may be mistaken about this. They may hold false expectations about the </w:t>
      </w:r>
      <w:proofErr w:type="gramStart"/>
      <w:r w:rsidRPr="002A192D">
        <w:rPr>
          <w:rFonts w:asciiTheme="majorHAnsi" w:hAnsiTheme="majorHAnsi" w:cstheme="majorHAnsi"/>
          <w:szCs w:val="26"/>
        </w:rPr>
        <w:t>future.</w:t>
      </w:r>
      <w:r w:rsidRPr="002A192D">
        <w:rPr>
          <w:rFonts w:asciiTheme="majorHAnsi" w:hAnsiTheme="majorHAnsi" w:cstheme="majorHAnsi"/>
          <w:sz w:val="12"/>
          <w:szCs w:val="26"/>
        </w:rPr>
        <w:t>¶</w:t>
      </w:r>
      <w:proofErr w:type="gramEnd"/>
      <w:r w:rsidRPr="002A192D">
        <w:rPr>
          <w:rFonts w:asciiTheme="majorHAnsi" w:hAnsiTheme="majorHAnsi" w:cstheme="majorHAnsi"/>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2A192D">
        <w:rPr>
          <w:rFonts w:asciiTheme="majorHAnsi" w:hAnsiTheme="majorHAnsi" w:cstheme="majorHAnsi"/>
          <w:szCs w:val="26"/>
        </w:rPr>
        <w:t>So</w:t>
      </w:r>
      <w:proofErr w:type="gramEnd"/>
      <w:r w:rsidRPr="002A192D">
        <w:rPr>
          <w:rFonts w:asciiTheme="majorHAnsi" w:hAnsiTheme="majorHAnsi" w:cstheme="majorHAnsi"/>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2A192D">
        <w:rPr>
          <w:rFonts w:asciiTheme="majorHAnsi" w:hAnsiTheme="majorHAnsi" w:cstheme="majorHAnsi"/>
          <w:szCs w:val="26"/>
        </w:rPr>
        <w:t>do.</w:t>
      </w:r>
      <w:r w:rsidRPr="002A192D">
        <w:rPr>
          <w:rFonts w:asciiTheme="majorHAnsi" w:hAnsiTheme="majorHAnsi" w:cstheme="majorHAnsi"/>
          <w:sz w:val="12"/>
          <w:szCs w:val="26"/>
        </w:rPr>
        <w:t>¶</w:t>
      </w:r>
      <w:proofErr w:type="gramEnd"/>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My strong belief is that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most of us </w:t>
      </w:r>
      <w:r w:rsidRPr="002A192D">
        <w:rPr>
          <w:rStyle w:val="Emphasis"/>
          <w:rFonts w:asciiTheme="majorHAnsi" w:hAnsiTheme="majorHAnsi" w:cstheme="majorHAnsi"/>
          <w:highlight w:val="green"/>
        </w:rPr>
        <w:t>live lives worth living</w:t>
      </w:r>
      <w:r w:rsidRPr="002A192D">
        <w:rPr>
          <w:rFonts w:asciiTheme="majorHAnsi" w:hAnsiTheme="majorHAnsi" w:cstheme="majorHAnsi"/>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2A192D">
        <w:rPr>
          <w:rFonts w:asciiTheme="majorHAnsi" w:hAnsiTheme="majorHAnsi" w:cstheme="majorHAnsi"/>
          <w:szCs w:val="26"/>
        </w:rPr>
        <w:t>optimistic.</w:t>
      </w:r>
      <w:r w:rsidRPr="002A192D">
        <w:rPr>
          <w:rFonts w:asciiTheme="majorHAnsi" w:hAnsiTheme="majorHAnsi" w:cstheme="majorHAnsi"/>
          <w:sz w:val="12"/>
          <w:szCs w:val="26"/>
        </w:rPr>
        <w:t>¶</w:t>
      </w:r>
      <w:proofErr w:type="gramEnd"/>
      <w:r w:rsidRPr="002A192D">
        <w:rPr>
          <w:rFonts w:asciiTheme="majorHAnsi" w:hAnsiTheme="majorHAnsi" w:cstheme="majorHAnsi"/>
          <w:szCs w:val="26"/>
        </w:rPr>
        <w:t xml:space="preserve"> Let us just </w:t>
      </w:r>
      <w:r w:rsidRPr="002A192D">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2A192D">
        <w:rPr>
          <w:rFonts w:asciiTheme="majorHAnsi" w:hAnsiTheme="majorHAnsi" w:cstheme="majorHAnsi"/>
          <w:szCs w:val="26"/>
        </w:rPr>
        <w:t xml:space="preserve">. As I noted above, </w:t>
      </w:r>
      <w:r w:rsidRPr="002A192D">
        <w:rPr>
          <w:rStyle w:val="StyleUnderline"/>
          <w:rFonts w:asciiTheme="majorHAnsi" w:hAnsiTheme="majorHAnsi" w:cstheme="majorHAnsi"/>
          <w:sz w:val="26"/>
          <w:szCs w:val="26"/>
        </w:rPr>
        <w:t>this does not answer the question what we should do, each one of us</w:t>
      </w:r>
      <w:r w:rsidRPr="002A192D">
        <w:rPr>
          <w:rFonts w:asciiTheme="majorHAnsi" w:hAnsiTheme="majorHAnsi" w:cstheme="majorHAnsi"/>
          <w:szCs w:val="26"/>
        </w:rPr>
        <w:t xml:space="preserve">. My conjecture is that </w:t>
      </w:r>
      <w:r w:rsidRPr="002A192D">
        <w:rPr>
          <w:rStyle w:val="StyleUnderline"/>
          <w:rFonts w:asciiTheme="majorHAnsi" w:hAnsiTheme="majorHAnsi" w:cstheme="majorHAnsi"/>
          <w:sz w:val="26"/>
          <w:szCs w:val="26"/>
          <w:highlight w:val="green"/>
        </w:rPr>
        <w:t>we should not [die]</w:t>
      </w:r>
      <w:r w:rsidRPr="002A192D">
        <w:rPr>
          <w:rStyle w:val="StyleUnderline"/>
          <w:rFonts w:asciiTheme="majorHAnsi" w:hAnsiTheme="majorHAnsi" w:cstheme="majorHAnsi"/>
          <w:sz w:val="26"/>
          <w:szCs w:val="26"/>
        </w:rPr>
        <w:t xml:space="preserve"> commit suicide</w:t>
      </w:r>
      <w:r w:rsidRPr="002A192D">
        <w:rPr>
          <w:rFonts w:asciiTheme="majorHAnsi" w:hAnsiTheme="majorHAnsi" w:cstheme="majorHAnsi"/>
          <w:szCs w:val="26"/>
        </w:rPr>
        <w:t xml:space="preserve">. The explanation is simple. </w:t>
      </w:r>
      <w:r w:rsidRPr="002A192D">
        <w:rPr>
          <w:rStyle w:val="Emphasis"/>
          <w:rFonts w:asciiTheme="majorHAnsi" w:hAnsiTheme="majorHAnsi" w:cstheme="majorHAnsi"/>
          <w:highlight w:val="green"/>
        </w:rPr>
        <w:t>If I [die]</w:t>
      </w:r>
      <w:r w:rsidRPr="002A192D">
        <w:rPr>
          <w:rStyle w:val="StyleUnderline"/>
          <w:rFonts w:asciiTheme="majorHAnsi" w:hAnsiTheme="majorHAnsi" w:cstheme="majorHAnsi"/>
          <w:sz w:val="26"/>
          <w:szCs w:val="26"/>
        </w:rPr>
        <w:t xml:space="preserve"> kill myself, </w:t>
      </w:r>
      <w:r w:rsidRPr="002A192D">
        <w:rPr>
          <w:rStyle w:val="StyleUnderline"/>
          <w:rFonts w:asciiTheme="majorHAnsi" w:hAnsiTheme="majorHAnsi" w:cstheme="majorHAnsi"/>
          <w:sz w:val="26"/>
          <w:szCs w:val="26"/>
          <w:highlight w:val="green"/>
        </w:rPr>
        <w:t xml:space="preserve">many </w:t>
      </w:r>
      <w:r w:rsidRPr="002A192D">
        <w:rPr>
          <w:rStyle w:val="StyleUnderline"/>
          <w:rFonts w:asciiTheme="majorHAnsi" w:hAnsiTheme="majorHAnsi" w:cstheme="majorHAnsi"/>
          <w:sz w:val="26"/>
          <w:szCs w:val="26"/>
        </w:rPr>
        <w:t xml:space="preserve">people </w:t>
      </w:r>
      <w:r w:rsidRPr="002A192D">
        <w:rPr>
          <w:rStyle w:val="StyleUnderline"/>
          <w:rFonts w:asciiTheme="majorHAnsi" w:hAnsiTheme="majorHAnsi" w:cstheme="majorHAnsi"/>
          <w:sz w:val="26"/>
          <w:szCs w:val="26"/>
          <w:highlight w:val="green"/>
        </w:rPr>
        <w:t xml:space="preserve">will </w:t>
      </w:r>
      <w:r w:rsidRPr="002A192D">
        <w:rPr>
          <w:rStyle w:val="Emphasis"/>
          <w:rFonts w:asciiTheme="majorHAnsi" w:hAnsiTheme="majorHAnsi" w:cstheme="majorHAnsi"/>
          <w:highlight w:val="green"/>
        </w:rPr>
        <w:t>suffer</w:t>
      </w:r>
      <w:r w:rsidRPr="002A192D">
        <w:rPr>
          <w:rFonts w:asciiTheme="majorHAnsi" w:hAnsiTheme="majorHAnsi" w:cstheme="majorHAnsi"/>
          <w:szCs w:val="26"/>
        </w:rPr>
        <w:t xml:space="preserve">. Here is a rough explanation of how this will happen: </w:t>
      </w:r>
      <w:r w:rsidRPr="002A192D">
        <w:rPr>
          <w:rFonts w:asciiTheme="majorHAnsi" w:hAnsiTheme="majorHAnsi" w:cstheme="majorHAnsi"/>
          <w:sz w:val="12"/>
          <w:szCs w:val="26"/>
        </w:rPr>
        <w:t>¶</w:t>
      </w:r>
      <w:r w:rsidRPr="002A192D">
        <w:rPr>
          <w:rFonts w:asciiTheme="majorHAnsi" w:hAnsiTheme="majorHAnsi" w:cstheme="majorHAnsi"/>
          <w:szCs w:val="26"/>
        </w:rPr>
        <w:t xml:space="preserve"> ... suicide “survivors” confront a complex array of feelings. Various forms of guilt are quite common, such as that arising from (a) the belief that one contributed to the suicidal person's anguish, or (b) the failure to recognize </w:t>
      </w:r>
      <w:r w:rsidRPr="002A192D">
        <w:rPr>
          <w:rFonts w:asciiTheme="majorHAnsi" w:hAnsiTheme="majorHAnsi" w:cstheme="majorHAnsi"/>
          <w:szCs w:val="26"/>
        </w:rPr>
        <w:lastRenderedPageBreak/>
        <w:t xml:space="preserve">that anguish, or (c) the inability to prevent the suicidal act itself. </w:t>
      </w:r>
      <w:r w:rsidRPr="002A192D">
        <w:rPr>
          <w:rStyle w:val="StyleUnderline"/>
          <w:rFonts w:asciiTheme="majorHAnsi" w:hAnsiTheme="majorHAnsi" w:cstheme="majorHAnsi"/>
          <w:sz w:val="26"/>
          <w:szCs w:val="26"/>
        </w:rPr>
        <w:t>Suicide</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highlight w:val="green"/>
        </w:rPr>
        <w:t xml:space="preserve">leads to </w:t>
      </w:r>
      <w:r w:rsidRPr="002A192D">
        <w:rPr>
          <w:rStyle w:val="Emphasis"/>
          <w:rFonts w:asciiTheme="majorHAnsi" w:hAnsiTheme="majorHAnsi" w:cstheme="majorHAnsi"/>
          <w:highlight w:val="green"/>
        </w:rPr>
        <w:t xml:space="preserve">rage, loneliness, and </w:t>
      </w:r>
      <w:r w:rsidRPr="002A192D">
        <w:rPr>
          <w:rStyle w:val="Emphasis"/>
          <w:rFonts w:asciiTheme="majorHAnsi" w:hAnsiTheme="majorHAnsi" w:cstheme="majorHAnsi"/>
        </w:rPr>
        <w:t xml:space="preserve">awareness of </w:t>
      </w:r>
      <w:r w:rsidRPr="002A192D">
        <w:rPr>
          <w:rStyle w:val="Emphasis"/>
          <w:rFonts w:asciiTheme="majorHAnsi" w:hAnsiTheme="majorHAnsi" w:cstheme="majorHAnsi"/>
          <w:highlight w:val="green"/>
        </w:rPr>
        <w:t>vulnerability in those left behind</w:t>
      </w:r>
      <w:r w:rsidRPr="002A192D">
        <w:rPr>
          <w:rFonts w:asciiTheme="majorHAnsi" w:hAnsiTheme="majorHAnsi" w:cstheme="majorHAnsi"/>
          <w:szCs w:val="26"/>
        </w:rPr>
        <w:t xml:space="preserve">. Indeed, the sense that suicide is an essentially selfish act dominates many popular perceptions of suicide. </w:t>
      </w:r>
      <w:r w:rsidRPr="002A192D">
        <w:rPr>
          <w:rFonts w:asciiTheme="majorHAnsi" w:hAnsiTheme="majorHAnsi" w:cstheme="majorHAnsi"/>
          <w:sz w:val="12"/>
          <w:szCs w:val="26"/>
        </w:rPr>
        <w: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fact that all our lives lack meaning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if they do, does not mean that others will follow my example</w:t>
      </w:r>
      <w:r w:rsidRPr="002A192D">
        <w:rPr>
          <w:rFonts w:asciiTheme="majorHAnsi" w:hAnsiTheme="majorHAnsi" w:cstheme="majorHAnsi"/>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789883B5" w14:textId="77777777" w:rsidR="00ED78B5" w:rsidRPr="002A192D" w:rsidRDefault="00ED78B5" w:rsidP="00ED78B5">
      <w:pPr>
        <w:pStyle w:val="Heading4"/>
        <w:rPr>
          <w:rFonts w:asciiTheme="majorHAnsi" w:hAnsiTheme="majorHAnsi" w:cstheme="majorHAnsi"/>
        </w:rPr>
      </w:pPr>
      <w:r w:rsidRPr="002A192D">
        <w:rPr>
          <w:rFonts w:asciiTheme="majorHAnsi" w:hAnsiTheme="majorHAnsi" w:cstheme="majorHAnsi"/>
        </w:rPr>
        <w:t xml:space="preserve">D] Mathematically </w:t>
      </w:r>
      <w:r w:rsidRPr="002A192D">
        <w:rPr>
          <w:rFonts w:asciiTheme="majorHAnsi" w:hAnsiTheme="majorHAnsi" w:cstheme="majorHAnsi"/>
          <w:u w:val="single"/>
        </w:rPr>
        <w:t>outweighs</w:t>
      </w:r>
      <w:r w:rsidRPr="002A192D">
        <w:rPr>
          <w:rFonts w:asciiTheme="majorHAnsi" w:hAnsiTheme="majorHAnsi" w:cstheme="majorHAnsi"/>
        </w:rPr>
        <w:t>.</w:t>
      </w:r>
    </w:p>
    <w:p w14:paraId="0E01A13B" w14:textId="77777777" w:rsidR="00ED78B5" w:rsidRPr="002A192D" w:rsidRDefault="00ED78B5" w:rsidP="00ED78B5">
      <w:pPr>
        <w:rPr>
          <w:rFonts w:asciiTheme="majorHAnsi" w:hAnsiTheme="majorHAnsi" w:cstheme="majorHAnsi"/>
        </w:rPr>
      </w:pPr>
      <w:r w:rsidRPr="002A192D">
        <w:rPr>
          <w:rStyle w:val="Heading4Char"/>
          <w:rFonts w:asciiTheme="majorHAnsi" w:hAnsiTheme="majorHAnsi" w:cstheme="majorHAnsi"/>
        </w:rPr>
        <w:t>MacAskill 14</w:t>
      </w:r>
      <w:r w:rsidRPr="002A192D">
        <w:rPr>
          <w:rFonts w:asciiTheme="majorHAnsi" w:hAnsiTheme="majorHAnsi" w:cstheme="majorHAnsi"/>
        </w:rPr>
        <w:t xml:space="preserve"> [William, Oxford Philosopher and youngest tenured philosopher in the world, Normative Uncertainty, 2014]</w:t>
      </w:r>
    </w:p>
    <w:p w14:paraId="6F930C41" w14:textId="77777777" w:rsidR="00ED78B5" w:rsidRPr="002A192D" w:rsidRDefault="00ED78B5" w:rsidP="00ED78B5">
      <w:pPr>
        <w:rPr>
          <w:rFonts w:asciiTheme="majorHAnsi" w:hAnsiTheme="majorHAnsi" w:cstheme="majorHAnsi"/>
          <w:szCs w:val="26"/>
        </w:rPr>
      </w:pPr>
      <w:proofErr w:type="gramStart"/>
      <w:r w:rsidRPr="002A192D">
        <w:rPr>
          <w:rStyle w:val="StyleUnderline"/>
          <w:rFonts w:asciiTheme="majorHAnsi" w:hAnsiTheme="majorHAnsi" w:cstheme="majorHAnsi"/>
          <w:sz w:val="26"/>
          <w:szCs w:val="26"/>
        </w:rPr>
        <w:t>The human race</w:t>
      </w:r>
      <w:proofErr w:type="gramEnd"/>
      <w:r w:rsidRPr="002A192D">
        <w:rPr>
          <w:rStyle w:val="StyleUnderline"/>
          <w:rFonts w:asciiTheme="majorHAnsi" w:hAnsiTheme="majorHAnsi" w:cstheme="majorHAnsi"/>
          <w:sz w:val="26"/>
          <w:szCs w:val="26"/>
        </w:rPr>
        <w:t xml:space="preserve"> might go extinct </w:t>
      </w:r>
      <w:r w:rsidRPr="002A192D">
        <w:rPr>
          <w:rFonts w:asciiTheme="majorHAnsi" w:hAnsiTheme="majorHAnsi" w:cstheme="majorHAnsi"/>
          <w:szCs w:val="26"/>
        </w:rPr>
        <w:t xml:space="preserve">from a number of causes: asteroids, </w:t>
      </w:r>
      <w:proofErr w:type="spellStart"/>
      <w:r w:rsidRPr="002A192D">
        <w:rPr>
          <w:rFonts w:asciiTheme="majorHAnsi" w:hAnsiTheme="majorHAnsi" w:cstheme="majorHAnsi"/>
          <w:szCs w:val="26"/>
        </w:rPr>
        <w:t>supervolcanoes</w:t>
      </w:r>
      <w:proofErr w:type="spellEnd"/>
      <w:r w:rsidRPr="002A192D">
        <w:rPr>
          <w:rFonts w:asciiTheme="majorHAnsi" w:hAnsiTheme="majorHAnsi" w:cstheme="majorHAnsi"/>
          <w:szCs w:val="26"/>
        </w:rPr>
        <w:t xml:space="preserve">, runaway climate change, pandemics, nuclear war, and the development and use of dangerous new technologies such as synthetic biology, all pose risks (even if very small) to the continued survival of the human race.184 And </w:t>
      </w:r>
      <w:r w:rsidRPr="002A192D">
        <w:rPr>
          <w:rStyle w:val="StyleUnderline"/>
          <w:rFonts w:asciiTheme="majorHAnsi" w:hAnsiTheme="majorHAnsi" w:cstheme="majorHAnsi"/>
          <w:sz w:val="26"/>
          <w:szCs w:val="26"/>
        </w:rPr>
        <w:t xml:space="preserve">different moral views give opposing answers to question of whether this would be a </w:t>
      </w:r>
      <w:r w:rsidRPr="002A192D">
        <w:rPr>
          <w:rFonts w:asciiTheme="majorHAnsi" w:hAnsiTheme="majorHAnsi" w:cstheme="majorHAnsi"/>
          <w:szCs w:val="26"/>
        </w:rPr>
        <w:t>good</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or a </w:t>
      </w:r>
      <w:r w:rsidRPr="002A192D">
        <w:rPr>
          <w:rStyle w:val="StyleUnderline"/>
          <w:rFonts w:asciiTheme="majorHAnsi" w:hAnsiTheme="majorHAnsi" w:cstheme="majorHAnsi"/>
          <w:sz w:val="26"/>
          <w:szCs w:val="26"/>
        </w:rPr>
        <w:t>bad thing</w:t>
      </w:r>
      <w:r w:rsidRPr="002A192D">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2A192D">
        <w:rPr>
          <w:rFonts w:asciiTheme="majorHAnsi" w:hAnsiTheme="majorHAnsi" w:cstheme="majorHAnsi"/>
          <w:szCs w:val="26"/>
        </w:rPr>
        <w:t>thing.For</w:t>
      </w:r>
      <w:proofErr w:type="spellEnd"/>
      <w:r w:rsidRPr="002A192D">
        <w:rPr>
          <w:rFonts w:asciiTheme="majorHAnsi" w:hAnsiTheme="majorHAnsi" w:cstheme="majorHAnsi"/>
          <w:szCs w:val="26"/>
        </w:rPr>
        <w:t xml:space="preserve"> example, one might regard the prevention of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such as war and genocide, as being much more important than the promotion of objective goods, such as scientific and artistic progress. If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continues its future will inevitably involve suffering as well as happiness, and objective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as well as objective goods. So, if one weights the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sufficiently heavily against the goods, or if one is sufficiently pessimistic about humanity’s ability to achieve good outcomes, then one will regard human extinction as a good thing.187 </w:t>
      </w:r>
      <w:r w:rsidRPr="002A192D">
        <w:rPr>
          <w:rStyle w:val="StyleUnderline"/>
          <w:rFonts w:asciiTheme="majorHAnsi" w:hAnsiTheme="majorHAnsi" w:cstheme="majorHAnsi"/>
          <w:sz w:val="26"/>
          <w:szCs w:val="26"/>
        </w:rPr>
        <w:t xml:space="preserve">However, even if we believe in a moral view </w:t>
      </w:r>
      <w:r w:rsidRPr="002A192D">
        <w:rPr>
          <w:rFonts w:asciiTheme="majorHAnsi" w:hAnsiTheme="majorHAnsi" w:cstheme="majorHAnsi"/>
          <w:szCs w:val="26"/>
        </w:rPr>
        <w:t xml:space="preserve">according to </w:t>
      </w:r>
      <w:r w:rsidRPr="002A192D">
        <w:rPr>
          <w:rStyle w:val="StyleUnderline"/>
          <w:rFonts w:asciiTheme="majorHAnsi" w:hAnsiTheme="majorHAnsi" w:cstheme="majorHAnsi"/>
          <w:sz w:val="26"/>
          <w:szCs w:val="26"/>
        </w:rPr>
        <w:t xml:space="preserve">which human extinction would be a good thing, </w:t>
      </w:r>
      <w:r w:rsidRPr="002A192D">
        <w:rPr>
          <w:rStyle w:val="StyleUnderline"/>
          <w:rFonts w:asciiTheme="majorHAnsi" w:hAnsiTheme="majorHAnsi" w:cstheme="majorHAnsi"/>
          <w:sz w:val="26"/>
          <w:szCs w:val="26"/>
          <w:highlight w:val="green"/>
        </w:rPr>
        <w:t xml:space="preserve">we </w:t>
      </w:r>
      <w:r w:rsidRPr="002A192D">
        <w:rPr>
          <w:rStyle w:val="StyleUnderline"/>
          <w:rFonts w:asciiTheme="majorHAnsi" w:hAnsiTheme="majorHAnsi" w:cstheme="majorHAnsi"/>
          <w:sz w:val="26"/>
          <w:szCs w:val="26"/>
        </w:rPr>
        <w:t xml:space="preserve">still </w:t>
      </w:r>
      <w:r w:rsidRPr="002A192D">
        <w:rPr>
          <w:rStyle w:val="StyleUnderline"/>
          <w:rFonts w:asciiTheme="majorHAnsi" w:hAnsiTheme="majorHAnsi" w:cstheme="majorHAnsi"/>
          <w:sz w:val="26"/>
          <w:szCs w:val="26"/>
          <w:highlight w:val="green"/>
        </w:rPr>
        <w:t xml:space="preserve">have </w:t>
      </w:r>
      <w:r w:rsidRPr="002A192D">
        <w:rPr>
          <w:rStyle w:val="Emphasis"/>
          <w:rFonts w:asciiTheme="majorHAnsi" w:hAnsiTheme="majorHAnsi" w:cstheme="majorHAnsi"/>
        </w:rPr>
        <w:t xml:space="preserve">strong </w:t>
      </w:r>
      <w:r w:rsidRPr="002A192D">
        <w:rPr>
          <w:rStyle w:val="Emphasis"/>
          <w:rFonts w:asciiTheme="majorHAnsi" w:hAnsiTheme="majorHAnsi" w:cstheme="majorHAnsi"/>
          <w:highlight w:val="green"/>
        </w:rPr>
        <w:t xml:space="preserve">reason to prevent </w:t>
      </w:r>
      <w:r w:rsidRPr="002A192D">
        <w:rPr>
          <w:rStyle w:val="Emphasis"/>
          <w:rFonts w:asciiTheme="majorHAnsi" w:hAnsiTheme="majorHAnsi" w:cstheme="majorHAnsi"/>
        </w:rPr>
        <w:t xml:space="preserve">near-term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To see this, we must note three points. </w:t>
      </w:r>
      <w:r w:rsidRPr="002A192D">
        <w:rPr>
          <w:rStyle w:val="StyleUnderline"/>
          <w:rFonts w:asciiTheme="majorHAnsi" w:hAnsiTheme="majorHAnsi" w:cstheme="majorHAnsi"/>
          <w:sz w:val="26"/>
          <w:szCs w:val="26"/>
        </w:rPr>
        <w:t>First</w:t>
      </w:r>
      <w:r w:rsidRPr="002A192D">
        <w:rPr>
          <w:rFonts w:asciiTheme="majorHAnsi" w:hAnsiTheme="majorHAnsi" w:cstheme="majorHAnsi"/>
          <w:szCs w:val="26"/>
        </w:rPr>
        <w:t xml:space="preserve">, we should note that the </w:t>
      </w:r>
      <w:r w:rsidRPr="002A192D">
        <w:rPr>
          <w:rStyle w:val="StyleUnderline"/>
          <w:rFonts w:asciiTheme="majorHAnsi" w:hAnsiTheme="majorHAnsi" w:cstheme="majorHAnsi"/>
          <w:sz w:val="26"/>
          <w:szCs w:val="26"/>
        </w:rPr>
        <w:t>extinction</w:t>
      </w:r>
      <w:r w:rsidRPr="002A192D">
        <w:rPr>
          <w:rFonts w:asciiTheme="majorHAnsi" w:hAnsiTheme="majorHAnsi" w:cstheme="majorHAnsi"/>
          <w:szCs w:val="26"/>
        </w:rPr>
        <w:t xml:space="preserve"> of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is </w:t>
      </w:r>
      <w:r w:rsidRPr="002A192D">
        <w:rPr>
          <w:rFonts w:asciiTheme="majorHAnsi" w:hAnsiTheme="majorHAnsi" w:cstheme="majorHAnsi"/>
          <w:szCs w:val="26"/>
        </w:rPr>
        <w:t xml:space="preserve">an </w:t>
      </w:r>
      <w:r w:rsidRPr="002A192D">
        <w:rPr>
          <w:rStyle w:val="StyleUnderline"/>
          <w:rFonts w:asciiTheme="majorHAnsi" w:hAnsiTheme="majorHAnsi" w:cstheme="majorHAnsi"/>
          <w:sz w:val="26"/>
          <w:szCs w:val="26"/>
          <w:highlight w:val="green"/>
        </w:rPr>
        <w:t xml:space="preserve">extremely </w:t>
      </w:r>
      <w:r w:rsidRPr="002A192D">
        <w:rPr>
          <w:rStyle w:val="Emphasis"/>
          <w:rFonts w:asciiTheme="majorHAnsi" w:hAnsiTheme="majorHAnsi" w:cstheme="majorHAnsi"/>
          <w:highlight w:val="green"/>
        </w:rPr>
        <w:t>high stakes</w:t>
      </w:r>
      <w:r w:rsidRPr="002A192D">
        <w:rPr>
          <w:rFonts w:asciiTheme="majorHAnsi" w:hAnsiTheme="majorHAnsi" w:cstheme="majorHAnsi"/>
          <w:szCs w:val="26"/>
        </w:rPr>
        <w:t xml:space="preserve"> moral issue. Humanity could be around for a very long time: if humans survive </w:t>
      </w:r>
      <w:proofErr w:type="gramStart"/>
      <w:r w:rsidRPr="002A192D">
        <w:rPr>
          <w:rFonts w:asciiTheme="majorHAnsi" w:hAnsiTheme="majorHAnsi" w:cstheme="majorHAnsi"/>
          <w:szCs w:val="26"/>
        </w:rPr>
        <w:t>as long as</w:t>
      </w:r>
      <w:proofErr w:type="gramEnd"/>
      <w:r w:rsidRPr="002A192D">
        <w:rPr>
          <w:rFonts w:asciiTheme="majorHAnsi" w:hAnsiTheme="majorHAnsi" w:cstheme="majorHAnsi"/>
          <w:szCs w:val="26"/>
        </w:rPr>
        <w:t xml:space="preserve"> the median mammal species, we will last another two million years. On this estimate, </w:t>
      </w:r>
      <w:r w:rsidRPr="002A192D">
        <w:rPr>
          <w:rStyle w:val="StyleUnderline"/>
          <w:rFonts w:asciiTheme="majorHAnsi" w:hAnsiTheme="majorHAnsi" w:cstheme="majorHAnsi"/>
          <w:sz w:val="26"/>
          <w:szCs w:val="26"/>
        </w:rPr>
        <w:t xml:space="preserve">the number of humans in existence </w:t>
      </w:r>
      <w:r w:rsidRPr="002A192D">
        <w:rPr>
          <w:rFonts w:asciiTheme="majorHAnsi" w:hAnsiTheme="majorHAnsi" w:cstheme="majorHAnsi"/>
          <w:szCs w:val="26"/>
        </w:rPr>
        <w:t>in the</w:t>
      </w:r>
      <w:r w:rsidRPr="002A192D">
        <w:rPr>
          <w:rStyle w:val="StyleUnderline"/>
          <w:rFonts w:asciiTheme="majorHAnsi" w:hAnsiTheme="majorHAnsi" w:cstheme="majorHAnsi"/>
          <w:sz w:val="26"/>
          <w:szCs w:val="26"/>
        </w:rPr>
        <w:t xml:space="preserve"> </w:t>
      </w:r>
      <w:proofErr w:type="spellStart"/>
      <w:proofErr w:type="gramStart"/>
      <w:r w:rsidRPr="002A192D">
        <w:rPr>
          <w:rFonts w:asciiTheme="majorHAnsi" w:hAnsiTheme="majorHAnsi" w:cstheme="majorHAnsi"/>
          <w:szCs w:val="26"/>
        </w:rPr>
        <w:t>The</w:t>
      </w:r>
      <w:proofErr w:type="spellEnd"/>
      <w:proofErr w:type="gramEnd"/>
      <w:r w:rsidRPr="002A192D">
        <w:rPr>
          <w:rFonts w:asciiTheme="majorHAnsi" w:hAnsiTheme="majorHAnsi" w:cstheme="majorHAnsi"/>
          <w:szCs w:val="26"/>
        </w:rPr>
        <w:t xml:space="preserve"> future, </w:t>
      </w:r>
      <w:r w:rsidRPr="002A192D">
        <w:rPr>
          <w:rStyle w:val="StyleUnderline"/>
          <w:rFonts w:asciiTheme="majorHAnsi" w:hAnsiTheme="majorHAnsi" w:cstheme="majorHAnsi"/>
          <w:sz w:val="26"/>
          <w:szCs w:val="26"/>
        </w:rPr>
        <w:t>given that we don’t go extinct</w:t>
      </w:r>
      <w:r w:rsidRPr="002A192D">
        <w:rPr>
          <w:rFonts w:asciiTheme="majorHAnsi" w:hAnsiTheme="majorHAnsi" w:cstheme="majorHAnsi"/>
          <w:szCs w:val="26"/>
        </w:rPr>
        <w:t xml:space="preserve"> any time soon, </w:t>
      </w:r>
      <w:r w:rsidRPr="002A192D">
        <w:rPr>
          <w:rStyle w:val="StyleUnderline"/>
          <w:rFonts w:asciiTheme="majorHAnsi" w:hAnsiTheme="majorHAnsi" w:cstheme="majorHAnsi"/>
          <w:sz w:val="26"/>
          <w:szCs w:val="26"/>
        </w:rPr>
        <w:t xml:space="preserve">would be </w:t>
      </w:r>
      <w:r w:rsidRPr="002A192D">
        <w:rPr>
          <w:rStyle w:val="Emphasis"/>
          <w:rFonts w:asciiTheme="majorHAnsi" w:hAnsiTheme="majorHAnsi" w:cstheme="majorHAnsi"/>
          <w:highlight w:val="green"/>
        </w:rPr>
        <w:t>2×10^14</w:t>
      </w:r>
      <w:r w:rsidRPr="002A192D">
        <w:rPr>
          <w:rFonts w:asciiTheme="majorHAnsi" w:hAnsiTheme="majorHAnsi" w:cstheme="majorHAnsi"/>
          <w:szCs w:val="26"/>
        </w:rPr>
        <w:t xml:space="preserve">. </w:t>
      </w:r>
      <w:proofErr w:type="gramStart"/>
      <w:r w:rsidRPr="002A192D">
        <w:rPr>
          <w:rStyle w:val="StyleUnderline"/>
          <w:rFonts w:asciiTheme="majorHAnsi" w:hAnsiTheme="majorHAnsi" w:cstheme="majorHAnsi"/>
          <w:sz w:val="26"/>
          <w:szCs w:val="26"/>
        </w:rPr>
        <w:t>So</w:t>
      </w:r>
      <w:proofErr w:type="gramEnd"/>
      <w:r w:rsidRPr="002A192D">
        <w:rPr>
          <w:rStyle w:val="StyleUnderline"/>
          <w:rFonts w:asciiTheme="majorHAnsi" w:hAnsiTheme="majorHAnsi" w:cstheme="majorHAnsi"/>
          <w:sz w:val="26"/>
          <w:szCs w:val="26"/>
        </w:rPr>
        <w:t xml:space="preserve"> if it is good to bring new people into existence, then it’s very good to prevent </w:t>
      </w:r>
      <w:r w:rsidRPr="002A192D">
        <w:rPr>
          <w:rFonts w:asciiTheme="majorHAnsi" w:hAnsiTheme="majorHAnsi" w:cstheme="majorHAnsi"/>
          <w:szCs w:val="26"/>
        </w:rPr>
        <w:t>human</w:t>
      </w:r>
      <w:r w:rsidRPr="002A192D">
        <w:rPr>
          <w:rStyle w:val="StyleUnderline"/>
          <w:rFonts w:asciiTheme="majorHAnsi" w:hAnsiTheme="majorHAnsi" w:cstheme="majorHAnsi"/>
          <w:sz w:val="26"/>
          <w:szCs w:val="26"/>
        </w:rPr>
        <w:t xml:space="preserve"> extinction. Second</w:t>
      </w:r>
      <w:r w:rsidRPr="002A192D">
        <w:rPr>
          <w:rFonts w:asciiTheme="majorHAnsi" w:hAnsiTheme="majorHAnsi" w:cstheme="majorHAnsi"/>
          <w:szCs w:val="26"/>
        </w:rPr>
        <w:t xml:space="preserve">, human </w:t>
      </w:r>
      <w:r w:rsidRPr="002A192D">
        <w:rPr>
          <w:rStyle w:val="Emphasis"/>
          <w:rFonts w:asciiTheme="majorHAnsi" w:hAnsiTheme="majorHAnsi" w:cstheme="majorHAnsi"/>
          <w:highlight w:val="green"/>
        </w:rPr>
        <w:lastRenderedPageBreak/>
        <w:t>extinction is</w:t>
      </w:r>
      <w:r w:rsidRPr="002A192D">
        <w:rPr>
          <w:rStyle w:val="Emphasis"/>
          <w:rFonts w:asciiTheme="majorHAnsi" w:hAnsiTheme="majorHAnsi" w:cstheme="majorHAnsi"/>
        </w:rPr>
        <w:t xml:space="preserve"> by its nature an </w:t>
      </w:r>
      <w:r w:rsidRPr="002A192D">
        <w:rPr>
          <w:rStyle w:val="Emphasis"/>
          <w:rFonts w:asciiTheme="majorHAnsi" w:hAnsiTheme="majorHAnsi" w:cstheme="majorHAnsi"/>
          <w:highlight w:val="green"/>
        </w:rPr>
        <w:t>irreversible</w:t>
      </w:r>
      <w:r w:rsidRPr="002A192D">
        <w:rPr>
          <w:rStyle w:val="Emphasis"/>
          <w:rFonts w:asciiTheme="majorHAnsi" w:hAnsiTheme="majorHAnsi" w:cstheme="majorHAnsi"/>
        </w:rPr>
        <w:t xml:space="preserve"> scenario</w:t>
      </w:r>
      <w:r w:rsidRPr="002A192D">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2A192D">
        <w:rPr>
          <w:rFonts w:asciiTheme="majorHAnsi" w:hAnsiTheme="majorHAnsi" w:cstheme="majorHAnsi"/>
          <w:szCs w:val="26"/>
        </w:rPr>
        <w:t>at a later date</w:t>
      </w:r>
      <w:proofErr w:type="gramEnd"/>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Third, we should expect</w:t>
      </w:r>
      <w:r w:rsidRPr="002A192D">
        <w:rPr>
          <w:rFonts w:asciiTheme="majorHAnsi" w:hAnsiTheme="majorHAnsi" w:cstheme="majorHAnsi"/>
          <w:szCs w:val="26"/>
        </w:rPr>
        <w:t xml:space="preserve"> ourselves </w:t>
      </w:r>
      <w:r w:rsidRPr="002A192D">
        <w:rPr>
          <w:rStyle w:val="StyleUnderline"/>
          <w:rFonts w:asciiTheme="majorHAnsi" w:hAnsiTheme="majorHAnsi" w:cstheme="majorHAnsi"/>
          <w:sz w:val="26"/>
          <w:szCs w:val="26"/>
        </w:rPr>
        <w:t>to progress, morally</w:t>
      </w:r>
      <w:r w:rsidRPr="002A192D">
        <w:rPr>
          <w:rFonts w:asciiTheme="majorHAnsi" w:hAnsiTheme="majorHAnsi" w:cstheme="majorHAnsi"/>
          <w:szCs w:val="26"/>
        </w:rPr>
        <w:t xml:space="preserve">, over the next few centuries, </w:t>
      </w:r>
      <w:r w:rsidRPr="002A192D">
        <w:rPr>
          <w:rStyle w:val="StyleUnderline"/>
          <w:rFonts w:asciiTheme="majorHAnsi" w:hAnsiTheme="majorHAnsi" w:cstheme="majorHAnsi"/>
          <w:sz w:val="26"/>
          <w:szCs w:val="26"/>
        </w:rPr>
        <w:t>as we have</w:t>
      </w:r>
      <w:r w:rsidRPr="002A192D">
        <w:rPr>
          <w:rFonts w:asciiTheme="majorHAnsi" w:hAnsiTheme="majorHAnsi" w:cstheme="majorHAnsi"/>
          <w:szCs w:val="26"/>
        </w:rPr>
        <w:t xml:space="preserve"> progressed </w:t>
      </w:r>
      <w:r w:rsidRPr="002A192D">
        <w:rPr>
          <w:rStyle w:val="StyleUnderline"/>
          <w:rFonts w:asciiTheme="majorHAnsi" w:hAnsiTheme="majorHAnsi" w:cstheme="majorHAnsi"/>
          <w:sz w:val="26"/>
          <w:szCs w:val="26"/>
        </w:rPr>
        <w:t>in the past.</w:t>
      </w:r>
      <w:r w:rsidRPr="002A192D">
        <w:rPr>
          <w:rFonts w:asciiTheme="majorHAnsi" w:hAnsiTheme="majorHAnsi" w:cstheme="majorHAnsi"/>
          <w:szCs w:val="26"/>
        </w:rPr>
        <w:t xml:space="preserve"> </w:t>
      </w:r>
      <w:proofErr w:type="gramStart"/>
      <w:r w:rsidRPr="002A192D">
        <w:rPr>
          <w:rFonts w:asciiTheme="majorHAnsi" w:hAnsiTheme="majorHAnsi" w:cstheme="majorHAnsi"/>
          <w:szCs w:val="26"/>
        </w:rPr>
        <w:t>So</w:t>
      </w:r>
      <w:proofErr w:type="gramEnd"/>
      <w:r w:rsidRPr="002A192D">
        <w:rPr>
          <w:rFonts w:asciiTheme="majorHAnsi" w:hAnsiTheme="majorHAnsi" w:cstheme="majorHAnsi"/>
          <w:szCs w:val="26"/>
        </w:rPr>
        <w:t xml:space="preserve"> we should expect that </w:t>
      </w:r>
      <w:r w:rsidRPr="002A192D">
        <w:rPr>
          <w:rStyle w:val="StyleUnderline"/>
          <w:rFonts w:asciiTheme="majorHAnsi" w:hAnsiTheme="majorHAnsi" w:cstheme="majorHAnsi"/>
          <w:sz w:val="26"/>
          <w:szCs w:val="26"/>
          <w:highlight w:val="green"/>
        </w:rPr>
        <w:t xml:space="preserve">in </w:t>
      </w:r>
      <w:r w:rsidRPr="002A192D">
        <w:rPr>
          <w:rStyle w:val="StyleUnderline"/>
          <w:rFonts w:asciiTheme="majorHAnsi" w:hAnsiTheme="majorHAnsi" w:cstheme="majorHAnsi"/>
          <w:sz w:val="26"/>
          <w:szCs w:val="26"/>
        </w:rPr>
        <w:t xml:space="preserve">a few centuries’ </w:t>
      </w:r>
      <w:r w:rsidRPr="002A192D">
        <w:rPr>
          <w:rStyle w:val="StyleUnderline"/>
          <w:rFonts w:asciiTheme="majorHAnsi" w:hAnsiTheme="majorHAnsi" w:cstheme="majorHAnsi"/>
          <w:sz w:val="26"/>
          <w:szCs w:val="26"/>
          <w:highlight w:val="green"/>
        </w:rPr>
        <w:t xml:space="preserve">time we will have </w:t>
      </w:r>
      <w:r w:rsidRPr="002A192D">
        <w:rPr>
          <w:rStyle w:val="Emphasis"/>
          <w:rFonts w:asciiTheme="majorHAnsi" w:hAnsiTheme="majorHAnsi" w:cstheme="majorHAnsi"/>
          <w:highlight w:val="green"/>
        </w:rPr>
        <w:t>better evidence about how to evaluate</w:t>
      </w:r>
      <w:r w:rsidRPr="002A192D">
        <w:rPr>
          <w:rStyle w:val="Emphasis"/>
          <w:rFonts w:asciiTheme="majorHAnsi" w:hAnsiTheme="majorHAnsi" w:cstheme="majorHAnsi"/>
        </w:rPr>
        <w:t xml:space="preserve">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than we currently have. Given these three factors, it would be better to prevent the near-term extinction of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even if we thought that the extinction of the human race would actually be a very good thing. To make this concrete, I’ll give the following simple but illustrative model. </w:t>
      </w:r>
      <w:r w:rsidRPr="002A192D">
        <w:rPr>
          <w:rStyle w:val="StyleUnderline"/>
          <w:rFonts w:asciiTheme="majorHAnsi" w:hAnsiTheme="majorHAnsi" w:cstheme="majorHAnsi"/>
          <w:sz w:val="26"/>
          <w:szCs w:val="26"/>
        </w:rPr>
        <w:t>Suppose that we have</w:t>
      </w:r>
      <w:r w:rsidRPr="002A192D">
        <w:rPr>
          <w:rFonts w:asciiTheme="majorHAnsi" w:hAnsiTheme="majorHAnsi" w:cstheme="majorHAnsi"/>
          <w:szCs w:val="26"/>
        </w:rPr>
        <w:t xml:space="preserve"> 0.8 credence that it is a bad thing to produce new people, and </w:t>
      </w:r>
      <w:r w:rsidRPr="002A192D">
        <w:rPr>
          <w:rStyle w:val="StyleUnderline"/>
          <w:rFonts w:asciiTheme="majorHAnsi" w:hAnsiTheme="majorHAnsi" w:cstheme="majorHAnsi"/>
          <w:sz w:val="26"/>
          <w:szCs w:val="26"/>
        </w:rPr>
        <w:t>0.2</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certain that it’s a good thing to produce new people</w:t>
      </w:r>
      <w:r w:rsidRPr="002A192D">
        <w:rPr>
          <w:rFonts w:asciiTheme="majorHAnsi" w:hAnsiTheme="majorHAnsi" w:cstheme="majorHAnsi"/>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2A192D">
        <w:rPr>
          <w:rFonts w:asciiTheme="majorHAnsi" w:hAnsiTheme="majorHAnsi" w:cstheme="majorHAnsi"/>
          <w:szCs w:val="26"/>
        </w:rPr>
        <w:t>future, if</w:t>
      </w:r>
      <w:proofErr w:type="gramEnd"/>
      <w:r w:rsidRPr="002A192D">
        <w:rPr>
          <w:rFonts w:asciiTheme="majorHAnsi" w:hAnsiTheme="majorHAnsi" w:cstheme="majorHAnsi"/>
          <w:szCs w:val="26"/>
        </w:rPr>
        <w:t xml:space="preserve"> we avoid near-term human extinction. Given our stipulated </w:t>
      </w:r>
      <w:proofErr w:type="spellStart"/>
      <w:r w:rsidRPr="002A192D">
        <w:rPr>
          <w:rFonts w:asciiTheme="majorHAnsi" w:hAnsiTheme="majorHAnsi" w:cstheme="majorHAnsi"/>
          <w:szCs w:val="26"/>
        </w:rPr>
        <w:t>credences</w:t>
      </w:r>
      <w:proofErr w:type="spellEnd"/>
      <w:r w:rsidRPr="002A192D">
        <w:rPr>
          <w:rFonts w:asciiTheme="majorHAnsi" w:hAnsiTheme="majorHAnsi" w:cstheme="majorHAnsi"/>
          <w:szCs w:val="26"/>
        </w:rPr>
        <w:t>, the expected benefit of letting the human race go extinct now would be (.8-.</w:t>
      </w:r>
      <w:proofErr w:type="gramStart"/>
      <w:r w:rsidRPr="002A192D">
        <w:rPr>
          <w:rFonts w:asciiTheme="majorHAnsi" w:hAnsiTheme="majorHAnsi" w:cstheme="majorHAnsi"/>
          <w:szCs w:val="26"/>
        </w:rPr>
        <w:t>2)×</w:t>
      </w:r>
      <w:proofErr w:type="gramEnd"/>
      <w:r w:rsidRPr="002A192D">
        <w:rPr>
          <w:rFonts w:asciiTheme="majorHAnsi" w:hAnsiTheme="majorHAnsi" w:cstheme="majorHAnsi"/>
          <w:szCs w:val="26"/>
        </w:rPr>
        <w:t>(2×10^14) = 1.2×(10^14). Suppose that,</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if we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let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continue and</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did research</w:t>
      </w:r>
      <w:r w:rsidRPr="002A192D">
        <w:rPr>
          <w:rStyle w:val="StyleUnderline"/>
          <w:rFonts w:asciiTheme="majorHAnsi" w:hAnsiTheme="majorHAnsi" w:cstheme="majorHAnsi"/>
          <w:sz w:val="26"/>
          <w:szCs w:val="26"/>
        </w:rPr>
        <w:t xml:space="preserve"> for 300 years, </w:t>
      </w:r>
      <w:r w:rsidRPr="002A192D">
        <w:rPr>
          <w:rStyle w:val="StyleUnderline"/>
          <w:rFonts w:asciiTheme="majorHAnsi" w:hAnsiTheme="majorHAnsi" w:cstheme="majorHAnsi"/>
          <w:sz w:val="26"/>
          <w:szCs w:val="26"/>
          <w:highlight w:val="green"/>
        </w:rPr>
        <w:t xml:space="preserve">we would know </w:t>
      </w:r>
      <w:r w:rsidRPr="002A192D">
        <w:rPr>
          <w:rStyle w:val="Emphasis"/>
          <w:rFonts w:asciiTheme="majorHAnsi" w:hAnsiTheme="majorHAnsi" w:cstheme="majorHAnsi"/>
          <w:highlight w:val="green"/>
        </w:rPr>
        <w:t>for certain</w:t>
      </w:r>
      <w:r w:rsidRPr="002A192D">
        <w:rPr>
          <w:rStyle w:val="StyleUnderline"/>
          <w:rFonts w:asciiTheme="majorHAnsi" w:hAnsiTheme="majorHAnsi" w:cstheme="majorHAnsi"/>
          <w:sz w:val="26"/>
          <w:szCs w:val="26"/>
          <w:highlight w:val="green"/>
        </w:rPr>
        <w:t xml:space="preserve"> whether </w:t>
      </w:r>
      <w:r w:rsidRPr="002A192D">
        <w:rPr>
          <w:rStyle w:val="StyleUnderline"/>
          <w:rFonts w:asciiTheme="majorHAnsi" w:hAnsiTheme="majorHAnsi" w:cstheme="majorHAnsi"/>
          <w:sz w:val="26"/>
          <w:szCs w:val="26"/>
        </w:rPr>
        <w:t xml:space="preserve">or not additional </w:t>
      </w:r>
      <w:r w:rsidRPr="002A192D">
        <w:rPr>
          <w:rStyle w:val="StyleUnderline"/>
          <w:rFonts w:asciiTheme="majorHAnsi" w:hAnsiTheme="majorHAnsi" w:cstheme="majorHAnsi"/>
          <w:sz w:val="26"/>
          <w:szCs w:val="26"/>
          <w:highlight w:val="green"/>
        </w:rPr>
        <w:t>people</w:t>
      </w:r>
      <w:r w:rsidRPr="002A192D">
        <w:rPr>
          <w:rStyle w:val="StyleUnderline"/>
          <w:rFonts w:asciiTheme="majorHAnsi" w:hAnsiTheme="majorHAnsi" w:cstheme="majorHAnsi"/>
          <w:sz w:val="26"/>
          <w:szCs w:val="26"/>
        </w:rPr>
        <w:t xml:space="preserve"> are of </w:t>
      </w:r>
      <w:r w:rsidRPr="002A192D">
        <w:rPr>
          <w:rStyle w:val="Emphasis"/>
          <w:rFonts w:asciiTheme="majorHAnsi" w:hAnsiTheme="majorHAnsi" w:cstheme="majorHAnsi"/>
          <w:highlight w:val="green"/>
        </w:rPr>
        <w:t>positive</w:t>
      </w:r>
      <w:r w:rsidRPr="002A192D">
        <w:rPr>
          <w:rStyle w:val="Emphasis"/>
          <w:rFonts w:asciiTheme="majorHAnsi" w:hAnsiTheme="majorHAnsi" w:cstheme="majorHAnsi"/>
        </w:rPr>
        <w:t xml:space="preserve"> or negative value</w:t>
      </w:r>
      <w:r w:rsidRPr="002A192D">
        <w:rPr>
          <w:rFonts w:asciiTheme="majorHAnsi" w:hAnsiTheme="majorHAnsi" w:cstheme="majorHAnsi"/>
          <w:szCs w:val="26"/>
        </w:rPr>
        <w:t xml:space="preserve">. If so, then with the </w:t>
      </w:r>
      <w:proofErr w:type="spellStart"/>
      <w:r w:rsidRPr="002A192D">
        <w:rPr>
          <w:rFonts w:asciiTheme="majorHAnsi" w:hAnsiTheme="majorHAnsi" w:cstheme="majorHAnsi"/>
          <w:szCs w:val="26"/>
        </w:rPr>
        <w:t>credences</w:t>
      </w:r>
      <w:proofErr w:type="spellEnd"/>
      <w:r w:rsidRPr="002A192D">
        <w:rPr>
          <w:rFonts w:asciiTheme="majorHAnsi" w:hAnsiTheme="majorHAnsi" w:cstheme="majorHAnsi"/>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2A192D">
        <w:rPr>
          <w:rFonts w:asciiTheme="majorHAnsi" w:hAnsiTheme="majorHAnsi" w:cstheme="majorHAnsi"/>
          <w:szCs w:val="26"/>
        </w:rPr>
        <w:t>×(</w:t>
      </w:r>
      <w:proofErr w:type="gramEnd"/>
      <w:r w:rsidRPr="002A192D">
        <w:rPr>
          <w:rFonts w:asciiTheme="majorHAnsi" w:hAnsiTheme="majorHAnsi" w:cstheme="majorHAnsi"/>
          <w:szCs w:val="26"/>
        </w:rPr>
        <w:t xml:space="preserve">10^10) (because of the delay of letting the human race go extinct), the expected value of which is 2.4×(10^10). But </w:t>
      </w:r>
      <w:r w:rsidRPr="002A192D">
        <w:rPr>
          <w:rStyle w:val="StyleUnderline"/>
          <w:rFonts w:asciiTheme="majorHAnsi" w:hAnsiTheme="majorHAnsi" w:cstheme="majorHAnsi"/>
          <w:sz w:val="26"/>
          <w:szCs w:val="26"/>
        </w:rPr>
        <w:t>there’s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20% chance of a gain of 2</w:t>
      </w:r>
      <w:proofErr w:type="gramStart"/>
      <w:r w:rsidRPr="002A192D">
        <w:rPr>
          <w:rStyle w:val="StyleUnderline"/>
          <w:rFonts w:asciiTheme="majorHAnsi" w:hAnsiTheme="majorHAnsi" w:cstheme="majorHAnsi"/>
          <w:sz w:val="26"/>
          <w:szCs w:val="26"/>
        </w:rPr>
        <w:t>×(</w:t>
      </w:r>
      <w:proofErr w:type="gramEnd"/>
      <w:r w:rsidRPr="002A192D">
        <w:rPr>
          <w:rStyle w:val="StyleUnderline"/>
          <w:rFonts w:asciiTheme="majorHAnsi" w:hAnsiTheme="majorHAnsi" w:cstheme="majorHAnsi"/>
          <w:sz w:val="26"/>
          <w:szCs w:val="26"/>
        </w:rPr>
        <w:t>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expected value of which is 4×(10^13).</w:t>
      </w:r>
      <w:r w:rsidRPr="002A192D">
        <w:rPr>
          <w:rFonts w:asciiTheme="majorHAnsi" w:hAnsiTheme="majorHAnsi" w:cstheme="majorHAnsi"/>
          <w:szCs w:val="26"/>
        </w:rPr>
        <w:t xml:space="preserve"> That is, </w:t>
      </w:r>
      <w:r w:rsidRPr="002A192D">
        <w:rPr>
          <w:rStyle w:val="StyleUnderline"/>
          <w:rFonts w:asciiTheme="majorHAnsi" w:hAnsiTheme="majorHAnsi" w:cstheme="majorHAnsi"/>
          <w:sz w:val="26"/>
          <w:szCs w:val="26"/>
        </w:rPr>
        <w:t xml:space="preserve">in expected value terms, </w:t>
      </w:r>
      <w:r w:rsidRPr="002A192D">
        <w:rPr>
          <w:rStyle w:val="StyleUnderline"/>
          <w:rFonts w:asciiTheme="majorHAnsi" w:hAnsiTheme="majorHAnsi" w:cstheme="majorHAnsi"/>
          <w:sz w:val="26"/>
          <w:szCs w:val="26"/>
          <w:highlight w:val="green"/>
        </w:rPr>
        <w:t>the cost of waiting</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for a few hundred years</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 xml:space="preserve">is </w:t>
      </w:r>
      <w:r w:rsidRPr="002A192D">
        <w:rPr>
          <w:rStyle w:val="Emphasis"/>
          <w:rFonts w:asciiTheme="majorHAnsi" w:hAnsiTheme="majorHAnsi" w:cstheme="majorHAnsi"/>
        </w:rPr>
        <w:t xml:space="preserve">vanishingly </w:t>
      </w:r>
      <w:r w:rsidRPr="002A192D">
        <w:rPr>
          <w:rStyle w:val="Emphasis"/>
          <w:rFonts w:asciiTheme="majorHAnsi" w:hAnsiTheme="majorHAnsi" w:cstheme="majorHAnsi"/>
          <w:highlight w:val="green"/>
        </w:rPr>
        <w:t>small</w:t>
      </w:r>
      <w:r w:rsidRPr="002A192D">
        <w:rPr>
          <w:rStyle w:val="StyleUnderline"/>
          <w:rFonts w:asciiTheme="majorHAnsi" w:hAnsiTheme="majorHAnsi" w:cstheme="majorHAnsi"/>
          <w:sz w:val="26"/>
          <w:szCs w:val="26"/>
          <w:highlight w:val="green"/>
        </w:rPr>
        <w:t xml:space="preserve"> compared with</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w:t>
      </w:r>
      <w:r w:rsidRPr="002A192D">
        <w:rPr>
          <w:rStyle w:val="Emphasis"/>
          <w:rFonts w:asciiTheme="majorHAnsi" w:hAnsiTheme="majorHAnsi" w:cstheme="majorHAnsi"/>
        </w:rPr>
        <w:t xml:space="preserve">benefit of </w:t>
      </w:r>
      <w:r w:rsidRPr="002A192D">
        <w:rPr>
          <w:rStyle w:val="Emphasis"/>
          <w:rFonts w:asciiTheme="majorHAnsi" w:hAnsiTheme="majorHAnsi" w:cstheme="majorHAnsi"/>
          <w:highlight w:val="green"/>
        </w:rPr>
        <w:t xml:space="preserve">keeping </w:t>
      </w:r>
      <w:r w:rsidRPr="002A192D">
        <w:rPr>
          <w:rStyle w:val="Emphasis"/>
          <w:rFonts w:asciiTheme="majorHAnsi" w:hAnsiTheme="majorHAnsi" w:cstheme="majorHAnsi"/>
        </w:rPr>
        <w:t xml:space="preserve">one’s </w:t>
      </w:r>
      <w:r w:rsidRPr="002A192D">
        <w:rPr>
          <w:rStyle w:val="Emphasis"/>
          <w:rFonts w:asciiTheme="majorHAnsi" w:hAnsiTheme="majorHAnsi" w:cstheme="majorHAnsi"/>
          <w:highlight w:val="green"/>
        </w:rPr>
        <w:t>options open</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while one gains new information.</w:t>
      </w:r>
    </w:p>
    <w:p w14:paraId="7749FFD0" w14:textId="77777777" w:rsidR="00ED78B5" w:rsidRPr="002A192D" w:rsidRDefault="00ED78B5" w:rsidP="00ED78B5">
      <w:pPr>
        <w:rPr>
          <w:rFonts w:asciiTheme="majorHAnsi" w:hAnsiTheme="majorHAnsi" w:cstheme="majorHAnsi"/>
        </w:rPr>
      </w:pPr>
    </w:p>
    <w:p w14:paraId="4EABAAF6" w14:textId="77777777" w:rsidR="00CF540F" w:rsidRPr="00CF540F" w:rsidRDefault="00CF540F" w:rsidP="00CF540F">
      <w:pPr>
        <w:pStyle w:val="Heading4"/>
        <w:rPr>
          <w:rFonts w:asciiTheme="majorHAnsi" w:hAnsiTheme="majorHAnsi" w:cstheme="majorHAnsi"/>
        </w:rPr>
      </w:pPr>
      <w:r>
        <w:t xml:space="preserve">2] </w:t>
      </w:r>
      <w:r>
        <w:rPr>
          <w:rFonts w:asciiTheme="majorHAnsi" w:hAnsiTheme="majorHAnsi" w:cstheme="majorHAnsi"/>
        </w:rPr>
        <w:t xml:space="preserve">Realism – </w:t>
      </w:r>
      <w:r>
        <w:t xml:space="preserve">Evolution proves it </w:t>
      </w:r>
    </w:p>
    <w:p w14:paraId="2ACA8499" w14:textId="77777777" w:rsidR="00CF540F" w:rsidRPr="00C7794F" w:rsidRDefault="00CF540F" w:rsidP="00CF540F">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61491E4A" w14:textId="2F05760E" w:rsidR="00E42E4C" w:rsidRPr="00CF540F" w:rsidRDefault="00CF540F" w:rsidP="00CF540F">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w:t>
      </w:r>
      <w:r w:rsidRPr="00C7794F">
        <w:rPr>
          <w:b/>
          <w:u w:val="single"/>
        </w:rPr>
        <w:lastRenderedPageBreak/>
        <w:t xml:space="preserve">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 xml:space="preserve">a greater </w:t>
      </w:r>
      <w:r w:rsidRPr="00C7794F">
        <w:rPr>
          <w:b/>
          <w:iCs/>
          <w:highlight w:val="green"/>
          <w:u w:val="single"/>
          <w:bdr w:val="single" w:sz="8" w:space="0" w:color="auto"/>
        </w:rPr>
        <w:lastRenderedPageBreak/>
        <w:t>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sectPr w:rsidR="00E42E4C" w:rsidRPr="00CF540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00000001" w:usb1="08070000" w:usb2="01000417"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22"/>
  </w:num>
  <w:num w:numId="14">
    <w:abstractNumId w:val="19"/>
  </w:num>
  <w:num w:numId="15">
    <w:abstractNumId w:val="14"/>
  </w:num>
  <w:num w:numId="16">
    <w:abstractNumId w:val="16"/>
  </w:num>
  <w:num w:numId="17">
    <w:abstractNumId w:val="20"/>
  </w:num>
  <w:num w:numId="18">
    <w:abstractNumId w:val="15"/>
  </w:num>
  <w:num w:numId="19">
    <w:abstractNumId w:val="12"/>
  </w:num>
  <w:num w:numId="20">
    <w:abstractNumId w:val="18"/>
  </w:num>
  <w:num w:numId="21">
    <w:abstractNumId w:val="21"/>
  </w:num>
  <w:num w:numId="22">
    <w:abstractNumId w:val="1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78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1FB0"/>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AFB"/>
    <w:rsid w:val="002343FE"/>
    <w:rsid w:val="00235F7B"/>
    <w:rsid w:val="002502CF"/>
    <w:rsid w:val="0026573B"/>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2647F"/>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3AF"/>
    <w:rsid w:val="004170BF"/>
    <w:rsid w:val="004270E3"/>
    <w:rsid w:val="004348DC"/>
    <w:rsid w:val="00434921"/>
    <w:rsid w:val="00442018"/>
    <w:rsid w:val="00446567"/>
    <w:rsid w:val="00447B10"/>
    <w:rsid w:val="00452EE4"/>
    <w:rsid w:val="00452F0B"/>
    <w:rsid w:val="004536D6"/>
    <w:rsid w:val="00457224"/>
    <w:rsid w:val="00467585"/>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2AE7"/>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460C"/>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2F5D"/>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333D"/>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CF43EE"/>
    <w:rsid w:val="00CF540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8B5"/>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13B0"/>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71CC40"/>
  <w14:defaultImageDpi w14:val="300"/>
  <w15:docId w15:val="{4D35C2CE-66CB-6140-B010-C2FCAA9CB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1AFB"/>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231A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231A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231A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231AFB"/>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ED78B5"/>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ED78B5"/>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ED78B5"/>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ED78B5"/>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ED78B5"/>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231A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1AFB"/>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231AFB"/>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231AF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231AF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31A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31AFB"/>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231AFB"/>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31AFB"/>
    <w:rPr>
      <w:rFonts w:ascii="Calibri" w:hAnsi="Calibri" w:cs="Calibri"/>
      <w:b/>
      <w:i w:val="0"/>
      <w:iCs/>
      <w:sz w:val="22"/>
      <w:u w:val="single"/>
      <w:bdr w:val="single" w:sz="12" w:space="0" w:color="auto"/>
    </w:rPr>
  </w:style>
  <w:style w:type="character" w:styleId="FollowedHyperlink">
    <w:name w:val="FollowedHyperlink"/>
    <w:basedOn w:val="DefaultParagraphFont"/>
    <w:uiPriority w:val="99"/>
    <w:unhideWhenUsed/>
    <w:rsid w:val="00231AFB"/>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31AFB"/>
    <w:rPr>
      <w:color w:val="auto"/>
      <w:u w:val="none"/>
    </w:rPr>
  </w:style>
  <w:style w:type="paragraph" w:styleId="DocumentMap">
    <w:name w:val="Document Map"/>
    <w:basedOn w:val="Normal"/>
    <w:link w:val="DocumentMapChar"/>
    <w:uiPriority w:val="99"/>
    <w:unhideWhenUsed/>
    <w:rsid w:val="00231A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31AFB"/>
    <w:rPr>
      <w:rFonts w:ascii="Lucida Grande" w:hAnsi="Lucida Grande" w:cs="Lucida Grande"/>
    </w:rPr>
  </w:style>
  <w:style w:type="character" w:customStyle="1" w:styleId="Heading5Char">
    <w:name w:val="Heading 5 Char"/>
    <w:aliases w:val="Text Char"/>
    <w:basedOn w:val="DefaultParagraphFont"/>
    <w:link w:val="Heading5"/>
    <w:rsid w:val="00ED78B5"/>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ED78B5"/>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ED78B5"/>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ED78B5"/>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ED78B5"/>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ED78B5"/>
    <w:rPr>
      <w:color w:val="605E5C"/>
      <w:shd w:val="clear" w:color="auto" w:fill="E1DFDD"/>
    </w:rPr>
  </w:style>
  <w:style w:type="paragraph" w:styleId="ListParagraph">
    <w:name w:val="List Paragraph"/>
    <w:aliases w:val="6 font"/>
    <w:basedOn w:val="Normal"/>
    <w:uiPriority w:val="99"/>
    <w:unhideWhenUsed/>
    <w:qFormat/>
    <w:rsid w:val="00ED78B5"/>
    <w:pPr>
      <w:ind w:left="720"/>
      <w:contextualSpacing/>
    </w:pPr>
  </w:style>
  <w:style w:type="paragraph" w:customStyle="1" w:styleId="Emphasis1">
    <w:name w:val="Emphasis1"/>
    <w:basedOn w:val="Normal"/>
    <w:link w:val="Emphasis"/>
    <w:autoRedefine/>
    <w:uiPriority w:val="20"/>
    <w:qFormat/>
    <w:rsid w:val="00ED78B5"/>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textbold">
    <w:name w:val="text bold"/>
    <w:basedOn w:val="Normal"/>
    <w:uiPriority w:val="20"/>
    <w:qFormat/>
    <w:rsid w:val="00ED78B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ED78B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ED78B5"/>
    <w:rPr>
      <w:u w:val="single"/>
    </w:rPr>
  </w:style>
  <w:style w:type="paragraph" w:styleId="Title">
    <w:name w:val="Title"/>
    <w:aliases w:val="Cites and Cards,UNDERLINE,Bold Underlined,title,Block Heading,Read This"/>
    <w:basedOn w:val="Normal"/>
    <w:next w:val="Normal"/>
    <w:link w:val="TitleChar"/>
    <w:uiPriority w:val="6"/>
    <w:qFormat/>
    <w:rsid w:val="00ED78B5"/>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ED78B5"/>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ED78B5"/>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ED78B5"/>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ED78B5"/>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ED78B5"/>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ED78B5"/>
    <w:rPr>
      <w:rFonts w:ascii="Tahoma" w:hAnsi="Tahoma" w:cs="Tahoma"/>
      <w:szCs w:val="16"/>
    </w:rPr>
  </w:style>
  <w:style w:type="character" w:customStyle="1" w:styleId="BalloonTextChar">
    <w:name w:val="Balloon Text Char"/>
    <w:basedOn w:val="DefaultParagraphFont"/>
    <w:link w:val="BalloonText"/>
    <w:uiPriority w:val="99"/>
    <w:rsid w:val="00ED78B5"/>
    <w:rPr>
      <w:rFonts w:ascii="Tahoma" w:hAnsi="Tahoma" w:cs="Tahoma"/>
      <w:sz w:val="22"/>
      <w:szCs w:val="16"/>
    </w:rPr>
  </w:style>
  <w:style w:type="paragraph" w:styleId="Header">
    <w:name w:val="header"/>
    <w:basedOn w:val="Normal"/>
    <w:link w:val="HeaderChar"/>
    <w:uiPriority w:val="99"/>
    <w:unhideWhenUsed/>
    <w:qFormat/>
    <w:rsid w:val="00ED78B5"/>
    <w:pPr>
      <w:tabs>
        <w:tab w:val="center" w:pos="4680"/>
        <w:tab w:val="right" w:pos="9360"/>
      </w:tabs>
    </w:pPr>
  </w:style>
  <w:style w:type="character" w:customStyle="1" w:styleId="HeaderChar">
    <w:name w:val="Header Char"/>
    <w:basedOn w:val="DefaultParagraphFont"/>
    <w:link w:val="Header"/>
    <w:uiPriority w:val="99"/>
    <w:rsid w:val="00ED78B5"/>
    <w:rPr>
      <w:rFonts w:ascii="Calibri" w:hAnsi="Calibri" w:cs="Calibri"/>
      <w:sz w:val="22"/>
    </w:rPr>
  </w:style>
  <w:style w:type="paragraph" w:styleId="Footer">
    <w:name w:val="footer"/>
    <w:basedOn w:val="Normal"/>
    <w:link w:val="FooterChar"/>
    <w:uiPriority w:val="99"/>
    <w:unhideWhenUsed/>
    <w:rsid w:val="00ED78B5"/>
    <w:pPr>
      <w:tabs>
        <w:tab w:val="center" w:pos="4680"/>
        <w:tab w:val="right" w:pos="9360"/>
      </w:tabs>
    </w:pPr>
  </w:style>
  <w:style w:type="character" w:customStyle="1" w:styleId="FooterChar">
    <w:name w:val="Footer Char"/>
    <w:basedOn w:val="DefaultParagraphFont"/>
    <w:link w:val="Footer"/>
    <w:uiPriority w:val="99"/>
    <w:rsid w:val="00ED78B5"/>
    <w:rPr>
      <w:rFonts w:ascii="Calibri" w:hAnsi="Calibri" w:cs="Calibri"/>
      <w:sz w:val="22"/>
    </w:rPr>
  </w:style>
  <w:style w:type="character" w:customStyle="1" w:styleId="m4841727538114946087gmail-styleunderline">
    <w:name w:val="m_4841727538114946087gmail-styleunderline"/>
    <w:basedOn w:val="DefaultParagraphFont"/>
    <w:rsid w:val="00ED78B5"/>
  </w:style>
  <w:style w:type="paragraph" w:customStyle="1" w:styleId="Analytic">
    <w:name w:val="Analytic"/>
    <w:basedOn w:val="Normal"/>
    <w:link w:val="AnalyticChar"/>
    <w:autoRedefine/>
    <w:qFormat/>
    <w:rsid w:val="00ED78B5"/>
    <w:rPr>
      <w:b/>
      <w:sz w:val="24"/>
    </w:rPr>
  </w:style>
  <w:style w:type="paragraph" w:customStyle="1" w:styleId="BreakTag">
    <w:name w:val="Break Tag"/>
    <w:basedOn w:val="Normal"/>
    <w:autoRedefine/>
    <w:uiPriority w:val="4"/>
    <w:qFormat/>
    <w:rsid w:val="00ED78B5"/>
    <w:pPr>
      <w:spacing w:before="240"/>
    </w:pPr>
    <w:rPr>
      <w:b/>
      <w:sz w:val="26"/>
    </w:rPr>
  </w:style>
  <w:style w:type="paragraph" w:customStyle="1" w:styleId="BreakBlock">
    <w:name w:val="Break Block"/>
    <w:basedOn w:val="Normal"/>
    <w:link w:val="BreakBlockChar"/>
    <w:autoRedefine/>
    <w:qFormat/>
    <w:rsid w:val="00ED78B5"/>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ED78B5"/>
    <w:rPr>
      <w:rFonts w:ascii="Arial Bold" w:hAnsi="Arial Bold" w:cs="Calibri"/>
      <w:b/>
      <w:caps/>
      <w:sz w:val="32"/>
      <w:u w:val="single"/>
    </w:rPr>
  </w:style>
  <w:style w:type="character" w:customStyle="1" w:styleId="Mention1">
    <w:name w:val="Mention1"/>
    <w:basedOn w:val="DefaultParagraphFont"/>
    <w:uiPriority w:val="99"/>
    <w:semiHidden/>
    <w:unhideWhenUsed/>
    <w:rsid w:val="00ED78B5"/>
    <w:rPr>
      <w:color w:val="2B579A"/>
      <w:shd w:val="clear" w:color="auto" w:fill="E6E6E6"/>
    </w:rPr>
  </w:style>
  <w:style w:type="character" w:customStyle="1" w:styleId="UnresolvedMention1">
    <w:name w:val="Unresolved Mention1"/>
    <w:basedOn w:val="DefaultParagraphFont"/>
    <w:uiPriority w:val="99"/>
    <w:unhideWhenUsed/>
    <w:rsid w:val="00ED78B5"/>
    <w:rPr>
      <w:color w:val="808080"/>
      <w:shd w:val="clear" w:color="auto" w:fill="E6E6E6"/>
    </w:rPr>
  </w:style>
  <w:style w:type="paragraph" w:customStyle="1" w:styleId="evidencetext">
    <w:name w:val="evidence text"/>
    <w:basedOn w:val="Normal"/>
    <w:link w:val="evidencetextChar1"/>
    <w:qFormat/>
    <w:rsid w:val="00ED78B5"/>
    <w:pPr>
      <w:ind w:left="432" w:right="432"/>
    </w:pPr>
    <w:rPr>
      <w:color w:val="000000"/>
      <w:lang w:val="x-none" w:eastAsia="x-none"/>
    </w:rPr>
  </w:style>
  <w:style w:type="character" w:customStyle="1" w:styleId="evidencetextChar1">
    <w:name w:val="evidence text Char1"/>
    <w:link w:val="evidencetext"/>
    <w:rsid w:val="00ED78B5"/>
    <w:rPr>
      <w:rFonts w:ascii="Calibri" w:hAnsi="Calibri" w:cs="Calibri"/>
      <w:color w:val="000000"/>
      <w:sz w:val="22"/>
      <w:lang w:val="x-none" w:eastAsia="x-none"/>
    </w:rPr>
  </w:style>
  <w:style w:type="character" w:customStyle="1" w:styleId="Author-Date">
    <w:name w:val="Author-Date"/>
    <w:qFormat/>
    <w:rsid w:val="00ED78B5"/>
    <w:rPr>
      <w:b/>
      <w:sz w:val="24"/>
    </w:rPr>
  </w:style>
  <w:style w:type="paragraph" w:customStyle="1" w:styleId="Nothing">
    <w:name w:val="Nothing"/>
    <w:link w:val="NothingChar"/>
    <w:qFormat/>
    <w:rsid w:val="00ED78B5"/>
    <w:pPr>
      <w:jc w:val="both"/>
    </w:pPr>
    <w:rPr>
      <w:rFonts w:ascii="Times New Roman" w:eastAsia="Times New Roman" w:hAnsi="Times New Roman" w:cs="Times New Roman"/>
      <w:sz w:val="20"/>
    </w:rPr>
  </w:style>
  <w:style w:type="paragraph" w:customStyle="1" w:styleId="Style4">
    <w:name w:val="Style4"/>
    <w:basedOn w:val="Normal"/>
    <w:link w:val="Style4Char"/>
    <w:qFormat/>
    <w:rsid w:val="00ED78B5"/>
    <w:rPr>
      <w:rFonts w:eastAsia="Times New Roman"/>
      <w:u w:val="single"/>
    </w:rPr>
  </w:style>
  <w:style w:type="character" w:customStyle="1" w:styleId="Style4Char">
    <w:name w:val="Style4 Char"/>
    <w:link w:val="Style4"/>
    <w:rsid w:val="00ED78B5"/>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ED78B5"/>
    <w:rPr>
      <w:rFonts w:ascii="Calibri" w:hAnsi="Calibri" w:cs="Calibri"/>
      <w:u w:val="single"/>
    </w:rPr>
  </w:style>
  <w:style w:type="character" w:customStyle="1" w:styleId="term">
    <w:name w:val="term"/>
    <w:basedOn w:val="DefaultParagraphFont"/>
    <w:rsid w:val="00ED78B5"/>
  </w:style>
  <w:style w:type="character" w:customStyle="1" w:styleId="Style1Char">
    <w:name w:val="Style1 Char"/>
    <w:rsid w:val="00ED78B5"/>
    <w:rPr>
      <w:rFonts w:ascii="Times New Roman" w:eastAsia="SimSun" w:hAnsi="Times New Roman" w:cs="Times New Roman"/>
      <w:sz w:val="20"/>
      <w:szCs w:val="24"/>
      <w:u w:val="single"/>
      <w:lang w:eastAsia="zh-CN"/>
    </w:rPr>
  </w:style>
  <w:style w:type="character" w:customStyle="1" w:styleId="Styleunderline11pt">
    <w:name w:val="Style underline + 11 pt"/>
    <w:rsid w:val="00ED78B5"/>
    <w:rPr>
      <w:rFonts w:ascii="Times New Roman" w:hAnsi="Times New Roman"/>
      <w:sz w:val="20"/>
      <w:u w:val="single"/>
    </w:rPr>
  </w:style>
  <w:style w:type="paragraph" w:customStyle="1" w:styleId="Stylecard11pt">
    <w:name w:val="Style card + 11 pt"/>
    <w:basedOn w:val="Normal"/>
    <w:link w:val="Stylecard11ptChar"/>
    <w:qFormat/>
    <w:rsid w:val="00ED78B5"/>
    <w:pPr>
      <w:ind w:left="288" w:right="288"/>
    </w:pPr>
    <w:rPr>
      <w:rFonts w:eastAsia="SimSun"/>
      <w:lang w:eastAsia="zh-CN"/>
    </w:rPr>
  </w:style>
  <w:style w:type="character" w:customStyle="1" w:styleId="Stylecard11ptChar">
    <w:name w:val="Style card + 11 pt Char"/>
    <w:link w:val="Stylecard11pt"/>
    <w:rsid w:val="00ED78B5"/>
    <w:rPr>
      <w:rFonts w:ascii="Calibri" w:eastAsia="SimSun" w:hAnsi="Calibri" w:cs="Calibri"/>
      <w:sz w:val="22"/>
      <w:lang w:eastAsia="zh-CN"/>
    </w:rPr>
  </w:style>
  <w:style w:type="paragraph" w:customStyle="1" w:styleId="Minimize">
    <w:name w:val="Minimize"/>
    <w:basedOn w:val="Normal"/>
    <w:next w:val="Normal"/>
    <w:link w:val="MinimizeChar"/>
    <w:qFormat/>
    <w:rsid w:val="00ED78B5"/>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ED78B5"/>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ED78B5"/>
    <w:rPr>
      <w:rFonts w:ascii="Arial" w:eastAsiaTheme="minorHAnsi" w:hAnsi="Arial" w:cs="Arial"/>
      <w:sz w:val="22"/>
      <w:szCs w:val="22"/>
      <w:u w:val="single"/>
    </w:rPr>
  </w:style>
  <w:style w:type="paragraph" w:customStyle="1" w:styleId="cardtext">
    <w:name w:val="card text"/>
    <w:basedOn w:val="Normal"/>
    <w:link w:val="cardtextChar"/>
    <w:qFormat/>
    <w:rsid w:val="00ED78B5"/>
    <w:pPr>
      <w:ind w:left="288" w:right="288"/>
    </w:pPr>
  </w:style>
  <w:style w:type="character" w:customStyle="1" w:styleId="cardtextChar">
    <w:name w:val="card text Char"/>
    <w:basedOn w:val="DefaultParagraphFont"/>
    <w:link w:val="cardtext"/>
    <w:rsid w:val="00ED78B5"/>
    <w:rPr>
      <w:rFonts w:ascii="Calibri" w:hAnsi="Calibri" w:cs="Calibri"/>
      <w:sz w:val="22"/>
    </w:rPr>
  </w:style>
  <w:style w:type="character" w:customStyle="1" w:styleId="byline">
    <w:name w:val="byline"/>
    <w:basedOn w:val="DefaultParagraphFont"/>
    <w:rsid w:val="00ED78B5"/>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ED78B5"/>
    <w:rPr>
      <w:rFonts w:ascii="Arial" w:hAnsi="Arial"/>
      <w:b/>
      <w:sz w:val="24"/>
      <w:szCs w:val="22"/>
      <w:u w:val="single"/>
    </w:rPr>
  </w:style>
  <w:style w:type="paragraph" w:customStyle="1" w:styleId="StyleStyle411pt">
    <w:name w:val="Style Style4 + 11 pt"/>
    <w:basedOn w:val="Normal"/>
    <w:link w:val="StyleStyle411ptChar"/>
    <w:qFormat/>
    <w:rsid w:val="00ED78B5"/>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ED78B5"/>
    <w:rPr>
      <w:rFonts w:ascii="Calibri" w:eastAsia="Times New Roman" w:hAnsi="Calibri" w:cs="Calibri"/>
      <w:sz w:val="22"/>
      <w:u w:val="single"/>
    </w:rPr>
  </w:style>
  <w:style w:type="character" w:customStyle="1" w:styleId="Style11ptUnderline">
    <w:name w:val="Style 11 pt Underline"/>
    <w:rsid w:val="00ED78B5"/>
    <w:rPr>
      <w:sz w:val="20"/>
      <w:u w:val="single"/>
    </w:rPr>
  </w:style>
  <w:style w:type="character" w:customStyle="1" w:styleId="Style11ptBoldUnderline">
    <w:name w:val="Style 11 pt Bold Underline"/>
    <w:rsid w:val="00ED78B5"/>
    <w:rPr>
      <w:b/>
      <w:bCs/>
      <w:sz w:val="20"/>
      <w:u w:val="single"/>
    </w:rPr>
  </w:style>
  <w:style w:type="character" w:customStyle="1" w:styleId="Style11pt">
    <w:name w:val="Style 11 pt"/>
    <w:rsid w:val="00ED78B5"/>
    <w:rPr>
      <w:sz w:val="20"/>
    </w:rPr>
  </w:style>
  <w:style w:type="paragraph" w:customStyle="1" w:styleId="StyleStyle411ptBold">
    <w:name w:val="Style Style4 + 11 pt Bold"/>
    <w:basedOn w:val="Normal"/>
    <w:link w:val="StyleStyle411ptBoldChar"/>
    <w:qFormat/>
    <w:rsid w:val="00ED78B5"/>
    <w:rPr>
      <w:rFonts w:eastAsia="Times New Roman"/>
      <w:b/>
      <w:bCs/>
      <w:u w:val="single"/>
    </w:rPr>
  </w:style>
  <w:style w:type="character" w:customStyle="1" w:styleId="StyleStyle411ptBoldChar">
    <w:name w:val="Style Style4 + 11 pt Bold Char"/>
    <w:basedOn w:val="DefaultParagraphFont"/>
    <w:link w:val="StyleStyle411ptBold"/>
    <w:rsid w:val="00ED78B5"/>
    <w:rPr>
      <w:rFonts w:ascii="Calibri" w:eastAsia="Times New Roman" w:hAnsi="Calibri" w:cs="Calibri"/>
      <w:b/>
      <w:bCs/>
      <w:sz w:val="22"/>
      <w:u w:val="single"/>
    </w:rPr>
  </w:style>
  <w:style w:type="paragraph" w:customStyle="1" w:styleId="BlockTitle">
    <w:name w:val="Block Title"/>
    <w:basedOn w:val="Normal"/>
    <w:next w:val="Normal"/>
    <w:qFormat/>
    <w:rsid w:val="00ED78B5"/>
    <w:pPr>
      <w:spacing w:after="120"/>
      <w:jc w:val="center"/>
      <w:outlineLvl w:val="0"/>
    </w:pPr>
    <w:rPr>
      <w:rFonts w:eastAsia="Times New Roman"/>
      <w:b/>
      <w:sz w:val="32"/>
      <w:szCs w:val="20"/>
      <w:u w:val="single"/>
    </w:rPr>
  </w:style>
  <w:style w:type="character" w:customStyle="1" w:styleId="Emphasis2">
    <w:name w:val="Emphasis2"/>
    <w:basedOn w:val="DefaultParagraphFont"/>
    <w:rsid w:val="00ED78B5"/>
    <w:rPr>
      <w:rFonts w:ascii="Franklin Gothic Heavy" w:hAnsi="Franklin Gothic Heavy"/>
      <w:iCs/>
      <w:u w:val="single"/>
    </w:rPr>
  </w:style>
  <w:style w:type="paragraph" w:customStyle="1" w:styleId="Cards">
    <w:name w:val="Cards"/>
    <w:basedOn w:val="Normal"/>
    <w:link w:val="CardsChar1"/>
    <w:qFormat/>
    <w:rsid w:val="00ED78B5"/>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ED78B5"/>
    <w:rPr>
      <w:rFonts w:ascii="Times New Roman" w:eastAsia="Times New Roman" w:hAnsi="Times New Roman" w:cs="Times New Roman"/>
      <w:sz w:val="20"/>
      <w:szCs w:val="24"/>
    </w:rPr>
  </w:style>
  <w:style w:type="character" w:customStyle="1" w:styleId="pmterms1">
    <w:name w:val="pmterms1"/>
    <w:basedOn w:val="DefaultParagraphFont"/>
    <w:rsid w:val="00ED78B5"/>
  </w:style>
  <w:style w:type="character" w:customStyle="1" w:styleId="hilite1">
    <w:name w:val="hilite1"/>
    <w:basedOn w:val="DefaultParagraphFont"/>
    <w:rsid w:val="00ED78B5"/>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ED78B5"/>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ED78B5"/>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ED78B5"/>
    <w:rPr>
      <w:rFonts w:eastAsia="Times New Roman"/>
      <w:b/>
      <w:szCs w:val="20"/>
    </w:rPr>
  </w:style>
  <w:style w:type="character" w:customStyle="1" w:styleId="NormaltagChar">
    <w:name w:val="Normal tag Char"/>
    <w:basedOn w:val="DefaultParagraphFont"/>
    <w:link w:val="Normaltag"/>
    <w:uiPriority w:val="99"/>
    <w:locked/>
    <w:rsid w:val="00ED78B5"/>
    <w:rPr>
      <w:rFonts w:ascii="Calibri" w:eastAsia="Times New Roman" w:hAnsi="Calibri" w:cs="Calibri"/>
      <w:b/>
      <w:sz w:val="22"/>
      <w:szCs w:val="20"/>
    </w:rPr>
  </w:style>
  <w:style w:type="character" w:customStyle="1" w:styleId="DebateUnderline">
    <w:name w:val="Debate Underline"/>
    <w:qFormat/>
    <w:rsid w:val="00ED78B5"/>
    <w:rPr>
      <w:rFonts w:ascii="Times New Roman" w:hAnsi="Times New Roman"/>
      <w:sz w:val="20"/>
      <w:szCs w:val="24"/>
      <w:u w:val="thick"/>
    </w:rPr>
  </w:style>
  <w:style w:type="character" w:customStyle="1" w:styleId="blue">
    <w:name w:val="blue"/>
    <w:basedOn w:val="DefaultParagraphFont"/>
    <w:rsid w:val="00ED78B5"/>
    <w:rPr>
      <w:rFonts w:cs="Times New Roman"/>
    </w:rPr>
  </w:style>
  <w:style w:type="paragraph" w:customStyle="1" w:styleId="cites">
    <w:name w:val="cites"/>
    <w:link w:val="Heading1Char3"/>
    <w:autoRedefine/>
    <w:qFormat/>
    <w:rsid w:val="00ED78B5"/>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ED78B5"/>
    <w:rPr>
      <w:rFonts w:ascii="Times New Roman" w:eastAsia="Malgun Gothic" w:hAnsi="Times New Roman" w:cs="Times New Roman"/>
      <w:b/>
      <w:u w:val="single"/>
    </w:rPr>
  </w:style>
  <w:style w:type="paragraph" w:customStyle="1" w:styleId="tiny">
    <w:name w:val="tiny"/>
    <w:next w:val="Normal"/>
    <w:link w:val="tinyChar"/>
    <w:autoRedefine/>
    <w:qFormat/>
    <w:rsid w:val="00ED78B5"/>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ED78B5"/>
    <w:rPr>
      <w:rFonts w:ascii="Times New Roman" w:eastAsia="Malgun Gothic" w:hAnsi="Times New Roman" w:cs="Times New Roman"/>
      <w:sz w:val="12"/>
    </w:rPr>
  </w:style>
  <w:style w:type="character" w:customStyle="1" w:styleId="CitesChar2">
    <w:name w:val="Cites Char2"/>
    <w:link w:val="Cites0"/>
    <w:rsid w:val="00ED78B5"/>
    <w:rPr>
      <w:rFonts w:eastAsia="Times New Roman" w:cs="Times New Roman"/>
      <w:b/>
      <w:bCs/>
      <w:sz w:val="20"/>
      <w:szCs w:val="20"/>
    </w:rPr>
  </w:style>
  <w:style w:type="paragraph" w:customStyle="1" w:styleId="BlockTitle2">
    <w:name w:val="Block Title2"/>
    <w:basedOn w:val="Normal"/>
    <w:next w:val="Normal"/>
    <w:qFormat/>
    <w:rsid w:val="00ED78B5"/>
    <w:pPr>
      <w:spacing w:after="240"/>
      <w:jc w:val="center"/>
    </w:pPr>
    <w:rPr>
      <w:rFonts w:eastAsia="Times New Roman"/>
      <w:b/>
      <w:sz w:val="32"/>
      <w:u w:val="single"/>
      <w:lang w:bidi="en-US"/>
    </w:rPr>
  </w:style>
  <w:style w:type="paragraph" w:styleId="TOC1">
    <w:name w:val="toc 1"/>
    <w:basedOn w:val="Normal"/>
    <w:next w:val="Normal"/>
    <w:autoRedefine/>
    <w:uiPriority w:val="39"/>
    <w:rsid w:val="00ED78B5"/>
    <w:pPr>
      <w:spacing w:before="120" w:after="120"/>
    </w:pPr>
    <w:rPr>
      <w:rFonts w:eastAsia="Times New Roman"/>
      <w:b/>
      <w:u w:val="single"/>
      <w:lang w:bidi="en-US"/>
    </w:rPr>
  </w:style>
  <w:style w:type="paragraph" w:styleId="TOC9">
    <w:name w:val="toc 9"/>
    <w:basedOn w:val="Normal"/>
    <w:next w:val="Normal"/>
    <w:autoRedefine/>
    <w:rsid w:val="00ED78B5"/>
    <w:pPr>
      <w:ind w:left="1600"/>
    </w:pPr>
    <w:rPr>
      <w:rFonts w:eastAsia="Times New Roman"/>
      <w:sz w:val="20"/>
      <w:lang w:bidi="en-US"/>
    </w:rPr>
  </w:style>
  <w:style w:type="paragraph" w:customStyle="1" w:styleId="TxBrp1">
    <w:name w:val="TxBr_p1"/>
    <w:basedOn w:val="Normal"/>
    <w:qFormat/>
    <w:rsid w:val="00ED78B5"/>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ED78B5"/>
    <w:pPr>
      <w:spacing w:before="100" w:beforeAutospacing="1" w:after="100" w:afterAutospacing="1"/>
    </w:pPr>
    <w:rPr>
      <w:rFonts w:eastAsia="Times New Roman"/>
      <w:lang w:bidi="en-US"/>
    </w:rPr>
  </w:style>
  <w:style w:type="paragraph" w:customStyle="1" w:styleId="fullstory">
    <w:name w:val="fullstory"/>
    <w:basedOn w:val="Normal"/>
    <w:qFormat/>
    <w:rsid w:val="00ED78B5"/>
    <w:pPr>
      <w:spacing w:before="100" w:beforeAutospacing="1" w:after="100" w:afterAutospacing="1"/>
    </w:pPr>
    <w:rPr>
      <w:rFonts w:eastAsia="Times New Roman"/>
      <w:lang w:bidi="en-US"/>
    </w:rPr>
  </w:style>
  <w:style w:type="character" w:customStyle="1" w:styleId="standardcontent">
    <w:name w:val="standardcontent"/>
    <w:basedOn w:val="DefaultParagraphFont"/>
    <w:rsid w:val="00ED78B5"/>
  </w:style>
  <w:style w:type="paragraph" w:customStyle="1" w:styleId="hat">
    <w:name w:val="hat"/>
    <w:basedOn w:val="Normal"/>
    <w:next w:val="Normal"/>
    <w:link w:val="hatChar"/>
    <w:qFormat/>
    <w:rsid w:val="00ED78B5"/>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ED78B5"/>
  </w:style>
  <w:style w:type="paragraph" w:customStyle="1" w:styleId="HotRouteChar">
    <w:name w:val="Hot Route! Char"/>
    <w:basedOn w:val="Normal"/>
    <w:qFormat/>
    <w:rsid w:val="00ED78B5"/>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ED78B5"/>
    <w:rPr>
      <w:rFonts w:cs="Times New Roman"/>
      <w:b/>
      <w:bCs/>
    </w:rPr>
  </w:style>
  <w:style w:type="paragraph" w:customStyle="1" w:styleId="Default">
    <w:name w:val="Default"/>
    <w:qFormat/>
    <w:rsid w:val="00ED78B5"/>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ED78B5"/>
    <w:rPr>
      <w:rFonts w:ascii="Cambria" w:hAnsi="Cambria" w:cs="Times New Roman"/>
      <w:b/>
      <w:bCs/>
      <w:sz w:val="26"/>
      <w:szCs w:val="26"/>
    </w:rPr>
  </w:style>
  <w:style w:type="character" w:customStyle="1" w:styleId="UnderliningChar">
    <w:name w:val="Underlining Char"/>
    <w:basedOn w:val="DefaultParagraphFont"/>
    <w:link w:val="Underlining"/>
    <w:rsid w:val="00ED78B5"/>
    <w:rPr>
      <w:rFonts w:ascii="Arial Narrow" w:hAnsi="Arial Narrow" w:cs="Times New Roman"/>
      <w:u w:val="single"/>
    </w:rPr>
  </w:style>
  <w:style w:type="character" w:customStyle="1" w:styleId="CardCharChar1">
    <w:name w:val="Card Char Char1"/>
    <w:basedOn w:val="DefaultParagraphFont"/>
    <w:rsid w:val="00ED78B5"/>
    <w:rPr>
      <w:rFonts w:cs="Times New Roman"/>
      <w:b/>
      <w:bCs/>
      <w:sz w:val="28"/>
      <w:szCs w:val="28"/>
    </w:rPr>
  </w:style>
  <w:style w:type="paragraph" w:customStyle="1" w:styleId="Cites0">
    <w:name w:val="Cites"/>
    <w:basedOn w:val="Normal"/>
    <w:link w:val="CitesChar2"/>
    <w:qFormat/>
    <w:rsid w:val="00ED78B5"/>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ED78B5"/>
    <w:rPr>
      <w:rFonts w:ascii="Times New Roman" w:eastAsia="Calibri" w:hAnsi="Times New Roman" w:cs="Times New Roman"/>
      <w:sz w:val="24"/>
      <w:szCs w:val="24"/>
    </w:rPr>
  </w:style>
  <w:style w:type="character" w:customStyle="1" w:styleId="apple-converted-space">
    <w:name w:val="apple-converted-space"/>
    <w:basedOn w:val="DefaultParagraphFont"/>
    <w:rsid w:val="00ED78B5"/>
  </w:style>
  <w:style w:type="character" w:customStyle="1" w:styleId="hit">
    <w:name w:val="hit"/>
    <w:basedOn w:val="DefaultParagraphFont"/>
    <w:rsid w:val="00ED78B5"/>
    <w:rPr>
      <w:rFonts w:cs="Times New Roman"/>
    </w:rPr>
  </w:style>
  <w:style w:type="paragraph" w:customStyle="1" w:styleId="SmallFont">
    <w:name w:val="Small Font"/>
    <w:basedOn w:val="Normal"/>
    <w:link w:val="SmallFontChar"/>
    <w:qFormat/>
    <w:rsid w:val="00ED78B5"/>
    <w:pPr>
      <w:spacing w:after="200"/>
      <w:jc w:val="both"/>
    </w:pPr>
    <w:rPr>
      <w:rFonts w:eastAsia="Calibri"/>
      <w:szCs w:val="18"/>
    </w:rPr>
  </w:style>
  <w:style w:type="character" w:customStyle="1" w:styleId="SmallFontChar">
    <w:name w:val="Small Font Char"/>
    <w:basedOn w:val="DefaultParagraphFont"/>
    <w:link w:val="SmallFont"/>
    <w:locked/>
    <w:rsid w:val="00ED78B5"/>
    <w:rPr>
      <w:rFonts w:ascii="Calibri" w:eastAsia="Calibri" w:hAnsi="Calibri" w:cs="Calibri"/>
      <w:sz w:val="22"/>
      <w:szCs w:val="18"/>
    </w:rPr>
  </w:style>
  <w:style w:type="character" w:customStyle="1" w:styleId="CircleChar1">
    <w:name w:val="Circle Char1"/>
    <w:basedOn w:val="DefaultParagraphFont"/>
    <w:rsid w:val="00ED78B5"/>
    <w:rPr>
      <w:rFonts w:cs="Times New Roman"/>
      <w:b/>
      <w:i/>
      <w:sz w:val="18"/>
      <w:szCs w:val="18"/>
      <w:u w:val="single"/>
      <w:lang w:val="en-US" w:eastAsia="en-US" w:bidi="ar-SA"/>
    </w:rPr>
  </w:style>
  <w:style w:type="paragraph" w:styleId="BodyText">
    <w:name w:val="Body Text"/>
    <w:basedOn w:val="Normal"/>
    <w:link w:val="BodyTextChar"/>
    <w:uiPriority w:val="99"/>
    <w:unhideWhenUsed/>
    <w:rsid w:val="00ED78B5"/>
    <w:pPr>
      <w:spacing w:after="120"/>
    </w:pPr>
  </w:style>
  <w:style w:type="character" w:customStyle="1" w:styleId="BodyTextChar">
    <w:name w:val="Body Text Char"/>
    <w:basedOn w:val="DefaultParagraphFont"/>
    <w:link w:val="BodyText"/>
    <w:uiPriority w:val="99"/>
    <w:rsid w:val="00ED78B5"/>
    <w:rPr>
      <w:rFonts w:ascii="Calibri" w:hAnsi="Calibri" w:cs="Calibri"/>
      <w:sz w:val="22"/>
    </w:rPr>
  </w:style>
  <w:style w:type="character" w:customStyle="1" w:styleId="verdana">
    <w:name w:val="verdana"/>
    <w:basedOn w:val="DefaultParagraphFont"/>
    <w:rsid w:val="00ED78B5"/>
  </w:style>
  <w:style w:type="character" w:customStyle="1" w:styleId="CardsChar1">
    <w:name w:val="Cards Char1"/>
    <w:link w:val="Cards"/>
    <w:rsid w:val="00ED78B5"/>
    <w:rPr>
      <w:rFonts w:ascii="Calibri" w:eastAsia="Times New Roman" w:hAnsi="Calibri" w:cs="Times New Roman"/>
      <w:sz w:val="20"/>
      <w:szCs w:val="20"/>
    </w:rPr>
  </w:style>
  <w:style w:type="paragraph" w:customStyle="1" w:styleId="BlockHeadings">
    <w:name w:val="Block Headings"/>
    <w:basedOn w:val="Normal"/>
    <w:link w:val="BlockHeadingsChar"/>
    <w:qFormat/>
    <w:rsid w:val="00ED78B5"/>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ED78B5"/>
    <w:rPr>
      <w:rFonts w:ascii="Calibri" w:eastAsia="Times New Roman" w:hAnsi="Calibri" w:cs="Times New Roman"/>
      <w:b/>
      <w:sz w:val="20"/>
      <w:szCs w:val="20"/>
    </w:rPr>
  </w:style>
  <w:style w:type="paragraph" w:customStyle="1" w:styleId="loose">
    <w:name w:val="loose"/>
    <w:basedOn w:val="Normal"/>
    <w:qFormat/>
    <w:rsid w:val="00ED78B5"/>
    <w:pPr>
      <w:spacing w:before="210"/>
    </w:pPr>
    <w:rPr>
      <w:rFonts w:eastAsia="Times New Roman"/>
      <w:lang w:eastAsia="zh-CN" w:bidi="he-IL"/>
    </w:rPr>
  </w:style>
  <w:style w:type="character" w:customStyle="1" w:styleId="hit1">
    <w:name w:val="hit1"/>
    <w:basedOn w:val="DefaultParagraphFont"/>
    <w:rsid w:val="00ED78B5"/>
    <w:rPr>
      <w:b/>
      <w:bCs/>
      <w:color w:val="CC0033"/>
    </w:rPr>
  </w:style>
  <w:style w:type="character" w:customStyle="1" w:styleId="upper">
    <w:name w:val="upper"/>
    <w:basedOn w:val="DefaultParagraphFont"/>
    <w:rsid w:val="00ED78B5"/>
  </w:style>
  <w:style w:type="character" w:customStyle="1" w:styleId="Author">
    <w:name w:val="Author"/>
    <w:aliases w:val="Style Date"/>
    <w:basedOn w:val="DefaultParagraphFont"/>
    <w:uiPriority w:val="1"/>
    <w:qFormat/>
    <w:rsid w:val="00ED78B5"/>
    <w:rPr>
      <w:b/>
      <w:sz w:val="24"/>
    </w:rPr>
  </w:style>
  <w:style w:type="character" w:customStyle="1" w:styleId="SmallFont7pt">
    <w:name w:val="Small Font (7 pt)"/>
    <w:basedOn w:val="DefaultParagraphFont"/>
    <w:rsid w:val="00ED78B5"/>
    <w:rPr>
      <w:sz w:val="14"/>
    </w:rPr>
  </w:style>
  <w:style w:type="paragraph" w:customStyle="1" w:styleId="UnderlinedText">
    <w:name w:val="Underlined Text"/>
    <w:basedOn w:val="Normal"/>
    <w:qFormat/>
    <w:rsid w:val="00ED78B5"/>
    <w:rPr>
      <w:rFonts w:eastAsia="Times New Roman"/>
      <w:b/>
      <w:szCs w:val="20"/>
    </w:rPr>
  </w:style>
  <w:style w:type="character" w:customStyle="1" w:styleId="SmallText-New">
    <w:name w:val="Small Text - New"/>
    <w:basedOn w:val="DefaultParagraphFont"/>
    <w:rsid w:val="00ED78B5"/>
    <w:rPr>
      <w:rFonts w:ascii="Arial Narrow" w:hAnsi="Arial Narrow"/>
      <w:sz w:val="14"/>
    </w:rPr>
  </w:style>
  <w:style w:type="paragraph" w:customStyle="1" w:styleId="Smalltext">
    <w:name w:val="Small text"/>
    <w:aliases w:val="Quote1,Quote11"/>
    <w:basedOn w:val="Normal"/>
    <w:link w:val="SmalltextChar"/>
    <w:qFormat/>
    <w:rsid w:val="00ED78B5"/>
    <w:rPr>
      <w:rFonts w:ascii="Arial Narrow" w:eastAsia="Times New Roman" w:hAnsi="Arial Narrow"/>
    </w:rPr>
  </w:style>
  <w:style w:type="character" w:customStyle="1" w:styleId="Underlined-New">
    <w:name w:val="Underlined - New"/>
    <w:basedOn w:val="DefaultParagraphFont"/>
    <w:rsid w:val="00ED78B5"/>
    <w:rPr>
      <w:rFonts w:ascii="Arial Narrow" w:hAnsi="Arial Narrow"/>
      <w:sz w:val="16"/>
      <w:u w:val="single"/>
    </w:rPr>
  </w:style>
  <w:style w:type="paragraph" w:styleId="TOC2">
    <w:name w:val="toc 2"/>
    <w:basedOn w:val="Normal"/>
    <w:next w:val="Normal"/>
    <w:autoRedefine/>
    <w:uiPriority w:val="39"/>
    <w:rsid w:val="00ED78B5"/>
    <w:pPr>
      <w:ind w:left="200"/>
    </w:pPr>
    <w:rPr>
      <w:rFonts w:eastAsia="Times New Roman"/>
      <w:sz w:val="20"/>
      <w:lang w:bidi="en-US"/>
    </w:rPr>
  </w:style>
  <w:style w:type="paragraph" w:styleId="Caption">
    <w:name w:val="caption"/>
    <w:basedOn w:val="Normal"/>
    <w:next w:val="Normal"/>
    <w:qFormat/>
    <w:rsid w:val="00ED78B5"/>
    <w:rPr>
      <w:rFonts w:eastAsia="Times New Roman"/>
      <w:b/>
      <w:bCs/>
      <w:sz w:val="18"/>
      <w:szCs w:val="18"/>
      <w:lang w:bidi="en-US"/>
    </w:rPr>
  </w:style>
  <w:style w:type="paragraph" w:styleId="TOCHeading">
    <w:name w:val="TOC Heading"/>
    <w:basedOn w:val="Heading1"/>
    <w:next w:val="Normal"/>
    <w:uiPriority w:val="39"/>
    <w:qFormat/>
    <w:rsid w:val="00ED78B5"/>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ED78B5"/>
    <w:rPr>
      <w:rFonts w:ascii="Arial Narrow" w:hAnsi="Arial Narrow"/>
      <w:dstrike w:val="0"/>
      <w:sz w:val="20"/>
      <w:bdr w:val="single" w:sz="2" w:space="0" w:color="auto"/>
      <w:vertAlign w:val="baseline"/>
    </w:rPr>
  </w:style>
  <w:style w:type="character" w:customStyle="1" w:styleId="style65">
    <w:name w:val="style65"/>
    <w:basedOn w:val="DefaultParagraphFont"/>
    <w:rsid w:val="00ED78B5"/>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ED78B5"/>
    <w:rPr>
      <w:rFonts w:cs="Arial"/>
      <w:bCs/>
      <w:szCs w:val="26"/>
      <w:u w:val="single"/>
      <w:lang w:val="en-US" w:eastAsia="en-US" w:bidi="ar-SA"/>
    </w:rPr>
  </w:style>
  <w:style w:type="character" w:customStyle="1" w:styleId="qlabel">
    <w:name w:val="q_label"/>
    <w:basedOn w:val="DefaultParagraphFont"/>
    <w:rsid w:val="00ED78B5"/>
  </w:style>
  <w:style w:type="character" w:customStyle="1" w:styleId="alabel">
    <w:name w:val="a_label"/>
    <w:basedOn w:val="DefaultParagraphFont"/>
    <w:rsid w:val="00ED78B5"/>
  </w:style>
  <w:style w:type="character" w:customStyle="1" w:styleId="Style1Char1">
    <w:name w:val="Style1 Char1"/>
    <w:basedOn w:val="DefaultParagraphFont"/>
    <w:rsid w:val="00ED78B5"/>
    <w:rPr>
      <w:rFonts w:eastAsia="SimSun"/>
      <w:sz w:val="20"/>
      <w:szCs w:val="24"/>
      <w:u w:val="single"/>
      <w:lang w:val="en-US" w:eastAsia="zh-CN" w:bidi="ar-SA"/>
    </w:rPr>
  </w:style>
  <w:style w:type="character" w:customStyle="1" w:styleId="UnderlineCharChar">
    <w:name w:val="Underline Char Char"/>
    <w:basedOn w:val="DefaultParagraphFont"/>
    <w:rsid w:val="00ED78B5"/>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ED78B5"/>
    <w:rPr>
      <w:rFonts w:eastAsia="MS Mincho"/>
      <w:b/>
      <w:u w:val="single"/>
      <w:lang w:val="en-US" w:eastAsia="en-US" w:bidi="ar-SA"/>
    </w:rPr>
  </w:style>
  <w:style w:type="character" w:customStyle="1" w:styleId="CardTextChar0">
    <w:name w:val="Card Text Char"/>
    <w:basedOn w:val="DefaultParagraphFont"/>
    <w:rsid w:val="00ED78B5"/>
    <w:rPr>
      <w:rFonts w:ascii="Times New Roman" w:eastAsia="Times New Roman" w:hAnsi="Times New Roman" w:cs="Times New Roman"/>
      <w:szCs w:val="24"/>
    </w:rPr>
  </w:style>
  <w:style w:type="character" w:customStyle="1" w:styleId="reduce2">
    <w:name w:val="reduce2"/>
    <w:basedOn w:val="DefaultParagraphFont"/>
    <w:rsid w:val="00ED78B5"/>
    <w:rPr>
      <w:rFonts w:ascii="Arial" w:hAnsi="Arial" w:cs="Arial"/>
      <w:color w:val="000000"/>
      <w:sz w:val="10"/>
      <w:szCs w:val="22"/>
    </w:rPr>
  </w:style>
  <w:style w:type="paragraph" w:customStyle="1" w:styleId="BoldUnderline">
    <w:name w:val="BoldUnderline"/>
    <w:link w:val="BoldUnderlineChar"/>
    <w:uiPriority w:val="99"/>
    <w:qFormat/>
    <w:rsid w:val="00ED78B5"/>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ED78B5"/>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ED78B5"/>
    <w:rPr>
      <w:rFonts w:cs="Arial"/>
      <w:bCs/>
      <w:szCs w:val="26"/>
      <w:u w:val="single"/>
      <w:lang w:val="en-US" w:eastAsia="en-US" w:bidi="ar-SA"/>
    </w:rPr>
  </w:style>
  <w:style w:type="paragraph" w:customStyle="1" w:styleId="evidencetextChar">
    <w:name w:val="evidence text Char"/>
    <w:basedOn w:val="Normal"/>
    <w:qFormat/>
    <w:rsid w:val="00ED78B5"/>
    <w:pPr>
      <w:ind w:left="1728" w:right="1008"/>
    </w:pPr>
    <w:rPr>
      <w:rFonts w:eastAsia="Times New Roman"/>
      <w:color w:val="000000"/>
      <w:sz w:val="18"/>
    </w:rPr>
  </w:style>
  <w:style w:type="character" w:customStyle="1" w:styleId="underline2">
    <w:name w:val="underline2"/>
    <w:basedOn w:val="DefaultParagraphFont"/>
    <w:rsid w:val="00ED78B5"/>
    <w:rPr>
      <w:u w:val="single"/>
    </w:rPr>
  </w:style>
  <w:style w:type="character" w:customStyle="1" w:styleId="Style11ptUnderlineBorderSinglesolidlineAuto05pt">
    <w:name w:val="Style 11 pt Underline Border: : (Single solid line Auto  0.5 pt..."/>
    <w:rsid w:val="00ED78B5"/>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ED78B5"/>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ED78B5"/>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ED78B5"/>
    <w:rPr>
      <w:u w:val="single"/>
    </w:rPr>
  </w:style>
  <w:style w:type="paragraph" w:customStyle="1" w:styleId="UnderlineChar4">
    <w:name w:val="Underline Char4"/>
    <w:basedOn w:val="Normal"/>
    <w:link w:val="UnderlineChar4Char"/>
    <w:qFormat/>
    <w:rsid w:val="00ED78B5"/>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ED78B5"/>
    <w:rPr>
      <w:b/>
      <w:u w:val="single"/>
    </w:rPr>
  </w:style>
  <w:style w:type="paragraph" w:customStyle="1" w:styleId="BoldandUnderlineChar3">
    <w:name w:val="Bold and Underline Char3"/>
    <w:basedOn w:val="Normal"/>
    <w:link w:val="BoldandUnderlineChar3Char2"/>
    <w:qFormat/>
    <w:rsid w:val="00ED78B5"/>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ED78B5"/>
    <w:rPr>
      <w:rFonts w:eastAsia="Times New Roman"/>
      <w:u w:val="single"/>
    </w:rPr>
  </w:style>
  <w:style w:type="character" w:customStyle="1" w:styleId="StyleUnderlineChar11ptChar">
    <w:name w:val="Style Underline Char + 11 pt Char"/>
    <w:basedOn w:val="DefaultParagraphFont"/>
    <w:link w:val="StyleUnderlineChar11pt"/>
    <w:rsid w:val="00ED78B5"/>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ED78B5"/>
    <w:rPr>
      <w:rFonts w:eastAsia="Times New Roman"/>
      <w:b/>
      <w:bCs/>
      <w:u w:val="single"/>
    </w:rPr>
  </w:style>
  <w:style w:type="character" w:customStyle="1" w:styleId="StyleUnderlineChar11ptBoldChar">
    <w:name w:val="Style Underline Char + 11 pt Bold Char"/>
    <w:basedOn w:val="DefaultParagraphFont"/>
    <w:link w:val="StyleUnderlineChar11ptBold"/>
    <w:rsid w:val="00ED78B5"/>
    <w:rPr>
      <w:rFonts w:ascii="Calibri" w:eastAsia="Times New Roman" w:hAnsi="Calibri" w:cs="Calibri"/>
      <w:b/>
      <w:bCs/>
      <w:sz w:val="22"/>
      <w:u w:val="single"/>
    </w:rPr>
  </w:style>
  <w:style w:type="character" w:customStyle="1" w:styleId="inside-head">
    <w:name w:val="inside-head"/>
    <w:basedOn w:val="DefaultParagraphFont"/>
    <w:rsid w:val="00ED78B5"/>
  </w:style>
  <w:style w:type="paragraph" w:customStyle="1" w:styleId="Style3">
    <w:name w:val="Style3"/>
    <w:basedOn w:val="Normal"/>
    <w:link w:val="Style3Char"/>
    <w:qFormat/>
    <w:rsid w:val="00ED78B5"/>
    <w:rPr>
      <w:rFonts w:ascii="Arial Narrow" w:eastAsia="Times New Roman" w:hAnsi="Arial Narrow"/>
      <w:b/>
    </w:rPr>
  </w:style>
  <w:style w:type="character" w:customStyle="1" w:styleId="Style3Char">
    <w:name w:val="Style3 Char"/>
    <w:basedOn w:val="DefaultParagraphFont"/>
    <w:link w:val="Style3"/>
    <w:rsid w:val="00ED78B5"/>
    <w:rPr>
      <w:rFonts w:ascii="Arial Narrow" w:eastAsia="Times New Roman" w:hAnsi="Arial Narrow" w:cs="Calibri"/>
      <w:b/>
      <w:sz w:val="22"/>
    </w:rPr>
  </w:style>
  <w:style w:type="character" w:customStyle="1" w:styleId="7TimesNewRoman">
    <w:name w:val="7 Times New Roman"/>
    <w:rsid w:val="00ED78B5"/>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ED78B5"/>
  </w:style>
  <w:style w:type="character" w:customStyle="1" w:styleId="officialsbureau">
    <w:name w:val="official_s_bureau"/>
    <w:basedOn w:val="DefaultParagraphFont"/>
    <w:rsid w:val="00ED78B5"/>
  </w:style>
  <w:style w:type="paragraph" w:customStyle="1" w:styleId="Stylecard11ptUnderline">
    <w:name w:val="Style card + 11 pt Underline"/>
    <w:basedOn w:val="Normal"/>
    <w:link w:val="Stylecard11ptUnderlineChar"/>
    <w:qFormat/>
    <w:rsid w:val="00ED78B5"/>
    <w:pPr>
      <w:ind w:left="288" w:right="288"/>
    </w:pPr>
    <w:rPr>
      <w:rFonts w:eastAsia="SimSun"/>
      <w:u w:val="single"/>
      <w:lang w:eastAsia="zh-CN"/>
    </w:rPr>
  </w:style>
  <w:style w:type="character" w:customStyle="1" w:styleId="Stylecard11ptUnderlineChar">
    <w:name w:val="Style card + 11 pt Underline Char"/>
    <w:link w:val="Stylecard11ptUnderline"/>
    <w:rsid w:val="00ED78B5"/>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ED78B5"/>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ED78B5"/>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ED78B5"/>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ED78B5"/>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ED78B5"/>
    <w:rPr>
      <w:rFonts w:ascii="Calibri" w:eastAsia="SimSun" w:hAnsi="Calibri" w:cs="Calibri"/>
      <w:sz w:val="22"/>
      <w:u w:val="single"/>
      <w:lang w:eastAsia="zh-CN"/>
    </w:rPr>
  </w:style>
  <w:style w:type="paragraph" w:styleId="HTMLPreformatted">
    <w:name w:val="HTML Preformatted"/>
    <w:basedOn w:val="Normal"/>
    <w:link w:val="HTMLPreformattedChar"/>
    <w:rsid w:val="00ED7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ED78B5"/>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ED78B5"/>
    <w:rPr>
      <w:u w:val="single"/>
    </w:rPr>
  </w:style>
  <w:style w:type="character" w:customStyle="1" w:styleId="StyleUnderlining11ptChar">
    <w:name w:val="Style Underlining + 11 pt Char"/>
    <w:basedOn w:val="DefaultParagraphFont"/>
    <w:link w:val="StyleUnderlining11pt"/>
    <w:rsid w:val="00ED78B5"/>
    <w:rPr>
      <w:rFonts w:ascii="Calibri" w:hAnsi="Calibri" w:cs="Calibri"/>
      <w:sz w:val="22"/>
      <w:u w:val="single"/>
    </w:rPr>
  </w:style>
  <w:style w:type="paragraph" w:customStyle="1" w:styleId="StyleCardText9pt">
    <w:name w:val="Style Card Text + 9 pt"/>
    <w:basedOn w:val="Normal"/>
    <w:link w:val="StyleCardText9ptChar"/>
    <w:qFormat/>
    <w:rsid w:val="00ED78B5"/>
    <w:pPr>
      <w:spacing w:after="200"/>
      <w:contextualSpacing/>
    </w:pPr>
    <w:rPr>
      <w:rFonts w:eastAsia="Calibri"/>
    </w:rPr>
  </w:style>
  <w:style w:type="character" w:customStyle="1" w:styleId="StyleCardText9ptChar">
    <w:name w:val="Style Card Text + 9 pt Char"/>
    <w:basedOn w:val="DefaultParagraphFont"/>
    <w:link w:val="StyleCardText9pt"/>
    <w:rsid w:val="00ED78B5"/>
    <w:rPr>
      <w:rFonts w:ascii="Calibri" w:eastAsia="Calibri" w:hAnsi="Calibri" w:cs="Calibri"/>
      <w:sz w:val="22"/>
    </w:rPr>
  </w:style>
  <w:style w:type="paragraph" w:styleId="Quote">
    <w:name w:val="Quote"/>
    <w:basedOn w:val="Normal"/>
    <w:next w:val="Normal"/>
    <w:link w:val="QuoteChar"/>
    <w:uiPriority w:val="29"/>
    <w:qFormat/>
    <w:rsid w:val="00ED78B5"/>
    <w:pPr>
      <w:widowControl w:val="0"/>
    </w:pPr>
    <w:rPr>
      <w:rFonts w:eastAsia="Times New Roman"/>
      <w:iCs/>
      <w:color w:val="000000"/>
      <w:lang w:bidi="en-US"/>
    </w:rPr>
  </w:style>
  <w:style w:type="character" w:customStyle="1" w:styleId="QuoteChar">
    <w:name w:val="Quote Char"/>
    <w:basedOn w:val="DefaultParagraphFont"/>
    <w:link w:val="Quote"/>
    <w:uiPriority w:val="29"/>
    <w:rsid w:val="00ED78B5"/>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ED78B5"/>
    <w:rPr>
      <w:rFonts w:ascii="Arial Narrow" w:hAnsi="Arial Narrow" w:cs="Times New Roman"/>
      <w:sz w:val="24"/>
      <w:u w:val="single"/>
    </w:rPr>
  </w:style>
  <w:style w:type="character" w:customStyle="1" w:styleId="ital-inline">
    <w:name w:val="ital-inline"/>
    <w:basedOn w:val="DefaultParagraphFont"/>
    <w:rsid w:val="00ED78B5"/>
  </w:style>
  <w:style w:type="character" w:customStyle="1" w:styleId="underlineChar">
    <w:name w:val="underline Char"/>
    <w:basedOn w:val="DefaultParagraphFont"/>
    <w:rsid w:val="00ED78B5"/>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ED78B5"/>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ED78B5"/>
    <w:rPr>
      <w:sz w:val="20"/>
      <w:u w:val="single"/>
    </w:rPr>
  </w:style>
  <w:style w:type="paragraph" w:styleId="BodyTextIndent2">
    <w:name w:val="Body Text Indent 2"/>
    <w:basedOn w:val="Normal"/>
    <w:link w:val="BodyTextIndent2Char"/>
    <w:unhideWhenUsed/>
    <w:rsid w:val="00ED78B5"/>
    <w:pPr>
      <w:spacing w:after="120" w:line="480" w:lineRule="auto"/>
      <w:ind w:left="360"/>
    </w:pPr>
  </w:style>
  <w:style w:type="character" w:customStyle="1" w:styleId="BodyTextIndent2Char">
    <w:name w:val="Body Text Indent 2 Char"/>
    <w:basedOn w:val="DefaultParagraphFont"/>
    <w:link w:val="BodyTextIndent2"/>
    <w:rsid w:val="00ED78B5"/>
    <w:rPr>
      <w:rFonts w:ascii="Calibri" w:hAnsi="Calibri" w:cs="Calibri"/>
      <w:sz w:val="22"/>
    </w:rPr>
  </w:style>
  <w:style w:type="paragraph" w:styleId="BodyTextIndent3">
    <w:name w:val="Body Text Indent 3"/>
    <w:basedOn w:val="Normal"/>
    <w:link w:val="BodyTextIndent3Char"/>
    <w:uiPriority w:val="99"/>
    <w:semiHidden/>
    <w:unhideWhenUsed/>
    <w:rsid w:val="00ED78B5"/>
    <w:pPr>
      <w:spacing w:after="120"/>
      <w:ind w:left="360"/>
    </w:pPr>
    <w:rPr>
      <w:szCs w:val="16"/>
    </w:rPr>
  </w:style>
  <w:style w:type="character" w:customStyle="1" w:styleId="BodyTextIndent3Char">
    <w:name w:val="Body Text Indent 3 Char"/>
    <w:basedOn w:val="DefaultParagraphFont"/>
    <w:link w:val="BodyTextIndent3"/>
    <w:uiPriority w:val="99"/>
    <w:semiHidden/>
    <w:rsid w:val="00ED78B5"/>
    <w:rPr>
      <w:rFonts w:ascii="Calibri" w:hAnsi="Calibri" w:cs="Calibri"/>
      <w:sz w:val="22"/>
      <w:szCs w:val="16"/>
    </w:rPr>
  </w:style>
  <w:style w:type="paragraph" w:styleId="BodyText2">
    <w:name w:val="Body Text 2"/>
    <w:basedOn w:val="Normal"/>
    <w:link w:val="BodyText2Char"/>
    <w:unhideWhenUsed/>
    <w:rsid w:val="00ED78B5"/>
    <w:pPr>
      <w:spacing w:after="120" w:line="480" w:lineRule="auto"/>
    </w:pPr>
  </w:style>
  <w:style w:type="character" w:customStyle="1" w:styleId="BodyText2Char">
    <w:name w:val="Body Text 2 Char"/>
    <w:basedOn w:val="DefaultParagraphFont"/>
    <w:link w:val="BodyText2"/>
    <w:rsid w:val="00ED78B5"/>
    <w:rPr>
      <w:rFonts w:ascii="Calibri" w:hAnsi="Calibri" w:cs="Calibri"/>
      <w:sz w:val="22"/>
    </w:rPr>
  </w:style>
  <w:style w:type="paragraph" w:styleId="BodyTextIndent">
    <w:name w:val="Body Text Indent"/>
    <w:basedOn w:val="Normal"/>
    <w:link w:val="BodyTextIndentChar"/>
    <w:uiPriority w:val="99"/>
    <w:unhideWhenUsed/>
    <w:rsid w:val="00ED78B5"/>
    <w:pPr>
      <w:spacing w:after="120"/>
      <w:ind w:left="360"/>
    </w:pPr>
  </w:style>
  <w:style w:type="character" w:customStyle="1" w:styleId="BodyTextIndentChar">
    <w:name w:val="Body Text Indent Char"/>
    <w:basedOn w:val="DefaultParagraphFont"/>
    <w:link w:val="BodyTextIndent"/>
    <w:uiPriority w:val="99"/>
    <w:rsid w:val="00ED78B5"/>
    <w:rPr>
      <w:rFonts w:ascii="Calibri" w:hAnsi="Calibri" w:cs="Calibri"/>
      <w:sz w:val="22"/>
    </w:rPr>
  </w:style>
  <w:style w:type="paragraph" w:styleId="BodyText3">
    <w:name w:val="Body Text 3"/>
    <w:basedOn w:val="Normal"/>
    <w:link w:val="BodyText3Char"/>
    <w:unhideWhenUsed/>
    <w:rsid w:val="00ED78B5"/>
    <w:pPr>
      <w:spacing w:after="120"/>
    </w:pPr>
    <w:rPr>
      <w:szCs w:val="16"/>
    </w:rPr>
  </w:style>
  <w:style w:type="character" w:customStyle="1" w:styleId="BodyText3Char">
    <w:name w:val="Body Text 3 Char"/>
    <w:basedOn w:val="DefaultParagraphFont"/>
    <w:link w:val="BodyText3"/>
    <w:rsid w:val="00ED78B5"/>
    <w:rPr>
      <w:rFonts w:ascii="Calibri" w:hAnsi="Calibri" w:cs="Calibri"/>
      <w:sz w:val="22"/>
      <w:szCs w:val="16"/>
    </w:rPr>
  </w:style>
  <w:style w:type="character" w:customStyle="1" w:styleId="StyleBold">
    <w:name w:val="Style Bold"/>
    <w:basedOn w:val="DefaultParagraphFont"/>
    <w:uiPriority w:val="9"/>
    <w:semiHidden/>
    <w:rsid w:val="00ED78B5"/>
    <w:rPr>
      <w:b/>
      <w:bCs/>
    </w:rPr>
  </w:style>
  <w:style w:type="character" w:customStyle="1" w:styleId="body-text">
    <w:name w:val="body-text"/>
    <w:basedOn w:val="DefaultParagraphFont"/>
    <w:rsid w:val="00ED78B5"/>
  </w:style>
  <w:style w:type="paragraph" w:customStyle="1" w:styleId="StyleStyle411ptBoldBorderSinglesolidlineAuto0">
    <w:name w:val="Style Style4 + 11 pt Bold Border: : (Single solid line Auto  0...."/>
    <w:basedOn w:val="Normal"/>
    <w:link w:val="StyleStyle411ptBoldBorderSinglesolidlineAuto0Char"/>
    <w:qFormat/>
    <w:rsid w:val="00ED78B5"/>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D78B5"/>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ED78B5"/>
    <w:rPr>
      <w:rFonts w:ascii="Tahoma" w:hAnsi="Tahoma" w:cs="Tahoma"/>
      <w:sz w:val="16"/>
      <w:szCs w:val="16"/>
    </w:rPr>
  </w:style>
  <w:style w:type="character" w:customStyle="1" w:styleId="globalcontentbody">
    <w:name w:val="globalcontentbody"/>
    <w:basedOn w:val="DefaultParagraphFont"/>
    <w:rsid w:val="00ED78B5"/>
  </w:style>
  <w:style w:type="paragraph" w:customStyle="1" w:styleId="StyleStyle112pt">
    <w:name w:val="Style Style1 + 12 pt"/>
    <w:basedOn w:val="Normal"/>
    <w:link w:val="StyleStyle112ptChar"/>
    <w:qFormat/>
    <w:rsid w:val="00ED78B5"/>
    <w:rPr>
      <w:rFonts w:eastAsia="SimSun"/>
      <w:u w:val="single"/>
      <w:lang w:eastAsia="zh-CN"/>
    </w:rPr>
  </w:style>
  <w:style w:type="character" w:customStyle="1" w:styleId="StyleStyle112ptChar">
    <w:name w:val="Style Style1 + 12 pt Char"/>
    <w:basedOn w:val="DefaultParagraphFont"/>
    <w:link w:val="StyleStyle112pt"/>
    <w:rsid w:val="00ED78B5"/>
    <w:rPr>
      <w:rFonts w:ascii="Calibri" w:eastAsia="SimSun" w:hAnsi="Calibri" w:cs="Calibri"/>
      <w:sz w:val="22"/>
      <w:u w:val="single"/>
      <w:lang w:eastAsia="zh-CN"/>
    </w:rPr>
  </w:style>
  <w:style w:type="paragraph" w:customStyle="1" w:styleId="MinimizedText">
    <w:name w:val="Minimized Text"/>
    <w:basedOn w:val="Normal"/>
    <w:link w:val="MinimizedTextChar"/>
    <w:qFormat/>
    <w:rsid w:val="00ED78B5"/>
    <w:rPr>
      <w:rFonts w:eastAsia="Times New Roman"/>
    </w:rPr>
  </w:style>
  <w:style w:type="character" w:customStyle="1" w:styleId="MinimizedTextChar">
    <w:name w:val="Minimized Text Char"/>
    <w:basedOn w:val="DefaultParagraphFont"/>
    <w:link w:val="MinimizedText"/>
    <w:rsid w:val="00ED78B5"/>
    <w:rPr>
      <w:rFonts w:ascii="Calibri" w:eastAsia="Times New Roman" w:hAnsi="Calibri" w:cs="Calibri"/>
      <w:sz w:val="22"/>
    </w:rPr>
  </w:style>
  <w:style w:type="character" w:customStyle="1" w:styleId="term1">
    <w:name w:val="term1"/>
    <w:basedOn w:val="DefaultParagraphFont"/>
    <w:rsid w:val="00ED78B5"/>
    <w:rPr>
      <w:b/>
      <w:bCs/>
    </w:rPr>
  </w:style>
  <w:style w:type="character" w:customStyle="1" w:styleId="Styleterm111ptUnderline">
    <w:name w:val="Style term1 + 11 pt Underline"/>
    <w:basedOn w:val="term1"/>
    <w:rsid w:val="00ED78B5"/>
    <w:rPr>
      <w:b/>
      <w:bCs/>
      <w:sz w:val="20"/>
      <w:u w:val="single"/>
    </w:rPr>
  </w:style>
  <w:style w:type="paragraph" w:customStyle="1" w:styleId="StyleMinimizedTextArialNarrow10pt">
    <w:name w:val="Style Minimized Text + Arial Narrow 10 pt"/>
    <w:basedOn w:val="MinimizedText"/>
    <w:link w:val="StyleMinimizedTextArialNarrow10ptChar"/>
    <w:qFormat/>
    <w:rsid w:val="00ED78B5"/>
    <w:rPr>
      <w:sz w:val="20"/>
    </w:rPr>
  </w:style>
  <w:style w:type="character" w:customStyle="1" w:styleId="StyleMinimizedTextArialNarrow10ptChar">
    <w:name w:val="Style Minimized Text + Arial Narrow 10 pt Char"/>
    <w:basedOn w:val="MinimizedTextChar"/>
    <w:link w:val="StyleMinimizedTextArialNarrow10pt"/>
    <w:rsid w:val="00ED78B5"/>
    <w:rPr>
      <w:rFonts w:ascii="Calibri" w:eastAsia="Times New Roman" w:hAnsi="Calibri" w:cs="Calibri"/>
      <w:sz w:val="20"/>
    </w:rPr>
  </w:style>
  <w:style w:type="character" w:customStyle="1" w:styleId="Styleunderline11ptBold">
    <w:name w:val="Style underline + 11 pt Bold"/>
    <w:basedOn w:val="underline"/>
    <w:rsid w:val="00ED78B5"/>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ED78B5"/>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ED78B5"/>
    <w:rPr>
      <w:rFonts w:ascii="Calibri" w:eastAsia="Times New Roman" w:hAnsi="Calibri" w:cs="Calibri"/>
      <w:sz w:val="22"/>
      <w:u w:val="single"/>
      <w:bdr w:val="single" w:sz="4" w:space="0" w:color="auto"/>
    </w:rPr>
  </w:style>
  <w:style w:type="character" w:customStyle="1" w:styleId="Style9pt">
    <w:name w:val="Style 9 pt"/>
    <w:basedOn w:val="DefaultParagraphFont"/>
    <w:rsid w:val="00ED78B5"/>
    <w:rPr>
      <w:rFonts w:ascii="Times New Roman" w:hAnsi="Times New Roman"/>
      <w:sz w:val="20"/>
    </w:rPr>
  </w:style>
  <w:style w:type="paragraph" w:customStyle="1" w:styleId="StyleStyle49pt3">
    <w:name w:val="Style Style4 + 9 pt3"/>
    <w:basedOn w:val="Style4"/>
    <w:link w:val="StyleStyle49pt3Char"/>
    <w:qFormat/>
    <w:rsid w:val="00ED78B5"/>
    <w:rPr>
      <w:rFonts w:cs="Times New Roman"/>
    </w:rPr>
  </w:style>
  <w:style w:type="character" w:customStyle="1" w:styleId="StyleStyle49pt3Char">
    <w:name w:val="Style Style4 + 9 pt3 Char"/>
    <w:basedOn w:val="Style4Char"/>
    <w:link w:val="StyleStyle49pt3"/>
    <w:rsid w:val="00ED78B5"/>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ED78B5"/>
    <w:rPr>
      <w:rFonts w:cs="Times New Roman"/>
      <w:b/>
      <w:bCs/>
    </w:rPr>
  </w:style>
  <w:style w:type="character" w:customStyle="1" w:styleId="StyleStyle4BoldChar">
    <w:name w:val="Style Style4 + Bold Char"/>
    <w:basedOn w:val="Style4Char"/>
    <w:link w:val="StyleStyle4Bold"/>
    <w:rsid w:val="00ED78B5"/>
    <w:rPr>
      <w:rFonts w:ascii="Calibri" w:eastAsia="Times New Roman" w:hAnsi="Calibri" w:cs="Times New Roman"/>
      <w:b/>
      <w:bCs/>
      <w:sz w:val="22"/>
      <w:u w:val="single"/>
    </w:rPr>
  </w:style>
  <w:style w:type="character" w:customStyle="1" w:styleId="CharChar11">
    <w:name w:val="Char Char11"/>
    <w:basedOn w:val="DefaultParagraphFont"/>
    <w:rsid w:val="00ED78B5"/>
    <w:rPr>
      <w:rFonts w:cs="Arial"/>
      <w:bCs/>
      <w:szCs w:val="26"/>
      <w:u w:val="single"/>
      <w:lang w:val="en-US" w:eastAsia="en-US" w:bidi="ar-SA"/>
    </w:rPr>
  </w:style>
  <w:style w:type="character" w:customStyle="1" w:styleId="authorbio">
    <w:name w:val="authorbio"/>
    <w:basedOn w:val="DefaultParagraphFont"/>
    <w:rsid w:val="00ED78B5"/>
  </w:style>
  <w:style w:type="character" w:customStyle="1" w:styleId="a">
    <w:name w:val="a"/>
    <w:basedOn w:val="DefaultParagraphFont"/>
    <w:rsid w:val="00ED78B5"/>
  </w:style>
  <w:style w:type="character" w:customStyle="1" w:styleId="StyleStyleUnderline411pt">
    <w:name w:val="Style Style Underline4 + 11 pt"/>
    <w:basedOn w:val="DefaultParagraphFont"/>
    <w:rsid w:val="00ED78B5"/>
    <w:rPr>
      <w:sz w:val="20"/>
      <w:u w:val="single"/>
    </w:rPr>
  </w:style>
  <w:style w:type="character" w:customStyle="1" w:styleId="StyleStyleUnderline411ptBold">
    <w:name w:val="Style Style Underline4 + 11 pt Bold"/>
    <w:basedOn w:val="DefaultParagraphFont"/>
    <w:rsid w:val="00ED78B5"/>
    <w:rPr>
      <w:b/>
      <w:bCs/>
      <w:sz w:val="20"/>
      <w:u w:val="single"/>
    </w:rPr>
  </w:style>
  <w:style w:type="character" w:customStyle="1" w:styleId="StyleStyleUnderline311pt">
    <w:name w:val="Style Style Underline3 + 11 pt"/>
    <w:basedOn w:val="DefaultParagraphFont"/>
    <w:rsid w:val="00ED78B5"/>
    <w:rPr>
      <w:sz w:val="20"/>
      <w:u w:val="single"/>
    </w:rPr>
  </w:style>
  <w:style w:type="character" w:customStyle="1" w:styleId="StyleStyleUnderline311ptBold">
    <w:name w:val="Style Style Underline3 + 11 pt Bold"/>
    <w:basedOn w:val="DefaultParagraphFont"/>
    <w:rsid w:val="00ED78B5"/>
    <w:rPr>
      <w:b/>
      <w:bCs/>
      <w:sz w:val="20"/>
      <w:u w:val="single"/>
    </w:rPr>
  </w:style>
  <w:style w:type="character" w:customStyle="1" w:styleId="StyleUnderline3">
    <w:name w:val="Style Underline3"/>
    <w:basedOn w:val="DefaultParagraphFont"/>
    <w:rsid w:val="00ED78B5"/>
    <w:rPr>
      <w:u w:val="single"/>
    </w:rPr>
  </w:style>
  <w:style w:type="paragraph" w:customStyle="1" w:styleId="StyleStyle111ptBorderSinglesolidlineAuto05ptL">
    <w:name w:val="Style Style1 + 11 pt Border: : (Single solid line Auto  0.5 pt L..."/>
    <w:link w:val="StyleStyle111ptBorderSinglesolidlineAuto05ptLChar"/>
    <w:qFormat/>
    <w:rsid w:val="00ED78B5"/>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ED78B5"/>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ED78B5"/>
    <w:rPr>
      <w:u w:val="single"/>
    </w:rPr>
  </w:style>
  <w:style w:type="character" w:customStyle="1" w:styleId="NothingChar">
    <w:name w:val="Nothing Char"/>
    <w:basedOn w:val="DefaultParagraphFont"/>
    <w:link w:val="Nothing"/>
    <w:rsid w:val="00ED78B5"/>
    <w:rPr>
      <w:rFonts w:ascii="Times New Roman" w:eastAsia="Times New Roman" w:hAnsi="Times New Roman" w:cs="Times New Roman"/>
      <w:sz w:val="20"/>
    </w:rPr>
  </w:style>
  <w:style w:type="character" w:customStyle="1" w:styleId="CardsFont12pt0">
    <w:name w:val="Cards + Font 12pt"/>
    <w:basedOn w:val="DefaultParagraphFont"/>
    <w:rsid w:val="00ED78B5"/>
    <w:rPr>
      <w:rFonts w:ascii="Times New Roman" w:eastAsia="Calibri" w:hAnsi="Times New Roman" w:cs="Times New Roman"/>
      <w:sz w:val="24"/>
      <w:szCs w:val="20"/>
      <w:u w:val="single"/>
    </w:rPr>
  </w:style>
  <w:style w:type="character" w:customStyle="1" w:styleId="SmallTextChar0">
    <w:name w:val="Small Text Char"/>
    <w:basedOn w:val="CardTextChar0"/>
    <w:rsid w:val="00ED78B5"/>
    <w:rPr>
      <w:rFonts w:ascii="Times New Roman" w:eastAsia="MS Mincho" w:hAnsi="Times New Roman" w:cs="Times New Roman"/>
      <w:sz w:val="15"/>
      <w:szCs w:val="24"/>
      <w:lang w:eastAsia="ja-JP"/>
    </w:rPr>
  </w:style>
  <w:style w:type="paragraph" w:customStyle="1" w:styleId="Circled">
    <w:name w:val="Circled"/>
    <w:link w:val="CircledChar"/>
    <w:qFormat/>
    <w:rsid w:val="00ED78B5"/>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ED78B5"/>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ED78B5"/>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ED78B5"/>
  </w:style>
  <w:style w:type="character" w:customStyle="1" w:styleId="part-of-speech">
    <w:name w:val="part-of-speech"/>
    <w:basedOn w:val="DefaultParagraphFont"/>
    <w:rsid w:val="00ED78B5"/>
  </w:style>
  <w:style w:type="character" w:customStyle="1" w:styleId="sep">
    <w:name w:val="sep"/>
    <w:basedOn w:val="DefaultParagraphFont"/>
    <w:rsid w:val="00ED78B5"/>
  </w:style>
  <w:style w:type="character" w:customStyle="1" w:styleId="pron">
    <w:name w:val="pron"/>
    <w:basedOn w:val="DefaultParagraphFont"/>
    <w:rsid w:val="00ED78B5"/>
  </w:style>
  <w:style w:type="paragraph" w:customStyle="1" w:styleId="StyleStyle4LatinTimesNewRomanAsianSimSun">
    <w:name w:val="Style Style4 + (Latin) Times New Roman (Asian) SimSun"/>
    <w:basedOn w:val="Normal"/>
    <w:link w:val="StyleStyle4LatinTimesNewRomanAsianSimSunChar"/>
    <w:qFormat/>
    <w:rsid w:val="00ED78B5"/>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ED78B5"/>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D78B5"/>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ED78B5"/>
    <w:rPr>
      <w:rFonts w:ascii="Calibri" w:eastAsia="SimSun" w:hAnsi="Calibri" w:cs="Calibri"/>
      <w:b/>
      <w:bCs/>
      <w:sz w:val="22"/>
      <w:u w:val="single"/>
    </w:rPr>
  </w:style>
  <w:style w:type="character" w:customStyle="1" w:styleId="CharChar3">
    <w:name w:val="Char Char3"/>
    <w:basedOn w:val="DefaultParagraphFont"/>
    <w:rsid w:val="00ED78B5"/>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ED78B5"/>
    <w:rPr>
      <w:bCs/>
      <w:szCs w:val="26"/>
      <w:u w:val="single"/>
    </w:rPr>
  </w:style>
  <w:style w:type="paragraph" w:styleId="Subtitle">
    <w:name w:val="Subtitle"/>
    <w:aliases w:val="Underlined card text"/>
    <w:basedOn w:val="Normal"/>
    <w:next w:val="Normal"/>
    <w:link w:val="SubtitleChar"/>
    <w:uiPriority w:val="99"/>
    <w:qFormat/>
    <w:rsid w:val="00ED78B5"/>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ED78B5"/>
    <w:rPr>
      <w:color w:val="5A5A5A" w:themeColor="text1" w:themeTint="A5"/>
      <w:spacing w:val="15"/>
      <w:sz w:val="22"/>
      <w:szCs w:val="22"/>
    </w:rPr>
  </w:style>
  <w:style w:type="paragraph" w:customStyle="1" w:styleId="StyleStyle411pt1">
    <w:name w:val="Style Style4 + 11 pt1"/>
    <w:basedOn w:val="Style4"/>
    <w:link w:val="StyleStyle411pt1Char"/>
    <w:qFormat/>
    <w:rsid w:val="00ED78B5"/>
    <w:rPr>
      <w:rFonts w:cs="Times New Roman"/>
    </w:rPr>
  </w:style>
  <w:style w:type="character" w:customStyle="1" w:styleId="StyleStyle411pt1Char">
    <w:name w:val="Style Style4 + 11 pt1 Char"/>
    <w:basedOn w:val="Style4Char"/>
    <w:link w:val="StyleStyle411pt1"/>
    <w:rsid w:val="00ED78B5"/>
    <w:rPr>
      <w:rFonts w:ascii="Calibri" w:eastAsia="Times New Roman" w:hAnsi="Calibri" w:cs="Times New Roman"/>
      <w:sz w:val="22"/>
      <w:u w:val="single"/>
    </w:rPr>
  </w:style>
  <w:style w:type="character" w:customStyle="1" w:styleId="BoldandUnderlineCharChar2">
    <w:name w:val="Bold and Underline Char Char2"/>
    <w:basedOn w:val="DefaultParagraphFont"/>
    <w:rsid w:val="00ED78B5"/>
    <w:rPr>
      <w:b/>
      <w:u w:val="single"/>
      <w:lang w:val="en-US" w:eastAsia="en-US" w:bidi="ar-SA"/>
    </w:rPr>
  </w:style>
  <w:style w:type="character" w:customStyle="1" w:styleId="StyleUnderlineCharChar111pt">
    <w:name w:val="Style Underline Char Char1 + 11 pt"/>
    <w:basedOn w:val="DefaultParagraphFont"/>
    <w:rsid w:val="00ED78B5"/>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ED78B5"/>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ED78B5"/>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ED78B5"/>
    <w:rPr>
      <w:sz w:val="22"/>
      <w:u w:val="single"/>
    </w:rPr>
  </w:style>
  <w:style w:type="paragraph" w:customStyle="1" w:styleId="StyleMinimizedTextArialNarrow9pt">
    <w:name w:val="Style Minimized Text + Arial Narrow 9 pt"/>
    <w:basedOn w:val="Normal"/>
    <w:link w:val="StyleMinimizedTextArialNarrow9ptChar"/>
    <w:qFormat/>
    <w:rsid w:val="00ED78B5"/>
    <w:rPr>
      <w:rFonts w:eastAsia="Times New Roman"/>
    </w:rPr>
  </w:style>
  <w:style w:type="character" w:customStyle="1" w:styleId="StyleMinimizedTextArialNarrow9ptChar">
    <w:name w:val="Style Minimized Text + Arial Narrow 9 pt Char"/>
    <w:basedOn w:val="DefaultParagraphFont"/>
    <w:link w:val="StyleMinimizedTextArialNarrow9pt"/>
    <w:rsid w:val="00ED78B5"/>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ED78B5"/>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ED78B5"/>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ED78B5"/>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ED78B5"/>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ED78B5"/>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ED78B5"/>
    <w:rPr>
      <w:b w:val="0"/>
      <w:bCs/>
      <w:sz w:val="20"/>
      <w:u w:val="single"/>
      <w:lang w:val="en-US" w:eastAsia="en-US" w:bidi="ar-SA"/>
    </w:rPr>
  </w:style>
  <w:style w:type="character" w:customStyle="1" w:styleId="Styleunderline9pt">
    <w:name w:val="Style underline + 9 pt"/>
    <w:basedOn w:val="underline"/>
    <w:rsid w:val="00ED78B5"/>
    <w:rPr>
      <w:rFonts w:ascii="Times New Roman" w:hAnsi="Times New Roman" w:cs="Times New Roman"/>
      <w:b/>
      <w:sz w:val="20"/>
      <w:u w:val="single"/>
    </w:rPr>
  </w:style>
  <w:style w:type="character" w:customStyle="1" w:styleId="StyleTimesNewRoman9pt">
    <w:name w:val="Style Times New Roman 9 pt"/>
    <w:basedOn w:val="DefaultParagraphFont"/>
    <w:rsid w:val="00ED78B5"/>
    <w:rPr>
      <w:rFonts w:ascii="Times New Roman" w:hAnsi="Times New Roman"/>
      <w:sz w:val="20"/>
    </w:rPr>
  </w:style>
  <w:style w:type="character" w:customStyle="1" w:styleId="Styleunderline9pt1">
    <w:name w:val="Style underline + 9 pt1"/>
    <w:basedOn w:val="underline"/>
    <w:rsid w:val="00ED78B5"/>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ED78B5"/>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ED78B5"/>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ED78B5"/>
    <w:rPr>
      <w:b/>
      <w:bCs/>
      <w:noProof w:val="0"/>
      <w:sz w:val="20"/>
      <w:u w:val="single"/>
      <w:lang w:val="en-US" w:eastAsia="en-US" w:bidi="ar-SA"/>
    </w:rPr>
  </w:style>
  <w:style w:type="character" w:customStyle="1" w:styleId="Hyperlink23">
    <w:name w:val="Hyperlink23"/>
    <w:basedOn w:val="DefaultParagraphFont"/>
    <w:rsid w:val="00ED78B5"/>
    <w:rPr>
      <w:color w:val="3300CC"/>
      <w:u w:val="single"/>
    </w:rPr>
  </w:style>
  <w:style w:type="paragraph" w:customStyle="1" w:styleId="cardCharChar">
    <w:name w:val="card Char Char"/>
    <w:basedOn w:val="Normal"/>
    <w:link w:val="cardCharCharChar"/>
    <w:qFormat/>
    <w:rsid w:val="00ED78B5"/>
    <w:pPr>
      <w:ind w:left="288" w:right="288"/>
    </w:pPr>
    <w:rPr>
      <w:rFonts w:eastAsia="Times New Roman"/>
      <w:szCs w:val="20"/>
    </w:rPr>
  </w:style>
  <w:style w:type="character" w:customStyle="1" w:styleId="cardCharCharChar">
    <w:name w:val="card Char Char Char"/>
    <w:basedOn w:val="DefaultParagraphFont"/>
    <w:link w:val="cardCharChar"/>
    <w:rsid w:val="00ED78B5"/>
    <w:rPr>
      <w:rFonts w:ascii="Calibri" w:eastAsia="Times New Roman" w:hAnsi="Calibri" w:cs="Calibri"/>
      <w:sz w:val="22"/>
      <w:szCs w:val="20"/>
    </w:rPr>
  </w:style>
  <w:style w:type="character" w:customStyle="1" w:styleId="StyleunderlineArialNarrow9ptBold">
    <w:name w:val="Style underline + Arial Narrow 9 pt Bold"/>
    <w:basedOn w:val="underline"/>
    <w:rsid w:val="00ED78B5"/>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ED78B5"/>
  </w:style>
  <w:style w:type="character" w:customStyle="1" w:styleId="StylecardCharCharArialNarrow9ptChar">
    <w:name w:val="Style card Char Char + Arial Narrow 9 pt Char"/>
    <w:basedOn w:val="cardCharCharChar"/>
    <w:link w:val="StylecardCharCharArialNarrow9pt"/>
    <w:rsid w:val="00ED78B5"/>
    <w:rPr>
      <w:rFonts w:ascii="Calibri" w:eastAsia="Times New Roman" w:hAnsi="Calibri" w:cs="Calibri"/>
      <w:sz w:val="22"/>
      <w:szCs w:val="20"/>
    </w:rPr>
  </w:style>
  <w:style w:type="character" w:customStyle="1" w:styleId="UnderlineCharCharChar">
    <w:name w:val="Underline Char Char Char"/>
    <w:basedOn w:val="DefaultParagraphFont"/>
    <w:rsid w:val="00ED78B5"/>
    <w:rPr>
      <w:noProof w:val="0"/>
      <w:u w:val="single"/>
      <w:lang w:val="en-US" w:eastAsia="en-US" w:bidi="ar-SA"/>
    </w:rPr>
  </w:style>
  <w:style w:type="character" w:customStyle="1" w:styleId="CardTextChar1">
    <w:name w:val="Card Text Char1"/>
    <w:basedOn w:val="DefaultParagraphFont"/>
    <w:rsid w:val="00ED78B5"/>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ED78B5"/>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ED78B5"/>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ED78B5"/>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ED78B5"/>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ED78B5"/>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ED78B5"/>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ED78B5"/>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ED78B5"/>
    <w:rPr>
      <w:rFonts w:eastAsia="Times New Roman"/>
    </w:rPr>
  </w:style>
  <w:style w:type="character" w:customStyle="1" w:styleId="TextsmallChar">
    <w:name w:val="Textsmall Char"/>
    <w:basedOn w:val="DefaultParagraphFont"/>
    <w:link w:val="Textsmall"/>
    <w:rsid w:val="00ED78B5"/>
    <w:rPr>
      <w:rFonts w:ascii="Calibri" w:eastAsia="Times New Roman" w:hAnsi="Calibri" w:cs="Calibri"/>
      <w:sz w:val="22"/>
    </w:rPr>
  </w:style>
  <w:style w:type="character" w:customStyle="1" w:styleId="CharChar111">
    <w:name w:val="Char Char111"/>
    <w:basedOn w:val="DefaultParagraphFont"/>
    <w:rsid w:val="00ED78B5"/>
    <w:rPr>
      <w:rFonts w:cs="Arial"/>
      <w:bCs/>
      <w:szCs w:val="26"/>
      <w:u w:val="single"/>
      <w:lang w:val="en-US" w:eastAsia="en-US" w:bidi="ar-SA"/>
    </w:rPr>
  </w:style>
  <w:style w:type="character" w:customStyle="1" w:styleId="UnderlineBold">
    <w:name w:val="Underline + Bold"/>
    <w:uiPriority w:val="1"/>
    <w:qFormat/>
    <w:rsid w:val="00ED78B5"/>
    <w:rPr>
      <w:b/>
      <w:sz w:val="20"/>
      <w:u w:val="single"/>
    </w:rPr>
  </w:style>
  <w:style w:type="paragraph" w:customStyle="1" w:styleId="cardtextsmall">
    <w:name w:val="card text small"/>
    <w:basedOn w:val="Normal"/>
    <w:qFormat/>
    <w:rsid w:val="00ED78B5"/>
    <w:rPr>
      <w:rFonts w:ascii="Arial Narrow" w:eastAsia="Times New Roman" w:hAnsi="Arial Narrow"/>
    </w:rPr>
  </w:style>
  <w:style w:type="character" w:customStyle="1" w:styleId="AUnterdline">
    <w:name w:val="AUnterdline"/>
    <w:rsid w:val="00ED78B5"/>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ED78B5"/>
    <w:rPr>
      <w:rFonts w:ascii="Times New Roman" w:hAnsi="Times New Roman"/>
      <w:b/>
      <w:bCs/>
      <w:sz w:val="20"/>
      <w:u w:val="single"/>
      <w:bdr w:val="single" w:sz="4" w:space="0" w:color="auto"/>
    </w:rPr>
  </w:style>
  <w:style w:type="character" w:customStyle="1" w:styleId="highlightedsearchterm">
    <w:name w:val="highlightedsearchterm"/>
    <w:rsid w:val="00ED78B5"/>
  </w:style>
  <w:style w:type="character" w:customStyle="1" w:styleId="StyleUnderline1">
    <w:name w:val="Style Underline1"/>
    <w:basedOn w:val="DefaultParagraphFont"/>
    <w:rsid w:val="00ED78B5"/>
    <w:rPr>
      <w:rFonts w:ascii="Times New Roman" w:hAnsi="Times New Roman"/>
      <w:sz w:val="20"/>
      <w:u w:val="single"/>
    </w:rPr>
  </w:style>
  <w:style w:type="paragraph" w:customStyle="1" w:styleId="CardIndented">
    <w:name w:val="Card (Indented)"/>
    <w:basedOn w:val="Normal"/>
    <w:link w:val="CardIndentedChar"/>
    <w:qFormat/>
    <w:rsid w:val="00ED78B5"/>
    <w:pPr>
      <w:ind w:left="288"/>
    </w:pPr>
  </w:style>
  <w:style w:type="paragraph" w:customStyle="1" w:styleId="StyleStyle49pt10">
    <w:name w:val="Style Style4 + 9 pt10"/>
    <w:basedOn w:val="Style4"/>
    <w:link w:val="StyleStyle49pt10Char"/>
    <w:qFormat/>
    <w:rsid w:val="00ED78B5"/>
    <w:rPr>
      <w:rFonts w:cs="Times New Roman"/>
    </w:rPr>
  </w:style>
  <w:style w:type="character" w:customStyle="1" w:styleId="StyleStyle49pt10Char">
    <w:name w:val="Style Style4 + 9 pt10 Char"/>
    <w:basedOn w:val="Style4Char"/>
    <w:link w:val="StyleStyle49pt10"/>
    <w:rsid w:val="00ED78B5"/>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ED78B5"/>
    <w:rPr>
      <w:rFonts w:cs="Times New Roman"/>
      <w:b/>
      <w:bCs/>
    </w:rPr>
  </w:style>
  <w:style w:type="character" w:customStyle="1" w:styleId="StyleStyle49ptBold7Char">
    <w:name w:val="Style Style4 + 9 pt Bold7 Char"/>
    <w:link w:val="StyleStyle49ptBold7"/>
    <w:rsid w:val="00ED78B5"/>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ED78B5"/>
    <w:pPr>
      <w:ind w:left="288"/>
    </w:pPr>
    <w:rPr>
      <w:rFonts w:eastAsia="Times New Roman"/>
      <w:u w:val="single"/>
    </w:rPr>
  </w:style>
  <w:style w:type="character" w:customStyle="1" w:styleId="NormalUnderlineChar">
    <w:name w:val="Normal Underline Char"/>
    <w:link w:val="NormalUnderline"/>
    <w:rsid w:val="00ED78B5"/>
    <w:rPr>
      <w:rFonts w:ascii="Calibri" w:eastAsia="Times New Roman" w:hAnsi="Calibri" w:cs="Calibri"/>
      <w:sz w:val="22"/>
      <w:u w:val="single"/>
    </w:rPr>
  </w:style>
  <w:style w:type="character" w:customStyle="1" w:styleId="DontRead">
    <w:name w:val="Don't Read"/>
    <w:qFormat/>
    <w:rsid w:val="00ED78B5"/>
    <w:rPr>
      <w:rFonts w:ascii="Times New Roman" w:hAnsi="Times New Roman"/>
      <w:sz w:val="16"/>
    </w:rPr>
  </w:style>
  <w:style w:type="paragraph" w:customStyle="1" w:styleId="Underlinestyle">
    <w:name w:val="Underline style"/>
    <w:basedOn w:val="Normal"/>
    <w:qFormat/>
    <w:rsid w:val="00ED78B5"/>
    <w:rPr>
      <w:rFonts w:eastAsia="Times New Roman"/>
      <w:u w:val="single"/>
    </w:rPr>
  </w:style>
  <w:style w:type="character" w:customStyle="1" w:styleId="Style11ptUnderline3">
    <w:name w:val="Style 11 pt Underline3"/>
    <w:rsid w:val="00ED78B5"/>
    <w:rPr>
      <w:sz w:val="20"/>
      <w:u w:val="single"/>
    </w:rPr>
  </w:style>
  <w:style w:type="character" w:customStyle="1" w:styleId="27">
    <w:name w:val="27"/>
    <w:rsid w:val="00ED78B5"/>
    <w:rPr>
      <w:rFonts w:cs="Arial"/>
      <w:bCs/>
      <w:sz w:val="20"/>
      <w:u w:val="single"/>
      <w:lang w:val="en-US" w:eastAsia="en-US" w:bidi="ar-SA"/>
    </w:rPr>
  </w:style>
  <w:style w:type="character" w:customStyle="1" w:styleId="2">
    <w:name w:val="2"/>
    <w:rsid w:val="00ED78B5"/>
    <w:rPr>
      <w:rFonts w:cs="Arial"/>
      <w:bCs/>
      <w:sz w:val="20"/>
      <w:u w:val="single"/>
      <w:lang w:val="en-US" w:eastAsia="en-US" w:bidi="ar-SA"/>
    </w:rPr>
  </w:style>
  <w:style w:type="character" w:customStyle="1" w:styleId="Style9ptUnderline11">
    <w:name w:val="Style 9 pt Underline11"/>
    <w:basedOn w:val="DefaultParagraphFont"/>
    <w:rsid w:val="00ED78B5"/>
    <w:rPr>
      <w:sz w:val="20"/>
      <w:u w:val="single"/>
    </w:rPr>
  </w:style>
  <w:style w:type="character" w:customStyle="1" w:styleId="Style9ptBoldUnderline5">
    <w:name w:val="Style 9 pt Bold Underline5"/>
    <w:basedOn w:val="DefaultParagraphFont"/>
    <w:rsid w:val="00ED78B5"/>
    <w:rPr>
      <w:b/>
      <w:bCs/>
      <w:sz w:val="20"/>
      <w:u w:val="single"/>
    </w:rPr>
  </w:style>
  <w:style w:type="character" w:customStyle="1" w:styleId="CharChar114">
    <w:name w:val="Char Char114"/>
    <w:basedOn w:val="DefaultParagraphFont"/>
    <w:rsid w:val="00ED78B5"/>
    <w:rPr>
      <w:rFonts w:cs="Arial"/>
      <w:bCs/>
      <w:szCs w:val="26"/>
      <w:u w:val="single"/>
      <w:lang w:val="en-US" w:eastAsia="en-US" w:bidi="ar-SA"/>
    </w:rPr>
  </w:style>
  <w:style w:type="character" w:customStyle="1" w:styleId="CharChar113">
    <w:name w:val="Char Char113"/>
    <w:basedOn w:val="DefaultParagraphFont"/>
    <w:rsid w:val="00ED78B5"/>
    <w:rPr>
      <w:rFonts w:cs="Arial"/>
      <w:bCs/>
      <w:szCs w:val="26"/>
      <w:u w:val="single"/>
      <w:lang w:val="en-US" w:eastAsia="en-US" w:bidi="ar-SA"/>
    </w:rPr>
  </w:style>
  <w:style w:type="character" w:customStyle="1" w:styleId="CharChar112">
    <w:name w:val="Char Char112"/>
    <w:basedOn w:val="DefaultParagraphFont"/>
    <w:rsid w:val="00ED78B5"/>
    <w:rPr>
      <w:rFonts w:cs="Arial"/>
      <w:bCs/>
      <w:szCs w:val="26"/>
      <w:u w:val="single"/>
      <w:lang w:val="en-US" w:eastAsia="en-US" w:bidi="ar-SA"/>
    </w:rPr>
  </w:style>
  <w:style w:type="character" w:customStyle="1" w:styleId="ssl0">
    <w:name w:val="ss_l0"/>
    <w:basedOn w:val="DefaultParagraphFont"/>
    <w:rsid w:val="00ED78B5"/>
  </w:style>
  <w:style w:type="paragraph" w:styleId="CommentText">
    <w:name w:val="annotation text"/>
    <w:basedOn w:val="Normal"/>
    <w:link w:val="CommentTextChar"/>
    <w:uiPriority w:val="99"/>
    <w:rsid w:val="00ED78B5"/>
    <w:rPr>
      <w:szCs w:val="20"/>
    </w:rPr>
  </w:style>
  <w:style w:type="character" w:customStyle="1" w:styleId="CommentTextChar">
    <w:name w:val="Comment Text Char"/>
    <w:basedOn w:val="DefaultParagraphFont"/>
    <w:link w:val="CommentText"/>
    <w:uiPriority w:val="99"/>
    <w:rsid w:val="00ED78B5"/>
    <w:rPr>
      <w:rFonts w:ascii="Calibri" w:hAnsi="Calibri" w:cs="Calibri"/>
      <w:sz w:val="22"/>
      <w:szCs w:val="20"/>
    </w:rPr>
  </w:style>
  <w:style w:type="character" w:customStyle="1" w:styleId="CommentSubjectChar">
    <w:name w:val="Comment Subject Char"/>
    <w:basedOn w:val="CommentTextChar"/>
    <w:link w:val="CommentSubject"/>
    <w:rsid w:val="00ED78B5"/>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ED78B5"/>
    <w:rPr>
      <w:rFonts w:ascii="Times New Roman" w:hAnsi="Times New Roman" w:cs="Times New Roman"/>
      <w:b/>
      <w:bCs/>
    </w:rPr>
  </w:style>
  <w:style w:type="character" w:customStyle="1" w:styleId="CommentSubjectChar1">
    <w:name w:val="Comment Subject Char1"/>
    <w:basedOn w:val="CommentTextChar"/>
    <w:uiPriority w:val="99"/>
    <w:semiHidden/>
    <w:rsid w:val="00ED78B5"/>
    <w:rPr>
      <w:rFonts w:ascii="Calibri" w:hAnsi="Calibri" w:cs="Calibri"/>
      <w:b/>
      <w:bCs/>
      <w:sz w:val="22"/>
      <w:szCs w:val="20"/>
    </w:rPr>
  </w:style>
  <w:style w:type="paragraph" w:customStyle="1" w:styleId="WW-Default1">
    <w:name w:val="WW-Default1"/>
    <w:basedOn w:val="Normal"/>
    <w:qFormat/>
    <w:rsid w:val="00ED78B5"/>
    <w:pPr>
      <w:suppressAutoHyphens/>
    </w:pPr>
    <w:rPr>
      <w:rFonts w:eastAsia="Times New Roman"/>
      <w:b/>
      <w:bCs/>
      <w:szCs w:val="20"/>
      <w:lang w:eastAsia="ar-SA"/>
    </w:rPr>
  </w:style>
  <w:style w:type="paragraph" w:customStyle="1" w:styleId="Normal1">
    <w:name w:val="Normal1"/>
    <w:basedOn w:val="BodyText"/>
    <w:qFormat/>
    <w:rsid w:val="00ED78B5"/>
  </w:style>
  <w:style w:type="character" w:customStyle="1" w:styleId="zoomme">
    <w:name w:val="zoomme"/>
    <w:basedOn w:val="DefaultParagraphFont"/>
    <w:rsid w:val="00ED78B5"/>
  </w:style>
  <w:style w:type="character" w:customStyle="1" w:styleId="Date1">
    <w:name w:val="Date1"/>
    <w:basedOn w:val="DefaultParagraphFont"/>
    <w:rsid w:val="00ED78B5"/>
  </w:style>
  <w:style w:type="character" w:customStyle="1" w:styleId="classauthor">
    <w:name w:val="class=&quot;author&quot;"/>
    <w:basedOn w:val="DefaultParagraphFont"/>
    <w:rsid w:val="00ED78B5"/>
  </w:style>
  <w:style w:type="paragraph" w:customStyle="1" w:styleId="CardStyle">
    <w:name w:val="Card Style"/>
    <w:basedOn w:val="Normal"/>
    <w:link w:val="CardStyleChar"/>
    <w:qFormat/>
    <w:rsid w:val="00ED78B5"/>
    <w:rPr>
      <w:rFonts w:eastAsia="Times New Roman"/>
    </w:rPr>
  </w:style>
  <w:style w:type="character" w:customStyle="1" w:styleId="CharCharChar">
    <w:name w:val="Char Char Char"/>
    <w:basedOn w:val="DefaultParagraphFont"/>
    <w:rsid w:val="00ED78B5"/>
    <w:rPr>
      <w:rFonts w:cs="Arial"/>
      <w:bCs/>
      <w:szCs w:val="26"/>
      <w:u w:val="single"/>
      <w:lang w:val="en-US" w:eastAsia="en-US" w:bidi="ar-SA"/>
    </w:rPr>
  </w:style>
  <w:style w:type="character" w:customStyle="1" w:styleId="BoldUnderlineChar0">
    <w:name w:val="Bold Underline Char"/>
    <w:rsid w:val="00ED78B5"/>
    <w:rPr>
      <w:rFonts w:ascii="Times New Roman" w:eastAsia="Times New Roman" w:hAnsi="Times New Roman"/>
      <w:b/>
      <w:bCs/>
      <w:szCs w:val="24"/>
      <w:u w:val="single"/>
    </w:rPr>
  </w:style>
  <w:style w:type="character" w:customStyle="1" w:styleId="texto1">
    <w:name w:val="texto1"/>
    <w:rsid w:val="00ED78B5"/>
  </w:style>
  <w:style w:type="character" w:customStyle="1" w:styleId="apple-style-span">
    <w:name w:val="apple-style-span"/>
    <w:rsid w:val="00ED78B5"/>
  </w:style>
  <w:style w:type="paragraph" w:customStyle="1" w:styleId="citenon-bold">
    <w:name w:val="cite non-bold"/>
    <w:basedOn w:val="Normal"/>
    <w:link w:val="citenon-boldChar"/>
    <w:qFormat/>
    <w:rsid w:val="00ED78B5"/>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D78B5"/>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D78B5"/>
    <w:rPr>
      <w:rFonts w:ascii="Calibri" w:eastAsia="Times New Roman" w:hAnsi="Calibri" w:cs="Arial"/>
      <w:b/>
      <w:szCs w:val="28"/>
    </w:rPr>
  </w:style>
  <w:style w:type="paragraph" w:customStyle="1" w:styleId="Style23">
    <w:name w:val="Style23"/>
    <w:basedOn w:val="Normal"/>
    <w:uiPriority w:val="99"/>
    <w:qFormat/>
    <w:rsid w:val="00ED78B5"/>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ED78B5"/>
    <w:rPr>
      <w:rFonts w:ascii="Calibri" w:eastAsia="Times New Roman" w:hAnsi="Calibri" w:cs="Calibri"/>
      <w:sz w:val="22"/>
      <w:lang w:bidi="en-US"/>
    </w:rPr>
  </w:style>
  <w:style w:type="character" w:customStyle="1" w:styleId="gray">
    <w:name w:val="gray"/>
    <w:basedOn w:val="DefaultParagraphFont"/>
    <w:rsid w:val="00ED78B5"/>
  </w:style>
  <w:style w:type="paragraph" w:customStyle="1" w:styleId="Tagtemplate">
    <w:name w:val="Tagtemplate"/>
    <w:basedOn w:val="Normal"/>
    <w:link w:val="TagtemplateChar"/>
    <w:autoRedefine/>
    <w:qFormat/>
    <w:rsid w:val="00ED78B5"/>
    <w:pPr>
      <w:keepNext/>
      <w:keepLines/>
    </w:pPr>
    <w:rPr>
      <w:rFonts w:eastAsia="Calibri"/>
      <w:b/>
    </w:rPr>
  </w:style>
  <w:style w:type="character" w:customStyle="1" w:styleId="TagtemplateChar">
    <w:name w:val="Tagtemplate Char"/>
    <w:basedOn w:val="DefaultParagraphFont"/>
    <w:link w:val="Tagtemplate"/>
    <w:rsid w:val="00ED78B5"/>
    <w:rPr>
      <w:rFonts w:ascii="Calibri" w:eastAsia="Calibri" w:hAnsi="Calibri" w:cs="Calibri"/>
      <w:b/>
      <w:sz w:val="22"/>
    </w:rPr>
  </w:style>
  <w:style w:type="character" w:customStyle="1" w:styleId="Styleunderline11ptBorderSinglesolidlineAuto05p">
    <w:name w:val="Style underline + 11 pt Border: : (Single solid line Auto  0.5 p..."/>
    <w:rsid w:val="00ED78B5"/>
    <w:rPr>
      <w:sz w:val="20"/>
      <w:u w:val="single"/>
      <w:bdr w:val="single" w:sz="4" w:space="0" w:color="auto"/>
    </w:rPr>
  </w:style>
  <w:style w:type="paragraph" w:customStyle="1" w:styleId="Citation-FirstLine">
    <w:name w:val="Citation - First Line"/>
    <w:basedOn w:val="Normal"/>
    <w:next w:val="Normal"/>
    <w:autoRedefine/>
    <w:qFormat/>
    <w:rsid w:val="00ED78B5"/>
    <w:pPr>
      <w:spacing w:line="240" w:lineRule="atLeast"/>
      <w:jc w:val="both"/>
    </w:pPr>
    <w:rPr>
      <w:rFonts w:ascii="Book Antiqua" w:eastAsia="Times New Roman" w:hAnsi="Book Antiqua"/>
    </w:rPr>
  </w:style>
  <w:style w:type="character" w:customStyle="1" w:styleId="CardText-Underlined">
    <w:name w:val="Card Text - Underlined"/>
    <w:rsid w:val="00ED78B5"/>
    <w:rPr>
      <w:b/>
      <w:sz w:val="20"/>
      <w:u w:val="single"/>
    </w:rPr>
  </w:style>
  <w:style w:type="paragraph" w:customStyle="1" w:styleId="Citation-Complete">
    <w:name w:val="Citation - Complete"/>
    <w:basedOn w:val="Normal"/>
    <w:next w:val="Normal"/>
    <w:link w:val="Citation-CompleteChar"/>
    <w:autoRedefine/>
    <w:qFormat/>
    <w:rsid w:val="00ED78B5"/>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ED78B5"/>
    <w:rPr>
      <w:rFonts w:ascii="Book Antiqua" w:eastAsia="Times New Roman" w:hAnsi="Book Antiqua" w:cs="Calibri"/>
      <w:sz w:val="22"/>
    </w:rPr>
  </w:style>
  <w:style w:type="character" w:customStyle="1" w:styleId="MicroTextChar">
    <w:name w:val="MicroText Char"/>
    <w:link w:val="MicroText"/>
    <w:rsid w:val="00ED78B5"/>
    <w:rPr>
      <w:rFonts w:ascii="Arial Narrow" w:hAnsi="Arial Narrow"/>
      <w:sz w:val="12"/>
    </w:rPr>
  </w:style>
  <w:style w:type="paragraph" w:customStyle="1" w:styleId="TagCite">
    <w:name w:val="Tag/Cite"/>
    <w:basedOn w:val="Normal"/>
    <w:qFormat/>
    <w:rsid w:val="00ED78B5"/>
    <w:rPr>
      <w:rFonts w:eastAsia="Times New Roman"/>
      <w:b/>
    </w:rPr>
  </w:style>
  <w:style w:type="character" w:customStyle="1" w:styleId="Style11ptItalicUnderline">
    <w:name w:val="Style 11 pt Italic Underline"/>
    <w:basedOn w:val="DefaultParagraphFont"/>
    <w:rsid w:val="00ED78B5"/>
    <w:rPr>
      <w:i/>
      <w:iCs/>
      <w:sz w:val="20"/>
      <w:u w:val="single"/>
    </w:rPr>
  </w:style>
  <w:style w:type="character" w:customStyle="1" w:styleId="Style11ptItalic">
    <w:name w:val="Style 11 pt Italic"/>
    <w:basedOn w:val="DefaultParagraphFont"/>
    <w:rsid w:val="00ED78B5"/>
    <w:rPr>
      <w:rFonts w:ascii="Times New Roman" w:hAnsi="Times New Roman"/>
      <w:i/>
      <w:iCs/>
      <w:sz w:val="20"/>
    </w:rPr>
  </w:style>
  <w:style w:type="character" w:customStyle="1" w:styleId="BoldandUnderlineChar">
    <w:name w:val="Bold and Underline Char"/>
    <w:basedOn w:val="DefaultParagraphFont"/>
    <w:link w:val="BoldandUnderline"/>
    <w:locked/>
    <w:rsid w:val="00ED78B5"/>
    <w:rPr>
      <w:b/>
      <w:u w:val="single"/>
    </w:rPr>
  </w:style>
  <w:style w:type="paragraph" w:customStyle="1" w:styleId="BoldandUnderline">
    <w:name w:val="Bold and Underline"/>
    <w:basedOn w:val="Normal"/>
    <w:link w:val="BoldandUnderlineChar"/>
    <w:qFormat/>
    <w:rsid w:val="00ED78B5"/>
    <w:rPr>
      <w:rFonts w:asciiTheme="minorHAnsi" w:hAnsiTheme="minorHAnsi" w:cstheme="minorBidi"/>
      <w:b/>
      <w:sz w:val="24"/>
      <w:u w:val="single"/>
    </w:rPr>
  </w:style>
  <w:style w:type="character" w:customStyle="1" w:styleId="hdr">
    <w:name w:val="hdr"/>
    <w:basedOn w:val="DefaultParagraphFont"/>
    <w:rsid w:val="00ED78B5"/>
  </w:style>
  <w:style w:type="paragraph" w:customStyle="1" w:styleId="StyleStyle49ptBold3">
    <w:name w:val="Style Style4 + 9 pt Bold3"/>
    <w:basedOn w:val="Style4"/>
    <w:link w:val="StyleStyle49ptBold3Char"/>
    <w:qFormat/>
    <w:rsid w:val="00ED78B5"/>
    <w:rPr>
      <w:rFonts w:cs="Times New Roman"/>
      <w:b/>
      <w:bCs/>
    </w:rPr>
  </w:style>
  <w:style w:type="character" w:customStyle="1" w:styleId="StyleStyle49ptBold3Char">
    <w:name w:val="Style Style4 + 9 pt Bold3 Char"/>
    <w:basedOn w:val="Style4Char"/>
    <w:link w:val="StyleStyle49ptBold3"/>
    <w:rsid w:val="00ED78B5"/>
    <w:rPr>
      <w:rFonts w:ascii="Calibri" w:eastAsia="Times New Roman" w:hAnsi="Calibri" w:cs="Times New Roman"/>
      <w:b/>
      <w:bCs/>
      <w:sz w:val="22"/>
      <w:u w:val="single"/>
    </w:rPr>
  </w:style>
  <w:style w:type="character" w:customStyle="1" w:styleId="Style9ptUnderline6">
    <w:name w:val="Style 9 pt Underline6"/>
    <w:basedOn w:val="DefaultParagraphFont"/>
    <w:rsid w:val="00ED78B5"/>
    <w:rPr>
      <w:sz w:val="20"/>
      <w:u w:val="single"/>
    </w:rPr>
  </w:style>
  <w:style w:type="character" w:customStyle="1" w:styleId="ct-with-fmlt">
    <w:name w:val="ct-with-fmlt"/>
    <w:basedOn w:val="DefaultParagraphFont"/>
    <w:rsid w:val="00ED78B5"/>
  </w:style>
  <w:style w:type="paragraph" w:customStyle="1" w:styleId="TagText">
    <w:name w:val="TagText"/>
    <w:basedOn w:val="Normal"/>
    <w:uiPriority w:val="99"/>
    <w:qFormat/>
    <w:rsid w:val="00ED78B5"/>
    <w:rPr>
      <w:b/>
    </w:rPr>
  </w:style>
  <w:style w:type="paragraph" w:customStyle="1" w:styleId="StyleStyle49pt">
    <w:name w:val="Style Style4 + 9 pt"/>
    <w:basedOn w:val="Normal"/>
    <w:link w:val="StyleStyle49ptChar"/>
    <w:qFormat/>
    <w:rsid w:val="00ED78B5"/>
    <w:rPr>
      <w:rFonts w:eastAsia="Times New Roman"/>
      <w:u w:val="single"/>
    </w:rPr>
  </w:style>
  <w:style w:type="character" w:customStyle="1" w:styleId="StyleStyle49ptChar">
    <w:name w:val="Style Style4 + 9 pt Char"/>
    <w:basedOn w:val="DefaultParagraphFont"/>
    <w:link w:val="StyleStyle49pt"/>
    <w:rsid w:val="00ED78B5"/>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ED78B5"/>
    <w:rPr>
      <w:rFonts w:eastAsia="Times New Roman"/>
      <w:b/>
      <w:bCs/>
      <w:u w:val="single"/>
    </w:rPr>
  </w:style>
  <w:style w:type="character" w:customStyle="1" w:styleId="StyleStyle49ptBoldChar">
    <w:name w:val="Style Style4 + 9 pt Bold Char"/>
    <w:basedOn w:val="DefaultParagraphFont"/>
    <w:link w:val="StyleStyle49ptBold"/>
    <w:rsid w:val="00ED78B5"/>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ED78B5"/>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ED78B5"/>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ED78B5"/>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ED78B5"/>
    <w:rPr>
      <w:rFonts w:ascii="Arial" w:eastAsia="Times New Roman" w:hAnsi="Arial" w:cs="Arial"/>
      <w:b/>
      <w:bCs/>
      <w:sz w:val="22"/>
      <w:u w:val="single"/>
    </w:rPr>
  </w:style>
  <w:style w:type="paragraph" w:customStyle="1" w:styleId="StyleUnderlined11pt">
    <w:name w:val="Style Underlined + 11 pt"/>
    <w:link w:val="StyleUnderlined11ptChar"/>
    <w:qFormat/>
    <w:rsid w:val="00ED78B5"/>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ED78B5"/>
    <w:rPr>
      <w:rFonts w:ascii="Arial" w:eastAsia="Times New Roman" w:hAnsi="Arial" w:cs="Arial"/>
      <w:sz w:val="22"/>
      <w:u w:val="single"/>
    </w:rPr>
  </w:style>
  <w:style w:type="character" w:customStyle="1" w:styleId="newscontent">
    <w:name w:val="newscontent"/>
    <w:rsid w:val="00ED78B5"/>
  </w:style>
  <w:style w:type="character" w:customStyle="1" w:styleId="StyleUnderlinePatternClearYellow">
    <w:name w:val="Style Underline Pattern: Clear (Yellow)"/>
    <w:basedOn w:val="DefaultParagraphFont"/>
    <w:rsid w:val="00ED78B5"/>
    <w:rPr>
      <w:u w:val="single"/>
      <w:shd w:val="clear" w:color="auto" w:fill="00FF00"/>
    </w:rPr>
  </w:style>
  <w:style w:type="paragraph" w:customStyle="1" w:styleId="StyleUnderlineChar11pt3">
    <w:name w:val="Style Underline Char + 11 pt3"/>
    <w:link w:val="StyleUnderlineChar11pt3Char"/>
    <w:qFormat/>
    <w:rsid w:val="00ED78B5"/>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ED78B5"/>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ED78B5"/>
    <w:rPr>
      <w:b w:val="0"/>
      <w:bCs/>
      <w:u w:val="single"/>
    </w:rPr>
  </w:style>
  <w:style w:type="character" w:customStyle="1" w:styleId="date-display-single">
    <w:name w:val="date-display-single"/>
    <w:basedOn w:val="DefaultParagraphFont"/>
    <w:rsid w:val="00ED78B5"/>
  </w:style>
  <w:style w:type="character" w:customStyle="1" w:styleId="CommentTextChar1">
    <w:name w:val="Comment Text Char1"/>
    <w:basedOn w:val="DefaultParagraphFont"/>
    <w:uiPriority w:val="99"/>
    <w:rsid w:val="00ED78B5"/>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ED78B5"/>
    <w:rPr>
      <w:rFonts w:ascii="Times New Roman" w:hAnsi="Times New Roman" w:cs="Times New Roman"/>
      <w:sz w:val="20"/>
    </w:rPr>
  </w:style>
  <w:style w:type="paragraph" w:customStyle="1" w:styleId="Cite2">
    <w:name w:val="Cite 2"/>
    <w:basedOn w:val="Normal"/>
    <w:qFormat/>
    <w:rsid w:val="00ED78B5"/>
    <w:rPr>
      <w:rFonts w:eastAsia="MS Mincho"/>
      <w:b/>
      <w:u w:val="single"/>
    </w:rPr>
  </w:style>
  <w:style w:type="character" w:customStyle="1" w:styleId="StyleunderlineBold">
    <w:name w:val="Style underline + Bold"/>
    <w:basedOn w:val="underline"/>
    <w:rsid w:val="00ED78B5"/>
    <w:rPr>
      <w:rFonts w:ascii="Times New Roman" w:hAnsi="Times New Roman" w:cs="Times New Roman"/>
      <w:bCs/>
      <w:sz w:val="20"/>
      <w:u w:val="single"/>
    </w:rPr>
  </w:style>
  <w:style w:type="paragraph" w:customStyle="1" w:styleId="cards0">
    <w:name w:val="cards"/>
    <w:basedOn w:val="Cites0"/>
    <w:qFormat/>
    <w:rsid w:val="00ED78B5"/>
    <w:pPr>
      <w:widowControl/>
      <w:jc w:val="left"/>
    </w:pPr>
    <w:rPr>
      <w:szCs w:val="22"/>
    </w:rPr>
  </w:style>
  <w:style w:type="character" w:customStyle="1" w:styleId="Style10ptUnderline">
    <w:name w:val="Style 10 pt Underline"/>
    <w:basedOn w:val="DefaultParagraphFont"/>
    <w:rsid w:val="00ED78B5"/>
    <w:rPr>
      <w:sz w:val="20"/>
      <w:u w:val="single"/>
    </w:rPr>
  </w:style>
  <w:style w:type="character" w:styleId="HTMLCite">
    <w:name w:val="HTML Cite"/>
    <w:uiPriority w:val="99"/>
    <w:rsid w:val="00ED78B5"/>
    <w:rPr>
      <w:i/>
      <w:iCs/>
    </w:rPr>
  </w:style>
  <w:style w:type="character" w:customStyle="1" w:styleId="slug-pub-date">
    <w:name w:val="slug-pub-date"/>
    <w:basedOn w:val="DefaultParagraphFont"/>
    <w:rsid w:val="00ED78B5"/>
  </w:style>
  <w:style w:type="character" w:customStyle="1" w:styleId="slug-vol">
    <w:name w:val="slug-vol"/>
    <w:basedOn w:val="DefaultParagraphFont"/>
    <w:rsid w:val="00ED78B5"/>
  </w:style>
  <w:style w:type="character" w:customStyle="1" w:styleId="slug-issue">
    <w:name w:val="slug-issue"/>
    <w:basedOn w:val="DefaultParagraphFont"/>
    <w:rsid w:val="00ED78B5"/>
  </w:style>
  <w:style w:type="character" w:customStyle="1" w:styleId="slug-pages">
    <w:name w:val="slug-pages"/>
    <w:basedOn w:val="DefaultParagraphFont"/>
    <w:rsid w:val="00ED78B5"/>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ED78B5"/>
    <w:rPr>
      <w:b/>
      <w:bCs/>
      <w:strike w:val="0"/>
      <w:dstrike w:val="0"/>
      <w:sz w:val="24"/>
      <w:u w:val="none"/>
      <w:effect w:val="none"/>
    </w:rPr>
  </w:style>
  <w:style w:type="paragraph" w:customStyle="1" w:styleId="Tag2">
    <w:name w:val="Tag2"/>
    <w:basedOn w:val="Normal"/>
    <w:autoRedefine/>
    <w:qFormat/>
    <w:rsid w:val="00ED78B5"/>
    <w:pPr>
      <w:spacing w:before="120"/>
    </w:pPr>
    <w:rPr>
      <w:b/>
      <w:sz w:val="26"/>
    </w:rPr>
  </w:style>
  <w:style w:type="character" w:customStyle="1" w:styleId="tagchar">
    <w:name w:val="tagchar"/>
    <w:basedOn w:val="DefaultParagraphFont"/>
    <w:rsid w:val="00ED78B5"/>
  </w:style>
  <w:style w:type="paragraph" w:customStyle="1" w:styleId="NormalText">
    <w:name w:val="Normal Text"/>
    <w:basedOn w:val="Normal"/>
    <w:link w:val="NormalTextChar"/>
    <w:autoRedefine/>
    <w:qFormat/>
    <w:rsid w:val="00ED78B5"/>
    <w:pPr>
      <w:jc w:val="both"/>
    </w:pPr>
    <w:rPr>
      <w:rFonts w:eastAsia="Times New Roman"/>
      <w:szCs w:val="26"/>
    </w:rPr>
  </w:style>
  <w:style w:type="character" w:customStyle="1" w:styleId="pmterms11">
    <w:name w:val="pmterms11"/>
    <w:basedOn w:val="DefaultParagraphFont"/>
    <w:rsid w:val="00ED78B5"/>
    <w:rPr>
      <w:b/>
      <w:bCs/>
      <w:i w:val="0"/>
      <w:iCs w:val="0"/>
      <w:color w:val="000000"/>
    </w:rPr>
  </w:style>
  <w:style w:type="character" w:customStyle="1" w:styleId="StyleUnderlineChar9ptBold">
    <w:name w:val="Style Underline Char + 9 pt Bold"/>
    <w:basedOn w:val="DefaultParagraphFont"/>
    <w:rsid w:val="00ED78B5"/>
    <w:rPr>
      <w:rFonts w:ascii="Times New Roman" w:hAnsi="Times New Roman"/>
      <w:b/>
      <w:bCs/>
      <w:sz w:val="20"/>
      <w:u w:val="single"/>
      <w:lang w:val="en-US" w:eastAsia="en-US" w:bidi="ar-SA"/>
    </w:rPr>
  </w:style>
  <w:style w:type="character" w:customStyle="1" w:styleId="Style8pt">
    <w:name w:val="Style 8 pt"/>
    <w:basedOn w:val="DefaultParagraphFont"/>
    <w:rsid w:val="00ED78B5"/>
    <w:rPr>
      <w:sz w:val="20"/>
    </w:rPr>
  </w:style>
  <w:style w:type="character" w:customStyle="1" w:styleId="UnderlineChar5Char">
    <w:name w:val="Underline Char5 Char"/>
    <w:basedOn w:val="DefaultParagraphFont"/>
    <w:rsid w:val="00ED78B5"/>
    <w:rPr>
      <w:szCs w:val="24"/>
      <w:u w:val="single"/>
      <w:lang w:val="en-US" w:eastAsia="en-US" w:bidi="ar-SA"/>
    </w:rPr>
  </w:style>
  <w:style w:type="character" w:customStyle="1" w:styleId="BoldandUnderlineChar2Char1">
    <w:name w:val="Bold and Underline Char2 Char1"/>
    <w:basedOn w:val="DefaultParagraphFont"/>
    <w:rsid w:val="00ED78B5"/>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ED78B5"/>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ED78B5"/>
    <w:rPr>
      <w:szCs w:val="24"/>
      <w:u w:val="single"/>
      <w:lang w:val="en-US" w:eastAsia="en-US" w:bidi="ar-SA"/>
    </w:rPr>
  </w:style>
  <w:style w:type="paragraph" w:customStyle="1" w:styleId="Language">
    <w:name w:val="Language"/>
    <w:basedOn w:val="Normal"/>
    <w:link w:val="LanguageChar"/>
    <w:qFormat/>
    <w:rsid w:val="00ED78B5"/>
    <w:rPr>
      <w:rFonts w:eastAsia="Times New Roman"/>
      <w:strike/>
      <w:szCs w:val="20"/>
    </w:rPr>
  </w:style>
  <w:style w:type="character" w:customStyle="1" w:styleId="LanguageChar">
    <w:name w:val="Language Char"/>
    <w:basedOn w:val="DefaultParagraphFont"/>
    <w:link w:val="Language"/>
    <w:rsid w:val="00ED78B5"/>
    <w:rPr>
      <w:rFonts w:ascii="Calibri" w:eastAsia="Times New Roman" w:hAnsi="Calibri" w:cs="Calibri"/>
      <w:strike/>
      <w:sz w:val="22"/>
      <w:szCs w:val="20"/>
    </w:rPr>
  </w:style>
  <w:style w:type="paragraph" w:customStyle="1" w:styleId="UnderlineChar3">
    <w:name w:val="Underline Char3"/>
    <w:basedOn w:val="Normal"/>
    <w:link w:val="UnderlineChar3Char"/>
    <w:qFormat/>
    <w:rsid w:val="00ED78B5"/>
    <w:rPr>
      <w:rFonts w:eastAsia="Times New Roman"/>
      <w:u w:val="single"/>
    </w:rPr>
  </w:style>
  <w:style w:type="character" w:customStyle="1" w:styleId="UnderlineChar3Char">
    <w:name w:val="Underline Char3 Char"/>
    <w:basedOn w:val="DefaultParagraphFont"/>
    <w:link w:val="UnderlineChar3"/>
    <w:rsid w:val="00ED78B5"/>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ED78B5"/>
    <w:rPr>
      <w:rFonts w:eastAsia="Times New Roman"/>
      <w:b/>
      <w:u w:val="single"/>
    </w:rPr>
  </w:style>
  <w:style w:type="character" w:customStyle="1" w:styleId="BoldandUnderlineChar3CharChar">
    <w:name w:val="Bold and Underline Char3 Char Char"/>
    <w:basedOn w:val="DefaultParagraphFont"/>
    <w:link w:val="BoldandUnderlineChar3Char"/>
    <w:rsid w:val="00ED78B5"/>
    <w:rPr>
      <w:rFonts w:ascii="Calibri" w:eastAsia="Times New Roman" w:hAnsi="Calibri" w:cs="Calibri"/>
      <w:b/>
      <w:sz w:val="22"/>
      <w:u w:val="single"/>
    </w:rPr>
  </w:style>
  <w:style w:type="character" w:customStyle="1" w:styleId="UnderlineChar1">
    <w:name w:val="Underline Char1"/>
    <w:basedOn w:val="DefaultParagraphFont"/>
    <w:rsid w:val="00ED78B5"/>
    <w:rPr>
      <w:szCs w:val="24"/>
      <w:u w:val="single"/>
      <w:lang w:val="en-US" w:eastAsia="en-US" w:bidi="ar-SA"/>
    </w:rPr>
  </w:style>
  <w:style w:type="character" w:customStyle="1" w:styleId="BoldandUnderlineChar1Char2Char">
    <w:name w:val="Bold and Underline Char1 Char2 Char"/>
    <w:basedOn w:val="DefaultParagraphFont"/>
    <w:rsid w:val="00ED78B5"/>
    <w:rPr>
      <w:b/>
      <w:szCs w:val="24"/>
      <w:u w:val="single"/>
      <w:lang w:val="en-US" w:eastAsia="en-US" w:bidi="ar-SA"/>
    </w:rPr>
  </w:style>
  <w:style w:type="character" w:customStyle="1" w:styleId="SmalltextChar">
    <w:name w:val="Small text Char"/>
    <w:aliases w:val="Quote1 Char1"/>
    <w:link w:val="Smalltext"/>
    <w:rsid w:val="00ED78B5"/>
    <w:rPr>
      <w:rFonts w:ascii="Arial Narrow" w:eastAsia="Times New Roman" w:hAnsi="Arial Narrow" w:cs="Calibri"/>
      <w:sz w:val="22"/>
    </w:rPr>
  </w:style>
  <w:style w:type="paragraph" w:customStyle="1" w:styleId="HotRoute">
    <w:name w:val="Hot Route"/>
    <w:basedOn w:val="Normal"/>
    <w:link w:val="HotRouteChar0"/>
    <w:qFormat/>
    <w:rsid w:val="00ED78B5"/>
    <w:pPr>
      <w:ind w:left="144"/>
    </w:pPr>
    <w:rPr>
      <w:rFonts w:eastAsia="Times New Roman"/>
    </w:rPr>
  </w:style>
  <w:style w:type="paragraph" w:customStyle="1" w:styleId="Cardstyle0">
    <w:name w:val="Cardstyle"/>
    <w:basedOn w:val="Normal"/>
    <w:next w:val="Normal"/>
    <w:qFormat/>
    <w:rsid w:val="00ED78B5"/>
    <w:rPr>
      <w:rFonts w:eastAsia="Times New Roman"/>
    </w:rPr>
  </w:style>
  <w:style w:type="character" w:customStyle="1" w:styleId="Style12ptBoldUnderline1">
    <w:name w:val="Style 12 pt Bold Underline1"/>
    <w:basedOn w:val="DefaultParagraphFont"/>
    <w:rsid w:val="00ED78B5"/>
    <w:rPr>
      <w:b/>
      <w:bCs/>
      <w:sz w:val="24"/>
      <w:u w:val="single"/>
    </w:rPr>
  </w:style>
  <w:style w:type="character" w:customStyle="1" w:styleId="StyleEmphasisArial12ptBoldNotItalic">
    <w:name w:val="Style Emphasis + Arial 12 pt Bold Not Italic"/>
    <w:basedOn w:val="Emphasis"/>
    <w:rsid w:val="00ED78B5"/>
    <w:rPr>
      <w:rFonts w:ascii="Arial" w:hAnsi="Arial" w:cs="Times New Roman"/>
      <w:b w:val="0"/>
      <w:bCs/>
      <w:i/>
      <w:iCs/>
      <w:sz w:val="24"/>
      <w:u w:val="single"/>
      <w:bdr w:val="single" w:sz="8" w:space="0" w:color="auto"/>
    </w:rPr>
  </w:style>
  <w:style w:type="character" w:customStyle="1" w:styleId="DebateHighlighted">
    <w:name w:val="Debate Highlighted"/>
    <w:qFormat/>
    <w:rsid w:val="00ED78B5"/>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ED78B5"/>
    <w:rPr>
      <w:rFonts w:ascii="SimSun" w:eastAsia="SimSun" w:hAnsi="SimSun"/>
      <w:sz w:val="15"/>
      <w:lang w:eastAsia="zh-CN"/>
    </w:rPr>
  </w:style>
  <w:style w:type="paragraph" w:customStyle="1" w:styleId="UnreadText">
    <w:name w:val="Unread Text"/>
    <w:basedOn w:val="Normal"/>
    <w:next w:val="Normal"/>
    <w:link w:val="UnreadTextChar"/>
    <w:autoRedefine/>
    <w:qFormat/>
    <w:rsid w:val="00ED78B5"/>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ED78B5"/>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ED78B5"/>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ED78B5"/>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ED78B5"/>
    <w:rPr>
      <w:rFonts w:ascii="Times New Roman" w:hAnsi="Times New Roman"/>
      <w:sz w:val="20"/>
      <w:u w:val="single"/>
      <w:bdr w:val="none" w:sz="0" w:space="0" w:color="auto"/>
      <w:shd w:val="clear" w:color="auto" w:fill="C0C0C0"/>
    </w:rPr>
  </w:style>
  <w:style w:type="character" w:customStyle="1" w:styleId="smallChar">
    <w:name w:val="small Char"/>
    <w:rsid w:val="00ED78B5"/>
    <w:rPr>
      <w:rFonts w:ascii="Calibri" w:eastAsia="Calibri" w:hAnsi="Calibri" w:cs="Calibri"/>
      <w:sz w:val="16"/>
      <w:szCs w:val="20"/>
      <w:lang w:val="x-none" w:eastAsia="x-none"/>
    </w:rPr>
  </w:style>
  <w:style w:type="paragraph" w:customStyle="1" w:styleId="HotRoute0">
    <w:name w:val="Hot Route!"/>
    <w:basedOn w:val="Normal"/>
    <w:qFormat/>
    <w:rsid w:val="00ED78B5"/>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ED78B5"/>
    <w:rPr>
      <w:rFonts w:ascii="Times New Roman" w:hAnsi="Times New Roman" w:cs="Times New Roman"/>
      <w:sz w:val="16"/>
      <w:szCs w:val="16"/>
    </w:rPr>
  </w:style>
  <w:style w:type="character" w:customStyle="1" w:styleId="BodyText2Char1">
    <w:name w:val="Body Text 2 Char1"/>
    <w:basedOn w:val="DefaultParagraphFont"/>
    <w:semiHidden/>
    <w:rsid w:val="00ED78B5"/>
    <w:rPr>
      <w:rFonts w:ascii="Times New Roman" w:hAnsi="Times New Roman" w:cs="Times New Roman"/>
      <w:sz w:val="20"/>
    </w:rPr>
  </w:style>
  <w:style w:type="character" w:customStyle="1" w:styleId="Heading2Char1CharCharCharCharCharC">
    <w:name w:val="Heading 2 Char1 Char Char Char Char Char C"/>
    <w:rsid w:val="00ED78B5"/>
    <w:rPr>
      <w:rFonts w:cs="Arial"/>
      <w:b/>
      <w:bCs/>
      <w:iCs/>
      <w:sz w:val="24"/>
      <w:szCs w:val="28"/>
      <w:lang w:val="en-US" w:eastAsia="en-US" w:bidi="ar-SA"/>
    </w:rPr>
  </w:style>
  <w:style w:type="character" w:customStyle="1" w:styleId="underline1">
    <w:name w:val="underline1"/>
    <w:basedOn w:val="DefaultParagraphFont"/>
    <w:rsid w:val="00ED78B5"/>
    <w:rPr>
      <w:u w:val="single"/>
    </w:rPr>
  </w:style>
  <w:style w:type="character" w:customStyle="1" w:styleId="author0">
    <w:name w:val="author"/>
    <w:basedOn w:val="DefaultParagraphFont"/>
    <w:rsid w:val="00ED78B5"/>
    <w:rPr>
      <w:rFonts w:ascii="Times New Roman" w:hAnsi="Times New Roman"/>
      <w:b/>
      <w:sz w:val="24"/>
    </w:rPr>
  </w:style>
  <w:style w:type="character" w:customStyle="1" w:styleId="FontStyle291">
    <w:name w:val="Font Style291"/>
    <w:basedOn w:val="DefaultParagraphFont"/>
    <w:uiPriority w:val="99"/>
    <w:rsid w:val="00ED78B5"/>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ED78B5"/>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ED78B5"/>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ED78B5"/>
    <w:rPr>
      <w:rFonts w:ascii="Calibri" w:eastAsia="Times New Roman" w:hAnsi="Calibri" w:cs="Calibri"/>
      <w:sz w:val="22"/>
    </w:rPr>
  </w:style>
  <w:style w:type="paragraph" w:customStyle="1" w:styleId="Cards1">
    <w:name w:val="Cards1"/>
    <w:basedOn w:val="Normal"/>
    <w:link w:val="Cards1Char"/>
    <w:qFormat/>
    <w:rsid w:val="00ED78B5"/>
    <w:pPr>
      <w:ind w:left="288"/>
    </w:pPr>
    <w:rPr>
      <w:rFonts w:eastAsia="Times New Roman"/>
      <w:u w:val="single"/>
    </w:rPr>
  </w:style>
  <w:style w:type="character" w:customStyle="1" w:styleId="Cards1Char">
    <w:name w:val="Cards1 Char"/>
    <w:basedOn w:val="DefaultParagraphFont"/>
    <w:link w:val="Cards1"/>
    <w:rsid w:val="00ED78B5"/>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ED78B5"/>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ED78B5"/>
    <w:rPr>
      <w:rFonts w:ascii="Arial" w:eastAsia="Calibri" w:hAnsi="Arial" w:cs="Arial"/>
      <w:sz w:val="22"/>
      <w:szCs w:val="22"/>
      <w:u w:val="single"/>
    </w:rPr>
  </w:style>
  <w:style w:type="character" w:customStyle="1" w:styleId="EmphasizeThis">
    <w:name w:val="EmphasizeThis"/>
    <w:rsid w:val="00ED78B5"/>
    <w:rPr>
      <w:rFonts w:ascii="Georgia" w:hAnsi="Georgia"/>
      <w:b/>
      <w:iCs/>
      <w:sz w:val="24"/>
      <w:u w:val="thick"/>
    </w:rPr>
  </w:style>
  <w:style w:type="paragraph" w:customStyle="1" w:styleId="Stylecard8pt">
    <w:name w:val="Style card + 8 pt"/>
    <w:basedOn w:val="Normal"/>
    <w:link w:val="Stylecard8ptChar"/>
    <w:qFormat/>
    <w:rsid w:val="00ED78B5"/>
    <w:pPr>
      <w:ind w:left="288" w:right="288"/>
    </w:pPr>
    <w:rPr>
      <w:color w:val="000000"/>
      <w:u w:val="single"/>
      <w:lang w:eastAsia="ar-SA"/>
    </w:rPr>
  </w:style>
  <w:style w:type="character" w:customStyle="1" w:styleId="Stylecard8ptChar">
    <w:name w:val="Style card + 8 pt Char"/>
    <w:basedOn w:val="cardChar"/>
    <w:link w:val="Stylecard8pt"/>
    <w:rsid w:val="00ED78B5"/>
    <w:rPr>
      <w:rFonts w:ascii="Calibri" w:hAnsi="Calibri" w:cs="Calibri"/>
      <w:color w:val="000000"/>
      <w:sz w:val="22"/>
      <w:u w:val="single"/>
      <w:lang w:eastAsia="ar-SA"/>
    </w:rPr>
  </w:style>
  <w:style w:type="character" w:customStyle="1" w:styleId="bhl">
    <w:name w:val="bhl"/>
    <w:basedOn w:val="DefaultParagraphFont"/>
    <w:rsid w:val="00ED78B5"/>
  </w:style>
  <w:style w:type="paragraph" w:customStyle="1" w:styleId="TagGA11">
    <w:name w:val="Tag GA 11"/>
    <w:basedOn w:val="TOC1"/>
    <w:qFormat/>
    <w:rsid w:val="00ED78B5"/>
    <w:pPr>
      <w:spacing w:before="0" w:after="160"/>
    </w:pPr>
    <w:rPr>
      <w:rFonts w:eastAsia="Calibri"/>
      <w:u w:val="none"/>
      <w:lang w:bidi="ar-SA"/>
    </w:rPr>
  </w:style>
  <w:style w:type="paragraph" w:customStyle="1" w:styleId="CiteCard">
    <w:name w:val="Cite/Card"/>
    <w:basedOn w:val="TOC2"/>
    <w:qFormat/>
    <w:rsid w:val="00ED78B5"/>
    <w:pPr>
      <w:tabs>
        <w:tab w:val="left" w:pos="4360"/>
      </w:tabs>
      <w:ind w:left="220"/>
    </w:pPr>
    <w:rPr>
      <w:rFonts w:eastAsia="Calibri"/>
      <w:sz w:val="22"/>
      <w:lang w:bidi="ar-SA"/>
    </w:rPr>
  </w:style>
  <w:style w:type="character" w:customStyle="1" w:styleId="CardTextUnderlinedChar">
    <w:name w:val="Card Text Underlined Char"/>
    <w:basedOn w:val="DefaultParagraphFont"/>
    <w:rsid w:val="00ED78B5"/>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ED78B5"/>
    <w:rPr>
      <w:sz w:val="16"/>
      <w:szCs w:val="16"/>
    </w:rPr>
  </w:style>
  <w:style w:type="character" w:customStyle="1" w:styleId="DocumentMapChar1">
    <w:name w:val="Document Map Char1"/>
    <w:basedOn w:val="DefaultParagraphFont"/>
    <w:uiPriority w:val="99"/>
    <w:rsid w:val="00ED78B5"/>
    <w:rPr>
      <w:rFonts w:ascii="Tahoma" w:hAnsi="Tahoma" w:cs="Tahoma"/>
      <w:sz w:val="16"/>
      <w:szCs w:val="16"/>
    </w:rPr>
  </w:style>
  <w:style w:type="character" w:customStyle="1" w:styleId="addmd">
    <w:name w:val="addmd"/>
    <w:basedOn w:val="DefaultParagraphFont"/>
    <w:rsid w:val="00ED78B5"/>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ED78B5"/>
    <w:rPr>
      <w:rFonts w:ascii="Arial" w:hAnsi="Arial"/>
      <w:b/>
      <w:sz w:val="26"/>
    </w:rPr>
  </w:style>
  <w:style w:type="paragraph" w:styleId="FootnoteText">
    <w:name w:val="footnote text"/>
    <w:basedOn w:val="Normal"/>
    <w:link w:val="FootnoteTextChar"/>
    <w:unhideWhenUsed/>
    <w:rsid w:val="00ED78B5"/>
    <w:rPr>
      <w:rFonts w:eastAsia="Calibri"/>
      <w:szCs w:val="20"/>
      <w:lang w:eastAsia="zh-CN"/>
    </w:rPr>
  </w:style>
  <w:style w:type="character" w:customStyle="1" w:styleId="FootnoteTextChar">
    <w:name w:val="Footnote Text Char"/>
    <w:basedOn w:val="DefaultParagraphFont"/>
    <w:link w:val="FootnoteText"/>
    <w:rsid w:val="00ED78B5"/>
    <w:rPr>
      <w:rFonts w:ascii="Calibri" w:eastAsia="Calibri" w:hAnsi="Calibri" w:cs="Calibri"/>
      <w:sz w:val="22"/>
      <w:szCs w:val="20"/>
      <w:lang w:eastAsia="zh-CN"/>
    </w:rPr>
  </w:style>
  <w:style w:type="character" w:customStyle="1" w:styleId="UnderlinedTextCharChar">
    <w:name w:val="Underlined Text Char Char"/>
    <w:basedOn w:val="DefaultParagraphFont"/>
    <w:rsid w:val="00ED78B5"/>
    <w:rPr>
      <w:rFonts w:cs="Arial"/>
      <w:bCs/>
      <w:noProof w:val="0"/>
      <w:szCs w:val="26"/>
      <w:u w:val="single"/>
      <w:lang w:val="en-US" w:eastAsia="en-US" w:bidi="ar-SA"/>
    </w:rPr>
  </w:style>
  <w:style w:type="character" w:customStyle="1" w:styleId="StyleTimesNewRoman12ptBold">
    <w:name w:val="Style Times New Roman 12 pt Bold"/>
    <w:rsid w:val="00ED78B5"/>
    <w:rPr>
      <w:b/>
      <w:bCs/>
      <w:sz w:val="24"/>
    </w:rPr>
  </w:style>
  <w:style w:type="character" w:customStyle="1" w:styleId="CardText1Char">
    <w:name w:val="Card Text 1 Char"/>
    <w:rsid w:val="00ED78B5"/>
    <w:rPr>
      <w:rFonts w:ascii="Georgia" w:hAnsi="Georgia"/>
      <w:color w:val="000000"/>
      <w:sz w:val="22"/>
      <w:szCs w:val="22"/>
      <w:u w:val="single"/>
    </w:rPr>
  </w:style>
  <w:style w:type="character" w:customStyle="1" w:styleId="BoldUnderlining">
    <w:name w:val="Bold Underlining"/>
    <w:rsid w:val="00ED78B5"/>
    <w:rPr>
      <w:u w:val="single"/>
    </w:rPr>
  </w:style>
  <w:style w:type="character" w:customStyle="1" w:styleId="Intemphasis">
    <w:name w:val="Intemphasis"/>
    <w:uiPriority w:val="1"/>
    <w:qFormat/>
    <w:rsid w:val="00ED78B5"/>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ED78B5"/>
    <w:pPr>
      <w:ind w:left="288" w:right="288"/>
    </w:pPr>
    <w:rPr>
      <w:szCs w:val="16"/>
    </w:rPr>
  </w:style>
  <w:style w:type="character" w:customStyle="1" w:styleId="cardtextChar2">
    <w:name w:val="cardtext Char"/>
    <w:basedOn w:val="DefaultParagraphFont"/>
    <w:link w:val="cardtext0"/>
    <w:rsid w:val="00ED78B5"/>
    <w:rPr>
      <w:rFonts w:ascii="Calibri" w:hAnsi="Calibri" w:cs="Calibri"/>
      <w:sz w:val="22"/>
      <w:szCs w:val="16"/>
    </w:rPr>
  </w:style>
  <w:style w:type="character" w:customStyle="1" w:styleId="BoldUnderlineChar1">
    <w:name w:val="BoldUnderline Char1"/>
    <w:rsid w:val="00ED78B5"/>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ED78B5"/>
    <w:pPr>
      <w:spacing w:after="200"/>
      <w:contextualSpacing/>
    </w:pPr>
    <w:rPr>
      <w:rFonts w:eastAsia="Calibri"/>
      <w:u w:val="single"/>
    </w:rPr>
  </w:style>
  <w:style w:type="character" w:customStyle="1" w:styleId="UnderlinedCardTextChar">
    <w:name w:val="Underlined Card Text Char"/>
    <w:link w:val="UnderlinedCardText"/>
    <w:rsid w:val="00ED78B5"/>
    <w:rPr>
      <w:rFonts w:ascii="Calibri" w:eastAsia="Calibri" w:hAnsi="Calibri" w:cs="Calibri"/>
      <w:sz w:val="22"/>
      <w:u w:val="single"/>
    </w:rPr>
  </w:style>
  <w:style w:type="character" w:customStyle="1" w:styleId="Hyperlink6">
    <w:name w:val="Hyperlink6"/>
    <w:basedOn w:val="DefaultParagraphFont"/>
    <w:rsid w:val="00ED78B5"/>
    <w:rPr>
      <w:color w:val="3300CC"/>
      <w:u w:val="single"/>
    </w:rPr>
  </w:style>
  <w:style w:type="paragraph" w:customStyle="1" w:styleId="Tag12">
    <w:name w:val="Tag12"/>
    <w:basedOn w:val="Normal"/>
    <w:qFormat/>
    <w:rsid w:val="00ED78B5"/>
    <w:pPr>
      <w:contextualSpacing/>
    </w:pPr>
    <w:rPr>
      <w:rFonts w:eastAsia="Cambria"/>
      <w:b/>
    </w:rPr>
  </w:style>
  <w:style w:type="paragraph" w:customStyle="1" w:styleId="Shrink8">
    <w:name w:val="Shrink8"/>
    <w:basedOn w:val="Normal"/>
    <w:qFormat/>
    <w:rsid w:val="00ED78B5"/>
    <w:rPr>
      <w:rFonts w:eastAsia="Cambria"/>
    </w:rPr>
  </w:style>
  <w:style w:type="character" w:customStyle="1" w:styleId="highlight2">
    <w:name w:val="highlight2"/>
    <w:rsid w:val="00ED78B5"/>
    <w:rPr>
      <w:rFonts w:ascii="Arial" w:hAnsi="Arial"/>
      <w:b/>
      <w:sz w:val="19"/>
      <w:u w:val="thick"/>
      <w:bdr w:val="none" w:sz="0" w:space="0" w:color="auto"/>
      <w:shd w:val="clear" w:color="auto" w:fill="auto"/>
    </w:rPr>
  </w:style>
  <w:style w:type="character" w:customStyle="1" w:styleId="citation">
    <w:name w:val="citation"/>
    <w:basedOn w:val="DefaultParagraphFont"/>
    <w:rsid w:val="00ED78B5"/>
  </w:style>
  <w:style w:type="paragraph" w:customStyle="1" w:styleId="UnderlineText">
    <w:name w:val="Underline Text"/>
    <w:basedOn w:val="Normal"/>
    <w:link w:val="UnderlineTextChar"/>
    <w:qFormat/>
    <w:rsid w:val="00ED78B5"/>
    <w:pPr>
      <w:ind w:left="288"/>
    </w:pPr>
    <w:rPr>
      <w:rFonts w:eastAsia="Times New Roman"/>
      <w:u w:val="single"/>
    </w:rPr>
  </w:style>
  <w:style w:type="character" w:customStyle="1" w:styleId="UnderlineTextChar">
    <w:name w:val="Underline Text Char"/>
    <w:basedOn w:val="DefaultParagraphFont"/>
    <w:link w:val="UnderlineText"/>
    <w:rsid w:val="00ED78B5"/>
    <w:rPr>
      <w:rFonts w:ascii="Calibri" w:eastAsia="Times New Roman" w:hAnsi="Calibri" w:cs="Calibri"/>
      <w:sz w:val="22"/>
      <w:u w:val="single"/>
    </w:rPr>
  </w:style>
  <w:style w:type="character" w:customStyle="1" w:styleId="il">
    <w:name w:val="il"/>
    <w:basedOn w:val="DefaultParagraphFont"/>
    <w:rsid w:val="00ED78B5"/>
  </w:style>
  <w:style w:type="character" w:customStyle="1" w:styleId="commentstext">
    <w:name w:val="comments_text"/>
    <w:uiPriority w:val="99"/>
    <w:rsid w:val="00ED78B5"/>
    <w:rPr>
      <w:rFonts w:cs="Times New Roman"/>
    </w:rPr>
  </w:style>
  <w:style w:type="paragraph" w:customStyle="1" w:styleId="Heading42">
    <w:name w:val="Heading 42"/>
    <w:basedOn w:val="Normal"/>
    <w:qFormat/>
    <w:rsid w:val="00ED78B5"/>
    <w:rPr>
      <w:rFonts w:eastAsia="Times New Roman"/>
    </w:rPr>
  </w:style>
  <w:style w:type="paragraph" w:customStyle="1" w:styleId="DebateNormal">
    <w:name w:val="DebateNormal"/>
    <w:basedOn w:val="Normal"/>
    <w:link w:val="DebateNormalChar"/>
    <w:qFormat/>
    <w:rsid w:val="00ED78B5"/>
    <w:pPr>
      <w:spacing w:line="276" w:lineRule="auto"/>
    </w:pPr>
    <w:rPr>
      <w:rFonts w:eastAsia="Calibri"/>
      <w:szCs w:val="20"/>
    </w:rPr>
  </w:style>
  <w:style w:type="character" w:customStyle="1" w:styleId="DebateNormalChar">
    <w:name w:val="DebateNormal Char"/>
    <w:basedOn w:val="DefaultParagraphFont"/>
    <w:link w:val="DebateNormal"/>
    <w:rsid w:val="00ED78B5"/>
    <w:rPr>
      <w:rFonts w:ascii="Calibri" w:eastAsia="Calibri" w:hAnsi="Calibri" w:cs="Calibri"/>
      <w:sz w:val="22"/>
      <w:szCs w:val="20"/>
    </w:rPr>
  </w:style>
  <w:style w:type="paragraph" w:customStyle="1" w:styleId="DebateEmphasis">
    <w:name w:val="DebateEmphasis"/>
    <w:basedOn w:val="Normal"/>
    <w:link w:val="DebateEmphasisChar"/>
    <w:qFormat/>
    <w:rsid w:val="00ED78B5"/>
    <w:pPr>
      <w:spacing w:line="276" w:lineRule="auto"/>
    </w:pPr>
    <w:rPr>
      <w:rFonts w:eastAsia="Calibri"/>
      <w:b/>
      <w:szCs w:val="20"/>
      <w:u w:val="single"/>
    </w:rPr>
  </w:style>
  <w:style w:type="character" w:customStyle="1" w:styleId="DebateEmphasisChar">
    <w:name w:val="DebateEmphasis Char"/>
    <w:basedOn w:val="DefaultParagraphFont"/>
    <w:link w:val="DebateEmphasis"/>
    <w:rsid w:val="00ED78B5"/>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ED78B5"/>
    <w:rPr>
      <w:rFonts w:ascii="Times New Roman" w:eastAsia="Cambria" w:hAnsi="Times New Roman" w:cs="Times New Roman"/>
      <w:sz w:val="20"/>
      <w:szCs w:val="22"/>
    </w:rPr>
  </w:style>
  <w:style w:type="paragraph" w:customStyle="1" w:styleId="NormalCite">
    <w:name w:val="NormalCite"/>
    <w:link w:val="NormalCiteChar"/>
    <w:qFormat/>
    <w:rsid w:val="00ED78B5"/>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ED78B5"/>
    <w:rPr>
      <w:rFonts w:ascii="Times New Roman" w:eastAsiaTheme="minorHAnsi" w:hAnsi="Times New Roman" w:cs="Times New Roman"/>
      <w:sz w:val="18"/>
      <w:szCs w:val="22"/>
    </w:rPr>
  </w:style>
  <w:style w:type="character" w:customStyle="1" w:styleId="articletext">
    <w:name w:val="articletext"/>
    <w:basedOn w:val="DefaultParagraphFont"/>
    <w:rsid w:val="00ED78B5"/>
  </w:style>
  <w:style w:type="character" w:customStyle="1" w:styleId="grey10">
    <w:name w:val="grey10"/>
    <w:basedOn w:val="DefaultParagraphFont"/>
    <w:rsid w:val="00ED78B5"/>
  </w:style>
  <w:style w:type="character" w:customStyle="1" w:styleId="navy13bd">
    <w:name w:val="navy13bd"/>
    <w:basedOn w:val="DefaultParagraphFont"/>
    <w:rsid w:val="00ED78B5"/>
  </w:style>
  <w:style w:type="character" w:customStyle="1" w:styleId="Style9ptUnderline2">
    <w:name w:val="Style 9 pt Underline2"/>
    <w:basedOn w:val="DefaultParagraphFont"/>
    <w:rsid w:val="00ED78B5"/>
    <w:rPr>
      <w:sz w:val="20"/>
      <w:u w:val="single"/>
    </w:rPr>
  </w:style>
  <w:style w:type="character" w:customStyle="1" w:styleId="Style9ptBoldUnderline1">
    <w:name w:val="Style 9 pt Bold Underline1"/>
    <w:basedOn w:val="DefaultParagraphFont"/>
    <w:rsid w:val="00ED78B5"/>
    <w:rPr>
      <w:b/>
      <w:bCs/>
      <w:sz w:val="20"/>
      <w:u w:val="single"/>
    </w:rPr>
  </w:style>
  <w:style w:type="character" w:customStyle="1" w:styleId="TagsCharChar">
    <w:name w:val="Tags Char Char"/>
    <w:basedOn w:val="DefaultParagraphFont"/>
    <w:rsid w:val="00ED78B5"/>
    <w:rPr>
      <w:rFonts w:eastAsia="SimSun"/>
      <w:b/>
      <w:sz w:val="24"/>
      <w:lang w:val="en-US" w:eastAsia="zh-CN" w:bidi="ar-SA"/>
    </w:rPr>
  </w:style>
  <w:style w:type="paragraph" w:customStyle="1" w:styleId="cardCharCharCharChar">
    <w:name w:val="card Char Char Char Char"/>
    <w:basedOn w:val="Normal"/>
    <w:qFormat/>
    <w:rsid w:val="00ED78B5"/>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ED78B5"/>
    <w:rPr>
      <w:rFonts w:ascii="Times" w:eastAsia="Times New Roman" w:hAnsi="Times"/>
    </w:rPr>
  </w:style>
  <w:style w:type="paragraph" w:customStyle="1" w:styleId="CARD0">
    <w:name w:val="CARD"/>
    <w:basedOn w:val="Normal"/>
    <w:link w:val="CARDChar1"/>
    <w:qFormat/>
    <w:rsid w:val="00ED78B5"/>
    <w:rPr>
      <w:rFonts w:eastAsia="Times New Roman"/>
      <w:u w:val="single"/>
    </w:rPr>
  </w:style>
  <w:style w:type="character" w:customStyle="1" w:styleId="CARDChar1">
    <w:name w:val="CARD Char"/>
    <w:basedOn w:val="DefaultParagraphFont"/>
    <w:link w:val="CARD0"/>
    <w:rsid w:val="00ED78B5"/>
    <w:rPr>
      <w:rFonts w:ascii="Calibri" w:eastAsia="Times New Roman" w:hAnsi="Calibri" w:cs="Calibri"/>
      <w:sz w:val="22"/>
      <w:u w:val="single"/>
    </w:rPr>
  </w:style>
  <w:style w:type="paragraph" w:customStyle="1" w:styleId="Normal2">
    <w:name w:val="Normal2"/>
    <w:basedOn w:val="Normal"/>
    <w:qFormat/>
    <w:rsid w:val="00ED78B5"/>
    <w:rPr>
      <w:rFonts w:eastAsia="Times New Roman"/>
    </w:rPr>
  </w:style>
  <w:style w:type="character" w:customStyle="1" w:styleId="Style11ptThickunderline">
    <w:name w:val="Style 11 pt Thick underline"/>
    <w:rsid w:val="00ED78B5"/>
    <w:rPr>
      <w:rFonts w:ascii="Times New Roman" w:hAnsi="Times New Roman"/>
      <w:sz w:val="20"/>
      <w:u w:val="single"/>
    </w:rPr>
  </w:style>
  <w:style w:type="character" w:customStyle="1" w:styleId="Style11ptBoldThickunderline">
    <w:name w:val="Style 11 pt Bold Thick underline"/>
    <w:rsid w:val="00ED78B5"/>
    <w:rPr>
      <w:rFonts w:ascii="Times New Roman" w:hAnsi="Times New Roman"/>
      <w:b/>
      <w:bCs/>
      <w:sz w:val="20"/>
      <w:u w:val="single"/>
    </w:rPr>
  </w:style>
  <w:style w:type="character" w:styleId="FootnoteReference">
    <w:name w:val="footnote reference"/>
    <w:unhideWhenUsed/>
    <w:rsid w:val="00ED78B5"/>
    <w:rPr>
      <w:vertAlign w:val="superscript"/>
    </w:rPr>
  </w:style>
  <w:style w:type="character" w:customStyle="1" w:styleId="CharChar5">
    <w:name w:val="Char Char5"/>
    <w:rsid w:val="00ED78B5"/>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ED78B5"/>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ED78B5"/>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ED78B5"/>
    <w:rPr>
      <w:u w:val="single"/>
    </w:rPr>
  </w:style>
  <w:style w:type="character" w:customStyle="1" w:styleId="StyleUnderlineBoldIndent11ptChar">
    <w:name w:val="Style Underline + Bold Indent + 11 pt Char"/>
    <w:link w:val="StyleUnderlineBoldIndent11pt"/>
    <w:rsid w:val="00ED78B5"/>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ED78B5"/>
    <w:rPr>
      <w:b/>
      <w:bCs/>
      <w:u w:val="single"/>
    </w:rPr>
  </w:style>
  <w:style w:type="character" w:customStyle="1" w:styleId="StyleUnderlineBoldIndent11ptBoldChar">
    <w:name w:val="Style Underline + Bold Indent + 11 pt Bold Char"/>
    <w:link w:val="StyleUnderlineBoldIndent11ptBold"/>
    <w:rsid w:val="00ED78B5"/>
    <w:rPr>
      <w:rFonts w:ascii="Calibri" w:eastAsia="Times New Roman" w:hAnsi="Calibri" w:cs="Calibri"/>
      <w:b/>
      <w:bCs/>
      <w:sz w:val="22"/>
      <w:szCs w:val="20"/>
      <w:u w:val="single"/>
    </w:rPr>
  </w:style>
  <w:style w:type="paragraph" w:customStyle="1" w:styleId="Normal20pt">
    <w:name w:val="Normal  + 20 pt"/>
    <w:basedOn w:val="Normal"/>
    <w:uiPriority w:val="6"/>
    <w:qFormat/>
    <w:rsid w:val="00ED78B5"/>
    <w:rPr>
      <w:bCs/>
      <w:u w:val="single"/>
    </w:rPr>
  </w:style>
  <w:style w:type="character" w:customStyle="1" w:styleId="StyleStyle4CharTimesNewRoman11pt">
    <w:name w:val="Style Style4 Char + Times New Roman 11 pt"/>
    <w:basedOn w:val="DefaultParagraphFont"/>
    <w:rsid w:val="00ED78B5"/>
    <w:rPr>
      <w:rFonts w:ascii="Times New Roman" w:hAnsi="Times New Roman"/>
      <w:sz w:val="20"/>
      <w:szCs w:val="24"/>
      <w:u w:val="single"/>
      <w:lang w:val="en-US" w:eastAsia="en-US" w:bidi="ar-SA"/>
    </w:rPr>
  </w:style>
  <w:style w:type="paragraph" w:customStyle="1" w:styleId="author-name">
    <w:name w:val="author-name"/>
    <w:basedOn w:val="Normal"/>
    <w:qFormat/>
    <w:rsid w:val="00ED78B5"/>
    <w:pPr>
      <w:spacing w:before="100" w:beforeAutospacing="1" w:after="100" w:afterAutospacing="1"/>
    </w:pPr>
    <w:rPr>
      <w:rFonts w:eastAsia="Times New Roman"/>
    </w:rPr>
  </w:style>
  <w:style w:type="paragraph" w:customStyle="1" w:styleId="author-credentials">
    <w:name w:val="author-credentials"/>
    <w:basedOn w:val="Normal"/>
    <w:rsid w:val="00ED78B5"/>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ED78B5"/>
    <w:rPr>
      <w:rFonts w:ascii="Consolas" w:hAnsi="Consolas" w:cs="Consolas"/>
      <w:sz w:val="20"/>
      <w:szCs w:val="20"/>
    </w:rPr>
  </w:style>
  <w:style w:type="character" w:customStyle="1" w:styleId="StyleStyle4CharTimesNewRoman11ptBold">
    <w:name w:val="Style Style4 Char + Times New Roman 11 pt Bold"/>
    <w:basedOn w:val="DefaultParagraphFont"/>
    <w:rsid w:val="00ED78B5"/>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ED78B5"/>
    <w:rPr>
      <w:rFonts w:ascii="Times New Roman" w:hAnsi="Times New Roman"/>
      <w:i/>
      <w:iCs/>
      <w:sz w:val="20"/>
      <w:szCs w:val="24"/>
      <w:u w:val="single"/>
      <w:lang w:val="en-US" w:eastAsia="en-US" w:bidi="ar-SA"/>
    </w:rPr>
  </w:style>
  <w:style w:type="character" w:customStyle="1" w:styleId="headline">
    <w:name w:val="headline"/>
    <w:basedOn w:val="DefaultParagraphFont"/>
    <w:rsid w:val="00ED78B5"/>
  </w:style>
  <w:style w:type="character" w:customStyle="1" w:styleId="CharChar4">
    <w:name w:val="Char Char4"/>
    <w:basedOn w:val="DefaultParagraphFont"/>
    <w:rsid w:val="00ED78B5"/>
    <w:rPr>
      <w:rFonts w:cs="Arial"/>
      <w:b/>
      <w:bCs/>
      <w:iCs/>
      <w:szCs w:val="28"/>
      <w:lang w:val="en-US" w:eastAsia="en-US" w:bidi="ar-SA"/>
    </w:rPr>
  </w:style>
  <w:style w:type="character" w:customStyle="1" w:styleId="yshortcuts">
    <w:name w:val="yshortcuts"/>
    <w:basedOn w:val="DefaultParagraphFont"/>
    <w:rsid w:val="00ED78B5"/>
  </w:style>
  <w:style w:type="character" w:customStyle="1" w:styleId="HotRouteChar0">
    <w:name w:val="Hot Route Char"/>
    <w:link w:val="HotRoute"/>
    <w:rsid w:val="00ED78B5"/>
    <w:rPr>
      <w:rFonts w:ascii="Calibri" w:eastAsia="Times New Roman" w:hAnsi="Calibri" w:cs="Calibri"/>
      <w:sz w:val="22"/>
    </w:rPr>
  </w:style>
  <w:style w:type="paragraph" w:styleId="PlainText">
    <w:name w:val="Plain Text"/>
    <w:basedOn w:val="Normal"/>
    <w:link w:val="PlainTextChar"/>
    <w:rsid w:val="00ED78B5"/>
    <w:rPr>
      <w:rFonts w:ascii="Courier New" w:eastAsia="Times New Roman" w:hAnsi="Courier New" w:cs="Courier New"/>
      <w:szCs w:val="20"/>
    </w:rPr>
  </w:style>
  <w:style w:type="character" w:customStyle="1" w:styleId="PlainTextChar">
    <w:name w:val="Plain Text Char"/>
    <w:basedOn w:val="DefaultParagraphFont"/>
    <w:link w:val="PlainText"/>
    <w:rsid w:val="00ED78B5"/>
    <w:rPr>
      <w:rFonts w:ascii="Courier New" w:eastAsia="Times New Roman" w:hAnsi="Courier New" w:cs="Courier New"/>
      <w:sz w:val="22"/>
      <w:szCs w:val="20"/>
    </w:rPr>
  </w:style>
  <w:style w:type="character" w:customStyle="1" w:styleId="senselabelstart">
    <w:name w:val="sense_label start"/>
    <w:basedOn w:val="DefaultParagraphFont"/>
    <w:rsid w:val="00ED78B5"/>
  </w:style>
  <w:style w:type="character" w:customStyle="1" w:styleId="sensecontent">
    <w:name w:val="sense_content"/>
    <w:basedOn w:val="DefaultParagraphFont"/>
    <w:rsid w:val="00ED78B5"/>
  </w:style>
  <w:style w:type="character" w:customStyle="1" w:styleId="vi">
    <w:name w:val="vi"/>
    <w:basedOn w:val="DefaultParagraphFont"/>
    <w:rsid w:val="00ED78B5"/>
  </w:style>
  <w:style w:type="character" w:customStyle="1" w:styleId="italic">
    <w:name w:val="italic"/>
    <w:basedOn w:val="DefaultParagraphFont"/>
    <w:rsid w:val="00ED78B5"/>
  </w:style>
  <w:style w:type="paragraph" w:customStyle="1" w:styleId="Microtext0">
    <w:name w:val="Microtext"/>
    <w:basedOn w:val="Normal"/>
    <w:next w:val="Normal"/>
    <w:link w:val="MicrotextChar0"/>
    <w:qFormat/>
    <w:rsid w:val="00ED78B5"/>
    <w:rPr>
      <w:sz w:val="12"/>
    </w:rPr>
  </w:style>
  <w:style w:type="character" w:customStyle="1" w:styleId="MicrotextChar0">
    <w:name w:val="Microtext Char"/>
    <w:link w:val="Microtext0"/>
    <w:rsid w:val="00ED78B5"/>
    <w:rPr>
      <w:rFonts w:ascii="Calibri" w:hAnsi="Calibri" w:cs="Calibri"/>
      <w:sz w:val="12"/>
    </w:rPr>
  </w:style>
  <w:style w:type="character" w:customStyle="1" w:styleId="st">
    <w:name w:val="st"/>
    <w:basedOn w:val="DefaultParagraphFont"/>
    <w:rsid w:val="00ED78B5"/>
  </w:style>
  <w:style w:type="paragraph" w:customStyle="1" w:styleId="Style6">
    <w:name w:val="Style6"/>
    <w:basedOn w:val="Normal"/>
    <w:link w:val="Style6Char"/>
    <w:autoRedefine/>
    <w:qFormat/>
    <w:rsid w:val="00ED78B5"/>
    <w:rPr>
      <w:b/>
    </w:rPr>
  </w:style>
  <w:style w:type="character" w:customStyle="1" w:styleId="Style6Char">
    <w:name w:val="Style6 Char"/>
    <w:basedOn w:val="DefaultParagraphFont"/>
    <w:link w:val="Style6"/>
    <w:rsid w:val="00ED78B5"/>
    <w:rPr>
      <w:rFonts w:ascii="Calibri" w:hAnsi="Calibri" w:cs="Calibri"/>
      <w:b/>
      <w:sz w:val="22"/>
    </w:rPr>
  </w:style>
  <w:style w:type="paragraph" w:customStyle="1" w:styleId="Style11">
    <w:name w:val="Style11"/>
    <w:basedOn w:val="Normal"/>
    <w:link w:val="Style11Char"/>
    <w:qFormat/>
    <w:rsid w:val="00ED78B5"/>
    <w:rPr>
      <w:rFonts w:eastAsia="Times New Roman"/>
      <w:b/>
      <w:szCs w:val="20"/>
      <w:u w:val="thick"/>
    </w:rPr>
  </w:style>
  <w:style w:type="paragraph" w:customStyle="1" w:styleId="Style12">
    <w:name w:val="Style12"/>
    <w:basedOn w:val="Normal"/>
    <w:link w:val="Style12Char"/>
    <w:qFormat/>
    <w:rsid w:val="00ED78B5"/>
    <w:rPr>
      <w:rFonts w:eastAsia="Times New Roman"/>
      <w:b/>
      <w:u w:val="thick"/>
    </w:rPr>
  </w:style>
  <w:style w:type="character" w:customStyle="1" w:styleId="Style11Char">
    <w:name w:val="Style11 Char"/>
    <w:basedOn w:val="DefaultParagraphFont"/>
    <w:link w:val="Style11"/>
    <w:rsid w:val="00ED78B5"/>
    <w:rPr>
      <w:rFonts w:ascii="Calibri" w:eastAsia="Times New Roman" w:hAnsi="Calibri" w:cs="Calibri"/>
      <w:b/>
      <w:sz w:val="22"/>
      <w:szCs w:val="20"/>
      <w:u w:val="thick"/>
    </w:rPr>
  </w:style>
  <w:style w:type="character" w:customStyle="1" w:styleId="Style12Char">
    <w:name w:val="Style12 Char"/>
    <w:basedOn w:val="DefaultParagraphFont"/>
    <w:link w:val="Style12"/>
    <w:rsid w:val="00ED78B5"/>
    <w:rPr>
      <w:rFonts w:ascii="Calibri" w:eastAsia="Times New Roman" w:hAnsi="Calibri" w:cs="Calibri"/>
      <w:b/>
      <w:sz w:val="22"/>
      <w:u w:val="thick"/>
    </w:rPr>
  </w:style>
  <w:style w:type="character" w:customStyle="1" w:styleId="caps-label">
    <w:name w:val="caps-label"/>
    <w:basedOn w:val="DefaultParagraphFont"/>
    <w:rsid w:val="00ED78B5"/>
  </w:style>
  <w:style w:type="character" w:customStyle="1" w:styleId="wikiexternallink">
    <w:name w:val="wikiexternallink"/>
    <w:basedOn w:val="DefaultParagraphFont"/>
    <w:rsid w:val="00ED78B5"/>
  </w:style>
  <w:style w:type="character" w:customStyle="1" w:styleId="wikigeneratedlinkcontent">
    <w:name w:val="wikigeneratedlinkcontent"/>
    <w:basedOn w:val="DefaultParagraphFont"/>
    <w:rsid w:val="00ED78B5"/>
  </w:style>
  <w:style w:type="character" w:customStyle="1" w:styleId="ShrinkChar">
    <w:name w:val="Shrink Char"/>
    <w:link w:val="Shrink"/>
    <w:locked/>
    <w:rsid w:val="00ED78B5"/>
    <w:rPr>
      <w:rFonts w:ascii="Garamond" w:eastAsia="Times New Roman" w:hAnsi="Garamond"/>
      <w:sz w:val="12"/>
    </w:rPr>
  </w:style>
  <w:style w:type="paragraph" w:customStyle="1" w:styleId="Shrink">
    <w:name w:val="Shrink"/>
    <w:link w:val="ShrinkChar"/>
    <w:qFormat/>
    <w:rsid w:val="00ED78B5"/>
    <w:pPr>
      <w:ind w:left="288" w:right="288"/>
    </w:pPr>
    <w:rPr>
      <w:rFonts w:ascii="Garamond" w:eastAsia="Times New Roman" w:hAnsi="Garamond"/>
      <w:sz w:val="12"/>
    </w:rPr>
  </w:style>
  <w:style w:type="character" w:customStyle="1" w:styleId="aqj">
    <w:name w:val="aqj"/>
    <w:basedOn w:val="DefaultParagraphFont"/>
    <w:rsid w:val="00ED78B5"/>
  </w:style>
  <w:style w:type="character" w:customStyle="1" w:styleId="StyleStyleBoldUnderlineIntenseEmphasisUnderlineapple-style-s">
    <w:name w:val="Style Style Bold UnderlineIntense EmphasisUnderlineapple-style-s..."/>
    <w:basedOn w:val="DefaultParagraphFont"/>
    <w:rsid w:val="00ED78B5"/>
    <w:rPr>
      <w:b w:val="0"/>
      <w:bCs w:val="0"/>
      <w:sz w:val="22"/>
      <w:u w:val="single"/>
      <w:bdr w:val="none" w:sz="0" w:space="0" w:color="auto"/>
    </w:rPr>
  </w:style>
  <w:style w:type="paragraph" w:customStyle="1" w:styleId="blocktitle0">
    <w:name w:val="block title"/>
    <w:basedOn w:val="Normal"/>
    <w:link w:val="blocktitleChar"/>
    <w:autoRedefine/>
    <w:qFormat/>
    <w:rsid w:val="00ED78B5"/>
    <w:pPr>
      <w:spacing w:after="240"/>
      <w:jc w:val="center"/>
      <w:outlineLvl w:val="0"/>
    </w:pPr>
    <w:rPr>
      <w:rFonts w:eastAsia="Calibri"/>
      <w:b/>
      <w:caps/>
      <w:sz w:val="28"/>
      <w:szCs w:val="28"/>
      <w:lang w:val="es-ES"/>
    </w:rPr>
  </w:style>
  <w:style w:type="character" w:customStyle="1" w:styleId="Boxed">
    <w:name w:val="Boxed"/>
    <w:qFormat/>
    <w:rsid w:val="00ED78B5"/>
    <w:rPr>
      <w:rFonts w:ascii="Times New Roman" w:hAnsi="Times New Roman"/>
      <w:sz w:val="20"/>
      <w:bdr w:val="single" w:sz="6" w:space="0" w:color="auto"/>
    </w:rPr>
  </w:style>
  <w:style w:type="character" w:customStyle="1" w:styleId="UnderlineCard">
    <w:name w:val="Underline Card"/>
    <w:uiPriority w:val="6"/>
    <w:qFormat/>
    <w:rsid w:val="00ED78B5"/>
    <w:rPr>
      <w:rFonts w:ascii="Arial" w:hAnsi="Arial"/>
      <w:b w:val="0"/>
      <w:bCs/>
      <w:sz w:val="20"/>
      <w:u w:val="single"/>
    </w:rPr>
  </w:style>
  <w:style w:type="character" w:customStyle="1" w:styleId="story-author">
    <w:name w:val="story-author"/>
    <w:basedOn w:val="DefaultParagraphFont"/>
    <w:rsid w:val="00ED78B5"/>
  </w:style>
  <w:style w:type="paragraph" w:customStyle="1" w:styleId="type">
    <w:name w:val="type"/>
    <w:basedOn w:val="Normal"/>
    <w:qFormat/>
    <w:rsid w:val="00ED78B5"/>
    <w:pPr>
      <w:spacing w:before="100" w:beforeAutospacing="1" w:after="100" w:afterAutospacing="1"/>
    </w:pPr>
    <w:rPr>
      <w:rFonts w:eastAsia="Times New Roman"/>
    </w:rPr>
  </w:style>
  <w:style w:type="character" w:customStyle="1" w:styleId="institution">
    <w:name w:val="institution"/>
    <w:basedOn w:val="DefaultParagraphFont"/>
    <w:rsid w:val="00ED78B5"/>
  </w:style>
  <w:style w:type="character" w:customStyle="1" w:styleId="abodyblack3">
    <w:name w:val="abodyblack3"/>
    <w:basedOn w:val="DefaultParagraphFont"/>
    <w:rsid w:val="00ED78B5"/>
  </w:style>
  <w:style w:type="paragraph" w:customStyle="1" w:styleId="UnderlineChar2CharChar">
    <w:name w:val="Underline Char2 Char Char"/>
    <w:basedOn w:val="Normal"/>
    <w:link w:val="UnderlineChar2CharCharChar"/>
    <w:qFormat/>
    <w:rsid w:val="00ED78B5"/>
    <w:rPr>
      <w:rFonts w:eastAsia="MS Mincho"/>
      <w:szCs w:val="20"/>
      <w:u w:val="single"/>
    </w:rPr>
  </w:style>
  <w:style w:type="character" w:customStyle="1" w:styleId="UnderlineChar2CharCharChar">
    <w:name w:val="Underline Char2 Char Char Char"/>
    <w:link w:val="UnderlineChar2CharChar"/>
    <w:rsid w:val="00ED78B5"/>
    <w:rPr>
      <w:rFonts w:ascii="Calibri" w:eastAsia="MS Mincho" w:hAnsi="Calibri" w:cs="Calibri"/>
      <w:sz w:val="22"/>
      <w:szCs w:val="20"/>
      <w:u w:val="single"/>
    </w:rPr>
  </w:style>
  <w:style w:type="character" w:customStyle="1" w:styleId="CharacterStyle1">
    <w:name w:val="Character Style 1"/>
    <w:rsid w:val="00ED78B5"/>
    <w:rPr>
      <w:sz w:val="20"/>
      <w:szCs w:val="20"/>
    </w:rPr>
  </w:style>
  <w:style w:type="character" w:customStyle="1" w:styleId="FontStyle177">
    <w:name w:val="Font Style177"/>
    <w:basedOn w:val="DefaultParagraphFont"/>
    <w:uiPriority w:val="99"/>
    <w:rsid w:val="00ED78B5"/>
    <w:rPr>
      <w:rFonts w:ascii="Times New Roman" w:hAnsi="Times New Roman" w:cs="Times New Roman"/>
      <w:sz w:val="20"/>
      <w:szCs w:val="20"/>
    </w:rPr>
  </w:style>
  <w:style w:type="character" w:customStyle="1" w:styleId="FontStyle173">
    <w:name w:val="Font Style173"/>
    <w:basedOn w:val="DefaultParagraphFont"/>
    <w:uiPriority w:val="99"/>
    <w:rsid w:val="00ED78B5"/>
    <w:rPr>
      <w:rFonts w:ascii="Times New Roman" w:hAnsi="Times New Roman" w:cs="Times New Roman"/>
      <w:sz w:val="14"/>
      <w:szCs w:val="14"/>
    </w:rPr>
  </w:style>
  <w:style w:type="character" w:customStyle="1" w:styleId="FontStyle151">
    <w:name w:val="Font Style151"/>
    <w:basedOn w:val="DefaultParagraphFont"/>
    <w:uiPriority w:val="99"/>
    <w:rsid w:val="00ED78B5"/>
    <w:rPr>
      <w:rFonts w:ascii="Arial Narrow" w:hAnsi="Arial Narrow" w:cs="Arial Narrow"/>
      <w:b/>
      <w:bCs/>
      <w:sz w:val="12"/>
      <w:szCs w:val="12"/>
    </w:rPr>
  </w:style>
  <w:style w:type="character" w:customStyle="1" w:styleId="FontStyle156">
    <w:name w:val="Font Style156"/>
    <w:basedOn w:val="DefaultParagraphFont"/>
    <w:uiPriority w:val="99"/>
    <w:rsid w:val="00ED78B5"/>
    <w:rPr>
      <w:rFonts w:ascii="Arial Narrow" w:hAnsi="Arial Narrow" w:cs="Arial Narrow"/>
      <w:sz w:val="8"/>
      <w:szCs w:val="8"/>
    </w:rPr>
  </w:style>
  <w:style w:type="character" w:customStyle="1" w:styleId="FontStyle160">
    <w:name w:val="Font Style160"/>
    <w:basedOn w:val="DefaultParagraphFont"/>
    <w:uiPriority w:val="99"/>
    <w:rsid w:val="00ED78B5"/>
    <w:rPr>
      <w:rFonts w:ascii="Times New Roman" w:hAnsi="Times New Roman" w:cs="Times New Roman"/>
      <w:b/>
      <w:bCs/>
      <w:sz w:val="20"/>
      <w:szCs w:val="20"/>
    </w:rPr>
  </w:style>
  <w:style w:type="character" w:customStyle="1" w:styleId="FontStyle178">
    <w:name w:val="Font Style178"/>
    <w:basedOn w:val="DefaultParagraphFont"/>
    <w:uiPriority w:val="99"/>
    <w:rsid w:val="00ED78B5"/>
    <w:rPr>
      <w:rFonts w:ascii="Times New Roman" w:hAnsi="Times New Roman" w:cs="Times New Roman"/>
      <w:sz w:val="18"/>
      <w:szCs w:val="18"/>
    </w:rPr>
  </w:style>
  <w:style w:type="paragraph" w:customStyle="1" w:styleId="Style14">
    <w:name w:val="Style14"/>
    <w:basedOn w:val="Normal"/>
    <w:uiPriority w:val="99"/>
    <w:qFormat/>
    <w:rsid w:val="00ED78B5"/>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ED78B5"/>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ED78B5"/>
    <w:rPr>
      <w:rFonts w:ascii="Times New Roman" w:hAnsi="Times New Roman" w:cs="Times New Roman"/>
      <w:sz w:val="12"/>
      <w:szCs w:val="12"/>
    </w:rPr>
  </w:style>
  <w:style w:type="paragraph" w:customStyle="1" w:styleId="Style9">
    <w:name w:val="Style9"/>
    <w:basedOn w:val="Normal"/>
    <w:uiPriority w:val="99"/>
    <w:qFormat/>
    <w:rsid w:val="00ED78B5"/>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ED78B5"/>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ED78B5"/>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ED78B5"/>
    <w:rPr>
      <w:rFonts w:ascii="Times New Roman" w:hAnsi="Times New Roman" w:cs="Times New Roman"/>
      <w:sz w:val="16"/>
      <w:szCs w:val="16"/>
    </w:rPr>
  </w:style>
  <w:style w:type="character" w:customStyle="1" w:styleId="f">
    <w:name w:val="f"/>
    <w:basedOn w:val="DefaultParagraphFont"/>
    <w:rsid w:val="00ED78B5"/>
  </w:style>
  <w:style w:type="character" w:customStyle="1" w:styleId="TagsChar2">
    <w:name w:val="Tags Char2"/>
    <w:rsid w:val="00ED78B5"/>
    <w:rPr>
      <w:b/>
      <w:sz w:val="24"/>
    </w:rPr>
  </w:style>
  <w:style w:type="paragraph" w:customStyle="1" w:styleId="CardsFont6ptChar">
    <w:name w:val="Cards + Font: 6 pt Char"/>
    <w:basedOn w:val="Normal"/>
    <w:link w:val="CardsFont6ptCharChar"/>
    <w:qFormat/>
    <w:rsid w:val="00ED78B5"/>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ED78B5"/>
    <w:rPr>
      <w:rFonts w:ascii="Calibri" w:eastAsia="Times New Roman" w:hAnsi="Calibri" w:cs="Calibri"/>
      <w:sz w:val="12"/>
    </w:rPr>
  </w:style>
  <w:style w:type="character" w:customStyle="1" w:styleId="FontStyle172">
    <w:name w:val="Font Style172"/>
    <w:basedOn w:val="DefaultParagraphFont"/>
    <w:uiPriority w:val="99"/>
    <w:rsid w:val="00ED78B5"/>
    <w:rPr>
      <w:rFonts w:ascii="Times New Roman" w:hAnsi="Times New Roman" w:cs="Times New Roman"/>
      <w:b/>
      <w:bCs/>
      <w:sz w:val="16"/>
      <w:szCs w:val="16"/>
    </w:rPr>
  </w:style>
  <w:style w:type="paragraph" w:customStyle="1" w:styleId="Style18">
    <w:name w:val="Style18"/>
    <w:basedOn w:val="Normal"/>
    <w:uiPriority w:val="99"/>
    <w:qFormat/>
    <w:rsid w:val="00ED78B5"/>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ED78B5"/>
    <w:rPr>
      <w:rFonts w:ascii="Times New Roman" w:hAnsi="Times New Roman" w:cs="Times New Roman"/>
      <w:i/>
      <w:iCs/>
      <w:sz w:val="16"/>
      <w:szCs w:val="16"/>
    </w:rPr>
  </w:style>
  <w:style w:type="character" w:customStyle="1" w:styleId="FontStyle162">
    <w:name w:val="Font Style162"/>
    <w:basedOn w:val="DefaultParagraphFont"/>
    <w:uiPriority w:val="99"/>
    <w:rsid w:val="00ED78B5"/>
    <w:rPr>
      <w:rFonts w:ascii="Times New Roman" w:hAnsi="Times New Roman" w:cs="Times New Roman"/>
      <w:b/>
      <w:bCs/>
      <w:sz w:val="18"/>
      <w:szCs w:val="18"/>
    </w:rPr>
  </w:style>
  <w:style w:type="character" w:customStyle="1" w:styleId="FontStyle167">
    <w:name w:val="Font Style167"/>
    <w:basedOn w:val="DefaultParagraphFont"/>
    <w:uiPriority w:val="99"/>
    <w:rsid w:val="00ED78B5"/>
    <w:rPr>
      <w:rFonts w:ascii="Times New Roman" w:hAnsi="Times New Roman" w:cs="Times New Roman"/>
      <w:sz w:val="10"/>
      <w:szCs w:val="10"/>
    </w:rPr>
  </w:style>
  <w:style w:type="character" w:customStyle="1" w:styleId="FontStyle174">
    <w:name w:val="Font Style174"/>
    <w:basedOn w:val="DefaultParagraphFont"/>
    <w:uiPriority w:val="99"/>
    <w:rsid w:val="00ED78B5"/>
    <w:rPr>
      <w:rFonts w:ascii="Arial Narrow" w:hAnsi="Arial Narrow" w:cs="Arial Narrow"/>
      <w:b/>
      <w:bCs/>
      <w:sz w:val="18"/>
      <w:szCs w:val="18"/>
    </w:rPr>
  </w:style>
  <w:style w:type="paragraph" w:customStyle="1" w:styleId="Style47">
    <w:name w:val="Style47"/>
    <w:basedOn w:val="Normal"/>
    <w:uiPriority w:val="99"/>
    <w:qFormat/>
    <w:rsid w:val="00ED78B5"/>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ED78B5"/>
    <w:rPr>
      <w:rFonts w:ascii="Times New Roman" w:hAnsi="Times New Roman" w:cs="Times New Roman"/>
      <w:sz w:val="12"/>
      <w:szCs w:val="12"/>
    </w:rPr>
  </w:style>
  <w:style w:type="paragraph" w:customStyle="1" w:styleId="Style24">
    <w:name w:val="Style24"/>
    <w:basedOn w:val="Normal"/>
    <w:uiPriority w:val="99"/>
    <w:qFormat/>
    <w:rsid w:val="00ED78B5"/>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ED78B5"/>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ED78B5"/>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ED78B5"/>
    <w:rPr>
      <w:rFonts w:ascii="Times New Roman" w:hAnsi="Times New Roman" w:cs="Times New Roman"/>
      <w:b/>
      <w:bCs/>
      <w:sz w:val="18"/>
      <w:szCs w:val="18"/>
    </w:rPr>
  </w:style>
  <w:style w:type="paragraph" w:customStyle="1" w:styleId="Style21">
    <w:name w:val="Style21"/>
    <w:basedOn w:val="Normal"/>
    <w:uiPriority w:val="99"/>
    <w:qFormat/>
    <w:rsid w:val="00ED78B5"/>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ED78B5"/>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ED78B5"/>
    <w:rPr>
      <w:rFonts w:ascii="Calibri" w:hAnsi="Calibri"/>
      <w:sz w:val="20"/>
      <w:szCs w:val="20"/>
    </w:rPr>
  </w:style>
  <w:style w:type="paragraph" w:customStyle="1" w:styleId="Standard">
    <w:name w:val="Standard"/>
    <w:qFormat/>
    <w:rsid w:val="00ED78B5"/>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ED78B5"/>
    <w:rPr>
      <w:color w:val="000000"/>
      <w:sz w:val="32"/>
      <w:szCs w:val="32"/>
    </w:rPr>
  </w:style>
  <w:style w:type="paragraph" w:customStyle="1" w:styleId="Cardnon-underlined">
    <w:name w:val="Card non-underlined"/>
    <w:basedOn w:val="Normal"/>
    <w:link w:val="Cardnon-underlinedChar"/>
    <w:autoRedefine/>
    <w:uiPriority w:val="99"/>
    <w:qFormat/>
    <w:rsid w:val="00ED78B5"/>
    <w:rPr>
      <w:rFonts w:eastAsia="Times New Roman"/>
      <w:szCs w:val="20"/>
    </w:rPr>
  </w:style>
  <w:style w:type="character" w:customStyle="1" w:styleId="Cardnon-underlinedChar">
    <w:name w:val="Card non-underlined Char"/>
    <w:basedOn w:val="DefaultParagraphFont"/>
    <w:link w:val="Cardnon-underlined"/>
    <w:uiPriority w:val="99"/>
    <w:rsid w:val="00ED78B5"/>
    <w:rPr>
      <w:rFonts w:ascii="Calibri" w:eastAsia="Times New Roman" w:hAnsi="Calibri" w:cs="Calibri"/>
      <w:sz w:val="22"/>
      <w:szCs w:val="20"/>
    </w:rPr>
  </w:style>
  <w:style w:type="numbering" w:customStyle="1" w:styleId="NoList1">
    <w:name w:val="No List1"/>
    <w:next w:val="NoList"/>
    <w:semiHidden/>
    <w:unhideWhenUsed/>
    <w:rsid w:val="00ED78B5"/>
  </w:style>
  <w:style w:type="character" w:customStyle="1" w:styleId="TitleChar2">
    <w:name w:val="Title Char2"/>
    <w:basedOn w:val="DefaultParagraphFont"/>
    <w:uiPriority w:val="10"/>
    <w:qFormat/>
    <w:locked/>
    <w:rsid w:val="00ED78B5"/>
    <w:rPr>
      <w:b/>
      <w:bCs/>
      <w:u w:val="single"/>
    </w:rPr>
  </w:style>
  <w:style w:type="paragraph" w:styleId="TOC3">
    <w:name w:val="toc 3"/>
    <w:basedOn w:val="Normal"/>
    <w:next w:val="Normal"/>
    <w:autoRedefine/>
    <w:rsid w:val="00ED78B5"/>
    <w:pPr>
      <w:ind w:left="400"/>
    </w:pPr>
    <w:rPr>
      <w:rFonts w:eastAsia="Times New Roman"/>
      <w:szCs w:val="20"/>
    </w:rPr>
  </w:style>
  <w:style w:type="paragraph" w:styleId="TOC4">
    <w:name w:val="toc 4"/>
    <w:basedOn w:val="Normal"/>
    <w:next w:val="Normal"/>
    <w:autoRedefine/>
    <w:rsid w:val="00ED78B5"/>
    <w:pPr>
      <w:ind w:left="600"/>
    </w:pPr>
    <w:rPr>
      <w:rFonts w:eastAsia="Times New Roman"/>
      <w:szCs w:val="20"/>
    </w:rPr>
  </w:style>
  <w:style w:type="paragraph" w:styleId="TOC5">
    <w:name w:val="toc 5"/>
    <w:basedOn w:val="Normal"/>
    <w:next w:val="Normal"/>
    <w:autoRedefine/>
    <w:rsid w:val="00ED78B5"/>
    <w:pPr>
      <w:ind w:left="800"/>
    </w:pPr>
    <w:rPr>
      <w:rFonts w:eastAsia="Times New Roman"/>
      <w:szCs w:val="20"/>
    </w:rPr>
  </w:style>
  <w:style w:type="paragraph" w:styleId="TOC6">
    <w:name w:val="toc 6"/>
    <w:basedOn w:val="Normal"/>
    <w:next w:val="Normal"/>
    <w:autoRedefine/>
    <w:rsid w:val="00ED78B5"/>
    <w:pPr>
      <w:ind w:left="1000"/>
    </w:pPr>
    <w:rPr>
      <w:rFonts w:eastAsia="Times New Roman"/>
      <w:szCs w:val="20"/>
    </w:rPr>
  </w:style>
  <w:style w:type="paragraph" w:styleId="TOC7">
    <w:name w:val="toc 7"/>
    <w:basedOn w:val="Normal"/>
    <w:next w:val="Normal"/>
    <w:autoRedefine/>
    <w:rsid w:val="00ED78B5"/>
    <w:pPr>
      <w:ind w:left="1200"/>
    </w:pPr>
    <w:rPr>
      <w:rFonts w:eastAsia="Times New Roman"/>
      <w:szCs w:val="20"/>
    </w:rPr>
  </w:style>
  <w:style w:type="paragraph" w:styleId="TOC8">
    <w:name w:val="toc 8"/>
    <w:basedOn w:val="Normal"/>
    <w:next w:val="Normal"/>
    <w:autoRedefine/>
    <w:rsid w:val="00ED78B5"/>
    <w:pPr>
      <w:ind w:left="1400"/>
    </w:pPr>
    <w:rPr>
      <w:rFonts w:eastAsia="Times New Roman"/>
      <w:szCs w:val="20"/>
    </w:rPr>
  </w:style>
  <w:style w:type="character" w:customStyle="1" w:styleId="allocatoragentsleft">
    <w:name w:val="al_locatoragentsleft"/>
    <w:basedOn w:val="DefaultParagraphFont"/>
    <w:rsid w:val="00ED78B5"/>
  </w:style>
  <w:style w:type="character" w:styleId="HTMLTypewriter">
    <w:name w:val="HTML Typewriter"/>
    <w:basedOn w:val="DefaultParagraphFont"/>
    <w:unhideWhenUsed/>
    <w:rsid w:val="00ED78B5"/>
    <w:rPr>
      <w:rFonts w:ascii="Courier New" w:eastAsia="Times New Roman" w:hAnsi="Courier New" w:cs="Courier New"/>
      <w:sz w:val="20"/>
      <w:szCs w:val="20"/>
    </w:rPr>
  </w:style>
  <w:style w:type="character" w:customStyle="1" w:styleId="caps">
    <w:name w:val="caps"/>
    <w:basedOn w:val="DefaultParagraphFont"/>
    <w:rsid w:val="00ED78B5"/>
  </w:style>
  <w:style w:type="character" w:customStyle="1" w:styleId="UnderlinesCharChar">
    <w:name w:val="Underlines Char Char"/>
    <w:basedOn w:val="DefaultParagraphFont"/>
    <w:rsid w:val="00ED78B5"/>
    <w:rPr>
      <w:rFonts w:cs="Arial"/>
      <w:b/>
      <w:bCs/>
      <w:noProof w:val="0"/>
      <w:sz w:val="22"/>
      <w:szCs w:val="26"/>
      <w:u w:val="single"/>
      <w:lang w:val="en-US" w:eastAsia="en-US" w:bidi="ar-SA"/>
    </w:rPr>
  </w:style>
  <w:style w:type="paragraph" w:customStyle="1" w:styleId="Carding">
    <w:name w:val="Carding"/>
    <w:basedOn w:val="Normal"/>
    <w:uiPriority w:val="99"/>
    <w:qFormat/>
    <w:rsid w:val="00ED78B5"/>
    <w:rPr>
      <w:rFonts w:eastAsia="Times New Roman"/>
      <w:sz w:val="18"/>
    </w:rPr>
  </w:style>
  <w:style w:type="character" w:customStyle="1" w:styleId="aunderline">
    <w:name w:val="aunderline"/>
    <w:basedOn w:val="DefaultParagraphFont"/>
    <w:rsid w:val="00ED78B5"/>
    <w:rPr>
      <w:rFonts w:ascii="Times New Roman" w:hAnsi="Times New Roman"/>
      <w:sz w:val="20"/>
      <w:szCs w:val="24"/>
      <w:u w:val="thick"/>
    </w:rPr>
  </w:style>
  <w:style w:type="character" w:customStyle="1" w:styleId="tagChar1">
    <w:name w:val="tag Char1"/>
    <w:basedOn w:val="DefaultParagraphFont"/>
    <w:rsid w:val="00ED78B5"/>
    <w:rPr>
      <w:b/>
      <w:noProof w:val="0"/>
      <w:sz w:val="24"/>
      <w:lang w:val="en-US" w:eastAsia="en-US" w:bidi="ar-SA"/>
    </w:rPr>
  </w:style>
  <w:style w:type="character" w:customStyle="1" w:styleId="tagChar2">
    <w:name w:val="tag Char2"/>
    <w:basedOn w:val="DefaultParagraphFont"/>
    <w:qFormat/>
    <w:rsid w:val="00ED78B5"/>
    <w:rPr>
      <w:b/>
      <w:noProof w:val="0"/>
      <w:sz w:val="24"/>
      <w:lang w:val="en-US" w:eastAsia="en-US" w:bidi="ar-SA"/>
    </w:rPr>
  </w:style>
  <w:style w:type="character" w:customStyle="1" w:styleId="Taggin-New">
    <w:name w:val="Taggin - New"/>
    <w:basedOn w:val="DefaultParagraphFont"/>
    <w:rsid w:val="00ED78B5"/>
    <w:rPr>
      <w:rFonts w:ascii="Arial Narrow" w:hAnsi="Arial Narrow"/>
      <w:b/>
      <w:sz w:val="22"/>
    </w:rPr>
  </w:style>
  <w:style w:type="character" w:customStyle="1" w:styleId="Boxing-New">
    <w:name w:val="Boxing - New"/>
    <w:basedOn w:val="DefaultParagraphFont"/>
    <w:rsid w:val="00ED78B5"/>
    <w:rPr>
      <w:rFonts w:ascii="Arial Narrow" w:hAnsi="Arial Narrow"/>
      <w:sz w:val="16"/>
      <w:u w:val="none"/>
      <w:bdr w:val="single" w:sz="4" w:space="0" w:color="auto"/>
    </w:rPr>
  </w:style>
  <w:style w:type="character" w:customStyle="1" w:styleId="ilad">
    <w:name w:val="il_ad"/>
    <w:rsid w:val="00ED78B5"/>
  </w:style>
  <w:style w:type="paragraph" w:customStyle="1" w:styleId="CardsHighlighted">
    <w:name w:val="Cards Highlighted"/>
    <w:next w:val="Normal"/>
    <w:link w:val="CardsHighlightedChar"/>
    <w:qFormat/>
    <w:rsid w:val="00ED78B5"/>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ED78B5"/>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ED78B5"/>
    <w:rPr>
      <w:rFonts w:ascii="Garamond" w:hAnsi="Garamond"/>
      <w:sz w:val="22"/>
      <w:szCs w:val="24"/>
      <w:u w:val="single"/>
      <w:lang w:val="en-US" w:eastAsia="en-US" w:bidi="ar-SA"/>
    </w:rPr>
  </w:style>
  <w:style w:type="paragraph" w:customStyle="1" w:styleId="Style2">
    <w:name w:val="Style2"/>
    <w:basedOn w:val="Heading4"/>
    <w:qFormat/>
    <w:rsid w:val="00ED78B5"/>
    <w:pPr>
      <w:spacing w:before="0"/>
    </w:pPr>
    <w:rPr>
      <w:rFonts w:eastAsia="Times New Roman" w:cs="Times New Roman"/>
      <w:iCs/>
      <w:caps/>
      <w:szCs w:val="20"/>
    </w:rPr>
  </w:style>
  <w:style w:type="character" w:customStyle="1" w:styleId="pagetitle">
    <w:name w:val="pagetitle"/>
    <w:basedOn w:val="DefaultParagraphFont"/>
    <w:rsid w:val="00ED78B5"/>
  </w:style>
  <w:style w:type="paragraph" w:customStyle="1" w:styleId="text">
    <w:name w:val="text"/>
    <w:basedOn w:val="Normal"/>
    <w:uiPriority w:val="99"/>
    <w:qFormat/>
    <w:rsid w:val="00ED78B5"/>
    <w:pPr>
      <w:spacing w:before="100" w:beforeAutospacing="1" w:after="100" w:afterAutospacing="1"/>
    </w:pPr>
    <w:rPr>
      <w:rFonts w:eastAsia="Times New Roman"/>
    </w:rPr>
  </w:style>
  <w:style w:type="character" w:customStyle="1" w:styleId="StyleUnderlineCharChar9ptBold1">
    <w:name w:val="Style Underline Char Char + 9 pt Bold1"/>
    <w:rsid w:val="00ED78B5"/>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D78B5"/>
    <w:rPr>
      <w:rFonts w:ascii="Times New Roman" w:hAnsi="Times New Roman"/>
      <w:sz w:val="20"/>
      <w:szCs w:val="24"/>
      <w:u w:val="single"/>
      <w:lang w:val="en-US" w:eastAsia="en-US" w:bidi="ar-SA"/>
    </w:rPr>
  </w:style>
  <w:style w:type="character" w:customStyle="1" w:styleId="Style9ptBoldUnderline">
    <w:name w:val="Style 9 pt Bold Underline"/>
    <w:rsid w:val="00ED78B5"/>
    <w:rPr>
      <w:b/>
      <w:bCs/>
      <w:sz w:val="20"/>
      <w:u w:val="single"/>
    </w:rPr>
  </w:style>
  <w:style w:type="paragraph" w:customStyle="1" w:styleId="StyleUnderline9pt0">
    <w:name w:val="Style Underline + 9 pt"/>
    <w:link w:val="StyleUnderline9ptChar"/>
    <w:qFormat/>
    <w:rsid w:val="00ED78B5"/>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ED78B5"/>
    <w:rPr>
      <w:rFonts w:ascii="Arial" w:eastAsia="Times New Roman" w:hAnsi="Arial" w:cs="Times New Roman"/>
      <w:sz w:val="22"/>
      <w:szCs w:val="20"/>
      <w:u w:val="single"/>
    </w:rPr>
  </w:style>
  <w:style w:type="character" w:customStyle="1" w:styleId="StyleUnderlineChar1Bold">
    <w:name w:val="Style Underline Char1 + Bold"/>
    <w:rsid w:val="00ED78B5"/>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ED78B5"/>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ED78B5"/>
    <w:rPr>
      <w:rFonts w:ascii="Calibri" w:hAnsi="Calibri" w:cs="Calibri"/>
      <w:kern w:val="32"/>
      <w:sz w:val="22"/>
      <w:szCs w:val="20"/>
      <w:u w:val="single"/>
      <w:lang w:eastAsia="ar-SA"/>
    </w:rPr>
  </w:style>
  <w:style w:type="character" w:customStyle="1" w:styleId="TagsCharCharChar">
    <w:name w:val="Tags Char Char Char"/>
    <w:basedOn w:val="DefaultParagraphFont"/>
    <w:rsid w:val="00ED78B5"/>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ED78B5"/>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ED78B5"/>
    <w:rPr>
      <w:color w:val="000000"/>
      <w:sz w:val="20"/>
      <w:u w:val="single"/>
    </w:rPr>
  </w:style>
  <w:style w:type="character" w:customStyle="1" w:styleId="Style11ptBlack">
    <w:name w:val="Style 11 pt Black"/>
    <w:basedOn w:val="DefaultParagraphFont"/>
    <w:rsid w:val="00ED78B5"/>
    <w:rPr>
      <w:color w:val="000000"/>
      <w:sz w:val="20"/>
    </w:rPr>
  </w:style>
  <w:style w:type="character" w:customStyle="1" w:styleId="StyleUnderlineCharTimesBold">
    <w:name w:val="Style Underline Char + Times Bold"/>
    <w:basedOn w:val="DefaultParagraphFont"/>
    <w:rsid w:val="00ED78B5"/>
    <w:rPr>
      <w:rFonts w:ascii="Times" w:hAnsi="Times"/>
      <w:b w:val="0"/>
      <w:bCs/>
      <w:sz w:val="20"/>
      <w:u w:val="single"/>
    </w:rPr>
  </w:style>
  <w:style w:type="character" w:customStyle="1" w:styleId="blubigktbiz">
    <w:name w:val="blubigktbiz"/>
    <w:rsid w:val="00ED78B5"/>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D78B5"/>
  </w:style>
  <w:style w:type="character" w:customStyle="1" w:styleId="StyleevidencetextBorderSinglesolidlineAuto05ptLChar">
    <w:name w:val="Style evidence text + Border: : (Single solid line Auto  0.5 pt L... Char"/>
    <w:link w:val="StyleevidencetextBorderSinglesolidlineAuto05ptL"/>
    <w:rsid w:val="00ED78B5"/>
    <w:rPr>
      <w:rFonts w:ascii="Calibri" w:hAnsi="Calibri" w:cs="Calibri"/>
      <w:color w:val="000000"/>
      <w:sz w:val="22"/>
      <w:lang w:val="x-none" w:eastAsia="x-none"/>
    </w:rPr>
  </w:style>
  <w:style w:type="character" w:customStyle="1" w:styleId="Style4CharChar">
    <w:name w:val="Style4 Char Char"/>
    <w:basedOn w:val="DefaultParagraphFont"/>
    <w:rsid w:val="00ED78B5"/>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ED78B5"/>
    <w:rPr>
      <w:rFonts w:ascii="Times New Roman" w:hAnsi="Times New Roman" w:cs="Times New Roman"/>
      <w:sz w:val="16"/>
      <w:szCs w:val="16"/>
    </w:rPr>
  </w:style>
  <w:style w:type="character" w:customStyle="1" w:styleId="StyleEmphasisArial12ptBold">
    <w:name w:val="Style Emphasis + Arial 12 pt Bold"/>
    <w:rsid w:val="00ED78B5"/>
    <w:rPr>
      <w:rFonts w:ascii="Arial" w:hAnsi="Arial"/>
      <w:b/>
      <w:bCs/>
      <w:i/>
      <w:iCs/>
      <w:sz w:val="24"/>
    </w:rPr>
  </w:style>
  <w:style w:type="character" w:customStyle="1" w:styleId="super">
    <w:name w:val="super"/>
    <w:rsid w:val="00ED78B5"/>
  </w:style>
  <w:style w:type="character" w:customStyle="1" w:styleId="text30">
    <w:name w:val="text30"/>
    <w:rsid w:val="00ED78B5"/>
  </w:style>
  <w:style w:type="character" w:customStyle="1" w:styleId="uppercase">
    <w:name w:val="uppercase"/>
    <w:rsid w:val="00ED78B5"/>
  </w:style>
  <w:style w:type="character" w:customStyle="1" w:styleId="bodytext0">
    <w:name w:val="bodytext"/>
    <w:rsid w:val="00ED78B5"/>
  </w:style>
  <w:style w:type="character" w:customStyle="1" w:styleId="entry-title">
    <w:name w:val="entry-title"/>
    <w:rsid w:val="00ED78B5"/>
  </w:style>
  <w:style w:type="character" w:customStyle="1" w:styleId="BodyTextIndentChar1">
    <w:name w:val="Body Text Indent Char1"/>
    <w:basedOn w:val="DefaultParagraphFont"/>
    <w:uiPriority w:val="99"/>
    <w:semiHidden/>
    <w:rsid w:val="00ED78B5"/>
    <w:rPr>
      <w:rFonts w:ascii="Times New Roman" w:hAnsi="Times New Roman" w:cs="Times New Roman"/>
      <w:sz w:val="20"/>
    </w:rPr>
  </w:style>
  <w:style w:type="character" w:customStyle="1" w:styleId="Style6pt">
    <w:name w:val="Style 6 pt"/>
    <w:basedOn w:val="DefaultParagraphFont"/>
    <w:qFormat/>
    <w:rsid w:val="00ED78B5"/>
    <w:rPr>
      <w:sz w:val="12"/>
    </w:rPr>
  </w:style>
  <w:style w:type="character" w:customStyle="1" w:styleId="CiteCharCharCharCharCharChar">
    <w:name w:val="Cite Char Char Char Char Char Char"/>
    <w:basedOn w:val="DefaultParagraphFont"/>
    <w:rsid w:val="00ED78B5"/>
    <w:rPr>
      <w:b/>
      <w:noProof w:val="0"/>
      <w:sz w:val="22"/>
      <w:szCs w:val="24"/>
      <w:u w:val="single"/>
      <w:lang w:val="en-US" w:eastAsia="en-US" w:bidi="ar-SA"/>
    </w:rPr>
  </w:style>
  <w:style w:type="character" w:customStyle="1" w:styleId="mainbody1">
    <w:name w:val="mainbody1"/>
    <w:basedOn w:val="DefaultParagraphFont"/>
    <w:rsid w:val="00ED78B5"/>
    <w:rPr>
      <w:rFonts w:ascii="Verdana" w:hAnsi="Verdana" w:hint="default"/>
      <w:color w:val="000000"/>
      <w:sz w:val="22"/>
      <w:szCs w:val="22"/>
    </w:rPr>
  </w:style>
  <w:style w:type="character" w:customStyle="1" w:styleId="ssl4">
    <w:name w:val="ss_l4"/>
    <w:basedOn w:val="DefaultParagraphFont"/>
    <w:rsid w:val="00ED78B5"/>
  </w:style>
  <w:style w:type="paragraph" w:customStyle="1" w:styleId="StyleNormalWeb11ptUnderline">
    <w:name w:val="Style Normal (Web) + 11 pt Underline"/>
    <w:basedOn w:val="NormalWeb"/>
    <w:link w:val="StyleNormalWeb11ptUnderlineChar"/>
    <w:qFormat/>
    <w:rsid w:val="00ED78B5"/>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ED78B5"/>
    <w:rPr>
      <w:rFonts w:ascii="Calibri" w:eastAsia="Calibri" w:hAnsi="Calibri" w:cs="Calibri"/>
      <w:sz w:val="22"/>
      <w:u w:val="single"/>
    </w:rPr>
  </w:style>
  <w:style w:type="character" w:customStyle="1" w:styleId="cit-first-element">
    <w:name w:val="cit-first-element"/>
    <w:basedOn w:val="DefaultParagraphFont"/>
    <w:rsid w:val="00ED78B5"/>
  </w:style>
  <w:style w:type="character" w:customStyle="1" w:styleId="title1">
    <w:name w:val="title1"/>
    <w:basedOn w:val="DefaultParagraphFont"/>
    <w:rsid w:val="00ED78B5"/>
  </w:style>
  <w:style w:type="character" w:customStyle="1" w:styleId="StyleThickunderline1">
    <w:name w:val="Style Thick underline1"/>
    <w:basedOn w:val="DefaultParagraphFont"/>
    <w:rsid w:val="00ED78B5"/>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ED78B5"/>
    <w:rPr>
      <w:rFonts w:ascii="Georgia" w:hAnsi="Georgia"/>
    </w:rPr>
  </w:style>
  <w:style w:type="character" w:customStyle="1" w:styleId="FooterChar1">
    <w:name w:val="Footer Char1"/>
    <w:basedOn w:val="DefaultParagraphFont"/>
    <w:uiPriority w:val="99"/>
    <w:semiHidden/>
    <w:rsid w:val="00ED78B5"/>
    <w:rPr>
      <w:rFonts w:ascii="Georgia" w:hAnsi="Georgia"/>
    </w:rPr>
  </w:style>
  <w:style w:type="character" w:customStyle="1" w:styleId="AnalyticChar">
    <w:name w:val="Analytic Char"/>
    <w:basedOn w:val="DefaultParagraphFont"/>
    <w:link w:val="Analytic"/>
    <w:rsid w:val="00ED78B5"/>
    <w:rPr>
      <w:rFonts w:ascii="Calibri" w:hAnsi="Calibri" w:cs="Calibri"/>
      <w:b/>
    </w:rPr>
  </w:style>
  <w:style w:type="character" w:customStyle="1" w:styleId="UnderlineBold0">
    <w:name w:val="Underline Bold"/>
    <w:uiPriority w:val="6"/>
    <w:qFormat/>
    <w:rsid w:val="00ED78B5"/>
    <w:rPr>
      <w:b/>
      <w:sz w:val="20"/>
      <w:u w:val="single"/>
    </w:rPr>
  </w:style>
  <w:style w:type="paragraph" w:customStyle="1" w:styleId="Underline20">
    <w:name w:val="Underline2"/>
    <w:basedOn w:val="Normal"/>
    <w:link w:val="Underline2Char"/>
    <w:autoRedefine/>
    <w:uiPriority w:val="4"/>
    <w:qFormat/>
    <w:rsid w:val="00ED78B5"/>
    <w:rPr>
      <w:b/>
      <w:u w:val="single"/>
    </w:rPr>
  </w:style>
  <w:style w:type="character" w:customStyle="1" w:styleId="Underline2Char">
    <w:name w:val="Underline2 Char"/>
    <w:basedOn w:val="DefaultParagraphFont"/>
    <w:link w:val="Underline20"/>
    <w:uiPriority w:val="4"/>
    <w:rsid w:val="00ED78B5"/>
    <w:rPr>
      <w:rFonts w:ascii="Calibri" w:hAnsi="Calibri" w:cs="Calibri"/>
      <w:b/>
      <w:sz w:val="22"/>
      <w:u w:val="single"/>
    </w:rPr>
  </w:style>
  <w:style w:type="character" w:customStyle="1" w:styleId="NormalTextChar">
    <w:name w:val="Normal Text Char"/>
    <w:link w:val="NormalText"/>
    <w:rsid w:val="00ED78B5"/>
    <w:rPr>
      <w:rFonts w:ascii="Calibri" w:eastAsia="Times New Roman" w:hAnsi="Calibri" w:cs="Calibri"/>
      <w:sz w:val="22"/>
      <w:szCs w:val="26"/>
    </w:rPr>
  </w:style>
  <w:style w:type="paragraph" w:customStyle="1" w:styleId="TableParagraph">
    <w:name w:val="Table Paragraph"/>
    <w:basedOn w:val="Normal"/>
    <w:uiPriority w:val="1"/>
    <w:qFormat/>
    <w:rsid w:val="00ED78B5"/>
    <w:pPr>
      <w:widowControl w:val="0"/>
    </w:pPr>
  </w:style>
  <w:style w:type="character" w:customStyle="1" w:styleId="UnderlineChar0">
    <w:name w:val="UnderlineChar"/>
    <w:rsid w:val="00ED78B5"/>
    <w:rPr>
      <w:sz w:val="24"/>
      <w:u w:val="single"/>
      <w:shd w:val="clear" w:color="auto" w:fill="auto"/>
    </w:rPr>
  </w:style>
  <w:style w:type="character" w:customStyle="1" w:styleId="foreground">
    <w:name w:val="foreground"/>
    <w:basedOn w:val="DefaultParagraphFont"/>
    <w:rsid w:val="00ED78B5"/>
  </w:style>
  <w:style w:type="paragraph" w:customStyle="1" w:styleId="StyleCircled11pt">
    <w:name w:val="Style Circled + 11 pt"/>
    <w:basedOn w:val="Normal"/>
    <w:link w:val="StyleCircled11ptChar"/>
    <w:qFormat/>
    <w:rsid w:val="00ED78B5"/>
    <w:rPr>
      <w:rFonts w:eastAsia="Times New Roman"/>
      <w:b/>
      <w:bCs/>
      <w:sz w:val="20"/>
      <w:u w:val="single"/>
    </w:rPr>
  </w:style>
  <w:style w:type="character" w:customStyle="1" w:styleId="StyleCircled11ptChar">
    <w:name w:val="Style Circled + 11 pt Char"/>
    <w:link w:val="StyleCircled11pt"/>
    <w:rsid w:val="00ED78B5"/>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ED78B5"/>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ED78B5"/>
    <w:rPr>
      <w:rFonts w:ascii="Times" w:eastAsia="Times New Roman" w:hAnsi="Times" w:cs="Calibri"/>
      <w:sz w:val="20"/>
      <w:szCs w:val="28"/>
      <w:u w:val="single"/>
    </w:rPr>
  </w:style>
  <w:style w:type="paragraph" w:customStyle="1" w:styleId="cite20">
    <w:name w:val="cite2"/>
    <w:basedOn w:val="Normal"/>
    <w:uiPriority w:val="99"/>
    <w:qFormat/>
    <w:rsid w:val="00ED78B5"/>
    <w:rPr>
      <w:rFonts w:eastAsia="Times New Roman"/>
      <w:color w:val="000000"/>
      <w:sz w:val="20"/>
      <w:szCs w:val="20"/>
    </w:rPr>
  </w:style>
  <w:style w:type="character" w:customStyle="1" w:styleId="postby">
    <w:name w:val="post_by"/>
    <w:basedOn w:val="DefaultParagraphFont"/>
    <w:rsid w:val="00ED78B5"/>
  </w:style>
  <w:style w:type="character" w:customStyle="1" w:styleId="Style11ptBorderSinglesolidlineAuto05ptLinewidth">
    <w:name w:val="Style 11 pt Border: : (Single solid line Auto  0.5 pt Line width)"/>
    <w:rsid w:val="00ED78B5"/>
    <w:rPr>
      <w:sz w:val="20"/>
      <w:bdr w:val="single" w:sz="4" w:space="0" w:color="auto" w:frame="1"/>
    </w:rPr>
  </w:style>
  <w:style w:type="character" w:customStyle="1" w:styleId="StyleUnderlineChar9ptBorderSinglesolidlineAuto0">
    <w:name w:val="Style Underline Char + 9 pt Border: : (Single solid line Auto  0..."/>
    <w:rsid w:val="00ED78B5"/>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D78B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D78B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D78B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D78B5"/>
    <w:rPr>
      <w:sz w:val="20"/>
      <w:szCs w:val="24"/>
      <w:u w:val="single"/>
      <w:bdr w:val="single" w:sz="4" w:space="0" w:color="auto"/>
      <w:lang w:val="en-US" w:eastAsia="en-US" w:bidi="ar-SA"/>
    </w:rPr>
  </w:style>
  <w:style w:type="character" w:customStyle="1" w:styleId="StyleLatinGaramondUnderline">
    <w:name w:val="Style (Latin) Garamond Underline"/>
    <w:rsid w:val="00ED78B5"/>
    <w:rPr>
      <w:rFonts w:ascii="Times New Roman" w:hAnsi="Times New Roman"/>
      <w:sz w:val="20"/>
      <w:u w:val="single"/>
    </w:rPr>
  </w:style>
  <w:style w:type="character" w:customStyle="1" w:styleId="StyleLatinGaramond">
    <w:name w:val="Style (Latin) Garamond"/>
    <w:rsid w:val="00ED78B5"/>
    <w:rPr>
      <w:rFonts w:ascii="Times New Roman" w:hAnsi="Times New Roman"/>
      <w:sz w:val="20"/>
    </w:rPr>
  </w:style>
  <w:style w:type="character" w:customStyle="1" w:styleId="styletimesnewroman12ptbold0">
    <w:name w:val="styletimesnewroman12ptbold"/>
    <w:basedOn w:val="DefaultParagraphFont"/>
    <w:rsid w:val="00ED78B5"/>
  </w:style>
  <w:style w:type="character" w:customStyle="1" w:styleId="CharCharCharCharChar">
    <w:name w:val="Char Char Char Char Char"/>
    <w:aliases w:val="Char Char Char Char,Char Char Char Char Char Char Char1,Heading 2 Char1 Char Char Char Char Char Char"/>
    <w:basedOn w:val="DefaultParagraphFont"/>
    <w:rsid w:val="00ED78B5"/>
    <w:rPr>
      <w:rFonts w:cs="Arial"/>
      <w:b/>
      <w:bCs/>
      <w:iCs/>
      <w:sz w:val="24"/>
      <w:szCs w:val="28"/>
      <w:lang w:val="en-US" w:eastAsia="en-US" w:bidi="ar-SA"/>
    </w:rPr>
  </w:style>
  <w:style w:type="character" w:customStyle="1" w:styleId="mainheading">
    <w:name w:val="mainheading"/>
    <w:basedOn w:val="DefaultParagraphFont"/>
    <w:rsid w:val="00ED78B5"/>
  </w:style>
  <w:style w:type="paragraph" w:customStyle="1" w:styleId="BoldandUnderlineChar2CharChar">
    <w:name w:val="Bold and Underline Char2 Char Char"/>
    <w:basedOn w:val="Normal"/>
    <w:link w:val="BoldandUnderlineChar2CharCharChar"/>
    <w:qFormat/>
    <w:rsid w:val="00ED78B5"/>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ED78B5"/>
    <w:rPr>
      <w:rFonts w:ascii="Calibri" w:eastAsia="Times New Roman" w:hAnsi="Calibri" w:cs="Calibri"/>
      <w:b/>
      <w:sz w:val="22"/>
      <w:u w:val="single"/>
    </w:rPr>
  </w:style>
  <w:style w:type="character" w:customStyle="1" w:styleId="StyleUnderlineChar9ptChar">
    <w:name w:val="Style Underline Char + 9 pt Char"/>
    <w:basedOn w:val="UnderlineCharChar"/>
    <w:rsid w:val="00ED78B5"/>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ED78B5"/>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ED78B5"/>
    <w:rPr>
      <w:sz w:val="16"/>
    </w:rPr>
  </w:style>
  <w:style w:type="paragraph" w:customStyle="1" w:styleId="Reduce8pt">
    <w:name w:val="Reduce 8pt"/>
    <w:basedOn w:val="Normal"/>
    <w:link w:val="Reduce8ptCharChar"/>
    <w:qFormat/>
    <w:rsid w:val="00ED78B5"/>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ED78B5"/>
    <w:pPr>
      <w:contextualSpacing/>
    </w:pPr>
    <w:rPr>
      <w:rFonts w:eastAsia="Calibri"/>
    </w:rPr>
  </w:style>
  <w:style w:type="character" w:customStyle="1" w:styleId="CardIndentedChar">
    <w:name w:val="Card (Indented) Char"/>
    <w:link w:val="CardIndented"/>
    <w:locked/>
    <w:rsid w:val="00ED78B5"/>
    <w:rPr>
      <w:rFonts w:ascii="Calibri" w:hAnsi="Calibri" w:cs="Calibri"/>
      <w:sz w:val="22"/>
    </w:rPr>
  </w:style>
  <w:style w:type="character" w:customStyle="1" w:styleId="citenon-boldChar">
    <w:name w:val="cite non-bold Char"/>
    <w:basedOn w:val="DefaultParagraphFont"/>
    <w:link w:val="citenon-bold"/>
    <w:locked/>
    <w:rsid w:val="00ED78B5"/>
    <w:rPr>
      <w:rFonts w:ascii="Garamond" w:eastAsia="Times New Roman" w:hAnsi="Garamond" w:cs="Calibri"/>
      <w:sz w:val="22"/>
      <w:szCs w:val="20"/>
    </w:rPr>
  </w:style>
  <w:style w:type="character" w:customStyle="1" w:styleId="boldciteChar4">
    <w:name w:val="bold cite Char4"/>
    <w:link w:val="boldcite"/>
    <w:locked/>
    <w:rsid w:val="00ED78B5"/>
    <w:rPr>
      <w:rFonts w:eastAsia="Times New Roman" w:cs="Times New Roman"/>
      <w:b/>
      <w:color w:val="000000"/>
      <w:sz w:val="20"/>
      <w:u w:val="thick" w:color="000000"/>
    </w:rPr>
  </w:style>
  <w:style w:type="paragraph" w:customStyle="1" w:styleId="boldcite">
    <w:name w:val="bold cite"/>
    <w:basedOn w:val="Normal"/>
    <w:link w:val="boldciteChar4"/>
    <w:qFormat/>
    <w:rsid w:val="00ED78B5"/>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ED78B5"/>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ED78B5"/>
    <w:rPr>
      <w:rFonts w:eastAsia="Calibri"/>
      <w:b/>
    </w:rPr>
  </w:style>
  <w:style w:type="character" w:customStyle="1" w:styleId="HeadingsBaseChar">
    <w:name w:val="Headings Base Char"/>
    <w:basedOn w:val="DefaultParagraphFont"/>
    <w:link w:val="HeadingsBase"/>
    <w:locked/>
    <w:rsid w:val="00ED78B5"/>
    <w:rPr>
      <w:rFonts w:ascii="Times New Roman" w:hAnsi="Times New Roman" w:cs="Times New Roman"/>
      <w:b/>
      <w:sz w:val="32"/>
    </w:rPr>
  </w:style>
  <w:style w:type="paragraph" w:customStyle="1" w:styleId="HeadingsBase">
    <w:name w:val="Headings Base"/>
    <w:basedOn w:val="Normal"/>
    <w:link w:val="HeadingsBaseChar"/>
    <w:qFormat/>
    <w:rsid w:val="00ED78B5"/>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ED78B5"/>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ED78B5"/>
    <w:pPr>
      <w:spacing w:line="480" w:lineRule="auto"/>
      <w:ind w:firstLine="720"/>
    </w:pPr>
    <w:rPr>
      <w:rFonts w:eastAsia="Calibri"/>
    </w:rPr>
  </w:style>
  <w:style w:type="paragraph" w:customStyle="1" w:styleId="SchoolBlockQuote">
    <w:name w:val="School Block Quote"/>
    <w:basedOn w:val="SchoolPaper"/>
    <w:qFormat/>
    <w:rsid w:val="00ED78B5"/>
  </w:style>
  <w:style w:type="paragraph" w:customStyle="1" w:styleId="SchoolWorksCited">
    <w:name w:val="School Works Cited"/>
    <w:basedOn w:val="SchoolPaper"/>
    <w:qFormat/>
    <w:rsid w:val="00ED78B5"/>
  </w:style>
  <w:style w:type="paragraph" w:customStyle="1" w:styleId="BlockQuote">
    <w:name w:val="Block Quote"/>
    <w:basedOn w:val="Normal"/>
    <w:qFormat/>
    <w:rsid w:val="00ED78B5"/>
    <w:pPr>
      <w:ind w:left="720" w:right="720"/>
    </w:pPr>
    <w:rPr>
      <w:rFonts w:eastAsia="Calibri"/>
    </w:rPr>
  </w:style>
  <w:style w:type="paragraph" w:customStyle="1" w:styleId="PaperBody">
    <w:name w:val="Paper Body"/>
    <w:basedOn w:val="Normal"/>
    <w:qFormat/>
    <w:rsid w:val="00ED78B5"/>
    <w:pPr>
      <w:spacing w:line="480" w:lineRule="auto"/>
      <w:ind w:firstLine="720"/>
    </w:pPr>
    <w:rPr>
      <w:rFonts w:eastAsia="Calibri"/>
    </w:rPr>
  </w:style>
  <w:style w:type="paragraph" w:customStyle="1" w:styleId="PaperCitation">
    <w:name w:val="Paper Citation"/>
    <w:basedOn w:val="Normal"/>
    <w:qFormat/>
    <w:rsid w:val="00ED78B5"/>
    <w:pPr>
      <w:spacing w:line="480" w:lineRule="auto"/>
      <w:ind w:left="720" w:hanging="720"/>
    </w:pPr>
    <w:rPr>
      <w:rFonts w:eastAsia="Calibri"/>
    </w:rPr>
  </w:style>
  <w:style w:type="character" w:customStyle="1" w:styleId="hatChar">
    <w:name w:val="hat Char"/>
    <w:basedOn w:val="DefaultParagraphFont"/>
    <w:link w:val="hat"/>
    <w:locked/>
    <w:rsid w:val="00ED78B5"/>
    <w:rPr>
      <w:rFonts w:ascii="Calibri" w:eastAsia="Times New Roman" w:hAnsi="Calibri" w:cs="Calibri"/>
      <w:b/>
      <w:bCs/>
      <w:sz w:val="32"/>
      <w:u w:val="single"/>
      <w:lang w:bidi="en-US"/>
    </w:rPr>
  </w:style>
  <w:style w:type="paragraph" w:customStyle="1" w:styleId="WW-Default">
    <w:name w:val="WW-Default"/>
    <w:qFormat/>
    <w:rsid w:val="00ED78B5"/>
    <w:pPr>
      <w:suppressAutoHyphens/>
    </w:pPr>
    <w:rPr>
      <w:rFonts w:ascii="Georgia" w:eastAsia="Calibri" w:hAnsi="Georgia" w:cs="Calibri"/>
      <w:sz w:val="22"/>
      <w:szCs w:val="22"/>
      <w:lang w:eastAsia="ar-SA"/>
    </w:rPr>
  </w:style>
  <w:style w:type="paragraph" w:customStyle="1" w:styleId="B-TagCite">
    <w:name w:val="B-TagCite"/>
    <w:qFormat/>
    <w:rsid w:val="00ED78B5"/>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ED78B5"/>
    <w:rPr>
      <w:rFonts w:ascii="Times New Roman" w:hAnsi="Times New Roman" w:cs="Times New Roman"/>
      <w:b/>
      <w:sz w:val="20"/>
    </w:rPr>
  </w:style>
  <w:style w:type="paragraph" w:customStyle="1" w:styleId="MicroText">
    <w:name w:val="MicroText"/>
    <w:basedOn w:val="Normal"/>
    <w:next w:val="Normal"/>
    <w:link w:val="MicroTextChar"/>
    <w:qFormat/>
    <w:rsid w:val="00ED78B5"/>
    <w:rPr>
      <w:rFonts w:ascii="Arial Narrow" w:hAnsi="Arial Narrow" w:cstheme="minorBidi"/>
      <w:sz w:val="12"/>
    </w:rPr>
  </w:style>
  <w:style w:type="character" w:customStyle="1" w:styleId="Footnote2Char">
    <w:name w:val="Footnote2 Char"/>
    <w:link w:val="Footnote2"/>
    <w:locked/>
    <w:rsid w:val="00ED78B5"/>
  </w:style>
  <w:style w:type="paragraph" w:customStyle="1" w:styleId="Footnote2">
    <w:name w:val="Footnote2"/>
    <w:basedOn w:val="Normal"/>
    <w:next w:val="Normal"/>
    <w:link w:val="Footnote2Char"/>
    <w:autoRedefine/>
    <w:qFormat/>
    <w:rsid w:val="00ED78B5"/>
    <w:pPr>
      <w:spacing w:after="120" w:line="480" w:lineRule="auto"/>
    </w:pPr>
    <w:rPr>
      <w:rFonts w:asciiTheme="minorHAnsi" w:hAnsiTheme="minorHAnsi" w:cstheme="minorBidi"/>
      <w:sz w:val="24"/>
    </w:rPr>
  </w:style>
  <w:style w:type="paragraph" w:customStyle="1" w:styleId="indent">
    <w:name w:val="indent"/>
    <w:basedOn w:val="Normal"/>
    <w:qFormat/>
    <w:rsid w:val="00ED78B5"/>
    <w:pPr>
      <w:spacing w:before="100" w:beforeAutospacing="1" w:after="100" w:afterAutospacing="1"/>
    </w:pPr>
    <w:rPr>
      <w:rFonts w:eastAsia="Times New Roman"/>
    </w:rPr>
  </w:style>
  <w:style w:type="paragraph" w:customStyle="1" w:styleId="PageHeaderLine1">
    <w:name w:val="PageHeaderLine1"/>
    <w:basedOn w:val="Normal"/>
    <w:qFormat/>
    <w:rsid w:val="00ED78B5"/>
    <w:pPr>
      <w:tabs>
        <w:tab w:val="right" w:pos="10800"/>
      </w:tabs>
    </w:pPr>
    <w:rPr>
      <w:rFonts w:eastAsia="Calibri"/>
      <w:b/>
    </w:rPr>
  </w:style>
  <w:style w:type="paragraph" w:customStyle="1" w:styleId="PageHeaderLine2">
    <w:name w:val="PageHeaderLine2"/>
    <w:basedOn w:val="Normal"/>
    <w:next w:val="Normal"/>
    <w:link w:val="PageHeaderLine2Char"/>
    <w:qFormat/>
    <w:rsid w:val="00ED78B5"/>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ED78B5"/>
    <w:rPr>
      <w:rFonts w:ascii="Times New Roman" w:hAnsi="Times New Roman" w:cs="Times New Roman"/>
      <w:sz w:val="20"/>
    </w:rPr>
  </w:style>
  <w:style w:type="paragraph" w:customStyle="1" w:styleId="CardText1">
    <w:name w:val="CardText"/>
    <w:basedOn w:val="Normal"/>
    <w:link w:val="CardTextChar3"/>
    <w:qFormat/>
    <w:rsid w:val="00ED78B5"/>
    <w:pPr>
      <w:ind w:left="288"/>
    </w:pPr>
    <w:rPr>
      <w:rFonts w:ascii="Times New Roman" w:hAnsi="Times New Roman" w:cs="Times New Roman"/>
      <w:sz w:val="20"/>
    </w:rPr>
  </w:style>
  <w:style w:type="character" w:customStyle="1" w:styleId="stylestylebold12pt">
    <w:name w:val="stylestylebold12pt"/>
    <w:basedOn w:val="DefaultParagraphFont"/>
    <w:rsid w:val="00ED78B5"/>
  </w:style>
  <w:style w:type="character" w:customStyle="1" w:styleId="styleboldunderline">
    <w:name w:val="styleboldunderline"/>
    <w:basedOn w:val="DefaultParagraphFont"/>
    <w:rsid w:val="00ED78B5"/>
  </w:style>
  <w:style w:type="character" w:customStyle="1" w:styleId="box">
    <w:name w:val="box"/>
    <w:basedOn w:val="DefaultParagraphFont"/>
    <w:rsid w:val="00ED78B5"/>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ED78B5"/>
    <w:rPr>
      <w:rFonts w:ascii="Arial Narrow" w:hAnsi="Arial Narrow" w:cs="Arial Narrow" w:hint="default"/>
      <w:sz w:val="18"/>
      <w:szCs w:val="18"/>
    </w:rPr>
  </w:style>
  <w:style w:type="character" w:customStyle="1" w:styleId="FontStyle14">
    <w:name w:val="Font Style14"/>
    <w:basedOn w:val="DefaultParagraphFont"/>
    <w:uiPriority w:val="99"/>
    <w:rsid w:val="00ED78B5"/>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ED78B5"/>
    <w:rPr>
      <w:rFonts w:ascii="Arial Narrow" w:hAnsi="Arial Narrow" w:cs="Arial Narrow" w:hint="default"/>
      <w:b/>
      <w:bCs/>
      <w:sz w:val="10"/>
      <w:szCs w:val="10"/>
    </w:rPr>
  </w:style>
  <w:style w:type="character" w:customStyle="1" w:styleId="CardTagandCiteChar">
    <w:name w:val="Card Tag and Cite Char"/>
    <w:basedOn w:val="DefaultParagraphFont"/>
    <w:rsid w:val="00ED78B5"/>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ED78B5"/>
    <w:rPr>
      <w:rFonts w:ascii="Arial Narrow" w:hAnsi="Arial Narrow"/>
      <w:b/>
      <w:color w:val="000000"/>
      <w:sz w:val="22"/>
      <w:szCs w:val="22"/>
      <w:u w:val="single"/>
    </w:rPr>
  </w:style>
  <w:style w:type="character" w:customStyle="1" w:styleId="SmallText0">
    <w:name w:val="SmallText"/>
    <w:rsid w:val="00ED78B5"/>
    <w:rPr>
      <w:color w:val="000000"/>
    </w:rPr>
  </w:style>
  <w:style w:type="character" w:customStyle="1" w:styleId="CitesChar1">
    <w:name w:val="Cites Char1"/>
    <w:basedOn w:val="DefaultParagraphFont"/>
    <w:rsid w:val="00ED78B5"/>
    <w:rPr>
      <w:b/>
      <w:bCs w:val="0"/>
      <w:szCs w:val="24"/>
      <w:u w:val="single"/>
      <w:lang w:val="en-US" w:eastAsia="en-US" w:bidi="ar-SA"/>
    </w:rPr>
  </w:style>
  <w:style w:type="character" w:customStyle="1" w:styleId="CardUnderlinedChar">
    <w:name w:val="Card Underlined Char"/>
    <w:basedOn w:val="DefaultParagraphFont"/>
    <w:rsid w:val="00ED78B5"/>
    <w:rPr>
      <w:rFonts w:ascii="Arial Narrow" w:hAnsi="Arial Narrow" w:hint="default"/>
      <w:sz w:val="22"/>
      <w:szCs w:val="24"/>
      <w:u w:val="single"/>
      <w:lang w:val="en-US" w:eastAsia="en-US" w:bidi="ar-SA"/>
    </w:rPr>
  </w:style>
  <w:style w:type="character" w:customStyle="1" w:styleId="underline3">
    <w:name w:val="underline3"/>
    <w:basedOn w:val="underline2"/>
    <w:rsid w:val="00ED78B5"/>
    <w:rPr>
      <w:rFonts w:ascii="Arial" w:hAnsi="Arial"/>
      <w:sz w:val="18"/>
      <w:u w:val="single"/>
      <w:bdr w:val="none" w:sz="0" w:space="0" w:color="auto" w:frame="1"/>
      <w:shd w:val="clear" w:color="auto" w:fill="FFFF00"/>
    </w:rPr>
  </w:style>
  <w:style w:type="character" w:customStyle="1" w:styleId="menu">
    <w:name w:val="menu"/>
    <w:basedOn w:val="DefaultParagraphFont"/>
    <w:rsid w:val="00ED78B5"/>
  </w:style>
  <w:style w:type="character" w:customStyle="1" w:styleId="itxtrst">
    <w:name w:val="itxtrst"/>
    <w:rsid w:val="00ED78B5"/>
  </w:style>
  <w:style w:type="character" w:customStyle="1" w:styleId="A-Underlining">
    <w:name w:val="A-Underlining"/>
    <w:basedOn w:val="DefaultParagraphFont"/>
    <w:rsid w:val="00ED78B5"/>
    <w:rPr>
      <w:rFonts w:ascii="Garamond" w:hAnsi="Garamond" w:hint="default"/>
      <w:color w:val="auto"/>
      <w:sz w:val="24"/>
      <w:u w:val="single"/>
    </w:rPr>
  </w:style>
  <w:style w:type="character" w:customStyle="1" w:styleId="StyleUnderlineBold0">
    <w:name w:val="Style Underline + Bold"/>
    <w:rsid w:val="00ED78B5"/>
    <w:rPr>
      <w:b/>
      <w:bCs/>
      <w:u w:val="single"/>
    </w:rPr>
  </w:style>
  <w:style w:type="character" w:customStyle="1" w:styleId="Underline-Highlighted">
    <w:name w:val="Underline-Highlighted"/>
    <w:uiPriority w:val="1"/>
    <w:qFormat/>
    <w:rsid w:val="00ED78B5"/>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ED78B5"/>
  </w:style>
  <w:style w:type="character" w:customStyle="1" w:styleId="newsmain">
    <w:name w:val="news_main"/>
    <w:basedOn w:val="DefaultParagraphFont"/>
    <w:rsid w:val="00ED78B5"/>
  </w:style>
  <w:style w:type="character" w:customStyle="1" w:styleId="vitstoryheadline">
    <w:name w:val="vitstoryheadline"/>
    <w:rsid w:val="00ED78B5"/>
  </w:style>
  <w:style w:type="character" w:customStyle="1" w:styleId="AuthorDate0">
    <w:name w:val="Author Date"/>
    <w:rsid w:val="00ED78B5"/>
    <w:rPr>
      <w:b/>
      <w:bCs w:val="0"/>
      <w:sz w:val="24"/>
      <w:u w:val="thick"/>
    </w:rPr>
  </w:style>
  <w:style w:type="character" w:customStyle="1" w:styleId="red">
    <w:name w:val="red"/>
    <w:basedOn w:val="DefaultParagraphFont"/>
    <w:rsid w:val="00ED78B5"/>
  </w:style>
  <w:style w:type="character" w:customStyle="1" w:styleId="at">
    <w:name w:val="at"/>
    <w:rsid w:val="00ED78B5"/>
  </w:style>
  <w:style w:type="character" w:customStyle="1" w:styleId="org">
    <w:name w:val="org"/>
    <w:rsid w:val="00ED78B5"/>
  </w:style>
  <w:style w:type="character" w:customStyle="1" w:styleId="pnumber">
    <w:name w:val="pnumber"/>
    <w:rsid w:val="00ED78B5"/>
  </w:style>
  <w:style w:type="character" w:customStyle="1" w:styleId="ital">
    <w:name w:val="ital"/>
    <w:rsid w:val="00ED78B5"/>
  </w:style>
  <w:style w:type="character" w:customStyle="1" w:styleId="orgdiv">
    <w:name w:val="orgdiv"/>
    <w:rsid w:val="00ED78B5"/>
  </w:style>
  <w:style w:type="character" w:customStyle="1" w:styleId="orgname">
    <w:name w:val="orgname"/>
    <w:rsid w:val="00ED78B5"/>
  </w:style>
  <w:style w:type="character" w:customStyle="1" w:styleId="city">
    <w:name w:val="city"/>
    <w:rsid w:val="00ED78B5"/>
  </w:style>
  <w:style w:type="character" w:customStyle="1" w:styleId="state">
    <w:name w:val="state"/>
    <w:rsid w:val="00ED78B5"/>
  </w:style>
  <w:style w:type="character" w:customStyle="1" w:styleId="country">
    <w:name w:val="country"/>
    <w:rsid w:val="00ED78B5"/>
  </w:style>
  <w:style w:type="character" w:customStyle="1" w:styleId="articletitle">
    <w:name w:val="articletitle"/>
    <w:rsid w:val="00ED78B5"/>
    <w:rPr>
      <w:rFonts w:ascii="Times New Roman" w:hAnsi="Times New Roman" w:cs="Times New Roman" w:hint="default"/>
    </w:rPr>
  </w:style>
  <w:style w:type="character" w:customStyle="1" w:styleId="6pointChar">
    <w:name w:val="6 point Char"/>
    <w:rsid w:val="00ED78B5"/>
    <w:rPr>
      <w:rFonts w:ascii="Times New Roman" w:hAnsi="Times New Roman" w:cs="Times New Roman" w:hint="default"/>
      <w:sz w:val="12"/>
      <w:lang w:val="en-US" w:eastAsia="en-US"/>
    </w:rPr>
  </w:style>
  <w:style w:type="character" w:customStyle="1" w:styleId="StyleThickunderline">
    <w:name w:val="Style Thick underline"/>
    <w:qFormat/>
    <w:rsid w:val="00ED78B5"/>
    <w:rPr>
      <w:u w:val="thick"/>
    </w:rPr>
  </w:style>
  <w:style w:type="character" w:customStyle="1" w:styleId="Box0">
    <w:name w:val="Box!"/>
    <w:rsid w:val="00ED78B5"/>
    <w:rPr>
      <w:rFonts w:ascii="Garamond" w:hAnsi="Garamond" w:hint="default"/>
      <w:sz w:val="24"/>
      <w:u w:val="single"/>
      <w:bdr w:val="single" w:sz="4" w:space="0" w:color="auto" w:frame="1"/>
    </w:rPr>
  </w:style>
  <w:style w:type="character" w:customStyle="1" w:styleId="citechar">
    <w:name w:val="citechar"/>
    <w:basedOn w:val="DefaultParagraphFont"/>
    <w:rsid w:val="00ED78B5"/>
  </w:style>
  <w:style w:type="character" w:customStyle="1" w:styleId="underlinechar2">
    <w:name w:val="underlinechar"/>
    <w:basedOn w:val="DefaultParagraphFont"/>
    <w:rsid w:val="00ED78B5"/>
  </w:style>
  <w:style w:type="character" w:customStyle="1" w:styleId="CardUnderlineChar">
    <w:name w:val="Card Underline Char"/>
    <w:rsid w:val="00ED78B5"/>
    <w:rPr>
      <w:szCs w:val="24"/>
      <w:u w:val="single"/>
      <w:lang w:val="en-US" w:eastAsia="en-US" w:bidi="ar-SA"/>
    </w:rPr>
  </w:style>
  <w:style w:type="character" w:customStyle="1" w:styleId="tagciteChar">
    <w:name w:val="tag/cite Char"/>
    <w:basedOn w:val="DefaultParagraphFont"/>
    <w:rsid w:val="00ED78B5"/>
    <w:rPr>
      <w:b/>
      <w:bCs w:val="0"/>
      <w:sz w:val="24"/>
      <w:lang w:val="en-US" w:eastAsia="en-US" w:bidi="ar-SA"/>
    </w:rPr>
  </w:style>
  <w:style w:type="character" w:customStyle="1" w:styleId="8pointChar">
    <w:name w:val="8 point Char"/>
    <w:basedOn w:val="DefaultParagraphFont"/>
    <w:rsid w:val="00ED78B5"/>
    <w:rPr>
      <w:sz w:val="16"/>
      <w:lang w:val="en-US" w:eastAsia="en-US" w:bidi="ar-SA"/>
    </w:rPr>
  </w:style>
  <w:style w:type="character" w:customStyle="1" w:styleId="BoldText12pt">
    <w:name w:val="Bold Text 12 pt"/>
    <w:rsid w:val="00ED78B5"/>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ED78B5"/>
  </w:style>
  <w:style w:type="table" w:styleId="TableGrid">
    <w:name w:val="Table Grid"/>
    <w:basedOn w:val="TableNormal"/>
    <w:rsid w:val="00ED78B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ED78B5"/>
    <w:rPr>
      <w:b/>
      <w:bCs w:val="0"/>
      <w:sz w:val="24"/>
      <w:lang w:val="en-US" w:eastAsia="en-US" w:bidi="ar-SA"/>
    </w:rPr>
  </w:style>
  <w:style w:type="character" w:customStyle="1" w:styleId="Mention11">
    <w:name w:val="Mention11"/>
    <w:basedOn w:val="DefaultParagraphFont"/>
    <w:uiPriority w:val="99"/>
    <w:semiHidden/>
    <w:unhideWhenUsed/>
    <w:rsid w:val="00ED78B5"/>
    <w:rPr>
      <w:color w:val="2B579A"/>
      <w:shd w:val="clear" w:color="auto" w:fill="E6E6E6"/>
    </w:rPr>
  </w:style>
  <w:style w:type="paragraph" w:customStyle="1" w:styleId="Emphasize">
    <w:name w:val="Emphasize"/>
    <w:basedOn w:val="Normal"/>
    <w:uiPriority w:val="7"/>
    <w:qFormat/>
    <w:rsid w:val="00ED78B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ED78B5"/>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ED78B5"/>
  </w:style>
  <w:style w:type="character" w:customStyle="1" w:styleId="Heading3Char2">
    <w:name w:val="Heading 3 Char2"/>
    <w:aliases w:val="Heading 3 Char Char Char4, Char Char1, Char Char Char4"/>
    <w:basedOn w:val="DefaultParagraphFont"/>
    <w:rsid w:val="00ED78B5"/>
    <w:rPr>
      <w:rFonts w:cs="Arial"/>
      <w:bCs/>
      <w:szCs w:val="26"/>
      <w:u w:val="single"/>
      <w:lang w:val="en-US" w:eastAsia="en-US" w:bidi="ar-SA"/>
    </w:rPr>
  </w:style>
  <w:style w:type="character" w:customStyle="1" w:styleId="Mention2">
    <w:name w:val="Mention2"/>
    <w:basedOn w:val="DefaultParagraphFont"/>
    <w:uiPriority w:val="99"/>
    <w:semiHidden/>
    <w:unhideWhenUsed/>
    <w:rsid w:val="00ED78B5"/>
    <w:rPr>
      <w:color w:val="2B579A"/>
      <w:shd w:val="clear" w:color="auto" w:fill="E6E6E6"/>
    </w:rPr>
  </w:style>
  <w:style w:type="paragraph" w:customStyle="1" w:styleId="FlashTag">
    <w:name w:val="FlashTag"/>
    <w:basedOn w:val="Normal"/>
    <w:link w:val="FlashTagChar"/>
    <w:autoRedefine/>
    <w:uiPriority w:val="4"/>
    <w:qFormat/>
    <w:rsid w:val="00ED78B5"/>
    <w:rPr>
      <w:rFonts w:asciiTheme="majorHAnsi" w:hAnsiTheme="majorHAnsi"/>
      <w:b/>
      <w:sz w:val="28"/>
    </w:rPr>
  </w:style>
  <w:style w:type="character" w:customStyle="1" w:styleId="FlashTagChar">
    <w:name w:val="FlashTag Char"/>
    <w:basedOn w:val="DefaultParagraphFont"/>
    <w:link w:val="FlashTag"/>
    <w:uiPriority w:val="4"/>
    <w:rsid w:val="00ED78B5"/>
    <w:rPr>
      <w:rFonts w:asciiTheme="majorHAnsi" w:hAnsiTheme="majorHAnsi" w:cs="Calibri"/>
      <w:b/>
      <w:sz w:val="28"/>
    </w:rPr>
  </w:style>
  <w:style w:type="paragraph" w:customStyle="1" w:styleId="Warrant">
    <w:name w:val="Warrant"/>
    <w:autoRedefine/>
    <w:uiPriority w:val="4"/>
    <w:qFormat/>
    <w:rsid w:val="00ED78B5"/>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ED78B5"/>
  </w:style>
  <w:style w:type="character" w:customStyle="1" w:styleId="m3965771245576658108gmail-styleunderline">
    <w:name w:val="m_3965771245576658108gmail-styleunderline"/>
    <w:basedOn w:val="DefaultParagraphFont"/>
    <w:rsid w:val="00ED78B5"/>
  </w:style>
  <w:style w:type="paragraph" w:customStyle="1" w:styleId="Header1">
    <w:name w:val="Header1"/>
    <w:aliases w:val="Header Char Char,Header Char Char Char Char Char Char Char Cha,Header Char2,Header Char1 Char,Char Char Char Cha"/>
    <w:basedOn w:val="Normal"/>
    <w:qFormat/>
    <w:rsid w:val="00ED78B5"/>
    <w:pPr>
      <w:tabs>
        <w:tab w:val="center" w:pos="4680"/>
        <w:tab w:val="right" w:pos="9360"/>
      </w:tabs>
    </w:pPr>
  </w:style>
  <w:style w:type="character" w:customStyle="1" w:styleId="EndnoteTextChar">
    <w:name w:val="Endnote Text Char"/>
    <w:basedOn w:val="DefaultParagraphFont"/>
    <w:link w:val="EndnoteText"/>
    <w:locked/>
    <w:rsid w:val="00ED78B5"/>
    <w:rPr>
      <w:rFonts w:ascii="Georgia" w:eastAsia="Times New Roman" w:hAnsi="Georgia"/>
      <w:szCs w:val="20"/>
    </w:rPr>
  </w:style>
  <w:style w:type="paragraph" w:styleId="EndnoteText">
    <w:name w:val="endnote text"/>
    <w:basedOn w:val="Normal"/>
    <w:link w:val="EndnoteTextChar"/>
    <w:unhideWhenUsed/>
    <w:rsid w:val="00ED78B5"/>
    <w:rPr>
      <w:rFonts w:ascii="Georgia" w:eastAsia="Times New Roman" w:hAnsi="Georgia" w:cstheme="minorBidi"/>
      <w:sz w:val="24"/>
      <w:szCs w:val="20"/>
    </w:rPr>
  </w:style>
  <w:style w:type="character" w:customStyle="1" w:styleId="EndnoteTextChar1">
    <w:name w:val="Endnote Text Char1"/>
    <w:basedOn w:val="DefaultParagraphFont"/>
    <w:semiHidden/>
    <w:rsid w:val="00ED78B5"/>
    <w:rPr>
      <w:rFonts w:ascii="Calibri" w:hAnsi="Calibri" w:cs="Calibri"/>
      <w:sz w:val="20"/>
      <w:szCs w:val="20"/>
    </w:rPr>
  </w:style>
  <w:style w:type="character" w:customStyle="1" w:styleId="DateChar">
    <w:name w:val="Date Char"/>
    <w:aliases w:val="date Char"/>
    <w:basedOn w:val="DefaultParagraphFont"/>
    <w:link w:val="Date"/>
    <w:uiPriority w:val="99"/>
    <w:locked/>
    <w:rsid w:val="00ED78B5"/>
    <w:rPr>
      <w:rFonts w:ascii="Georgia" w:eastAsia="Times New Roman" w:hAnsi="Georgia"/>
    </w:rPr>
  </w:style>
  <w:style w:type="paragraph" w:styleId="Date">
    <w:name w:val="Date"/>
    <w:aliases w:val="date"/>
    <w:basedOn w:val="Normal"/>
    <w:next w:val="Normal"/>
    <w:link w:val="DateChar"/>
    <w:uiPriority w:val="99"/>
    <w:unhideWhenUsed/>
    <w:rsid w:val="00ED78B5"/>
    <w:rPr>
      <w:rFonts w:ascii="Georgia" w:eastAsia="Times New Roman" w:hAnsi="Georgia" w:cstheme="minorBidi"/>
      <w:sz w:val="24"/>
    </w:rPr>
  </w:style>
  <w:style w:type="character" w:customStyle="1" w:styleId="DateChar1">
    <w:name w:val="Date Char1"/>
    <w:basedOn w:val="DefaultParagraphFont"/>
    <w:uiPriority w:val="99"/>
    <w:semiHidden/>
    <w:rsid w:val="00ED78B5"/>
    <w:rPr>
      <w:rFonts w:ascii="Calibri" w:hAnsi="Calibri" w:cs="Calibri"/>
      <w:sz w:val="22"/>
    </w:rPr>
  </w:style>
  <w:style w:type="character" w:customStyle="1" w:styleId="BodyTextFirstIndentChar">
    <w:name w:val="Body Text First Indent Char"/>
    <w:basedOn w:val="BodyTextChar"/>
    <w:link w:val="BodyTextFirstIndent"/>
    <w:locked/>
    <w:rsid w:val="00ED78B5"/>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ED78B5"/>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ED78B5"/>
    <w:rPr>
      <w:rFonts w:ascii="Calibri" w:hAnsi="Calibri" w:cs="Calibri"/>
      <w:sz w:val="22"/>
    </w:rPr>
  </w:style>
  <w:style w:type="character" w:customStyle="1" w:styleId="BodyTextIndent2Char1">
    <w:name w:val="Body Text Indent 2 Char1"/>
    <w:basedOn w:val="DefaultParagraphFont"/>
    <w:semiHidden/>
    <w:rsid w:val="00ED78B5"/>
    <w:rPr>
      <w:rFonts w:ascii="Calibri" w:hAnsi="Calibri" w:cs="Calibri"/>
    </w:rPr>
  </w:style>
  <w:style w:type="character" w:customStyle="1" w:styleId="PlainTextChar1">
    <w:name w:val="Plain Text Char1"/>
    <w:basedOn w:val="DefaultParagraphFont"/>
    <w:semiHidden/>
    <w:rsid w:val="00ED78B5"/>
    <w:rPr>
      <w:rFonts w:ascii="Consolas" w:hAnsi="Consolas" w:cs="Calibri"/>
      <w:sz w:val="21"/>
      <w:szCs w:val="21"/>
    </w:rPr>
  </w:style>
  <w:style w:type="character" w:customStyle="1" w:styleId="NoSpacingChar">
    <w:name w:val="No Spacing Char"/>
    <w:link w:val="NoSpacing"/>
    <w:uiPriority w:val="1"/>
    <w:qFormat/>
    <w:locked/>
    <w:rsid w:val="00ED78B5"/>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ED78B5"/>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ED78B5"/>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ED78B5"/>
    <w:rPr>
      <w:rFonts w:ascii="Calibri" w:hAnsi="Calibri" w:cs="Calibri"/>
      <w:i/>
      <w:iCs/>
      <w:color w:val="000000" w:themeColor="text1"/>
    </w:rPr>
  </w:style>
  <w:style w:type="paragraph" w:customStyle="1" w:styleId="CiteSpacing">
    <w:name w:val="Cite Spacing"/>
    <w:basedOn w:val="Normal"/>
    <w:uiPriority w:val="4"/>
    <w:qFormat/>
    <w:rsid w:val="00ED78B5"/>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ED78B5"/>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ED78B5"/>
    <w:rPr>
      <w:rFonts w:ascii="Calibri" w:eastAsia="Calibri" w:hAnsi="Calibri" w:cs="Calibri"/>
      <w:b/>
      <w:sz w:val="22"/>
    </w:rPr>
  </w:style>
  <w:style w:type="paragraph" w:customStyle="1" w:styleId="Heading2-Bold">
    <w:name w:val="Heading 2 - Bold"/>
    <w:basedOn w:val="Normal"/>
    <w:autoRedefine/>
    <w:uiPriority w:val="99"/>
    <w:qFormat/>
    <w:rsid w:val="00ED78B5"/>
    <w:rPr>
      <w:rFonts w:ascii="Garamond" w:eastAsia="Calibri" w:hAnsi="Garamond"/>
      <w:b/>
    </w:rPr>
  </w:style>
  <w:style w:type="paragraph" w:customStyle="1" w:styleId="tag">
    <w:name w:val="%tag"/>
    <w:basedOn w:val="Normal"/>
    <w:next w:val="Normal"/>
    <w:uiPriority w:val="99"/>
    <w:qFormat/>
    <w:rsid w:val="00ED78B5"/>
    <w:rPr>
      <w:rFonts w:ascii="Garamond" w:eastAsia="Calibri" w:hAnsi="Garamond"/>
      <w:bCs/>
      <w:sz w:val="18"/>
    </w:rPr>
  </w:style>
  <w:style w:type="character" w:customStyle="1" w:styleId="Style2Char">
    <w:name w:val="Style 2 Char"/>
    <w:link w:val="Style20"/>
    <w:uiPriority w:val="99"/>
    <w:locked/>
    <w:rsid w:val="00ED78B5"/>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ED78B5"/>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ED78B5"/>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ED78B5"/>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ED78B5"/>
    <w:rPr>
      <w:rFonts w:ascii="Georgia" w:eastAsia="Times New Roman" w:hAnsi="Georgia"/>
      <w:sz w:val="18"/>
      <w:szCs w:val="20"/>
      <w:lang w:val="x-none" w:eastAsia="x-none"/>
    </w:rPr>
  </w:style>
  <w:style w:type="paragraph" w:customStyle="1" w:styleId="textsmall0">
    <w:name w:val="textsmall"/>
    <w:basedOn w:val="Normal"/>
    <w:link w:val="textsmallChar0"/>
    <w:qFormat/>
    <w:rsid w:val="00ED78B5"/>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ED78B5"/>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ED78B5"/>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ED78B5"/>
    <w:rPr>
      <w:rFonts w:ascii="Arial" w:eastAsia="Times New Roman" w:hAnsi="Arial" w:cs="Arial"/>
      <w:sz w:val="12"/>
    </w:rPr>
  </w:style>
  <w:style w:type="paragraph" w:customStyle="1" w:styleId="Micro">
    <w:name w:val="Micro"/>
    <w:basedOn w:val="Normal"/>
    <w:next w:val="Normal"/>
    <w:link w:val="MicroChar"/>
    <w:qFormat/>
    <w:rsid w:val="00ED78B5"/>
    <w:rPr>
      <w:rFonts w:ascii="Arial" w:eastAsia="Times New Roman" w:hAnsi="Arial" w:cs="Arial"/>
      <w:sz w:val="12"/>
    </w:rPr>
  </w:style>
  <w:style w:type="character" w:customStyle="1" w:styleId="CardNotUnderlinedChar1">
    <w:name w:val="Card Not Underlined Char1"/>
    <w:link w:val="CardNotUnderlined"/>
    <w:locked/>
    <w:rsid w:val="00ED78B5"/>
    <w:rPr>
      <w:rFonts w:ascii="Bell MT" w:eastAsia="Calibri" w:hAnsi="Bell MT"/>
      <w:szCs w:val="20"/>
    </w:rPr>
  </w:style>
  <w:style w:type="paragraph" w:customStyle="1" w:styleId="CardNotUnderlined">
    <w:name w:val="Card Not Underlined"/>
    <w:basedOn w:val="Normal"/>
    <w:link w:val="CardNotUnderlinedChar1"/>
    <w:autoRedefine/>
    <w:qFormat/>
    <w:rsid w:val="00ED78B5"/>
    <w:rPr>
      <w:rFonts w:ascii="Bell MT" w:eastAsia="Calibri" w:hAnsi="Bell MT" w:cstheme="minorBidi"/>
      <w:sz w:val="24"/>
      <w:szCs w:val="20"/>
    </w:rPr>
  </w:style>
  <w:style w:type="paragraph" w:customStyle="1" w:styleId="h-lead">
    <w:name w:val="h-lead"/>
    <w:basedOn w:val="Normal"/>
    <w:uiPriority w:val="99"/>
    <w:qFormat/>
    <w:rsid w:val="00ED78B5"/>
    <w:pPr>
      <w:spacing w:before="100" w:beforeAutospacing="1" w:after="100" w:afterAutospacing="1"/>
    </w:pPr>
    <w:rPr>
      <w:rFonts w:eastAsia="Times New Roman"/>
      <w:sz w:val="24"/>
    </w:rPr>
  </w:style>
  <w:style w:type="paragraph" w:customStyle="1" w:styleId="intro">
    <w:name w:val="intro"/>
    <w:basedOn w:val="Normal"/>
    <w:uiPriority w:val="99"/>
    <w:qFormat/>
    <w:rsid w:val="00ED78B5"/>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ED78B5"/>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ED78B5"/>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ED78B5"/>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ED78B5"/>
    <w:rPr>
      <w:rFonts w:eastAsia="Calibri"/>
    </w:rPr>
  </w:style>
  <w:style w:type="paragraph" w:customStyle="1" w:styleId="F3-TagAuthor">
    <w:name w:val="F3 - Tag/Author"/>
    <w:basedOn w:val="Normal"/>
    <w:uiPriority w:val="99"/>
    <w:qFormat/>
    <w:rsid w:val="00ED78B5"/>
    <w:rPr>
      <w:rFonts w:eastAsia="Times New Roman"/>
      <w:b/>
    </w:rPr>
  </w:style>
  <w:style w:type="paragraph" w:customStyle="1" w:styleId="F5-UnderlineNormal">
    <w:name w:val="F5 - Underline Normal"/>
    <w:basedOn w:val="Normal"/>
    <w:uiPriority w:val="99"/>
    <w:qFormat/>
    <w:rsid w:val="00ED78B5"/>
    <w:rPr>
      <w:rFonts w:eastAsia="Calibri"/>
      <w:u w:val="single"/>
    </w:rPr>
  </w:style>
  <w:style w:type="paragraph" w:customStyle="1" w:styleId="Brief-PrimarySource">
    <w:name w:val="Brief - Primary Source"/>
    <w:basedOn w:val="Normal"/>
    <w:uiPriority w:val="99"/>
    <w:qFormat/>
    <w:rsid w:val="00ED78B5"/>
    <w:rPr>
      <w:rFonts w:eastAsia="Times New Roman"/>
      <w:b/>
      <w:sz w:val="24"/>
      <w:u w:val="single"/>
    </w:rPr>
  </w:style>
  <w:style w:type="paragraph" w:customStyle="1" w:styleId="Brief-Underline">
    <w:name w:val="Brief - Underline"/>
    <w:basedOn w:val="Normal"/>
    <w:uiPriority w:val="99"/>
    <w:qFormat/>
    <w:rsid w:val="00ED78B5"/>
    <w:rPr>
      <w:rFonts w:eastAsia="Times New Roman"/>
      <w:u w:val="single"/>
    </w:rPr>
  </w:style>
  <w:style w:type="paragraph" w:customStyle="1" w:styleId="Brief">
    <w:name w:val="Brief"/>
    <w:basedOn w:val="Brief-PrimarySource"/>
    <w:uiPriority w:val="99"/>
    <w:qFormat/>
    <w:rsid w:val="00ED78B5"/>
    <w:rPr>
      <w:b w:val="0"/>
    </w:rPr>
  </w:style>
  <w:style w:type="paragraph" w:customStyle="1" w:styleId="CM2">
    <w:name w:val="CM2"/>
    <w:basedOn w:val="Normal"/>
    <w:next w:val="Normal"/>
    <w:uiPriority w:val="99"/>
    <w:qFormat/>
    <w:rsid w:val="00ED78B5"/>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ED78B5"/>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ED78B5"/>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ED78B5"/>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ED78B5"/>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ED78B5"/>
    <w:pPr>
      <w:widowControl w:val="0"/>
      <w:spacing w:line="276" w:lineRule="atLeast"/>
    </w:pPr>
    <w:rPr>
      <w:color w:val="auto"/>
    </w:rPr>
  </w:style>
  <w:style w:type="paragraph" w:customStyle="1" w:styleId="CM34">
    <w:name w:val="CM34"/>
    <w:basedOn w:val="Default"/>
    <w:next w:val="Default"/>
    <w:uiPriority w:val="99"/>
    <w:qFormat/>
    <w:rsid w:val="00ED78B5"/>
    <w:pPr>
      <w:widowControl w:val="0"/>
    </w:pPr>
    <w:rPr>
      <w:color w:val="auto"/>
    </w:rPr>
  </w:style>
  <w:style w:type="paragraph" w:customStyle="1" w:styleId="CM56">
    <w:name w:val="CM56"/>
    <w:basedOn w:val="Default"/>
    <w:next w:val="Default"/>
    <w:uiPriority w:val="99"/>
    <w:qFormat/>
    <w:rsid w:val="00ED78B5"/>
    <w:pPr>
      <w:widowControl w:val="0"/>
    </w:pPr>
    <w:rPr>
      <w:rFonts w:eastAsia="Calibri"/>
      <w:color w:val="auto"/>
    </w:rPr>
  </w:style>
  <w:style w:type="paragraph" w:customStyle="1" w:styleId="CM58">
    <w:name w:val="CM58"/>
    <w:basedOn w:val="Default"/>
    <w:next w:val="Default"/>
    <w:uiPriority w:val="99"/>
    <w:qFormat/>
    <w:rsid w:val="00ED78B5"/>
    <w:pPr>
      <w:widowControl w:val="0"/>
    </w:pPr>
    <w:rPr>
      <w:rFonts w:eastAsia="Calibri"/>
      <w:color w:val="auto"/>
    </w:rPr>
  </w:style>
  <w:style w:type="paragraph" w:customStyle="1" w:styleId="CM57">
    <w:name w:val="CM57"/>
    <w:basedOn w:val="Default"/>
    <w:next w:val="Default"/>
    <w:uiPriority w:val="99"/>
    <w:qFormat/>
    <w:rsid w:val="00ED78B5"/>
    <w:pPr>
      <w:widowControl w:val="0"/>
    </w:pPr>
    <w:rPr>
      <w:rFonts w:eastAsia="Calibri"/>
      <w:color w:val="auto"/>
    </w:rPr>
  </w:style>
  <w:style w:type="paragraph" w:customStyle="1" w:styleId="CM1">
    <w:name w:val="CM1"/>
    <w:basedOn w:val="Default"/>
    <w:next w:val="Default"/>
    <w:uiPriority w:val="99"/>
    <w:qFormat/>
    <w:rsid w:val="00ED78B5"/>
    <w:pPr>
      <w:widowControl w:val="0"/>
    </w:pPr>
    <w:rPr>
      <w:rFonts w:eastAsia="Calibri"/>
      <w:color w:val="auto"/>
    </w:rPr>
  </w:style>
  <w:style w:type="paragraph" w:customStyle="1" w:styleId="CM49">
    <w:name w:val="CM49"/>
    <w:basedOn w:val="Default"/>
    <w:next w:val="Default"/>
    <w:uiPriority w:val="99"/>
    <w:qFormat/>
    <w:rsid w:val="00ED78B5"/>
    <w:pPr>
      <w:widowControl w:val="0"/>
    </w:pPr>
    <w:rPr>
      <w:rFonts w:eastAsia="Calibri"/>
      <w:color w:val="auto"/>
    </w:rPr>
  </w:style>
  <w:style w:type="paragraph" w:customStyle="1" w:styleId="CM41">
    <w:name w:val="CM41"/>
    <w:basedOn w:val="Default"/>
    <w:next w:val="Default"/>
    <w:uiPriority w:val="99"/>
    <w:qFormat/>
    <w:rsid w:val="00ED78B5"/>
    <w:pPr>
      <w:widowControl w:val="0"/>
    </w:pPr>
    <w:rPr>
      <w:rFonts w:eastAsia="Calibri"/>
      <w:color w:val="auto"/>
    </w:rPr>
  </w:style>
  <w:style w:type="paragraph" w:customStyle="1" w:styleId="3rdOrderPara">
    <w:name w:val="3rd Order Para"/>
    <w:basedOn w:val="Default"/>
    <w:next w:val="Default"/>
    <w:rsid w:val="00ED78B5"/>
    <w:pPr>
      <w:widowControl w:val="0"/>
    </w:pPr>
    <w:rPr>
      <w:rFonts w:eastAsia="Calibri"/>
      <w:color w:val="auto"/>
    </w:rPr>
  </w:style>
  <w:style w:type="paragraph" w:customStyle="1" w:styleId="2ndOrderPara">
    <w:name w:val="2nd Order Para"/>
    <w:basedOn w:val="Default"/>
    <w:next w:val="Default"/>
    <w:rsid w:val="00ED78B5"/>
    <w:pPr>
      <w:widowControl w:val="0"/>
    </w:pPr>
    <w:rPr>
      <w:rFonts w:eastAsia="Calibri"/>
      <w:color w:val="auto"/>
    </w:rPr>
  </w:style>
  <w:style w:type="paragraph" w:customStyle="1" w:styleId="Normal-SIGN2">
    <w:name w:val="Normal-SIGN2"/>
    <w:basedOn w:val="Default"/>
    <w:next w:val="Default"/>
    <w:qFormat/>
    <w:rsid w:val="00ED78B5"/>
    <w:pPr>
      <w:widowControl w:val="0"/>
    </w:pPr>
    <w:rPr>
      <w:rFonts w:eastAsia="Calibri"/>
      <w:color w:val="auto"/>
    </w:rPr>
  </w:style>
  <w:style w:type="paragraph" w:customStyle="1" w:styleId="Normal-SIGN1">
    <w:name w:val="Normal-SIGN1"/>
    <w:basedOn w:val="Default"/>
    <w:next w:val="Default"/>
    <w:uiPriority w:val="99"/>
    <w:qFormat/>
    <w:rsid w:val="00ED78B5"/>
    <w:pPr>
      <w:widowControl w:val="0"/>
    </w:pPr>
    <w:rPr>
      <w:rFonts w:eastAsia="Calibri"/>
      <w:color w:val="auto"/>
    </w:rPr>
  </w:style>
  <w:style w:type="paragraph" w:customStyle="1" w:styleId="CM3">
    <w:name w:val="CM3"/>
    <w:basedOn w:val="Default"/>
    <w:next w:val="Default"/>
    <w:uiPriority w:val="99"/>
    <w:qFormat/>
    <w:rsid w:val="00ED78B5"/>
    <w:pPr>
      <w:widowControl w:val="0"/>
      <w:spacing w:line="553" w:lineRule="atLeast"/>
    </w:pPr>
    <w:rPr>
      <w:rFonts w:eastAsia="Calibri"/>
      <w:color w:val="auto"/>
    </w:rPr>
  </w:style>
  <w:style w:type="paragraph" w:customStyle="1" w:styleId="CM33">
    <w:name w:val="CM33"/>
    <w:basedOn w:val="Default"/>
    <w:next w:val="Default"/>
    <w:uiPriority w:val="99"/>
    <w:qFormat/>
    <w:rsid w:val="00ED78B5"/>
    <w:pPr>
      <w:widowControl w:val="0"/>
    </w:pPr>
    <w:rPr>
      <w:rFonts w:eastAsia="Calibri"/>
      <w:color w:val="auto"/>
    </w:rPr>
  </w:style>
  <w:style w:type="paragraph" w:customStyle="1" w:styleId="CM37">
    <w:name w:val="CM37"/>
    <w:basedOn w:val="Default"/>
    <w:next w:val="Default"/>
    <w:uiPriority w:val="99"/>
    <w:qFormat/>
    <w:rsid w:val="00ED78B5"/>
    <w:pPr>
      <w:widowControl w:val="0"/>
    </w:pPr>
    <w:rPr>
      <w:rFonts w:eastAsia="Calibri"/>
      <w:color w:val="auto"/>
    </w:rPr>
  </w:style>
  <w:style w:type="paragraph" w:customStyle="1" w:styleId="CM7">
    <w:name w:val="CM7"/>
    <w:basedOn w:val="Default"/>
    <w:next w:val="Default"/>
    <w:uiPriority w:val="99"/>
    <w:qFormat/>
    <w:rsid w:val="00ED78B5"/>
    <w:pPr>
      <w:widowControl w:val="0"/>
      <w:spacing w:line="553" w:lineRule="atLeast"/>
    </w:pPr>
    <w:rPr>
      <w:rFonts w:eastAsia="Calibri"/>
      <w:color w:val="auto"/>
    </w:rPr>
  </w:style>
  <w:style w:type="paragraph" w:customStyle="1" w:styleId="Brief-SecondarySource">
    <w:name w:val="Brief - Secondary Source"/>
    <w:basedOn w:val="Normal"/>
    <w:qFormat/>
    <w:rsid w:val="00ED78B5"/>
    <w:rPr>
      <w:rFonts w:eastAsia="Times New Roman"/>
      <w:sz w:val="14"/>
      <w:szCs w:val="20"/>
    </w:rPr>
  </w:style>
  <w:style w:type="paragraph" w:customStyle="1" w:styleId="Brief-Card">
    <w:name w:val="Brief - Card"/>
    <w:basedOn w:val="Normal"/>
    <w:uiPriority w:val="99"/>
    <w:qFormat/>
    <w:rsid w:val="00ED78B5"/>
    <w:rPr>
      <w:rFonts w:eastAsia="Times New Roman"/>
    </w:rPr>
  </w:style>
  <w:style w:type="paragraph" w:customStyle="1" w:styleId="Pa2">
    <w:name w:val="Pa2"/>
    <w:basedOn w:val="Default"/>
    <w:next w:val="Default"/>
    <w:uiPriority w:val="99"/>
    <w:qFormat/>
    <w:rsid w:val="00ED78B5"/>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ED78B5"/>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ED78B5"/>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ED78B5"/>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ED78B5"/>
    <w:pPr>
      <w:widowControl w:val="0"/>
    </w:pPr>
    <w:rPr>
      <w:rFonts w:ascii="Arial Black" w:hAnsi="Arial Black"/>
      <w:color w:val="auto"/>
    </w:rPr>
  </w:style>
  <w:style w:type="paragraph" w:customStyle="1" w:styleId="Cover1">
    <w:name w:val="Cover 1"/>
    <w:basedOn w:val="Normal"/>
    <w:next w:val="Normal"/>
    <w:uiPriority w:val="99"/>
    <w:qFormat/>
    <w:rsid w:val="00ED78B5"/>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ED78B5"/>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ED78B5"/>
    <w:pPr>
      <w:widowControl w:val="0"/>
    </w:pPr>
    <w:rPr>
      <w:color w:val="auto"/>
    </w:rPr>
  </w:style>
  <w:style w:type="paragraph" w:customStyle="1" w:styleId="Pa11">
    <w:name w:val="Pa11"/>
    <w:basedOn w:val="Normal"/>
    <w:next w:val="Normal"/>
    <w:uiPriority w:val="99"/>
    <w:qFormat/>
    <w:rsid w:val="00ED78B5"/>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ED78B5"/>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ED78B5"/>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ED78B5"/>
    <w:pPr>
      <w:widowControl w:val="0"/>
    </w:pPr>
    <w:rPr>
      <w:rFonts w:eastAsia="Calibri"/>
      <w:color w:val="auto"/>
    </w:rPr>
  </w:style>
  <w:style w:type="paragraph" w:customStyle="1" w:styleId="CM5">
    <w:name w:val="CM5"/>
    <w:basedOn w:val="Default"/>
    <w:next w:val="Default"/>
    <w:qFormat/>
    <w:rsid w:val="00ED78B5"/>
    <w:pPr>
      <w:widowControl w:val="0"/>
      <w:spacing w:line="553" w:lineRule="atLeast"/>
    </w:pPr>
    <w:rPr>
      <w:rFonts w:eastAsia="Calibri"/>
      <w:color w:val="auto"/>
    </w:rPr>
  </w:style>
  <w:style w:type="paragraph" w:customStyle="1" w:styleId="CM28">
    <w:name w:val="CM28"/>
    <w:basedOn w:val="Default"/>
    <w:next w:val="Default"/>
    <w:uiPriority w:val="99"/>
    <w:qFormat/>
    <w:rsid w:val="00ED78B5"/>
    <w:pPr>
      <w:widowControl w:val="0"/>
    </w:pPr>
    <w:rPr>
      <w:rFonts w:eastAsia="Calibri"/>
      <w:color w:val="auto"/>
    </w:rPr>
  </w:style>
  <w:style w:type="paragraph" w:customStyle="1" w:styleId="CM8">
    <w:name w:val="CM8"/>
    <w:basedOn w:val="Default"/>
    <w:next w:val="Default"/>
    <w:uiPriority w:val="99"/>
    <w:qFormat/>
    <w:rsid w:val="00ED78B5"/>
    <w:pPr>
      <w:widowControl w:val="0"/>
    </w:pPr>
    <w:rPr>
      <w:rFonts w:eastAsia="Calibri"/>
      <w:color w:val="auto"/>
    </w:rPr>
  </w:style>
  <w:style w:type="paragraph" w:customStyle="1" w:styleId="CM6">
    <w:name w:val="CM6"/>
    <w:basedOn w:val="Default"/>
    <w:next w:val="Default"/>
    <w:uiPriority w:val="99"/>
    <w:qFormat/>
    <w:rsid w:val="00ED78B5"/>
    <w:pPr>
      <w:widowControl w:val="0"/>
      <w:spacing w:line="553" w:lineRule="atLeast"/>
    </w:pPr>
    <w:rPr>
      <w:rFonts w:eastAsia="Calibri"/>
      <w:color w:val="auto"/>
    </w:rPr>
  </w:style>
  <w:style w:type="paragraph" w:customStyle="1" w:styleId="CM22">
    <w:name w:val="CM22"/>
    <w:basedOn w:val="Default"/>
    <w:next w:val="Default"/>
    <w:uiPriority w:val="99"/>
    <w:qFormat/>
    <w:rsid w:val="00ED78B5"/>
    <w:pPr>
      <w:widowControl w:val="0"/>
    </w:pPr>
    <w:rPr>
      <w:rFonts w:eastAsia="Calibri"/>
      <w:color w:val="auto"/>
    </w:rPr>
  </w:style>
  <w:style w:type="paragraph" w:customStyle="1" w:styleId="DoubleUnderlined">
    <w:name w:val="Double Underlined"/>
    <w:basedOn w:val="Heading2"/>
    <w:autoRedefine/>
    <w:uiPriority w:val="99"/>
    <w:qFormat/>
    <w:rsid w:val="00ED78B5"/>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ED78B5"/>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ED78B5"/>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ED78B5"/>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ED78B5"/>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ED78B5"/>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ED78B5"/>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ED78B5"/>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ED78B5"/>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ED78B5"/>
  </w:style>
  <w:style w:type="paragraph" w:customStyle="1" w:styleId="StyleUnderliningTimesNewRomanBoldNounderlineKernat16">
    <w:name w:val="Style Underlining + Times New Roman Bold No underline Kern at 16..."/>
    <w:basedOn w:val="Normal"/>
    <w:uiPriority w:val="99"/>
    <w:qFormat/>
    <w:rsid w:val="00ED78B5"/>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ED78B5"/>
    <w:rPr>
      <w:rFonts w:eastAsia="Times New Roman"/>
      <w:b/>
      <w:bCs/>
      <w:kern w:val="32"/>
      <w:sz w:val="32"/>
      <w:szCs w:val="32"/>
    </w:rPr>
  </w:style>
  <w:style w:type="paragraph" w:customStyle="1" w:styleId="StyleBoldUnderliningKernat16pt">
    <w:name w:val="Style Bold Underlining + Kern at 16 pt"/>
    <w:uiPriority w:val="99"/>
    <w:qFormat/>
    <w:rsid w:val="00ED78B5"/>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ED78B5"/>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ED78B5"/>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ED78B5"/>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ED78B5"/>
    <w:pPr>
      <w:ind w:left="400"/>
    </w:pPr>
    <w:rPr>
      <w:rFonts w:eastAsia="Times New Roman"/>
      <w:szCs w:val="20"/>
    </w:rPr>
  </w:style>
  <w:style w:type="paragraph" w:customStyle="1" w:styleId="Paste">
    <w:name w:val="Paste"/>
    <w:basedOn w:val="Normal"/>
    <w:qFormat/>
    <w:rsid w:val="00ED78B5"/>
    <w:rPr>
      <w:rFonts w:ascii="Arial Narrow" w:eastAsia="Times New Roman" w:hAnsi="Arial Narrow"/>
      <w:szCs w:val="20"/>
      <w:lang w:val="x-none" w:eastAsia="x-none"/>
    </w:rPr>
  </w:style>
  <w:style w:type="character" w:customStyle="1" w:styleId="UnderlineStyleChar">
    <w:name w:val="Underline Style Char"/>
    <w:link w:val="UnderlineStyle0"/>
    <w:locked/>
    <w:rsid w:val="00ED78B5"/>
    <w:rPr>
      <w:rFonts w:ascii="Georgia" w:eastAsia="Times New Roman" w:hAnsi="Georgia"/>
      <w:b/>
      <w:u w:val="single"/>
    </w:rPr>
  </w:style>
  <w:style w:type="paragraph" w:customStyle="1" w:styleId="UnderlineStyle0">
    <w:name w:val="Underline Style"/>
    <w:basedOn w:val="Normal"/>
    <w:link w:val="UnderlineStyleChar"/>
    <w:qFormat/>
    <w:rsid w:val="00ED78B5"/>
    <w:rPr>
      <w:rFonts w:ascii="Georgia" w:eastAsia="Times New Roman" w:hAnsi="Georgia" w:cstheme="minorBidi"/>
      <w:b/>
      <w:sz w:val="24"/>
      <w:u w:val="single"/>
    </w:rPr>
  </w:style>
  <w:style w:type="paragraph" w:customStyle="1" w:styleId="Normalization">
    <w:name w:val="Normalization"/>
    <w:basedOn w:val="Normal"/>
    <w:uiPriority w:val="99"/>
    <w:qFormat/>
    <w:rsid w:val="00ED78B5"/>
    <w:rPr>
      <w:rFonts w:eastAsia="Times New Roman"/>
      <w:sz w:val="18"/>
    </w:rPr>
  </w:style>
  <w:style w:type="paragraph" w:customStyle="1" w:styleId="BreifTitle">
    <w:name w:val="Breif Title"/>
    <w:basedOn w:val="Normal"/>
    <w:autoRedefine/>
    <w:uiPriority w:val="99"/>
    <w:qFormat/>
    <w:rsid w:val="00ED78B5"/>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ED78B5"/>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ED78B5"/>
    <w:pPr>
      <w:spacing w:before="0" w:after="0"/>
      <w:jc w:val="center"/>
      <w:outlineLvl w:val="0"/>
    </w:pPr>
    <w:rPr>
      <w:sz w:val="32"/>
      <w:szCs w:val="32"/>
      <w:lang w:bidi="ar-SA"/>
    </w:rPr>
  </w:style>
  <w:style w:type="paragraph" w:customStyle="1" w:styleId="Tagandcite">
    <w:name w:val="Tag and cite"/>
    <w:basedOn w:val="Normal"/>
    <w:autoRedefine/>
    <w:uiPriority w:val="99"/>
    <w:qFormat/>
    <w:rsid w:val="00ED78B5"/>
    <w:rPr>
      <w:rFonts w:eastAsia="Times New Roman"/>
      <w:color w:val="333333"/>
    </w:rPr>
  </w:style>
  <w:style w:type="paragraph" w:customStyle="1" w:styleId="StyleTagandCiteFranklinGothicDemi">
    <w:name w:val="Style Tag and Cite + Franklin Gothic Demi"/>
    <w:basedOn w:val="Normal"/>
    <w:autoRedefine/>
    <w:uiPriority w:val="99"/>
    <w:qFormat/>
    <w:rsid w:val="00ED78B5"/>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ED78B5"/>
    <w:rPr>
      <w:bCs/>
    </w:rPr>
  </w:style>
  <w:style w:type="paragraph" w:customStyle="1" w:styleId="tagCharCharCharCharCharCharChar">
    <w:name w:val="tag Char Char Char Char Char Char Char"/>
    <w:basedOn w:val="Normal"/>
    <w:uiPriority w:val="99"/>
    <w:qFormat/>
    <w:rsid w:val="00ED78B5"/>
    <w:rPr>
      <w:rFonts w:eastAsia="Times New Roman"/>
      <w:b/>
      <w:sz w:val="24"/>
      <w:szCs w:val="20"/>
    </w:rPr>
  </w:style>
  <w:style w:type="paragraph" w:customStyle="1" w:styleId="title-bold-medium">
    <w:name w:val="title-bold-medium"/>
    <w:basedOn w:val="Normal"/>
    <w:uiPriority w:val="99"/>
    <w:qFormat/>
    <w:rsid w:val="00ED78B5"/>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ED78B5"/>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ED78B5"/>
    <w:rPr>
      <w:rFonts w:ascii="Arial Narrow" w:eastAsia="Times New Roman" w:hAnsi="Arial Narrow"/>
      <w:b/>
      <w:sz w:val="24"/>
    </w:rPr>
  </w:style>
  <w:style w:type="paragraph" w:customStyle="1" w:styleId="BLOCKTITLE1">
    <w:name w:val="BLOCK TITLE"/>
    <w:basedOn w:val="Heading1"/>
    <w:uiPriority w:val="99"/>
    <w:qFormat/>
    <w:rsid w:val="00ED78B5"/>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ED78B5"/>
    <w:pPr>
      <w:widowControl w:val="0"/>
      <w:autoSpaceDE w:val="0"/>
      <w:autoSpaceDN w:val="0"/>
      <w:adjustRightInd w:val="0"/>
    </w:pPr>
    <w:rPr>
      <w:sz w:val="24"/>
      <w:szCs w:val="20"/>
    </w:rPr>
  </w:style>
  <w:style w:type="paragraph" w:customStyle="1" w:styleId="BriefTitle1">
    <w:name w:val="Brief Title 1"/>
    <w:basedOn w:val="Normal"/>
    <w:uiPriority w:val="99"/>
    <w:qFormat/>
    <w:rsid w:val="00ED78B5"/>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ED78B5"/>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ED78B5"/>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ED78B5"/>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ED78B5"/>
    <w:pPr>
      <w:spacing w:before="100" w:beforeAutospacing="1" w:after="100" w:afterAutospacing="1"/>
    </w:pPr>
    <w:rPr>
      <w:rFonts w:eastAsia="Times New Roman"/>
    </w:rPr>
  </w:style>
  <w:style w:type="paragraph" w:customStyle="1" w:styleId="ToRead">
    <w:name w:val="To Read"/>
    <w:basedOn w:val="Normal"/>
    <w:uiPriority w:val="99"/>
    <w:qFormat/>
    <w:rsid w:val="00ED78B5"/>
    <w:pPr>
      <w:ind w:left="720"/>
    </w:pPr>
    <w:rPr>
      <w:rFonts w:ascii="Verdana" w:eastAsia="Times New Roman" w:hAnsi="Verdana"/>
      <w:b/>
      <w:u w:val="single"/>
    </w:rPr>
  </w:style>
  <w:style w:type="paragraph" w:customStyle="1" w:styleId="Style1">
    <w:name w:val="Style 1"/>
    <w:basedOn w:val="Normal"/>
    <w:uiPriority w:val="99"/>
    <w:qFormat/>
    <w:rsid w:val="00ED78B5"/>
    <w:pPr>
      <w:widowControl w:val="0"/>
      <w:ind w:firstLine="216"/>
    </w:pPr>
    <w:rPr>
      <w:rFonts w:eastAsia="Times New Roman"/>
      <w:noProof/>
      <w:color w:val="000000"/>
      <w:szCs w:val="20"/>
    </w:rPr>
  </w:style>
  <w:style w:type="paragraph" w:customStyle="1" w:styleId="Style40">
    <w:name w:val="Style 4"/>
    <w:basedOn w:val="Normal"/>
    <w:uiPriority w:val="99"/>
    <w:qFormat/>
    <w:rsid w:val="00ED78B5"/>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ED78B5"/>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ED78B5"/>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ED78B5"/>
    <w:pPr>
      <w:ind w:left="1660"/>
    </w:pPr>
  </w:style>
  <w:style w:type="paragraph" w:customStyle="1" w:styleId="PageNumber1">
    <w:name w:val="Page Number1"/>
    <w:basedOn w:val="Normal"/>
    <w:next w:val="Normal"/>
    <w:uiPriority w:val="99"/>
    <w:qFormat/>
    <w:rsid w:val="00ED78B5"/>
    <w:rPr>
      <w:rFonts w:eastAsia="Times New Roman"/>
    </w:rPr>
  </w:style>
  <w:style w:type="paragraph" w:customStyle="1" w:styleId="Card1">
    <w:name w:val="Card1"/>
    <w:uiPriority w:val="99"/>
    <w:qFormat/>
    <w:rsid w:val="00ED78B5"/>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ED78B5"/>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ED78B5"/>
    <w:pPr>
      <w:ind w:left="288" w:right="288"/>
    </w:pPr>
    <w:rPr>
      <w:rFonts w:eastAsia="Times New Roman"/>
    </w:rPr>
  </w:style>
  <w:style w:type="paragraph" w:customStyle="1" w:styleId="CaseListNormal">
    <w:name w:val="Case List Normal"/>
    <w:basedOn w:val="Normal"/>
    <w:uiPriority w:val="99"/>
    <w:qFormat/>
    <w:rsid w:val="00ED78B5"/>
    <w:rPr>
      <w:rFonts w:ascii="Times" w:eastAsia="Times New Roman" w:hAnsi="Times"/>
      <w:szCs w:val="26"/>
    </w:rPr>
  </w:style>
  <w:style w:type="paragraph" w:customStyle="1" w:styleId="Body">
    <w:name w:val="Body"/>
    <w:basedOn w:val="Normal"/>
    <w:uiPriority w:val="99"/>
    <w:qFormat/>
    <w:rsid w:val="00ED78B5"/>
    <w:pPr>
      <w:outlineLvl w:val="3"/>
    </w:pPr>
    <w:rPr>
      <w:rFonts w:eastAsia="Times New Roman"/>
      <w:szCs w:val="20"/>
    </w:rPr>
  </w:style>
  <w:style w:type="paragraph" w:customStyle="1" w:styleId="3text">
    <w:name w:val="3text"/>
    <w:basedOn w:val="Normal"/>
    <w:uiPriority w:val="99"/>
    <w:qFormat/>
    <w:rsid w:val="00ED78B5"/>
    <w:pPr>
      <w:spacing w:before="100" w:beforeAutospacing="1" w:after="100" w:afterAutospacing="1"/>
    </w:pPr>
    <w:rPr>
      <w:rFonts w:eastAsia="Times New Roman"/>
      <w:sz w:val="24"/>
    </w:rPr>
  </w:style>
  <w:style w:type="paragraph" w:customStyle="1" w:styleId="TimesNewRoman12">
    <w:name w:val="TimesNewRoman12"/>
    <w:uiPriority w:val="99"/>
    <w:qFormat/>
    <w:rsid w:val="00ED78B5"/>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ED78B5"/>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ED78B5"/>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ED78B5"/>
    <w:rPr>
      <w:rFonts w:eastAsia="Times New Roman"/>
      <w:color w:val="000000"/>
      <w:sz w:val="18"/>
    </w:rPr>
  </w:style>
  <w:style w:type="paragraph" w:customStyle="1" w:styleId="text1">
    <w:name w:val="text1"/>
    <w:basedOn w:val="Normal"/>
    <w:autoRedefine/>
    <w:uiPriority w:val="99"/>
    <w:qFormat/>
    <w:rsid w:val="00ED78B5"/>
    <w:rPr>
      <w:rFonts w:eastAsia="Times New Roman"/>
      <w:szCs w:val="20"/>
    </w:rPr>
  </w:style>
  <w:style w:type="paragraph" w:customStyle="1" w:styleId="RepeatBlockHeading">
    <w:name w:val="Repeat Block Heading"/>
    <w:basedOn w:val="Normal"/>
    <w:autoRedefine/>
    <w:uiPriority w:val="99"/>
    <w:qFormat/>
    <w:rsid w:val="00ED78B5"/>
    <w:pPr>
      <w:jc w:val="center"/>
    </w:pPr>
    <w:rPr>
      <w:rFonts w:eastAsia="Times New Roman"/>
      <w:b/>
      <w:smallCaps/>
      <w:color w:val="000000"/>
      <w:sz w:val="24"/>
      <w:u w:val="thick"/>
    </w:rPr>
  </w:style>
  <w:style w:type="paragraph" w:customStyle="1" w:styleId="story-headline">
    <w:name w:val="story-headline"/>
    <w:basedOn w:val="Normal"/>
    <w:uiPriority w:val="99"/>
    <w:qFormat/>
    <w:rsid w:val="00ED78B5"/>
    <w:pPr>
      <w:spacing w:before="72" w:after="72"/>
    </w:pPr>
    <w:rPr>
      <w:rFonts w:eastAsia="Times New Roman"/>
      <w:b/>
      <w:bCs/>
      <w:sz w:val="26"/>
      <w:szCs w:val="26"/>
    </w:rPr>
  </w:style>
  <w:style w:type="paragraph" w:customStyle="1" w:styleId="story-body">
    <w:name w:val="story-body"/>
    <w:basedOn w:val="Normal"/>
    <w:uiPriority w:val="99"/>
    <w:qFormat/>
    <w:rsid w:val="00ED78B5"/>
    <w:pPr>
      <w:spacing w:before="100" w:beforeAutospacing="1" w:after="100" w:afterAutospacing="1"/>
    </w:pPr>
    <w:rPr>
      <w:rFonts w:eastAsia="Times New Roman"/>
    </w:rPr>
  </w:style>
  <w:style w:type="paragraph" w:customStyle="1" w:styleId="story-dateline">
    <w:name w:val="story-dateline"/>
    <w:basedOn w:val="Normal"/>
    <w:uiPriority w:val="99"/>
    <w:qFormat/>
    <w:rsid w:val="00ED78B5"/>
    <w:rPr>
      <w:rFonts w:eastAsia="Times New Roman"/>
      <w:b/>
      <w:bCs/>
    </w:rPr>
  </w:style>
  <w:style w:type="paragraph" w:customStyle="1" w:styleId="TextofCards">
    <w:name w:val="Text of Cards"/>
    <w:basedOn w:val="Normal"/>
    <w:uiPriority w:val="99"/>
    <w:qFormat/>
    <w:rsid w:val="00ED78B5"/>
    <w:rPr>
      <w:rFonts w:eastAsia="Times New Roman"/>
      <w:color w:val="000000"/>
      <w:spacing w:val="6"/>
      <w:szCs w:val="23"/>
    </w:rPr>
  </w:style>
  <w:style w:type="paragraph" w:customStyle="1" w:styleId="Corpotesto">
    <w:name w:val="Corpo testo"/>
    <w:basedOn w:val="Normal"/>
    <w:uiPriority w:val="99"/>
    <w:qFormat/>
    <w:rsid w:val="00ED78B5"/>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ED78B5"/>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ED78B5"/>
    <w:rPr>
      <w:rFonts w:eastAsia="Times New Roman" w:cs="Calibri"/>
      <w:b/>
      <w:bCs/>
    </w:rPr>
  </w:style>
  <w:style w:type="paragraph" w:customStyle="1" w:styleId="inside-copy">
    <w:name w:val="inside-copy"/>
    <w:basedOn w:val="Normal"/>
    <w:uiPriority w:val="99"/>
    <w:qFormat/>
    <w:rsid w:val="00ED78B5"/>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ED78B5"/>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ED78B5"/>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ED78B5"/>
    <w:rPr>
      <w:rFonts w:ascii="Arial" w:hAnsi="Arial"/>
      <w:b w:val="0"/>
      <w:caps w:val="0"/>
      <w:sz w:val="20"/>
    </w:rPr>
  </w:style>
  <w:style w:type="paragraph" w:customStyle="1" w:styleId="ProjectTitleLine">
    <w:name w:val="Project Title Line"/>
    <w:basedOn w:val="Normal"/>
    <w:next w:val="Normal"/>
    <w:autoRedefine/>
    <w:uiPriority w:val="99"/>
    <w:qFormat/>
    <w:rsid w:val="00ED78B5"/>
    <w:pPr>
      <w:jc w:val="center"/>
    </w:pPr>
    <w:rPr>
      <w:rFonts w:eastAsia="Times New Roman"/>
      <w:caps/>
      <w:szCs w:val="20"/>
    </w:rPr>
  </w:style>
  <w:style w:type="paragraph" w:customStyle="1" w:styleId="LanguageStrike">
    <w:name w:val="Language Strike"/>
    <w:basedOn w:val="Normal"/>
    <w:next w:val="Normal"/>
    <w:uiPriority w:val="99"/>
    <w:qFormat/>
    <w:rsid w:val="00ED78B5"/>
    <w:rPr>
      <w:rFonts w:ascii="Arial Narrow" w:eastAsia="Times New Roman" w:hAnsi="Arial Narrow"/>
      <w:strike/>
    </w:rPr>
  </w:style>
  <w:style w:type="paragraph" w:customStyle="1" w:styleId="NormalVerdana">
    <w:name w:val="Normal + Verdana"/>
    <w:aliases w:val="10 pt,White,Normal + Arial"/>
    <w:basedOn w:val="Normal"/>
    <w:uiPriority w:val="99"/>
    <w:qFormat/>
    <w:rsid w:val="00ED78B5"/>
    <w:rPr>
      <w:rFonts w:eastAsia="Times New Roman"/>
      <w:szCs w:val="20"/>
      <w:u w:val="single"/>
    </w:rPr>
  </w:style>
  <w:style w:type="paragraph" w:customStyle="1" w:styleId="Normal10pt">
    <w:name w:val="Normal + 10 pt"/>
    <w:basedOn w:val="Normal"/>
    <w:uiPriority w:val="99"/>
    <w:qFormat/>
    <w:rsid w:val="00ED78B5"/>
    <w:rPr>
      <w:rFonts w:eastAsia="Times New Roman"/>
      <w:szCs w:val="20"/>
    </w:rPr>
  </w:style>
  <w:style w:type="paragraph" w:customStyle="1" w:styleId="cardChar1Char">
    <w:name w:val="card Char1 Char"/>
    <w:basedOn w:val="Normal"/>
    <w:uiPriority w:val="99"/>
    <w:qFormat/>
    <w:rsid w:val="00ED78B5"/>
    <w:pPr>
      <w:ind w:left="288" w:right="288"/>
    </w:pPr>
    <w:rPr>
      <w:rFonts w:eastAsia="Times New Roman"/>
      <w:szCs w:val="20"/>
    </w:rPr>
  </w:style>
  <w:style w:type="paragraph" w:customStyle="1" w:styleId="CM12">
    <w:name w:val="CM12"/>
    <w:basedOn w:val="Default"/>
    <w:next w:val="Default"/>
    <w:uiPriority w:val="99"/>
    <w:qFormat/>
    <w:rsid w:val="00ED78B5"/>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ED78B5"/>
    <w:pPr>
      <w:widowControl w:val="0"/>
      <w:spacing w:after="480"/>
    </w:pPr>
    <w:rPr>
      <w:rFonts w:ascii="Granjon LT Std" w:hAnsi="Granjon LT Std"/>
      <w:color w:val="auto"/>
    </w:rPr>
  </w:style>
  <w:style w:type="paragraph" w:customStyle="1" w:styleId="CM10">
    <w:name w:val="CM10"/>
    <w:basedOn w:val="Default"/>
    <w:next w:val="Default"/>
    <w:uiPriority w:val="99"/>
    <w:qFormat/>
    <w:rsid w:val="00ED78B5"/>
    <w:pPr>
      <w:widowControl w:val="0"/>
      <w:spacing w:line="320" w:lineRule="atLeast"/>
    </w:pPr>
    <w:rPr>
      <w:rFonts w:ascii="Granjon LT Std" w:hAnsi="Granjon LT Std"/>
      <w:color w:val="auto"/>
    </w:rPr>
  </w:style>
  <w:style w:type="paragraph" w:customStyle="1" w:styleId="bold">
    <w:name w:val="bold"/>
    <w:basedOn w:val="Normal"/>
    <w:uiPriority w:val="99"/>
    <w:qFormat/>
    <w:rsid w:val="00ED78B5"/>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ED78B5"/>
    <w:rPr>
      <w:rFonts w:ascii="Arial Narrow" w:eastAsia="Times New Roman" w:hAnsi="Arial Narrow"/>
      <w:strike/>
      <w:szCs w:val="20"/>
    </w:rPr>
  </w:style>
  <w:style w:type="paragraph" w:customStyle="1" w:styleId="textbodyblack">
    <w:name w:val="textbodyblack"/>
    <w:basedOn w:val="Normal"/>
    <w:uiPriority w:val="99"/>
    <w:qFormat/>
    <w:rsid w:val="00ED78B5"/>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ED78B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ED78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ED78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ED78B5"/>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ED78B5"/>
    <w:rPr>
      <w:rFonts w:ascii="Georgia" w:eastAsia="Times New Roman" w:hAnsi="Georgia"/>
      <w:b/>
      <w:bCs/>
      <w:szCs w:val="16"/>
      <w:u w:val="single"/>
    </w:rPr>
  </w:style>
  <w:style w:type="paragraph" w:customStyle="1" w:styleId="CiteCorrected">
    <w:name w:val="Cite Corrected"/>
    <w:basedOn w:val="Normal"/>
    <w:link w:val="CiteCorrectedChar"/>
    <w:qFormat/>
    <w:rsid w:val="00ED78B5"/>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ED78B5"/>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ED78B5"/>
    <w:pPr>
      <w:ind w:left="288"/>
    </w:pPr>
    <w:rPr>
      <w:rFonts w:eastAsia="SimSun"/>
      <w:szCs w:val="20"/>
      <w:lang w:eastAsia="zh-CN"/>
    </w:rPr>
  </w:style>
  <w:style w:type="paragraph" w:customStyle="1" w:styleId="story-body-text">
    <w:name w:val="story-body-text"/>
    <w:basedOn w:val="Normal"/>
    <w:uiPriority w:val="99"/>
    <w:qFormat/>
    <w:rsid w:val="00ED78B5"/>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ED78B5"/>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ED78B5"/>
    <w:rPr>
      <w:u w:val="single"/>
    </w:rPr>
  </w:style>
  <w:style w:type="paragraph" w:customStyle="1" w:styleId="StyleCardText11ptUnderline">
    <w:name w:val="Style Card Text + 11 pt Underline"/>
    <w:link w:val="StyleCardText11ptUnderlineChar"/>
    <w:qFormat/>
    <w:rsid w:val="00ED78B5"/>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ED78B5"/>
    <w:rPr>
      <w:rFonts w:ascii="Georgia" w:hAnsi="Georgia"/>
      <w:sz w:val="16"/>
    </w:rPr>
  </w:style>
  <w:style w:type="paragraph" w:customStyle="1" w:styleId="StyleMinimizedText11pt">
    <w:name w:val="Style Minimized Text + 11 pt"/>
    <w:basedOn w:val="Normal"/>
    <w:link w:val="StyleMinimizedText11ptChar"/>
    <w:qFormat/>
    <w:rsid w:val="00ED78B5"/>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ED78B5"/>
    <w:rPr>
      <w:rFonts w:ascii="Georgia" w:hAnsi="Georgia"/>
      <w:sz w:val="16"/>
    </w:rPr>
  </w:style>
  <w:style w:type="paragraph" w:customStyle="1" w:styleId="StyleMinimizedText11pt1">
    <w:name w:val="Style Minimized Text + 11 pt1"/>
    <w:basedOn w:val="Normal"/>
    <w:link w:val="StyleMinimizedText11pt1Char"/>
    <w:qFormat/>
    <w:rsid w:val="00ED78B5"/>
    <w:rPr>
      <w:rFonts w:ascii="Georgia" w:hAnsi="Georgia" w:cstheme="minorBidi"/>
      <w:sz w:val="16"/>
    </w:rPr>
  </w:style>
  <w:style w:type="character" w:customStyle="1" w:styleId="Debate-CardSmalltextF2Char">
    <w:name w:val="Debate- Card Small text F2 Char"/>
    <w:link w:val="Debate-CardSmalltextF2"/>
    <w:locked/>
    <w:rsid w:val="00ED78B5"/>
    <w:rPr>
      <w:rFonts w:ascii="Arial Narrow" w:hAnsi="Arial Narrow"/>
      <w:sz w:val="16"/>
    </w:rPr>
  </w:style>
  <w:style w:type="paragraph" w:customStyle="1" w:styleId="Debate-CardSmalltextF2">
    <w:name w:val="Debate- Card Small text F2"/>
    <w:basedOn w:val="Normal"/>
    <w:next w:val="Normal"/>
    <w:link w:val="Debate-CardSmalltextF2Char"/>
    <w:qFormat/>
    <w:rsid w:val="00ED78B5"/>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ED78B5"/>
    <w:rPr>
      <w:rFonts w:ascii="Arial Narrow" w:hAnsi="Arial Narrow"/>
      <w:b/>
      <w:sz w:val="18"/>
      <w:u w:val="single"/>
    </w:rPr>
  </w:style>
  <w:style w:type="paragraph" w:customStyle="1" w:styleId="Debate-EmphasizedText-F5">
    <w:name w:val="Debate- Emphasized Text- F5"/>
    <w:basedOn w:val="Normal"/>
    <w:link w:val="Debate-EmphasizedText-F5Char"/>
    <w:qFormat/>
    <w:rsid w:val="00ED78B5"/>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ED78B5"/>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D78B5"/>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ED78B5"/>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ED78B5"/>
    <w:rPr>
      <w:rFonts w:ascii="Times New Roman" w:eastAsia="Times New Roman" w:hAnsi="Times New Roman"/>
      <w:sz w:val="16"/>
    </w:rPr>
  </w:style>
  <w:style w:type="character" w:customStyle="1" w:styleId="CardStyleChar">
    <w:name w:val="Card Style Char"/>
    <w:link w:val="CardStyle"/>
    <w:locked/>
    <w:rsid w:val="00ED78B5"/>
    <w:rPr>
      <w:rFonts w:ascii="Calibri" w:eastAsia="Times New Roman" w:hAnsi="Calibri" w:cs="Calibri"/>
      <w:sz w:val="22"/>
    </w:rPr>
  </w:style>
  <w:style w:type="paragraph" w:customStyle="1" w:styleId="emactive">
    <w:name w:val="emactive"/>
    <w:basedOn w:val="Normal"/>
    <w:uiPriority w:val="99"/>
    <w:qFormat/>
    <w:rsid w:val="00ED78B5"/>
    <w:pPr>
      <w:spacing w:before="100" w:beforeAutospacing="1" w:after="100" w:afterAutospacing="1"/>
    </w:pPr>
    <w:rPr>
      <w:rFonts w:eastAsia="Times New Roman"/>
      <w:sz w:val="24"/>
    </w:rPr>
  </w:style>
  <w:style w:type="paragraph" w:customStyle="1" w:styleId="emready">
    <w:name w:val="emready"/>
    <w:basedOn w:val="Normal"/>
    <w:uiPriority w:val="99"/>
    <w:qFormat/>
    <w:rsid w:val="00ED78B5"/>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ED78B5"/>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D78B5"/>
    <w:rPr>
      <w:rFonts w:ascii="Georgia" w:eastAsia="Times New Roman" w:hAnsi="Georgia" w:cs="Times New Roman"/>
      <w:b/>
      <w:sz w:val="24"/>
      <w:u w:val="single"/>
    </w:rPr>
  </w:style>
  <w:style w:type="character" w:customStyle="1" w:styleId="CardHighlightChar">
    <w:name w:val="Card Highlight Char"/>
    <w:link w:val="CardHighlight"/>
    <w:locked/>
    <w:rsid w:val="00ED78B5"/>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D78B5"/>
    <w:pPr>
      <w:shd w:val="clear" w:color="auto" w:fill="66FFFF"/>
    </w:pPr>
    <w:rPr>
      <w:rFonts w:eastAsia="Calibri"/>
      <w:sz w:val="24"/>
      <w:u w:val="single"/>
    </w:rPr>
  </w:style>
  <w:style w:type="character" w:customStyle="1" w:styleId="BlockHeaderHiddenChar">
    <w:name w:val="Block Header Hidden Char"/>
    <w:link w:val="BlockHeaderHidden"/>
    <w:locked/>
    <w:rsid w:val="00ED78B5"/>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ED78B5"/>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ED78B5"/>
    <w:pPr>
      <w:spacing w:before="100" w:beforeAutospacing="1" w:after="100" w:afterAutospacing="1"/>
    </w:pPr>
    <w:rPr>
      <w:rFonts w:eastAsia="Times New Roman"/>
      <w:sz w:val="24"/>
    </w:rPr>
  </w:style>
  <w:style w:type="paragraph" w:customStyle="1" w:styleId="norma">
    <w:name w:val="norma"/>
    <w:basedOn w:val="Heading3"/>
    <w:uiPriority w:val="99"/>
    <w:qFormat/>
    <w:rsid w:val="00ED78B5"/>
    <w:rPr>
      <w:rFonts w:eastAsia="MS Gothic" w:cs="Arial"/>
      <w:sz w:val="24"/>
    </w:rPr>
  </w:style>
  <w:style w:type="paragraph" w:customStyle="1" w:styleId="nromal">
    <w:name w:val="nromal"/>
    <w:basedOn w:val="Normal"/>
    <w:uiPriority w:val="99"/>
    <w:qFormat/>
    <w:rsid w:val="00ED78B5"/>
    <w:pPr>
      <w:keepNext/>
      <w:keepLines/>
      <w:spacing w:before="200"/>
      <w:outlineLvl w:val="3"/>
    </w:pPr>
    <w:rPr>
      <w:rFonts w:eastAsia="Times New Roman" w:cs="Cambria"/>
      <w:b/>
      <w:iCs/>
    </w:rPr>
  </w:style>
  <w:style w:type="paragraph" w:customStyle="1" w:styleId="natural">
    <w:name w:val="natural"/>
    <w:basedOn w:val="Normal"/>
    <w:uiPriority w:val="99"/>
    <w:qFormat/>
    <w:rsid w:val="00ED78B5"/>
    <w:pPr>
      <w:keepNext/>
      <w:keepLines/>
      <w:spacing w:before="200"/>
      <w:outlineLvl w:val="3"/>
    </w:pPr>
    <w:rPr>
      <w:rFonts w:eastAsia="Times New Roman"/>
      <w:b/>
      <w:iCs/>
    </w:rPr>
  </w:style>
  <w:style w:type="paragraph" w:customStyle="1" w:styleId="nroaml">
    <w:name w:val="nroaml"/>
    <w:basedOn w:val="Normal"/>
    <w:uiPriority w:val="99"/>
    <w:qFormat/>
    <w:rsid w:val="00ED78B5"/>
    <w:pPr>
      <w:keepNext/>
      <w:keepLines/>
      <w:spacing w:before="200"/>
      <w:outlineLvl w:val="3"/>
    </w:pPr>
    <w:rPr>
      <w:rFonts w:eastAsia="Times New Roman"/>
      <w:b/>
      <w:iCs/>
    </w:rPr>
  </w:style>
  <w:style w:type="paragraph" w:customStyle="1" w:styleId="noraml">
    <w:name w:val="noraml"/>
    <w:basedOn w:val="Normal"/>
    <w:uiPriority w:val="99"/>
    <w:qFormat/>
    <w:rsid w:val="00ED78B5"/>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ED78B5"/>
    <w:rPr>
      <w:rFonts w:ascii="Georgia" w:eastAsia="Calibri" w:hAnsi="Georgia"/>
      <w:sz w:val="16"/>
      <w:szCs w:val="16"/>
    </w:rPr>
  </w:style>
  <w:style w:type="paragraph" w:customStyle="1" w:styleId="SmallSizeParagraph">
    <w:name w:val="Small Size Paragraph"/>
    <w:basedOn w:val="Normal"/>
    <w:link w:val="SmallSizeParagraphChar"/>
    <w:qFormat/>
    <w:rsid w:val="00ED78B5"/>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ED78B5"/>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ED78B5"/>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ED78B5"/>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D78B5"/>
    <w:rPr>
      <w:rFonts w:ascii="Times New Roman" w:eastAsia="Times New Roman" w:hAnsi="Times New Roman" w:cs="Times New Roman"/>
      <w:strike/>
      <w:sz w:val="20"/>
    </w:rPr>
  </w:style>
  <w:style w:type="character" w:customStyle="1" w:styleId="CardT1Char">
    <w:name w:val="CardT1 Char"/>
    <w:link w:val="CardT1"/>
    <w:locked/>
    <w:rsid w:val="00ED78B5"/>
    <w:rPr>
      <w:rFonts w:ascii="Arial" w:eastAsia="Calibri" w:hAnsi="Arial" w:cs="Arial"/>
      <w:kern w:val="2"/>
      <w:sz w:val="14"/>
      <w:szCs w:val="14"/>
      <w:lang w:eastAsia="zh-TW"/>
    </w:rPr>
  </w:style>
  <w:style w:type="paragraph" w:customStyle="1" w:styleId="CardT1">
    <w:name w:val="CardT1"/>
    <w:basedOn w:val="Normal"/>
    <w:link w:val="CardT1Char"/>
    <w:qFormat/>
    <w:rsid w:val="00ED78B5"/>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ED78B5"/>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ED78B5"/>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ED78B5"/>
    <w:pPr>
      <w:spacing w:before="100" w:beforeAutospacing="1" w:after="100" w:afterAutospacing="1"/>
    </w:pPr>
    <w:rPr>
      <w:rFonts w:eastAsia="Times New Roman"/>
      <w:sz w:val="24"/>
    </w:rPr>
  </w:style>
  <w:style w:type="paragraph" w:customStyle="1" w:styleId="CiteReal">
    <w:name w:val="Cite Real"/>
    <w:basedOn w:val="Normal"/>
    <w:next w:val="Normal"/>
    <w:qFormat/>
    <w:rsid w:val="00ED78B5"/>
    <w:rPr>
      <w:rFonts w:eastAsia="MS Mincho"/>
      <w:b/>
      <w:sz w:val="24"/>
      <w:u w:val="single"/>
    </w:rPr>
  </w:style>
  <w:style w:type="paragraph" w:customStyle="1" w:styleId="2909F619802848F09E01365C32F34654">
    <w:name w:val="2909F619802848F09E01365C32F34654"/>
    <w:uiPriority w:val="99"/>
    <w:qFormat/>
    <w:rsid w:val="00ED78B5"/>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ED78B5"/>
    <w:rPr>
      <w:rFonts w:ascii="Georgia" w:eastAsia="Calibri" w:hAnsi="Georgia"/>
      <w:u w:val="single"/>
      <w:lang w:val="x-none" w:eastAsia="zh-CN"/>
    </w:rPr>
  </w:style>
  <w:style w:type="paragraph" w:customStyle="1" w:styleId="UnderlineS">
    <w:name w:val="Underline S"/>
    <w:basedOn w:val="Normal"/>
    <w:link w:val="UnderlineSChar"/>
    <w:qFormat/>
    <w:rsid w:val="00ED78B5"/>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ED78B5"/>
    <w:rPr>
      <w:rFonts w:ascii="Georgia" w:eastAsia="SimSun" w:hAnsi="Georgia"/>
      <w:sz w:val="12"/>
    </w:rPr>
  </w:style>
  <w:style w:type="paragraph" w:customStyle="1" w:styleId="Ununderlined">
    <w:name w:val="Ununderlined"/>
    <w:basedOn w:val="Normal"/>
    <w:link w:val="UnunderlinedChar"/>
    <w:qFormat/>
    <w:rsid w:val="00ED78B5"/>
    <w:rPr>
      <w:rFonts w:ascii="Georgia" w:eastAsia="SimSun" w:hAnsi="Georgia" w:cstheme="minorBidi"/>
      <w:sz w:val="12"/>
    </w:rPr>
  </w:style>
  <w:style w:type="character" w:customStyle="1" w:styleId="HighlightingChar">
    <w:name w:val="Highlighting Char"/>
    <w:link w:val="Highlighting"/>
    <w:locked/>
    <w:rsid w:val="00ED78B5"/>
    <w:rPr>
      <w:rFonts w:ascii="Georgia" w:eastAsia="SimSun" w:hAnsi="Georgia"/>
      <w:u w:val="thick"/>
    </w:rPr>
  </w:style>
  <w:style w:type="paragraph" w:customStyle="1" w:styleId="Highlighting">
    <w:name w:val="Highlighting"/>
    <w:basedOn w:val="Normal"/>
    <w:link w:val="HighlightingChar"/>
    <w:autoRedefine/>
    <w:qFormat/>
    <w:rsid w:val="00ED78B5"/>
    <w:rPr>
      <w:rFonts w:ascii="Georgia" w:eastAsia="SimSun" w:hAnsi="Georgia" w:cstheme="minorBidi"/>
      <w:sz w:val="24"/>
      <w:u w:val="thick"/>
    </w:rPr>
  </w:style>
  <w:style w:type="character" w:customStyle="1" w:styleId="CITEChar0">
    <w:name w:val="CITE Char"/>
    <w:link w:val="CITE"/>
    <w:locked/>
    <w:rsid w:val="00ED78B5"/>
    <w:rPr>
      <w:rFonts w:ascii="Arial" w:eastAsia="Times New Roman" w:hAnsi="Arial" w:cs="Arial"/>
      <w:iCs/>
      <w:smallCaps/>
      <w:sz w:val="20"/>
      <w:szCs w:val="20"/>
      <w:u w:val="double"/>
    </w:rPr>
  </w:style>
  <w:style w:type="paragraph" w:customStyle="1" w:styleId="CITE">
    <w:name w:val="CITE"/>
    <w:basedOn w:val="Heading2"/>
    <w:link w:val="CITEChar0"/>
    <w:autoRedefine/>
    <w:qFormat/>
    <w:rsid w:val="00ED78B5"/>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ED78B5"/>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uiPriority w:val="4"/>
    <w:qFormat/>
    <w:rsid w:val="00ED78B5"/>
    <w:rPr>
      <w:rFonts w:eastAsia="Calibri"/>
      <w:b/>
      <w:sz w:val="24"/>
    </w:rPr>
  </w:style>
  <w:style w:type="paragraph" w:customStyle="1" w:styleId="D345FF3D873148C5AE3FBF3267827368">
    <w:name w:val="D345FF3D873148C5AE3FBF3267827368"/>
    <w:uiPriority w:val="99"/>
    <w:qFormat/>
    <w:rsid w:val="00ED78B5"/>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ED78B5"/>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ED78B5"/>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ED78B5"/>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ED78B5"/>
    <w:rPr>
      <w:b/>
      <w:sz w:val="28"/>
    </w:rPr>
  </w:style>
  <w:style w:type="character" w:customStyle="1" w:styleId="SourcenameChar">
    <w:name w:val="Source name Char"/>
    <w:link w:val="Sourcename"/>
    <w:locked/>
    <w:rsid w:val="00ED78B5"/>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ED78B5"/>
    <w:rPr>
      <w:b/>
      <w:bCs/>
      <w:sz w:val="20"/>
    </w:rPr>
  </w:style>
  <w:style w:type="character" w:customStyle="1" w:styleId="underlinedcardChar">
    <w:name w:val="underlined card Char"/>
    <w:link w:val="underlinedcard0"/>
    <w:locked/>
    <w:rsid w:val="00ED78B5"/>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ED78B5"/>
    <w:rPr>
      <w:sz w:val="24"/>
      <w:u w:val="single"/>
    </w:rPr>
  </w:style>
  <w:style w:type="paragraph" w:customStyle="1" w:styleId="FullText">
    <w:name w:val="Full Text"/>
    <w:basedOn w:val="Normal"/>
    <w:uiPriority w:val="99"/>
    <w:qFormat/>
    <w:rsid w:val="00ED78B5"/>
    <w:rPr>
      <w:rFonts w:eastAsia="Times New Roman"/>
    </w:rPr>
  </w:style>
  <w:style w:type="character" w:customStyle="1" w:styleId="TextUnderlineChar">
    <w:name w:val="Text Underline Char"/>
    <w:link w:val="TextUnderline"/>
    <w:locked/>
    <w:rsid w:val="00ED78B5"/>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ED78B5"/>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ED78B5"/>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ED78B5"/>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ED78B5"/>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ED78B5"/>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ED78B5"/>
    <w:pPr>
      <w:spacing w:before="240"/>
      <w:outlineLvl w:val="2"/>
    </w:pPr>
    <w:rPr>
      <w:rFonts w:eastAsia="Times New Roman"/>
      <w:b/>
    </w:rPr>
  </w:style>
  <w:style w:type="character" w:customStyle="1" w:styleId="CiteCardChar">
    <w:name w:val="Cite_Card Char"/>
    <w:link w:val="CiteCard0"/>
    <w:locked/>
    <w:rsid w:val="00ED78B5"/>
    <w:rPr>
      <w:rFonts w:ascii="Times New Roman" w:eastAsia="Times New Roman" w:hAnsi="Times New Roman" w:cs="Arial"/>
      <w:bCs/>
      <w:sz w:val="20"/>
      <w:szCs w:val="20"/>
    </w:rPr>
  </w:style>
  <w:style w:type="paragraph" w:customStyle="1" w:styleId="CiteCard0">
    <w:name w:val="Cite_Card"/>
    <w:link w:val="CiteCardChar"/>
    <w:qFormat/>
    <w:rsid w:val="00ED78B5"/>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ED78B5"/>
    <w:pPr>
      <w:widowControl w:val="0"/>
    </w:pPr>
    <w:rPr>
      <w:rFonts w:eastAsia="MS Mincho"/>
      <w:color w:val="auto"/>
    </w:rPr>
  </w:style>
  <w:style w:type="paragraph" w:customStyle="1" w:styleId="dropcap">
    <w:name w:val="dropcap"/>
    <w:basedOn w:val="Normal"/>
    <w:uiPriority w:val="99"/>
    <w:qFormat/>
    <w:rsid w:val="00ED78B5"/>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ED78B5"/>
    <w:rPr>
      <w:rFonts w:ascii="Georgia" w:eastAsia="Times New Roman" w:hAnsi="Georgia" w:cs="Calibri"/>
      <w:sz w:val="22"/>
      <w:u w:val="single"/>
    </w:rPr>
  </w:style>
  <w:style w:type="paragraph" w:customStyle="1" w:styleId="StyleStyle49pt6">
    <w:name w:val="Style Style4 + 9 pt6"/>
    <w:basedOn w:val="Style4"/>
    <w:link w:val="StyleStyle49pt6Char"/>
    <w:qFormat/>
    <w:rsid w:val="00ED78B5"/>
    <w:rPr>
      <w:rFonts w:ascii="Georgia" w:hAnsi="Georgia"/>
    </w:rPr>
  </w:style>
  <w:style w:type="character" w:customStyle="1" w:styleId="UnderlineCharCharCharCharChar">
    <w:name w:val="Underline Char Char Char Char Char"/>
    <w:link w:val="UnderlineCharCharCharChar"/>
    <w:locked/>
    <w:rsid w:val="00ED78B5"/>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ED78B5"/>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ED78B5"/>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ED78B5"/>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D78B5"/>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ED78B5"/>
    <w:rPr>
      <w:rFonts w:ascii="Georgia" w:hAnsi="Georgia"/>
      <w:b/>
      <w:bCs/>
      <w:sz w:val="24"/>
      <w:u w:val="single"/>
    </w:rPr>
  </w:style>
  <w:style w:type="character" w:customStyle="1" w:styleId="DebatenoramlChar">
    <w:name w:val="Debatenoraml Char"/>
    <w:link w:val="Debatenoraml"/>
    <w:locked/>
    <w:rsid w:val="00ED78B5"/>
    <w:rPr>
      <w:rFonts w:ascii="Times New Roman" w:hAnsi="Times New Roman" w:cs="Times New Roman"/>
    </w:rPr>
  </w:style>
  <w:style w:type="paragraph" w:customStyle="1" w:styleId="Debatenoraml">
    <w:name w:val="Debatenoraml"/>
    <w:basedOn w:val="NoSpacing"/>
    <w:link w:val="DebatenoramlChar"/>
    <w:qFormat/>
    <w:rsid w:val="00ED78B5"/>
    <w:rPr>
      <w:rFonts w:eastAsiaTheme="minorEastAsia"/>
    </w:rPr>
  </w:style>
  <w:style w:type="paragraph" w:customStyle="1" w:styleId="SynergyTag">
    <w:name w:val="SynergyTag"/>
    <w:basedOn w:val="Normal"/>
    <w:uiPriority w:val="99"/>
    <w:qFormat/>
    <w:rsid w:val="00ED78B5"/>
    <w:rPr>
      <w:rFonts w:eastAsia="Calibri"/>
      <w:b/>
    </w:rPr>
  </w:style>
  <w:style w:type="character" w:customStyle="1" w:styleId="QualsChar">
    <w:name w:val="Quals Char"/>
    <w:link w:val="Quals"/>
    <w:locked/>
    <w:rsid w:val="00ED78B5"/>
    <w:rPr>
      <w:rFonts w:ascii="Georgia" w:eastAsia="Calibri" w:hAnsi="Georgia"/>
      <w:sz w:val="18"/>
    </w:rPr>
  </w:style>
  <w:style w:type="paragraph" w:customStyle="1" w:styleId="Quals">
    <w:name w:val="Quals"/>
    <w:basedOn w:val="Normal"/>
    <w:link w:val="QualsChar"/>
    <w:qFormat/>
    <w:rsid w:val="00ED78B5"/>
    <w:rPr>
      <w:rFonts w:ascii="Georgia" w:eastAsia="Calibri" w:hAnsi="Georgia" w:cstheme="minorBidi"/>
      <w:sz w:val="18"/>
    </w:rPr>
  </w:style>
  <w:style w:type="paragraph" w:customStyle="1" w:styleId="times">
    <w:name w:val="times"/>
    <w:basedOn w:val="Normal"/>
    <w:qFormat/>
    <w:rsid w:val="00ED78B5"/>
    <w:pPr>
      <w:spacing w:before="100" w:beforeAutospacing="1" w:after="100" w:afterAutospacing="1"/>
    </w:pPr>
    <w:rPr>
      <w:rFonts w:eastAsia="Times New Roman"/>
      <w:sz w:val="24"/>
    </w:rPr>
  </w:style>
  <w:style w:type="paragraph" w:customStyle="1" w:styleId="BodyA">
    <w:name w:val="Body A"/>
    <w:uiPriority w:val="99"/>
    <w:qFormat/>
    <w:rsid w:val="00ED78B5"/>
    <w:rPr>
      <w:rFonts w:ascii="Helvetica" w:eastAsia="ヒラギノ角ゴ Pro W3" w:hAnsi="Helvetica" w:cs="Times New Roman"/>
      <w:color w:val="000000"/>
      <w:szCs w:val="20"/>
    </w:rPr>
  </w:style>
  <w:style w:type="character" w:customStyle="1" w:styleId="StarredChar">
    <w:name w:val="Starred Char"/>
    <w:link w:val="Starred"/>
    <w:locked/>
    <w:rsid w:val="00ED78B5"/>
    <w:rPr>
      <w:rFonts w:ascii="Georgia" w:eastAsia="Times New Roman" w:hAnsi="Georgia"/>
      <w:b/>
      <w:caps/>
      <w:szCs w:val="28"/>
      <w:u w:val="single"/>
    </w:rPr>
  </w:style>
  <w:style w:type="paragraph" w:customStyle="1" w:styleId="Starred">
    <w:name w:val="Starred"/>
    <w:basedOn w:val="Normal"/>
    <w:link w:val="StarredChar"/>
    <w:qFormat/>
    <w:rsid w:val="00ED78B5"/>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ED78B5"/>
    <w:rPr>
      <w:rFonts w:ascii="Georgia" w:eastAsia="Times New Roman" w:hAnsi="Georgia"/>
      <w:b/>
      <w:caps/>
      <w:szCs w:val="28"/>
      <w:u w:val="single"/>
    </w:rPr>
  </w:style>
  <w:style w:type="paragraph" w:customStyle="1" w:styleId="NotStarred">
    <w:name w:val="NotStarred"/>
    <w:basedOn w:val="Normal"/>
    <w:link w:val="NotStarredChar"/>
    <w:qFormat/>
    <w:rsid w:val="00ED78B5"/>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ED78B5"/>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ED78B5"/>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ED78B5"/>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ED78B5"/>
    <w:rPr>
      <w:rFonts w:ascii="Georgia" w:eastAsia="Calibri" w:hAnsi="Georgia"/>
      <w:b/>
    </w:rPr>
  </w:style>
  <w:style w:type="paragraph" w:customStyle="1" w:styleId="H4Tag">
    <w:name w:val="H4 (Tag)"/>
    <w:basedOn w:val="Normal"/>
    <w:link w:val="H4TagChar1"/>
    <w:qFormat/>
    <w:rsid w:val="00ED78B5"/>
    <w:rPr>
      <w:rFonts w:ascii="Georgia" w:eastAsia="Calibri" w:hAnsi="Georgia" w:cstheme="minorBidi"/>
      <w:b/>
      <w:sz w:val="24"/>
    </w:rPr>
  </w:style>
  <w:style w:type="paragraph" w:customStyle="1" w:styleId="CM25">
    <w:name w:val="CM25"/>
    <w:basedOn w:val="Default"/>
    <w:next w:val="Default"/>
    <w:qFormat/>
    <w:rsid w:val="00ED78B5"/>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ED78B5"/>
    <w:rPr>
      <w:rFonts w:ascii="Georgia" w:hAnsi="Georgia"/>
      <w:b/>
    </w:rPr>
  </w:style>
  <w:style w:type="paragraph" w:customStyle="1" w:styleId="Debate-CardTagandCite-F6">
    <w:name w:val="Debate- Card Tag and Cite- F6"/>
    <w:basedOn w:val="Normal"/>
    <w:link w:val="Debate-CardTagandCite-F6Char"/>
    <w:qFormat/>
    <w:rsid w:val="00ED78B5"/>
    <w:pPr>
      <w:contextualSpacing/>
    </w:pPr>
    <w:rPr>
      <w:rFonts w:ascii="Georgia" w:hAnsi="Georgia" w:cstheme="minorBidi"/>
      <w:b/>
      <w:sz w:val="24"/>
    </w:rPr>
  </w:style>
  <w:style w:type="character" w:customStyle="1" w:styleId="CardtextChar4">
    <w:name w:val="Card text Char"/>
    <w:link w:val="Cardtext3"/>
    <w:locked/>
    <w:rsid w:val="00ED78B5"/>
    <w:rPr>
      <w:rFonts w:ascii="Arial Narrow" w:hAnsi="Arial Narrow"/>
      <w:u w:val="single"/>
    </w:rPr>
  </w:style>
  <w:style w:type="paragraph" w:customStyle="1" w:styleId="Cardtext3">
    <w:name w:val="Card text"/>
    <w:link w:val="CardtextChar4"/>
    <w:qFormat/>
    <w:rsid w:val="00ED78B5"/>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ED78B5"/>
    <w:rPr>
      <w:rFonts w:ascii="Georgia" w:eastAsia="Times New Roman" w:hAnsi="Georgia"/>
      <w:b/>
      <w:szCs w:val="28"/>
      <w:u w:val="single"/>
    </w:rPr>
  </w:style>
  <w:style w:type="paragraph" w:customStyle="1" w:styleId="NewHeading2">
    <w:name w:val="NewHeading2"/>
    <w:basedOn w:val="Normal"/>
    <w:link w:val="NewHeading2Char"/>
    <w:qFormat/>
    <w:rsid w:val="00ED78B5"/>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ED78B5"/>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ED78B5"/>
    <w:rPr>
      <w:rFonts w:eastAsia="Calibri"/>
    </w:rPr>
  </w:style>
  <w:style w:type="paragraph" w:customStyle="1" w:styleId="TagLine">
    <w:name w:val="Tag Line"/>
    <w:basedOn w:val="Normal"/>
    <w:next w:val="FullText"/>
    <w:uiPriority w:val="99"/>
    <w:qFormat/>
    <w:rsid w:val="00ED78B5"/>
    <w:rPr>
      <w:rFonts w:ascii="Arial Narrow" w:eastAsia="Times New Roman" w:hAnsi="Arial Narrow"/>
      <w:b/>
      <w:sz w:val="28"/>
    </w:rPr>
  </w:style>
  <w:style w:type="paragraph" w:customStyle="1" w:styleId="Card6pt">
    <w:name w:val="Card 6pt"/>
    <w:basedOn w:val="Normal"/>
    <w:uiPriority w:val="99"/>
    <w:qFormat/>
    <w:rsid w:val="00ED78B5"/>
    <w:pPr>
      <w:ind w:left="288" w:right="288"/>
    </w:pPr>
    <w:rPr>
      <w:rFonts w:eastAsia="Calibri"/>
      <w:color w:val="000000"/>
      <w:sz w:val="12"/>
      <w:szCs w:val="20"/>
    </w:rPr>
  </w:style>
  <w:style w:type="character" w:customStyle="1" w:styleId="FullCiteChar">
    <w:name w:val="Full Cite Char"/>
    <w:link w:val="FullCite"/>
    <w:locked/>
    <w:rsid w:val="00ED78B5"/>
    <w:rPr>
      <w:rFonts w:ascii="Garamond" w:eastAsia="Calibri" w:hAnsi="Garamond"/>
    </w:rPr>
  </w:style>
  <w:style w:type="paragraph" w:customStyle="1" w:styleId="FullCite">
    <w:name w:val="Full Cite"/>
    <w:basedOn w:val="Normal"/>
    <w:next w:val="Normal"/>
    <w:link w:val="FullCiteChar"/>
    <w:qFormat/>
    <w:rsid w:val="00ED78B5"/>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ED78B5"/>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D78B5"/>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ED78B5"/>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ED78B5"/>
    <w:rPr>
      <w:rFonts w:ascii="Century Gothic" w:eastAsia="Times New Roman" w:hAnsi="Century Gothic"/>
    </w:rPr>
  </w:style>
  <w:style w:type="character" w:customStyle="1" w:styleId="StylecardThickunderlineChar">
    <w:name w:val="Style card + Thick underline Char"/>
    <w:link w:val="StylecardThickunderline"/>
    <w:locked/>
    <w:rsid w:val="00ED78B5"/>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ED78B5"/>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ED78B5"/>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ED78B5"/>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ED78B5"/>
    <w:pPr>
      <w:spacing w:after="200" w:line="276" w:lineRule="auto"/>
    </w:pPr>
    <w:rPr>
      <w:rFonts w:eastAsia="Calibri"/>
      <w:color w:val="auto"/>
      <w:sz w:val="22"/>
    </w:rPr>
  </w:style>
  <w:style w:type="paragraph" w:customStyle="1" w:styleId="font-null">
    <w:name w:val="font-null"/>
    <w:basedOn w:val="Normal"/>
    <w:uiPriority w:val="99"/>
    <w:qFormat/>
    <w:rsid w:val="00ED78B5"/>
    <w:pPr>
      <w:spacing w:before="100" w:beforeAutospacing="1" w:after="100" w:afterAutospacing="1"/>
    </w:pPr>
    <w:rPr>
      <w:rFonts w:eastAsia="Times New Roman"/>
      <w:sz w:val="24"/>
    </w:rPr>
  </w:style>
  <w:style w:type="paragraph" w:customStyle="1" w:styleId="rteindent1">
    <w:name w:val="rteindent1"/>
    <w:basedOn w:val="Normal"/>
    <w:uiPriority w:val="99"/>
    <w:qFormat/>
    <w:rsid w:val="00ED78B5"/>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ED78B5"/>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ED78B5"/>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ED78B5"/>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ED78B5"/>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ED78B5"/>
    <w:pPr>
      <w:spacing w:before="100" w:beforeAutospacing="1" w:after="100" w:afterAutospacing="1"/>
    </w:pPr>
    <w:rPr>
      <w:rFonts w:eastAsia="Times New Roman"/>
      <w:sz w:val="24"/>
    </w:rPr>
  </w:style>
  <w:style w:type="paragraph" w:customStyle="1" w:styleId="class">
    <w:name w:val="class"/>
    <w:basedOn w:val="Normal"/>
    <w:uiPriority w:val="99"/>
    <w:qFormat/>
    <w:rsid w:val="00ED78B5"/>
    <w:pPr>
      <w:spacing w:before="100" w:beforeAutospacing="1" w:after="100" w:afterAutospacing="1"/>
    </w:pPr>
    <w:rPr>
      <w:rFonts w:eastAsia="Times New Roman"/>
      <w:sz w:val="24"/>
    </w:rPr>
  </w:style>
  <w:style w:type="character" w:customStyle="1" w:styleId="blocktitleChar">
    <w:name w:val="block title Char"/>
    <w:link w:val="blocktitle0"/>
    <w:locked/>
    <w:rsid w:val="00ED78B5"/>
    <w:rPr>
      <w:rFonts w:ascii="Calibri" w:eastAsia="Calibri" w:hAnsi="Calibri" w:cs="Calibri"/>
      <w:b/>
      <w:caps/>
      <w:sz w:val="28"/>
      <w:szCs w:val="28"/>
      <w:lang w:val="es-ES"/>
    </w:rPr>
  </w:style>
  <w:style w:type="paragraph" w:customStyle="1" w:styleId="Pa6">
    <w:name w:val="Pa6"/>
    <w:basedOn w:val="Normal"/>
    <w:next w:val="Normal"/>
    <w:uiPriority w:val="99"/>
    <w:qFormat/>
    <w:rsid w:val="00ED78B5"/>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ED78B5"/>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ED78B5"/>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ED78B5"/>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ED78B5"/>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ED78B5"/>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ED78B5"/>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D78B5"/>
    <w:rPr>
      <w:rFonts w:ascii="Georgia" w:eastAsia="SimSun" w:hAnsi="Georgia" w:cstheme="minorBidi"/>
      <w:b/>
      <w:bCs/>
      <w:sz w:val="24"/>
    </w:rPr>
  </w:style>
  <w:style w:type="paragraph" w:customStyle="1" w:styleId="summary">
    <w:name w:val="summary"/>
    <w:basedOn w:val="Normal"/>
    <w:uiPriority w:val="99"/>
    <w:qFormat/>
    <w:rsid w:val="00ED78B5"/>
    <w:pPr>
      <w:spacing w:before="100" w:beforeAutospacing="1" w:after="100" w:afterAutospacing="1"/>
    </w:pPr>
    <w:rPr>
      <w:rFonts w:eastAsia="Times New Roman"/>
      <w:sz w:val="24"/>
    </w:rPr>
  </w:style>
  <w:style w:type="paragraph" w:customStyle="1" w:styleId="Caption2">
    <w:name w:val="Caption2"/>
    <w:basedOn w:val="Normal"/>
    <w:uiPriority w:val="99"/>
    <w:qFormat/>
    <w:rsid w:val="00ED78B5"/>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ED78B5"/>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D78B5"/>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ED78B5"/>
    <w:pPr>
      <w:jc w:val="center"/>
    </w:pPr>
    <w:rPr>
      <w:rFonts w:ascii="Book Antiqua" w:eastAsia="Times New Roman" w:hAnsi="Book Antiqua"/>
      <w:b/>
      <w:sz w:val="28"/>
    </w:rPr>
  </w:style>
  <w:style w:type="paragraph" w:customStyle="1" w:styleId="Little">
    <w:name w:val="Little"/>
    <w:basedOn w:val="Normal"/>
    <w:next w:val="Normal"/>
    <w:link w:val="LittleChar"/>
    <w:qFormat/>
    <w:rsid w:val="00ED78B5"/>
    <w:pPr>
      <w:ind w:left="288"/>
    </w:pPr>
    <w:rPr>
      <w:rFonts w:ascii="Garamond" w:eastAsia="Times New Roman" w:hAnsi="Garamond"/>
    </w:rPr>
  </w:style>
  <w:style w:type="paragraph" w:customStyle="1" w:styleId="AAAcard">
    <w:name w:val="AAAcard"/>
    <w:basedOn w:val="Normal"/>
    <w:uiPriority w:val="99"/>
    <w:qFormat/>
    <w:rsid w:val="00ED78B5"/>
    <w:pPr>
      <w:ind w:left="288" w:right="288"/>
    </w:pPr>
    <w:rPr>
      <w:rFonts w:eastAsia="Times New Roman"/>
    </w:rPr>
  </w:style>
  <w:style w:type="paragraph" w:customStyle="1" w:styleId="Caption3">
    <w:name w:val="Caption3"/>
    <w:basedOn w:val="Normal"/>
    <w:uiPriority w:val="99"/>
    <w:qFormat/>
    <w:rsid w:val="00ED78B5"/>
    <w:pPr>
      <w:spacing w:before="100" w:beforeAutospacing="1" w:after="100" w:afterAutospacing="1"/>
    </w:pPr>
    <w:rPr>
      <w:rFonts w:eastAsia="Times New Roman"/>
      <w:sz w:val="24"/>
    </w:rPr>
  </w:style>
  <w:style w:type="paragraph" w:customStyle="1" w:styleId="body-12-5">
    <w:name w:val="body-12-5"/>
    <w:basedOn w:val="Normal"/>
    <w:uiPriority w:val="99"/>
    <w:qFormat/>
    <w:rsid w:val="00ED78B5"/>
    <w:pPr>
      <w:spacing w:before="100" w:beforeAutospacing="1" w:after="100" w:afterAutospacing="1"/>
    </w:pPr>
    <w:rPr>
      <w:rFonts w:eastAsia="Times New Roman"/>
      <w:sz w:val="24"/>
    </w:rPr>
  </w:style>
  <w:style w:type="paragraph" w:customStyle="1" w:styleId="infuse">
    <w:name w:val="infuse"/>
    <w:basedOn w:val="Normal"/>
    <w:uiPriority w:val="99"/>
    <w:qFormat/>
    <w:rsid w:val="00ED78B5"/>
    <w:pPr>
      <w:spacing w:before="100" w:beforeAutospacing="1" w:after="100" w:afterAutospacing="1"/>
    </w:pPr>
    <w:rPr>
      <w:rFonts w:eastAsia="Times New Roman"/>
      <w:sz w:val="24"/>
    </w:rPr>
  </w:style>
  <w:style w:type="paragraph" w:customStyle="1" w:styleId="fontreg">
    <w:name w:val="font_reg"/>
    <w:basedOn w:val="Normal"/>
    <w:uiPriority w:val="99"/>
    <w:qFormat/>
    <w:rsid w:val="00ED78B5"/>
    <w:pPr>
      <w:spacing w:before="100" w:beforeAutospacing="1" w:after="100" w:afterAutospacing="1"/>
    </w:pPr>
    <w:rPr>
      <w:rFonts w:eastAsia="Times New Roman"/>
      <w:sz w:val="24"/>
    </w:rPr>
  </w:style>
  <w:style w:type="paragraph" w:customStyle="1" w:styleId="CITEF3">
    <w:name w:val="CITE F3"/>
    <w:uiPriority w:val="99"/>
    <w:qFormat/>
    <w:rsid w:val="00ED78B5"/>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ED78B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D78B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D78B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D78B5"/>
    <w:pPr>
      <w:spacing w:after="200"/>
    </w:pPr>
    <w:rPr>
      <w:rFonts w:ascii="Calibri" w:eastAsia="Calibri" w:hAnsi="Calibri" w:cs="Times New Roman"/>
      <w:sz w:val="20"/>
      <w:szCs w:val="20"/>
      <w:u w:val="single"/>
    </w:rPr>
  </w:style>
  <w:style w:type="paragraph" w:customStyle="1" w:styleId="hotroute1">
    <w:name w:val="hot route!"/>
    <w:basedOn w:val="Normal"/>
    <w:qFormat/>
    <w:rsid w:val="00ED78B5"/>
    <w:pPr>
      <w:ind w:left="144"/>
    </w:pPr>
    <w:rPr>
      <w:rFonts w:ascii="Cambria" w:eastAsia="Calibri" w:hAnsi="Cambria"/>
      <w:sz w:val="24"/>
    </w:rPr>
  </w:style>
  <w:style w:type="paragraph" w:customStyle="1" w:styleId="FreeFormA">
    <w:name w:val="Free Form A"/>
    <w:autoRedefine/>
    <w:uiPriority w:val="99"/>
    <w:qFormat/>
    <w:rsid w:val="00ED78B5"/>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ED78B5"/>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ED78B5"/>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ED78B5"/>
    <w:rPr>
      <w:rFonts w:ascii="Times New Roman" w:eastAsia="Times New Roman" w:hAnsi="Times New Roman" w:cs="Times New Roman"/>
      <w:sz w:val="10"/>
    </w:rPr>
  </w:style>
  <w:style w:type="paragraph" w:customStyle="1" w:styleId="subheader">
    <w:name w:val="subheader"/>
    <w:basedOn w:val="Normal"/>
    <w:uiPriority w:val="99"/>
    <w:qFormat/>
    <w:rsid w:val="00ED78B5"/>
    <w:pPr>
      <w:spacing w:before="100" w:beforeAutospacing="1" w:after="100" w:afterAutospacing="1"/>
    </w:pPr>
    <w:rPr>
      <w:rFonts w:eastAsia="Times New Roman"/>
      <w:sz w:val="24"/>
    </w:rPr>
  </w:style>
  <w:style w:type="paragraph" w:customStyle="1" w:styleId="firstletter">
    <w:name w:val="firstletter"/>
    <w:basedOn w:val="Normal"/>
    <w:uiPriority w:val="99"/>
    <w:qFormat/>
    <w:rsid w:val="00ED78B5"/>
    <w:pPr>
      <w:spacing w:before="100" w:beforeAutospacing="1" w:after="100" w:afterAutospacing="1"/>
    </w:pPr>
    <w:rPr>
      <w:rFonts w:eastAsia="Times New Roman"/>
      <w:sz w:val="24"/>
    </w:rPr>
  </w:style>
  <w:style w:type="paragraph" w:customStyle="1" w:styleId="more">
    <w:name w:val="more"/>
    <w:basedOn w:val="Normal"/>
    <w:uiPriority w:val="99"/>
    <w:qFormat/>
    <w:rsid w:val="00ED78B5"/>
    <w:pPr>
      <w:spacing w:before="100" w:beforeAutospacing="1" w:after="100" w:afterAutospacing="1"/>
    </w:pPr>
    <w:rPr>
      <w:rFonts w:eastAsia="Times New Roman"/>
      <w:sz w:val="24"/>
    </w:rPr>
  </w:style>
  <w:style w:type="paragraph" w:customStyle="1" w:styleId="story">
    <w:name w:val="story"/>
    <w:basedOn w:val="Normal"/>
    <w:uiPriority w:val="99"/>
    <w:qFormat/>
    <w:rsid w:val="00ED78B5"/>
    <w:pPr>
      <w:spacing w:before="100" w:beforeAutospacing="1" w:after="100" w:afterAutospacing="1"/>
    </w:pPr>
    <w:rPr>
      <w:rFonts w:eastAsia="Times New Roman"/>
      <w:sz w:val="24"/>
    </w:rPr>
  </w:style>
  <w:style w:type="paragraph" w:customStyle="1" w:styleId="H1numbered">
    <w:name w:val="H1 numbered"/>
    <w:basedOn w:val="Normal"/>
    <w:uiPriority w:val="99"/>
    <w:qFormat/>
    <w:rsid w:val="00ED78B5"/>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ED78B5"/>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ED78B5"/>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ED78B5"/>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ED78B5"/>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ED78B5"/>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ED78B5"/>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ED78B5"/>
    <w:pPr>
      <w:widowControl w:val="0"/>
      <w:spacing w:after="63"/>
    </w:pPr>
    <w:rPr>
      <w:rFonts w:ascii="Arial" w:hAnsi="Arial"/>
      <w:color w:val="auto"/>
    </w:rPr>
  </w:style>
  <w:style w:type="paragraph" w:customStyle="1" w:styleId="CM35">
    <w:name w:val="CM35"/>
    <w:basedOn w:val="Default"/>
    <w:next w:val="Default"/>
    <w:uiPriority w:val="99"/>
    <w:qFormat/>
    <w:rsid w:val="00ED78B5"/>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ED78B5"/>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ED78B5"/>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ED78B5"/>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ED78B5"/>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D78B5"/>
    <w:rPr>
      <w:rFonts w:ascii="Georgia" w:hAnsi="Georgia"/>
      <w:sz w:val="24"/>
      <w:szCs w:val="24"/>
      <w:lang w:val="x-none" w:eastAsia="x-none"/>
    </w:rPr>
  </w:style>
  <w:style w:type="character" w:customStyle="1" w:styleId="StyleCards11ptUnderlineChar">
    <w:name w:val="Style Cards + 11 pt Underline Char"/>
    <w:link w:val="StyleCards11ptUnderline"/>
    <w:locked/>
    <w:rsid w:val="00ED78B5"/>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D78B5"/>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ED78B5"/>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D78B5"/>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D78B5"/>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D78B5"/>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ED78B5"/>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ED78B5"/>
    <w:rPr>
      <w:rFonts w:ascii="Georgia" w:hAnsi="Georgia" w:cstheme="minorBidi"/>
      <w:sz w:val="24"/>
      <w:lang w:val="x-none" w:eastAsia="x-none"/>
    </w:rPr>
  </w:style>
  <w:style w:type="character" w:customStyle="1" w:styleId="NormalFontChar">
    <w:name w:val="Normal Font Char"/>
    <w:link w:val="NormalFont"/>
    <w:locked/>
    <w:rsid w:val="00ED78B5"/>
    <w:rPr>
      <w:rFonts w:ascii="Times New Roman" w:eastAsia="Times New Roman" w:hAnsi="Times New Roman" w:cs="Times New Roman"/>
      <w:sz w:val="20"/>
      <w:szCs w:val="20"/>
    </w:rPr>
  </w:style>
  <w:style w:type="paragraph" w:customStyle="1" w:styleId="NormalFont">
    <w:name w:val="Normal Font"/>
    <w:link w:val="NormalFontChar"/>
    <w:qFormat/>
    <w:rsid w:val="00ED78B5"/>
    <w:rPr>
      <w:rFonts w:ascii="Times New Roman" w:eastAsia="Times New Roman" w:hAnsi="Times New Roman" w:cs="Times New Roman"/>
      <w:sz w:val="20"/>
      <w:szCs w:val="20"/>
    </w:rPr>
  </w:style>
  <w:style w:type="paragraph" w:customStyle="1" w:styleId="StyleSmall11pt">
    <w:name w:val="Style Small + 11 pt"/>
    <w:uiPriority w:val="99"/>
    <w:qFormat/>
    <w:rsid w:val="00ED78B5"/>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ED78B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D78B5"/>
    <w:rPr>
      <w:u w:val="single"/>
      <w:lang w:val="x-none" w:eastAsia="x-none"/>
    </w:rPr>
  </w:style>
  <w:style w:type="character" w:customStyle="1" w:styleId="StyleNormalFont11ptBoldUnderlineChar">
    <w:name w:val="Style Normal Font + 11 pt Bold Underline Char"/>
    <w:link w:val="StyleNormalFont11ptBoldUnderline"/>
    <w:locked/>
    <w:rsid w:val="00ED78B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D78B5"/>
    <w:rPr>
      <w:b/>
      <w:bCs/>
      <w:u w:val="single"/>
      <w:lang w:val="x-none" w:eastAsia="x-none"/>
    </w:rPr>
  </w:style>
  <w:style w:type="paragraph" w:customStyle="1" w:styleId="Smallfont0">
    <w:name w:val="Smallfont"/>
    <w:basedOn w:val="Normal"/>
    <w:uiPriority w:val="99"/>
    <w:qFormat/>
    <w:rsid w:val="00ED78B5"/>
    <w:rPr>
      <w:rFonts w:eastAsia="Times New Roman"/>
      <w:sz w:val="15"/>
    </w:rPr>
  </w:style>
  <w:style w:type="paragraph" w:customStyle="1" w:styleId="formatvorlage2">
    <w:name w:val="formatvorlage2"/>
    <w:basedOn w:val="Normal"/>
    <w:uiPriority w:val="99"/>
    <w:qFormat/>
    <w:rsid w:val="00ED78B5"/>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ED78B5"/>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D78B5"/>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ED78B5"/>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D78B5"/>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ED78B5"/>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ED78B5"/>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ED78B5"/>
    <w:pPr>
      <w:spacing w:before="100" w:beforeAutospacing="1" w:after="100" w:afterAutospacing="1"/>
    </w:pPr>
    <w:rPr>
      <w:rFonts w:eastAsia="Times New Roman"/>
      <w:sz w:val="24"/>
    </w:rPr>
  </w:style>
  <w:style w:type="paragraph" w:customStyle="1" w:styleId="i1">
    <w:name w:val="i1"/>
    <w:basedOn w:val="Normal"/>
    <w:uiPriority w:val="99"/>
    <w:qFormat/>
    <w:rsid w:val="00ED78B5"/>
    <w:pPr>
      <w:spacing w:before="100" w:beforeAutospacing="1" w:after="100" w:afterAutospacing="1"/>
    </w:pPr>
    <w:rPr>
      <w:rFonts w:eastAsia="Times New Roman"/>
      <w:sz w:val="24"/>
    </w:rPr>
  </w:style>
  <w:style w:type="paragraph" w:customStyle="1" w:styleId="question">
    <w:name w:val="question"/>
    <w:basedOn w:val="Normal"/>
    <w:uiPriority w:val="99"/>
    <w:qFormat/>
    <w:rsid w:val="00ED78B5"/>
    <w:pPr>
      <w:spacing w:before="100" w:beforeAutospacing="1" w:after="100" w:afterAutospacing="1"/>
    </w:pPr>
    <w:rPr>
      <w:rFonts w:eastAsia="Times New Roman"/>
      <w:sz w:val="24"/>
    </w:rPr>
  </w:style>
  <w:style w:type="paragraph" w:customStyle="1" w:styleId="bodycopy">
    <w:name w:val="bodycopy"/>
    <w:basedOn w:val="Normal"/>
    <w:uiPriority w:val="99"/>
    <w:qFormat/>
    <w:rsid w:val="00ED78B5"/>
    <w:pPr>
      <w:spacing w:before="100" w:beforeAutospacing="1" w:after="100" w:afterAutospacing="1"/>
    </w:pPr>
    <w:rPr>
      <w:rFonts w:eastAsia="Times New Roman"/>
      <w:sz w:val="24"/>
    </w:rPr>
  </w:style>
  <w:style w:type="paragraph" w:customStyle="1" w:styleId="Fifth">
    <w:name w:val="Fifth"/>
    <w:basedOn w:val="Normal"/>
    <w:link w:val="FifthChar"/>
    <w:qFormat/>
    <w:rsid w:val="00ED78B5"/>
    <w:rPr>
      <w:rFonts w:eastAsia="Calibri"/>
    </w:rPr>
  </w:style>
  <w:style w:type="paragraph" w:customStyle="1" w:styleId="NoteLevel22">
    <w:name w:val="Note Level 22"/>
    <w:basedOn w:val="Normal"/>
    <w:next w:val="Normal"/>
    <w:uiPriority w:val="99"/>
    <w:qFormat/>
    <w:rsid w:val="00ED78B5"/>
    <w:pPr>
      <w:keepNext/>
      <w:ind w:left="288" w:right="288"/>
    </w:pPr>
    <w:rPr>
      <w:rFonts w:eastAsia="MS Gothic"/>
      <w:szCs w:val="20"/>
    </w:rPr>
  </w:style>
  <w:style w:type="paragraph" w:customStyle="1" w:styleId="wp-caption-text">
    <w:name w:val="wp-caption-text"/>
    <w:basedOn w:val="Normal"/>
    <w:qFormat/>
    <w:rsid w:val="00ED78B5"/>
    <w:pPr>
      <w:spacing w:before="100" w:beforeAutospacing="1" w:after="100" w:afterAutospacing="1"/>
    </w:pPr>
    <w:rPr>
      <w:rFonts w:eastAsia="Times New Roman"/>
      <w:sz w:val="24"/>
    </w:rPr>
  </w:style>
  <w:style w:type="paragraph" w:customStyle="1" w:styleId="svarticle">
    <w:name w:val="svarticle"/>
    <w:basedOn w:val="Normal"/>
    <w:uiPriority w:val="99"/>
    <w:qFormat/>
    <w:rsid w:val="00ED78B5"/>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ED78B5"/>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ED78B5"/>
    <w:pPr>
      <w:spacing w:before="100" w:beforeAutospacing="1" w:after="100" w:afterAutospacing="1"/>
    </w:pPr>
  </w:style>
  <w:style w:type="paragraph" w:customStyle="1" w:styleId="description">
    <w:name w:val="description"/>
    <w:basedOn w:val="Normal"/>
    <w:uiPriority w:val="99"/>
    <w:qFormat/>
    <w:rsid w:val="00ED78B5"/>
    <w:pPr>
      <w:spacing w:before="100" w:beforeAutospacing="1" w:after="100" w:afterAutospacing="1"/>
    </w:pPr>
  </w:style>
  <w:style w:type="paragraph" w:customStyle="1" w:styleId="graf">
    <w:name w:val="graf"/>
    <w:basedOn w:val="Normal"/>
    <w:uiPriority w:val="99"/>
    <w:qFormat/>
    <w:rsid w:val="00ED78B5"/>
    <w:pPr>
      <w:spacing w:before="100" w:beforeAutospacing="1" w:after="100" w:afterAutospacing="1"/>
    </w:pPr>
  </w:style>
  <w:style w:type="paragraph" w:customStyle="1" w:styleId="column">
    <w:name w:val="column"/>
    <w:basedOn w:val="Normal"/>
    <w:uiPriority w:val="99"/>
    <w:qFormat/>
    <w:rsid w:val="00ED78B5"/>
    <w:pPr>
      <w:spacing w:before="100" w:beforeAutospacing="1" w:after="100" w:afterAutospacing="1"/>
    </w:pPr>
  </w:style>
  <w:style w:type="paragraph" w:customStyle="1" w:styleId="recirc-container">
    <w:name w:val="recirc-container"/>
    <w:basedOn w:val="Normal"/>
    <w:uiPriority w:val="99"/>
    <w:qFormat/>
    <w:rsid w:val="00ED78B5"/>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ED78B5"/>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ED78B5"/>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ED78B5"/>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ED78B5"/>
    <w:rPr>
      <w:rFonts w:ascii="Georgia" w:hAnsi="Georgia" w:hint="default"/>
      <w:i/>
      <w:iCs/>
      <w:color w:val="808080"/>
    </w:rPr>
  </w:style>
  <w:style w:type="character" w:customStyle="1" w:styleId="cardchar00">
    <w:name w:val="cardchar0"/>
    <w:basedOn w:val="DefaultParagraphFont"/>
    <w:rsid w:val="00ED78B5"/>
  </w:style>
  <w:style w:type="character" w:customStyle="1" w:styleId="UnderlineNon-bold">
    <w:name w:val="Underline Non - bold"/>
    <w:rsid w:val="00ED78B5"/>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ED78B5"/>
  </w:style>
  <w:style w:type="character" w:customStyle="1" w:styleId="StyleHeading4UnderlinedsmalltextGaramondChar">
    <w:name w:val="Style Heading 4Underlinedsmall text + Garamond Char"/>
    <w:link w:val="StyleHeading4UnderlinedsmalltextGaramond"/>
    <w:locked/>
    <w:rsid w:val="00ED78B5"/>
    <w:rPr>
      <w:rFonts w:ascii="Calibri" w:hAnsi="Calibri" w:cs="Calibri"/>
      <w:sz w:val="22"/>
    </w:rPr>
  </w:style>
  <w:style w:type="character" w:customStyle="1" w:styleId="Heading5Char2">
    <w:name w:val="Heading 5 Char2"/>
    <w:rsid w:val="00ED78B5"/>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ED78B5"/>
    <w:rPr>
      <w:rFonts w:ascii="Arial" w:hAnsi="Arial" w:cs="Arial"/>
      <w:vanish/>
      <w:sz w:val="16"/>
      <w:szCs w:val="16"/>
    </w:rPr>
  </w:style>
  <w:style w:type="paragraph" w:styleId="z-TopofForm">
    <w:name w:val="HTML Top of Form"/>
    <w:basedOn w:val="Normal"/>
    <w:next w:val="Normal"/>
    <w:link w:val="z-TopofFormChar"/>
    <w:hidden/>
    <w:uiPriority w:val="99"/>
    <w:unhideWhenUsed/>
    <w:rsid w:val="00ED78B5"/>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ED78B5"/>
    <w:rPr>
      <w:rFonts w:ascii="Arial" w:hAnsi="Arial" w:cs="Arial"/>
      <w:vanish/>
      <w:sz w:val="16"/>
      <w:szCs w:val="16"/>
    </w:rPr>
  </w:style>
  <w:style w:type="character" w:customStyle="1" w:styleId="z-BottomofFormChar">
    <w:name w:val="z-Bottom of Form Char"/>
    <w:basedOn w:val="DefaultParagraphFont"/>
    <w:link w:val="z-BottomofForm"/>
    <w:uiPriority w:val="99"/>
    <w:rsid w:val="00ED78B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ED78B5"/>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ED78B5"/>
    <w:rPr>
      <w:rFonts w:ascii="Arial" w:hAnsi="Arial" w:cs="Arial"/>
      <w:vanish/>
      <w:sz w:val="16"/>
      <w:szCs w:val="16"/>
    </w:rPr>
  </w:style>
  <w:style w:type="character" w:customStyle="1" w:styleId="Style2CharChar">
    <w:name w:val="Style2 Char Char"/>
    <w:rsid w:val="00ED78B5"/>
    <w:rPr>
      <w:u w:val="thick"/>
      <w:lang w:val="en-US" w:eastAsia="en-US" w:bidi="ar-SA"/>
    </w:rPr>
  </w:style>
  <w:style w:type="character" w:customStyle="1" w:styleId="authordate1">
    <w:name w:val="authordate"/>
    <w:rsid w:val="00ED78B5"/>
  </w:style>
  <w:style w:type="character" w:customStyle="1" w:styleId="underline0">
    <w:name w:val="%underline"/>
    <w:rsid w:val="00ED78B5"/>
    <w:rPr>
      <w:rFonts w:ascii="Times New Roman" w:hAnsi="Times New Roman" w:cs="Times New Roman" w:hint="default"/>
      <w:strike w:val="0"/>
      <w:dstrike w:val="0"/>
      <w:sz w:val="16"/>
      <w:u w:val="none"/>
      <w:effect w:val="none"/>
    </w:rPr>
  </w:style>
  <w:style w:type="character" w:customStyle="1" w:styleId="AUNDERLINE0">
    <w:name w:val="AUNDERLINE"/>
    <w:qFormat/>
    <w:rsid w:val="00ED78B5"/>
    <w:rPr>
      <w:rFonts w:ascii="Times New Roman" w:hAnsi="Times New Roman" w:cs="Times New Roman" w:hint="default"/>
      <w:sz w:val="20"/>
      <w:u w:val="single"/>
    </w:rPr>
  </w:style>
  <w:style w:type="character" w:customStyle="1" w:styleId="UnderlinedCharChar">
    <w:name w:val="Underlined Char Char"/>
    <w:rsid w:val="00ED78B5"/>
    <w:rPr>
      <w:rFonts w:ascii="Garamond" w:hAnsi="Garamond" w:hint="default"/>
      <w:szCs w:val="28"/>
      <w:u w:val="single"/>
      <w:lang w:val="en-US" w:eastAsia="en-US" w:bidi="ar-SA"/>
    </w:rPr>
  </w:style>
  <w:style w:type="character" w:customStyle="1" w:styleId="slug-doi">
    <w:name w:val="slug-doi"/>
    <w:basedOn w:val="DefaultParagraphFont"/>
    <w:rsid w:val="00ED78B5"/>
  </w:style>
  <w:style w:type="character" w:customStyle="1" w:styleId="af">
    <w:name w:val="af"/>
    <w:basedOn w:val="DefaultParagraphFont"/>
    <w:rsid w:val="00ED78B5"/>
  </w:style>
  <w:style w:type="character" w:customStyle="1" w:styleId="ab">
    <w:name w:val="ab"/>
    <w:basedOn w:val="DefaultParagraphFont"/>
    <w:rsid w:val="00ED78B5"/>
  </w:style>
  <w:style w:type="character" w:customStyle="1" w:styleId="em">
    <w:name w:val="em"/>
    <w:basedOn w:val="DefaultParagraphFont"/>
    <w:rsid w:val="00ED78B5"/>
  </w:style>
  <w:style w:type="character" w:customStyle="1" w:styleId="au">
    <w:name w:val="au"/>
    <w:basedOn w:val="DefaultParagraphFont"/>
    <w:rsid w:val="00ED78B5"/>
  </w:style>
  <w:style w:type="character" w:customStyle="1" w:styleId="ti">
    <w:name w:val="ti"/>
    <w:basedOn w:val="DefaultParagraphFont"/>
    <w:rsid w:val="00ED78B5"/>
  </w:style>
  <w:style w:type="character" w:customStyle="1" w:styleId="subheadblue">
    <w:name w:val="subhead_blue"/>
    <w:basedOn w:val="DefaultParagraphFont"/>
    <w:rsid w:val="00ED78B5"/>
  </w:style>
  <w:style w:type="character" w:customStyle="1" w:styleId="affiliation">
    <w:name w:val="affiliation"/>
    <w:basedOn w:val="DefaultParagraphFont"/>
    <w:rsid w:val="00ED78B5"/>
  </w:style>
  <w:style w:type="character" w:customStyle="1" w:styleId="slug-doi-wrapper">
    <w:name w:val="slug-doi-wrapper"/>
    <w:basedOn w:val="DefaultParagraphFont"/>
    <w:rsid w:val="00ED78B5"/>
  </w:style>
  <w:style w:type="character" w:customStyle="1" w:styleId="slug-metadata-noteahead-of-print">
    <w:name w:val="slug-metadata-note ahead-of-print"/>
    <w:basedOn w:val="DefaultParagraphFont"/>
    <w:rsid w:val="00ED78B5"/>
  </w:style>
  <w:style w:type="character" w:customStyle="1" w:styleId="slug-ahead-of-print-date">
    <w:name w:val="slug-ahead-of-print-date"/>
    <w:basedOn w:val="DefaultParagraphFont"/>
    <w:rsid w:val="00ED78B5"/>
  </w:style>
  <w:style w:type="character" w:customStyle="1" w:styleId="medium-bold">
    <w:name w:val="medium-bold"/>
    <w:basedOn w:val="DefaultParagraphFont"/>
    <w:rsid w:val="00ED78B5"/>
  </w:style>
  <w:style w:type="character" w:customStyle="1" w:styleId="updated-short-citation">
    <w:name w:val="updated-short-citation"/>
    <w:basedOn w:val="DefaultParagraphFont"/>
    <w:rsid w:val="00ED78B5"/>
  </w:style>
  <w:style w:type="character" w:customStyle="1" w:styleId="goohl0">
    <w:name w:val="goohl0"/>
    <w:basedOn w:val="DefaultParagraphFont"/>
    <w:rsid w:val="00ED78B5"/>
  </w:style>
  <w:style w:type="character" w:customStyle="1" w:styleId="CharChar6">
    <w:name w:val="Char Char6"/>
    <w:rsid w:val="00ED78B5"/>
    <w:rPr>
      <w:rFonts w:ascii="Arial" w:hAnsi="Arial" w:cs="Arial" w:hint="default"/>
      <w:bCs/>
      <w:sz w:val="16"/>
      <w:szCs w:val="26"/>
      <w:lang w:val="en-US" w:eastAsia="en-US" w:bidi="ar-SA"/>
    </w:rPr>
  </w:style>
  <w:style w:type="character" w:customStyle="1" w:styleId="TagCharChar1">
    <w:name w:val="Tag Char Char1"/>
    <w:rsid w:val="00ED78B5"/>
    <w:rPr>
      <w:b/>
      <w:bCs w:val="0"/>
      <w:sz w:val="24"/>
      <w:szCs w:val="24"/>
      <w:lang w:val="en-US" w:eastAsia="en-US" w:bidi="ar-SA"/>
    </w:rPr>
  </w:style>
  <w:style w:type="character" w:customStyle="1" w:styleId="12TimesNewRoman">
    <w:name w:val="12 Times New Roman"/>
    <w:rsid w:val="00ED78B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ED78B5"/>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ED78B5"/>
    <w:rPr>
      <w:rFonts w:ascii="Times New Roman" w:hAnsi="Times New Roman" w:cs="Times New Roman" w:hint="default"/>
      <w:strike w:val="0"/>
      <w:dstrike w:val="0"/>
      <w:sz w:val="14"/>
      <w:u w:val="none"/>
      <w:effect w:val="none"/>
    </w:rPr>
  </w:style>
  <w:style w:type="character" w:customStyle="1" w:styleId="F8-UnderlineBold">
    <w:name w:val="F8 - Underline/Bold"/>
    <w:rsid w:val="00ED78B5"/>
    <w:rPr>
      <w:rFonts w:ascii="Times New Roman" w:hAnsi="Times New Roman" w:cs="Times New Roman" w:hint="default"/>
      <w:b/>
      <w:bCs w:val="0"/>
      <w:sz w:val="20"/>
      <w:u w:val="single"/>
    </w:rPr>
  </w:style>
  <w:style w:type="character" w:customStyle="1" w:styleId="F7-SmallFont">
    <w:name w:val="F7 - Small Font"/>
    <w:rsid w:val="00ED78B5"/>
    <w:rPr>
      <w:rFonts w:ascii="Times New Roman" w:hAnsi="Times New Roman" w:cs="Times New Roman" w:hint="default"/>
      <w:sz w:val="14"/>
    </w:rPr>
  </w:style>
  <w:style w:type="character" w:customStyle="1" w:styleId="Brief-Bold">
    <w:name w:val="Brief - Bold"/>
    <w:rsid w:val="00ED78B5"/>
    <w:rPr>
      <w:rFonts w:ascii="Times New Roman" w:hAnsi="Times New Roman" w:cs="Times New Roman" w:hint="default"/>
      <w:b/>
      <w:bCs w:val="0"/>
    </w:rPr>
  </w:style>
  <w:style w:type="character" w:customStyle="1" w:styleId="Card-Underline">
    <w:name w:val="Card - Underline"/>
    <w:rsid w:val="00ED78B5"/>
    <w:rPr>
      <w:rFonts w:ascii="Times New Roman" w:hAnsi="Times New Roman" w:cs="Times New Roman" w:hint="default"/>
      <w:u w:val="single"/>
    </w:rPr>
  </w:style>
  <w:style w:type="character" w:customStyle="1" w:styleId="beriefunderline">
    <w:name w:val="berief = underline"/>
    <w:rsid w:val="00ED78B5"/>
    <w:rPr>
      <w:rFonts w:ascii="Times New Roman" w:eastAsia="Times New Roman" w:hAnsi="Times New Roman" w:cs="Times New Roman" w:hint="default"/>
      <w:sz w:val="20"/>
      <w:u w:val="single"/>
    </w:rPr>
  </w:style>
  <w:style w:type="character" w:customStyle="1" w:styleId="BoldText10pt">
    <w:name w:val="Bold Text 10 pt"/>
    <w:rsid w:val="00ED78B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ED78B5"/>
    <w:rPr>
      <w:i/>
      <w:iCs w:val="0"/>
    </w:rPr>
  </w:style>
  <w:style w:type="character" w:customStyle="1" w:styleId="eoeaheader">
    <w:name w:val="eoea_header"/>
    <w:basedOn w:val="DefaultParagraphFont"/>
    <w:rsid w:val="00ED78B5"/>
  </w:style>
  <w:style w:type="character" w:customStyle="1" w:styleId="SC4208902">
    <w:name w:val="SC.4.208902"/>
    <w:rsid w:val="00ED78B5"/>
    <w:rPr>
      <w:rFonts w:ascii="Century" w:hAnsi="Century" w:cs="Century" w:hint="default"/>
      <w:color w:val="000000"/>
      <w:sz w:val="22"/>
      <w:szCs w:val="22"/>
    </w:rPr>
  </w:style>
  <w:style w:type="character" w:customStyle="1" w:styleId="SC4208915">
    <w:name w:val="SC.4.208915"/>
    <w:rsid w:val="00ED78B5"/>
    <w:rPr>
      <w:rFonts w:ascii="Century" w:hAnsi="Century" w:cs="Century" w:hint="default"/>
      <w:color w:val="000000"/>
      <w:sz w:val="13"/>
      <w:szCs w:val="13"/>
    </w:rPr>
  </w:style>
  <w:style w:type="character" w:customStyle="1" w:styleId="SC273764">
    <w:name w:val="SC.2.73764"/>
    <w:rsid w:val="00ED78B5"/>
    <w:rPr>
      <w:rFonts w:ascii="Century" w:hAnsi="Century" w:cs="Century" w:hint="default"/>
      <w:color w:val="000000"/>
      <w:sz w:val="72"/>
      <w:szCs w:val="72"/>
    </w:rPr>
  </w:style>
  <w:style w:type="character" w:customStyle="1" w:styleId="SC273779">
    <w:name w:val="SC.2.73779"/>
    <w:rsid w:val="00ED78B5"/>
    <w:rPr>
      <w:rFonts w:ascii="Century" w:hAnsi="Century" w:cs="Century" w:hint="default"/>
      <w:color w:val="000000"/>
      <w:sz w:val="40"/>
      <w:szCs w:val="40"/>
    </w:rPr>
  </w:style>
  <w:style w:type="character" w:customStyle="1" w:styleId="SC273763">
    <w:name w:val="SC.2.73763"/>
    <w:rsid w:val="00ED78B5"/>
    <w:rPr>
      <w:rFonts w:ascii="Century" w:hAnsi="Century" w:cs="Century" w:hint="default"/>
      <w:b/>
      <w:bCs/>
      <w:color w:val="000000"/>
    </w:rPr>
  </w:style>
  <w:style w:type="character" w:customStyle="1" w:styleId="SC4208910">
    <w:name w:val="SC.4.208910"/>
    <w:rsid w:val="00ED78B5"/>
    <w:rPr>
      <w:rFonts w:ascii="Century" w:hAnsi="Century" w:cs="Century" w:hint="default"/>
      <w:color w:val="000000"/>
      <w:sz w:val="28"/>
      <w:szCs w:val="28"/>
    </w:rPr>
  </w:style>
  <w:style w:type="character" w:customStyle="1" w:styleId="SC4208911">
    <w:name w:val="SC.4.208911"/>
    <w:rsid w:val="00ED78B5"/>
    <w:rPr>
      <w:rFonts w:ascii="Century" w:hAnsi="Century" w:cs="Century" w:hint="default"/>
      <w:color w:val="000000"/>
    </w:rPr>
  </w:style>
  <w:style w:type="character" w:customStyle="1" w:styleId="articlesubtitle">
    <w:name w:val="article_sub_title"/>
    <w:basedOn w:val="DefaultParagraphFont"/>
    <w:rsid w:val="00ED78B5"/>
  </w:style>
  <w:style w:type="character" w:customStyle="1" w:styleId="newsdate2">
    <w:name w:val="news_date2"/>
    <w:basedOn w:val="DefaultParagraphFont"/>
    <w:rsid w:val="00ED78B5"/>
  </w:style>
  <w:style w:type="character" w:customStyle="1" w:styleId="readarticleheader">
    <w:name w:val="readarticleheader"/>
    <w:basedOn w:val="DefaultParagraphFont"/>
    <w:rsid w:val="00ED78B5"/>
  </w:style>
  <w:style w:type="character" w:customStyle="1" w:styleId="UnderlineChar20">
    <w:name w:val="Underline Char2"/>
    <w:rsid w:val="00ED78B5"/>
    <w:rPr>
      <w:rFonts w:ascii="Trebuchet MS" w:hAnsi="Trebuchet MS" w:hint="default"/>
      <w:u w:val="thick"/>
      <w:lang w:val="en-US" w:eastAsia="zh-CN" w:bidi="ar-SA"/>
    </w:rPr>
  </w:style>
  <w:style w:type="character" w:customStyle="1" w:styleId="BoldUnderliningChar">
    <w:name w:val="Bold Underlining Char"/>
    <w:rsid w:val="00ED78B5"/>
    <w:rPr>
      <w:rFonts w:ascii="Arial Narrow" w:eastAsia="Times New Roman" w:hAnsi="Arial Narrow" w:hint="default"/>
      <w:b/>
      <w:bCs w:val="0"/>
      <w:szCs w:val="24"/>
      <w:u w:val="single"/>
      <w:lang w:val="en-GB" w:eastAsia="en-US" w:bidi="ar-SA"/>
    </w:rPr>
  </w:style>
  <w:style w:type="character" w:customStyle="1" w:styleId="medium-normal1">
    <w:name w:val="medium-normal1"/>
    <w:rsid w:val="00ED78B5"/>
    <w:rPr>
      <w:rFonts w:ascii="Arial" w:hAnsi="Arial" w:cs="Arial" w:hint="default"/>
      <w:b w:val="0"/>
      <w:bCs w:val="0"/>
      <w:i w:val="0"/>
      <w:iCs w:val="0"/>
      <w:sz w:val="20"/>
      <w:szCs w:val="20"/>
    </w:rPr>
  </w:style>
  <w:style w:type="character" w:customStyle="1" w:styleId="UnderlinedCardChar0">
    <w:name w:val="Underlined Card Char"/>
    <w:rsid w:val="00ED78B5"/>
    <w:rPr>
      <w:rFonts w:ascii="Palatino Linotype" w:hAnsi="Palatino Linotype" w:hint="default"/>
      <w:u w:val="single"/>
      <w:lang w:val="en-US" w:eastAsia="en-US" w:bidi="ar-SA"/>
    </w:rPr>
  </w:style>
  <w:style w:type="character" w:customStyle="1" w:styleId="char">
    <w:name w:val="char"/>
    <w:basedOn w:val="DefaultParagraphFont"/>
    <w:rsid w:val="00ED78B5"/>
  </w:style>
  <w:style w:type="character" w:customStyle="1" w:styleId="UnderlineCharCharCharCharCharChar">
    <w:name w:val="Underline Char Char Char Char Char Char"/>
    <w:rsid w:val="00ED78B5"/>
    <w:rPr>
      <w:rFonts w:ascii="Arial Narrow" w:hAnsi="Arial Narrow" w:hint="default"/>
      <w:szCs w:val="24"/>
      <w:u w:val="single"/>
      <w:lang w:val="en-US" w:eastAsia="en-US" w:bidi="ar-SA"/>
    </w:rPr>
  </w:style>
  <w:style w:type="character" w:customStyle="1" w:styleId="klink">
    <w:name w:val="klink"/>
    <w:basedOn w:val="DefaultParagraphFont"/>
    <w:rsid w:val="00ED78B5"/>
  </w:style>
  <w:style w:type="character" w:customStyle="1" w:styleId="date10">
    <w:name w:val="date1"/>
    <w:basedOn w:val="DefaultParagraphFont"/>
    <w:rsid w:val="00ED78B5"/>
  </w:style>
  <w:style w:type="character" w:customStyle="1" w:styleId="bolding1">
    <w:name w:val="bolding1"/>
    <w:rsid w:val="00ED78B5"/>
    <w:rPr>
      <w:b/>
      <w:bCs/>
    </w:rPr>
  </w:style>
  <w:style w:type="character" w:customStyle="1" w:styleId="bookoptions1">
    <w:name w:val="book_options1"/>
    <w:rsid w:val="00ED78B5"/>
    <w:rPr>
      <w:b/>
      <w:bCs/>
      <w:color w:val="333366"/>
    </w:rPr>
  </w:style>
  <w:style w:type="character" w:customStyle="1" w:styleId="descriptionblock">
    <w:name w:val="description block"/>
    <w:basedOn w:val="DefaultParagraphFont"/>
    <w:rsid w:val="00ED78B5"/>
  </w:style>
  <w:style w:type="character" w:customStyle="1" w:styleId="detailsboxblock">
    <w:name w:val="detailsbox block"/>
    <w:basedOn w:val="DefaultParagraphFont"/>
    <w:rsid w:val="00ED78B5"/>
  </w:style>
  <w:style w:type="character" w:customStyle="1" w:styleId="Char3">
    <w:name w:val="Char3"/>
    <w:rsid w:val="00ED78B5"/>
    <w:rPr>
      <w:rFonts w:ascii="Arial" w:hAnsi="Arial" w:cs="Arial" w:hint="default"/>
      <w:bCs/>
      <w:u w:val="thick"/>
      <w:lang w:val="en-US" w:eastAsia="en-US" w:bidi="ar-SA"/>
    </w:rPr>
  </w:style>
  <w:style w:type="character" w:customStyle="1" w:styleId="texto11">
    <w:name w:val="texto11"/>
    <w:rsid w:val="00ED78B5"/>
    <w:rPr>
      <w:rFonts w:ascii="Arial" w:hAnsi="Arial" w:cs="Arial" w:hint="default"/>
      <w:b w:val="0"/>
      <w:bCs w:val="0"/>
      <w:i w:val="0"/>
      <w:iCs w:val="0"/>
      <w:caps w:val="0"/>
      <w:color w:val="000000"/>
      <w:sz w:val="26"/>
      <w:szCs w:val="26"/>
    </w:rPr>
  </w:style>
  <w:style w:type="character" w:customStyle="1" w:styleId="CardTagChar">
    <w:name w:val="Card Tag Char"/>
    <w:rsid w:val="00ED78B5"/>
    <w:rPr>
      <w:rFonts w:ascii="Arial Narrow" w:hAnsi="Arial Narrow" w:hint="default"/>
      <w:b/>
      <w:bCs w:val="0"/>
      <w:sz w:val="24"/>
      <w:szCs w:val="24"/>
      <w:lang w:val="en-US" w:eastAsia="en-US" w:bidi="ar-SA"/>
    </w:rPr>
  </w:style>
  <w:style w:type="character" w:customStyle="1" w:styleId="DebateCiteCharCharChar">
    <w:name w:val="Debate Cite Char Char Char"/>
    <w:rsid w:val="00ED78B5"/>
    <w:rPr>
      <w:b/>
      <w:bCs w:val="0"/>
      <w:sz w:val="32"/>
      <w:szCs w:val="32"/>
      <w:lang w:val="en-US" w:eastAsia="en-US" w:bidi="ar-SA"/>
    </w:rPr>
  </w:style>
  <w:style w:type="character" w:customStyle="1" w:styleId="TagChar3">
    <w:name w:val="Tag Char3"/>
    <w:rsid w:val="00ED78B5"/>
    <w:rPr>
      <w:rFonts w:ascii="Palatino Linotype" w:hAnsi="Palatino Linotype" w:hint="default"/>
      <w:b/>
      <w:bCs w:val="0"/>
      <w:sz w:val="24"/>
      <w:szCs w:val="24"/>
      <w:lang w:val="en-US" w:eastAsia="en-US" w:bidi="ar-SA"/>
    </w:rPr>
  </w:style>
  <w:style w:type="character" w:customStyle="1" w:styleId="TagandCiteChar">
    <w:name w:val="Tag and Cite Char"/>
    <w:rsid w:val="00ED78B5"/>
    <w:rPr>
      <w:color w:val="333333"/>
      <w:sz w:val="22"/>
      <w:szCs w:val="22"/>
      <w:lang w:val="en-US" w:eastAsia="en-US" w:bidi="ar-SA"/>
    </w:rPr>
  </w:style>
  <w:style w:type="character" w:customStyle="1" w:styleId="Style10ptBold">
    <w:name w:val="Style 10 pt Bold"/>
    <w:rsid w:val="00ED78B5"/>
    <w:rPr>
      <w:b/>
      <w:bCs/>
      <w:sz w:val="20"/>
    </w:rPr>
  </w:style>
  <w:style w:type="character" w:customStyle="1" w:styleId="text9">
    <w:name w:val="text9"/>
    <w:basedOn w:val="DefaultParagraphFont"/>
    <w:rsid w:val="00ED78B5"/>
  </w:style>
  <w:style w:type="character" w:customStyle="1" w:styleId="text21">
    <w:name w:val="text21"/>
    <w:basedOn w:val="DefaultParagraphFont"/>
    <w:rsid w:val="00ED78B5"/>
  </w:style>
  <w:style w:type="character" w:customStyle="1" w:styleId="text19">
    <w:name w:val="text19"/>
    <w:basedOn w:val="DefaultParagraphFont"/>
    <w:rsid w:val="00ED78B5"/>
  </w:style>
  <w:style w:type="character" w:customStyle="1" w:styleId="term2">
    <w:name w:val="term2"/>
    <w:rsid w:val="00ED78B5"/>
    <w:rPr>
      <w:b/>
      <w:bCs/>
    </w:rPr>
  </w:style>
  <w:style w:type="character" w:customStyle="1" w:styleId="pmterms12">
    <w:name w:val="pmterms12"/>
    <w:rsid w:val="00ED78B5"/>
    <w:rPr>
      <w:b/>
      <w:bCs/>
      <w:i w:val="0"/>
      <w:iCs w:val="0"/>
      <w:color w:val="000000"/>
    </w:rPr>
  </w:style>
  <w:style w:type="character" w:customStyle="1" w:styleId="ToReadChar">
    <w:name w:val="To Read Char"/>
    <w:rsid w:val="00ED78B5"/>
    <w:rPr>
      <w:rFonts w:ascii="Verdana" w:hAnsi="Verdana" w:hint="default"/>
      <w:b/>
      <w:bCs w:val="0"/>
      <w:szCs w:val="24"/>
      <w:u w:val="single"/>
      <w:lang w:val="en-US" w:eastAsia="en-US" w:bidi="ar-SA"/>
    </w:rPr>
  </w:style>
  <w:style w:type="character" w:customStyle="1" w:styleId="ToReadCharChar">
    <w:name w:val="To Read Char Char"/>
    <w:rsid w:val="00ED78B5"/>
    <w:rPr>
      <w:rFonts w:ascii="Verdana" w:hAnsi="Verdana" w:hint="default"/>
      <w:b/>
      <w:bCs w:val="0"/>
      <w:szCs w:val="24"/>
      <w:u w:val="single"/>
      <w:lang w:val="en-US" w:eastAsia="en-US" w:bidi="ar-SA"/>
    </w:rPr>
  </w:style>
  <w:style w:type="character" w:customStyle="1" w:styleId="bio">
    <w:name w:val="bio"/>
    <w:basedOn w:val="DefaultParagraphFont"/>
    <w:rsid w:val="00ED78B5"/>
  </w:style>
  <w:style w:type="character" w:customStyle="1" w:styleId="storytextstyle">
    <w:name w:val="storytextstyle"/>
    <w:basedOn w:val="DefaultParagraphFont"/>
    <w:rsid w:val="00ED78B5"/>
  </w:style>
  <w:style w:type="character" w:customStyle="1" w:styleId="cardunderlinedCharChar">
    <w:name w:val="card underlined Char Char"/>
    <w:rsid w:val="00ED78B5"/>
    <w:rPr>
      <w:rFonts w:ascii="Arial" w:hAnsi="Arial" w:cs="Arial" w:hint="default"/>
      <w:sz w:val="22"/>
      <w:szCs w:val="24"/>
      <w:u w:val="single"/>
      <w:lang w:val="en-US" w:eastAsia="en-US" w:bidi="ar-SA"/>
    </w:rPr>
  </w:style>
  <w:style w:type="character" w:customStyle="1" w:styleId="Style2Char0">
    <w:name w:val="Style2 Char"/>
    <w:rsid w:val="00ED78B5"/>
    <w:rPr>
      <w:rFonts w:ascii="Book Antiqua" w:hAnsi="Book Antiqua" w:hint="default"/>
      <w:u w:val="thick"/>
      <w:lang w:val="en-US" w:eastAsia="en-US" w:bidi="ar-SA"/>
    </w:rPr>
  </w:style>
  <w:style w:type="character" w:customStyle="1" w:styleId="Style2Char1">
    <w:name w:val="Style2 Char1"/>
    <w:rsid w:val="00ED78B5"/>
    <w:rPr>
      <w:rFonts w:ascii="Book Antiqua" w:hAnsi="Book Antiqua" w:hint="default"/>
      <w:szCs w:val="24"/>
      <w:u w:val="thick"/>
      <w:lang w:val="en-US" w:eastAsia="en-US" w:bidi="ar-SA"/>
    </w:rPr>
  </w:style>
  <w:style w:type="character" w:customStyle="1" w:styleId="articlehead21">
    <w:name w:val="articlehead21"/>
    <w:rsid w:val="00ED78B5"/>
    <w:rPr>
      <w:rFonts w:ascii="Arial" w:hAnsi="Arial" w:cs="Arial" w:hint="default"/>
      <w:b/>
      <w:bCs/>
      <w:color w:val="660000"/>
      <w:sz w:val="20"/>
      <w:szCs w:val="20"/>
    </w:rPr>
  </w:style>
  <w:style w:type="character" w:customStyle="1" w:styleId="TagCiteChar1">
    <w:name w:val="Tag/Cite Char1"/>
    <w:rsid w:val="00ED78B5"/>
    <w:rPr>
      <w:b/>
      <w:bCs w:val="0"/>
      <w:lang w:val="en-US" w:eastAsia="en-US" w:bidi="ar-SA"/>
    </w:rPr>
  </w:style>
  <w:style w:type="character" w:customStyle="1" w:styleId="goohl2">
    <w:name w:val="goohl2"/>
    <w:basedOn w:val="DefaultParagraphFont"/>
    <w:rsid w:val="00ED78B5"/>
  </w:style>
  <w:style w:type="character" w:customStyle="1" w:styleId="CardCharChar0">
    <w:name w:val="Card Char Char"/>
    <w:rsid w:val="00ED78B5"/>
    <w:rPr>
      <w:lang w:val="en-US" w:eastAsia="en-US" w:bidi="ar-SA"/>
    </w:rPr>
  </w:style>
  <w:style w:type="character" w:customStyle="1" w:styleId="BriefTitle1Char">
    <w:name w:val="Brief Title 1 Char"/>
    <w:rsid w:val="00ED78B5"/>
    <w:rPr>
      <w:b/>
      <w:bCs w:val="0"/>
      <w:u w:val="single"/>
      <w:lang w:val="en-US" w:eastAsia="en-US" w:bidi="ar-SA"/>
    </w:rPr>
  </w:style>
  <w:style w:type="character" w:customStyle="1" w:styleId="TagCiteCharChar">
    <w:name w:val="Tag/Cite Char Char"/>
    <w:rsid w:val="00ED78B5"/>
    <w:rPr>
      <w:b/>
      <w:bCs w:val="0"/>
      <w:lang w:val="en-US" w:eastAsia="en-US" w:bidi="ar-SA"/>
    </w:rPr>
  </w:style>
  <w:style w:type="character" w:customStyle="1" w:styleId="btx">
    <w:name w:val="btx"/>
    <w:basedOn w:val="DefaultParagraphFont"/>
    <w:rsid w:val="00ED78B5"/>
  </w:style>
  <w:style w:type="character" w:customStyle="1" w:styleId="CardChar10">
    <w:name w:val="Card Char1"/>
    <w:rsid w:val="00ED78B5"/>
    <w:rPr>
      <w:lang w:val="en-US" w:eastAsia="en-US" w:bidi="ar-SA"/>
    </w:rPr>
  </w:style>
  <w:style w:type="character" w:customStyle="1" w:styleId="prodgeneral1">
    <w:name w:val="prodgeneral1"/>
    <w:rsid w:val="00ED78B5"/>
    <w:rPr>
      <w:rFonts w:ascii="Verdana" w:hAnsi="Verdana" w:hint="default"/>
      <w:b w:val="0"/>
      <w:bCs w:val="0"/>
      <w:caps w:val="0"/>
      <w:color w:val="000000"/>
      <w:spacing w:val="0"/>
      <w:sz w:val="16"/>
      <w:szCs w:val="16"/>
    </w:rPr>
  </w:style>
  <w:style w:type="character" w:customStyle="1" w:styleId="summary1">
    <w:name w:val="summary1"/>
    <w:rsid w:val="00ED78B5"/>
    <w:rPr>
      <w:rFonts w:ascii="Arial" w:hAnsi="Arial" w:cs="Arial" w:hint="default"/>
      <w:sz w:val="18"/>
      <w:szCs w:val="18"/>
    </w:rPr>
  </w:style>
  <w:style w:type="character" w:customStyle="1" w:styleId="text3">
    <w:name w:val="text3"/>
    <w:basedOn w:val="DefaultParagraphFont"/>
    <w:rsid w:val="00ED78B5"/>
  </w:style>
  <w:style w:type="character" w:customStyle="1" w:styleId="cardtextsmallChar">
    <w:name w:val="card text small Char"/>
    <w:rsid w:val="00ED78B5"/>
    <w:rPr>
      <w:rFonts w:ascii="Arial Narrow" w:hAnsi="Arial Narrow" w:hint="default"/>
      <w:sz w:val="16"/>
      <w:szCs w:val="24"/>
      <w:lang w:val="en-US" w:eastAsia="en-US" w:bidi="ar-SA"/>
    </w:rPr>
  </w:style>
  <w:style w:type="character" w:customStyle="1" w:styleId="countrytitle1">
    <w:name w:val="countrytitle1"/>
    <w:rsid w:val="00ED78B5"/>
    <w:rPr>
      <w:rFonts w:ascii="Verdana" w:hAnsi="Verdana" w:hint="default"/>
      <w:b/>
      <w:bCs/>
      <w:color w:val="293643"/>
      <w:sz w:val="24"/>
      <w:szCs w:val="24"/>
    </w:rPr>
  </w:style>
  <w:style w:type="character" w:customStyle="1" w:styleId="storyheader1">
    <w:name w:val="storyheader1"/>
    <w:rsid w:val="00ED78B5"/>
    <w:rPr>
      <w:rFonts w:ascii="Verdana" w:hAnsi="Verdana" w:hint="default"/>
      <w:b/>
      <w:bCs/>
      <w:color w:val="000000"/>
      <w:sz w:val="21"/>
      <w:szCs w:val="21"/>
    </w:rPr>
  </w:style>
  <w:style w:type="character" w:customStyle="1" w:styleId="cardunderlinedChar0">
    <w:name w:val="card underlined Char"/>
    <w:rsid w:val="00ED78B5"/>
    <w:rPr>
      <w:rFonts w:ascii="Arial" w:hAnsi="Arial" w:cs="Arial" w:hint="default"/>
      <w:sz w:val="22"/>
      <w:szCs w:val="24"/>
      <w:u w:val="single"/>
      <w:lang w:val="en-US" w:eastAsia="en-US" w:bidi="ar-SA"/>
    </w:rPr>
  </w:style>
  <w:style w:type="character" w:customStyle="1" w:styleId="article1">
    <w:name w:val="article1"/>
    <w:rsid w:val="00ED78B5"/>
    <w:rPr>
      <w:rFonts w:ascii="Verdana" w:hAnsi="Verdana" w:hint="default"/>
      <w:color w:val="333333"/>
      <w:sz w:val="16"/>
      <w:szCs w:val="16"/>
    </w:rPr>
  </w:style>
  <w:style w:type="character" w:customStyle="1" w:styleId="story-posted-date1">
    <w:name w:val="story-posted-date1"/>
    <w:rsid w:val="00ED78B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ED78B5"/>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ED78B5"/>
  </w:style>
  <w:style w:type="character" w:customStyle="1" w:styleId="textmedium">
    <w:name w:val="textmedium"/>
    <w:basedOn w:val="DefaultParagraphFont"/>
    <w:rsid w:val="00ED78B5"/>
  </w:style>
  <w:style w:type="character" w:customStyle="1" w:styleId="citation1">
    <w:name w:val="citation1"/>
    <w:rsid w:val="00ED78B5"/>
    <w:rPr>
      <w:rFonts w:ascii="Verdana" w:hAnsi="Verdana" w:hint="default"/>
      <w:sz w:val="17"/>
      <w:szCs w:val="17"/>
    </w:rPr>
  </w:style>
  <w:style w:type="character" w:customStyle="1" w:styleId="hithighlite">
    <w:name w:val="hithighlite"/>
    <w:basedOn w:val="DefaultParagraphFont"/>
    <w:rsid w:val="00ED78B5"/>
  </w:style>
  <w:style w:type="character" w:customStyle="1" w:styleId="articlecontent">
    <w:name w:val="articlecontent"/>
    <w:basedOn w:val="DefaultParagraphFont"/>
    <w:rsid w:val="00ED78B5"/>
  </w:style>
  <w:style w:type="character" w:customStyle="1" w:styleId="fource1">
    <w:name w:val="fource1"/>
    <w:rsid w:val="00ED78B5"/>
    <w:rPr>
      <w:sz w:val="34"/>
      <w:szCs w:val="34"/>
    </w:rPr>
  </w:style>
  <w:style w:type="character" w:customStyle="1" w:styleId="LanguageStrikeChar">
    <w:name w:val="Language Strike Char"/>
    <w:rsid w:val="00ED78B5"/>
    <w:rPr>
      <w:rFonts w:ascii="Arial Narrow" w:hAnsi="Arial Narrow" w:hint="default"/>
      <w:strike/>
      <w:szCs w:val="24"/>
      <w:lang w:val="en-US" w:eastAsia="en-US" w:bidi="ar-SA"/>
    </w:rPr>
  </w:style>
  <w:style w:type="character" w:customStyle="1" w:styleId="normal11">
    <w:name w:val="normal1"/>
    <w:basedOn w:val="DefaultParagraphFont"/>
    <w:rsid w:val="00ED78B5"/>
  </w:style>
  <w:style w:type="character" w:customStyle="1" w:styleId="ds">
    <w:name w:val="ds"/>
    <w:basedOn w:val="DefaultParagraphFont"/>
    <w:rsid w:val="00ED78B5"/>
  </w:style>
  <w:style w:type="character" w:customStyle="1" w:styleId="UnderliningChar1">
    <w:name w:val="Underlining Char1"/>
    <w:rsid w:val="00ED78B5"/>
    <w:rPr>
      <w:rFonts w:ascii="Arial Narrow" w:hAnsi="Arial Narrow" w:hint="default"/>
      <w:szCs w:val="24"/>
      <w:u w:val="single"/>
      <w:lang w:val="en-US" w:eastAsia="en-US" w:bidi="ar-SA"/>
    </w:rPr>
  </w:style>
  <w:style w:type="character" w:customStyle="1" w:styleId="UnderliningChar2">
    <w:name w:val="Underlining Char2"/>
    <w:rsid w:val="00ED78B5"/>
    <w:rPr>
      <w:rFonts w:ascii="Arial Narrow" w:hAnsi="Arial Narrow" w:hint="default"/>
      <w:szCs w:val="24"/>
      <w:u w:val="single"/>
      <w:lang w:val="en-US" w:eastAsia="en-US" w:bidi="ar-SA"/>
    </w:rPr>
  </w:style>
  <w:style w:type="character" w:customStyle="1" w:styleId="MicroTextChar1">
    <w:name w:val="MicroText Char1"/>
    <w:rsid w:val="00ED78B5"/>
    <w:rPr>
      <w:rFonts w:ascii="Arial Narrow" w:hAnsi="Arial Narrow" w:hint="default"/>
      <w:sz w:val="12"/>
      <w:szCs w:val="24"/>
      <w:lang w:val="en-US" w:eastAsia="en-US" w:bidi="ar-SA"/>
    </w:rPr>
  </w:style>
  <w:style w:type="character" w:customStyle="1" w:styleId="DefaultPara">
    <w:name w:val="Default Para"/>
    <w:rsid w:val="00ED78B5"/>
    <w:rPr>
      <w:sz w:val="20"/>
    </w:rPr>
  </w:style>
  <w:style w:type="character" w:customStyle="1" w:styleId="SYSHYPERTEXT">
    <w:name w:val="SYS_HYPERTEXT"/>
    <w:rsid w:val="00ED78B5"/>
    <w:rPr>
      <w:color w:val="0000FF"/>
      <w:u w:val="single"/>
    </w:rPr>
  </w:style>
  <w:style w:type="character" w:customStyle="1" w:styleId="Hyperlink1">
    <w:name w:val="Hyperlink1"/>
    <w:rsid w:val="00ED78B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D78B5"/>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D78B5"/>
    <w:rPr>
      <w:rFonts w:ascii="Arial Narrow" w:hAnsi="Arial Narrow" w:hint="default"/>
      <w:noProof w:val="0"/>
      <w:szCs w:val="24"/>
      <w:u w:val="single"/>
      <w:lang w:val="en-US" w:eastAsia="en-US" w:bidi="ar-SA"/>
    </w:rPr>
  </w:style>
  <w:style w:type="character" w:customStyle="1" w:styleId="BlockHeading1Char">
    <w:name w:val="Block Heading 1 Char"/>
    <w:rsid w:val="00ED78B5"/>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ED78B5"/>
    <w:rPr>
      <w:b/>
      <w:bCs w:val="0"/>
      <w:sz w:val="24"/>
      <w:szCs w:val="24"/>
      <w:u w:val="single"/>
      <w:lang w:val="en-US" w:eastAsia="en-US" w:bidi="ar-SA"/>
    </w:rPr>
  </w:style>
  <w:style w:type="character" w:customStyle="1" w:styleId="StyleTagTimesNewRomanChar">
    <w:name w:val="Style Tag + Times New Roman Char"/>
    <w:rsid w:val="00ED78B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D78B5"/>
    <w:rPr>
      <w:rFonts w:ascii="Arial Narrow" w:hAnsi="Arial Narrow" w:cs="Arial" w:hint="default"/>
      <w:b/>
      <w:bCs/>
      <w:iCs/>
      <w:sz w:val="24"/>
      <w:szCs w:val="28"/>
      <w:lang w:val="en-US" w:eastAsia="en-US" w:bidi="ar-SA"/>
    </w:rPr>
  </w:style>
  <w:style w:type="character" w:customStyle="1" w:styleId="UnderliningCharChar">
    <w:name w:val="Underlining Char Char"/>
    <w:rsid w:val="00ED78B5"/>
    <w:rPr>
      <w:rFonts w:ascii="Arial Narrow" w:hAnsi="Arial Narrow" w:hint="default"/>
      <w:szCs w:val="24"/>
      <w:u w:val="single"/>
      <w:lang w:val="en-US" w:eastAsia="en-US" w:bidi="ar-SA"/>
    </w:rPr>
  </w:style>
  <w:style w:type="character" w:customStyle="1" w:styleId="StyleArialNarrow12ptBold">
    <w:name w:val="Style Arial Narrow 12 pt Bold"/>
    <w:rsid w:val="00ED78B5"/>
    <w:rPr>
      <w:rFonts w:ascii="Arial Narrow" w:hAnsi="Arial Narrow" w:hint="default"/>
      <w:b/>
      <w:bCs/>
      <w:sz w:val="24"/>
    </w:rPr>
  </w:style>
  <w:style w:type="character" w:customStyle="1" w:styleId="Style1CharChar">
    <w:name w:val="Style1 Char Char"/>
    <w:rsid w:val="00ED78B5"/>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ED78B5"/>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ED78B5"/>
    <w:rPr>
      <w:noProof w:val="0"/>
      <w:u w:val="single"/>
      <w:lang w:val="en-US" w:eastAsia="en-US" w:bidi="ar-SA"/>
    </w:rPr>
  </w:style>
  <w:style w:type="character" w:customStyle="1" w:styleId="UnderlinedCharChar1">
    <w:name w:val="Underlined Char Char1"/>
    <w:rsid w:val="00ED78B5"/>
    <w:rPr>
      <w:rFonts w:ascii="Bell MT" w:eastAsia="Times New Roman" w:hAnsi="Bell MT" w:hint="default"/>
      <w:bCs/>
      <w:iCs/>
      <w:sz w:val="22"/>
      <w:u w:val="single"/>
    </w:rPr>
  </w:style>
  <w:style w:type="character" w:customStyle="1" w:styleId="Heading2CharChar2">
    <w:name w:val="Heading 2 Char Char2"/>
    <w:rsid w:val="00ED78B5"/>
    <w:rPr>
      <w:rFonts w:ascii="Arial" w:hAnsi="Arial" w:cs="Arial" w:hint="default"/>
      <w:b/>
      <w:bCs/>
      <w:iCs/>
      <w:sz w:val="22"/>
      <w:szCs w:val="28"/>
      <w:lang w:val="en-US" w:eastAsia="en-US" w:bidi="ar-SA"/>
    </w:rPr>
  </w:style>
  <w:style w:type="character" w:customStyle="1" w:styleId="doctitle">
    <w:name w:val="doctitle"/>
    <w:rsid w:val="00ED78B5"/>
  </w:style>
  <w:style w:type="character" w:customStyle="1" w:styleId="cardtext-underlined0">
    <w:name w:val="card text- underlined"/>
    <w:rsid w:val="00ED78B5"/>
    <w:rPr>
      <w:rFonts w:ascii="Garamond" w:hAnsi="Garamond" w:hint="default"/>
      <w:u w:val="single"/>
    </w:rPr>
  </w:style>
  <w:style w:type="character" w:customStyle="1" w:styleId="BodyText1">
    <w:name w:val="Body Text1"/>
    <w:basedOn w:val="DefaultParagraphFont"/>
    <w:rsid w:val="00ED78B5"/>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ED78B5"/>
  </w:style>
  <w:style w:type="character" w:customStyle="1" w:styleId="BriefTitleChar">
    <w:name w:val="Brief Title Char"/>
    <w:basedOn w:val="DefaultParagraphFont"/>
    <w:rsid w:val="00ED78B5"/>
    <w:rPr>
      <w:b/>
      <w:bCs w:val="0"/>
      <w:sz w:val="24"/>
      <w:szCs w:val="24"/>
      <w:u w:val="single"/>
      <w:lang w:val="en-US" w:eastAsia="en-US" w:bidi="ar-SA"/>
    </w:rPr>
  </w:style>
  <w:style w:type="character" w:customStyle="1" w:styleId="BriefTitle2Char">
    <w:name w:val="Brief Title 2 Char"/>
    <w:basedOn w:val="BriefTitleChar"/>
    <w:rsid w:val="00ED78B5"/>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D78B5"/>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ED78B5"/>
    <w:rPr>
      <w:rFonts w:ascii="Georgia" w:hAnsi="Georgia" w:hint="default"/>
      <w:b/>
      <w:bCs w:val="0"/>
      <w:sz w:val="24"/>
    </w:rPr>
  </w:style>
  <w:style w:type="character" w:customStyle="1" w:styleId="Emphasis20">
    <w:name w:val="Emphasis 2"/>
    <w:uiPriority w:val="1"/>
    <w:qFormat/>
    <w:rsid w:val="00ED78B5"/>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ED78B5"/>
    <w:rPr>
      <w:rFonts w:ascii="AGaramond" w:hAnsi="AGaramond" w:cs="AGaramond" w:hint="default"/>
      <w:color w:val="211D1E"/>
      <w:sz w:val="14"/>
      <w:szCs w:val="14"/>
    </w:rPr>
  </w:style>
  <w:style w:type="character" w:customStyle="1" w:styleId="CharacterStyle2">
    <w:name w:val="Character Style 2"/>
    <w:uiPriority w:val="99"/>
    <w:rsid w:val="00ED78B5"/>
    <w:rPr>
      <w:sz w:val="20"/>
      <w:szCs w:val="20"/>
    </w:rPr>
  </w:style>
  <w:style w:type="character" w:customStyle="1" w:styleId="cross-head">
    <w:name w:val="cross-head"/>
    <w:rsid w:val="00ED78B5"/>
  </w:style>
  <w:style w:type="character" w:customStyle="1" w:styleId="dateline">
    <w:name w:val="dateline"/>
    <w:rsid w:val="00ED78B5"/>
  </w:style>
  <w:style w:type="character" w:customStyle="1" w:styleId="Subtitle1">
    <w:name w:val="Subtitle1"/>
    <w:rsid w:val="00ED78B5"/>
  </w:style>
  <w:style w:type="character" w:customStyle="1" w:styleId="metaorigin">
    <w:name w:val="meta_origin"/>
    <w:rsid w:val="00ED78B5"/>
  </w:style>
  <w:style w:type="character" w:customStyle="1" w:styleId="mandelbrotrefrag">
    <w:name w:val="mandelbrot_refrag"/>
    <w:rsid w:val="00ED78B5"/>
  </w:style>
  <w:style w:type="character" w:customStyle="1" w:styleId="eminfo">
    <w:name w:val="eminfo"/>
    <w:rsid w:val="00ED78B5"/>
  </w:style>
  <w:style w:type="character" w:customStyle="1" w:styleId="emhighlight">
    <w:name w:val="emhighlight"/>
    <w:rsid w:val="00ED78B5"/>
  </w:style>
  <w:style w:type="character" w:customStyle="1" w:styleId="name">
    <w:name w:val="name"/>
    <w:rsid w:val="00ED78B5"/>
  </w:style>
  <w:style w:type="character" w:customStyle="1" w:styleId="tkrname">
    <w:name w:val="tkrname"/>
    <w:rsid w:val="00ED78B5"/>
  </w:style>
  <w:style w:type="character" w:customStyle="1" w:styleId="tkrchange">
    <w:name w:val="tkrchange"/>
    <w:rsid w:val="00ED78B5"/>
  </w:style>
  <w:style w:type="character" w:customStyle="1" w:styleId="source-org">
    <w:name w:val="source-org"/>
    <w:rsid w:val="00ED78B5"/>
  </w:style>
  <w:style w:type="character" w:customStyle="1" w:styleId="updated">
    <w:name w:val="updated"/>
    <w:rsid w:val="00ED78B5"/>
  </w:style>
  <w:style w:type="character" w:customStyle="1" w:styleId="last">
    <w:name w:val="last"/>
    <w:rsid w:val="00ED78B5"/>
  </w:style>
  <w:style w:type="character" w:customStyle="1" w:styleId="Style11ptBoldUnderline1">
    <w:name w:val="Style 11 pt Bold Underline1"/>
    <w:rsid w:val="00ED78B5"/>
    <w:rPr>
      <w:b/>
      <w:bCs/>
      <w:sz w:val="20"/>
      <w:u w:val="single"/>
    </w:rPr>
  </w:style>
  <w:style w:type="character" w:customStyle="1" w:styleId="StyleStyleunderlineBold11pt">
    <w:name w:val="Style Style underline + Bold + 11 pt"/>
    <w:rsid w:val="00ED78B5"/>
    <w:rPr>
      <w:bCs/>
      <w:sz w:val="20"/>
      <w:u w:val="single"/>
    </w:rPr>
  </w:style>
  <w:style w:type="character" w:customStyle="1" w:styleId="StyleunderlineAsianTimesNewRomanBold">
    <w:name w:val="Style underline + (Asian) Times New Roman Bold"/>
    <w:rsid w:val="00ED78B5"/>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D78B5"/>
    <w:rPr>
      <w:b/>
      <w:bCs/>
      <w:sz w:val="20"/>
      <w:u w:val="single"/>
      <w:bdr w:val="single" w:sz="4" w:space="0" w:color="auto" w:frame="1"/>
    </w:rPr>
  </w:style>
  <w:style w:type="character" w:customStyle="1" w:styleId="A5">
    <w:name w:val="A5"/>
    <w:uiPriority w:val="99"/>
    <w:rsid w:val="00ED78B5"/>
    <w:rPr>
      <w:rFonts w:ascii="Times New Roman" w:hAnsi="Times New Roman" w:cs="Times New Roman" w:hint="default"/>
      <w:color w:val="000000"/>
      <w:sz w:val="13"/>
      <w:szCs w:val="13"/>
    </w:rPr>
  </w:style>
  <w:style w:type="character" w:customStyle="1" w:styleId="quotepeekbase">
    <w:name w:val="quotepeekbase"/>
    <w:rsid w:val="00ED78B5"/>
  </w:style>
  <w:style w:type="character" w:customStyle="1" w:styleId="cardChar11">
    <w:name w:val="card Char1"/>
    <w:rsid w:val="00ED78B5"/>
    <w:rPr>
      <w:rFonts w:ascii="Calibri" w:eastAsia="Calibri" w:hAnsi="Calibri" w:cs="Calibri" w:hint="default"/>
      <w:sz w:val="24"/>
      <w:szCs w:val="22"/>
      <w:lang w:val="x-none" w:eastAsia="x-none"/>
    </w:rPr>
  </w:style>
  <w:style w:type="character" w:customStyle="1" w:styleId="NormalCard">
    <w:name w:val="Normal Card"/>
    <w:uiPriority w:val="1"/>
    <w:qFormat/>
    <w:rsid w:val="00ED78B5"/>
    <w:rPr>
      <w:rFonts w:ascii="Times New Roman" w:hAnsi="Times New Roman" w:cs="Times New Roman" w:hint="default"/>
      <w:sz w:val="24"/>
    </w:rPr>
  </w:style>
  <w:style w:type="character" w:customStyle="1" w:styleId="HighlightedUnderline0">
    <w:name w:val="Highlighted Underline"/>
    <w:uiPriority w:val="1"/>
    <w:qFormat/>
    <w:rsid w:val="00ED78B5"/>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ED78B5"/>
    <w:rPr>
      <w:rFonts w:ascii="Times New Roman" w:hAnsi="Times New Roman" w:cs="Times New Roman" w:hint="default"/>
      <w:sz w:val="16"/>
      <w:szCs w:val="16"/>
    </w:rPr>
  </w:style>
  <w:style w:type="character" w:customStyle="1" w:styleId="timebox">
    <w:name w:val="timebox"/>
    <w:rsid w:val="00ED78B5"/>
  </w:style>
  <w:style w:type="character" w:customStyle="1" w:styleId="Heading2Subtext">
    <w:name w:val="Heading 2 Subtext"/>
    <w:rsid w:val="00ED78B5"/>
    <w:rPr>
      <w:rFonts w:ascii="Times New Roman" w:hAnsi="Times New Roman" w:cs="Times New Roman" w:hint="default"/>
      <w:sz w:val="16"/>
    </w:rPr>
  </w:style>
  <w:style w:type="character" w:customStyle="1" w:styleId="-SmallText-">
    <w:name w:val="-Small Text-"/>
    <w:rsid w:val="00ED78B5"/>
    <w:rPr>
      <w:rFonts w:ascii="Garamond" w:hAnsi="Garamond" w:hint="default"/>
      <w:sz w:val="16"/>
    </w:rPr>
  </w:style>
  <w:style w:type="character" w:customStyle="1" w:styleId="label">
    <w:name w:val="label"/>
    <w:rsid w:val="00ED78B5"/>
  </w:style>
  <w:style w:type="character" w:customStyle="1" w:styleId="BoldUnderlineCharChar">
    <w:name w:val="BoldUnderline Char Char"/>
    <w:rsid w:val="00ED78B5"/>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ED78B5"/>
  </w:style>
  <w:style w:type="character" w:customStyle="1" w:styleId="FontStyle477">
    <w:name w:val="Font Style477"/>
    <w:basedOn w:val="DefaultParagraphFont"/>
    <w:uiPriority w:val="99"/>
    <w:rsid w:val="00ED78B5"/>
    <w:rPr>
      <w:rFonts w:ascii="Times New Roman" w:hAnsi="Times New Roman" w:cs="Times New Roman" w:hint="default"/>
      <w:sz w:val="18"/>
      <w:szCs w:val="18"/>
    </w:rPr>
  </w:style>
  <w:style w:type="character" w:customStyle="1" w:styleId="FontStyle505">
    <w:name w:val="Font Style505"/>
    <w:basedOn w:val="DefaultParagraphFont"/>
    <w:uiPriority w:val="99"/>
    <w:rsid w:val="00ED78B5"/>
    <w:rPr>
      <w:rFonts w:ascii="Times New Roman" w:hAnsi="Times New Roman" w:cs="Times New Roman" w:hint="default"/>
      <w:sz w:val="18"/>
      <w:szCs w:val="18"/>
    </w:rPr>
  </w:style>
  <w:style w:type="character" w:customStyle="1" w:styleId="FontStyle514">
    <w:name w:val="Font Style514"/>
    <w:basedOn w:val="DefaultParagraphFont"/>
    <w:uiPriority w:val="99"/>
    <w:rsid w:val="00ED78B5"/>
    <w:rPr>
      <w:rFonts w:ascii="Times New Roman" w:hAnsi="Times New Roman" w:cs="Times New Roman" w:hint="default"/>
      <w:sz w:val="14"/>
      <w:szCs w:val="14"/>
    </w:rPr>
  </w:style>
  <w:style w:type="character" w:customStyle="1" w:styleId="FontStyle500">
    <w:name w:val="Font Style500"/>
    <w:basedOn w:val="DefaultParagraphFont"/>
    <w:uiPriority w:val="99"/>
    <w:rsid w:val="00ED78B5"/>
    <w:rPr>
      <w:rFonts w:ascii="Times New Roman" w:hAnsi="Times New Roman" w:cs="Times New Roman" w:hint="default"/>
      <w:b/>
      <w:bCs/>
      <w:sz w:val="16"/>
      <w:szCs w:val="16"/>
    </w:rPr>
  </w:style>
  <w:style w:type="character" w:customStyle="1" w:styleId="CardCite1">
    <w:name w:val="CardCite1"/>
    <w:qFormat/>
    <w:rsid w:val="00ED78B5"/>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ED78B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D78B5"/>
    <w:rPr>
      <w:rFonts w:ascii="Times New Roman" w:hAnsi="Times New Roman" w:cs="Times New Roman" w:hint="default"/>
      <w:b/>
      <w:bCs/>
      <w:sz w:val="22"/>
      <w:szCs w:val="22"/>
    </w:rPr>
  </w:style>
  <w:style w:type="character" w:customStyle="1" w:styleId="CharacterStyle3">
    <w:name w:val="Character Style 3"/>
    <w:uiPriority w:val="99"/>
    <w:rsid w:val="00ED78B5"/>
    <w:rPr>
      <w:rFonts w:ascii="Bookman Old Style" w:hAnsi="Bookman Old Style" w:cs="Bookman Old Style" w:hint="default"/>
      <w:spacing w:val="-5"/>
      <w:sz w:val="18"/>
      <w:szCs w:val="18"/>
    </w:rPr>
  </w:style>
  <w:style w:type="character" w:customStyle="1" w:styleId="Style8pt1">
    <w:name w:val="Style 8 pt1"/>
    <w:rsid w:val="00ED78B5"/>
    <w:rPr>
      <w:rFonts w:ascii="Georgia" w:hAnsi="Georgia" w:hint="default"/>
      <w:sz w:val="16"/>
    </w:rPr>
  </w:style>
  <w:style w:type="character" w:customStyle="1" w:styleId="UnderlineStyleChar7">
    <w:name w:val="Underline Style Char7"/>
    <w:rsid w:val="00ED78B5"/>
    <w:rPr>
      <w:rFonts w:ascii="Garamond" w:hAnsi="Garamond" w:hint="default"/>
      <w:sz w:val="22"/>
      <w:szCs w:val="24"/>
      <w:u w:val="single"/>
      <w:lang w:val="en-US" w:eastAsia="en-US" w:bidi="ar-SA"/>
    </w:rPr>
  </w:style>
  <w:style w:type="character" w:customStyle="1" w:styleId="StyleArial6ptBold">
    <w:name w:val="Style Arial 6 pt Bold"/>
    <w:rsid w:val="00ED78B5"/>
    <w:rPr>
      <w:rFonts w:ascii="Arial" w:hAnsi="Arial" w:cs="Arial" w:hint="default"/>
      <w:bCs/>
      <w:sz w:val="12"/>
    </w:rPr>
  </w:style>
  <w:style w:type="character" w:customStyle="1" w:styleId="Heading2Char5">
    <w:name w:val="Heading 2 Char5"/>
    <w:rsid w:val="00ED78B5"/>
    <w:rPr>
      <w:rFonts w:ascii="Garamond" w:hAnsi="Garamond" w:cs="Arial" w:hint="default"/>
      <w:b/>
      <w:bCs/>
      <w:iCs/>
      <w:sz w:val="24"/>
      <w:szCs w:val="28"/>
      <w:lang w:val="en-US" w:eastAsia="en-US" w:bidi="ar-SA"/>
    </w:rPr>
  </w:style>
  <w:style w:type="character" w:customStyle="1" w:styleId="TagGreg">
    <w:name w:val="TagGreg"/>
    <w:uiPriority w:val="1"/>
    <w:qFormat/>
    <w:rsid w:val="00ED78B5"/>
    <w:rPr>
      <w:b/>
      <w:bCs w:val="0"/>
      <w:sz w:val="24"/>
    </w:rPr>
  </w:style>
  <w:style w:type="character" w:customStyle="1" w:styleId="StyleDebateUnderline10pt">
    <w:name w:val="Style Debate Underline + 10 pt"/>
    <w:rsid w:val="00ED78B5"/>
    <w:rPr>
      <w:rFonts w:ascii="Times New Roman" w:hAnsi="Times New Roman" w:cs="Times New Roman" w:hint="default"/>
      <w:sz w:val="20"/>
      <w:szCs w:val="20"/>
      <w:u w:val="single"/>
    </w:rPr>
  </w:style>
  <w:style w:type="character" w:customStyle="1" w:styleId="underlinedCharChar0">
    <w:name w:val="underlined Char Char"/>
    <w:locked/>
    <w:rsid w:val="00ED78B5"/>
    <w:rPr>
      <w:u w:val="single"/>
    </w:rPr>
  </w:style>
  <w:style w:type="character" w:customStyle="1" w:styleId="SourceBold">
    <w:name w:val="Source Bold"/>
    <w:rsid w:val="00ED78B5"/>
    <w:rPr>
      <w:rFonts w:ascii="Arial Narrow" w:hAnsi="Arial Narrow" w:hint="default"/>
      <w:b/>
      <w:bCs w:val="0"/>
      <w:strike w:val="0"/>
      <w:dstrike w:val="0"/>
      <w:sz w:val="24"/>
      <w:u w:val="none"/>
      <w:effect w:val="none"/>
    </w:rPr>
  </w:style>
  <w:style w:type="character" w:customStyle="1" w:styleId="2xBoldUnderline">
    <w:name w:val="2x_Bold_Underline"/>
    <w:rsid w:val="00ED78B5"/>
    <w:rPr>
      <w:b/>
      <w:bCs/>
      <w:sz w:val="24"/>
      <w:u w:val="thick"/>
    </w:rPr>
  </w:style>
  <w:style w:type="character" w:customStyle="1" w:styleId="Dottedunderline">
    <w:name w:val="Dotted underline"/>
    <w:rsid w:val="00ED78B5"/>
    <w:rPr>
      <w:u w:val="dotted"/>
    </w:rPr>
  </w:style>
  <w:style w:type="character" w:customStyle="1" w:styleId="readChar">
    <w:name w:val="read Char"/>
    <w:rsid w:val="00ED78B5"/>
    <w:rPr>
      <w:szCs w:val="22"/>
      <w:u w:val="single"/>
      <w:lang w:val="en-US" w:eastAsia="en-US" w:bidi="ar-SA"/>
    </w:rPr>
  </w:style>
  <w:style w:type="character" w:customStyle="1" w:styleId="underlining0">
    <w:name w:val="underlining"/>
    <w:rsid w:val="00ED78B5"/>
    <w:rPr>
      <w:u w:val="single"/>
    </w:rPr>
  </w:style>
  <w:style w:type="character" w:customStyle="1" w:styleId="btitle">
    <w:name w:val="btitle"/>
    <w:rsid w:val="00ED78B5"/>
  </w:style>
  <w:style w:type="character" w:customStyle="1" w:styleId="green">
    <w:name w:val="green"/>
    <w:rsid w:val="00ED78B5"/>
  </w:style>
  <w:style w:type="character" w:customStyle="1" w:styleId="BodyText20">
    <w:name w:val="Body Text2"/>
    <w:rsid w:val="00ED78B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ED78B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ED78B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ED78B5"/>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D78B5"/>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ED78B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ED78B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ED78B5"/>
    <w:rPr>
      <w:rFonts w:ascii="Sylfaen" w:hAnsi="Sylfaen" w:cs="Sylfaen" w:hint="default"/>
      <w:i/>
      <w:iCs/>
      <w:strike w:val="0"/>
      <w:dstrike w:val="0"/>
      <w:sz w:val="19"/>
      <w:szCs w:val="19"/>
      <w:u w:val="none"/>
      <w:effect w:val="none"/>
      <w:shd w:val="clear" w:color="auto" w:fill="FFFFFF"/>
    </w:rPr>
  </w:style>
  <w:style w:type="character" w:customStyle="1" w:styleId="1">
    <w:name w:val="1"/>
    <w:rsid w:val="00ED78B5"/>
    <w:rPr>
      <w:rFonts w:ascii="Arial" w:hAnsi="Arial" w:cs="Arial" w:hint="default"/>
      <w:bCs/>
      <w:sz w:val="20"/>
      <w:u w:val="single"/>
      <w:lang w:val="en-US" w:eastAsia="en-US" w:bidi="ar-SA"/>
    </w:rPr>
  </w:style>
  <w:style w:type="character" w:customStyle="1" w:styleId="CharChar31">
    <w:name w:val="Char Char31"/>
    <w:rsid w:val="00ED78B5"/>
    <w:rPr>
      <w:rFonts w:ascii="Arial" w:hAnsi="Arial" w:cs="Arial" w:hint="default"/>
      <w:b/>
      <w:bCs/>
      <w:iCs/>
      <w:lang w:val="en-US" w:eastAsia="en-US" w:bidi="ar-SA"/>
    </w:rPr>
  </w:style>
  <w:style w:type="character" w:customStyle="1" w:styleId="Subtitle2">
    <w:name w:val="Subtitle2"/>
    <w:rsid w:val="00ED78B5"/>
  </w:style>
  <w:style w:type="character" w:customStyle="1" w:styleId="drop">
    <w:name w:val="drop"/>
    <w:rsid w:val="00ED78B5"/>
  </w:style>
  <w:style w:type="character" w:customStyle="1" w:styleId="bioline">
    <w:name w:val="bioline"/>
    <w:rsid w:val="00ED78B5"/>
  </w:style>
  <w:style w:type="character" w:customStyle="1" w:styleId="articletitle0">
    <w:name w:val="article_title"/>
    <w:rsid w:val="00ED78B5"/>
  </w:style>
  <w:style w:type="character" w:customStyle="1" w:styleId="A4">
    <w:name w:val="A4"/>
    <w:uiPriority w:val="99"/>
    <w:rsid w:val="00ED78B5"/>
    <w:rPr>
      <w:color w:val="000000"/>
    </w:rPr>
  </w:style>
  <w:style w:type="character" w:customStyle="1" w:styleId="s2">
    <w:name w:val="s2"/>
    <w:rsid w:val="00ED78B5"/>
  </w:style>
  <w:style w:type="character" w:customStyle="1" w:styleId="s4">
    <w:name w:val="s4"/>
    <w:rsid w:val="00ED78B5"/>
  </w:style>
  <w:style w:type="character" w:customStyle="1" w:styleId="s5">
    <w:name w:val="s5"/>
    <w:rsid w:val="00ED78B5"/>
  </w:style>
  <w:style w:type="character" w:customStyle="1" w:styleId="cap">
    <w:name w:val="cap"/>
    <w:rsid w:val="00ED78B5"/>
  </w:style>
  <w:style w:type="character" w:customStyle="1" w:styleId="rightsnotice">
    <w:name w:val="rightsnotice"/>
    <w:rsid w:val="00ED78B5"/>
  </w:style>
  <w:style w:type="character" w:customStyle="1" w:styleId="Caption1">
    <w:name w:val="Caption1"/>
    <w:rsid w:val="00ED78B5"/>
  </w:style>
  <w:style w:type="character" w:customStyle="1" w:styleId="credit">
    <w:name w:val="credit"/>
    <w:rsid w:val="00ED78B5"/>
  </w:style>
  <w:style w:type="character" w:customStyle="1" w:styleId="scaps">
    <w:name w:val="scaps"/>
    <w:rsid w:val="00ED78B5"/>
  </w:style>
  <w:style w:type="character" w:customStyle="1" w:styleId="current-article">
    <w:name w:val="current-article"/>
    <w:rsid w:val="00ED78B5"/>
  </w:style>
  <w:style w:type="character" w:customStyle="1" w:styleId="related-current-indicator">
    <w:name w:val="related-current-indicator"/>
    <w:rsid w:val="00ED78B5"/>
  </w:style>
  <w:style w:type="character" w:customStyle="1" w:styleId="bylclear">
    <w:name w:val="bylclear"/>
    <w:rsid w:val="00ED78B5"/>
  </w:style>
  <w:style w:type="character" w:customStyle="1" w:styleId="timestamp">
    <w:name w:val="timestamp"/>
    <w:rsid w:val="00ED78B5"/>
  </w:style>
  <w:style w:type="character" w:customStyle="1" w:styleId="comments">
    <w:name w:val="comments"/>
    <w:rsid w:val="00ED78B5"/>
  </w:style>
  <w:style w:type="character" w:customStyle="1" w:styleId="essaytext">
    <w:name w:val="essaytext"/>
    <w:rsid w:val="00ED78B5"/>
  </w:style>
  <w:style w:type="character" w:customStyle="1" w:styleId="username">
    <w:name w:val="username"/>
    <w:rsid w:val="00ED78B5"/>
  </w:style>
  <w:style w:type="character" w:customStyle="1" w:styleId="toplinks">
    <w:name w:val="toplinks"/>
    <w:rsid w:val="00ED78B5"/>
  </w:style>
  <w:style w:type="character" w:customStyle="1" w:styleId="A3">
    <w:name w:val="A3"/>
    <w:uiPriority w:val="99"/>
    <w:rsid w:val="00ED78B5"/>
    <w:rPr>
      <w:rFonts w:ascii="Perpetua" w:hAnsi="Perpetua" w:cs="Perpetua" w:hint="default"/>
      <w:color w:val="000000"/>
      <w:sz w:val="15"/>
      <w:szCs w:val="15"/>
    </w:rPr>
  </w:style>
  <w:style w:type="character" w:customStyle="1" w:styleId="see">
    <w:name w:val="see"/>
    <w:rsid w:val="00ED78B5"/>
  </w:style>
  <w:style w:type="character" w:customStyle="1" w:styleId="first-letter">
    <w:name w:val="first-letter"/>
    <w:rsid w:val="00ED78B5"/>
  </w:style>
  <w:style w:type="character" w:customStyle="1" w:styleId="focusparagraph">
    <w:name w:val="focusparagraph"/>
    <w:rsid w:val="00ED78B5"/>
  </w:style>
  <w:style w:type="character" w:customStyle="1" w:styleId="lightblue">
    <w:name w:val="lightblue"/>
    <w:rsid w:val="00ED78B5"/>
  </w:style>
  <w:style w:type="character" w:customStyle="1" w:styleId="StyleUnderlineCharChar9pt">
    <w:name w:val="Style Underline Char Char + 9 pt"/>
    <w:rsid w:val="00ED78B5"/>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ED78B5"/>
  </w:style>
  <w:style w:type="character" w:customStyle="1" w:styleId="Title10">
    <w:name w:val="Title1"/>
    <w:rsid w:val="00ED78B5"/>
  </w:style>
  <w:style w:type="character" w:customStyle="1" w:styleId="BoldandUnderlineCharCharCharChar">
    <w:name w:val="Bold and Underline Char Char Char Char"/>
    <w:rsid w:val="00ED78B5"/>
    <w:rPr>
      <w:b/>
      <w:bCs w:val="0"/>
      <w:noProof w:val="0"/>
      <w:u w:val="single"/>
      <w:lang w:val="en-US" w:eastAsia="en-US" w:bidi="ar-SA"/>
    </w:rPr>
  </w:style>
  <w:style w:type="character" w:customStyle="1" w:styleId="FontStyle29">
    <w:name w:val="Font Style29"/>
    <w:uiPriority w:val="99"/>
    <w:rsid w:val="00ED78B5"/>
    <w:rPr>
      <w:rFonts w:ascii="Arial" w:hAnsi="Arial" w:cs="Arial" w:hint="default"/>
      <w:sz w:val="14"/>
      <w:szCs w:val="14"/>
    </w:rPr>
  </w:style>
  <w:style w:type="character" w:customStyle="1" w:styleId="CardsUnderlined">
    <w:name w:val="Cards Underlined"/>
    <w:rsid w:val="00ED78B5"/>
    <w:rPr>
      <w:rFonts w:ascii="Helvetica" w:hAnsi="Helvetica" w:cs="Helvetica" w:hint="default"/>
      <w:sz w:val="22"/>
      <w:szCs w:val="24"/>
      <w:u w:val="thick"/>
    </w:rPr>
  </w:style>
  <w:style w:type="character" w:customStyle="1" w:styleId="titles">
    <w:name w:val="titles"/>
    <w:rsid w:val="00ED78B5"/>
  </w:style>
  <w:style w:type="character" w:customStyle="1" w:styleId="articletext0">
    <w:name w:val="article_text"/>
    <w:rsid w:val="00ED78B5"/>
  </w:style>
  <w:style w:type="character" w:customStyle="1" w:styleId="contentauthor">
    <w:name w:val="contentauthor"/>
    <w:rsid w:val="00ED78B5"/>
  </w:style>
  <w:style w:type="character" w:customStyle="1" w:styleId="subarticleheader">
    <w:name w:val="subarticleheader"/>
    <w:rsid w:val="00ED78B5"/>
  </w:style>
  <w:style w:type="character" w:customStyle="1" w:styleId="spelle">
    <w:name w:val="spelle"/>
    <w:rsid w:val="00ED78B5"/>
  </w:style>
  <w:style w:type="character" w:customStyle="1" w:styleId="grame">
    <w:name w:val="grame"/>
    <w:rsid w:val="00ED78B5"/>
  </w:style>
  <w:style w:type="character" w:customStyle="1" w:styleId="newstitle1">
    <w:name w:val="newstitle1"/>
    <w:rsid w:val="00ED78B5"/>
  </w:style>
  <w:style w:type="character" w:customStyle="1" w:styleId="copy">
    <w:name w:val="copy"/>
    <w:rsid w:val="00ED78B5"/>
  </w:style>
  <w:style w:type="character" w:customStyle="1" w:styleId="topheadline">
    <w:name w:val="topheadline"/>
    <w:rsid w:val="00ED78B5"/>
  </w:style>
  <w:style w:type="character" w:customStyle="1" w:styleId="Stylereduce27pt">
    <w:name w:val="Style reduce2 + 7 pt"/>
    <w:rsid w:val="00ED78B5"/>
    <w:rPr>
      <w:rFonts w:ascii="Times New Roman" w:hAnsi="Times New Roman" w:cs="Arial" w:hint="default"/>
      <w:color w:val="000000"/>
      <w:sz w:val="14"/>
      <w:szCs w:val="22"/>
    </w:rPr>
  </w:style>
  <w:style w:type="character" w:customStyle="1" w:styleId="srtitle">
    <w:name w:val="srtitle"/>
    <w:rsid w:val="00ED78B5"/>
  </w:style>
  <w:style w:type="character" w:customStyle="1" w:styleId="st1">
    <w:name w:val="st1"/>
    <w:rsid w:val="00ED78B5"/>
  </w:style>
  <w:style w:type="character" w:customStyle="1" w:styleId="StyleStyleGaramond">
    <w:name w:val="Style Style Garamond +"/>
    <w:rsid w:val="00ED78B5"/>
    <w:rPr>
      <w:rFonts w:ascii="Garamond" w:hAnsi="Garamond" w:cs="Times New Roman" w:hint="default"/>
      <w:sz w:val="20"/>
    </w:rPr>
  </w:style>
  <w:style w:type="character" w:customStyle="1" w:styleId="quotechar0">
    <w:name w:val="quotechar"/>
    <w:rsid w:val="00ED78B5"/>
  </w:style>
  <w:style w:type="character" w:customStyle="1" w:styleId="boldunderline0">
    <w:name w:val="boldunderline"/>
    <w:rsid w:val="00ED78B5"/>
  </w:style>
  <w:style w:type="character" w:customStyle="1" w:styleId="A8">
    <w:name w:val="A8"/>
    <w:rsid w:val="00ED78B5"/>
    <w:rPr>
      <w:rFonts w:ascii="Scala" w:hAnsi="Scala" w:cs="Scala" w:hint="default"/>
      <w:color w:val="000000"/>
      <w:sz w:val="15"/>
      <w:szCs w:val="15"/>
    </w:rPr>
  </w:style>
  <w:style w:type="character" w:customStyle="1" w:styleId="A0">
    <w:name w:val="A0"/>
    <w:uiPriority w:val="99"/>
    <w:rsid w:val="00ED78B5"/>
    <w:rPr>
      <w:rFonts w:ascii="Scala" w:hAnsi="Scala" w:cs="Scala" w:hint="default"/>
      <w:color w:val="000000"/>
      <w:sz w:val="16"/>
      <w:szCs w:val="16"/>
    </w:rPr>
  </w:style>
  <w:style w:type="character" w:customStyle="1" w:styleId="Date11">
    <w:name w:val="Date11"/>
    <w:rsid w:val="00ED78B5"/>
  </w:style>
  <w:style w:type="character" w:customStyle="1" w:styleId="Boxout">
    <w:name w:val="Box out"/>
    <w:uiPriority w:val="1"/>
    <w:qFormat/>
    <w:rsid w:val="00ED78B5"/>
    <w:rPr>
      <w:rFonts w:ascii="Tahoma" w:hAnsi="Tahoma" w:cs="Tahoma" w:hint="default"/>
      <w:b/>
      <w:bCs w:val="0"/>
      <w:sz w:val="20"/>
      <w:u w:val="single"/>
      <w:bdr w:val="none" w:sz="0" w:space="0" w:color="auto" w:frame="1"/>
      <w:shd w:val="clear" w:color="auto" w:fill="A9E8F5"/>
    </w:rPr>
  </w:style>
  <w:style w:type="character" w:customStyle="1" w:styleId="metad">
    <w:name w:val="metad"/>
    <w:rsid w:val="00ED78B5"/>
  </w:style>
  <w:style w:type="character" w:customStyle="1" w:styleId="sifr-alternate">
    <w:name w:val="sifr-alternate"/>
    <w:rsid w:val="00ED78B5"/>
  </w:style>
  <w:style w:type="character" w:customStyle="1" w:styleId="justify1">
    <w:name w:val="justify1"/>
    <w:rsid w:val="00ED78B5"/>
  </w:style>
  <w:style w:type="character" w:customStyle="1" w:styleId="artbody1">
    <w:name w:val="art_body1"/>
    <w:rsid w:val="00ED78B5"/>
    <w:rPr>
      <w:rFonts w:ascii="Arial" w:hAnsi="Arial" w:cs="Arial" w:hint="default"/>
    </w:rPr>
  </w:style>
  <w:style w:type="character" w:customStyle="1" w:styleId="A1">
    <w:name w:val="A1"/>
    <w:uiPriority w:val="99"/>
    <w:rsid w:val="00ED78B5"/>
    <w:rPr>
      <w:rFonts w:ascii="Book Antiqua" w:hAnsi="Book Antiqua" w:cs="Book Antiqua" w:hint="default"/>
      <w:color w:val="221E1F"/>
      <w:sz w:val="22"/>
      <w:szCs w:val="22"/>
    </w:rPr>
  </w:style>
  <w:style w:type="character" w:customStyle="1" w:styleId="reality">
    <w:name w:val="reality"/>
    <w:rsid w:val="00ED78B5"/>
  </w:style>
  <w:style w:type="character" w:customStyle="1" w:styleId="text2">
    <w:name w:val="text2"/>
    <w:rsid w:val="00ED78B5"/>
  </w:style>
  <w:style w:type="character" w:customStyle="1" w:styleId="StyleUnderlineChar2CharChar11pt">
    <w:name w:val="Style Underline Char2 Char Char + 11 pt"/>
    <w:rsid w:val="00ED78B5"/>
    <w:rPr>
      <w:rFonts w:ascii="Times New Roman" w:hAnsi="Times New Roman" w:cs="Times New Roman" w:hint="default"/>
      <w:sz w:val="20"/>
      <w:u w:val="single"/>
    </w:rPr>
  </w:style>
  <w:style w:type="character" w:customStyle="1" w:styleId="StyleStyleBoldUnderline11pt">
    <w:name w:val="Style Style Bold Underline + 11 pt"/>
    <w:rsid w:val="00ED78B5"/>
    <w:rPr>
      <w:b/>
      <w:bCs/>
      <w:sz w:val="20"/>
      <w:u w:val="single"/>
    </w:rPr>
  </w:style>
  <w:style w:type="character" w:customStyle="1" w:styleId="articlehead2">
    <w:name w:val="articlehead2"/>
    <w:rsid w:val="00ED78B5"/>
  </w:style>
  <w:style w:type="character" w:customStyle="1" w:styleId="pronset">
    <w:name w:val="pronset"/>
    <w:rsid w:val="00ED78B5"/>
  </w:style>
  <w:style w:type="character" w:customStyle="1" w:styleId="prondelim">
    <w:name w:val="prondelim"/>
    <w:rsid w:val="00ED78B5"/>
  </w:style>
  <w:style w:type="character" w:customStyle="1" w:styleId="prontoggle">
    <w:name w:val="pron_toggle"/>
    <w:rsid w:val="00ED78B5"/>
  </w:style>
  <w:style w:type="character" w:customStyle="1" w:styleId="boldface">
    <w:name w:val="boldface"/>
    <w:rsid w:val="00ED78B5"/>
  </w:style>
  <w:style w:type="character" w:customStyle="1" w:styleId="secondary-bf">
    <w:name w:val="secondary-bf"/>
    <w:rsid w:val="00ED78B5"/>
  </w:style>
  <w:style w:type="table" w:styleId="ColorfulGrid-Accent1">
    <w:name w:val="Colorful Grid Accent 1"/>
    <w:basedOn w:val="TableNormal"/>
    <w:link w:val="ColorfulGrid-Accent1Char"/>
    <w:uiPriority w:val="29"/>
    <w:unhideWhenUsed/>
    <w:rsid w:val="00ED78B5"/>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ED78B5"/>
    <w:rPr>
      <w:rFonts w:ascii="Times New Roman" w:hAnsi="Times New Roman" w:cs="Times New Roman" w:hint="default"/>
      <w:iCs/>
      <w:color w:val="000000"/>
      <w:sz w:val="16"/>
    </w:rPr>
  </w:style>
  <w:style w:type="character" w:customStyle="1" w:styleId="Boxout0">
    <w:name w:val="Boxout"/>
    <w:uiPriority w:val="1"/>
    <w:qFormat/>
    <w:rsid w:val="00ED78B5"/>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ED78B5"/>
  </w:style>
  <w:style w:type="character" w:customStyle="1" w:styleId="pg">
    <w:name w:val="pg"/>
    <w:rsid w:val="00ED78B5"/>
  </w:style>
  <w:style w:type="character" w:customStyle="1" w:styleId="detailtitle">
    <w:name w:val="detailtitle"/>
    <w:rsid w:val="00ED78B5"/>
  </w:style>
  <w:style w:type="character" w:customStyle="1" w:styleId="storydate">
    <w:name w:val="storydate"/>
    <w:rsid w:val="00ED78B5"/>
  </w:style>
  <w:style w:type="character" w:customStyle="1" w:styleId="preloadwrap">
    <w:name w:val="preloadwrap"/>
    <w:rsid w:val="00ED78B5"/>
  </w:style>
  <w:style w:type="character" w:customStyle="1" w:styleId="creditwrap">
    <w:name w:val="creditwrap"/>
    <w:rsid w:val="00ED78B5"/>
  </w:style>
  <w:style w:type="character" w:customStyle="1" w:styleId="DefaultChar1">
    <w:name w:val="Default Char1"/>
    <w:rsid w:val="00ED78B5"/>
    <w:rPr>
      <w:noProof w:val="0"/>
      <w:color w:val="000000"/>
      <w:lang w:val="en-US" w:eastAsia="en-US" w:bidi="ar-SA"/>
    </w:rPr>
  </w:style>
  <w:style w:type="character" w:customStyle="1" w:styleId="textunderlineChar0">
    <w:name w:val="text underline Char"/>
    <w:rsid w:val="00ED78B5"/>
    <w:rPr>
      <w:sz w:val="24"/>
      <w:szCs w:val="22"/>
      <w:u w:val="thick"/>
      <w:lang w:val="en-US" w:eastAsia="en-US" w:bidi="ar-SA"/>
    </w:rPr>
  </w:style>
  <w:style w:type="character" w:customStyle="1" w:styleId="BoldChar">
    <w:name w:val="Bold Char"/>
    <w:rsid w:val="00ED78B5"/>
    <w:rPr>
      <w:rFonts w:ascii="Times New Roman" w:eastAsia="Times New Roman" w:hAnsi="Times New Roman" w:cs="Times New Roman" w:hint="default"/>
      <w:b/>
      <w:bCs w:val="0"/>
      <w:szCs w:val="24"/>
    </w:rPr>
  </w:style>
  <w:style w:type="character" w:customStyle="1" w:styleId="pmterms31">
    <w:name w:val="pmterms31"/>
    <w:rsid w:val="00ED78B5"/>
    <w:rPr>
      <w:b/>
      <w:bCs/>
      <w:i w:val="0"/>
      <w:iCs w:val="0"/>
      <w:color w:val="000000"/>
    </w:rPr>
  </w:style>
  <w:style w:type="character" w:customStyle="1" w:styleId="copyrightdescription">
    <w:name w:val="copyrightdescription"/>
    <w:rsid w:val="00ED78B5"/>
  </w:style>
  <w:style w:type="character" w:customStyle="1" w:styleId="ft01">
    <w:name w:val="ft01"/>
    <w:rsid w:val="00ED78B5"/>
    <w:rPr>
      <w:rFonts w:ascii="Times" w:hAnsi="Times" w:cs="Times" w:hint="default"/>
      <w:color w:val="000000"/>
      <w:sz w:val="14"/>
      <w:szCs w:val="14"/>
    </w:rPr>
  </w:style>
  <w:style w:type="character" w:customStyle="1" w:styleId="ft11">
    <w:name w:val="ft11"/>
    <w:rsid w:val="00ED78B5"/>
    <w:rPr>
      <w:rFonts w:ascii="Times" w:hAnsi="Times" w:cs="Times" w:hint="default"/>
      <w:color w:val="000000"/>
      <w:sz w:val="17"/>
      <w:szCs w:val="17"/>
    </w:rPr>
  </w:style>
  <w:style w:type="character" w:customStyle="1" w:styleId="ft21">
    <w:name w:val="ft21"/>
    <w:rsid w:val="00ED78B5"/>
    <w:rPr>
      <w:rFonts w:ascii="Times" w:hAnsi="Times" w:cs="Times" w:hint="default"/>
      <w:color w:val="000000"/>
      <w:sz w:val="15"/>
      <w:szCs w:val="15"/>
    </w:rPr>
  </w:style>
  <w:style w:type="character" w:customStyle="1" w:styleId="ft31">
    <w:name w:val="ft31"/>
    <w:rsid w:val="00ED78B5"/>
    <w:rPr>
      <w:rFonts w:ascii="Times" w:hAnsi="Times" w:cs="Times" w:hint="default"/>
      <w:color w:val="000000"/>
      <w:sz w:val="15"/>
      <w:szCs w:val="15"/>
    </w:rPr>
  </w:style>
  <w:style w:type="character" w:customStyle="1" w:styleId="dquo">
    <w:name w:val="dquo"/>
    <w:rsid w:val="00ED78B5"/>
  </w:style>
  <w:style w:type="character" w:customStyle="1" w:styleId="caps2">
    <w:name w:val="caps2"/>
    <w:rsid w:val="00ED78B5"/>
  </w:style>
  <w:style w:type="character" w:customStyle="1" w:styleId="CardsFont12ptCharCharCharChar">
    <w:name w:val="Cards + Font: 12 pt Char Char Char Char"/>
    <w:rsid w:val="00ED78B5"/>
    <w:rPr>
      <w:sz w:val="24"/>
      <w:szCs w:val="24"/>
      <w:u w:val="thick"/>
      <w:lang w:val="en-US" w:eastAsia="en-US" w:bidi="ar-SA"/>
    </w:rPr>
  </w:style>
  <w:style w:type="character" w:customStyle="1" w:styleId="ccs">
    <w:name w:val="c cs"/>
    <w:rsid w:val="00ED78B5"/>
  </w:style>
  <w:style w:type="character" w:customStyle="1" w:styleId="UnderlinedEvChar">
    <w:name w:val="Underlined Ev Char"/>
    <w:rsid w:val="00ED78B5"/>
    <w:rPr>
      <w:rFonts w:ascii="Times New Roman" w:eastAsia="Times New Roman" w:hAnsi="Times New Roman" w:cs="Times New Roman" w:hint="default"/>
      <w:szCs w:val="24"/>
      <w:u w:val="single"/>
    </w:rPr>
  </w:style>
  <w:style w:type="character" w:customStyle="1" w:styleId="dropshadow">
    <w:name w:val="dropshadow"/>
    <w:rsid w:val="00ED78B5"/>
  </w:style>
  <w:style w:type="character" w:customStyle="1" w:styleId="d05ws">
    <w:name w:val="d05ws"/>
    <w:rsid w:val="00ED78B5"/>
  </w:style>
  <w:style w:type="character" w:customStyle="1" w:styleId="rzibod">
    <w:name w:val="rzibod"/>
    <w:rsid w:val="00ED78B5"/>
  </w:style>
  <w:style w:type="character" w:customStyle="1" w:styleId="StyleBold1">
    <w:name w:val="Style Bold1"/>
    <w:rsid w:val="00ED78B5"/>
    <w:rPr>
      <w:rFonts w:ascii="Georgia" w:hAnsi="Georgia" w:hint="default"/>
      <w:b/>
      <w:bCs/>
      <w:sz w:val="22"/>
    </w:rPr>
  </w:style>
  <w:style w:type="character" w:customStyle="1" w:styleId="headertext">
    <w:name w:val="headertext"/>
    <w:rsid w:val="00ED78B5"/>
  </w:style>
  <w:style w:type="character" w:customStyle="1" w:styleId="endnote-reference">
    <w:name w:val="endnote-reference"/>
    <w:rsid w:val="00ED78B5"/>
  </w:style>
  <w:style w:type="character" w:customStyle="1" w:styleId="officialsname">
    <w:name w:val="official_s_name"/>
    <w:rsid w:val="00ED78B5"/>
  </w:style>
  <w:style w:type="character" w:customStyle="1" w:styleId="audience">
    <w:name w:val="audience"/>
    <w:rsid w:val="00ED78B5"/>
  </w:style>
  <w:style w:type="character" w:customStyle="1" w:styleId="A7">
    <w:name w:val="A7"/>
    <w:uiPriority w:val="99"/>
    <w:rsid w:val="00ED78B5"/>
    <w:rPr>
      <w:rFonts w:ascii="Myriad Pro" w:hAnsi="Myriad Pro" w:cs="Myriad Pro" w:hint="default"/>
      <w:color w:val="0066B1"/>
      <w:sz w:val="22"/>
      <w:szCs w:val="22"/>
    </w:rPr>
  </w:style>
  <w:style w:type="character" w:customStyle="1" w:styleId="normalchar">
    <w:name w:val="normal__char"/>
    <w:rsid w:val="00ED78B5"/>
  </w:style>
  <w:style w:type="character" w:customStyle="1" w:styleId="hyperlink002cheading0020100200028block0020title0029char">
    <w:name w:val="hyperlink_002cheading_00201_0020_0028block_0020title_0029__char"/>
    <w:rsid w:val="00ED78B5"/>
  </w:style>
  <w:style w:type="character" w:customStyle="1" w:styleId="underline002cstyle0020bold0020underlinechar">
    <w:name w:val="underline_002cstyle_0020bold_0020underline__char"/>
    <w:rsid w:val="00ED78B5"/>
  </w:style>
  <w:style w:type="character" w:customStyle="1" w:styleId="copyboldblack">
    <w:name w:val="copyboldblack"/>
    <w:rsid w:val="00ED78B5"/>
  </w:style>
  <w:style w:type="character" w:customStyle="1" w:styleId="copybold">
    <w:name w:val="copybold"/>
    <w:rsid w:val="00ED78B5"/>
  </w:style>
  <w:style w:type="character" w:customStyle="1" w:styleId="author-date0">
    <w:name w:val="author-date"/>
    <w:rsid w:val="00ED78B5"/>
  </w:style>
  <w:style w:type="character" w:customStyle="1" w:styleId="hidden">
    <w:name w:val="hidden"/>
    <w:rsid w:val="00ED78B5"/>
  </w:style>
  <w:style w:type="character" w:customStyle="1" w:styleId="articlebegin">
    <w:name w:val="articlebegin"/>
    <w:rsid w:val="00ED78B5"/>
  </w:style>
  <w:style w:type="character" w:customStyle="1" w:styleId="mediaoverlay">
    <w:name w:val="mediaoverlay"/>
    <w:rsid w:val="00ED78B5"/>
  </w:style>
  <w:style w:type="character" w:customStyle="1" w:styleId="blogcaption">
    <w:name w:val="blog_caption"/>
    <w:rsid w:val="00ED78B5"/>
  </w:style>
  <w:style w:type="character" w:customStyle="1" w:styleId="commnet-abuzz">
    <w:name w:val="commnet-abuzz"/>
    <w:rsid w:val="00ED78B5"/>
  </w:style>
  <w:style w:type="character" w:customStyle="1" w:styleId="fbconnectbuttontext">
    <w:name w:val="fbconnectbutton_text"/>
    <w:rsid w:val="00ED78B5"/>
  </w:style>
  <w:style w:type="character" w:customStyle="1" w:styleId="fbsharecountinner">
    <w:name w:val="fb_share_count_inner"/>
    <w:rsid w:val="00ED78B5"/>
  </w:style>
  <w:style w:type="character" w:customStyle="1" w:styleId="stbuttontext">
    <w:name w:val="stbuttontext"/>
    <w:rsid w:val="00ED78B5"/>
  </w:style>
  <w:style w:type="character" w:customStyle="1" w:styleId="source">
    <w:name w:val="source"/>
    <w:rsid w:val="00ED78B5"/>
  </w:style>
  <w:style w:type="character" w:customStyle="1" w:styleId="pubdate">
    <w:name w:val="pubdate"/>
    <w:rsid w:val="00ED78B5"/>
  </w:style>
  <w:style w:type="character" w:customStyle="1" w:styleId="grey">
    <w:name w:val="grey"/>
    <w:rsid w:val="00ED78B5"/>
  </w:style>
  <w:style w:type="character" w:customStyle="1" w:styleId="postdate">
    <w:name w:val="post_date"/>
    <w:rsid w:val="00ED78B5"/>
  </w:style>
  <w:style w:type="character" w:customStyle="1" w:styleId="bdx">
    <w:name w:val="bdx"/>
    <w:rsid w:val="00ED78B5"/>
  </w:style>
  <w:style w:type="character" w:customStyle="1" w:styleId="bdl">
    <w:name w:val="bdl"/>
    <w:rsid w:val="00ED78B5"/>
  </w:style>
  <w:style w:type="character" w:customStyle="1" w:styleId="breadcrumbitemcurrent">
    <w:name w:val="breadcrumbitemcurrent"/>
    <w:rsid w:val="00ED78B5"/>
  </w:style>
  <w:style w:type="character" w:customStyle="1" w:styleId="bbl">
    <w:name w:val="bbl"/>
    <w:rsid w:val="00ED78B5"/>
  </w:style>
  <w:style w:type="character" w:customStyle="1" w:styleId="Date2">
    <w:name w:val="Date2"/>
    <w:rsid w:val="00ED78B5"/>
  </w:style>
  <w:style w:type="character" w:customStyle="1" w:styleId="company">
    <w:name w:val="company"/>
    <w:rsid w:val="00ED78B5"/>
  </w:style>
  <w:style w:type="character" w:customStyle="1" w:styleId="itxtnewhookspan">
    <w:name w:val="itxtnewhookspan"/>
    <w:rsid w:val="00ED78B5"/>
  </w:style>
  <w:style w:type="character" w:customStyle="1" w:styleId="gstxthlt">
    <w:name w:val="gstxt_hlt"/>
    <w:rsid w:val="00ED78B5"/>
  </w:style>
  <w:style w:type="character" w:customStyle="1" w:styleId="SubtleEmphasis1">
    <w:name w:val="Subtle Emphasis1"/>
    <w:uiPriority w:val="19"/>
    <w:qFormat/>
    <w:rsid w:val="00ED78B5"/>
    <w:rPr>
      <w:rFonts w:ascii="Times New Roman" w:hAnsi="Times New Roman" w:cs="Times New Roman" w:hint="default"/>
      <w:b/>
      <w:bCs w:val="0"/>
      <w:iCs/>
      <w:color w:val="auto"/>
      <w:sz w:val="22"/>
    </w:rPr>
  </w:style>
  <w:style w:type="character" w:customStyle="1" w:styleId="StyleBoldRed">
    <w:name w:val="Style Bold Red"/>
    <w:rsid w:val="00ED78B5"/>
    <w:rPr>
      <w:b/>
      <w:bCs/>
      <w:color w:val="auto"/>
    </w:rPr>
  </w:style>
  <w:style w:type="character" w:customStyle="1" w:styleId="StyleTimesNewRoman8pt">
    <w:name w:val="Style Times New Roman 8 pt"/>
    <w:rsid w:val="00ED78B5"/>
    <w:rPr>
      <w:rFonts w:ascii="Georgia" w:hAnsi="Georgia" w:hint="default"/>
      <w:sz w:val="16"/>
    </w:rPr>
  </w:style>
  <w:style w:type="character" w:customStyle="1" w:styleId="StyleStyle7pt8pt">
    <w:name w:val="Style Style 7 pt + 8 pt"/>
    <w:rsid w:val="00ED78B5"/>
    <w:rPr>
      <w:sz w:val="16"/>
    </w:rPr>
  </w:style>
  <w:style w:type="character" w:customStyle="1" w:styleId="StyleStyleThickunderlineBold1">
    <w:name w:val="Style Style Thick underline + Bold1"/>
    <w:rsid w:val="00ED78B5"/>
    <w:rPr>
      <w:b/>
      <w:bCs/>
      <w:u w:val="thick"/>
    </w:rPr>
  </w:style>
  <w:style w:type="character" w:customStyle="1" w:styleId="StyleUnderline2">
    <w:name w:val="Style Underline2"/>
    <w:rsid w:val="00ED78B5"/>
    <w:rPr>
      <w:u w:val="single"/>
    </w:rPr>
  </w:style>
  <w:style w:type="character" w:customStyle="1" w:styleId="ShrinkText">
    <w:name w:val="Shrink Text"/>
    <w:rsid w:val="00ED78B5"/>
    <w:rPr>
      <w:sz w:val="16"/>
    </w:rPr>
  </w:style>
  <w:style w:type="character" w:customStyle="1" w:styleId="smallcaps">
    <w:name w:val="smallcaps"/>
    <w:rsid w:val="00ED78B5"/>
  </w:style>
  <w:style w:type="character" w:customStyle="1" w:styleId="goldbldtext">
    <w:name w:val="goldbldtext"/>
    <w:rsid w:val="00ED78B5"/>
  </w:style>
  <w:style w:type="character" w:customStyle="1" w:styleId="cardshighlight0">
    <w:name w:val="cardshighlight"/>
    <w:rsid w:val="00ED78B5"/>
  </w:style>
  <w:style w:type="character" w:customStyle="1" w:styleId="cardsfont12pt1">
    <w:name w:val="cardsfont12pt"/>
    <w:rsid w:val="00ED78B5"/>
  </w:style>
  <w:style w:type="character" w:customStyle="1" w:styleId="ft1">
    <w:name w:val="ft1"/>
    <w:rsid w:val="00ED78B5"/>
  </w:style>
  <w:style w:type="character" w:customStyle="1" w:styleId="ft6">
    <w:name w:val="ft6"/>
    <w:rsid w:val="00ED78B5"/>
  </w:style>
  <w:style w:type="character" w:customStyle="1" w:styleId="kicker">
    <w:name w:val="kicker"/>
    <w:rsid w:val="00ED78B5"/>
  </w:style>
  <w:style w:type="character" w:customStyle="1" w:styleId="backcontent">
    <w:name w:val="backcontent"/>
    <w:rsid w:val="00ED78B5"/>
  </w:style>
  <w:style w:type="character" w:customStyle="1" w:styleId="daystmp">
    <w:name w:val="daystmp"/>
    <w:rsid w:val="00ED78B5"/>
  </w:style>
  <w:style w:type="character" w:customStyle="1" w:styleId="cardsfont12ptchar">
    <w:name w:val="cardsfont12ptchar"/>
    <w:rsid w:val="00ED78B5"/>
  </w:style>
  <w:style w:type="character" w:customStyle="1" w:styleId="gal">
    <w:name w:val="gal"/>
    <w:rsid w:val="00ED78B5"/>
  </w:style>
  <w:style w:type="character" w:customStyle="1" w:styleId="submitted">
    <w:name w:val="submitted"/>
    <w:rsid w:val="00ED78B5"/>
  </w:style>
  <w:style w:type="character" w:customStyle="1" w:styleId="imagedateline">
    <w:name w:val="image_dateline"/>
    <w:rsid w:val="00ED78B5"/>
  </w:style>
  <w:style w:type="character" w:customStyle="1" w:styleId="authordatecharchar">
    <w:name w:val="authordatecharchar"/>
    <w:rsid w:val="00ED78B5"/>
  </w:style>
  <w:style w:type="character" w:customStyle="1" w:styleId="style1char0">
    <w:name w:val="style1char"/>
    <w:rsid w:val="00ED78B5"/>
  </w:style>
  <w:style w:type="character" w:customStyle="1" w:styleId="tagcharchar0">
    <w:name w:val="tagcharchar"/>
    <w:rsid w:val="00ED78B5"/>
  </w:style>
  <w:style w:type="character" w:customStyle="1" w:styleId="underlinedcharchar2">
    <w:name w:val="underlinedcharchar"/>
    <w:rsid w:val="00ED78B5"/>
  </w:style>
  <w:style w:type="character" w:customStyle="1" w:styleId="BoxedChar">
    <w:name w:val="Boxed Char"/>
    <w:rsid w:val="00ED78B5"/>
    <w:rPr>
      <w:rFonts w:ascii="Arial Narrow" w:hAnsi="Arial Narrow" w:hint="default"/>
      <w:b/>
      <w:bCs w:val="0"/>
      <w:sz w:val="18"/>
      <w:bdr w:val="single" w:sz="6" w:space="0" w:color="auto" w:frame="1"/>
    </w:rPr>
  </w:style>
  <w:style w:type="character" w:customStyle="1" w:styleId="Style11ptUnderline2">
    <w:name w:val="Style 11 pt Underline2"/>
    <w:rsid w:val="00ED78B5"/>
    <w:rPr>
      <w:sz w:val="20"/>
      <w:u w:val="single"/>
    </w:rPr>
  </w:style>
  <w:style w:type="character" w:customStyle="1" w:styleId="Style11ptBoldUnderline2">
    <w:name w:val="Style 11 pt Bold Underline2"/>
    <w:rsid w:val="00ED78B5"/>
    <w:rPr>
      <w:b/>
      <w:bCs/>
      <w:sz w:val="20"/>
      <w:u w:val="single"/>
    </w:rPr>
  </w:style>
  <w:style w:type="character" w:customStyle="1" w:styleId="nw">
    <w:name w:val="nw"/>
    <w:rsid w:val="00ED78B5"/>
  </w:style>
  <w:style w:type="character" w:customStyle="1" w:styleId="Styleunderline11ptBoldBorderSinglesolidlineAuto">
    <w:name w:val="Style underline + 11 pt Bold Border: : (Single solid line Auto ..."/>
    <w:rsid w:val="00ED78B5"/>
    <w:rPr>
      <w:b/>
      <w:bCs/>
      <w:sz w:val="20"/>
      <w:u w:val="single"/>
      <w:bdr w:val="single" w:sz="4" w:space="0" w:color="auto" w:frame="1"/>
    </w:rPr>
  </w:style>
  <w:style w:type="character" w:customStyle="1" w:styleId="cardCharCharChar1">
    <w:name w:val="card Char Char Char1"/>
    <w:rsid w:val="00ED78B5"/>
    <w:rPr>
      <w:lang w:val="en-US" w:eastAsia="en-US" w:bidi="ar-SA"/>
    </w:rPr>
  </w:style>
  <w:style w:type="character" w:customStyle="1" w:styleId="authors1">
    <w:name w:val="authors1"/>
    <w:rsid w:val="00ED78B5"/>
    <w:rPr>
      <w:rFonts w:ascii="Verdana" w:hAnsi="Verdana" w:hint="default"/>
      <w:b/>
      <w:bCs/>
      <w:color w:val="006699"/>
      <w:sz w:val="20"/>
      <w:szCs w:val="20"/>
    </w:rPr>
  </w:style>
  <w:style w:type="character" w:customStyle="1" w:styleId="headlinesectionlarge">
    <w:name w:val="headline_section_large"/>
    <w:rsid w:val="00ED78B5"/>
  </w:style>
  <w:style w:type="character" w:customStyle="1" w:styleId="Styleunderline11ptBlack">
    <w:name w:val="Style underline + 11 pt Black"/>
    <w:rsid w:val="00ED78B5"/>
    <w:rPr>
      <w:color w:val="000000"/>
      <w:sz w:val="20"/>
      <w:u w:val="single"/>
    </w:rPr>
  </w:style>
  <w:style w:type="character" w:customStyle="1" w:styleId="Styleunderline11ptBoldBlack">
    <w:name w:val="Style underline + 11 pt Bold Black"/>
    <w:rsid w:val="00ED78B5"/>
    <w:rPr>
      <w:b/>
      <w:bCs/>
      <w:color w:val="000000"/>
      <w:sz w:val="20"/>
      <w:u w:val="single"/>
    </w:rPr>
  </w:style>
  <w:style w:type="character" w:customStyle="1" w:styleId="Style11ptBoldBlackUnderline">
    <w:name w:val="Style 11 pt Bold Black Underline"/>
    <w:rsid w:val="00ED78B5"/>
    <w:rPr>
      <w:b/>
      <w:bCs/>
      <w:color w:val="000000"/>
      <w:sz w:val="20"/>
      <w:u w:val="single"/>
    </w:rPr>
  </w:style>
  <w:style w:type="character" w:customStyle="1" w:styleId="Style11ptBoldBlackUnderlineBorderSinglesolidline">
    <w:name w:val="Style 11 pt Bold Black Underline Border: : (Single solid line ..."/>
    <w:rsid w:val="00ED78B5"/>
    <w:rPr>
      <w:b/>
      <w:bCs/>
      <w:color w:val="000000"/>
      <w:sz w:val="20"/>
      <w:u w:val="single"/>
      <w:bdr w:val="single" w:sz="4" w:space="0" w:color="auto" w:frame="1"/>
    </w:rPr>
  </w:style>
  <w:style w:type="character" w:customStyle="1" w:styleId="StyleLatinMeridien-Italic11ptItalicUnderline">
    <w:name w:val="Style (Latin) Meridien-Italic 11 pt Italic Underline"/>
    <w:rsid w:val="00ED78B5"/>
    <w:rPr>
      <w:rFonts w:ascii="Meridien-Italic" w:hAnsi="Meridien-Italic" w:hint="default"/>
      <w:i/>
      <w:iCs/>
      <w:sz w:val="20"/>
      <w:u w:val="single"/>
    </w:rPr>
  </w:style>
  <w:style w:type="character" w:customStyle="1" w:styleId="Citation-AuthorDate">
    <w:name w:val="Citation - Author/Date"/>
    <w:rsid w:val="00ED78B5"/>
    <w:rPr>
      <w:b/>
      <w:bCs w:val="0"/>
      <w:smallCaps/>
      <w:sz w:val="24"/>
      <w:u w:val="single"/>
    </w:rPr>
  </w:style>
  <w:style w:type="character" w:customStyle="1" w:styleId="underlinestylechar0">
    <w:name w:val="underlinestylechar"/>
    <w:rsid w:val="00ED78B5"/>
  </w:style>
  <w:style w:type="character" w:customStyle="1" w:styleId="highlight">
    <w:name w:val="highlight"/>
    <w:rsid w:val="00ED78B5"/>
  </w:style>
  <w:style w:type="character" w:customStyle="1" w:styleId="DottedUnderline0">
    <w:name w:val="Dotted Underline"/>
    <w:rsid w:val="00ED78B5"/>
    <w:rPr>
      <w:rFonts w:ascii="Times New Roman" w:hAnsi="Times New Roman" w:cs="Times New Roman" w:hint="default"/>
      <w:sz w:val="20"/>
      <w:u w:val="dottedHeavy"/>
    </w:rPr>
  </w:style>
  <w:style w:type="character" w:customStyle="1" w:styleId="titleauthoretc">
    <w:name w:val="titleauthoretc"/>
    <w:rsid w:val="00ED78B5"/>
  </w:style>
  <w:style w:type="character" w:customStyle="1" w:styleId="labeltext">
    <w:name w:val="labeltext"/>
    <w:rsid w:val="00ED78B5"/>
  </w:style>
  <w:style w:type="character" w:customStyle="1" w:styleId="viewlink">
    <w:name w:val="viewlink"/>
    <w:rsid w:val="00ED78B5"/>
  </w:style>
  <w:style w:type="character" w:customStyle="1" w:styleId="share">
    <w:name w:val="share"/>
    <w:rsid w:val="00ED78B5"/>
  </w:style>
  <w:style w:type="character" w:customStyle="1" w:styleId="inlinkchart">
    <w:name w:val="inlink_chart"/>
    <w:rsid w:val="00ED78B5"/>
  </w:style>
  <w:style w:type="character" w:customStyle="1" w:styleId="underLight">
    <w:name w:val="underLight"/>
    <w:uiPriority w:val="1"/>
    <w:qFormat/>
    <w:rsid w:val="00ED78B5"/>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ED78B5"/>
  </w:style>
  <w:style w:type="character" w:customStyle="1" w:styleId="author-rss">
    <w:name w:val="author-rss"/>
    <w:rsid w:val="00ED78B5"/>
  </w:style>
  <w:style w:type="character" w:customStyle="1" w:styleId="fbsharecountwrapper">
    <w:name w:val="fb_share_count_wrapper"/>
    <w:rsid w:val="00ED78B5"/>
  </w:style>
  <w:style w:type="character" w:customStyle="1" w:styleId="fbbuttontext">
    <w:name w:val="fb_button_text"/>
    <w:rsid w:val="00ED78B5"/>
  </w:style>
  <w:style w:type="character" w:customStyle="1" w:styleId="hw">
    <w:name w:val="hw"/>
    <w:rsid w:val="00ED78B5"/>
  </w:style>
  <w:style w:type="character" w:customStyle="1" w:styleId="linktotop">
    <w:name w:val="linktotop"/>
    <w:rsid w:val="00ED78B5"/>
  </w:style>
  <w:style w:type="character" w:customStyle="1" w:styleId="maintextbldleft">
    <w:name w:val="maintextbldleft"/>
    <w:rsid w:val="00ED78B5"/>
  </w:style>
  <w:style w:type="character" w:customStyle="1" w:styleId="maintextleft">
    <w:name w:val="maintextleft"/>
    <w:rsid w:val="00ED78B5"/>
  </w:style>
  <w:style w:type="character" w:customStyle="1" w:styleId="descriptionstyle1block">
    <w:name w:val="description style1 block"/>
    <w:rsid w:val="00ED78B5"/>
  </w:style>
  <w:style w:type="character" w:customStyle="1" w:styleId="gutter-right-1">
    <w:name w:val="gutter-right-1"/>
    <w:basedOn w:val="DefaultParagraphFont"/>
    <w:rsid w:val="00ED78B5"/>
  </w:style>
  <w:style w:type="character" w:customStyle="1" w:styleId="ssl3">
    <w:name w:val="ss_l3"/>
    <w:rsid w:val="00ED78B5"/>
  </w:style>
  <w:style w:type="character" w:customStyle="1" w:styleId="FontStyle39">
    <w:name w:val="Font Style39"/>
    <w:uiPriority w:val="99"/>
    <w:rsid w:val="00ED78B5"/>
    <w:rPr>
      <w:rFonts w:ascii="Constantia" w:hAnsi="Constantia" w:cs="Constantia" w:hint="default"/>
      <w:b/>
      <w:bCs/>
      <w:sz w:val="18"/>
      <w:szCs w:val="18"/>
    </w:rPr>
  </w:style>
  <w:style w:type="character" w:customStyle="1" w:styleId="6">
    <w:name w:val="6"/>
    <w:rsid w:val="00ED78B5"/>
    <w:rPr>
      <w:rFonts w:ascii="Arial" w:hAnsi="Arial" w:cs="Arial" w:hint="default"/>
      <w:bCs/>
      <w:sz w:val="20"/>
      <w:u w:val="single"/>
      <w:lang w:val="en-US" w:eastAsia="en-US" w:bidi="ar-SA"/>
    </w:rPr>
  </w:style>
  <w:style w:type="character" w:customStyle="1" w:styleId="Header11">
    <w:name w:val="Header11"/>
    <w:rsid w:val="00ED78B5"/>
  </w:style>
  <w:style w:type="character" w:customStyle="1" w:styleId="posa">
    <w:name w:val="pos(a)"/>
    <w:basedOn w:val="DefaultParagraphFont"/>
    <w:rsid w:val="00ED78B5"/>
  </w:style>
  <w:style w:type="character" w:customStyle="1" w:styleId="u-hiddeninnarrowenv">
    <w:name w:val="u-hiddeninnarrowenv"/>
    <w:basedOn w:val="DefaultParagraphFont"/>
    <w:rsid w:val="00ED78B5"/>
  </w:style>
  <w:style w:type="character" w:customStyle="1" w:styleId="followbutton-bird">
    <w:name w:val="followbutton-bird"/>
    <w:basedOn w:val="DefaultParagraphFont"/>
    <w:rsid w:val="00ED78B5"/>
  </w:style>
  <w:style w:type="character" w:customStyle="1" w:styleId="tweetauthor-name">
    <w:name w:val="tweetauthor-name"/>
    <w:basedOn w:val="DefaultParagraphFont"/>
    <w:rsid w:val="00ED78B5"/>
  </w:style>
  <w:style w:type="character" w:customStyle="1" w:styleId="tweetauthor-verifiedbadge">
    <w:name w:val="tweetauthor-verifiedbadge"/>
    <w:basedOn w:val="DefaultParagraphFont"/>
    <w:rsid w:val="00ED78B5"/>
  </w:style>
  <w:style w:type="character" w:customStyle="1" w:styleId="tweetauthor-screenname">
    <w:name w:val="tweetauthor-screenname"/>
    <w:basedOn w:val="DefaultParagraphFont"/>
    <w:rsid w:val="00ED78B5"/>
  </w:style>
  <w:style w:type="character" w:customStyle="1" w:styleId="u-hiddenvisually">
    <w:name w:val="u-hiddenvisually"/>
    <w:basedOn w:val="DefaultParagraphFont"/>
    <w:rsid w:val="00ED78B5"/>
  </w:style>
  <w:style w:type="character" w:customStyle="1" w:styleId="tweetaction-stat">
    <w:name w:val="tweetaction-stat"/>
    <w:basedOn w:val="DefaultParagraphFont"/>
    <w:rsid w:val="00ED78B5"/>
  </w:style>
  <w:style w:type="character" w:customStyle="1" w:styleId="related">
    <w:name w:val="related"/>
    <w:basedOn w:val="DefaultParagraphFont"/>
    <w:rsid w:val="00ED78B5"/>
  </w:style>
  <w:style w:type="character" w:customStyle="1" w:styleId="related-content">
    <w:name w:val="related-content"/>
    <w:basedOn w:val="DefaultParagraphFont"/>
    <w:rsid w:val="00ED78B5"/>
  </w:style>
  <w:style w:type="character" w:customStyle="1" w:styleId="name-of-author">
    <w:name w:val="name-of-author"/>
    <w:basedOn w:val="DefaultParagraphFont"/>
    <w:rsid w:val="00ED78B5"/>
  </w:style>
  <w:style w:type="character" w:customStyle="1" w:styleId="first-name">
    <w:name w:val="first-name"/>
    <w:basedOn w:val="DefaultParagraphFont"/>
    <w:rsid w:val="00ED78B5"/>
  </w:style>
  <w:style w:type="character" w:customStyle="1" w:styleId="last-name">
    <w:name w:val="last-name"/>
    <w:basedOn w:val="DefaultParagraphFont"/>
    <w:rsid w:val="00ED78B5"/>
  </w:style>
  <w:style w:type="character" w:customStyle="1" w:styleId="caption10">
    <w:name w:val="caption1"/>
    <w:basedOn w:val="DefaultParagraphFont"/>
    <w:rsid w:val="00ED78B5"/>
  </w:style>
  <w:style w:type="character" w:customStyle="1" w:styleId="recirc-text">
    <w:name w:val="&quot;recirc-text”"/>
    <w:basedOn w:val="DefaultParagraphFont"/>
    <w:rsid w:val="00ED78B5"/>
  </w:style>
  <w:style w:type="character" w:customStyle="1" w:styleId="video-icon">
    <w:name w:val="video-icon"/>
    <w:basedOn w:val="DefaultParagraphFont"/>
    <w:rsid w:val="00ED78B5"/>
  </w:style>
  <w:style w:type="character" w:customStyle="1" w:styleId="powa-shot-play-btn-text">
    <w:name w:val="powa-shot-play-btn-text"/>
    <w:basedOn w:val="DefaultParagraphFont"/>
    <w:rsid w:val="00ED78B5"/>
  </w:style>
  <w:style w:type="character" w:customStyle="1" w:styleId="powa-shot-click">
    <w:name w:val="powa-shot-click"/>
    <w:basedOn w:val="DefaultParagraphFont"/>
    <w:rsid w:val="00ED78B5"/>
  </w:style>
  <w:style w:type="character" w:customStyle="1" w:styleId="wpv-blurb">
    <w:name w:val="wpv-blurb"/>
    <w:basedOn w:val="DefaultParagraphFont"/>
    <w:rsid w:val="00ED78B5"/>
  </w:style>
  <w:style w:type="character" w:customStyle="1" w:styleId="pb-caption">
    <w:name w:val="pb-caption"/>
    <w:basedOn w:val="DefaultParagraphFont"/>
    <w:rsid w:val="00ED78B5"/>
  </w:style>
  <w:style w:type="character" w:customStyle="1" w:styleId="Heading5Char1">
    <w:name w:val="Heading 5 Char1"/>
    <w:aliases w:val="Text Char1"/>
    <w:basedOn w:val="DefaultParagraphFont"/>
    <w:semiHidden/>
    <w:rsid w:val="00ED78B5"/>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ED78B5"/>
    <w:rPr>
      <w:vertAlign w:val="baseline"/>
    </w:rPr>
  </w:style>
  <w:style w:type="character" w:customStyle="1" w:styleId="Heading7Char1">
    <w:name w:val="Heading 7 Char1"/>
    <w:basedOn w:val="DefaultParagraphFont"/>
    <w:semiHidden/>
    <w:rsid w:val="00ED78B5"/>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ED78B5"/>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ED78B5"/>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ED78B5"/>
    <w:rPr>
      <w:rFonts w:ascii="Calibri" w:hAnsi="Calibri" w:cs="Calibri"/>
    </w:rPr>
  </w:style>
  <w:style w:type="numbering" w:customStyle="1" w:styleId="NoList2">
    <w:name w:val="No List2"/>
    <w:next w:val="NoList"/>
    <w:uiPriority w:val="99"/>
    <w:semiHidden/>
    <w:unhideWhenUsed/>
    <w:rsid w:val="00ED78B5"/>
  </w:style>
  <w:style w:type="numbering" w:customStyle="1" w:styleId="NoList3">
    <w:name w:val="No List3"/>
    <w:next w:val="NoList"/>
    <w:uiPriority w:val="99"/>
    <w:semiHidden/>
    <w:unhideWhenUsed/>
    <w:rsid w:val="00ED78B5"/>
  </w:style>
  <w:style w:type="numbering" w:customStyle="1" w:styleId="NoList4">
    <w:name w:val="No List4"/>
    <w:next w:val="NoList"/>
    <w:uiPriority w:val="99"/>
    <w:semiHidden/>
    <w:unhideWhenUsed/>
    <w:rsid w:val="00ED78B5"/>
  </w:style>
  <w:style w:type="numbering" w:customStyle="1" w:styleId="NoList5">
    <w:name w:val="No List5"/>
    <w:next w:val="NoList"/>
    <w:semiHidden/>
    <w:unhideWhenUsed/>
    <w:rsid w:val="00ED78B5"/>
  </w:style>
  <w:style w:type="paragraph" w:styleId="BlockText">
    <w:name w:val="Block Text"/>
    <w:basedOn w:val="Normal"/>
    <w:rsid w:val="00ED78B5"/>
    <w:pPr>
      <w:ind w:left="229" w:right="229"/>
    </w:pPr>
    <w:rPr>
      <w:rFonts w:ascii="Verdana" w:eastAsia="Times New Roman" w:hAnsi="Verdana"/>
      <w:szCs w:val="20"/>
    </w:rPr>
  </w:style>
  <w:style w:type="paragraph" w:styleId="NormalIndent">
    <w:name w:val="Normal Indent"/>
    <w:basedOn w:val="Normal"/>
    <w:rsid w:val="00ED78B5"/>
    <w:pPr>
      <w:ind w:left="720"/>
    </w:pPr>
    <w:rPr>
      <w:rFonts w:eastAsia="Times New Roman"/>
      <w:szCs w:val="20"/>
    </w:rPr>
  </w:style>
  <w:style w:type="paragraph" w:styleId="EnvelopeReturn">
    <w:name w:val="envelope return"/>
    <w:basedOn w:val="Normal"/>
    <w:rsid w:val="00ED78B5"/>
    <w:rPr>
      <w:rFonts w:eastAsia="Times New Roman"/>
      <w:sz w:val="24"/>
      <w:szCs w:val="20"/>
    </w:rPr>
  </w:style>
  <w:style w:type="paragraph" w:styleId="EnvelopeAddress">
    <w:name w:val="envelope address"/>
    <w:basedOn w:val="Normal"/>
    <w:rsid w:val="00ED78B5"/>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ED78B5"/>
  </w:style>
  <w:style w:type="numbering" w:customStyle="1" w:styleId="NoList7">
    <w:name w:val="No List7"/>
    <w:next w:val="NoList"/>
    <w:semiHidden/>
    <w:unhideWhenUsed/>
    <w:rsid w:val="00ED78B5"/>
  </w:style>
  <w:style w:type="paragraph" w:styleId="ListBullet">
    <w:name w:val="List Bullet"/>
    <w:basedOn w:val="Normal"/>
    <w:link w:val="ListBulletChar"/>
    <w:uiPriority w:val="99"/>
    <w:unhideWhenUsed/>
    <w:rsid w:val="00ED78B5"/>
    <w:pPr>
      <w:tabs>
        <w:tab w:val="num" w:pos="360"/>
      </w:tabs>
      <w:ind w:left="360" w:hanging="360"/>
      <w:contextualSpacing/>
    </w:pPr>
    <w:rPr>
      <w:rFonts w:eastAsia="Calibri"/>
    </w:rPr>
  </w:style>
  <w:style w:type="table" w:styleId="MediumGrid1">
    <w:name w:val="Medium Grid 1"/>
    <w:basedOn w:val="TableNormal"/>
    <w:uiPriority w:val="67"/>
    <w:rsid w:val="00ED78B5"/>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ED78B5"/>
    <w:rPr>
      <w:rFonts w:ascii="Arial Narrow" w:eastAsia="SimSun" w:hAnsi="Arial Narrow" w:cs="Calibri"/>
      <w:sz w:val="20"/>
      <w:szCs w:val="22"/>
    </w:rPr>
  </w:style>
  <w:style w:type="numbering" w:customStyle="1" w:styleId="NoList11">
    <w:name w:val="No List11"/>
    <w:next w:val="NoList"/>
    <w:uiPriority w:val="99"/>
    <w:semiHidden/>
    <w:unhideWhenUsed/>
    <w:rsid w:val="00ED78B5"/>
  </w:style>
  <w:style w:type="numbering" w:customStyle="1" w:styleId="NoList111">
    <w:name w:val="No List111"/>
    <w:next w:val="NoList"/>
    <w:uiPriority w:val="99"/>
    <w:semiHidden/>
    <w:unhideWhenUsed/>
    <w:rsid w:val="00ED78B5"/>
  </w:style>
  <w:style w:type="numbering" w:customStyle="1" w:styleId="NoList1111">
    <w:name w:val="No List1111"/>
    <w:next w:val="NoList"/>
    <w:uiPriority w:val="99"/>
    <w:semiHidden/>
    <w:unhideWhenUsed/>
    <w:rsid w:val="00ED78B5"/>
  </w:style>
  <w:style w:type="numbering" w:customStyle="1" w:styleId="NoList11111">
    <w:name w:val="No List11111"/>
    <w:next w:val="NoList"/>
    <w:uiPriority w:val="99"/>
    <w:semiHidden/>
    <w:unhideWhenUsed/>
    <w:rsid w:val="00ED78B5"/>
  </w:style>
  <w:style w:type="numbering" w:customStyle="1" w:styleId="NoList111111">
    <w:name w:val="No List111111"/>
    <w:next w:val="NoList"/>
    <w:uiPriority w:val="99"/>
    <w:semiHidden/>
    <w:unhideWhenUsed/>
    <w:rsid w:val="00ED78B5"/>
  </w:style>
  <w:style w:type="numbering" w:customStyle="1" w:styleId="NoList1111111">
    <w:name w:val="No List1111111"/>
    <w:next w:val="NoList"/>
    <w:uiPriority w:val="99"/>
    <w:semiHidden/>
    <w:unhideWhenUsed/>
    <w:rsid w:val="00ED78B5"/>
  </w:style>
  <w:style w:type="numbering" w:customStyle="1" w:styleId="NoList11111111">
    <w:name w:val="No List11111111"/>
    <w:next w:val="NoList"/>
    <w:uiPriority w:val="99"/>
    <w:semiHidden/>
    <w:unhideWhenUsed/>
    <w:rsid w:val="00ED78B5"/>
  </w:style>
  <w:style w:type="numbering" w:customStyle="1" w:styleId="NoList111111111">
    <w:name w:val="No List111111111"/>
    <w:next w:val="NoList"/>
    <w:uiPriority w:val="99"/>
    <w:semiHidden/>
    <w:unhideWhenUsed/>
    <w:rsid w:val="00ED78B5"/>
  </w:style>
  <w:style w:type="numbering" w:customStyle="1" w:styleId="NoList1111111111">
    <w:name w:val="No List1111111111"/>
    <w:next w:val="NoList"/>
    <w:uiPriority w:val="99"/>
    <w:semiHidden/>
    <w:unhideWhenUsed/>
    <w:rsid w:val="00ED78B5"/>
  </w:style>
  <w:style w:type="numbering" w:customStyle="1" w:styleId="NoList11111111111">
    <w:name w:val="No List11111111111"/>
    <w:next w:val="NoList"/>
    <w:uiPriority w:val="99"/>
    <w:semiHidden/>
    <w:unhideWhenUsed/>
    <w:rsid w:val="00ED78B5"/>
  </w:style>
  <w:style w:type="numbering" w:customStyle="1" w:styleId="NoList111111111111">
    <w:name w:val="No List111111111111"/>
    <w:next w:val="NoList"/>
    <w:uiPriority w:val="99"/>
    <w:semiHidden/>
    <w:unhideWhenUsed/>
    <w:rsid w:val="00ED78B5"/>
  </w:style>
  <w:style w:type="numbering" w:customStyle="1" w:styleId="NoList1111111111111">
    <w:name w:val="No List1111111111111"/>
    <w:next w:val="NoList"/>
    <w:uiPriority w:val="99"/>
    <w:semiHidden/>
    <w:unhideWhenUsed/>
    <w:rsid w:val="00ED78B5"/>
  </w:style>
  <w:style w:type="numbering" w:customStyle="1" w:styleId="NoList11111111111111">
    <w:name w:val="No List11111111111111"/>
    <w:next w:val="NoList"/>
    <w:uiPriority w:val="99"/>
    <w:semiHidden/>
    <w:unhideWhenUsed/>
    <w:rsid w:val="00ED78B5"/>
  </w:style>
  <w:style w:type="numbering" w:customStyle="1" w:styleId="NoList111111111111111">
    <w:name w:val="No List111111111111111"/>
    <w:next w:val="NoList"/>
    <w:uiPriority w:val="99"/>
    <w:semiHidden/>
    <w:unhideWhenUsed/>
    <w:rsid w:val="00ED78B5"/>
  </w:style>
  <w:style w:type="numbering" w:customStyle="1" w:styleId="NoList1111111111111111">
    <w:name w:val="No List1111111111111111"/>
    <w:next w:val="NoList"/>
    <w:uiPriority w:val="99"/>
    <w:semiHidden/>
    <w:unhideWhenUsed/>
    <w:rsid w:val="00ED78B5"/>
  </w:style>
  <w:style w:type="numbering" w:customStyle="1" w:styleId="NoList11111111111111111">
    <w:name w:val="No List11111111111111111"/>
    <w:next w:val="NoList"/>
    <w:uiPriority w:val="99"/>
    <w:semiHidden/>
    <w:unhideWhenUsed/>
    <w:rsid w:val="00ED78B5"/>
  </w:style>
  <w:style w:type="character" w:customStyle="1" w:styleId="FontStyle220">
    <w:name w:val="Font Style220"/>
    <w:basedOn w:val="DefaultParagraphFont"/>
    <w:uiPriority w:val="99"/>
    <w:rsid w:val="00ED78B5"/>
    <w:rPr>
      <w:rFonts w:ascii="Candara" w:hAnsi="Candara" w:cs="Candara" w:hint="default"/>
      <w:i/>
      <w:iCs/>
      <w:sz w:val="18"/>
      <w:szCs w:val="18"/>
    </w:rPr>
  </w:style>
  <w:style w:type="character" w:customStyle="1" w:styleId="FontStyle290">
    <w:name w:val="Font Style290"/>
    <w:basedOn w:val="DefaultParagraphFont"/>
    <w:uiPriority w:val="99"/>
    <w:rsid w:val="00ED78B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D78B5"/>
    <w:rPr>
      <w:rFonts w:ascii="Arial" w:hAnsi="Arial" w:cs="Arial"/>
      <w:b/>
      <w:bCs/>
      <w:sz w:val="16"/>
      <w:szCs w:val="16"/>
    </w:rPr>
  </w:style>
  <w:style w:type="paragraph" w:customStyle="1" w:styleId="analytic0">
    <w:name w:val="analytic"/>
    <w:basedOn w:val="Normal"/>
    <w:link w:val="analyticChar0"/>
    <w:uiPriority w:val="4"/>
    <w:qFormat/>
    <w:rsid w:val="00ED78B5"/>
    <w:pPr>
      <w:spacing w:before="120"/>
    </w:pPr>
    <w:rPr>
      <w:b/>
      <w:sz w:val="20"/>
    </w:rPr>
  </w:style>
  <w:style w:type="character" w:customStyle="1" w:styleId="analyticChar0">
    <w:name w:val="analytic Char"/>
    <w:basedOn w:val="DefaultParagraphFont"/>
    <w:link w:val="analytic0"/>
    <w:uiPriority w:val="4"/>
    <w:rsid w:val="00ED78B5"/>
    <w:rPr>
      <w:rFonts w:ascii="Calibri" w:hAnsi="Calibri" w:cs="Calibri"/>
      <w:b/>
      <w:sz w:val="20"/>
    </w:rPr>
  </w:style>
  <w:style w:type="character" w:customStyle="1" w:styleId="m-5498913268213319940gmail-styleunderline">
    <w:name w:val="m_-5498913268213319940gmail-styleunderline"/>
    <w:basedOn w:val="DefaultParagraphFont"/>
    <w:rsid w:val="00ED78B5"/>
  </w:style>
  <w:style w:type="paragraph" w:customStyle="1" w:styleId="speakable">
    <w:name w:val="speakable"/>
    <w:basedOn w:val="Normal"/>
    <w:uiPriority w:val="99"/>
    <w:qFormat/>
    <w:rsid w:val="00ED78B5"/>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ED78B5"/>
  </w:style>
  <w:style w:type="character" w:customStyle="1" w:styleId="copyright">
    <w:name w:val="copyright"/>
    <w:basedOn w:val="DefaultParagraphFont"/>
    <w:rsid w:val="00ED78B5"/>
  </w:style>
  <w:style w:type="character" w:customStyle="1" w:styleId="TagCharCharCharChar">
    <w:name w:val="Tag Char Char Char Char"/>
    <w:basedOn w:val="DefaultParagraphFont"/>
    <w:rsid w:val="00ED78B5"/>
    <w:rPr>
      <w:rFonts w:ascii="Calibri" w:hAnsi="Calibri" w:cs="Calibri"/>
      <w:b/>
      <w:sz w:val="24"/>
    </w:rPr>
  </w:style>
  <w:style w:type="paragraph" w:customStyle="1" w:styleId="g-body">
    <w:name w:val="g-body"/>
    <w:basedOn w:val="Normal"/>
    <w:uiPriority w:val="99"/>
    <w:qFormat/>
    <w:rsid w:val="00ED78B5"/>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ED78B5"/>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ED78B5"/>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ED78B5"/>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ED78B5"/>
    <w:pPr>
      <w:spacing w:before="100" w:beforeAutospacing="1" w:after="100" w:afterAutospacing="1"/>
    </w:pPr>
    <w:rPr>
      <w:sz w:val="24"/>
    </w:rPr>
  </w:style>
  <w:style w:type="paragraph" w:customStyle="1" w:styleId="style41">
    <w:name w:val="style4"/>
    <w:basedOn w:val="Normal"/>
    <w:uiPriority w:val="99"/>
    <w:qFormat/>
    <w:rsid w:val="00ED78B5"/>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ED78B5"/>
    <w:pPr>
      <w:spacing w:before="100" w:beforeAutospacing="1" w:after="100" w:afterAutospacing="1"/>
    </w:pPr>
    <w:rPr>
      <w:rFonts w:ascii="Times New Roman" w:hAnsi="Times New Roman"/>
      <w:sz w:val="24"/>
    </w:rPr>
  </w:style>
  <w:style w:type="character" w:customStyle="1" w:styleId="adtext">
    <w:name w:val="adtext"/>
    <w:basedOn w:val="DefaultParagraphFont"/>
    <w:rsid w:val="00ED78B5"/>
  </w:style>
  <w:style w:type="character" w:customStyle="1" w:styleId="UL-Bold">
    <w:name w:val="UL-Bold"/>
    <w:basedOn w:val="DefaultParagraphFont"/>
    <w:rsid w:val="00ED78B5"/>
    <w:rPr>
      <w:u w:val="thick"/>
    </w:rPr>
  </w:style>
  <w:style w:type="character" w:customStyle="1" w:styleId="UL-None">
    <w:name w:val="UL-None"/>
    <w:basedOn w:val="DefaultParagraphFont"/>
    <w:rsid w:val="00ED78B5"/>
    <w:rPr>
      <w:strike w:val="0"/>
      <w:dstrike w:val="0"/>
      <w:u w:val="none"/>
      <w:effect w:val="none"/>
    </w:rPr>
  </w:style>
  <w:style w:type="character" w:customStyle="1" w:styleId="gl">
    <w:name w:val="gl"/>
    <w:basedOn w:val="DefaultParagraphFont"/>
    <w:rsid w:val="00ED78B5"/>
  </w:style>
  <w:style w:type="character" w:customStyle="1" w:styleId="qu730rj69h">
    <w:name w:val="qu730rj69h"/>
    <w:basedOn w:val="DefaultParagraphFont"/>
    <w:rsid w:val="00ED78B5"/>
  </w:style>
  <w:style w:type="paragraph" w:customStyle="1" w:styleId="optext">
    <w:name w:val="optext"/>
    <w:basedOn w:val="Normal"/>
    <w:uiPriority w:val="99"/>
    <w:qFormat/>
    <w:rsid w:val="00ED78B5"/>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ED78B5"/>
  </w:style>
  <w:style w:type="character" w:customStyle="1" w:styleId="icr880">
    <w:name w:val="icr880"/>
    <w:basedOn w:val="DefaultParagraphFont"/>
    <w:rsid w:val="00ED78B5"/>
  </w:style>
  <w:style w:type="character" w:customStyle="1" w:styleId="hx23q54">
    <w:name w:val="hx23q54"/>
    <w:basedOn w:val="DefaultParagraphFont"/>
    <w:rsid w:val="00ED78B5"/>
  </w:style>
  <w:style w:type="character" w:customStyle="1" w:styleId="m-5348258726587825636gmail-style13ptbold">
    <w:name w:val="m_-5348258726587825636gmail-style13ptbold"/>
    <w:basedOn w:val="DefaultParagraphFont"/>
    <w:rsid w:val="00ED78B5"/>
  </w:style>
  <w:style w:type="character" w:customStyle="1" w:styleId="m-5348258726587825636gmail-styleunderline">
    <w:name w:val="m_-5348258726587825636gmail-styleunderline"/>
    <w:basedOn w:val="DefaultParagraphFont"/>
    <w:rsid w:val="00ED78B5"/>
  </w:style>
  <w:style w:type="character" w:customStyle="1" w:styleId="UnderlineCharChar1">
    <w:name w:val="Underline Char Char1"/>
    <w:basedOn w:val="DefaultParagraphFont"/>
    <w:rsid w:val="00ED78B5"/>
    <w:rPr>
      <w:u w:val="single"/>
      <w:lang w:val="en-US" w:eastAsia="en-US" w:bidi="ar-SA"/>
    </w:rPr>
  </w:style>
  <w:style w:type="character" w:customStyle="1" w:styleId="m4385445901877740177gmail-styleunderline">
    <w:name w:val="m_4385445901877740177gmail-styleunderline"/>
    <w:basedOn w:val="DefaultParagraphFont"/>
    <w:rsid w:val="00ED78B5"/>
  </w:style>
  <w:style w:type="character" w:customStyle="1" w:styleId="CardsFont12ptCharChar">
    <w:name w:val="Cards + Font: 12 pt Char Char"/>
    <w:basedOn w:val="DefaultParagraphFont"/>
    <w:rsid w:val="00ED78B5"/>
    <w:rPr>
      <w:sz w:val="24"/>
      <w:szCs w:val="24"/>
      <w:u w:val="thick"/>
      <w:lang w:val="en-US" w:eastAsia="en-US" w:bidi="ar-SA"/>
    </w:rPr>
  </w:style>
  <w:style w:type="character" w:customStyle="1" w:styleId="NothingChar1">
    <w:name w:val="Nothing Char1"/>
    <w:basedOn w:val="DefaultParagraphFont"/>
    <w:rsid w:val="00ED78B5"/>
    <w:rPr>
      <w:lang w:val="en-US" w:eastAsia="en-US" w:bidi="ar-SA"/>
    </w:rPr>
  </w:style>
  <w:style w:type="paragraph" w:customStyle="1" w:styleId="useless">
    <w:name w:val="useless"/>
    <w:basedOn w:val="Normal"/>
    <w:uiPriority w:val="99"/>
    <w:qFormat/>
    <w:rsid w:val="00ED78B5"/>
    <w:rPr>
      <w:rFonts w:ascii="Times New Roman" w:eastAsia="Times New Roman" w:hAnsi="Times New Roman"/>
      <w:sz w:val="12"/>
    </w:rPr>
  </w:style>
  <w:style w:type="character" w:customStyle="1" w:styleId="DDIUnderline">
    <w:name w:val="DDI Underline"/>
    <w:qFormat/>
    <w:rsid w:val="00ED78B5"/>
    <w:rPr>
      <w:rFonts w:ascii="Times New Roman" w:hAnsi="Times New Roman"/>
      <w:sz w:val="24"/>
      <w:u w:val="single"/>
    </w:rPr>
  </w:style>
  <w:style w:type="character" w:customStyle="1" w:styleId="Char1">
    <w:name w:val="Char1"/>
    <w:basedOn w:val="DefaultParagraphFont"/>
    <w:rsid w:val="00ED78B5"/>
    <w:rPr>
      <w:rFonts w:cs="Arial"/>
      <w:b/>
      <w:bCs/>
      <w:iCs/>
      <w:sz w:val="24"/>
      <w:szCs w:val="28"/>
      <w:lang w:val="en-US" w:eastAsia="en-US" w:bidi="ar-SA"/>
    </w:rPr>
  </w:style>
  <w:style w:type="paragraph" w:customStyle="1" w:styleId="ALLCAPS">
    <w:name w:val="ALL CAPS"/>
    <w:basedOn w:val="Normal"/>
    <w:link w:val="ALLCAPSChar"/>
    <w:rsid w:val="00ED78B5"/>
    <w:rPr>
      <w:rFonts w:ascii="Times New Roman" w:eastAsia="Times New Roman" w:hAnsi="Times New Roman"/>
      <w:b/>
      <w:caps/>
    </w:rPr>
  </w:style>
  <w:style w:type="character" w:customStyle="1" w:styleId="ALLCAPSChar">
    <w:name w:val="ALL CAPS Char"/>
    <w:basedOn w:val="DefaultParagraphFont"/>
    <w:link w:val="ALLCAPS"/>
    <w:rsid w:val="00ED78B5"/>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ED78B5"/>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ED78B5"/>
    <w:rPr>
      <w:rFonts w:ascii="Times New Roman" w:eastAsia="Times New Roman" w:hAnsi="Times New Roman" w:cs="Calibri"/>
      <w:b/>
    </w:rPr>
  </w:style>
  <w:style w:type="character" w:customStyle="1" w:styleId="10ptnotbold">
    <w:name w:val="10ptnotbold"/>
    <w:basedOn w:val="DefaultParagraphFont"/>
    <w:rsid w:val="00ED78B5"/>
    <w:rPr>
      <w:sz w:val="20"/>
    </w:rPr>
  </w:style>
  <w:style w:type="character" w:customStyle="1" w:styleId="Cites-AuthorDate">
    <w:name w:val="Cites-Author/Date"/>
    <w:rsid w:val="00ED78B5"/>
    <w:rPr>
      <w:rFonts w:ascii="Helvetica" w:hAnsi="Helvetica"/>
      <w:b/>
      <w:sz w:val="22"/>
      <w:szCs w:val="24"/>
      <w:u w:val="thick"/>
    </w:rPr>
  </w:style>
  <w:style w:type="paragraph" w:customStyle="1" w:styleId="CiteTag">
    <w:name w:val="Cite/Tag"/>
    <w:basedOn w:val="Normal"/>
    <w:uiPriority w:val="99"/>
    <w:qFormat/>
    <w:rsid w:val="00ED78B5"/>
    <w:rPr>
      <w:rFonts w:ascii="Times New Roman" w:eastAsia="Cambria" w:hAnsi="Times New Roman"/>
      <w:b/>
    </w:rPr>
  </w:style>
  <w:style w:type="character" w:customStyle="1" w:styleId="CardsFont6ptChar1">
    <w:name w:val="Cards + Font: 6 pt Char1"/>
    <w:basedOn w:val="CardsChar"/>
    <w:link w:val="CardsFont6pt"/>
    <w:rsid w:val="00ED78B5"/>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ED78B5"/>
  </w:style>
  <w:style w:type="character" w:customStyle="1" w:styleId="m489902567989944824gmail-styleunderline">
    <w:name w:val="m_489902567989944824gmail-styleunderline"/>
    <w:basedOn w:val="DefaultParagraphFont"/>
    <w:rsid w:val="00ED78B5"/>
  </w:style>
  <w:style w:type="character" w:customStyle="1" w:styleId="UnresolvedMention2">
    <w:name w:val="Unresolved Mention2"/>
    <w:basedOn w:val="DefaultParagraphFont"/>
    <w:uiPriority w:val="99"/>
    <w:semiHidden/>
    <w:rsid w:val="00ED78B5"/>
    <w:rPr>
      <w:color w:val="808080"/>
      <w:shd w:val="clear" w:color="auto" w:fill="E6E6E6"/>
    </w:rPr>
  </w:style>
  <w:style w:type="character" w:customStyle="1" w:styleId="swauthor">
    <w:name w:val="sw_author"/>
    <w:rsid w:val="00ED78B5"/>
  </w:style>
  <w:style w:type="character" w:customStyle="1" w:styleId="UnderlineCharChar3">
    <w:name w:val="Underline Char Char3"/>
    <w:rsid w:val="00ED78B5"/>
    <w:rPr>
      <w:szCs w:val="24"/>
      <w:u w:val="single"/>
      <w:lang w:val="en-US" w:eastAsia="en-US" w:bidi="ar-SA"/>
    </w:rPr>
  </w:style>
  <w:style w:type="character" w:customStyle="1" w:styleId="tl8wme">
    <w:name w:val="tl8wme"/>
    <w:basedOn w:val="DefaultParagraphFont"/>
    <w:rsid w:val="00ED78B5"/>
  </w:style>
  <w:style w:type="character" w:customStyle="1" w:styleId="Mention3">
    <w:name w:val="Mention3"/>
    <w:basedOn w:val="DefaultParagraphFont"/>
    <w:uiPriority w:val="99"/>
    <w:semiHidden/>
    <w:unhideWhenUsed/>
    <w:rsid w:val="00ED78B5"/>
    <w:rPr>
      <w:color w:val="2B579A"/>
      <w:shd w:val="clear" w:color="auto" w:fill="E6E6E6"/>
    </w:rPr>
  </w:style>
  <w:style w:type="character" w:customStyle="1" w:styleId="m-5251091010484660064gmail-style13ptbold">
    <w:name w:val="m_-5251091010484660064gmail-style13ptbold"/>
    <w:basedOn w:val="DefaultParagraphFont"/>
    <w:rsid w:val="00ED78B5"/>
  </w:style>
  <w:style w:type="character" w:customStyle="1" w:styleId="m-5251091010484660064gmail-styleunderline">
    <w:name w:val="m_-5251091010484660064gmail-styleunderline"/>
    <w:basedOn w:val="DefaultParagraphFont"/>
    <w:rsid w:val="00ED78B5"/>
  </w:style>
  <w:style w:type="character" w:customStyle="1" w:styleId="tablecaption">
    <w:name w:val="tablecaption"/>
    <w:basedOn w:val="DefaultParagraphFont"/>
    <w:rsid w:val="00ED78B5"/>
  </w:style>
  <w:style w:type="character" w:customStyle="1" w:styleId="StyleLatinHelvetica105ptBlack">
    <w:name w:val="Style (Latin) Helvetica 10.5 pt Black"/>
    <w:basedOn w:val="DefaultParagraphFont"/>
    <w:rsid w:val="00ED78B5"/>
    <w:rPr>
      <w:rFonts w:ascii="Times New Roman" w:hAnsi="Times New Roman"/>
      <w:color w:val="000000"/>
      <w:sz w:val="21"/>
    </w:rPr>
  </w:style>
  <w:style w:type="character" w:customStyle="1" w:styleId="m-413333960618644972gmail-style13ptbold">
    <w:name w:val="m_-413333960618644972gmail-style13ptbold"/>
    <w:basedOn w:val="DefaultParagraphFont"/>
    <w:rsid w:val="00ED78B5"/>
  </w:style>
  <w:style w:type="character" w:customStyle="1" w:styleId="m-413333960618644972gmail-styleunderline">
    <w:name w:val="m_-413333960618644972gmail-styleunderline"/>
    <w:basedOn w:val="DefaultParagraphFont"/>
    <w:rsid w:val="00ED78B5"/>
  </w:style>
  <w:style w:type="character" w:customStyle="1" w:styleId="m8314098763611656848gmail-stylestylebold12pt">
    <w:name w:val="m_8314098763611656848gmail-stylestylebold12pt"/>
    <w:basedOn w:val="DefaultParagraphFont"/>
    <w:rsid w:val="00ED78B5"/>
  </w:style>
  <w:style w:type="character" w:customStyle="1" w:styleId="m8314098763611656848gmail-styleboldunderline">
    <w:name w:val="m_8314098763611656848gmail-styleboldunderline"/>
    <w:basedOn w:val="DefaultParagraphFont"/>
    <w:rsid w:val="00ED78B5"/>
  </w:style>
  <w:style w:type="paragraph" w:customStyle="1" w:styleId="Spacer">
    <w:name w:val="Spacer"/>
    <w:basedOn w:val="Heading1"/>
    <w:link w:val="SpacerChar"/>
    <w:autoRedefine/>
    <w:uiPriority w:val="4"/>
    <w:qFormat/>
    <w:rsid w:val="00ED78B5"/>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ED78B5"/>
    <w:rPr>
      <w:rFonts w:ascii="Calibri" w:eastAsiaTheme="majorEastAsia" w:hAnsi="Calibri" w:cstheme="majorBidi"/>
      <w:b/>
      <w:bCs/>
      <w:szCs w:val="32"/>
    </w:rPr>
  </w:style>
  <w:style w:type="paragraph" w:customStyle="1" w:styleId="msonormal0">
    <w:name w:val="msonormal"/>
    <w:basedOn w:val="Normal"/>
    <w:rsid w:val="00ED78B5"/>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ED78B5"/>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ED78B5"/>
    <w:rPr>
      <w:rFonts w:ascii="Georgia" w:eastAsia="Times New Roman" w:hAnsi="Georgia" w:cs="Arial" w:hint="default"/>
      <w:b/>
      <w:bCs/>
      <w:kern w:val="32"/>
      <w:sz w:val="28"/>
      <w:szCs w:val="32"/>
    </w:rPr>
  </w:style>
  <w:style w:type="character" w:customStyle="1" w:styleId="SmallChar0">
    <w:name w:val="Small Char"/>
    <w:qFormat/>
    <w:rsid w:val="00ED78B5"/>
    <w:rPr>
      <w:rFonts w:ascii="Arial Narrow" w:hAnsi="Arial Narrow" w:cs="Times New Roman"/>
      <w:color w:val="000000"/>
      <w:sz w:val="16"/>
    </w:rPr>
  </w:style>
  <w:style w:type="character" w:customStyle="1" w:styleId="CiteReal0">
    <w:name w:val="CiteReal"/>
    <w:uiPriority w:val="1"/>
    <w:qFormat/>
    <w:rsid w:val="00ED78B5"/>
    <w:rPr>
      <w:rFonts w:ascii="Arial" w:hAnsi="Arial"/>
      <w:b/>
      <w:sz w:val="24"/>
      <w:u w:val="single"/>
    </w:rPr>
  </w:style>
  <w:style w:type="character" w:customStyle="1" w:styleId="dropcap1">
    <w:name w:val="dropcap1"/>
    <w:rsid w:val="00ED78B5"/>
  </w:style>
  <w:style w:type="paragraph" w:customStyle="1" w:styleId="Style31">
    <w:name w:val="Style31"/>
    <w:basedOn w:val="Normal"/>
    <w:uiPriority w:val="99"/>
    <w:rsid w:val="00ED78B5"/>
    <w:pPr>
      <w:spacing w:line="197" w:lineRule="exact"/>
      <w:jc w:val="both"/>
    </w:pPr>
    <w:rPr>
      <w:rFonts w:ascii="Palatino Linotype" w:hAnsi="Palatino Linotype" w:cs="Palatino Linotype"/>
    </w:rPr>
  </w:style>
  <w:style w:type="paragraph" w:customStyle="1" w:styleId="Style42">
    <w:name w:val="Style42"/>
    <w:basedOn w:val="Normal"/>
    <w:uiPriority w:val="99"/>
    <w:rsid w:val="00ED78B5"/>
    <w:pPr>
      <w:spacing w:line="202" w:lineRule="exact"/>
      <w:jc w:val="both"/>
    </w:pPr>
    <w:rPr>
      <w:rFonts w:ascii="Palatino Linotype" w:hAnsi="Palatino Linotype" w:cs="Palatino Linotype"/>
    </w:rPr>
  </w:style>
  <w:style w:type="paragraph" w:customStyle="1" w:styleId="Style51">
    <w:name w:val="Style51"/>
    <w:basedOn w:val="Normal"/>
    <w:uiPriority w:val="99"/>
    <w:rsid w:val="00ED78B5"/>
    <w:pPr>
      <w:spacing w:line="200" w:lineRule="exact"/>
      <w:jc w:val="both"/>
    </w:pPr>
    <w:rPr>
      <w:rFonts w:ascii="Palatino Linotype" w:hAnsi="Palatino Linotype" w:cs="Palatino Linotype"/>
    </w:rPr>
  </w:style>
  <w:style w:type="character" w:customStyle="1" w:styleId="FontStyle72">
    <w:name w:val="Font Style72"/>
    <w:uiPriority w:val="99"/>
    <w:rsid w:val="00ED78B5"/>
    <w:rPr>
      <w:rFonts w:ascii="Cambria" w:hAnsi="Cambria" w:cs="Cambria" w:hint="default"/>
      <w:sz w:val="16"/>
      <w:szCs w:val="16"/>
    </w:rPr>
  </w:style>
  <w:style w:type="character" w:customStyle="1" w:styleId="FontStyle73">
    <w:name w:val="Font Style73"/>
    <w:uiPriority w:val="99"/>
    <w:rsid w:val="00ED78B5"/>
    <w:rPr>
      <w:rFonts w:ascii="Cambria" w:hAnsi="Cambria" w:cs="Cambria" w:hint="default"/>
      <w:i/>
      <w:iCs/>
      <w:sz w:val="16"/>
      <w:szCs w:val="16"/>
    </w:rPr>
  </w:style>
  <w:style w:type="character" w:customStyle="1" w:styleId="UnderlinestyleChar2">
    <w:name w:val="Underline style Char2"/>
    <w:rsid w:val="00ED78B5"/>
    <w:rPr>
      <w:sz w:val="22"/>
      <w:szCs w:val="24"/>
      <w:u w:val="single"/>
      <w:lang w:val="en-US" w:eastAsia="en-US" w:bidi="ar-SA"/>
    </w:rPr>
  </w:style>
  <w:style w:type="paragraph" w:customStyle="1" w:styleId="CitationCharChar">
    <w:name w:val="Citation Char Char"/>
    <w:basedOn w:val="Normal"/>
    <w:uiPriority w:val="6"/>
    <w:qFormat/>
    <w:rsid w:val="00ED78B5"/>
    <w:pPr>
      <w:ind w:left="1440" w:right="1440"/>
    </w:pPr>
    <w:rPr>
      <w:rFonts w:ascii="Cambria" w:eastAsia="Verdana" w:hAnsi="Cambria" w:cs="Cambria"/>
      <w:szCs w:val="20"/>
      <w:u w:val="single"/>
    </w:rPr>
  </w:style>
  <w:style w:type="character" w:customStyle="1" w:styleId="FontStyle49">
    <w:name w:val="Font Style49"/>
    <w:uiPriority w:val="99"/>
    <w:rsid w:val="00ED78B5"/>
    <w:rPr>
      <w:rFonts w:ascii="Cambria" w:hAnsi="Cambria" w:cs="Cambria"/>
      <w:sz w:val="20"/>
      <w:szCs w:val="20"/>
    </w:rPr>
  </w:style>
  <w:style w:type="character" w:customStyle="1" w:styleId="FontStyle50">
    <w:name w:val="Font Style50"/>
    <w:uiPriority w:val="99"/>
    <w:rsid w:val="00ED78B5"/>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ED78B5"/>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ED78B5"/>
    <w:rPr>
      <w:rFonts w:ascii="Cambria" w:eastAsia="Cambria" w:hAnsi="Cambria" w:cs="Cambria"/>
      <w:spacing w:val="-3"/>
      <w:sz w:val="22"/>
      <w:szCs w:val="20"/>
    </w:rPr>
  </w:style>
  <w:style w:type="character" w:customStyle="1" w:styleId="kn">
    <w:name w:val="kn"/>
    <w:basedOn w:val="DefaultParagraphFont"/>
    <w:rsid w:val="00ED78B5"/>
  </w:style>
  <w:style w:type="character" w:customStyle="1" w:styleId="StyleStyleUnderlineUnderlineStyleBoldUnderlineIntenseEmphas">
    <w:name w:val="Style Style UnderlineUnderlineStyle Bold UnderlineIntense Emphas..."/>
    <w:basedOn w:val="DefaultParagraphFont"/>
    <w:rsid w:val="00ED78B5"/>
    <w:rPr>
      <w:b/>
      <w:bCs/>
      <w:sz w:val="26"/>
      <w:u w:val="single"/>
    </w:rPr>
  </w:style>
  <w:style w:type="character" w:customStyle="1" w:styleId="articoloinside">
    <w:name w:val="articolo_inside"/>
    <w:rsid w:val="00ED78B5"/>
  </w:style>
  <w:style w:type="paragraph" w:customStyle="1" w:styleId="pagetools">
    <w:name w:val="pagetools"/>
    <w:basedOn w:val="Normal"/>
    <w:rsid w:val="00ED78B5"/>
    <w:pPr>
      <w:spacing w:before="100" w:beforeAutospacing="1" w:after="100" w:afterAutospacing="1"/>
    </w:pPr>
    <w:rPr>
      <w:rFonts w:ascii="Cambria" w:eastAsia="Cambria" w:hAnsi="Cambria"/>
      <w:sz w:val="24"/>
    </w:rPr>
  </w:style>
  <w:style w:type="character" w:customStyle="1" w:styleId="desc">
    <w:name w:val="desc"/>
    <w:basedOn w:val="DefaultParagraphFont"/>
    <w:rsid w:val="00ED78B5"/>
  </w:style>
  <w:style w:type="character" w:customStyle="1" w:styleId="job">
    <w:name w:val="job"/>
    <w:basedOn w:val="DefaultParagraphFont"/>
    <w:rsid w:val="00ED78B5"/>
  </w:style>
  <w:style w:type="character" w:customStyle="1" w:styleId="publisher">
    <w:name w:val="publisher"/>
    <w:basedOn w:val="DefaultParagraphFont"/>
    <w:rsid w:val="00ED78B5"/>
  </w:style>
  <w:style w:type="character" w:customStyle="1" w:styleId="pubyear">
    <w:name w:val="pubyear"/>
    <w:basedOn w:val="DefaultParagraphFont"/>
    <w:rsid w:val="00ED78B5"/>
  </w:style>
  <w:style w:type="character" w:customStyle="1" w:styleId="pubcity">
    <w:name w:val="pubcity"/>
    <w:basedOn w:val="DefaultParagraphFont"/>
    <w:rsid w:val="00ED78B5"/>
  </w:style>
  <w:style w:type="character" w:customStyle="1" w:styleId="bodycontentlink">
    <w:name w:val="bodycontentlink"/>
    <w:basedOn w:val="DefaultParagraphFont"/>
    <w:rsid w:val="00ED78B5"/>
  </w:style>
  <w:style w:type="paragraph" w:customStyle="1" w:styleId="C-Text">
    <w:name w:val="C-Text"/>
    <w:basedOn w:val="Normal"/>
    <w:rsid w:val="00ED78B5"/>
    <w:pPr>
      <w:tabs>
        <w:tab w:val="num" w:pos="720"/>
      </w:tabs>
      <w:ind w:left="720" w:hanging="360"/>
    </w:pPr>
    <w:rPr>
      <w:rFonts w:ascii="Book Antiqua" w:hAnsi="Book Antiqua"/>
      <w:sz w:val="24"/>
    </w:rPr>
  </w:style>
  <w:style w:type="character" w:customStyle="1" w:styleId="ecdate">
    <w:name w:val="ec_date"/>
    <w:basedOn w:val="DefaultParagraphFont"/>
    <w:rsid w:val="00ED78B5"/>
    <w:rPr>
      <w:rFonts w:ascii="Symbol" w:hAnsi="Symbol" w:hint="default"/>
      <w:sz w:val="20"/>
      <w:szCs w:val="20"/>
      <w:shd w:val="clear" w:color="auto" w:fill="FFFFFF"/>
    </w:rPr>
  </w:style>
  <w:style w:type="paragraph" w:customStyle="1" w:styleId="ecmsonormal">
    <w:name w:val="ec_msonormal"/>
    <w:basedOn w:val="Normal"/>
    <w:rsid w:val="00ED78B5"/>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ED78B5"/>
  </w:style>
  <w:style w:type="character" w:customStyle="1" w:styleId="articleheadline">
    <w:name w:val="articleheadline"/>
    <w:basedOn w:val="DefaultParagraphFont"/>
    <w:rsid w:val="00ED78B5"/>
  </w:style>
  <w:style w:type="paragraph" w:customStyle="1" w:styleId="u-intro">
    <w:name w:val="u-intro"/>
    <w:basedOn w:val="Normal"/>
    <w:rsid w:val="00ED78B5"/>
    <w:pPr>
      <w:spacing w:before="100" w:beforeAutospacing="1" w:after="100" w:afterAutospacing="1"/>
    </w:pPr>
    <w:rPr>
      <w:sz w:val="24"/>
    </w:rPr>
  </w:style>
  <w:style w:type="character" w:customStyle="1" w:styleId="u-byline">
    <w:name w:val="u-byline"/>
    <w:basedOn w:val="DefaultParagraphFont"/>
    <w:rsid w:val="00ED78B5"/>
  </w:style>
  <w:style w:type="character" w:customStyle="1" w:styleId="articlebya">
    <w:name w:val="articleby_a"/>
    <w:basedOn w:val="DefaultParagraphFont"/>
    <w:rsid w:val="00ED78B5"/>
  </w:style>
  <w:style w:type="character" w:customStyle="1" w:styleId="popupwinby">
    <w:name w:val="popupwinby"/>
    <w:basedOn w:val="DefaultParagraphFont"/>
    <w:rsid w:val="00ED78B5"/>
  </w:style>
  <w:style w:type="character" w:customStyle="1" w:styleId="storyheader">
    <w:name w:val="storyheader"/>
    <w:basedOn w:val="DefaultParagraphFont"/>
    <w:rsid w:val="00ED78B5"/>
  </w:style>
  <w:style w:type="character" w:customStyle="1" w:styleId="marron">
    <w:name w:val="marron"/>
    <w:basedOn w:val="DefaultParagraphFont"/>
    <w:rsid w:val="00ED78B5"/>
  </w:style>
  <w:style w:type="paragraph" w:customStyle="1" w:styleId="StyleNormalWeb10pt">
    <w:name w:val="Style Normal (Web) + 10 pt"/>
    <w:basedOn w:val="NormalWeb"/>
    <w:next w:val="Normal"/>
    <w:rsid w:val="00ED78B5"/>
    <w:rPr>
      <w:rFonts w:ascii="Bookman Old Style" w:eastAsiaTheme="minorHAnsi" w:hAnsi="Bookman Old Style"/>
      <w:sz w:val="20"/>
      <w:lang w:bidi="ar-SA"/>
    </w:rPr>
  </w:style>
  <w:style w:type="character" w:customStyle="1" w:styleId="StyleNormalWeb10ptChar">
    <w:name w:val="Style Normal (Web) + 10 pt Char"/>
    <w:basedOn w:val="DefaultParagraphFont"/>
    <w:rsid w:val="00ED78B5"/>
    <w:rPr>
      <w:szCs w:val="24"/>
      <w:lang w:val="en-US" w:eastAsia="en-US" w:bidi="ar-SA"/>
    </w:rPr>
  </w:style>
  <w:style w:type="paragraph" w:customStyle="1" w:styleId="TagCiteShells">
    <w:name w:val="Tag/Cite/Shells"/>
    <w:basedOn w:val="Normal"/>
    <w:rsid w:val="00ED78B5"/>
    <w:rPr>
      <w:b/>
    </w:rPr>
  </w:style>
  <w:style w:type="paragraph" w:customStyle="1" w:styleId="DefinitionTerm">
    <w:name w:val="Definition Term"/>
    <w:basedOn w:val="Normal"/>
    <w:next w:val="Normal"/>
    <w:rsid w:val="00ED78B5"/>
    <w:rPr>
      <w:snapToGrid w:val="0"/>
      <w:sz w:val="24"/>
    </w:rPr>
  </w:style>
  <w:style w:type="character" w:customStyle="1" w:styleId="Style3CharChar">
    <w:name w:val="Style3 Char Char"/>
    <w:basedOn w:val="DefaultParagraphFont"/>
    <w:rsid w:val="00ED78B5"/>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ED78B5"/>
    <w:pPr>
      <w:spacing w:after="60"/>
    </w:pPr>
    <w:rPr>
      <w:rFonts w:eastAsia="Segoe UI" w:cs="Cambria"/>
      <w:caps/>
      <w:sz w:val="20"/>
      <w:lang w:eastAsia="zh-CN"/>
    </w:rPr>
  </w:style>
  <w:style w:type="character" w:customStyle="1" w:styleId="NormalChar0">
    <w:name w:val="Normal Char"/>
    <w:basedOn w:val="DefaultParagraphFont"/>
    <w:rsid w:val="00ED78B5"/>
    <w:rPr>
      <w:lang w:eastAsia="en-US"/>
    </w:rPr>
  </w:style>
  <w:style w:type="character" w:customStyle="1" w:styleId="BoldUnderlineChar2">
    <w:name w:val="Bold + Underline Char"/>
    <w:basedOn w:val="DefaultParagraphFont"/>
    <w:rsid w:val="00ED78B5"/>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ED78B5"/>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ED78B5"/>
  </w:style>
  <w:style w:type="character" w:customStyle="1" w:styleId="CharacterStyle7">
    <w:name w:val="Character Style 7"/>
    <w:rsid w:val="00ED78B5"/>
    <w:rPr>
      <w:rFonts w:ascii="Trebuchet MS" w:hAnsi="Trebuchet MS" w:cs="Trebuchet MS"/>
      <w:sz w:val="20"/>
      <w:szCs w:val="20"/>
      <w:u w:val="single"/>
    </w:rPr>
  </w:style>
  <w:style w:type="character" w:customStyle="1" w:styleId="StyleStyle4Char">
    <w:name w:val="Style Style4 + Char"/>
    <w:basedOn w:val="DefaultParagraphFont"/>
    <w:rsid w:val="00ED78B5"/>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ED78B5"/>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ED78B5"/>
    <w:rPr>
      <w:rFonts w:ascii="Symbol" w:hAnsi="Symbol"/>
      <w:sz w:val="21"/>
      <w:szCs w:val="21"/>
      <w:u w:val="thick"/>
    </w:rPr>
  </w:style>
  <w:style w:type="character" w:customStyle="1" w:styleId="UnderlinedEvidenceCharChar">
    <w:name w:val="Underlined Evidence Char Char"/>
    <w:basedOn w:val="DefaultParagraphFont"/>
    <w:rsid w:val="00ED78B5"/>
    <w:rPr>
      <w:rFonts w:ascii="Symbol" w:hAnsi="Symbol"/>
      <w:sz w:val="21"/>
      <w:szCs w:val="21"/>
      <w:u w:val="thick"/>
      <w:lang w:val="en-US" w:eastAsia="en-US" w:bidi="ar-SA"/>
    </w:rPr>
  </w:style>
  <w:style w:type="character" w:styleId="PlaceholderText">
    <w:name w:val="Placeholder Text"/>
    <w:basedOn w:val="DefaultParagraphFont"/>
    <w:uiPriority w:val="99"/>
    <w:rsid w:val="00ED78B5"/>
    <w:rPr>
      <w:color w:val="808080"/>
    </w:rPr>
  </w:style>
  <w:style w:type="paragraph" w:customStyle="1" w:styleId="Cite8">
    <w:name w:val="Cite8"/>
    <w:basedOn w:val="Normal"/>
    <w:autoRedefine/>
    <w:qFormat/>
    <w:rsid w:val="00ED78B5"/>
    <w:rPr>
      <w:rFonts w:ascii="Trebuchet MS" w:eastAsia="Verdana" w:hAnsi="Trebuchet MS" w:cs="Cambria"/>
    </w:rPr>
  </w:style>
  <w:style w:type="paragraph" w:customStyle="1" w:styleId="8font">
    <w:name w:val="8font"/>
    <w:basedOn w:val="Normal"/>
    <w:next w:val="Normal"/>
    <w:autoRedefine/>
    <w:rsid w:val="00ED78B5"/>
    <w:rPr>
      <w:rFonts w:eastAsia="Cambria Math" w:cs="Cambria"/>
      <w:szCs w:val="16"/>
    </w:rPr>
  </w:style>
  <w:style w:type="character" w:customStyle="1" w:styleId="NoterefInText">
    <w:name w:val="_NoterefInText"/>
    <w:uiPriority w:val="99"/>
    <w:rsid w:val="00ED78B5"/>
    <w:rPr>
      <w:rFonts w:cs="AKDPE C+ Utopia"/>
      <w:color w:val="000000"/>
    </w:rPr>
  </w:style>
  <w:style w:type="character" w:customStyle="1" w:styleId="postauthor">
    <w:name w:val="postauthor"/>
    <w:basedOn w:val="DefaultParagraphFont"/>
    <w:rsid w:val="00ED78B5"/>
  </w:style>
  <w:style w:type="paragraph" w:customStyle="1" w:styleId="notes-source-hasnotes">
    <w:name w:val="notes-source-hasnotes"/>
    <w:basedOn w:val="Normal"/>
    <w:rsid w:val="00ED78B5"/>
    <w:pPr>
      <w:spacing w:before="100" w:beforeAutospacing="1" w:after="100" w:afterAutospacing="1"/>
    </w:pPr>
    <w:rPr>
      <w:rFonts w:ascii="Tahoma" w:hAnsi="Tahoma"/>
      <w:szCs w:val="20"/>
    </w:rPr>
  </w:style>
  <w:style w:type="character" w:customStyle="1" w:styleId="span">
    <w:name w:val="span"/>
    <w:basedOn w:val="DefaultParagraphFont"/>
    <w:rsid w:val="00ED78B5"/>
  </w:style>
  <w:style w:type="character" w:customStyle="1" w:styleId="maintitle">
    <w:name w:val="maintitle"/>
    <w:basedOn w:val="DefaultParagraphFont"/>
    <w:rsid w:val="00ED78B5"/>
  </w:style>
  <w:style w:type="character" w:customStyle="1" w:styleId="thirdparty-logo">
    <w:name w:val="thirdparty-logo"/>
    <w:basedOn w:val="DefaultParagraphFont"/>
    <w:rsid w:val="00ED78B5"/>
  </w:style>
  <w:style w:type="character" w:customStyle="1" w:styleId="posted">
    <w:name w:val="posted"/>
    <w:basedOn w:val="DefaultParagraphFont"/>
    <w:rsid w:val="00ED78B5"/>
  </w:style>
  <w:style w:type="character" w:customStyle="1" w:styleId="ticker">
    <w:name w:val="ticker"/>
    <w:basedOn w:val="DefaultParagraphFont"/>
    <w:rsid w:val="00ED78B5"/>
  </w:style>
  <w:style w:type="paragraph" w:customStyle="1" w:styleId="articlemeta">
    <w:name w:val="articlemeta"/>
    <w:basedOn w:val="Normal"/>
    <w:rsid w:val="00ED78B5"/>
    <w:pPr>
      <w:spacing w:before="100" w:beforeAutospacing="1" w:after="100" w:afterAutospacing="1"/>
    </w:pPr>
    <w:rPr>
      <w:rFonts w:ascii="Tahoma" w:hAnsi="Tahoma"/>
      <w:szCs w:val="20"/>
    </w:rPr>
  </w:style>
  <w:style w:type="character" w:customStyle="1" w:styleId="vcard">
    <w:name w:val="vcard"/>
    <w:basedOn w:val="DefaultParagraphFont"/>
    <w:rsid w:val="00ED78B5"/>
  </w:style>
  <w:style w:type="character" w:customStyle="1" w:styleId="print-footnote">
    <w:name w:val="print-footnote"/>
    <w:basedOn w:val="DefaultParagraphFont"/>
    <w:rsid w:val="00ED78B5"/>
  </w:style>
  <w:style w:type="character" w:customStyle="1" w:styleId="datestring">
    <w:name w:val="datestring"/>
    <w:basedOn w:val="DefaultParagraphFont"/>
    <w:rsid w:val="00ED78B5"/>
  </w:style>
  <w:style w:type="paragraph" w:customStyle="1" w:styleId="noindent0">
    <w:name w:val="no_indent"/>
    <w:basedOn w:val="Normal"/>
    <w:rsid w:val="00ED78B5"/>
    <w:pPr>
      <w:spacing w:before="100" w:beforeAutospacing="1" w:after="100" w:afterAutospacing="1"/>
    </w:pPr>
    <w:rPr>
      <w:rFonts w:ascii="Tahoma" w:hAnsi="Tahoma"/>
      <w:szCs w:val="20"/>
    </w:rPr>
  </w:style>
  <w:style w:type="character" w:customStyle="1" w:styleId="email">
    <w:name w:val="email"/>
    <w:basedOn w:val="DefaultParagraphFont"/>
    <w:rsid w:val="00ED78B5"/>
  </w:style>
  <w:style w:type="paragraph" w:customStyle="1" w:styleId="left">
    <w:name w:val="left"/>
    <w:basedOn w:val="Normal"/>
    <w:rsid w:val="00ED78B5"/>
    <w:pPr>
      <w:spacing w:before="100" w:beforeAutospacing="1" w:after="100" w:afterAutospacing="1"/>
    </w:pPr>
    <w:rPr>
      <w:rFonts w:ascii="Tahoma" w:hAnsi="Tahoma"/>
      <w:szCs w:val="20"/>
    </w:rPr>
  </w:style>
  <w:style w:type="paragraph" w:customStyle="1" w:styleId="right">
    <w:name w:val="right"/>
    <w:basedOn w:val="Normal"/>
    <w:rsid w:val="00ED78B5"/>
    <w:pPr>
      <w:spacing w:before="100" w:beforeAutospacing="1" w:after="100" w:afterAutospacing="1"/>
    </w:pPr>
    <w:rPr>
      <w:rFonts w:ascii="Tahoma" w:hAnsi="Tahoma"/>
      <w:szCs w:val="20"/>
    </w:rPr>
  </w:style>
  <w:style w:type="character" w:customStyle="1" w:styleId="gptad">
    <w:name w:val="gptad"/>
    <w:basedOn w:val="DefaultParagraphFont"/>
    <w:rsid w:val="00ED78B5"/>
  </w:style>
  <w:style w:type="paragraph" w:customStyle="1" w:styleId="creditpostedmodified">
    <w:name w:val="credit_posted_modified"/>
    <w:basedOn w:val="Normal"/>
    <w:rsid w:val="00ED78B5"/>
    <w:pPr>
      <w:spacing w:before="100" w:beforeAutospacing="1" w:after="100" w:afterAutospacing="1"/>
    </w:pPr>
    <w:rPr>
      <w:rFonts w:ascii="Tahoma" w:hAnsi="Tahoma"/>
      <w:szCs w:val="20"/>
    </w:rPr>
  </w:style>
  <w:style w:type="character" w:customStyle="1" w:styleId="creditline">
    <w:name w:val="creditline"/>
    <w:basedOn w:val="DefaultParagraphFont"/>
    <w:rsid w:val="00ED78B5"/>
  </w:style>
  <w:style w:type="character" w:customStyle="1" w:styleId="grd">
    <w:name w:val="grd"/>
    <w:basedOn w:val="DefaultParagraphFont"/>
    <w:rsid w:val="00ED78B5"/>
  </w:style>
  <w:style w:type="paragraph" w:customStyle="1" w:styleId="hs-text-container">
    <w:name w:val="hs-text-container"/>
    <w:basedOn w:val="Normal"/>
    <w:rsid w:val="00ED78B5"/>
    <w:pPr>
      <w:spacing w:before="100" w:beforeAutospacing="1" w:after="100" w:afterAutospacing="1"/>
    </w:pPr>
    <w:rPr>
      <w:rFonts w:ascii="Tahoma" w:hAnsi="Tahoma"/>
      <w:szCs w:val="20"/>
    </w:rPr>
  </w:style>
  <w:style w:type="character" w:customStyle="1" w:styleId="created">
    <w:name w:val="created"/>
    <w:basedOn w:val="DefaultParagraphFont"/>
    <w:rsid w:val="00ED78B5"/>
  </w:style>
  <w:style w:type="character" w:customStyle="1" w:styleId="changed">
    <w:name w:val="changed"/>
    <w:basedOn w:val="DefaultParagraphFont"/>
    <w:rsid w:val="00ED78B5"/>
  </w:style>
  <w:style w:type="character" w:customStyle="1" w:styleId="article-author-name">
    <w:name w:val="article-author-name"/>
    <w:basedOn w:val="DefaultParagraphFont"/>
    <w:rsid w:val="00ED78B5"/>
  </w:style>
  <w:style w:type="character" w:customStyle="1" w:styleId="bioexcerpt">
    <w:name w:val="bio_excerpt"/>
    <w:basedOn w:val="DefaultParagraphFont"/>
    <w:rsid w:val="00ED78B5"/>
  </w:style>
  <w:style w:type="character" w:customStyle="1" w:styleId="commentcount">
    <w:name w:val="comment_count"/>
    <w:basedOn w:val="DefaultParagraphFont"/>
    <w:rsid w:val="00ED78B5"/>
  </w:style>
  <w:style w:type="character" w:customStyle="1" w:styleId="searchtermshighlighted">
    <w:name w:val="searchtermshighlighted"/>
    <w:basedOn w:val="DefaultParagraphFont"/>
    <w:rsid w:val="00ED78B5"/>
  </w:style>
  <w:style w:type="character" w:customStyle="1" w:styleId="contributornametrigger">
    <w:name w:val="contributornametrigger"/>
    <w:basedOn w:val="DefaultParagraphFont"/>
    <w:rsid w:val="00ED78B5"/>
  </w:style>
  <w:style w:type="character" w:customStyle="1" w:styleId="bylinepipe">
    <w:name w:val="bylinepipe"/>
    <w:basedOn w:val="DefaultParagraphFont"/>
    <w:rsid w:val="00ED78B5"/>
  </w:style>
  <w:style w:type="character" w:customStyle="1" w:styleId="lucenesearchresulturlb">
    <w:name w:val="lucene_search_result_url_b"/>
    <w:basedOn w:val="DefaultParagraphFont"/>
    <w:rsid w:val="00ED78B5"/>
  </w:style>
  <w:style w:type="character" w:customStyle="1" w:styleId="faculty-title">
    <w:name w:val="faculty-title"/>
    <w:basedOn w:val="DefaultParagraphFont"/>
    <w:rsid w:val="00ED78B5"/>
  </w:style>
  <w:style w:type="character" w:customStyle="1" w:styleId="count">
    <w:name w:val="count"/>
    <w:basedOn w:val="DefaultParagraphFont"/>
    <w:rsid w:val="00ED78B5"/>
  </w:style>
  <w:style w:type="character" w:customStyle="1" w:styleId="volume">
    <w:name w:val="volume"/>
    <w:basedOn w:val="DefaultParagraphFont"/>
    <w:rsid w:val="00ED78B5"/>
  </w:style>
  <w:style w:type="character" w:customStyle="1" w:styleId="issue">
    <w:name w:val="issue"/>
    <w:basedOn w:val="DefaultParagraphFont"/>
    <w:rsid w:val="00ED78B5"/>
  </w:style>
  <w:style w:type="character" w:customStyle="1" w:styleId="pages">
    <w:name w:val="pages"/>
    <w:basedOn w:val="DefaultParagraphFont"/>
    <w:rsid w:val="00ED78B5"/>
  </w:style>
  <w:style w:type="character" w:customStyle="1" w:styleId="field-content">
    <w:name w:val="field-content"/>
    <w:basedOn w:val="DefaultParagraphFont"/>
    <w:rsid w:val="00ED78B5"/>
  </w:style>
  <w:style w:type="character" w:customStyle="1" w:styleId="person">
    <w:name w:val="person"/>
    <w:basedOn w:val="DefaultParagraphFont"/>
    <w:rsid w:val="00ED78B5"/>
  </w:style>
  <w:style w:type="character" w:customStyle="1" w:styleId="corresponding">
    <w:name w:val="corresponding"/>
    <w:basedOn w:val="DefaultParagraphFont"/>
    <w:rsid w:val="00ED78B5"/>
  </w:style>
  <w:style w:type="character" w:customStyle="1" w:styleId="entry-date">
    <w:name w:val="entry-date"/>
    <w:basedOn w:val="DefaultParagraphFont"/>
    <w:rsid w:val="00ED78B5"/>
  </w:style>
  <w:style w:type="paragraph" w:customStyle="1" w:styleId="entry-meta">
    <w:name w:val="entry-meta"/>
    <w:basedOn w:val="Normal"/>
    <w:rsid w:val="00ED78B5"/>
    <w:pPr>
      <w:spacing w:before="100" w:beforeAutospacing="1" w:after="100" w:afterAutospacing="1"/>
    </w:pPr>
    <w:rPr>
      <w:rFonts w:ascii="Tahoma" w:hAnsi="Tahoma"/>
      <w:szCs w:val="20"/>
    </w:rPr>
  </w:style>
  <w:style w:type="character" w:customStyle="1" w:styleId="post-time">
    <w:name w:val="post-time"/>
    <w:basedOn w:val="DefaultParagraphFont"/>
    <w:rsid w:val="00ED78B5"/>
  </w:style>
  <w:style w:type="character" w:customStyle="1" w:styleId="post-category">
    <w:name w:val="post-category"/>
    <w:basedOn w:val="DefaultParagraphFont"/>
    <w:rsid w:val="00ED78B5"/>
  </w:style>
  <w:style w:type="character" w:customStyle="1" w:styleId="post-author">
    <w:name w:val="post-author"/>
    <w:basedOn w:val="DefaultParagraphFont"/>
    <w:rsid w:val="00ED78B5"/>
  </w:style>
  <w:style w:type="character" w:customStyle="1" w:styleId="A10">
    <w:name w:val="A10"/>
    <w:uiPriority w:val="99"/>
    <w:rsid w:val="00ED78B5"/>
    <w:rPr>
      <w:rFonts w:cs="MS Mincho"/>
      <w:color w:val="000000"/>
      <w:sz w:val="11"/>
      <w:szCs w:val="11"/>
    </w:rPr>
  </w:style>
  <w:style w:type="paragraph" w:customStyle="1" w:styleId="Pa10">
    <w:name w:val="Pa10"/>
    <w:basedOn w:val="Default"/>
    <w:next w:val="Default"/>
    <w:uiPriority w:val="99"/>
    <w:rsid w:val="00ED78B5"/>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ED78B5"/>
    <w:pPr>
      <w:widowControl w:val="0"/>
      <w:spacing w:line="241" w:lineRule="atLeast"/>
    </w:pPr>
    <w:rPr>
      <w:rFonts w:ascii="Verdana" w:eastAsiaTheme="minorEastAsia" w:hAnsi="Verdana" w:cs="Cambria"/>
      <w:color w:val="auto"/>
    </w:rPr>
  </w:style>
  <w:style w:type="character" w:customStyle="1" w:styleId="A9">
    <w:name w:val="A9"/>
    <w:uiPriority w:val="99"/>
    <w:rsid w:val="00ED78B5"/>
    <w:rPr>
      <w:rFonts w:cs="MS Mincho"/>
      <w:color w:val="000000"/>
      <w:sz w:val="14"/>
      <w:szCs w:val="14"/>
    </w:rPr>
  </w:style>
  <w:style w:type="paragraph" w:customStyle="1" w:styleId="articledetails">
    <w:name w:val="articledetails"/>
    <w:basedOn w:val="Normal"/>
    <w:rsid w:val="00ED78B5"/>
    <w:pPr>
      <w:spacing w:before="100" w:beforeAutospacing="1" w:after="100" w:afterAutospacing="1"/>
    </w:pPr>
    <w:rPr>
      <w:rFonts w:ascii="Tahoma" w:hAnsi="Tahoma"/>
      <w:szCs w:val="20"/>
    </w:rPr>
  </w:style>
  <w:style w:type="character" w:customStyle="1" w:styleId="posted-and-updated">
    <w:name w:val="posted-and-updated"/>
    <w:basedOn w:val="DefaultParagraphFont"/>
    <w:rsid w:val="00ED78B5"/>
  </w:style>
  <w:style w:type="paragraph" w:customStyle="1" w:styleId="aff">
    <w:name w:val="aff"/>
    <w:basedOn w:val="Normal"/>
    <w:rsid w:val="00ED78B5"/>
    <w:pPr>
      <w:spacing w:before="100" w:beforeAutospacing="1" w:after="100" w:afterAutospacing="1"/>
    </w:pPr>
    <w:rPr>
      <w:rFonts w:ascii="Tahoma" w:hAnsi="Tahoma"/>
      <w:szCs w:val="20"/>
    </w:rPr>
  </w:style>
  <w:style w:type="character" w:customStyle="1" w:styleId="entry-author">
    <w:name w:val="entry-author"/>
    <w:basedOn w:val="DefaultParagraphFont"/>
    <w:rsid w:val="00ED78B5"/>
  </w:style>
  <w:style w:type="character" w:customStyle="1" w:styleId="entry-author-name">
    <w:name w:val="entry-author-name"/>
    <w:basedOn w:val="DefaultParagraphFont"/>
    <w:rsid w:val="00ED78B5"/>
  </w:style>
  <w:style w:type="character" w:customStyle="1" w:styleId="arial11">
    <w:name w:val="arial_11"/>
    <w:basedOn w:val="DefaultParagraphFont"/>
    <w:rsid w:val="00ED78B5"/>
  </w:style>
  <w:style w:type="character" w:customStyle="1" w:styleId="contrib-degrees">
    <w:name w:val="contrib-degrees"/>
    <w:basedOn w:val="DefaultParagraphFont"/>
    <w:rsid w:val="00ED78B5"/>
  </w:style>
  <w:style w:type="character" w:customStyle="1" w:styleId="contrib-on-behalf-of">
    <w:name w:val="contrib-on-behalf-of"/>
    <w:basedOn w:val="DefaultParagraphFont"/>
    <w:rsid w:val="00ED78B5"/>
  </w:style>
  <w:style w:type="character" w:customStyle="1" w:styleId="pubtime">
    <w:name w:val="pubtime"/>
    <w:basedOn w:val="DefaultParagraphFont"/>
    <w:rsid w:val="00ED78B5"/>
  </w:style>
  <w:style w:type="character" w:customStyle="1" w:styleId="time">
    <w:name w:val="time"/>
    <w:basedOn w:val="DefaultParagraphFont"/>
    <w:rsid w:val="00ED78B5"/>
  </w:style>
  <w:style w:type="character" w:customStyle="1" w:styleId="fbcommentscount">
    <w:name w:val="fb_comments_count"/>
    <w:basedOn w:val="DefaultParagraphFont"/>
    <w:rsid w:val="00ED78B5"/>
  </w:style>
  <w:style w:type="character" w:customStyle="1" w:styleId="stsharethiscustom">
    <w:name w:val="st_sharethis_custom"/>
    <w:basedOn w:val="DefaultParagraphFont"/>
    <w:rsid w:val="00ED78B5"/>
  </w:style>
  <w:style w:type="paragraph" w:customStyle="1" w:styleId="permalinkable">
    <w:name w:val="permalinkable"/>
    <w:basedOn w:val="Normal"/>
    <w:rsid w:val="00ED78B5"/>
    <w:pPr>
      <w:spacing w:before="100" w:beforeAutospacing="1" w:after="100" w:afterAutospacing="1"/>
    </w:pPr>
    <w:rPr>
      <w:rFonts w:ascii="Tahoma" w:hAnsi="Tahoma"/>
      <w:szCs w:val="20"/>
    </w:rPr>
  </w:style>
  <w:style w:type="character" w:customStyle="1" w:styleId="post-date">
    <w:name w:val="post-date"/>
    <w:basedOn w:val="DefaultParagraphFont"/>
    <w:rsid w:val="00ED78B5"/>
  </w:style>
  <w:style w:type="character" w:customStyle="1" w:styleId="link-external">
    <w:name w:val="link-external"/>
    <w:basedOn w:val="DefaultParagraphFont"/>
    <w:rsid w:val="00ED78B5"/>
  </w:style>
  <w:style w:type="character" w:customStyle="1" w:styleId="articleauthor">
    <w:name w:val="article_author"/>
    <w:basedOn w:val="DefaultParagraphFont"/>
    <w:rsid w:val="00ED78B5"/>
  </w:style>
  <w:style w:type="character" w:customStyle="1" w:styleId="articleissue">
    <w:name w:val="article_issue"/>
    <w:basedOn w:val="DefaultParagraphFont"/>
    <w:rsid w:val="00ED78B5"/>
  </w:style>
  <w:style w:type="character" w:customStyle="1" w:styleId="a-size-large">
    <w:name w:val="a-size-large"/>
    <w:basedOn w:val="DefaultParagraphFont"/>
    <w:rsid w:val="00ED78B5"/>
  </w:style>
  <w:style w:type="character" w:customStyle="1" w:styleId="a-size-medium">
    <w:name w:val="a-size-medium"/>
    <w:basedOn w:val="DefaultParagraphFont"/>
    <w:rsid w:val="00ED78B5"/>
  </w:style>
  <w:style w:type="character" w:customStyle="1" w:styleId="contribution">
    <w:name w:val="contribution"/>
    <w:basedOn w:val="DefaultParagraphFont"/>
    <w:rsid w:val="00ED78B5"/>
  </w:style>
  <w:style w:type="character" w:customStyle="1" w:styleId="a-color-secondary">
    <w:name w:val="a-color-secondary"/>
    <w:basedOn w:val="DefaultParagraphFont"/>
    <w:rsid w:val="00ED78B5"/>
  </w:style>
  <w:style w:type="paragraph" w:customStyle="1" w:styleId="sbyline">
    <w:name w:val="sbyline"/>
    <w:basedOn w:val="Normal"/>
    <w:rsid w:val="00ED78B5"/>
    <w:pPr>
      <w:spacing w:before="100" w:beforeAutospacing="1" w:after="100" w:afterAutospacing="1"/>
    </w:pPr>
    <w:rPr>
      <w:rFonts w:ascii="Tahoma" w:hAnsi="Tahoma"/>
      <w:szCs w:val="20"/>
    </w:rPr>
  </w:style>
  <w:style w:type="character" w:customStyle="1" w:styleId="ui-author">
    <w:name w:val="ui-author"/>
    <w:basedOn w:val="DefaultParagraphFont"/>
    <w:rsid w:val="00ED78B5"/>
  </w:style>
  <w:style w:type="character" w:customStyle="1" w:styleId="ui-staffline">
    <w:name w:val="ui-staffline"/>
    <w:basedOn w:val="DefaultParagraphFont"/>
    <w:rsid w:val="00ED78B5"/>
  </w:style>
  <w:style w:type="paragraph" w:customStyle="1" w:styleId="promotion-tag-p">
    <w:name w:val="promotion-tag-p"/>
    <w:basedOn w:val="Normal"/>
    <w:rsid w:val="00ED78B5"/>
    <w:pPr>
      <w:spacing w:before="100" w:beforeAutospacing="1" w:after="100" w:afterAutospacing="1"/>
    </w:pPr>
    <w:rPr>
      <w:rFonts w:ascii="Tahoma" w:hAnsi="Tahoma"/>
      <w:szCs w:val="20"/>
    </w:rPr>
  </w:style>
  <w:style w:type="paragraph" w:customStyle="1" w:styleId="heading">
    <w:name w:val="heading"/>
    <w:basedOn w:val="Normal"/>
    <w:rsid w:val="00ED78B5"/>
    <w:pPr>
      <w:spacing w:before="100" w:beforeAutospacing="1" w:after="100" w:afterAutospacing="1"/>
    </w:pPr>
    <w:rPr>
      <w:rFonts w:ascii="Tahoma" w:hAnsi="Tahoma"/>
      <w:szCs w:val="20"/>
    </w:rPr>
  </w:style>
  <w:style w:type="character" w:customStyle="1" w:styleId="value">
    <w:name w:val="value"/>
    <w:basedOn w:val="DefaultParagraphFont"/>
    <w:rsid w:val="00ED78B5"/>
  </w:style>
  <w:style w:type="character" w:customStyle="1" w:styleId="specialissuelabel">
    <w:name w:val="specialissuelabel"/>
    <w:basedOn w:val="DefaultParagraphFont"/>
    <w:rsid w:val="00ED78B5"/>
  </w:style>
  <w:style w:type="character" w:customStyle="1" w:styleId="referencediv">
    <w:name w:val="referencediv"/>
    <w:basedOn w:val="DefaultParagraphFont"/>
    <w:rsid w:val="00ED78B5"/>
  </w:style>
  <w:style w:type="character" w:customStyle="1" w:styleId="wp-smiley">
    <w:name w:val="wp-smiley"/>
    <w:basedOn w:val="DefaultParagraphFont"/>
    <w:rsid w:val="00ED78B5"/>
  </w:style>
  <w:style w:type="character" w:customStyle="1" w:styleId="meta-prep">
    <w:name w:val="meta-prep"/>
    <w:basedOn w:val="DefaultParagraphFont"/>
    <w:rsid w:val="00ED78B5"/>
  </w:style>
  <w:style w:type="character" w:customStyle="1" w:styleId="artjournal">
    <w:name w:val="art_journal"/>
    <w:basedOn w:val="DefaultParagraphFont"/>
    <w:rsid w:val="00ED78B5"/>
  </w:style>
  <w:style w:type="character" w:customStyle="1" w:styleId="artdatevolumeissuepart">
    <w:name w:val="art_datevolumeissuepart"/>
    <w:basedOn w:val="DefaultParagraphFont"/>
    <w:rsid w:val="00ED78B5"/>
  </w:style>
  <w:style w:type="character" w:customStyle="1" w:styleId="artpages">
    <w:name w:val="art_pages"/>
    <w:basedOn w:val="DefaultParagraphFont"/>
    <w:rsid w:val="00ED78B5"/>
  </w:style>
  <w:style w:type="character" w:customStyle="1" w:styleId="singlehighlightclass">
    <w:name w:val="single_highlight_class"/>
    <w:basedOn w:val="DefaultParagraphFont"/>
    <w:rsid w:val="00ED78B5"/>
  </w:style>
  <w:style w:type="character" w:customStyle="1" w:styleId="degree">
    <w:name w:val="degree"/>
    <w:basedOn w:val="DefaultParagraphFont"/>
    <w:rsid w:val="00ED78B5"/>
  </w:style>
  <w:style w:type="character" w:customStyle="1" w:styleId="major">
    <w:name w:val="major"/>
    <w:basedOn w:val="DefaultParagraphFont"/>
    <w:rsid w:val="00ED78B5"/>
  </w:style>
  <w:style w:type="character" w:customStyle="1" w:styleId="authors">
    <w:name w:val="authors"/>
    <w:basedOn w:val="DefaultParagraphFont"/>
    <w:rsid w:val="00ED78B5"/>
  </w:style>
  <w:style w:type="character" w:customStyle="1" w:styleId="views">
    <w:name w:val="views"/>
    <w:basedOn w:val="DefaultParagraphFont"/>
    <w:rsid w:val="00ED78B5"/>
  </w:style>
  <w:style w:type="character" w:customStyle="1" w:styleId="stmainservices">
    <w:name w:val="stmainservices"/>
    <w:basedOn w:val="DefaultParagraphFont"/>
    <w:rsid w:val="00ED78B5"/>
  </w:style>
  <w:style w:type="character" w:customStyle="1" w:styleId="stbubblehcount">
    <w:name w:val="stbubble_hcount"/>
    <w:basedOn w:val="DefaultParagraphFont"/>
    <w:rsid w:val="00ED78B5"/>
  </w:style>
  <w:style w:type="paragraph" w:customStyle="1" w:styleId="Document">
    <w:name w:val="_Document"/>
    <w:basedOn w:val="Default"/>
    <w:next w:val="Default"/>
    <w:uiPriority w:val="99"/>
    <w:rsid w:val="00ED78B5"/>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ED78B5"/>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ED78B5"/>
    <w:pPr>
      <w:widowControl w:val="0"/>
    </w:pPr>
    <w:rPr>
      <w:rFonts w:ascii="AKDPE C+ Utopia" w:eastAsiaTheme="minorEastAsia" w:hAnsi="AKDPE C+ Utopia" w:cs="Cambria"/>
      <w:color w:val="auto"/>
    </w:rPr>
  </w:style>
  <w:style w:type="paragraph" w:customStyle="1" w:styleId="collapsed-hide">
    <w:name w:val="collapsed-hide"/>
    <w:basedOn w:val="Normal"/>
    <w:rsid w:val="00ED78B5"/>
    <w:pPr>
      <w:spacing w:before="100" w:beforeAutospacing="1" w:after="100" w:afterAutospacing="1"/>
    </w:pPr>
    <w:rPr>
      <w:rFonts w:ascii="Tahoma" w:hAnsi="Tahoma"/>
      <w:szCs w:val="20"/>
    </w:rPr>
  </w:style>
  <w:style w:type="paragraph" w:customStyle="1" w:styleId="Pa7">
    <w:name w:val="Pa7"/>
    <w:basedOn w:val="Default"/>
    <w:next w:val="Default"/>
    <w:uiPriority w:val="99"/>
    <w:rsid w:val="00ED78B5"/>
    <w:pPr>
      <w:widowControl w:val="0"/>
      <w:spacing w:line="211" w:lineRule="atLeast"/>
    </w:pPr>
    <w:rPr>
      <w:rFonts w:ascii="Courier New" w:eastAsiaTheme="minorEastAsia" w:hAnsi="Courier New" w:cs="Cambria"/>
      <w:color w:val="auto"/>
    </w:rPr>
  </w:style>
  <w:style w:type="paragraph" w:customStyle="1" w:styleId="odd">
    <w:name w:val="odd"/>
    <w:basedOn w:val="Normal"/>
    <w:rsid w:val="00ED78B5"/>
    <w:pPr>
      <w:spacing w:before="100" w:beforeAutospacing="1" w:after="100" w:afterAutospacing="1"/>
    </w:pPr>
    <w:rPr>
      <w:rFonts w:ascii="Tahoma" w:hAnsi="Tahoma"/>
      <w:szCs w:val="20"/>
    </w:rPr>
  </w:style>
  <w:style w:type="character" w:customStyle="1" w:styleId="article-date">
    <w:name w:val="article-date"/>
    <w:basedOn w:val="DefaultParagraphFont"/>
    <w:rsid w:val="00ED78B5"/>
  </w:style>
  <w:style w:type="character" w:customStyle="1" w:styleId="article-author">
    <w:name w:val="article-author"/>
    <w:basedOn w:val="DefaultParagraphFont"/>
    <w:rsid w:val="00ED78B5"/>
  </w:style>
  <w:style w:type="character" w:customStyle="1" w:styleId="tolocaltime">
    <w:name w:val="tolocaltime"/>
    <w:basedOn w:val="DefaultParagraphFont"/>
    <w:rsid w:val="00ED78B5"/>
  </w:style>
  <w:style w:type="character" w:customStyle="1" w:styleId="pb-byline">
    <w:name w:val="pb-byline"/>
    <w:basedOn w:val="DefaultParagraphFont"/>
    <w:rsid w:val="00ED78B5"/>
  </w:style>
  <w:style w:type="character" w:customStyle="1" w:styleId="pb-timestamp">
    <w:name w:val="pb-timestamp"/>
    <w:basedOn w:val="DefaultParagraphFont"/>
    <w:rsid w:val="00ED78B5"/>
  </w:style>
  <w:style w:type="paragraph" w:customStyle="1" w:styleId="Pa8">
    <w:name w:val="Pa8"/>
    <w:basedOn w:val="Default"/>
    <w:next w:val="Default"/>
    <w:uiPriority w:val="99"/>
    <w:rsid w:val="00ED78B5"/>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ED78B5"/>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ED78B5"/>
  </w:style>
  <w:style w:type="character" w:customStyle="1" w:styleId="even">
    <w:name w:val="even"/>
    <w:basedOn w:val="DefaultParagraphFont"/>
    <w:rsid w:val="00ED78B5"/>
  </w:style>
  <w:style w:type="paragraph" w:customStyle="1" w:styleId="volissue">
    <w:name w:val="volissue"/>
    <w:basedOn w:val="Normal"/>
    <w:rsid w:val="00ED78B5"/>
    <w:pPr>
      <w:spacing w:before="100" w:beforeAutospacing="1" w:after="100" w:afterAutospacing="1"/>
    </w:pPr>
    <w:rPr>
      <w:rFonts w:ascii="Tahoma" w:hAnsi="Tahoma"/>
      <w:szCs w:val="20"/>
    </w:rPr>
  </w:style>
  <w:style w:type="character" w:customStyle="1" w:styleId="view-count">
    <w:name w:val="view-count"/>
    <w:basedOn w:val="DefaultParagraphFont"/>
    <w:rsid w:val="00ED78B5"/>
  </w:style>
  <w:style w:type="character" w:customStyle="1" w:styleId="tChar">
    <w:name w:val="t Char"/>
    <w:rsid w:val="00ED78B5"/>
    <w:rPr>
      <w:rFonts w:ascii="Georgia" w:eastAsia="Times New Roman" w:hAnsi="Georgia" w:cs="Calibri"/>
      <w:b/>
      <w:lang w:val="x-none" w:eastAsia="x-none"/>
    </w:rPr>
  </w:style>
  <w:style w:type="paragraph" w:customStyle="1" w:styleId="BoldUnderlineChar20">
    <w:name w:val="BoldUnderline Char2"/>
    <w:link w:val="BoldUnderlineChar2Char"/>
    <w:rsid w:val="00ED78B5"/>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ED78B5"/>
    <w:rPr>
      <w:rFonts w:ascii="Times New Roman" w:eastAsia="Times New Roman" w:hAnsi="Times New Roman" w:cs="Times New Roman"/>
      <w:b/>
      <w:sz w:val="20"/>
      <w:u w:val="single"/>
    </w:rPr>
  </w:style>
  <w:style w:type="character" w:customStyle="1" w:styleId="UnderlineCharChar4">
    <w:name w:val="Underline Char Char4"/>
    <w:rsid w:val="00ED78B5"/>
    <w:rPr>
      <w:szCs w:val="24"/>
      <w:u w:val="single"/>
      <w:lang w:val="en-US" w:eastAsia="en-US" w:bidi="ar-SA"/>
    </w:rPr>
  </w:style>
  <w:style w:type="character" w:customStyle="1" w:styleId="BoldUnderlineCharChar3">
    <w:name w:val="BoldUnderline Char Char3"/>
    <w:rsid w:val="00ED78B5"/>
    <w:rPr>
      <w:b/>
      <w:szCs w:val="24"/>
      <w:u w:val="single"/>
      <w:lang w:val="en-US" w:eastAsia="en-US" w:bidi="ar-SA"/>
    </w:rPr>
  </w:style>
  <w:style w:type="character" w:customStyle="1" w:styleId="BoldUnderlineCharChar2">
    <w:name w:val="BoldUnderline Char Char2"/>
    <w:rsid w:val="00ED78B5"/>
    <w:rPr>
      <w:b/>
      <w:szCs w:val="24"/>
      <w:u w:val="single"/>
      <w:lang w:val="en-US" w:eastAsia="en-US" w:bidi="ar-SA"/>
    </w:rPr>
  </w:style>
  <w:style w:type="paragraph" w:customStyle="1" w:styleId="UnderlineCard0">
    <w:name w:val="UnderlineCard"/>
    <w:basedOn w:val="Heading3"/>
    <w:link w:val="UnderlineCardChar"/>
    <w:qFormat/>
    <w:rsid w:val="00ED78B5"/>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ED78B5"/>
    <w:rPr>
      <w:rFonts w:ascii="Calibri" w:eastAsia="Calibri" w:hAnsi="Calibri" w:cs="Times New Roman"/>
      <w:sz w:val="20"/>
      <w:szCs w:val="20"/>
      <w:u w:val="single"/>
      <w:lang w:val="x-none" w:eastAsia="x-none"/>
    </w:rPr>
  </w:style>
  <w:style w:type="character" w:customStyle="1" w:styleId="5Notunderlined">
    <w:name w:val="5 Not underlined"/>
    <w:rsid w:val="00ED78B5"/>
    <w:rPr>
      <w:rFonts w:ascii="Times New Roman" w:hAnsi="Times New Roman"/>
      <w:sz w:val="16"/>
    </w:rPr>
  </w:style>
  <w:style w:type="character" w:customStyle="1" w:styleId="volume-issue">
    <w:name w:val="volume-issue"/>
    <w:rsid w:val="00ED78B5"/>
    <w:rPr>
      <w:rFonts w:cs="Times New Roman"/>
    </w:rPr>
  </w:style>
  <w:style w:type="character" w:customStyle="1" w:styleId="i">
    <w:name w:val="i"/>
    <w:basedOn w:val="DefaultParagraphFont"/>
    <w:uiPriority w:val="99"/>
    <w:rsid w:val="00ED78B5"/>
  </w:style>
  <w:style w:type="character" w:customStyle="1" w:styleId="storytext">
    <w:name w:val="storytext"/>
    <w:basedOn w:val="DefaultParagraphFont"/>
    <w:rsid w:val="00ED78B5"/>
  </w:style>
  <w:style w:type="character" w:customStyle="1" w:styleId="heading3char0">
    <w:name w:val="heading3char"/>
    <w:rsid w:val="00ED78B5"/>
  </w:style>
  <w:style w:type="character" w:customStyle="1" w:styleId="boldness1">
    <w:name w:val="boldness1"/>
    <w:rsid w:val="00ED78B5"/>
  </w:style>
  <w:style w:type="paragraph" w:customStyle="1" w:styleId="Cardd">
    <w:name w:val="Cardd"/>
    <w:basedOn w:val="Normal"/>
    <w:uiPriority w:val="4"/>
    <w:qFormat/>
    <w:rsid w:val="00ED78B5"/>
    <w:pPr>
      <w:ind w:left="288" w:right="288"/>
    </w:pPr>
  </w:style>
  <w:style w:type="paragraph" w:customStyle="1" w:styleId="document0">
    <w:name w:val="document"/>
    <w:basedOn w:val="Normal"/>
    <w:rsid w:val="00ED78B5"/>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ED78B5"/>
    <w:rPr>
      <w:rFonts w:cs="Arial"/>
      <w:bCs/>
      <w:szCs w:val="26"/>
      <w:u w:val="single"/>
      <w:lang w:val="en-US" w:eastAsia="en-US" w:bidi="ar-SA"/>
    </w:rPr>
  </w:style>
  <w:style w:type="character" w:customStyle="1" w:styleId="current-selection">
    <w:name w:val="current-selection"/>
    <w:basedOn w:val="DefaultParagraphFont"/>
    <w:rsid w:val="00ED78B5"/>
  </w:style>
  <w:style w:type="character" w:customStyle="1" w:styleId="a2">
    <w:name w:val="_"/>
    <w:basedOn w:val="DefaultParagraphFont"/>
    <w:rsid w:val="00ED78B5"/>
  </w:style>
  <w:style w:type="paragraph" w:customStyle="1" w:styleId="Shrink6">
    <w:name w:val="Shrink 6"/>
    <w:basedOn w:val="Normal"/>
    <w:qFormat/>
    <w:rsid w:val="00ED78B5"/>
    <w:rPr>
      <w:rFonts w:eastAsia="Calibri" w:cs="Times New Roman"/>
      <w:sz w:val="12"/>
    </w:rPr>
  </w:style>
  <w:style w:type="character" w:customStyle="1" w:styleId="messagecontent">
    <w:name w:val="message_content"/>
    <w:rsid w:val="00ED78B5"/>
  </w:style>
  <w:style w:type="character" w:customStyle="1" w:styleId="StyleUnderlineChar">
    <w:name w:val="Style Underline Char"/>
    <w:basedOn w:val="DefaultParagraphFont"/>
    <w:rsid w:val="00ED78B5"/>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ED78B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ED78B5"/>
    <w:rPr>
      <w:rFonts w:ascii="Calibri" w:eastAsia="Times New Roman" w:hAnsi="Calibri" w:cs="Arial"/>
      <w:b/>
      <w:bCs/>
      <w:kern w:val="32"/>
      <w:szCs w:val="32"/>
      <w:u w:val="single"/>
    </w:rPr>
  </w:style>
  <w:style w:type="character" w:customStyle="1" w:styleId="twelptblackblack1">
    <w:name w:val="twelptblackblack1"/>
    <w:basedOn w:val="DefaultParagraphFont"/>
    <w:rsid w:val="00ED78B5"/>
    <w:rPr>
      <w:rFonts w:ascii="Verdana" w:hAnsi="Verdana" w:hint="default"/>
      <w:color w:val="000000"/>
      <w:sz w:val="16"/>
      <w:szCs w:val="16"/>
    </w:rPr>
  </w:style>
  <w:style w:type="character" w:customStyle="1" w:styleId="Heading3CharCharCharChar1">
    <w:name w:val="Heading 3 Char Char Char Char1"/>
    <w:rsid w:val="00ED78B5"/>
    <w:rPr>
      <w:rFonts w:cs="Arial"/>
      <w:bCs/>
      <w:szCs w:val="26"/>
      <w:u w:val="single"/>
      <w:lang w:val="en-US" w:eastAsia="en-US" w:bidi="ar-SA"/>
    </w:rPr>
  </w:style>
  <w:style w:type="paragraph" w:customStyle="1" w:styleId="conintrotext">
    <w:name w:val="conintrotext"/>
    <w:basedOn w:val="Normal"/>
    <w:uiPriority w:val="99"/>
    <w:rsid w:val="00ED78B5"/>
    <w:pPr>
      <w:spacing w:before="100" w:beforeAutospacing="1" w:after="100" w:afterAutospacing="1"/>
    </w:pPr>
    <w:rPr>
      <w:rFonts w:eastAsia="Times New Roman"/>
      <w:sz w:val="24"/>
    </w:rPr>
  </w:style>
  <w:style w:type="character" w:customStyle="1" w:styleId="comment-body">
    <w:name w:val="comment-body"/>
    <w:rsid w:val="00ED78B5"/>
  </w:style>
  <w:style w:type="character" w:customStyle="1" w:styleId="UnderlineCharCharChar1">
    <w:name w:val="Underline Char Char Char1"/>
    <w:rsid w:val="00ED78B5"/>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ED78B5"/>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ED78B5"/>
    <w:rPr>
      <w:rFonts w:asciiTheme="minorHAnsi" w:eastAsia="MS Mincho" w:hAnsiTheme="minorHAnsi" w:cstheme="minorBidi"/>
      <w:b/>
      <w:sz w:val="24"/>
      <w:u w:val="single"/>
    </w:rPr>
  </w:style>
  <w:style w:type="character" w:customStyle="1" w:styleId="mw-headline">
    <w:name w:val="mw-headline"/>
    <w:rsid w:val="00ED78B5"/>
  </w:style>
  <w:style w:type="character" w:customStyle="1" w:styleId="flagicon">
    <w:name w:val="flagicon"/>
    <w:rsid w:val="00ED78B5"/>
  </w:style>
  <w:style w:type="paragraph" w:customStyle="1" w:styleId="assert">
    <w:name w:val="assert"/>
    <w:basedOn w:val="Normal"/>
    <w:uiPriority w:val="99"/>
    <w:rsid w:val="00ED78B5"/>
    <w:pPr>
      <w:spacing w:before="100" w:beforeAutospacing="1" w:after="100" w:afterAutospacing="1"/>
    </w:pPr>
    <w:rPr>
      <w:rFonts w:eastAsia="Times New Roman"/>
      <w:sz w:val="24"/>
    </w:rPr>
  </w:style>
  <w:style w:type="character" w:customStyle="1" w:styleId="apturelink">
    <w:name w:val="apturelink"/>
    <w:rsid w:val="00ED78B5"/>
  </w:style>
  <w:style w:type="character" w:customStyle="1" w:styleId="apturelinkicon">
    <w:name w:val="apturelinkicon"/>
    <w:rsid w:val="00ED78B5"/>
  </w:style>
  <w:style w:type="paragraph" w:customStyle="1" w:styleId="Default1">
    <w:name w:val="Default1"/>
    <w:basedOn w:val="Default"/>
    <w:next w:val="Default"/>
    <w:uiPriority w:val="99"/>
    <w:rsid w:val="00ED78B5"/>
    <w:rPr>
      <w:color w:val="auto"/>
    </w:rPr>
  </w:style>
  <w:style w:type="paragraph" w:customStyle="1" w:styleId="center">
    <w:name w:val="center"/>
    <w:basedOn w:val="Normal"/>
    <w:uiPriority w:val="99"/>
    <w:rsid w:val="00ED78B5"/>
    <w:pPr>
      <w:spacing w:before="100" w:beforeAutospacing="1" w:after="100" w:afterAutospacing="1"/>
    </w:pPr>
    <w:rPr>
      <w:rFonts w:eastAsia="Times New Roman"/>
      <w:sz w:val="24"/>
    </w:rPr>
  </w:style>
  <w:style w:type="character" w:customStyle="1" w:styleId="LittleChar">
    <w:name w:val="Little Char"/>
    <w:link w:val="Little"/>
    <w:rsid w:val="00ED78B5"/>
    <w:rPr>
      <w:rFonts w:ascii="Garamond" w:eastAsia="Times New Roman" w:hAnsi="Garamond" w:cs="Calibri"/>
      <w:sz w:val="22"/>
    </w:rPr>
  </w:style>
  <w:style w:type="character" w:customStyle="1" w:styleId="UnderlineChar1Char">
    <w:name w:val="Underline Char1 Char"/>
    <w:rsid w:val="00ED78B5"/>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ED78B5"/>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ED78B5"/>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ED78B5"/>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ED78B5"/>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ED78B5"/>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ED78B5"/>
    <w:rPr>
      <w:rFonts w:asciiTheme="minorHAnsi" w:eastAsia="MS Mincho" w:hAnsiTheme="minorHAnsi" w:cstheme="minorBidi"/>
      <w:b/>
      <w:sz w:val="24"/>
      <w:u w:val="single"/>
    </w:rPr>
  </w:style>
  <w:style w:type="paragraph" w:customStyle="1" w:styleId="CardBody">
    <w:name w:val="Card Body"/>
    <w:basedOn w:val="Normal"/>
    <w:link w:val="CardBodyChar"/>
    <w:rsid w:val="00ED78B5"/>
    <w:rPr>
      <w:rFonts w:eastAsia="Times New Roman"/>
    </w:rPr>
  </w:style>
  <w:style w:type="character" w:customStyle="1" w:styleId="CardBodyChar">
    <w:name w:val="Card Body Char"/>
    <w:link w:val="CardBody"/>
    <w:rsid w:val="00ED78B5"/>
    <w:rPr>
      <w:rFonts w:ascii="Calibri" w:eastAsia="Times New Roman" w:hAnsi="Calibri" w:cs="Calibri"/>
      <w:sz w:val="22"/>
    </w:rPr>
  </w:style>
  <w:style w:type="character" w:customStyle="1" w:styleId="ptitleinside">
    <w:name w:val="p_title_inside"/>
    <w:rsid w:val="00ED78B5"/>
  </w:style>
  <w:style w:type="paragraph" w:customStyle="1" w:styleId="StyleBoldandUnderlineChar11ptBorderSinglesolidline">
    <w:name w:val="Style Bold and Underline Char + 11 pt Border: : (Single solid line..."/>
    <w:link w:val="StyleBoldandUnderlineChar11ptBorderSinglesolidlineChar"/>
    <w:rsid w:val="00ED78B5"/>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ED78B5"/>
    <w:rPr>
      <w:rFonts w:eastAsia="Times New Roman"/>
      <w:b/>
      <w:bCs/>
      <w:sz w:val="22"/>
      <w:szCs w:val="20"/>
      <w:u w:val="single"/>
      <w:bdr w:val="single" w:sz="4" w:space="0" w:color="auto"/>
    </w:rPr>
  </w:style>
  <w:style w:type="character" w:customStyle="1" w:styleId="Heading1CharChar1">
    <w:name w:val="Heading 1 Char Char1"/>
    <w:rsid w:val="00ED78B5"/>
    <w:rPr>
      <w:rFonts w:cs="Arial"/>
      <w:b/>
      <w:bCs/>
      <w:szCs w:val="32"/>
      <w:lang w:val="en-US" w:eastAsia="en-US" w:bidi="ar-SA"/>
    </w:rPr>
  </w:style>
  <w:style w:type="paragraph" w:customStyle="1" w:styleId="Indentation">
    <w:name w:val="Indentation"/>
    <w:basedOn w:val="Normal"/>
    <w:uiPriority w:val="99"/>
    <w:rsid w:val="00ED78B5"/>
    <w:pPr>
      <w:ind w:left="288" w:right="288"/>
    </w:pPr>
  </w:style>
  <w:style w:type="character" w:customStyle="1" w:styleId="StyleUnderlineCharChar9ptBold">
    <w:name w:val="Style Underline Char Char + 9 pt Bold"/>
    <w:rsid w:val="00ED78B5"/>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ED78B5"/>
    <w:rPr>
      <w:rFonts w:eastAsia="Times New Roman"/>
      <w:u w:val="single"/>
    </w:rPr>
  </w:style>
  <w:style w:type="character" w:customStyle="1" w:styleId="StyleStyle4ArialNarrow9ptChar">
    <w:name w:val="Style Style4 + Arial Narrow 9 pt Char"/>
    <w:link w:val="StyleStyle4ArialNarrow9pt"/>
    <w:rsid w:val="00ED78B5"/>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ED78B5"/>
    <w:rPr>
      <w:rFonts w:eastAsia="Times New Roman"/>
      <w:b/>
      <w:bCs/>
      <w:u w:val="single"/>
    </w:rPr>
  </w:style>
  <w:style w:type="character" w:customStyle="1" w:styleId="StyleStyle4ArialNarrow9ptBoldChar">
    <w:name w:val="Style Style4 + Arial Narrow 9 pt Bold Char"/>
    <w:link w:val="StyleStyle4ArialNarrow9ptBold"/>
    <w:rsid w:val="00ED78B5"/>
    <w:rPr>
      <w:rFonts w:ascii="Calibri" w:eastAsia="Times New Roman" w:hAnsi="Calibri" w:cs="Calibri"/>
      <w:b/>
      <w:bCs/>
      <w:sz w:val="22"/>
      <w:u w:val="single"/>
    </w:rPr>
  </w:style>
  <w:style w:type="character" w:customStyle="1" w:styleId="StyleBoldandUnderlineCharChar29pt">
    <w:name w:val="Style Bold and Underline Char Char2 + 9 pt"/>
    <w:rsid w:val="00ED78B5"/>
    <w:rPr>
      <w:rFonts w:ascii="Times New Roman" w:hAnsi="Times New Roman"/>
      <w:b/>
      <w:bCs/>
      <w:noProof w:val="0"/>
      <w:sz w:val="20"/>
      <w:u w:val="single"/>
    </w:rPr>
  </w:style>
  <w:style w:type="character" w:customStyle="1" w:styleId="StyleUnderlineCharChar19pt">
    <w:name w:val="Style Underline Char Char1 + 9 pt"/>
    <w:rsid w:val="00ED78B5"/>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ED78B5"/>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ED78B5"/>
    <w:rPr>
      <w:rFonts w:ascii="Georgia" w:eastAsia="Times New Roman" w:hAnsi="Georgia"/>
      <w:b/>
      <w:smallCaps/>
      <w:sz w:val="24"/>
      <w:szCs w:val="24"/>
      <w:u w:val="single"/>
    </w:rPr>
  </w:style>
  <w:style w:type="character" w:customStyle="1" w:styleId="CardTextCharChar">
    <w:name w:val="Card Text Char Char"/>
    <w:rsid w:val="00ED78B5"/>
    <w:rPr>
      <w:rFonts w:ascii="Times New Roman" w:eastAsia="Times New Roman" w:hAnsi="Times New Roman" w:cs="Times New Roman"/>
      <w:sz w:val="20"/>
      <w:szCs w:val="20"/>
    </w:rPr>
  </w:style>
  <w:style w:type="character" w:customStyle="1" w:styleId="citeChar1">
    <w:name w:val="cite Char"/>
    <w:locked/>
    <w:rsid w:val="00ED78B5"/>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ED78B5"/>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ED78B5"/>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ED78B5"/>
    <w:rPr>
      <w:i/>
      <w:iCs/>
      <w:sz w:val="20"/>
      <w:u w:val="single"/>
    </w:rPr>
  </w:style>
  <w:style w:type="character" w:customStyle="1" w:styleId="HIGHLIGHT0">
    <w:name w:val="HIGHLIGHT"/>
    <w:uiPriority w:val="1"/>
    <w:rsid w:val="00ED78B5"/>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ED78B5"/>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ED78B5"/>
    <w:rPr>
      <w:rFonts w:ascii="Times New Roman" w:eastAsia="Times New Roman" w:hAnsi="Times New Roman" w:cs="Times New Roman"/>
      <w:b/>
      <w:sz w:val="28"/>
    </w:rPr>
  </w:style>
  <w:style w:type="character" w:customStyle="1" w:styleId="FifthChar">
    <w:name w:val="Fifth Char"/>
    <w:link w:val="Fifth"/>
    <w:rsid w:val="00ED78B5"/>
    <w:rPr>
      <w:rFonts w:ascii="Calibri" w:eastAsia="Calibri" w:hAnsi="Calibri" w:cs="Calibri"/>
      <w:sz w:val="22"/>
    </w:rPr>
  </w:style>
  <w:style w:type="paragraph" w:customStyle="1" w:styleId="Third">
    <w:name w:val="Third"/>
    <w:basedOn w:val="Normal"/>
    <w:link w:val="ThirdChar"/>
    <w:rsid w:val="00ED78B5"/>
    <w:rPr>
      <w:rFonts w:eastAsia="Times New Roman"/>
      <w:b/>
      <w:u w:val="single"/>
      <w:lang w:val="x-none" w:eastAsia="x-none"/>
    </w:rPr>
  </w:style>
  <w:style w:type="character" w:customStyle="1" w:styleId="ThirdChar">
    <w:name w:val="Third Char"/>
    <w:link w:val="Third"/>
    <w:rsid w:val="00ED78B5"/>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ED78B5"/>
    <w:pPr>
      <w:widowControl w:val="0"/>
      <w:jc w:val="both"/>
      <w:outlineLvl w:val="1"/>
    </w:pPr>
    <w:rPr>
      <w:rFonts w:ascii="Times New Roman" w:eastAsia="Times New Roman" w:hAnsi="Times New Roman" w:cs="Times New Roman"/>
      <w:b/>
    </w:rPr>
  </w:style>
  <w:style w:type="character" w:customStyle="1" w:styleId="CardsCharChar">
    <w:name w:val="Cards Char Char"/>
    <w:rsid w:val="00ED78B5"/>
    <w:rPr>
      <w:rFonts w:ascii="Times New Roman" w:eastAsia="Times New Roman" w:hAnsi="Times New Roman"/>
      <w:szCs w:val="24"/>
    </w:rPr>
  </w:style>
  <w:style w:type="character" w:customStyle="1" w:styleId="article-record-publication-volume-issue">
    <w:name w:val="article-record-publication-volume-issue"/>
    <w:rsid w:val="00ED78B5"/>
  </w:style>
  <w:style w:type="character" w:customStyle="1" w:styleId="NothingCharChar">
    <w:name w:val="Nothing Char Char"/>
    <w:link w:val="NothingCharCharChar"/>
    <w:rsid w:val="00ED78B5"/>
  </w:style>
  <w:style w:type="paragraph" w:customStyle="1" w:styleId="DebateUnderlineBoldChar">
    <w:name w:val="Debate Underline Bold Char"/>
    <w:basedOn w:val="Normal"/>
    <w:link w:val="DebateUnderlineBoldCharChar"/>
    <w:rsid w:val="00ED78B5"/>
    <w:pPr>
      <w:jc w:val="both"/>
    </w:pPr>
    <w:rPr>
      <w:rFonts w:eastAsia="Times New Roman"/>
      <w:b/>
      <w:u w:val="thick"/>
    </w:rPr>
  </w:style>
  <w:style w:type="character" w:customStyle="1" w:styleId="DebateUnderlineBoldCharChar">
    <w:name w:val="Debate Underline Bold Char Char"/>
    <w:link w:val="DebateUnderlineBoldChar"/>
    <w:rsid w:val="00ED78B5"/>
    <w:rPr>
      <w:rFonts w:ascii="Calibri" w:eastAsia="Times New Roman" w:hAnsi="Calibri" w:cs="Calibri"/>
      <w:b/>
      <w:sz w:val="22"/>
      <w:u w:val="thick"/>
    </w:rPr>
  </w:style>
  <w:style w:type="character" w:customStyle="1" w:styleId="resultbodyblack">
    <w:name w:val="resultbodyblack"/>
    <w:rsid w:val="00ED78B5"/>
    <w:rPr>
      <w:rFonts w:cs="Times New Roman"/>
    </w:rPr>
  </w:style>
  <w:style w:type="paragraph" w:customStyle="1" w:styleId="bloctitles">
    <w:name w:val="bloc titles"/>
    <w:basedOn w:val="Heading1"/>
    <w:next w:val="Normal"/>
    <w:link w:val="bloctitlesChar"/>
    <w:autoRedefine/>
    <w:rsid w:val="00ED78B5"/>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ED78B5"/>
    <w:rPr>
      <w:rFonts w:ascii="Calibri" w:eastAsia="Malgun Gothic" w:hAnsi="Calibri" w:cs="Arial"/>
      <w:b/>
      <w:bCs/>
      <w:sz w:val="28"/>
      <w:szCs w:val="32"/>
      <w:u w:val="single"/>
    </w:rPr>
  </w:style>
  <w:style w:type="paragraph" w:customStyle="1" w:styleId="CiteSmallText">
    <w:name w:val="Cite Small Text"/>
    <w:basedOn w:val="Normal"/>
    <w:uiPriority w:val="99"/>
    <w:rsid w:val="00ED78B5"/>
    <w:pPr>
      <w:widowControl w:val="0"/>
      <w:spacing w:after="200"/>
    </w:pPr>
    <w:rPr>
      <w:rFonts w:ascii="Helvetica Neue" w:hAnsi="Helvetica Neue"/>
      <w:b/>
      <w:sz w:val="18"/>
    </w:rPr>
  </w:style>
  <w:style w:type="character" w:customStyle="1" w:styleId="3TagCite">
    <w:name w:val="3 Tag/Cite"/>
    <w:rsid w:val="00ED78B5"/>
    <w:rPr>
      <w:rFonts w:ascii="Times New Roman" w:hAnsi="Times New Roman"/>
      <w:b/>
    </w:rPr>
  </w:style>
  <w:style w:type="character" w:customStyle="1" w:styleId="4Qualifications">
    <w:name w:val="4 Qualifications"/>
    <w:rsid w:val="00ED78B5"/>
    <w:rPr>
      <w:rFonts w:ascii="Times New Roman" w:hAnsi="Times New Roman"/>
      <w:sz w:val="19"/>
    </w:rPr>
  </w:style>
  <w:style w:type="character" w:customStyle="1" w:styleId="6Underlined">
    <w:name w:val="6 Underlined"/>
    <w:rsid w:val="00ED78B5"/>
    <w:rPr>
      <w:rFonts w:ascii="Times New Roman" w:hAnsi="Times New Roman"/>
      <w:b/>
      <w:sz w:val="21"/>
      <w:u w:val="single"/>
    </w:rPr>
  </w:style>
  <w:style w:type="paragraph" w:customStyle="1" w:styleId="Cards1CharChar">
    <w:name w:val="Cards1 Char Char"/>
    <w:basedOn w:val="Normal"/>
    <w:link w:val="Cards1CharCharChar"/>
    <w:rsid w:val="00ED78B5"/>
    <w:pPr>
      <w:autoSpaceDE w:val="0"/>
      <w:autoSpaceDN w:val="0"/>
      <w:adjustRightInd w:val="0"/>
      <w:ind w:left="432" w:right="432"/>
      <w:jc w:val="both"/>
    </w:pPr>
    <w:rPr>
      <w:lang w:val="x-none"/>
    </w:rPr>
  </w:style>
  <w:style w:type="character" w:customStyle="1" w:styleId="Cards1CharCharChar">
    <w:name w:val="Cards1 Char Char Char"/>
    <w:link w:val="Cards1CharChar"/>
    <w:rsid w:val="00ED78B5"/>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ED78B5"/>
    <w:rPr>
      <w:u w:val="single"/>
    </w:rPr>
  </w:style>
  <w:style w:type="paragraph" w:customStyle="1" w:styleId="UnderlineCharCharCharCharCharCharChar">
    <w:name w:val="Underline Char Char Char Char Char Char Char"/>
    <w:basedOn w:val="Normal"/>
    <w:link w:val="UnderlineCharCharCharCharCharCharCharChar"/>
    <w:rsid w:val="00ED78B5"/>
    <w:rPr>
      <w:rFonts w:asciiTheme="minorHAnsi" w:hAnsiTheme="minorHAnsi" w:cstheme="minorBidi"/>
      <w:sz w:val="24"/>
      <w:u w:val="single"/>
    </w:rPr>
  </w:style>
  <w:style w:type="paragraph" w:customStyle="1" w:styleId="CitesCharChar">
    <w:name w:val="Cites Char Char"/>
    <w:next w:val="Normal"/>
    <w:link w:val="CitesCharCharChar"/>
    <w:rsid w:val="00ED78B5"/>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ED78B5"/>
    <w:rPr>
      <w:rFonts w:ascii="Times New Roman" w:eastAsia="Times New Roman" w:hAnsi="Times New Roman" w:cs="Times New Roman"/>
      <w:sz w:val="20"/>
    </w:rPr>
  </w:style>
  <w:style w:type="character" w:customStyle="1" w:styleId="nohighlighting">
    <w:name w:val="no highlighting"/>
    <w:rsid w:val="00ED78B5"/>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ED78B5"/>
    <w:rPr>
      <w:rFonts w:ascii="Cambria" w:hAnsi="Cambria" w:hint="default"/>
      <w:sz w:val="21"/>
      <w:u w:val="single"/>
    </w:rPr>
  </w:style>
  <w:style w:type="paragraph" w:customStyle="1" w:styleId="Swag">
    <w:name w:val="Swag"/>
    <w:basedOn w:val="Normal"/>
    <w:link w:val="SwagChar"/>
    <w:qFormat/>
    <w:rsid w:val="00ED78B5"/>
    <w:rPr>
      <w:color w:val="0000FF"/>
      <w:sz w:val="12"/>
      <w:u w:val="single"/>
    </w:rPr>
  </w:style>
  <w:style w:type="character" w:customStyle="1" w:styleId="SwagChar">
    <w:name w:val="Swag Char"/>
    <w:link w:val="Swag"/>
    <w:rsid w:val="00ED78B5"/>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ED78B5"/>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ED78B5"/>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ED78B5"/>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ED78B5"/>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ED78B5"/>
    <w:rPr>
      <w:rFonts w:ascii="Garamond" w:eastAsia="MS Mincho" w:hAnsi="Garamond"/>
    </w:rPr>
  </w:style>
  <w:style w:type="character" w:customStyle="1" w:styleId="StyleStyleCardTextLeft-075Right0Char">
    <w:name w:val="Style Style Card Text + Left:  -0.75&quot; + Right:  0&quot; Char"/>
    <w:link w:val="StyleStyleCardTextLeft-075Right0"/>
    <w:rsid w:val="00ED78B5"/>
    <w:rPr>
      <w:rFonts w:ascii="Garamond" w:eastAsia="MS Mincho" w:hAnsi="Garamond" w:cs="Calibri"/>
      <w:sz w:val="22"/>
    </w:rPr>
  </w:style>
  <w:style w:type="character" w:customStyle="1" w:styleId="CharChar61">
    <w:name w:val="Char Char61"/>
    <w:rsid w:val="00ED78B5"/>
    <w:rPr>
      <w:rFonts w:cs="Arial"/>
      <w:bCs/>
      <w:sz w:val="16"/>
      <w:szCs w:val="26"/>
      <w:lang w:val="en-US" w:eastAsia="en-US" w:bidi="ar-SA"/>
    </w:rPr>
  </w:style>
  <w:style w:type="character" w:customStyle="1" w:styleId="ListBulletChar">
    <w:name w:val="List Bullet Char"/>
    <w:link w:val="ListBullet"/>
    <w:uiPriority w:val="99"/>
    <w:rsid w:val="00ED78B5"/>
    <w:rPr>
      <w:rFonts w:ascii="Calibri" w:eastAsia="Calibri" w:hAnsi="Calibri" w:cs="Calibri"/>
      <w:sz w:val="22"/>
    </w:rPr>
  </w:style>
  <w:style w:type="paragraph" w:customStyle="1" w:styleId="subhead10">
    <w:name w:val="subhead1"/>
    <w:basedOn w:val="Normal"/>
    <w:uiPriority w:val="99"/>
    <w:rsid w:val="00ED78B5"/>
    <w:pPr>
      <w:spacing w:before="100" w:beforeAutospacing="1" w:after="100" w:afterAutospacing="1"/>
    </w:pPr>
    <w:rPr>
      <w:rFonts w:eastAsia="Times New Roman"/>
      <w:sz w:val="24"/>
    </w:rPr>
  </w:style>
  <w:style w:type="character" w:customStyle="1" w:styleId="styledate">
    <w:name w:val="styledate"/>
    <w:rsid w:val="00ED78B5"/>
  </w:style>
  <w:style w:type="character" w:customStyle="1" w:styleId="BoldandUnderlineChar1">
    <w:name w:val="Bold and Underline Char1"/>
    <w:rsid w:val="00ED78B5"/>
    <w:rPr>
      <w:b/>
      <w:szCs w:val="24"/>
      <w:u w:val="single"/>
      <w:lang w:val="en-US" w:eastAsia="en-US" w:bidi="ar-SA"/>
    </w:rPr>
  </w:style>
  <w:style w:type="character" w:customStyle="1" w:styleId="BoldandUnderlineChar1Char2">
    <w:name w:val="Bold and Underline Char1 Char2"/>
    <w:rsid w:val="00ED78B5"/>
    <w:rPr>
      <w:b/>
      <w:szCs w:val="24"/>
      <w:u w:val="single"/>
      <w:lang w:val="en-US" w:eastAsia="en-US" w:bidi="ar-SA"/>
    </w:rPr>
  </w:style>
  <w:style w:type="character" w:customStyle="1" w:styleId="BoldandUnderlineCharChar1">
    <w:name w:val="Bold and Underline Char Char1"/>
    <w:rsid w:val="00ED78B5"/>
    <w:rPr>
      <w:b/>
      <w:szCs w:val="24"/>
      <w:u w:val="single"/>
      <w:lang w:val="en-US" w:eastAsia="en-US" w:bidi="ar-SA"/>
    </w:rPr>
  </w:style>
  <w:style w:type="character" w:customStyle="1" w:styleId="BoldandUnderlineChar6">
    <w:name w:val="Bold and Underline Char6"/>
    <w:rsid w:val="00ED78B5"/>
    <w:rPr>
      <w:b/>
      <w:szCs w:val="24"/>
      <w:u w:val="single"/>
      <w:lang w:val="en-US" w:eastAsia="en-US" w:bidi="ar-SA"/>
    </w:rPr>
  </w:style>
  <w:style w:type="character" w:customStyle="1" w:styleId="title-link-wrapper">
    <w:name w:val="title-link-wrapper"/>
    <w:rsid w:val="00ED78B5"/>
  </w:style>
  <w:style w:type="character" w:customStyle="1" w:styleId="medium-font">
    <w:name w:val="medium-font"/>
    <w:rsid w:val="00ED78B5"/>
  </w:style>
  <w:style w:type="paragraph" w:customStyle="1" w:styleId="abstract">
    <w:name w:val="abstract"/>
    <w:basedOn w:val="Normal"/>
    <w:uiPriority w:val="99"/>
    <w:rsid w:val="00ED78B5"/>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ED78B5"/>
    <w:rPr>
      <w:rFonts w:eastAsia="Times New Roman"/>
      <w:b/>
      <w:bCs/>
      <w:u w:val="single"/>
    </w:rPr>
  </w:style>
  <w:style w:type="character" w:customStyle="1" w:styleId="StyleUnderlineChar11ptBold2Char">
    <w:name w:val="Style Underline Char + 11 pt Bold2 Char"/>
    <w:link w:val="StyleUnderlineChar11ptBold2"/>
    <w:rsid w:val="00ED78B5"/>
    <w:rPr>
      <w:rFonts w:ascii="Calibri" w:eastAsia="Times New Roman" w:hAnsi="Calibri" w:cs="Calibri"/>
      <w:b/>
      <w:bCs/>
      <w:sz w:val="22"/>
      <w:u w:val="single"/>
    </w:rPr>
  </w:style>
  <w:style w:type="character" w:customStyle="1" w:styleId="ReallySamllTextChar">
    <w:name w:val="ReallySamllText Char"/>
    <w:rsid w:val="00ED78B5"/>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ED78B5"/>
    <w:rPr>
      <w:rFonts w:eastAsia="Times New Roman"/>
      <w:u w:val="single"/>
    </w:rPr>
  </w:style>
  <w:style w:type="character" w:customStyle="1" w:styleId="StyleStyleUnderlineTimesNewRoman11ptChar">
    <w:name w:val="Style Style Underline + Times New Roman + 11 pt Char"/>
    <w:link w:val="StyleStyleUnderlineTimesNewRoman11pt"/>
    <w:rsid w:val="00ED78B5"/>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ED78B5"/>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ED78B5"/>
    <w:rPr>
      <w:rFonts w:ascii="Calibri" w:eastAsia="Times New Roman" w:hAnsi="Calibri" w:cs="Calibri"/>
      <w:sz w:val="22"/>
      <w:u w:val="single"/>
    </w:rPr>
  </w:style>
  <w:style w:type="character" w:customStyle="1" w:styleId="style10">
    <w:name w:val="style1"/>
    <w:rsid w:val="00ED78B5"/>
  </w:style>
  <w:style w:type="character" w:customStyle="1" w:styleId="pmtermsel">
    <w:name w:val="pmtermsel"/>
    <w:rsid w:val="00ED78B5"/>
  </w:style>
  <w:style w:type="character" w:customStyle="1" w:styleId="showipapr">
    <w:name w:val="show_ipapr"/>
    <w:rsid w:val="00ED78B5"/>
  </w:style>
  <w:style w:type="character" w:customStyle="1" w:styleId="dnindex">
    <w:name w:val="dnindex"/>
    <w:rsid w:val="00ED78B5"/>
  </w:style>
  <w:style w:type="character" w:customStyle="1" w:styleId="23">
    <w:name w:val="23"/>
    <w:rsid w:val="00ED78B5"/>
    <w:rPr>
      <w:rFonts w:ascii="Times New Roman" w:hAnsi="Times New Roman" w:cs="Arial"/>
      <w:bCs/>
      <w:sz w:val="20"/>
      <w:u w:val="single"/>
      <w:lang w:val="en-US" w:eastAsia="en-US" w:bidi="ar-SA"/>
    </w:rPr>
  </w:style>
  <w:style w:type="character" w:customStyle="1" w:styleId="33">
    <w:name w:val="33"/>
    <w:rsid w:val="00ED78B5"/>
    <w:rPr>
      <w:rFonts w:ascii="Times New Roman" w:hAnsi="Times New Roman" w:cs="Arial"/>
      <w:b/>
      <w:bCs/>
      <w:sz w:val="20"/>
      <w:u w:val="single"/>
      <w:lang w:val="en-US" w:eastAsia="en-US" w:bidi="ar-SA"/>
    </w:rPr>
  </w:style>
  <w:style w:type="character" w:customStyle="1" w:styleId="55">
    <w:name w:val="55"/>
    <w:rsid w:val="00ED78B5"/>
    <w:rPr>
      <w:rFonts w:cs="Arial"/>
      <w:bCs/>
      <w:sz w:val="20"/>
      <w:u w:val="single"/>
      <w:lang w:val="en-US" w:eastAsia="en-US" w:bidi="ar-SA"/>
    </w:rPr>
  </w:style>
  <w:style w:type="character" w:customStyle="1" w:styleId="authoraffil">
    <w:name w:val="authoraffil"/>
    <w:rsid w:val="00ED78B5"/>
  </w:style>
  <w:style w:type="character" w:customStyle="1" w:styleId="CharChar8">
    <w:name w:val="Char Char8"/>
    <w:rsid w:val="00ED78B5"/>
    <w:rPr>
      <w:rFonts w:ascii="Georgia" w:eastAsia="Times New Roman" w:hAnsi="Georgia"/>
      <w:b/>
      <w:bCs/>
      <w:sz w:val="30"/>
      <w:szCs w:val="28"/>
      <w:u w:val="single"/>
    </w:rPr>
  </w:style>
  <w:style w:type="character" w:customStyle="1" w:styleId="FontStyle13">
    <w:name w:val="Font Style13"/>
    <w:uiPriority w:val="99"/>
    <w:rsid w:val="00ED78B5"/>
    <w:rPr>
      <w:rFonts w:ascii="Constantia" w:hAnsi="Constantia" w:cs="Constantia"/>
      <w:sz w:val="18"/>
      <w:szCs w:val="18"/>
    </w:rPr>
  </w:style>
  <w:style w:type="character" w:customStyle="1" w:styleId="TagsCharCharCharChar">
    <w:name w:val="Tags Char Char Char Char"/>
    <w:rsid w:val="00ED78B5"/>
    <w:rPr>
      <w:rFonts w:ascii="Times New Roman" w:eastAsia="Times New Roman" w:hAnsi="Times New Roman" w:cs="Times New Roman"/>
      <w:b/>
      <w:sz w:val="24"/>
      <w:szCs w:val="24"/>
    </w:rPr>
  </w:style>
  <w:style w:type="character" w:customStyle="1" w:styleId="Citation1Char">
    <w:name w:val="Citation1 Char"/>
    <w:link w:val="Citation10"/>
    <w:locked/>
    <w:rsid w:val="00ED78B5"/>
    <w:rPr>
      <w:rFonts w:ascii="Georgia" w:hAnsi="Georgia"/>
      <w:b/>
      <w:u w:val="single"/>
    </w:rPr>
  </w:style>
  <w:style w:type="paragraph" w:customStyle="1" w:styleId="Citation10">
    <w:name w:val="Citation1"/>
    <w:basedOn w:val="Normal"/>
    <w:link w:val="Citation1Char"/>
    <w:qFormat/>
    <w:rsid w:val="00ED78B5"/>
    <w:rPr>
      <w:rFonts w:ascii="Georgia" w:hAnsi="Georgia" w:cstheme="minorBidi"/>
      <w:b/>
      <w:sz w:val="24"/>
      <w:u w:val="single"/>
    </w:rPr>
  </w:style>
  <w:style w:type="character" w:customStyle="1" w:styleId="TaglineChar">
    <w:name w:val="Tagline Char"/>
    <w:link w:val="Tagline0"/>
    <w:locked/>
    <w:rsid w:val="00ED78B5"/>
    <w:rPr>
      <w:rFonts w:ascii="Georgia" w:hAnsi="Georgia"/>
      <w:b/>
    </w:rPr>
  </w:style>
  <w:style w:type="paragraph" w:customStyle="1" w:styleId="Tagline0">
    <w:name w:val="Tagline"/>
    <w:basedOn w:val="Normal"/>
    <w:link w:val="TaglineChar"/>
    <w:qFormat/>
    <w:rsid w:val="00ED78B5"/>
    <w:rPr>
      <w:rFonts w:ascii="Georgia" w:hAnsi="Georgia" w:cstheme="minorBidi"/>
      <w:b/>
      <w:sz w:val="24"/>
    </w:rPr>
  </w:style>
  <w:style w:type="paragraph" w:customStyle="1" w:styleId="NothingCharCharChar">
    <w:name w:val="Nothing Char Char Char"/>
    <w:link w:val="NothingCharChar"/>
    <w:rsid w:val="00ED78B5"/>
    <w:pPr>
      <w:jc w:val="both"/>
    </w:pPr>
  </w:style>
  <w:style w:type="paragraph" w:customStyle="1" w:styleId="StyleLeft021">
    <w:name w:val="Style Left:  0.2&quot;1"/>
    <w:basedOn w:val="Normal"/>
    <w:uiPriority w:val="99"/>
    <w:rsid w:val="00ED78B5"/>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ED78B5"/>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ED78B5"/>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ED78B5"/>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ED78B5"/>
    <w:rPr>
      <w:rFonts w:ascii="Calibri" w:eastAsia="Times New Roman" w:hAnsi="Calibri" w:cs="Calibri"/>
      <w:sz w:val="22"/>
      <w:u w:val="single"/>
      <w:bdr w:val="single" w:sz="4" w:space="0" w:color="auto"/>
    </w:rPr>
  </w:style>
  <w:style w:type="character" w:customStyle="1" w:styleId="boldcitationChar">
    <w:name w:val="bold citation Char"/>
    <w:rsid w:val="00ED78B5"/>
    <w:rPr>
      <w:rFonts w:ascii="Arial" w:hAnsi="Arial"/>
      <w:b/>
      <w:sz w:val="28"/>
      <w:szCs w:val="24"/>
      <w:u w:val="thick"/>
      <w:lang w:val="en-US" w:eastAsia="en-US" w:bidi="ar-SA"/>
    </w:rPr>
  </w:style>
  <w:style w:type="paragraph" w:customStyle="1" w:styleId="BlockTitle20">
    <w:name w:val="Block Title #2"/>
    <w:basedOn w:val="Normal"/>
    <w:uiPriority w:val="99"/>
    <w:rsid w:val="00ED78B5"/>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ED78B5"/>
    <w:rPr>
      <w:b/>
    </w:rPr>
  </w:style>
  <w:style w:type="character" w:customStyle="1" w:styleId="BoldunderlineChar3">
    <w:name w:val="Bold/underline Char"/>
    <w:rsid w:val="00ED78B5"/>
    <w:rPr>
      <w:rFonts w:eastAsia="SimSun"/>
      <w:b/>
      <w:noProof w:val="0"/>
      <w:sz w:val="24"/>
      <w:szCs w:val="24"/>
      <w:u w:val="single"/>
      <w:lang w:val="en-US" w:eastAsia="zh-CN" w:bidi="ar-SA"/>
    </w:rPr>
  </w:style>
  <w:style w:type="character" w:customStyle="1" w:styleId="underlinetextchar0">
    <w:name w:val="underlinetextchar"/>
    <w:rsid w:val="00ED78B5"/>
  </w:style>
  <w:style w:type="character" w:customStyle="1" w:styleId="boldciteChar1">
    <w:name w:val="bold cite Char1"/>
    <w:rsid w:val="00ED78B5"/>
    <w:rPr>
      <w:b/>
      <w:sz w:val="28"/>
      <w:u w:val="thick" w:color="000000"/>
    </w:rPr>
  </w:style>
  <w:style w:type="character" w:customStyle="1" w:styleId="tagCharCharChar1">
    <w:name w:val="tag Char Char Char1"/>
    <w:rsid w:val="00ED78B5"/>
    <w:rPr>
      <w:b/>
      <w:sz w:val="24"/>
      <w:lang w:val="en-US" w:eastAsia="en-US" w:bidi="ar-SA"/>
    </w:rPr>
  </w:style>
  <w:style w:type="character" w:customStyle="1" w:styleId="underlinecardChar0">
    <w:name w:val="underline card Char"/>
    <w:rsid w:val="00ED78B5"/>
    <w:rPr>
      <w:rFonts w:ascii="Arial" w:hAnsi="Arial"/>
      <w:sz w:val="18"/>
      <w:szCs w:val="24"/>
      <w:u w:val="single"/>
      <w:lang w:val="en-US" w:eastAsia="en-US" w:bidi="ar-SA"/>
    </w:rPr>
  </w:style>
  <w:style w:type="paragraph" w:customStyle="1" w:styleId="date-comments">
    <w:name w:val="date-comments"/>
    <w:basedOn w:val="Normal"/>
    <w:uiPriority w:val="99"/>
    <w:rsid w:val="00ED78B5"/>
    <w:pPr>
      <w:spacing w:before="100" w:beforeAutospacing="1" w:after="100" w:afterAutospacing="1"/>
    </w:pPr>
    <w:rPr>
      <w:rFonts w:ascii="Times" w:hAnsi="Times"/>
      <w:szCs w:val="20"/>
    </w:rPr>
  </w:style>
  <w:style w:type="character" w:customStyle="1" w:styleId="articleauthor0">
    <w:name w:val="articleauthor"/>
    <w:rsid w:val="00ED78B5"/>
  </w:style>
  <w:style w:type="character" w:customStyle="1" w:styleId="bodysubtoc">
    <w:name w:val="bodysubtoc"/>
    <w:rsid w:val="00ED78B5"/>
  </w:style>
  <w:style w:type="character" w:customStyle="1" w:styleId="lefttitlesmaller">
    <w:name w:val="lefttitlesmaller"/>
    <w:rsid w:val="00ED78B5"/>
  </w:style>
  <w:style w:type="character" w:customStyle="1" w:styleId="mb">
    <w:name w:val="mb"/>
    <w:rsid w:val="00ED78B5"/>
  </w:style>
  <w:style w:type="character" w:customStyle="1" w:styleId="submitted-date">
    <w:name w:val="submitted-date"/>
    <w:rsid w:val="00ED78B5"/>
  </w:style>
  <w:style w:type="character" w:customStyle="1" w:styleId="submitted-time">
    <w:name w:val="submitted-time"/>
    <w:rsid w:val="00ED78B5"/>
  </w:style>
  <w:style w:type="character" w:customStyle="1" w:styleId="A20">
    <w:name w:val="A2"/>
    <w:uiPriority w:val="99"/>
    <w:rsid w:val="00ED78B5"/>
    <w:rPr>
      <w:rFonts w:ascii="Sabon LT Std" w:hAnsi="Sabon LT Std" w:cs="Sabon LT Std" w:hint="default"/>
      <w:color w:val="000000"/>
      <w:sz w:val="15"/>
      <w:szCs w:val="15"/>
    </w:rPr>
  </w:style>
  <w:style w:type="character" w:customStyle="1" w:styleId="searchword">
    <w:name w:val="searchword"/>
    <w:rsid w:val="00ED78B5"/>
  </w:style>
  <w:style w:type="paragraph" w:customStyle="1" w:styleId="Heading2Char2CharChar12">
    <w:name w:val="Heading 2 Char2 Char Char12"/>
    <w:aliases w:val="Char Char Char Char Char Char1 Char Char Char Char Char1,Char Char22"/>
    <w:next w:val="Normal"/>
    <w:uiPriority w:val="99"/>
    <w:rsid w:val="00ED78B5"/>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ED78B5"/>
    <w:rPr>
      <w:rFonts w:ascii="Times New Roman" w:hAnsi="Times New Roman" w:cs="Times New Roman"/>
      <w:sz w:val="18"/>
      <w:szCs w:val="18"/>
    </w:rPr>
  </w:style>
  <w:style w:type="character" w:customStyle="1" w:styleId="bylines">
    <w:name w:val="bylines"/>
    <w:basedOn w:val="DefaultParagraphFont"/>
    <w:rsid w:val="00ED78B5"/>
  </w:style>
  <w:style w:type="character" w:customStyle="1" w:styleId="StyleStyleBoldUnderlineUnderlineIntenseEmphasis1apple-style-2">
    <w:name w:val="Style Style Bold UnderlineUnderlineIntense Emphasis1apple-style-...2"/>
    <w:basedOn w:val="DefaultParagraphFont"/>
    <w:rsid w:val="00ED78B5"/>
    <w:rPr>
      <w:b w:val="0"/>
      <w:bCs/>
      <w:sz w:val="22"/>
      <w:u w:val="single"/>
    </w:rPr>
  </w:style>
  <w:style w:type="character" w:customStyle="1" w:styleId="FontStyle57">
    <w:name w:val="Font Style57"/>
    <w:rsid w:val="00ED78B5"/>
    <w:rPr>
      <w:rFonts w:ascii="Georgia" w:hAnsi="Georgia" w:cs="Georgia"/>
      <w:b/>
      <w:bCs/>
      <w:sz w:val="14"/>
      <w:szCs w:val="14"/>
    </w:rPr>
  </w:style>
  <w:style w:type="character" w:customStyle="1" w:styleId="FontStyle89">
    <w:name w:val="Font Style89"/>
    <w:rsid w:val="00ED78B5"/>
    <w:rPr>
      <w:rFonts w:ascii="Times New Roman" w:hAnsi="Times New Roman" w:cs="Times New Roman"/>
      <w:b/>
      <w:bCs/>
      <w:smallCaps/>
      <w:spacing w:val="40"/>
      <w:sz w:val="16"/>
      <w:szCs w:val="16"/>
    </w:rPr>
  </w:style>
  <w:style w:type="character" w:customStyle="1" w:styleId="style3Char0">
    <w:name w:val="style 3 Char"/>
    <w:rsid w:val="00ED78B5"/>
    <w:rPr>
      <w:sz w:val="18"/>
      <w:szCs w:val="24"/>
      <w:lang w:val="en-US" w:eastAsia="en-US" w:bidi="ar-SA"/>
    </w:rPr>
  </w:style>
  <w:style w:type="paragraph" w:customStyle="1" w:styleId="003Cite">
    <w:name w:val="003Cite"/>
    <w:basedOn w:val="Normal"/>
    <w:rsid w:val="00ED78B5"/>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ED78B5"/>
    <w:pPr>
      <w:jc w:val="both"/>
    </w:pPr>
    <w:rPr>
      <w:b/>
      <w:color w:val="000000"/>
      <w:u w:val="single"/>
    </w:rPr>
  </w:style>
  <w:style w:type="character" w:customStyle="1" w:styleId="NormalBoldChar">
    <w:name w:val="Normal + Bold Char"/>
    <w:aliases w:val="Double Underline Char"/>
    <w:basedOn w:val="DefaultParagraphFont"/>
    <w:link w:val="NormalBold"/>
    <w:rsid w:val="00ED78B5"/>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ED78B5"/>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ED78B5"/>
    <w:rPr>
      <w:rFonts w:ascii="Times New Roman" w:eastAsia="Times New Roman" w:hAnsi="Times New Roman" w:cs="Times New Roman"/>
      <w:u w:val="thick"/>
      <w:lang w:val="x-none" w:eastAsia="x-none"/>
    </w:rPr>
  </w:style>
  <w:style w:type="character" w:customStyle="1" w:styleId="BlockHeadingsChar1">
    <w:name w:val="Block Headings Char1"/>
    <w:rsid w:val="00ED78B5"/>
    <w:rPr>
      <w:b/>
      <w:caps/>
    </w:rPr>
  </w:style>
  <w:style w:type="character" w:customStyle="1" w:styleId="Longcite">
    <w:name w:val="Longcite"/>
    <w:rsid w:val="00ED78B5"/>
    <w:rPr>
      <w:sz w:val="16"/>
    </w:rPr>
  </w:style>
  <w:style w:type="paragraph" w:customStyle="1" w:styleId="NormalUnderline0">
    <w:name w:val="Normal + Underline"/>
    <w:basedOn w:val="Normal"/>
    <w:link w:val="NormalUnderlineChar0"/>
    <w:rsid w:val="00ED78B5"/>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ED78B5"/>
    <w:rPr>
      <w:rFonts w:ascii="Times New Roman" w:eastAsia="Times New Roman" w:hAnsi="Times New Roman" w:cs="Times New Roman"/>
      <w:b/>
      <w:u w:val="single"/>
      <w:lang w:val="x-none" w:eastAsia="x-none"/>
    </w:rPr>
  </w:style>
  <w:style w:type="character" w:customStyle="1" w:styleId="FontStyle170">
    <w:name w:val="Font Style170"/>
    <w:uiPriority w:val="99"/>
    <w:rsid w:val="00ED78B5"/>
    <w:rPr>
      <w:rFonts w:ascii="Bookman Old Style" w:hAnsi="Bookman Old Style" w:cs="Bookman Old Style"/>
      <w:sz w:val="16"/>
      <w:szCs w:val="16"/>
    </w:rPr>
  </w:style>
  <w:style w:type="character" w:customStyle="1" w:styleId="FontStyle17">
    <w:name w:val="Font Style17"/>
    <w:uiPriority w:val="99"/>
    <w:rsid w:val="00ED78B5"/>
    <w:rPr>
      <w:rFonts w:ascii="Book Antiqua" w:hAnsi="Book Antiqua" w:cs="Book Antiqua"/>
      <w:i/>
      <w:iCs/>
      <w:spacing w:val="10"/>
      <w:sz w:val="22"/>
      <w:szCs w:val="22"/>
    </w:rPr>
  </w:style>
  <w:style w:type="character" w:customStyle="1" w:styleId="FontStyle329">
    <w:name w:val="Font Style329"/>
    <w:basedOn w:val="DefaultParagraphFont"/>
    <w:uiPriority w:val="99"/>
    <w:rsid w:val="00ED78B5"/>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ED78B5"/>
  </w:style>
  <w:style w:type="character" w:customStyle="1" w:styleId="DateTimeChar">
    <w:name w:val="DateTime Char"/>
    <w:basedOn w:val="DefaultParagraphFont"/>
    <w:link w:val="DateTime"/>
    <w:uiPriority w:val="4"/>
    <w:rsid w:val="00ED78B5"/>
    <w:rPr>
      <w:rFonts w:ascii="Calibri" w:hAnsi="Calibri" w:cs="Calibri"/>
      <w:sz w:val="22"/>
    </w:rPr>
  </w:style>
  <w:style w:type="paragraph" w:customStyle="1" w:styleId="Lecture">
    <w:name w:val="Lecture"/>
    <w:next w:val="BodyText"/>
    <w:link w:val="LectureChar"/>
    <w:autoRedefine/>
    <w:uiPriority w:val="4"/>
    <w:qFormat/>
    <w:rsid w:val="00ED78B5"/>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ED78B5"/>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ED78B5"/>
  </w:style>
  <w:style w:type="character" w:customStyle="1" w:styleId="m-8559461887574130099gmail-styleunderline">
    <w:name w:val="m_-8559461887574130099gmail-styleunderline"/>
    <w:basedOn w:val="DefaultParagraphFont"/>
    <w:rsid w:val="00ED78B5"/>
  </w:style>
  <w:style w:type="paragraph" w:styleId="NoSpacing">
    <w:name w:val="No Spacing"/>
    <w:link w:val="NoSpacingChar"/>
    <w:uiPriority w:val="1"/>
    <w:qFormat/>
    <w:rsid w:val="00ED78B5"/>
    <w:rPr>
      <w:rFonts w:ascii="Times New Roman" w:eastAsia="Times New Roman" w:hAnsi="Times New Roman" w:cs="Times New Roman"/>
    </w:rPr>
  </w:style>
  <w:style w:type="character" w:customStyle="1" w:styleId="AnalyticsChar">
    <w:name w:val="Analytics Char"/>
    <w:basedOn w:val="DefaultParagraphFont"/>
    <w:link w:val="Analytics"/>
    <w:uiPriority w:val="4"/>
    <w:rsid w:val="0026573B"/>
    <w:rPr>
      <w:rFonts w:ascii="Calibri" w:eastAsia="Calibri" w:hAnsi="Calibri" w:cs="Calibr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868168">
      <w:bodyDiv w:val="1"/>
      <w:marLeft w:val="0"/>
      <w:marRight w:val="0"/>
      <w:marTop w:val="0"/>
      <w:marBottom w:val="0"/>
      <w:divBdr>
        <w:top w:val="none" w:sz="0" w:space="0" w:color="auto"/>
        <w:left w:val="none" w:sz="0" w:space="0" w:color="auto"/>
        <w:bottom w:val="none" w:sz="0" w:space="0" w:color="auto"/>
        <w:right w:val="none" w:sz="0" w:space="0" w:color="auto"/>
      </w:divBdr>
      <w:divsChild>
        <w:div w:id="1446923444">
          <w:marLeft w:val="0"/>
          <w:marRight w:val="0"/>
          <w:marTop w:val="0"/>
          <w:marBottom w:val="0"/>
          <w:divBdr>
            <w:top w:val="none" w:sz="0" w:space="0" w:color="auto"/>
            <w:left w:val="none" w:sz="0" w:space="0" w:color="auto"/>
            <w:bottom w:val="none" w:sz="0" w:space="0" w:color="auto"/>
            <w:right w:val="none" w:sz="0" w:space="0" w:color="auto"/>
          </w:divBdr>
        </w:div>
        <w:div w:id="1084033193">
          <w:marLeft w:val="0"/>
          <w:marRight w:val="0"/>
          <w:marTop w:val="0"/>
          <w:marBottom w:val="0"/>
          <w:divBdr>
            <w:top w:val="none" w:sz="0" w:space="0" w:color="auto"/>
            <w:left w:val="none" w:sz="0" w:space="0" w:color="auto"/>
            <w:bottom w:val="none" w:sz="0" w:space="0" w:color="auto"/>
            <w:right w:val="none" w:sz="0" w:space="0" w:color="auto"/>
          </w:divBdr>
        </w:div>
      </w:divsChild>
    </w:div>
    <w:div w:id="1484849792">
      <w:bodyDiv w:val="1"/>
      <w:marLeft w:val="0"/>
      <w:marRight w:val="0"/>
      <w:marTop w:val="0"/>
      <w:marBottom w:val="0"/>
      <w:divBdr>
        <w:top w:val="none" w:sz="0" w:space="0" w:color="auto"/>
        <w:left w:val="none" w:sz="0" w:space="0" w:color="auto"/>
        <w:bottom w:val="none" w:sz="0" w:space="0" w:color="auto"/>
        <w:right w:val="none" w:sz="0" w:space="0" w:color="auto"/>
      </w:divBdr>
    </w:div>
    <w:div w:id="1980643198">
      <w:bodyDiv w:val="1"/>
      <w:marLeft w:val="0"/>
      <w:marRight w:val="0"/>
      <w:marTop w:val="0"/>
      <w:marBottom w:val="0"/>
      <w:divBdr>
        <w:top w:val="none" w:sz="0" w:space="0" w:color="auto"/>
        <w:left w:val="none" w:sz="0" w:space="0" w:color="auto"/>
        <w:bottom w:val="none" w:sz="0" w:space="0" w:color="auto"/>
        <w:right w:val="none" w:sz="0" w:space="0" w:color="auto"/>
      </w:divBdr>
      <w:divsChild>
        <w:div w:id="1393581356">
          <w:marLeft w:val="0"/>
          <w:marRight w:val="0"/>
          <w:marTop w:val="0"/>
          <w:marBottom w:val="0"/>
          <w:divBdr>
            <w:top w:val="none" w:sz="0" w:space="0" w:color="auto"/>
            <w:left w:val="none" w:sz="0" w:space="0" w:color="auto"/>
            <w:bottom w:val="none" w:sz="0" w:space="0" w:color="auto"/>
            <w:right w:val="none" w:sz="0" w:space="0" w:color="auto"/>
          </w:divBdr>
          <w:divsChild>
            <w:div w:id="160392833">
              <w:marLeft w:val="0"/>
              <w:marRight w:val="0"/>
              <w:marTop w:val="180"/>
              <w:marBottom w:val="180"/>
              <w:divBdr>
                <w:top w:val="none" w:sz="0" w:space="0" w:color="auto"/>
                <w:left w:val="none" w:sz="0" w:space="0" w:color="auto"/>
                <w:bottom w:val="none" w:sz="0" w:space="0" w:color="auto"/>
                <w:right w:val="none" w:sz="0" w:space="0" w:color="auto"/>
              </w:divBdr>
              <w:divsChild>
                <w:div w:id="1706324373">
                  <w:marLeft w:val="0"/>
                  <w:marRight w:val="0"/>
                  <w:marTop w:val="0"/>
                  <w:marBottom w:val="0"/>
                  <w:divBdr>
                    <w:top w:val="none" w:sz="0" w:space="0" w:color="auto"/>
                    <w:left w:val="none" w:sz="0" w:space="0" w:color="auto"/>
                    <w:bottom w:val="none" w:sz="0" w:space="0" w:color="auto"/>
                    <w:right w:val="none" w:sz="0" w:space="0" w:color="auto"/>
                  </w:divBdr>
                  <w:divsChild>
                    <w:div w:id="1312951933">
                      <w:marLeft w:val="0"/>
                      <w:marRight w:val="0"/>
                      <w:marTop w:val="0"/>
                      <w:marBottom w:val="90"/>
                      <w:divBdr>
                        <w:top w:val="none" w:sz="0" w:space="0" w:color="auto"/>
                        <w:left w:val="none" w:sz="0" w:space="0" w:color="auto"/>
                        <w:bottom w:val="none" w:sz="0" w:space="0" w:color="auto"/>
                        <w:right w:val="none" w:sz="0" w:space="0" w:color="auto"/>
                      </w:divBdr>
                      <w:divsChild>
                        <w:div w:id="41205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439125">
              <w:marLeft w:val="0"/>
              <w:marRight w:val="0"/>
              <w:marTop w:val="0"/>
              <w:marBottom w:val="0"/>
              <w:divBdr>
                <w:top w:val="none" w:sz="0" w:space="0" w:color="auto"/>
                <w:left w:val="none" w:sz="0" w:space="0" w:color="auto"/>
                <w:bottom w:val="none" w:sz="0" w:space="0" w:color="auto"/>
                <w:right w:val="none" w:sz="0" w:space="0" w:color="auto"/>
              </w:divBdr>
              <w:divsChild>
                <w:div w:id="1706058358">
                  <w:marLeft w:val="0"/>
                  <w:marRight w:val="0"/>
                  <w:marTop w:val="0"/>
                  <w:marBottom w:val="0"/>
                  <w:divBdr>
                    <w:top w:val="none" w:sz="0" w:space="0" w:color="auto"/>
                    <w:left w:val="none" w:sz="0" w:space="0" w:color="auto"/>
                    <w:bottom w:val="none" w:sz="0" w:space="0" w:color="auto"/>
                    <w:right w:val="none" w:sz="0" w:space="0" w:color="auto"/>
                  </w:divBdr>
                  <w:divsChild>
                    <w:div w:id="661351651">
                      <w:marLeft w:val="0"/>
                      <w:marRight w:val="0"/>
                      <w:marTop w:val="0"/>
                      <w:marBottom w:val="0"/>
                      <w:divBdr>
                        <w:top w:val="none" w:sz="0" w:space="0" w:color="auto"/>
                        <w:left w:val="none" w:sz="0" w:space="0" w:color="auto"/>
                        <w:bottom w:val="none" w:sz="0" w:space="0" w:color="auto"/>
                        <w:right w:val="none" w:sz="0" w:space="0" w:color="auto"/>
                      </w:divBdr>
                    </w:div>
                  </w:divsChild>
                </w:div>
                <w:div w:id="1523979117">
                  <w:marLeft w:val="0"/>
                  <w:marRight w:val="0"/>
                  <w:marTop w:val="0"/>
                  <w:marBottom w:val="0"/>
                  <w:divBdr>
                    <w:top w:val="none" w:sz="0" w:space="0" w:color="auto"/>
                    <w:left w:val="none" w:sz="0" w:space="0" w:color="auto"/>
                    <w:bottom w:val="none" w:sz="0" w:space="0" w:color="auto"/>
                    <w:right w:val="none" w:sz="0" w:space="0" w:color="auto"/>
                  </w:divBdr>
                  <w:divsChild>
                    <w:div w:id="160696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ezero.medium.com/get-ready-for-the-kessler-syndrome-to-wreck-outer-space-7f29cfe62c3e" TargetMode="External"/><Relationship Id="rId18" Type="http://schemas.openxmlformats.org/officeDocument/2006/relationships/hyperlink" Target="https://www.theatlantic.com/science/archive/2017/12/why-we-should-be-worried-about-a-war-in-space/548507/" TargetMode="External"/><Relationship Id="rId26"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21"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34" Type="http://schemas.openxmlformats.org/officeDocument/2006/relationships/hyperlink" Target="https://www2.ucar.edu/atmosnews/just-published/3995/nuclear-war-and-ultraviolet-radiation"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moonstruckpodcast.com/" TargetMode="External"/><Relationship Id="rId25"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3" Type="http://schemas.openxmlformats.org/officeDocument/2006/relationships/hyperlink" Target="http://climate.envsci.rutgers.edu/pdf/RobockToonSAD.pdf"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aen.com/living_without_satellites" TargetMode="External"/><Relationship Id="rId20"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9"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246889671930045X?via%3Dihub" TargetMode="External"/><Relationship Id="rId24"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2" Type="http://schemas.openxmlformats.org/officeDocument/2006/relationships/hyperlink" Target="https://ratical.org/radiation/NuclearExtinction/StarrNuclearWinterOct09.pdf"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ciencealert.com/space-junk-accidents-could-trigger-armed-conflict-expert-warns" TargetMode="External"/><Relationship Id="rId23"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28"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6" Type="http://schemas.openxmlformats.org/officeDocument/2006/relationships/hyperlink" Target="http://people.su.se/~jolso/HS-texter/shaltthou.pdf" TargetMode="External"/><Relationship Id="rId10" Type="http://schemas.openxmlformats.org/officeDocument/2006/relationships/hyperlink" Target="https://doi.org/10.1080/014959302317350855" TargetMode="External"/><Relationship Id="rId19"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31" Type="http://schemas.openxmlformats.org/officeDocument/2006/relationships/hyperlink" Target="https://ratical.org/radiation/NuclearExtinction/StevenStarr022815.html"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image" Target="media/image2.png"/><Relationship Id="rId22"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27"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0" Type="http://schemas.openxmlformats.org/officeDocument/2006/relationships/hyperlink" Target="http://www.psr.org/" TargetMode="External"/><Relationship Id="rId35" Type="http://schemas.openxmlformats.org/officeDocument/2006/relationships/hyperlink" Target="https://www.ncbi.nlm.nih.gov/pmc/articles/PMC6446569/"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13983</Words>
  <Characters>74391</Characters>
  <Application>Microsoft Office Word</Application>
  <DocSecurity>0</DocSecurity>
  <Lines>835</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2022-01-13T18:00:00Z</dcterms:created>
  <dcterms:modified xsi:type="dcterms:W3CDTF">2022-01-13T18:00:00Z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