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D8D6A" w14:textId="77777777" w:rsidR="004448ED" w:rsidRPr="00FA6AB2" w:rsidRDefault="004448ED" w:rsidP="004448ED">
      <w:pPr>
        <w:pStyle w:val="Heading4"/>
        <w:rPr>
          <w:color w:val="FF0000"/>
        </w:rPr>
      </w:pPr>
      <w:r>
        <w:rPr>
          <w:color w:val="FF0000"/>
        </w:rPr>
        <w:t>**Trigger Warning this K will have non-explicit mentions to anti-Semitic violence**</w:t>
      </w:r>
    </w:p>
    <w:p w14:paraId="1F3D5BF7" w14:textId="35D5F143" w:rsidR="00A95652" w:rsidRDefault="008B6691" w:rsidP="008B6691">
      <w:pPr>
        <w:pStyle w:val="Heading2"/>
      </w:pPr>
      <w:r>
        <w:t>1</w:t>
      </w:r>
    </w:p>
    <w:p w14:paraId="460B1658" w14:textId="77777777" w:rsidR="008B6691" w:rsidRPr="00B806B0" w:rsidRDefault="008B6691" w:rsidP="008B6691">
      <w:pPr>
        <w:pStyle w:val="Heading4"/>
      </w:pPr>
      <w:r>
        <w:t>Identity thinking generalizes objects under categories assuming it’s capturing the object in full thereby ignoring the inherent commitment of the non-identical. Therefore, all non-negative dialectical modern thinking fails.</w:t>
      </w:r>
    </w:p>
    <w:p w14:paraId="326507A9" w14:textId="77777777" w:rsidR="008B6691" w:rsidRPr="00D346C5" w:rsidRDefault="008B6691" w:rsidP="008B6691">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68E3A221" w14:textId="77777777" w:rsidR="008B6691" w:rsidRDefault="008B6691" w:rsidP="008B6691">
      <w:pPr>
        <w:rPr>
          <w:sz w:val="8"/>
        </w:rPr>
      </w:pPr>
      <w:r w:rsidRPr="00D73BB9">
        <w:rPr>
          <w:sz w:val="8"/>
        </w:rPr>
        <w:t xml:space="preserve">iii </w:t>
      </w:r>
      <w:proofErr w:type="gramStart"/>
      <w:r w:rsidRPr="00D73BB9">
        <w:rPr>
          <w:sz w:val="8"/>
        </w:rPr>
        <w:t>The</w:t>
      </w:r>
      <w:proofErr w:type="gramEnd"/>
      <w:r w:rsidRPr="00D73BB9">
        <w:rPr>
          <w:sz w:val="8"/>
        </w:rPr>
        <w:t xml:space="preserv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 xml:space="preserve">we never </w:t>
      </w:r>
      <w:proofErr w:type="spellStart"/>
      <w:r w:rsidRPr="00764292">
        <w:rPr>
          <w:rStyle w:val="Emphasis"/>
          <w:highlight w:val="green"/>
        </w:rPr>
        <w:t>cognise</w:t>
      </w:r>
      <w:proofErr w:type="spellEnd"/>
      <w:r w:rsidRPr="00764292">
        <w:rPr>
          <w:rStyle w:val="Emphasis"/>
          <w:highlight w:val="green"/>
        </w:rPr>
        <w:t xml:space="preserv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w:t>
      </w:r>
      <w:proofErr w:type="spellStart"/>
      <w:r w:rsidRPr="00DB5E23">
        <w:rPr>
          <w:rStyle w:val="Emphasis"/>
        </w:rPr>
        <w:t>spatio</w:t>
      </w:r>
      <w:proofErr w:type="spellEnd"/>
      <w:r w:rsidRPr="00DB5E23">
        <w:rPr>
          <w:rStyle w:val="Emphasis"/>
        </w:rPr>
        <w:t xml:space="preserve">-temporal frame of </w:t>
      </w:r>
      <w:r w:rsidRPr="00764292">
        <w:rPr>
          <w:rStyle w:val="Emphasis"/>
          <w:highlight w:val="green"/>
        </w:rPr>
        <w:t>reference</w:t>
      </w:r>
      <w:r w:rsidRPr="00D73BB9">
        <w:rPr>
          <w:sz w:val="8"/>
        </w:rPr>
        <w:t xml:space="preserve"> (Kant calls this </w:t>
      </w:r>
      <w:proofErr w:type="spellStart"/>
      <w:proofErr w:type="gramStart"/>
      <w:r w:rsidRPr="00D73BB9">
        <w:rPr>
          <w:sz w:val="8"/>
        </w:rPr>
        <w:t>our‘</w:t>
      </w:r>
      <w:proofErr w:type="gramEnd"/>
      <w:r w:rsidRPr="00D73BB9">
        <w:rPr>
          <w:sz w:val="8"/>
        </w:rPr>
        <w:t>forms</w:t>
      </w:r>
      <w:proofErr w:type="spellEnd"/>
      <w:r w:rsidRPr="00D73BB9">
        <w:rPr>
          <w:sz w:val="8"/>
        </w:rPr>
        <w:t xml:space="preserve">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w:t>
      </w:r>
      <w:proofErr w:type="spellStart"/>
      <w:r w:rsidRPr="00D73BB9">
        <w:rPr>
          <w:sz w:val="8"/>
        </w:rPr>
        <w:t>historicises</w:t>
      </w:r>
      <w:proofErr w:type="spellEnd"/>
      <w:r w:rsidRPr="00D73BB9">
        <w:rPr>
          <w:sz w:val="8"/>
        </w:rPr>
        <w:t xml:space="preserve"> the Kantian idea (following the work of the early </w:t>
      </w:r>
      <w:proofErr w:type="spellStart"/>
      <w:r w:rsidRPr="00D73BB9">
        <w:rPr>
          <w:sz w:val="8"/>
        </w:rPr>
        <w:t>Lukács</w:t>
      </w:r>
      <w:proofErr w:type="spellEnd"/>
      <w:r w:rsidRPr="00D73BB9">
        <w:rPr>
          <w:sz w:val="8"/>
        </w:rPr>
        <w:t xml:space="preserve">).41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w:t>
      </w:r>
      <w:proofErr w:type="spellStart"/>
      <w:r w:rsidRPr="00DB5E23">
        <w:rPr>
          <w:rStyle w:val="Emphasis"/>
        </w:rPr>
        <w:t>transhistorically</w:t>
      </w:r>
      <w:proofErr w:type="spellEnd"/>
      <w:r w:rsidRPr="00DB5E23">
        <w:rPr>
          <w:rStyle w:val="Emphasis"/>
        </w:rPr>
        <w:t xml:space="preserve">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w:t>
      </w:r>
      <w:proofErr w:type="spellStart"/>
      <w:r w:rsidRPr="00DB5E23">
        <w:rPr>
          <w:rStyle w:val="Emphasis"/>
        </w:rPr>
        <w:t>Identitätsdenken</w:t>
      </w:r>
      <w:proofErr w:type="spellEnd"/>
      <w:r w:rsidRPr="00DB5E23">
        <w:rPr>
          <w:rStyle w:val="Emphasis"/>
        </w:rPr>
        <w:t>]’,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 xml:space="preserve">what Adorno means by talking about identity thinking is more than just </w:t>
      </w:r>
      <w:proofErr w:type="spellStart"/>
      <w:r w:rsidRPr="00DB5E23">
        <w:rPr>
          <w:rStyle w:val="Emphasis"/>
        </w:rPr>
        <w:t>emphasising</w:t>
      </w:r>
      <w:proofErr w:type="spellEnd"/>
      <w:r w:rsidRPr="00DB5E23">
        <w:rPr>
          <w:rStyle w:val="Emphasis"/>
        </w:rPr>
        <w:t xml:space="preserve">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w:t>
      </w:r>
      <w:proofErr w:type="gramStart"/>
      <w:r w:rsidRPr="00DB5E23">
        <w:rPr>
          <w:rStyle w:val="Emphasis"/>
        </w:rPr>
        <w:t xml:space="preserve">are based on the </w:t>
      </w:r>
      <w:r w:rsidRPr="00764292">
        <w:rPr>
          <w:rStyle w:val="Emphasis"/>
          <w:highlight w:val="green"/>
        </w:rPr>
        <w:t>assum</w:t>
      </w:r>
      <w:r w:rsidRPr="00DB5E23">
        <w:rPr>
          <w:rStyle w:val="Emphasis"/>
        </w:rPr>
        <w:t>ption</w:t>
      </w:r>
      <w:proofErr w:type="gramEnd"/>
      <w:r w:rsidRPr="00DB5E23">
        <w:rPr>
          <w:rStyle w:val="Emphasis"/>
        </w:rPr>
        <w:t xml:space="preserve">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w:t>
      </w:r>
      <w:proofErr w:type="spellStart"/>
      <w:r w:rsidRPr="00D73BB9">
        <w:rPr>
          <w:sz w:val="8"/>
        </w:rPr>
        <w:t>conceptualised</w:t>
      </w:r>
      <w:proofErr w:type="spellEnd"/>
      <w:r w:rsidRPr="00D73BB9">
        <w:rPr>
          <w:sz w:val="8"/>
        </w:rPr>
        <w:t xml:space="preserve">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w:t>
      </w:r>
      <w:proofErr w:type="spellStart"/>
      <w:r w:rsidRPr="00D73BB9">
        <w:rPr>
          <w:sz w:val="8"/>
        </w:rPr>
        <w:t>Nichtidentische</w:t>
      </w:r>
      <w:proofErr w:type="spellEnd"/>
      <w:r w:rsidRPr="00D73BB9">
        <w:rPr>
          <w:sz w:val="8"/>
        </w:rPr>
        <w:t xml:space="preserve">] or ‘the non-conceptual’ [das </w:t>
      </w:r>
      <w:proofErr w:type="spellStart"/>
      <w:r w:rsidRPr="00D73BB9">
        <w:rPr>
          <w:sz w:val="8"/>
        </w:rPr>
        <w:t>Nichtbegriffliche</w:t>
      </w:r>
      <w:proofErr w:type="spellEnd"/>
      <w:r w:rsidRPr="00D73BB9">
        <w:rPr>
          <w:sz w:val="8"/>
        </w:rPr>
        <w:t xml:space="preserv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w:t>
      </w:r>
      <w:proofErr w:type="spellStart"/>
      <w:r w:rsidRPr="00D73BB9">
        <w:rPr>
          <w:rStyle w:val="Emphasis"/>
          <w:highlight w:val="green"/>
        </w:rPr>
        <w:t>cognising</w:t>
      </w:r>
      <w:proofErr w:type="spellEnd"/>
      <w:r w:rsidRPr="00D73BB9">
        <w:rPr>
          <w:rStyle w:val="Emphasis"/>
          <w:highlight w:val="green"/>
        </w:rPr>
        <w:t xml:space="preserve"> the world, we </w:t>
      </w:r>
      <w:proofErr w:type="spellStart"/>
      <w:r w:rsidRPr="00D73BB9">
        <w:rPr>
          <w:rStyle w:val="Emphasis"/>
          <w:highlight w:val="green"/>
        </w:rPr>
        <w:t>cognise</w:t>
      </w:r>
      <w:proofErr w:type="spellEnd"/>
      <w:r w:rsidRPr="00D73BB9">
        <w:rPr>
          <w:rStyle w:val="Emphasis"/>
          <w:highlight w:val="green"/>
        </w:rPr>
        <w:t xml:space="preserv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proofErr w:type="spellStart"/>
      <w:r w:rsidRPr="00D73BB9">
        <w:rPr>
          <w:rStyle w:val="Emphasis"/>
          <w:highlight w:val="green"/>
        </w:rPr>
        <w:t>recognising</w:t>
      </w:r>
      <w:proofErr w:type="spellEnd"/>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p w14:paraId="7FCFAD9E" w14:textId="77777777" w:rsidR="008B6691" w:rsidRDefault="008B6691" w:rsidP="008B6691">
      <w:pPr>
        <w:rPr>
          <w:sz w:val="8"/>
        </w:rPr>
      </w:pPr>
    </w:p>
    <w:p w14:paraId="7C05233A" w14:textId="568BD292" w:rsidR="008B6691" w:rsidRDefault="008B6691" w:rsidP="008B6691">
      <w:pPr>
        <w:pStyle w:val="Heading4"/>
      </w:pPr>
      <w:r>
        <w:t xml:space="preserve">The aff </w:t>
      </w:r>
      <w:r w:rsidRPr="00AE2D7C">
        <w:t xml:space="preserve">fetishizes </w:t>
      </w:r>
      <w:r>
        <w:t xml:space="preserve">the suffering of the working class – it says they’re suffering so, in a linear historical view, they can </w:t>
      </w:r>
      <w:r>
        <w:t>revolt</w:t>
      </w:r>
      <w:r>
        <w:t xml:space="preserve">. This just idealizes the working class and is an example of identity thinking. </w:t>
      </w:r>
    </w:p>
    <w:p w14:paraId="6C25613A" w14:textId="77777777" w:rsidR="008B6691" w:rsidRDefault="008B6691" w:rsidP="008B6691">
      <w:proofErr w:type="spellStart"/>
      <w:r w:rsidRPr="00954153">
        <w:rPr>
          <w:rStyle w:val="Style13ptBold"/>
        </w:rPr>
        <w:t>Zadnikar</w:t>
      </w:r>
      <w:proofErr w:type="spellEnd"/>
      <w:r w:rsidRPr="00954153">
        <w:rPr>
          <w:rStyle w:val="Style13ptBold"/>
        </w:rPr>
        <w:t xml:space="preserve"> 09</w:t>
      </w:r>
      <w:r>
        <w:t xml:space="preserve"> </w:t>
      </w:r>
      <w:proofErr w:type="spellStart"/>
      <w:r w:rsidRPr="00954153">
        <w:rPr>
          <w:sz w:val="14"/>
          <w:szCs w:val="14"/>
        </w:rPr>
        <w:t>Darij</w:t>
      </w:r>
      <w:proofErr w:type="spellEnd"/>
      <w:r w:rsidRPr="00954153">
        <w:rPr>
          <w:sz w:val="14"/>
          <w:szCs w:val="14"/>
        </w:rPr>
        <w:t xml:space="preserve"> </w:t>
      </w:r>
      <w:proofErr w:type="spellStart"/>
      <w:r w:rsidRPr="00954153">
        <w:rPr>
          <w:sz w:val="14"/>
          <w:szCs w:val="14"/>
        </w:rPr>
        <w:t>Zadnikar</w:t>
      </w:r>
      <w:proofErr w:type="spellEnd"/>
      <w:r w:rsidRPr="00954153">
        <w:rPr>
          <w:sz w:val="14"/>
          <w:szCs w:val="14"/>
        </w:rPr>
        <w:t xml:space="preserve"> (Assistant Professor for Philosophy of Education at University of Ljubljana). “Adorno and Post-Vanguardism,” Chapter Five in:</w:t>
      </w:r>
      <w:r w:rsidRPr="00954153">
        <w:rPr>
          <w:i/>
          <w:iCs/>
          <w:sz w:val="14"/>
          <w:szCs w:val="14"/>
        </w:rPr>
        <w:t xml:space="preserve"> Negativity and Revolution: Adorno and Political Activism</w:t>
      </w:r>
      <w:r w:rsidRPr="00954153">
        <w:rPr>
          <w:sz w:val="14"/>
          <w:szCs w:val="14"/>
        </w:rPr>
        <w:t xml:space="preserve">. Edited by John Holloway, Fernando </w:t>
      </w:r>
      <w:proofErr w:type="gramStart"/>
      <w:r w:rsidRPr="00954153">
        <w:rPr>
          <w:sz w:val="14"/>
          <w:szCs w:val="14"/>
        </w:rPr>
        <w:t>Matamoros</w:t>
      </w:r>
      <w:proofErr w:type="gramEnd"/>
      <w:r w:rsidRPr="00954153">
        <w:rPr>
          <w:sz w:val="14"/>
          <w:szCs w:val="14"/>
        </w:rPr>
        <w:t xml:space="preserve"> and Sergio Tischler. Instituto de </w:t>
      </w:r>
      <w:proofErr w:type="spellStart"/>
      <w:r w:rsidRPr="00954153">
        <w:rPr>
          <w:sz w:val="14"/>
          <w:szCs w:val="14"/>
        </w:rPr>
        <w:t>Ciencias</w:t>
      </w:r>
      <w:proofErr w:type="spellEnd"/>
      <w:r w:rsidRPr="00954153">
        <w:rPr>
          <w:sz w:val="14"/>
          <w:szCs w:val="14"/>
        </w:rPr>
        <w:t xml:space="preserve"> </w:t>
      </w:r>
      <w:proofErr w:type="spellStart"/>
      <w:r w:rsidRPr="00954153">
        <w:rPr>
          <w:sz w:val="14"/>
          <w:szCs w:val="14"/>
        </w:rPr>
        <w:t>Sociales</w:t>
      </w:r>
      <w:proofErr w:type="spellEnd"/>
      <w:r w:rsidRPr="00954153">
        <w:rPr>
          <w:sz w:val="14"/>
          <w:szCs w:val="14"/>
        </w:rPr>
        <w:t xml:space="preserve"> y </w:t>
      </w:r>
      <w:proofErr w:type="spellStart"/>
      <w:r w:rsidRPr="00954153">
        <w:rPr>
          <w:sz w:val="14"/>
          <w:szCs w:val="14"/>
        </w:rPr>
        <w:t>Humanidades</w:t>
      </w:r>
      <w:proofErr w:type="spellEnd"/>
      <w:r w:rsidRPr="00954153">
        <w:rPr>
          <w:sz w:val="14"/>
          <w:szCs w:val="14"/>
        </w:rPr>
        <w:t xml:space="preserve"> </w:t>
      </w:r>
      <w:proofErr w:type="spellStart"/>
      <w:r w:rsidRPr="00954153">
        <w:rPr>
          <w:sz w:val="14"/>
          <w:szCs w:val="14"/>
        </w:rPr>
        <w:t>Benemérita</w:t>
      </w:r>
      <w:proofErr w:type="spellEnd"/>
      <w:r w:rsidRPr="00954153">
        <w:rPr>
          <w:sz w:val="14"/>
          <w:szCs w:val="14"/>
        </w:rPr>
        <w:t xml:space="preserve"> Universidad </w:t>
      </w:r>
      <w:proofErr w:type="spellStart"/>
      <w:r w:rsidRPr="00954153">
        <w:rPr>
          <w:sz w:val="14"/>
          <w:szCs w:val="14"/>
        </w:rPr>
        <w:t>Autónoma</w:t>
      </w:r>
      <w:proofErr w:type="spellEnd"/>
      <w:r w:rsidRPr="00954153">
        <w:rPr>
          <w:sz w:val="14"/>
          <w:szCs w:val="14"/>
        </w:rPr>
        <w:t xml:space="preserve"> de Puebla. Pgs. 79-94 2009. Print. SJMS</w:t>
      </w:r>
    </w:p>
    <w:p w14:paraId="710FE355" w14:textId="77777777" w:rsidR="008B6691" w:rsidRPr="005814A1" w:rsidRDefault="008B6691" w:rsidP="008B6691">
      <w:pPr>
        <w:rPr>
          <w:sz w:val="8"/>
        </w:rPr>
      </w:pPr>
      <w:bookmarkStart w:id="0" w:name="_Hlk89372253"/>
      <w:r w:rsidRPr="005814A1">
        <w:rPr>
          <w:sz w:val="8"/>
        </w:rPr>
        <w:t xml:space="preserve">This </w:t>
      </w:r>
      <w:proofErr w:type="spellStart"/>
      <w:r w:rsidRPr="005814A1">
        <w:rPr>
          <w:sz w:val="8"/>
        </w:rPr>
        <w:t>organisational</w:t>
      </w:r>
      <w:proofErr w:type="spellEnd"/>
      <w:r w:rsidRPr="005814A1">
        <w:rPr>
          <w:sz w:val="8"/>
        </w:rPr>
        <w:t xml:space="preserve"> closeness to clergy shows a deep connection with Judeo-Christian conceptions of society and history. For them history is an explicable drama with a cathartic dénouement. </w:t>
      </w:r>
      <w:r w:rsidRPr="005814A1">
        <w:rPr>
          <w:rStyle w:val="Emphasis"/>
          <w:highlight w:val="green"/>
        </w:rPr>
        <w:t>History</w:t>
      </w:r>
      <w:r w:rsidRPr="005814A1">
        <w:rPr>
          <w:rStyle w:val="Emphasis"/>
        </w:rPr>
        <w:t xml:space="preserve"> is seen </w:t>
      </w:r>
      <w:r w:rsidRPr="005814A1">
        <w:rPr>
          <w:rStyle w:val="Emphasis"/>
          <w:highlight w:val="green"/>
        </w:rPr>
        <w:t>as</w:t>
      </w:r>
      <w:r w:rsidRPr="005814A1">
        <w:rPr>
          <w:rStyle w:val="Emphasis"/>
        </w:rPr>
        <w:t xml:space="preserve"> a </w:t>
      </w:r>
      <w:r w:rsidRPr="005814A1">
        <w:rPr>
          <w:rStyle w:val="Emphasis"/>
          <w:highlight w:val="green"/>
        </w:rPr>
        <w:t>linear progression towards</w:t>
      </w:r>
      <w:r w:rsidRPr="005814A1">
        <w:rPr>
          <w:rStyle w:val="Emphasis"/>
        </w:rPr>
        <w:t xml:space="preserve"> this </w:t>
      </w:r>
      <w:r w:rsidRPr="005814A1">
        <w:rPr>
          <w:rStyle w:val="Emphasis"/>
          <w:highlight w:val="green"/>
        </w:rPr>
        <w:t>dénouement</w:t>
      </w:r>
      <w:r w:rsidRPr="005814A1">
        <w:rPr>
          <w:rStyle w:val="Emphasis"/>
        </w:rPr>
        <w:t>.</w:t>
      </w:r>
      <w:r w:rsidRPr="005814A1">
        <w:rPr>
          <w:sz w:val="8"/>
        </w:rPr>
        <w:t xml:space="preserve"> It is measured by the criteria of industrial advance. It is more a Protestant than a Catholic version of Christianity. </w:t>
      </w:r>
      <w:r w:rsidRPr="005814A1">
        <w:rPr>
          <w:rStyle w:val="Emphasis"/>
        </w:rPr>
        <w:t xml:space="preserve">It is always possible to </w:t>
      </w:r>
      <w:proofErr w:type="spellStart"/>
      <w:r w:rsidRPr="005814A1">
        <w:rPr>
          <w:rStyle w:val="Emphasis"/>
        </w:rPr>
        <w:t>recognise</w:t>
      </w:r>
      <w:proofErr w:type="spellEnd"/>
      <w:r w:rsidRPr="005814A1">
        <w:rPr>
          <w:rStyle w:val="Emphasis"/>
        </w:rPr>
        <w:t xml:space="preserve"> the “ethics” of work in the criteria of historic progress. Work that produces surplus value, of course. </w:t>
      </w:r>
      <w:r w:rsidRPr="005814A1">
        <w:rPr>
          <w:sz w:val="8"/>
        </w:rPr>
        <w:t xml:space="preserve">There is </w:t>
      </w:r>
      <w:r w:rsidRPr="005814A1">
        <w:rPr>
          <w:rStyle w:val="Emphasis"/>
        </w:rPr>
        <w:t>not much scope outside these criteria.</w:t>
      </w:r>
      <w:r w:rsidRPr="005814A1">
        <w:rPr>
          <w:sz w:val="8"/>
        </w:rPr>
        <w:t xml:space="preserve"> I want to stress here that </w:t>
      </w:r>
      <w:r w:rsidRPr="005814A1">
        <w:rPr>
          <w:rStyle w:val="Emphasis"/>
        </w:rPr>
        <w:t xml:space="preserve">a linear notion of history reduces itself to a </w:t>
      </w:r>
      <w:r w:rsidRPr="005814A1">
        <w:rPr>
          <w:rStyle w:val="Emphasis"/>
          <w:highlight w:val="green"/>
        </w:rPr>
        <w:t>unique criterion of progress.</w:t>
      </w:r>
      <w:r w:rsidRPr="005814A1">
        <w:rPr>
          <w:rStyle w:val="Emphasis"/>
        </w:rPr>
        <w:t xml:space="preserve"> Such a history consists of reduced narration.</w:t>
      </w:r>
      <w:r w:rsidRPr="005814A1">
        <w:rPr>
          <w:sz w:val="8"/>
        </w:rPr>
        <w:t xml:space="preserve"> It is an impoverishment that is constructed with the exclusion of plural narratives, or at least with their </w:t>
      </w:r>
      <w:proofErr w:type="spellStart"/>
      <w:r w:rsidRPr="005814A1">
        <w:rPr>
          <w:sz w:val="8"/>
        </w:rPr>
        <w:t>hierarchisation</w:t>
      </w:r>
      <w:proofErr w:type="spellEnd"/>
      <w:r w:rsidRPr="005814A1">
        <w:rPr>
          <w:sz w:val="8"/>
        </w:rPr>
        <w:t xml:space="preserve">. </w:t>
      </w:r>
      <w:r w:rsidRPr="005814A1">
        <w:rPr>
          <w:rStyle w:val="Emphasis"/>
        </w:rPr>
        <w:t xml:space="preserve">The end of history, its </w:t>
      </w:r>
      <w:proofErr w:type="gramStart"/>
      <w:r w:rsidRPr="005814A1">
        <w:rPr>
          <w:rStyle w:val="Emphasis"/>
        </w:rPr>
        <w:t>dénouement</w:t>
      </w:r>
      <w:proofErr w:type="gramEnd"/>
      <w:r w:rsidRPr="005814A1">
        <w:rPr>
          <w:rStyle w:val="Emphasis"/>
        </w:rPr>
        <w:t xml:space="preserve"> or Day of Judgement, is of course the revolution, which establishes the heavenly kingdom on earth, Communism or anarchy.</w:t>
      </w:r>
      <w:r w:rsidRPr="005814A1">
        <w:rPr>
          <w:sz w:val="8"/>
        </w:rPr>
        <w:t xml:space="preserve"> The </w:t>
      </w:r>
      <w:r w:rsidRPr="005814A1">
        <w:rPr>
          <w:rStyle w:val="Emphasis"/>
        </w:rPr>
        <w:t>question</w:t>
      </w:r>
      <w:r w:rsidRPr="005814A1">
        <w:rPr>
          <w:sz w:val="8"/>
        </w:rPr>
        <w:t xml:space="preserve"> is: </w:t>
      </w:r>
      <w:r w:rsidRPr="005814A1">
        <w:rPr>
          <w:rStyle w:val="Emphasis"/>
        </w:rPr>
        <w:t>how to identify this file rouge of history and not miss the historic point of revolutionary dénouement.</w:t>
      </w:r>
      <w:r w:rsidRPr="005814A1">
        <w:rPr>
          <w:sz w:val="8"/>
        </w:rPr>
        <w:t xml:space="preserve"> The revolutionary clergy, the party intellectuals and bureaucracy have to decipher this historical point. </w:t>
      </w:r>
      <w:proofErr w:type="gramStart"/>
      <w:r w:rsidRPr="005814A1">
        <w:rPr>
          <w:sz w:val="8"/>
        </w:rPr>
        <w:t>Following their Christian predecessors, there</w:t>
      </w:r>
      <w:proofErr w:type="gramEnd"/>
      <w:r w:rsidRPr="005814A1">
        <w:rPr>
          <w:sz w:val="8"/>
        </w:rPr>
        <w:t xml:space="preserve"> are </w:t>
      </w:r>
      <w:r w:rsidRPr="005814A1">
        <w:rPr>
          <w:rStyle w:val="Emphasis"/>
        </w:rPr>
        <w:t>some revolutionaries who patiently wait for it and others who are hatching a plot in their kitchens of history.</w:t>
      </w:r>
      <w:r w:rsidRPr="005814A1">
        <w:rPr>
          <w:sz w:val="8"/>
        </w:rPr>
        <w:t xml:space="preserve"> As the narratives of contemporary global movement, the multitudes are plural, dispersed, non-centric, chaotic, anarchic, non-hierarchic, etc., and </w:t>
      </w:r>
      <w:r w:rsidRPr="005814A1">
        <w:rPr>
          <w:rStyle w:val="Emphasis"/>
          <w:highlight w:val="green"/>
        </w:rPr>
        <w:t>history</w:t>
      </w:r>
      <w:r w:rsidRPr="005814A1">
        <w:rPr>
          <w:sz w:val="8"/>
        </w:rPr>
        <w:t xml:space="preserve"> loses its </w:t>
      </w:r>
      <w:proofErr w:type="spellStart"/>
      <w:r w:rsidRPr="005814A1">
        <w:rPr>
          <w:sz w:val="8"/>
        </w:rPr>
        <w:t>onedimensional</w:t>
      </w:r>
      <w:proofErr w:type="spellEnd"/>
      <w:r w:rsidRPr="005814A1">
        <w:rPr>
          <w:sz w:val="8"/>
        </w:rPr>
        <w:t xml:space="preserve"> characteristic. It </w:t>
      </w:r>
      <w:r w:rsidRPr="005814A1">
        <w:rPr>
          <w:rStyle w:val="Emphasis"/>
        </w:rPr>
        <w:t xml:space="preserve">loses its emphatic </w:t>
      </w:r>
      <w:proofErr w:type="gramStart"/>
      <w:r w:rsidRPr="005814A1">
        <w:rPr>
          <w:rStyle w:val="Emphasis"/>
        </w:rPr>
        <w:t>explicability,</w:t>
      </w:r>
      <w:proofErr w:type="gramEnd"/>
      <w:r w:rsidRPr="005814A1">
        <w:rPr>
          <w:rStyle w:val="Emphasis"/>
        </w:rPr>
        <w:t xml:space="preserve"> it </w:t>
      </w:r>
      <w:r w:rsidRPr="005814A1">
        <w:rPr>
          <w:rStyle w:val="Emphasis"/>
          <w:highlight w:val="green"/>
        </w:rPr>
        <w:t>becomes</w:t>
      </w:r>
      <w:r w:rsidRPr="005814A1">
        <w:rPr>
          <w:rStyle w:val="Emphasis"/>
        </w:rPr>
        <w:t xml:space="preserve"> the </w:t>
      </w:r>
      <w:r w:rsidRPr="005814A1">
        <w:rPr>
          <w:rStyle w:val="Emphasis"/>
          <w:highlight w:val="green"/>
        </w:rPr>
        <w:t>stage for various scripts rather than</w:t>
      </w:r>
      <w:r w:rsidRPr="005814A1">
        <w:rPr>
          <w:rStyle w:val="Emphasis"/>
        </w:rPr>
        <w:t xml:space="preserve"> a single </w:t>
      </w:r>
      <w:r w:rsidRPr="005814A1">
        <w:rPr>
          <w:rStyle w:val="Emphasis"/>
          <w:highlight w:val="green"/>
        </w:rPr>
        <w:t>truth</w:t>
      </w:r>
      <w:r w:rsidRPr="005814A1">
        <w:rPr>
          <w:rStyle w:val="Emphasis"/>
        </w:rPr>
        <w:t xml:space="preserve">. </w:t>
      </w:r>
      <w:r w:rsidRPr="005814A1">
        <w:rPr>
          <w:sz w:val="8"/>
        </w:rPr>
        <w:t xml:space="preserve">It does not mean we have to subject ourselves to any kind of fancy, postmodern </w:t>
      </w:r>
      <w:proofErr w:type="spellStart"/>
      <w:r w:rsidRPr="005814A1">
        <w:rPr>
          <w:sz w:val="8"/>
        </w:rPr>
        <w:t>scepticism</w:t>
      </w:r>
      <w:proofErr w:type="spellEnd"/>
      <w:r w:rsidRPr="005814A1">
        <w:rPr>
          <w:sz w:val="8"/>
        </w:rPr>
        <w:t xml:space="preserve">, but it </w:t>
      </w:r>
      <w:r w:rsidRPr="005814A1">
        <w:rPr>
          <w:rStyle w:val="Emphasis"/>
        </w:rPr>
        <w:t>does mean we have a broader task than the revolutionary bureaucrats would like to admit.</w:t>
      </w:r>
      <w:r w:rsidRPr="005814A1">
        <w:rPr>
          <w:sz w:val="8"/>
        </w:rPr>
        <w:t xml:space="preserve"> From the standpoint of grassroots multitudes and the multiplicity of their resistances, </w:t>
      </w:r>
      <w:r w:rsidRPr="00AE2D7C">
        <w:rPr>
          <w:rStyle w:val="Emphasis"/>
        </w:rPr>
        <w:t>the revolution is real, it is happening right now</w:t>
      </w:r>
      <w:r w:rsidRPr="005814A1">
        <w:rPr>
          <w:rStyle w:val="Emphasis"/>
        </w:rPr>
        <w:t>.</w:t>
      </w:r>
      <w:r w:rsidRPr="005814A1">
        <w:rPr>
          <w:sz w:val="8"/>
        </w:rPr>
        <w:t xml:space="preserve"> </w:t>
      </w:r>
      <w:proofErr w:type="gramStart"/>
      <w:r w:rsidRPr="005814A1">
        <w:rPr>
          <w:sz w:val="8"/>
        </w:rPr>
        <w:t>So</w:t>
      </w:r>
      <w:proofErr w:type="gramEnd"/>
      <w:r w:rsidRPr="005814A1">
        <w:rPr>
          <w:sz w:val="8"/>
        </w:rPr>
        <w:t xml:space="preserve"> the multitudes are working out their plural and divergent tasks without waiting for the proper historic time or </w:t>
      </w:r>
      <w:proofErr w:type="spellStart"/>
      <w:r w:rsidRPr="005814A1">
        <w:rPr>
          <w:sz w:val="8"/>
        </w:rPr>
        <w:t>realising</w:t>
      </w:r>
      <w:proofErr w:type="spellEnd"/>
      <w:r w:rsidRPr="005814A1">
        <w:rPr>
          <w:sz w:val="8"/>
        </w:rPr>
        <w:t xml:space="preserve"> an emphatic </w:t>
      </w:r>
      <w:proofErr w:type="spellStart"/>
      <w:r w:rsidRPr="005814A1">
        <w:rPr>
          <w:sz w:val="8"/>
        </w:rPr>
        <w:t>programme</w:t>
      </w:r>
      <w:proofErr w:type="spellEnd"/>
      <w:r w:rsidRPr="005814A1">
        <w:rPr>
          <w:sz w:val="8"/>
        </w:rPr>
        <w:t xml:space="preserve">. </w:t>
      </w:r>
      <w:r w:rsidRPr="005814A1">
        <w:rPr>
          <w:rStyle w:val="Emphasis"/>
        </w:rPr>
        <w:t xml:space="preserve">The </w:t>
      </w:r>
      <w:r w:rsidRPr="005814A1">
        <w:rPr>
          <w:rStyle w:val="Emphasis"/>
          <w:highlight w:val="green"/>
        </w:rPr>
        <w:t>notion of</w:t>
      </w:r>
      <w:r w:rsidRPr="005814A1">
        <w:rPr>
          <w:rStyle w:val="Emphasis"/>
        </w:rPr>
        <w:t xml:space="preserve"> revolution and of the </w:t>
      </w:r>
      <w:r w:rsidRPr="005814A1">
        <w:rPr>
          <w:rStyle w:val="Emphasis"/>
          <w:highlight w:val="green"/>
        </w:rPr>
        <w:t>revolutionary working class</w:t>
      </w:r>
      <w:r w:rsidRPr="005814A1">
        <w:rPr>
          <w:rStyle w:val="Emphasis"/>
        </w:rPr>
        <w:t xml:space="preserve"> from the industrial era followed the example of the French Revolution</w:t>
      </w:r>
      <w:r w:rsidRPr="005814A1">
        <w:rPr>
          <w:sz w:val="8"/>
        </w:rPr>
        <w:t xml:space="preserve">, when the revolutionary bourgeoisie overthrew the aristocracy, </w:t>
      </w:r>
      <w:r w:rsidRPr="005814A1">
        <w:rPr>
          <w:rStyle w:val="Emphasis"/>
        </w:rPr>
        <w:t>so that capitalism took the place of feudalism in the “historic line.” The party revolutionaries overlooked the fact that the world of bourgeois life had already overwhelmed feudalism.</w:t>
      </w:r>
      <w:r w:rsidRPr="005814A1">
        <w:rPr>
          <w:sz w:val="8"/>
        </w:rPr>
        <w:t xml:space="preserve"> The alternative now existed at the level of everyday experience. </w:t>
      </w:r>
      <w:r w:rsidRPr="005814A1">
        <w:rPr>
          <w:rStyle w:val="Emphasis"/>
        </w:rPr>
        <w:t xml:space="preserve">In the case of the industrial party revolution, the </w:t>
      </w:r>
      <w:r w:rsidRPr="005814A1">
        <w:rPr>
          <w:rStyle w:val="Emphasis"/>
          <w:highlight w:val="green"/>
        </w:rPr>
        <w:t>working class</w:t>
      </w:r>
      <w:r w:rsidRPr="005814A1">
        <w:rPr>
          <w:rStyle w:val="Emphasis"/>
        </w:rPr>
        <w:t xml:space="preserve"> </w:t>
      </w:r>
      <w:r w:rsidRPr="005814A1">
        <w:rPr>
          <w:rStyle w:val="Emphasis"/>
          <w:highlight w:val="green"/>
        </w:rPr>
        <w:t xml:space="preserve">has been </w:t>
      </w:r>
      <w:proofErr w:type="spellStart"/>
      <w:r w:rsidRPr="005814A1">
        <w:rPr>
          <w:rStyle w:val="Emphasis"/>
          <w:highlight w:val="green"/>
        </w:rPr>
        <w:t>idealised</w:t>
      </w:r>
      <w:proofErr w:type="spellEnd"/>
      <w:r w:rsidRPr="005814A1">
        <w:rPr>
          <w:rStyle w:val="Emphasis"/>
        </w:rPr>
        <w:t>, though it did not build much in the way of positive alternatives at the level of everyday life.</w:t>
      </w:r>
      <w:r w:rsidRPr="005814A1">
        <w:rPr>
          <w:sz w:val="8"/>
        </w:rPr>
        <w:t xml:space="preserve"> And this is precisely the point of Marxist understanding </w:t>
      </w:r>
      <w:r w:rsidRPr="005814A1">
        <w:rPr>
          <w:rStyle w:val="Emphasis"/>
        </w:rPr>
        <w:t xml:space="preserve">of the revolutionary proletariat: </w:t>
      </w:r>
      <w:r w:rsidRPr="005814A1">
        <w:rPr>
          <w:rStyle w:val="Emphasis"/>
          <w:highlight w:val="green"/>
        </w:rPr>
        <w:t>it is its total social negativity</w:t>
      </w:r>
      <w:r w:rsidRPr="005814A1">
        <w:rPr>
          <w:rStyle w:val="Emphasis"/>
        </w:rPr>
        <w:t xml:space="preserve">, which is </w:t>
      </w:r>
      <w:proofErr w:type="spellStart"/>
      <w:r w:rsidRPr="005814A1">
        <w:rPr>
          <w:rStyle w:val="Emphasis"/>
          <w:highlight w:val="green"/>
        </w:rPr>
        <w:t>realised</w:t>
      </w:r>
      <w:proofErr w:type="spellEnd"/>
      <w:r w:rsidRPr="005814A1">
        <w:rPr>
          <w:rStyle w:val="Emphasis"/>
          <w:highlight w:val="green"/>
        </w:rPr>
        <w:t xml:space="preserve"> through the commodification of </w:t>
      </w:r>
      <w:proofErr w:type="spellStart"/>
      <w:r w:rsidRPr="005814A1">
        <w:rPr>
          <w:rStyle w:val="Emphasis"/>
          <w:highlight w:val="green"/>
        </w:rPr>
        <w:t>labour</w:t>
      </w:r>
      <w:proofErr w:type="spellEnd"/>
      <w:r w:rsidRPr="005814A1">
        <w:rPr>
          <w:rStyle w:val="Emphasis"/>
        </w:rPr>
        <w:t>. The proletariat</w:t>
      </w:r>
      <w:r w:rsidRPr="005814A1">
        <w:rPr>
          <w:sz w:val="8"/>
        </w:rPr>
        <w:t xml:space="preserve"> is the excess of alienation, the point from which you have to step out from the realm of work. The proletariat is the point of self-destruction of capitalism, it is not an </w:t>
      </w:r>
      <w:proofErr w:type="spellStart"/>
      <w:r w:rsidRPr="005814A1">
        <w:rPr>
          <w:sz w:val="8"/>
        </w:rPr>
        <w:t>idealised</w:t>
      </w:r>
      <w:proofErr w:type="spellEnd"/>
      <w:r w:rsidRPr="005814A1">
        <w:rPr>
          <w:sz w:val="8"/>
        </w:rPr>
        <w:t xml:space="preserve"> actor of history. It </w:t>
      </w:r>
      <w:r w:rsidRPr="005814A1">
        <w:rPr>
          <w:rStyle w:val="Emphasis"/>
        </w:rPr>
        <w:t>is the end of humanity.</w:t>
      </w:r>
      <w:r w:rsidRPr="005814A1">
        <w:rPr>
          <w:sz w:val="8"/>
        </w:rPr>
        <w:t xml:space="preserve"> It is the </w:t>
      </w:r>
      <w:r w:rsidRPr="005814A1">
        <w:rPr>
          <w:rStyle w:val="Emphasis"/>
          <w:highlight w:val="green"/>
        </w:rPr>
        <w:t>standpoint</w:t>
      </w:r>
      <w:r w:rsidRPr="005814A1">
        <w:rPr>
          <w:rStyle w:val="Emphasis"/>
        </w:rPr>
        <w:t xml:space="preserve"> from which </w:t>
      </w:r>
      <w:r w:rsidRPr="005814A1">
        <w:rPr>
          <w:rStyle w:val="Emphasis"/>
          <w:highlight w:val="green"/>
        </w:rPr>
        <w:t>freedom is seen only beyond work</w:t>
      </w:r>
      <w:r w:rsidRPr="005814A1">
        <w:rPr>
          <w:rStyle w:val="Emphasis"/>
        </w:rPr>
        <w:t xml:space="preserve">. </w:t>
      </w:r>
      <w:r w:rsidRPr="005814A1">
        <w:rPr>
          <w:sz w:val="8"/>
        </w:rPr>
        <w:t xml:space="preserve">The nomadic and contingent characteristics of the multitudes regarding the systemic imperatives of neo-liberalism are opening up the cracks in the history, the pockets of resistance, the exodus from Empire, the revolution. It is productive and inventive through its negativity. The plurality of possible different worlds is actual, but not in the sense of a gigantic historical swap. The multitudes are inconsistent and </w:t>
      </w:r>
      <w:proofErr w:type="gramStart"/>
      <w:r w:rsidRPr="005814A1">
        <w:rPr>
          <w:sz w:val="8"/>
        </w:rPr>
        <w:t>contradictory,</w:t>
      </w:r>
      <w:proofErr w:type="gramEnd"/>
      <w:r w:rsidRPr="005814A1">
        <w:rPr>
          <w:sz w:val="8"/>
        </w:rPr>
        <w:t xml:space="preserve"> </w:t>
      </w:r>
      <w:r w:rsidRPr="005814A1">
        <w:rPr>
          <w:rStyle w:val="Emphasis"/>
        </w:rPr>
        <w:t xml:space="preserve">therefore the </w:t>
      </w:r>
      <w:r w:rsidRPr="005814A1">
        <w:rPr>
          <w:rStyle w:val="Emphasis"/>
          <w:highlight w:val="green"/>
        </w:rPr>
        <w:t xml:space="preserve">system wants to </w:t>
      </w:r>
      <w:proofErr w:type="spellStart"/>
      <w:r w:rsidRPr="005814A1">
        <w:rPr>
          <w:rStyle w:val="Emphasis"/>
          <w:highlight w:val="green"/>
        </w:rPr>
        <w:t>normalise</w:t>
      </w:r>
      <w:proofErr w:type="spellEnd"/>
      <w:r w:rsidRPr="005814A1">
        <w:rPr>
          <w:rStyle w:val="Emphasis"/>
          <w:highlight w:val="green"/>
        </w:rPr>
        <w:t xml:space="preserve"> them</w:t>
      </w:r>
      <w:r w:rsidRPr="005814A1">
        <w:rPr>
          <w:rStyle w:val="Emphasis"/>
        </w:rPr>
        <w:t>.</w:t>
      </w:r>
      <w:r w:rsidRPr="005814A1">
        <w:rPr>
          <w:sz w:val="8"/>
        </w:rPr>
        <w:t xml:space="preserve"> We have to understand them in Georges </w:t>
      </w:r>
      <w:proofErr w:type="spellStart"/>
      <w:r w:rsidRPr="005814A1">
        <w:rPr>
          <w:sz w:val="8"/>
        </w:rPr>
        <w:t>Bataille’s</w:t>
      </w:r>
      <w:proofErr w:type="spellEnd"/>
      <w:r w:rsidRPr="005814A1">
        <w:rPr>
          <w:sz w:val="8"/>
        </w:rPr>
        <w:t xml:space="preserve"> term heterogeneity. They have to build the practices of transgression. </w:t>
      </w:r>
      <w:r w:rsidRPr="005814A1">
        <w:rPr>
          <w:rStyle w:val="Emphasis"/>
        </w:rPr>
        <w:t>The actual notion of revolution, which goes through and beyond the world of capital, is comparable with composting in organic gardening. The multitudes have to decompose the system by means of a plurality of rebellious life practices into something that is suitable and worth living.</w:t>
      </w:r>
      <w:r w:rsidRPr="005814A1">
        <w:rPr>
          <w:sz w:val="8"/>
        </w:rPr>
        <w:t xml:space="preserve"> I can understand the position of some British comrades (for example, Callinicos 2003) from the viewpoint of the rich tradition of the British </w:t>
      </w:r>
      <w:proofErr w:type="spellStart"/>
      <w:r w:rsidRPr="005814A1">
        <w:rPr>
          <w:sz w:val="8"/>
        </w:rPr>
        <w:t>labour</w:t>
      </w:r>
      <w:proofErr w:type="spellEnd"/>
      <w:r w:rsidRPr="005814A1">
        <w:rPr>
          <w:sz w:val="8"/>
        </w:rPr>
        <w:t xml:space="preserve"> movement. But what they offer us is the </w:t>
      </w:r>
      <w:proofErr w:type="spellStart"/>
      <w:r w:rsidRPr="005814A1">
        <w:rPr>
          <w:sz w:val="8"/>
        </w:rPr>
        <w:t>nationalisation</w:t>
      </w:r>
      <w:proofErr w:type="spellEnd"/>
      <w:r w:rsidRPr="005814A1">
        <w:rPr>
          <w:sz w:val="8"/>
        </w:rPr>
        <w:t xml:space="preserve"> of industry, which could only strengthen the state and integrate the workers into the capitalist mode of production. Still more: such a </w:t>
      </w:r>
      <w:proofErr w:type="spellStart"/>
      <w:r w:rsidRPr="005814A1">
        <w:rPr>
          <w:sz w:val="8"/>
        </w:rPr>
        <w:t>nationalised</w:t>
      </w:r>
      <w:proofErr w:type="spellEnd"/>
      <w:r w:rsidRPr="005814A1">
        <w:rPr>
          <w:sz w:val="8"/>
        </w:rPr>
        <w:t xml:space="preserve"> economy can function only within nationalistic and protectionist frameworks. </w:t>
      </w:r>
      <w:r w:rsidRPr="005814A1">
        <w:rPr>
          <w:rStyle w:val="Emphasis"/>
        </w:rPr>
        <w:t xml:space="preserve">It is no coincidence that this so often </w:t>
      </w:r>
      <w:proofErr w:type="spellStart"/>
      <w:r w:rsidRPr="005814A1">
        <w:rPr>
          <w:rStyle w:val="Emphasis"/>
        </w:rPr>
        <w:t>idealised</w:t>
      </w:r>
      <w:proofErr w:type="spellEnd"/>
      <w:r w:rsidRPr="005814A1">
        <w:rPr>
          <w:rStyle w:val="Emphasis"/>
        </w:rPr>
        <w:t xml:space="preserve"> </w:t>
      </w:r>
      <w:r w:rsidRPr="005814A1">
        <w:rPr>
          <w:rStyle w:val="Emphasis"/>
          <w:highlight w:val="green"/>
        </w:rPr>
        <w:t>working class</w:t>
      </w:r>
      <w:r w:rsidRPr="005814A1">
        <w:rPr>
          <w:rStyle w:val="Emphasis"/>
        </w:rPr>
        <w:t xml:space="preserve"> is the social </w:t>
      </w:r>
      <w:r w:rsidRPr="005814A1">
        <w:rPr>
          <w:rStyle w:val="Emphasis"/>
          <w:highlight w:val="green"/>
        </w:rPr>
        <w:t>basis for right extremism.</w:t>
      </w:r>
      <w:r w:rsidRPr="005814A1">
        <w:rPr>
          <w:rStyle w:val="Emphasis"/>
        </w:rPr>
        <w:t xml:space="preserve"> The </w:t>
      </w:r>
      <w:proofErr w:type="spellStart"/>
      <w:r w:rsidRPr="005814A1">
        <w:rPr>
          <w:rStyle w:val="Emphasis"/>
          <w:highlight w:val="green"/>
        </w:rPr>
        <w:t>idealisation</w:t>
      </w:r>
      <w:proofErr w:type="spellEnd"/>
      <w:r w:rsidRPr="005814A1">
        <w:rPr>
          <w:rStyle w:val="Emphasis"/>
        </w:rPr>
        <w:t xml:space="preserve"> of the working class, so foreign to the Marxian concept of the proletariat as social negativity, is </w:t>
      </w:r>
      <w:r w:rsidRPr="005814A1">
        <w:rPr>
          <w:rStyle w:val="Emphasis"/>
          <w:highlight w:val="green"/>
        </w:rPr>
        <w:t>consequent on</w:t>
      </w:r>
      <w:r w:rsidRPr="005814A1">
        <w:rPr>
          <w:rStyle w:val="Emphasis"/>
        </w:rPr>
        <w:t xml:space="preserve"> the contemplative </w:t>
      </w:r>
      <w:r w:rsidRPr="005814A1">
        <w:rPr>
          <w:rStyle w:val="Emphasis"/>
          <w:highlight w:val="green"/>
        </w:rPr>
        <w:t>view of history as linear progress</w:t>
      </w:r>
      <w:r w:rsidRPr="005814A1">
        <w:rPr>
          <w:rStyle w:val="Emphasis"/>
        </w:rPr>
        <w:t>.</w:t>
      </w:r>
      <w:r w:rsidRPr="005814A1">
        <w:rPr>
          <w:sz w:val="8"/>
        </w:rPr>
        <w:t xml:space="preserve"> This view needs, intellectually and from above, to identify the social actors of history, the subjects of history. History no longer emerges from the rebellious negativity of social groups, but these have to fulfil the task of history as heroes. The problem is that either they do not see this historic task, or do not care about its long-term goals: the revolution is missing its revolutionary subject. As we know, it has been substituted by “revolutionary” parties, their bureaucracies and militants and leaders. They have to bring the subject to its senses, by fair means or foul. The clerical vision of history is the birthplace of vanguardism. This vanguardism is blind to all social movements which cannot be </w:t>
      </w:r>
      <w:proofErr w:type="gramStart"/>
      <w:r w:rsidRPr="005814A1">
        <w:rPr>
          <w:sz w:val="8"/>
        </w:rPr>
        <w:t>manipulated</w:t>
      </w:r>
      <w:proofErr w:type="gramEnd"/>
      <w:r w:rsidRPr="005814A1">
        <w:rPr>
          <w:sz w:val="8"/>
        </w:rPr>
        <w:t xml:space="preserve"> and which express their rebellious visions by themselves. Vanguardism is the absolute </w:t>
      </w:r>
      <w:proofErr w:type="spellStart"/>
      <w:r w:rsidRPr="005814A1">
        <w:rPr>
          <w:sz w:val="8"/>
        </w:rPr>
        <w:t>realisation</w:t>
      </w:r>
      <w:proofErr w:type="spellEnd"/>
      <w:r w:rsidRPr="005814A1">
        <w:rPr>
          <w:sz w:val="8"/>
        </w:rPr>
        <w:t xml:space="preserve"> of representative politics. As we have said, it is manipulative and totalitarian. </w:t>
      </w:r>
      <w:r w:rsidRPr="005814A1">
        <w:rPr>
          <w:rStyle w:val="Emphasis"/>
        </w:rPr>
        <w:t>The dictatorship of the proletariat is in fact the dictatorship of the party vanguard, which seized state power to fulfil the task of history.</w:t>
      </w:r>
      <w:r w:rsidRPr="005814A1">
        <w:rPr>
          <w:sz w:val="8"/>
        </w:rPr>
        <w:t xml:space="preserve"> As they separate themselves from the heterogeneity of negative life (creativity) they cannot see emancipated society outside the visions of factory management. </w:t>
      </w:r>
      <w:r w:rsidRPr="005814A1">
        <w:rPr>
          <w:rStyle w:val="Emphasis"/>
        </w:rPr>
        <w:t xml:space="preserve">The “ruling” </w:t>
      </w:r>
      <w:r w:rsidRPr="00AE2D7C">
        <w:rPr>
          <w:rStyle w:val="Emphasis"/>
        </w:rPr>
        <w:t>working class</w:t>
      </w:r>
      <w:r w:rsidRPr="005814A1">
        <w:rPr>
          <w:rStyle w:val="Emphasis"/>
        </w:rPr>
        <w:t xml:space="preserve"> becomes that which it can only be inside the factory boundaries: executors of orders. The </w:t>
      </w:r>
      <w:r w:rsidRPr="00AE2D7C">
        <w:rPr>
          <w:rStyle w:val="Emphasis"/>
          <w:highlight w:val="green"/>
        </w:rPr>
        <w:t>more</w:t>
      </w:r>
      <w:r w:rsidRPr="005814A1">
        <w:rPr>
          <w:rStyle w:val="Emphasis"/>
        </w:rPr>
        <w:t xml:space="preserve"> this </w:t>
      </w:r>
      <w:r w:rsidRPr="00AE2D7C">
        <w:rPr>
          <w:rStyle w:val="Emphasis"/>
          <w:highlight w:val="green"/>
        </w:rPr>
        <w:t>class is exploited</w:t>
      </w:r>
      <w:r w:rsidRPr="005814A1">
        <w:rPr>
          <w:rStyle w:val="Emphasis"/>
        </w:rPr>
        <w:t xml:space="preserve"> and repressed, the </w:t>
      </w:r>
      <w:r w:rsidRPr="00AE2D7C">
        <w:rPr>
          <w:rStyle w:val="Emphasis"/>
          <w:highlight w:val="green"/>
        </w:rPr>
        <w:t xml:space="preserve">more its social image is </w:t>
      </w:r>
      <w:proofErr w:type="spellStart"/>
      <w:r w:rsidRPr="00AE2D7C">
        <w:rPr>
          <w:rStyle w:val="Emphasis"/>
          <w:highlight w:val="green"/>
        </w:rPr>
        <w:t>idealised</w:t>
      </w:r>
      <w:proofErr w:type="spellEnd"/>
      <w:r w:rsidRPr="005814A1">
        <w:rPr>
          <w:rStyle w:val="Emphasis"/>
        </w:rPr>
        <w:t xml:space="preserve">. They </w:t>
      </w:r>
      <w:r w:rsidRPr="00AE2D7C">
        <w:rPr>
          <w:rStyle w:val="Emphasis"/>
          <w:highlight w:val="green"/>
        </w:rPr>
        <w:t>become</w:t>
      </w:r>
      <w:r w:rsidRPr="005814A1">
        <w:rPr>
          <w:rStyle w:val="Emphasis"/>
        </w:rPr>
        <w:t xml:space="preserve"> the superheroes of work (living in poor conditions).</w:t>
      </w:r>
      <w:r w:rsidRPr="005814A1">
        <w:rPr>
          <w:sz w:val="8"/>
        </w:rPr>
        <w:t xml:space="preserve"> It is similar to the </w:t>
      </w:r>
      <w:proofErr w:type="spellStart"/>
      <w:r w:rsidRPr="005814A1">
        <w:rPr>
          <w:sz w:val="8"/>
        </w:rPr>
        <w:t>idealisation</w:t>
      </w:r>
      <w:proofErr w:type="spellEnd"/>
      <w:r w:rsidRPr="005814A1">
        <w:rPr>
          <w:sz w:val="8"/>
        </w:rPr>
        <w:t xml:space="preserve"> of women (virgin mother) in patriarchal societies. The multitudes are useless for vanguardists. They do not accept the supreme historic task. They do not accept the representatives. They are difficult to read. They are not serious. They are networking and swarming instead of </w:t>
      </w:r>
      <w:proofErr w:type="spellStart"/>
      <w:r w:rsidRPr="005814A1">
        <w:rPr>
          <w:sz w:val="8"/>
        </w:rPr>
        <w:t>organising</w:t>
      </w:r>
      <w:proofErr w:type="spellEnd"/>
      <w:r w:rsidRPr="005814A1">
        <w:rPr>
          <w:sz w:val="8"/>
        </w:rPr>
        <w:t xml:space="preserve"> themselves. </w:t>
      </w:r>
      <w:r w:rsidRPr="005814A1">
        <w:rPr>
          <w:rStyle w:val="Emphasis"/>
        </w:rPr>
        <w:t xml:space="preserve">They are useless and therefore </w:t>
      </w:r>
      <w:r w:rsidRPr="00AE2D7C">
        <w:rPr>
          <w:rStyle w:val="Emphasis"/>
          <w:highlight w:val="green"/>
        </w:rPr>
        <w:t>invisible. This vanguardism</w:t>
      </w:r>
      <w:r w:rsidRPr="005814A1">
        <w:rPr>
          <w:rStyle w:val="Emphasis"/>
        </w:rPr>
        <w:t xml:space="preserve"> constitutes </w:t>
      </w:r>
      <w:r w:rsidRPr="00AE2D7C">
        <w:rPr>
          <w:rStyle w:val="Emphasis"/>
          <w:highlight w:val="green"/>
        </w:rPr>
        <w:t>an obstacle for</w:t>
      </w:r>
      <w:r w:rsidRPr="005814A1">
        <w:rPr>
          <w:rStyle w:val="Emphasis"/>
        </w:rPr>
        <w:t xml:space="preserve"> a lot of parties, </w:t>
      </w:r>
      <w:proofErr w:type="gramStart"/>
      <w:r w:rsidRPr="005814A1">
        <w:rPr>
          <w:rStyle w:val="Emphasis"/>
        </w:rPr>
        <w:t>groups</w:t>
      </w:r>
      <w:proofErr w:type="gramEnd"/>
      <w:r w:rsidRPr="005814A1">
        <w:rPr>
          <w:rStyle w:val="Emphasis"/>
        </w:rPr>
        <w:t xml:space="preserve"> and trade </w:t>
      </w:r>
      <w:r w:rsidRPr="00AE2D7C">
        <w:rPr>
          <w:rStyle w:val="Emphasis"/>
          <w:highlight w:val="green"/>
        </w:rPr>
        <w:t>unionists</w:t>
      </w:r>
      <w:r w:rsidRPr="005814A1">
        <w:rPr>
          <w:rStyle w:val="Emphasis"/>
        </w:rPr>
        <w:t xml:space="preserve">, irrespective of their socialist, anarchist or other origins. The </w:t>
      </w:r>
      <w:r w:rsidRPr="00AE2D7C">
        <w:rPr>
          <w:rStyle w:val="Emphasis"/>
          <w:highlight w:val="green"/>
        </w:rPr>
        <w:t>objectives of their struggle are defined from nineteenth</w:t>
      </w:r>
      <w:r w:rsidRPr="005814A1">
        <w:rPr>
          <w:rStyle w:val="Emphasis"/>
        </w:rPr>
        <w:t>- and early twentieth-</w:t>
      </w:r>
      <w:r w:rsidRPr="00AE2D7C">
        <w:rPr>
          <w:rStyle w:val="Emphasis"/>
          <w:highlight w:val="green"/>
        </w:rPr>
        <w:t>century books</w:t>
      </w:r>
      <w:r w:rsidRPr="005814A1">
        <w:rPr>
          <w:rStyle w:val="Emphasis"/>
        </w:rPr>
        <w:t xml:space="preserve">, so </w:t>
      </w:r>
      <w:r w:rsidRPr="00AE2D7C">
        <w:rPr>
          <w:rStyle w:val="Emphasis"/>
          <w:highlight w:val="green"/>
        </w:rPr>
        <w:t>they are</w:t>
      </w:r>
      <w:r w:rsidRPr="005814A1">
        <w:rPr>
          <w:rStyle w:val="Emphasis"/>
        </w:rPr>
        <w:t xml:space="preserve"> often </w:t>
      </w:r>
      <w:r w:rsidRPr="00AE2D7C">
        <w:rPr>
          <w:rStyle w:val="Emphasis"/>
          <w:highlight w:val="green"/>
        </w:rPr>
        <w:t>missing the point of today’s fight</w:t>
      </w:r>
      <w:r w:rsidRPr="005814A1">
        <w:rPr>
          <w:rStyle w:val="Emphasis"/>
        </w:rPr>
        <w:t>.</w:t>
      </w:r>
      <w:r w:rsidRPr="005814A1">
        <w:rPr>
          <w:sz w:val="8"/>
        </w:rPr>
        <w:t xml:space="preserve"> The anarchistic standpoint towards the state is as a rule defined by old-fashioned images of state power, which have little to do with the reality of the society of control that is emerging in post-industrial societies. The socialists are dreaming of a state with full employment. The communists are discussing the differences between Leninism, Maoism, </w:t>
      </w:r>
      <w:proofErr w:type="gramStart"/>
      <w:r w:rsidRPr="005814A1">
        <w:rPr>
          <w:sz w:val="8"/>
        </w:rPr>
        <w:t>Trotskyism</w:t>
      </w:r>
      <w:proofErr w:type="gramEnd"/>
      <w:r w:rsidRPr="005814A1">
        <w:rPr>
          <w:sz w:val="8"/>
        </w:rPr>
        <w:t xml:space="preserve"> and other “-isms”.</w:t>
      </w:r>
    </w:p>
    <w:bookmarkEnd w:id="0"/>
    <w:p w14:paraId="16F74EF0" w14:textId="77777777" w:rsidR="008B6691" w:rsidRDefault="008B6691" w:rsidP="008B6691">
      <w:pPr>
        <w:rPr>
          <w:sz w:val="8"/>
        </w:rPr>
      </w:pPr>
    </w:p>
    <w:p w14:paraId="43A8C55C" w14:textId="77777777" w:rsidR="004448ED" w:rsidRPr="003C5680" w:rsidRDefault="004448ED" w:rsidP="004448ED">
      <w:pPr>
        <w:pStyle w:val="Heading4"/>
      </w:pPr>
      <w:r w:rsidRPr="003C5680">
        <w:t>T</w:t>
      </w:r>
      <w:r>
        <w:t>he revolution is impossible – means your alt fails and is just utopia fiat</w:t>
      </w:r>
    </w:p>
    <w:p w14:paraId="3CA8432C" w14:textId="77777777" w:rsidR="004448ED" w:rsidRPr="00D346C5" w:rsidRDefault="004448ED" w:rsidP="004448ED">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7"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1E25C647" w14:textId="77777777" w:rsidR="004448ED" w:rsidRDefault="004448ED" w:rsidP="004448ED">
      <w:pPr>
        <w:rPr>
          <w:sz w:val="8"/>
        </w:rPr>
      </w:pPr>
      <w:r w:rsidRPr="00317A16">
        <w:rPr>
          <w:rStyle w:val="Emphasis"/>
        </w:rPr>
        <w:t>There are also other tensions</w:t>
      </w:r>
      <w:r w:rsidRPr="00317A16">
        <w:rPr>
          <w:sz w:val="8"/>
        </w:rPr>
        <w:t xml:space="preserve">, conflicts, and antagonisms </w:t>
      </w:r>
      <w:r w:rsidRPr="00317A16">
        <w:rPr>
          <w:rStyle w:val="Emphasis"/>
        </w:rPr>
        <w:t>inherent in capitalism</w:t>
      </w:r>
      <w:r w:rsidRPr="00317A16">
        <w:rPr>
          <w:sz w:val="8"/>
        </w:rPr>
        <w:t xml:space="preserve">. For example, </w:t>
      </w:r>
      <w:r w:rsidRPr="00317A16">
        <w:rPr>
          <w:rStyle w:val="Emphasis"/>
        </w:rPr>
        <w:t>there is the competition-spurred drive to develop the forces of production</w:t>
      </w:r>
      <w:r w:rsidRPr="00317A16">
        <w:rPr>
          <w:sz w:val="8"/>
        </w:rPr>
        <w:t xml:space="preserve">. In the short term, </w:t>
      </w:r>
      <w:r w:rsidRPr="00317A16">
        <w:rPr>
          <w:rStyle w:val="Emphasis"/>
        </w:rPr>
        <w:t>surplus-value is increased for the individual capitalist</w:t>
      </w:r>
      <w:r w:rsidRPr="00317A16">
        <w:rPr>
          <w:sz w:val="8"/>
        </w:rPr>
        <w:t xml:space="preserve"> who uses a new production technique </w:t>
      </w:r>
      <w:r w:rsidRPr="00317A16">
        <w:rPr>
          <w:rStyle w:val="Emphasis"/>
        </w:rPr>
        <w:t>and so can lower the prices for the item produced to capture a market.</w:t>
      </w:r>
      <w:r w:rsidRPr="00317A16">
        <w:rPr>
          <w:sz w:val="8"/>
        </w:rPr>
        <w:t xml:space="preserve">29 </w:t>
      </w:r>
      <w:r w:rsidRPr="00317A16">
        <w:rPr>
          <w:rStyle w:val="Emphasis"/>
        </w:rPr>
        <w:t>This prospect of extraordinary economic rent</w:t>
      </w:r>
      <w:r w:rsidRPr="00317A16">
        <w:rPr>
          <w:sz w:val="8"/>
        </w:rPr>
        <w:t xml:space="preserve"> (and the connected danger of being shut out of a market) is, hence, a powerful incentive to constantly innovate in terms of technology and </w:t>
      </w:r>
      <w:proofErr w:type="spellStart"/>
      <w:r w:rsidRPr="00317A16">
        <w:rPr>
          <w:sz w:val="8"/>
        </w:rPr>
        <w:t>organisation</w:t>
      </w:r>
      <w:proofErr w:type="spellEnd"/>
      <w:r w:rsidRPr="00317A16">
        <w:rPr>
          <w:sz w:val="8"/>
        </w:rPr>
        <w:t xml:space="preserve"> of production. The downside of this is, however, that more and more of the produced value has to be used for capital costs, thus reducing profit in the long term. </w:t>
      </w:r>
      <w:r w:rsidRPr="00317A16">
        <w:rPr>
          <w:rStyle w:val="Emphasis"/>
        </w:rPr>
        <w:t>Moreover, the rapid development of the productive forces leads to a point where a different use of them</w:t>
      </w:r>
      <w:r w:rsidRPr="00317A16">
        <w:rPr>
          <w:sz w:val="8"/>
        </w:rPr>
        <w:t xml:space="preserve">, one determined by the satisfaction of individual needs, becomes possible. </w:t>
      </w:r>
      <w:r w:rsidRPr="00317A16">
        <w:rPr>
          <w:rStyle w:val="Emphasis"/>
        </w:rPr>
        <w:t xml:space="preserve">The potential immanent in the productive forces of society comes into conflict with the relations of production, the </w:t>
      </w:r>
      <w:proofErr w:type="gramStart"/>
      <w:r w:rsidRPr="00317A16">
        <w:rPr>
          <w:rStyle w:val="Emphasis"/>
        </w:rPr>
        <w:t>ownership</w:t>
      </w:r>
      <w:proofErr w:type="gramEnd"/>
      <w:r w:rsidRPr="00317A16">
        <w:rPr>
          <w:rStyle w:val="Emphasis"/>
        </w:rPr>
        <w:t xml:space="preserve"> and administrative relations, which continue to be structured by the demands of capitalism. It is on this point that </w:t>
      </w:r>
      <w:r w:rsidRPr="00317A16">
        <w:rPr>
          <w:rStyle w:val="Emphasis"/>
          <w:highlight w:val="green"/>
        </w:rPr>
        <w:t>Adorno’s conceptions</w:t>
      </w:r>
      <w:r w:rsidRPr="00317A16">
        <w:rPr>
          <w:rStyle w:val="Emphasis"/>
        </w:rPr>
        <w:t xml:space="preserve"> of history and of modern capitalism </w:t>
      </w:r>
      <w:r w:rsidRPr="00317A16">
        <w:rPr>
          <w:rStyle w:val="Emphasis"/>
          <w:highlight w:val="green"/>
        </w:rPr>
        <w:t>differ from Marx’s</w:t>
      </w:r>
      <w:r w:rsidRPr="00317A16">
        <w:rPr>
          <w:rStyle w:val="Emphasis"/>
        </w:rPr>
        <w:t xml:space="preserve"> conceptions</w:t>
      </w:r>
      <w:r w:rsidRPr="00317A16">
        <w:rPr>
          <w:sz w:val="8"/>
        </w:rPr>
        <w:t xml:space="preserve"> (or, at least, from those which Adorno ascribes to Marx). </w:t>
      </w:r>
      <w:r w:rsidRPr="00317A16">
        <w:rPr>
          <w:rStyle w:val="Emphasis"/>
          <w:highlight w:val="green"/>
        </w:rPr>
        <w:t>Adorno does not think</w:t>
      </w:r>
      <w:r w:rsidRPr="00317A16">
        <w:rPr>
          <w:rStyle w:val="Emphasis"/>
        </w:rPr>
        <w:t xml:space="preserve"> that when the forces of production come into conflict with the relations of production</w:t>
      </w:r>
      <w:r w:rsidRPr="00317A16">
        <w:rPr>
          <w:sz w:val="8"/>
        </w:rPr>
        <w:t xml:space="preserve"> – i.e., when the latter become fetters on the further development of the former – </w:t>
      </w:r>
      <w:r w:rsidRPr="00317A16">
        <w:rPr>
          <w:rStyle w:val="Emphasis"/>
          <w:highlight w:val="green"/>
        </w:rPr>
        <w:t>capitalism will necessarily collapse</w:t>
      </w:r>
      <w:r w:rsidRPr="00317A16">
        <w:rPr>
          <w:sz w:val="8"/>
        </w:rPr>
        <w:t xml:space="preserve"> and the class representing the future relations of production (the proletariat) will prevail in its class struggle.30 </w:t>
      </w:r>
      <w:r w:rsidRPr="00317A16">
        <w:rPr>
          <w:rStyle w:val="Emphasis"/>
        </w:rPr>
        <w:t xml:space="preserve">In fact, </w:t>
      </w:r>
      <w:r w:rsidRPr="00317A16">
        <w:rPr>
          <w:rStyle w:val="Emphasis"/>
          <w:highlight w:val="green"/>
        </w:rPr>
        <w:t>capitalism has proved to be</w:t>
      </w:r>
      <w:r w:rsidRPr="00317A16">
        <w:rPr>
          <w:rStyle w:val="Emphasis"/>
        </w:rPr>
        <w:t xml:space="preserve"> remarkably </w:t>
      </w:r>
      <w:r w:rsidRPr="00317A16">
        <w:rPr>
          <w:rStyle w:val="Emphasis"/>
          <w:highlight w:val="green"/>
        </w:rPr>
        <w:t>resilient</w:t>
      </w:r>
      <w:r w:rsidRPr="00317A16">
        <w:rPr>
          <w:sz w:val="8"/>
        </w:rPr>
        <w:t xml:space="preserve">, despite having – speaking in terms of the development of the forces of production – outlived itself. </w:t>
      </w:r>
      <w:r w:rsidRPr="00317A16">
        <w:rPr>
          <w:rStyle w:val="Emphasis"/>
          <w:highlight w:val="green"/>
        </w:rPr>
        <w:t>There are</w:t>
      </w:r>
      <w:r w:rsidRPr="00317A16">
        <w:rPr>
          <w:rStyle w:val="Emphasis"/>
        </w:rPr>
        <w:t xml:space="preserve"> a number of </w:t>
      </w:r>
      <w:r w:rsidRPr="00317A16">
        <w:rPr>
          <w:rStyle w:val="Emphasis"/>
          <w:highlight w:val="green"/>
        </w:rPr>
        <w:t>reasons for this. First</w:t>
      </w:r>
      <w:r w:rsidRPr="00317A16">
        <w:rPr>
          <w:rStyle w:val="Emphasis"/>
        </w:rPr>
        <w:t xml:space="preserve">ly, </w:t>
      </w:r>
      <w:r w:rsidRPr="00317A16">
        <w:rPr>
          <w:rStyle w:val="Emphasis"/>
          <w:highlight w:val="green"/>
        </w:rPr>
        <w:t>capitalism has</w:t>
      </w:r>
      <w:r w:rsidRPr="00317A16">
        <w:rPr>
          <w:rStyle w:val="Emphasis"/>
        </w:rPr>
        <w:t xml:space="preserve"> been able to </w:t>
      </w:r>
      <w:r w:rsidRPr="00317A16">
        <w:rPr>
          <w:rStyle w:val="Emphasis"/>
          <w:highlight w:val="green"/>
        </w:rPr>
        <w:t>distribute some of the</w:t>
      </w:r>
      <w:r w:rsidRPr="00317A16">
        <w:rPr>
          <w:rStyle w:val="Emphasis"/>
        </w:rPr>
        <w:t xml:space="preserve"> fruits of the massive </w:t>
      </w:r>
      <w:r w:rsidRPr="00317A16">
        <w:rPr>
          <w:rStyle w:val="Emphasis"/>
          <w:highlight w:val="green"/>
        </w:rPr>
        <w:t>technological development</w:t>
      </w:r>
      <w:r w:rsidRPr="00317A16">
        <w:rPr>
          <w:rStyle w:val="Emphasis"/>
        </w:rPr>
        <w:t xml:space="preserve"> it spurred </w:t>
      </w:r>
      <w:r w:rsidRPr="00317A16">
        <w:rPr>
          <w:rStyle w:val="Emphasis"/>
          <w:highlight w:val="green"/>
        </w:rPr>
        <w:t>on to raise the living standard of the</w:t>
      </w:r>
      <w:r w:rsidRPr="00317A16">
        <w:rPr>
          <w:rStyle w:val="Emphasis"/>
        </w:rPr>
        <w:t xml:space="preserve"> majority of the </w:t>
      </w:r>
      <w:r w:rsidRPr="00317A16">
        <w:rPr>
          <w:rStyle w:val="Emphasis"/>
          <w:highlight w:val="green"/>
        </w:rPr>
        <w:t>population</w:t>
      </w:r>
      <w:r w:rsidRPr="00317A16">
        <w:rPr>
          <w:sz w:val="8"/>
        </w:rPr>
        <w:t xml:space="preserve"> (albeit only in a number of economically developed areas of the world). </w:t>
      </w:r>
      <w:r w:rsidRPr="00317A16">
        <w:rPr>
          <w:rStyle w:val="Emphasis"/>
          <w:highlight w:val="green"/>
        </w:rPr>
        <w:t>People have</w:t>
      </w:r>
      <w:r w:rsidRPr="00317A16">
        <w:rPr>
          <w:rStyle w:val="Emphasis"/>
        </w:rPr>
        <w:t xml:space="preserve">, consequently, </w:t>
      </w:r>
      <w:r w:rsidRPr="00317A16">
        <w:rPr>
          <w:rStyle w:val="Emphasis"/>
          <w:highlight w:val="green"/>
        </w:rPr>
        <w:t>more to lose than their chains</w:t>
      </w:r>
      <w:r w:rsidRPr="00317A16">
        <w:rPr>
          <w:rStyle w:val="Emphasis"/>
        </w:rPr>
        <w:t xml:space="preserve">, and Marx’s prediction of an ever-increasing impoverishment, which would have necessitated a revolution at some stage, has largely failed to </w:t>
      </w:r>
      <w:proofErr w:type="spellStart"/>
      <w:r w:rsidRPr="00317A16">
        <w:rPr>
          <w:rStyle w:val="Emphasis"/>
        </w:rPr>
        <w:t>materialise</w:t>
      </w:r>
      <w:proofErr w:type="spellEnd"/>
      <w:r w:rsidRPr="00317A16">
        <w:rPr>
          <w:sz w:val="8"/>
        </w:rPr>
        <w:t xml:space="preserve"> (at least as far as the economically developed world is concerned).31 </w:t>
      </w:r>
      <w:r w:rsidRPr="003C5680">
        <w:rPr>
          <w:rStyle w:val="Emphasis"/>
          <w:highlight w:val="green"/>
        </w:rPr>
        <w:t>Secondly, capitalism has become</w:t>
      </w:r>
      <w:r w:rsidRPr="00317A16">
        <w:rPr>
          <w:rStyle w:val="Emphasis"/>
        </w:rPr>
        <w:t xml:space="preserve"> much more </w:t>
      </w:r>
      <w:r w:rsidRPr="003C5680">
        <w:rPr>
          <w:rStyle w:val="Emphasis"/>
          <w:highlight w:val="green"/>
        </w:rPr>
        <w:t>administered</w:t>
      </w:r>
      <w:r w:rsidRPr="00317A16">
        <w:rPr>
          <w:rStyle w:val="Emphasis"/>
        </w:rPr>
        <w:t xml:space="preserve"> than Marx anticipated</w:t>
      </w:r>
      <w:r w:rsidRPr="00317A16">
        <w:rPr>
          <w:sz w:val="8"/>
        </w:rPr>
        <w:t xml:space="preserve">, cushioning some of the system-internal shocks (for example, via Keynesian demand management). This has also contributed to its survival. </w:t>
      </w:r>
      <w:r w:rsidRPr="00317A16">
        <w:rPr>
          <w:rStyle w:val="Emphasis"/>
        </w:rPr>
        <w:t xml:space="preserve">Important factors for Adorno in this context are </w:t>
      </w:r>
      <w:r w:rsidRPr="003C5680">
        <w:rPr>
          <w:rStyle w:val="Emphasis"/>
          <w:highlight w:val="green"/>
        </w:rPr>
        <w:t>the formation of monopolies and the intervention of the state</w:t>
      </w:r>
      <w:r w:rsidRPr="00317A16">
        <w:rPr>
          <w:rStyle w:val="Emphasis"/>
        </w:rPr>
        <w:t xml:space="preserve"> apparatus in the economy</w:t>
      </w:r>
      <w:r w:rsidRPr="00317A16">
        <w:rPr>
          <w:sz w:val="8"/>
        </w:rPr>
        <w:t xml:space="preserve"> (both disrupt or mitigate some of the internal tensions of capitalism, since these are often driven or at least exacerbated by the operation of the (free) market). </w:t>
      </w:r>
      <w:r w:rsidRPr="003C5680">
        <w:rPr>
          <w:rStyle w:val="Emphasis"/>
          <w:highlight w:val="green"/>
        </w:rPr>
        <w:t>Thirdly</w:t>
      </w:r>
      <w:r w:rsidRPr="00317A16">
        <w:rPr>
          <w:rStyle w:val="Emphasis"/>
        </w:rPr>
        <w:t xml:space="preserve">, and most importantly, </w:t>
      </w:r>
      <w:r w:rsidRPr="003C5680">
        <w:rPr>
          <w:rStyle w:val="Emphasis"/>
          <w:highlight w:val="green"/>
        </w:rPr>
        <w:t>capitalism has been able to completely reach into the individuals</w:t>
      </w:r>
      <w:r w:rsidRPr="00317A16">
        <w:rPr>
          <w:rStyle w:val="Emphasis"/>
        </w:rPr>
        <w:t xml:space="preserve"> who unwittingly sustain it. </w:t>
      </w:r>
      <w:r w:rsidRPr="003C5680">
        <w:rPr>
          <w:rStyle w:val="Emphasis"/>
          <w:highlight w:val="green"/>
        </w:rPr>
        <w:t>Via social mechanisms, like</w:t>
      </w:r>
      <w:r w:rsidRPr="00317A16">
        <w:rPr>
          <w:rStyle w:val="Emphasis"/>
        </w:rPr>
        <w:t xml:space="preserve"> the family, state-run schools and, crucially, </w:t>
      </w:r>
      <w:r w:rsidRPr="003C5680">
        <w:rPr>
          <w:rStyle w:val="Emphasis"/>
          <w:highlight w:val="green"/>
        </w:rPr>
        <w:t>the ‘culture industry’</w:t>
      </w:r>
      <w:r w:rsidRPr="00317A16">
        <w:rPr>
          <w:sz w:val="8"/>
        </w:rPr>
        <w:t xml:space="preserve"> (the highly administered cultural sphere that, according to Adorno, is increasingly controlling and </w:t>
      </w:r>
      <w:proofErr w:type="spellStart"/>
      <w:r w:rsidRPr="00317A16">
        <w:rPr>
          <w:sz w:val="8"/>
        </w:rPr>
        <w:t>homogenising</w:t>
      </w:r>
      <w:proofErr w:type="spellEnd"/>
      <w:r w:rsidRPr="00317A16">
        <w:rPr>
          <w:sz w:val="8"/>
        </w:rPr>
        <w:t xml:space="preserve"> people’s experiences), </w:t>
      </w:r>
      <w:r w:rsidRPr="003C5680">
        <w:rPr>
          <w:rStyle w:val="Emphasis"/>
          <w:highlight w:val="green"/>
        </w:rPr>
        <w:t>capitalist society constitutes individuals as well as their interests</w:t>
      </w:r>
      <w:r w:rsidRPr="00317A16">
        <w:rPr>
          <w:rStyle w:val="Emphasis"/>
        </w:rPr>
        <w:t xml:space="preserve">, their needs, and their ability to make sense of the world. This has dramatically increased the deceptive powers of capitalism. Thus, while modern humans think they follow their interests and own choices, the very way they come to form these interests and choices </w:t>
      </w:r>
      <w:proofErr w:type="gramStart"/>
      <w:r w:rsidRPr="00317A16">
        <w:rPr>
          <w:rStyle w:val="Emphasis"/>
        </w:rPr>
        <w:t>is</w:t>
      </w:r>
      <w:proofErr w:type="gramEnd"/>
      <w:r w:rsidRPr="00317A16">
        <w:rPr>
          <w:rStyle w:val="Emphasis"/>
        </w:rPr>
        <w:t xml:space="preserve"> guided by society’s interest</w:t>
      </w:r>
      <w:r w:rsidRPr="00317A16">
        <w:rPr>
          <w:sz w:val="8"/>
        </w:rPr>
        <w:t xml:space="preserve"> (in particular, the production and </w:t>
      </w:r>
      <w:proofErr w:type="spellStart"/>
      <w:r w:rsidRPr="00317A16">
        <w:rPr>
          <w:sz w:val="8"/>
        </w:rPr>
        <w:t>maximisation</w:t>
      </w:r>
      <w:proofErr w:type="spellEnd"/>
      <w:r w:rsidRPr="00317A16">
        <w:rPr>
          <w:sz w:val="8"/>
        </w:rPr>
        <w:t xml:space="preserve"> of surplus-value), </w:t>
      </w:r>
      <w:r w:rsidRPr="00317A16">
        <w:rPr>
          <w:rStyle w:val="Emphasis"/>
        </w:rPr>
        <w:t xml:space="preserve">but the individuals do not tend to </w:t>
      </w:r>
      <w:proofErr w:type="spellStart"/>
      <w:r w:rsidRPr="00317A16">
        <w:rPr>
          <w:rStyle w:val="Emphasis"/>
        </w:rPr>
        <w:t>realise</w:t>
      </w:r>
      <w:proofErr w:type="spellEnd"/>
      <w:r w:rsidRPr="00317A16">
        <w:rPr>
          <w:rStyle w:val="Emphasis"/>
        </w:rPr>
        <w:t xml:space="preserve"> this. They have </w:t>
      </w:r>
      <w:proofErr w:type="spellStart"/>
      <w:r w:rsidRPr="00317A16">
        <w:rPr>
          <w:rStyle w:val="Emphasis"/>
        </w:rPr>
        <w:t>internalised</w:t>
      </w:r>
      <w:proofErr w:type="spellEnd"/>
      <w:r w:rsidRPr="00317A16">
        <w:rPr>
          <w:rStyle w:val="Emphasis"/>
        </w:rPr>
        <w:t xml:space="preserve"> their domination to such an extent that they have become voluntary slaves to their own creation, i.e., modern capitalist society. The result of all this is that </w:t>
      </w:r>
      <w:r w:rsidRPr="003C5680">
        <w:rPr>
          <w:rStyle w:val="Emphasis"/>
          <w:highlight w:val="green"/>
        </w:rPr>
        <w:t>the capitalist system has evolved into a second nature to its members</w:t>
      </w:r>
      <w:r w:rsidRPr="00317A16">
        <w:rPr>
          <w:sz w:val="8"/>
        </w:rPr>
        <w:t xml:space="preserve"> – its existence and mechanisms are seen and accepted as the way the world is, as the unchangeable backdrop of human existence. This evolution itself took place as if through a natural process (namely, blindly and over the heads of the individuals), and this is why Adorno, following Marx, speaks of it in terms of ‘natural growth [</w:t>
      </w:r>
      <w:proofErr w:type="spellStart"/>
      <w:r w:rsidRPr="00317A16">
        <w:rPr>
          <w:sz w:val="8"/>
        </w:rPr>
        <w:t>naturwüchsig</w:t>
      </w:r>
      <w:proofErr w:type="spellEnd"/>
      <w:r w:rsidRPr="00317A16">
        <w:rPr>
          <w:sz w:val="8"/>
        </w:rPr>
        <w:t>]’.</w:t>
      </w:r>
    </w:p>
    <w:p w14:paraId="3227CA0A" w14:textId="77777777" w:rsidR="008B6691" w:rsidRDefault="008B6691" w:rsidP="008B6691"/>
    <w:p w14:paraId="3B7EAF7C" w14:textId="77777777" w:rsidR="008B6691" w:rsidRDefault="008B6691" w:rsidP="008B6691">
      <w:pPr>
        <w:pStyle w:val="Heading4"/>
      </w:pPr>
      <w:r>
        <w:t>2 Impacts:</w:t>
      </w:r>
    </w:p>
    <w:p w14:paraId="061EF753" w14:textId="77777777" w:rsidR="008B6691" w:rsidRPr="00B806B0" w:rsidRDefault="008B6691" w:rsidP="008B6691">
      <w:pPr>
        <w:pStyle w:val="Heading4"/>
      </w:pPr>
      <w:r>
        <w:t>[1] Identity thinking reproduces Auschwitz</w:t>
      </w:r>
    </w:p>
    <w:p w14:paraId="6D02E55F" w14:textId="0B29B6A4" w:rsidR="008B6691" w:rsidRPr="00631B2F" w:rsidRDefault="008B6691" w:rsidP="008B6691">
      <w:r>
        <w:rPr>
          <w:rStyle w:val="Style13ptBold"/>
        </w:rPr>
        <w:t xml:space="preserve">Freyenhagen </w:t>
      </w:r>
      <w:r>
        <w:rPr>
          <w:rStyle w:val="Style13ptBold"/>
        </w:rPr>
        <w:t>2</w:t>
      </w:r>
      <w:r>
        <w:rPr>
          <w:rStyle w:val="Style13ptBold"/>
        </w:rPr>
        <w:t xml:space="preserve"> </w:t>
      </w:r>
      <w:r w:rsidRPr="00961C2A">
        <w:rPr>
          <w:sz w:val="14"/>
          <w:szCs w:val="14"/>
        </w:rPr>
        <w:t xml:space="preserve">Fabian Freyenhagen [University of Essex], 2013, “ADORNO’S PRACTICAL PHILOSOPHY Living Less Wrongly” Cambridge University Press, ISBN: 978-1-107-03654-3, </w:t>
      </w:r>
      <w:hyperlink r:id="rId8"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23264C86" w14:textId="77777777" w:rsidR="008B6691" w:rsidRDefault="008B6691" w:rsidP="008B6691">
      <w:pPr>
        <w:rPr>
          <w:rStyle w:val="Emphasis"/>
        </w:rPr>
      </w:pPr>
      <w:r w:rsidRPr="00B806B0">
        <w:rPr>
          <w:sz w:val="8"/>
        </w:rPr>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w:t>
      </w:r>
      <w:proofErr w:type="spellStart"/>
      <w:r w:rsidRPr="00B806B0">
        <w:rPr>
          <w:sz w:val="8"/>
        </w:rPr>
        <w:t>depersonalisation</w:t>
      </w:r>
      <w:proofErr w:type="spellEnd"/>
      <w:r w:rsidRPr="00B806B0">
        <w:rPr>
          <w:sz w:val="8"/>
        </w:rPr>
        <w:t xml:space="preserve"> of human beings); </w:t>
      </w:r>
      <w:r w:rsidRPr="00B806B0">
        <w:rPr>
          <w:rStyle w:val="Emphasis"/>
          <w:highlight w:val="green"/>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6E023B">
        <w:rPr>
          <w:rStyle w:val="Emphasis"/>
          <w:highlight w:val="green"/>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any 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 xml:space="preserve">annihilate us first as men in order to kill us more slowly </w:t>
      </w:r>
      <w:proofErr w:type="gramStart"/>
      <w:r w:rsidRPr="00B806B0">
        <w:rPr>
          <w:rStyle w:val="Emphasis"/>
        </w:rPr>
        <w:t>afterwards</w:t>
      </w:r>
      <w:r w:rsidRPr="00B806B0">
        <w:rPr>
          <w:sz w:val="8"/>
        </w:rPr>
        <w:t>’</w:t>
      </w:r>
      <w:proofErr w:type="gramEnd"/>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B806B0">
        <w:rPr>
          <w:rStyle w:val="Emphasis"/>
          <w:highlight w:val="green"/>
        </w:rPr>
        <w:t>easily</w:t>
      </w:r>
      <w:r w:rsidRPr="00B806B0">
        <w:rPr>
          <w:rStyle w:val="Emphasis"/>
        </w:rPr>
        <w:t xml:space="preserve"> be expended or </w:t>
      </w:r>
      <w:r w:rsidRPr="00B806B0">
        <w:rPr>
          <w:rStyle w:val="Emphasis"/>
          <w:highlight w:val="green"/>
        </w:rPr>
        <w:t xml:space="preserve">discarded, </w:t>
      </w:r>
      <w:r w:rsidRPr="006E023B">
        <w:rPr>
          <w:rStyle w:val="Emphasis"/>
        </w:rPr>
        <w:t xml:space="preserve">since </w:t>
      </w:r>
      <w:r w:rsidRPr="00B806B0">
        <w:rPr>
          <w:rStyle w:val="Emphasis"/>
          <w:highlight w:val="green"/>
        </w:rPr>
        <w:t xml:space="preserve">others </w:t>
      </w:r>
      <w:r w:rsidRPr="006E023B">
        <w:rPr>
          <w:rStyle w:val="Emphasis"/>
        </w:rPr>
        <w:t xml:space="preserve">could </w:t>
      </w:r>
      <w:r w:rsidRPr="00B806B0">
        <w:rPr>
          <w:rStyle w:val="Emphasis"/>
          <w:highlight w:val="green"/>
        </w:rPr>
        <w:t xml:space="preserve">take </w:t>
      </w:r>
      <w:r w:rsidRPr="006E023B">
        <w:rPr>
          <w:rStyle w:val="Emphasis"/>
        </w:rPr>
        <w:t xml:space="preserve">its </w:t>
      </w:r>
      <w:r w:rsidRPr="00B806B0">
        <w:rPr>
          <w:rStyle w:val="Emphasis"/>
          <w:highlight w:val="green"/>
        </w:rPr>
        <w:t>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012C59">
        <w:rPr>
          <w:rStyle w:val="Emphasis"/>
          <w:highlight w:val="green"/>
        </w:rPr>
        <w:t xml:space="preserve">Auschwitz </w:t>
      </w:r>
      <w:proofErr w:type="gramStart"/>
      <w:r w:rsidRPr="00012C59">
        <w:rPr>
          <w:rStyle w:val="Emphasis"/>
          <w:highlight w:val="green"/>
        </w:rPr>
        <w:t>expresses</w:t>
      </w:r>
      <w:r w:rsidRPr="00B806B0">
        <w:rPr>
          <w:rStyle w:val="Emphasis"/>
        </w:rPr>
        <w:t xml:space="preserve"> also</w:t>
      </w:r>
      <w:proofErr w:type="gramEnd"/>
      <w:r w:rsidRPr="00B806B0">
        <w:rPr>
          <w:rStyle w:val="Emphasis"/>
        </w:rPr>
        <w:t xml:space="preserve"> the </w:t>
      </w:r>
      <w:r w:rsidRPr="00012C59">
        <w:rPr>
          <w:rStyle w:val="Emphasis"/>
          <w:highlight w:val="green"/>
        </w:rPr>
        <w:t>inversion of means 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w:t>
      </w:r>
      <w:proofErr w:type="spellStart"/>
      <w:r w:rsidRPr="00B806B0">
        <w:rPr>
          <w:rStyle w:val="Emphasis"/>
        </w:rPr>
        <w:t>industrialisation</w:t>
      </w:r>
      <w:proofErr w:type="spellEnd"/>
      <w:r w:rsidRPr="00B806B0">
        <w:rPr>
          <w:rStyle w:val="Emphasis"/>
        </w:rPr>
        <w:t xml:space="preserve">,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w:t>
      </w:r>
      <w:proofErr w:type="spellStart"/>
      <w:r w:rsidRPr="00B806B0">
        <w:rPr>
          <w:rStyle w:val="Emphasis"/>
        </w:rPr>
        <w:t>maximisation</w:t>
      </w:r>
      <w:proofErr w:type="spellEnd"/>
      <w:r w:rsidRPr="00B806B0">
        <w:rPr>
          <w:rStyle w:val="Emphasis"/>
        </w:rPr>
        <w:t xml:space="preserve"> of profit </w:t>
      </w:r>
      <w:r w:rsidRPr="00B806B0">
        <w:rPr>
          <w:sz w:val="8"/>
        </w:rPr>
        <w:t xml:space="preserve">– and satisfies these ends and needs, if at all, incidentally and even </w:t>
      </w:r>
      <w:proofErr w:type="gramStart"/>
      <w:r w:rsidRPr="00B806B0">
        <w:rPr>
          <w:sz w:val="8"/>
        </w:rPr>
        <w:t>then</w:t>
      </w:r>
      <w:proofErr w:type="gramEnd"/>
      <w:r w:rsidRPr="00B806B0">
        <w:rPr>
          <w:sz w:val="8"/>
        </w:rPr>
        <w:t xml:space="preserve">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against the trend of </w:t>
      </w:r>
      <w:proofErr w:type="spellStart"/>
      <w:r w:rsidRPr="00B806B0">
        <w:rPr>
          <w:rStyle w:val="Emphasis"/>
        </w:rPr>
        <w:t>civilisation</w:t>
      </w:r>
      <w:proofErr w:type="spellEnd"/>
      <w:r w:rsidRPr="00B806B0">
        <w:rPr>
          <w:rStyle w:val="Emphasis"/>
        </w:rPr>
        <w:t xml:space="preserve">. Rather, these events were </w:t>
      </w:r>
      <w:r w:rsidRPr="00631B2F">
        <w:rPr>
          <w:rStyle w:val="Emphasis"/>
          <w:highlight w:val="green"/>
        </w:rPr>
        <w:t>intimately connected to</w:t>
      </w:r>
      <w:r w:rsidRPr="00B806B0">
        <w:rPr>
          <w:rStyle w:val="Emphasis"/>
        </w:rPr>
        <w:t xml:space="preserve"> some of the </w:t>
      </w:r>
      <w:r w:rsidRPr="00631B2F">
        <w:rPr>
          <w:rStyle w:val="Emphasis"/>
          <w:highlight w:val="green"/>
        </w:rPr>
        <w:t>main tendencies of</w:t>
      </w:r>
      <w:r w:rsidRPr="00B806B0">
        <w:rPr>
          <w:rStyle w:val="Emphasis"/>
        </w:rPr>
        <w:t xml:space="preserve"> the path which </w:t>
      </w:r>
      <w:proofErr w:type="spellStart"/>
      <w:r w:rsidRPr="00631B2F">
        <w:rPr>
          <w:rStyle w:val="Emphasis"/>
          <w:highlight w:val="green"/>
        </w:rPr>
        <w:t>civilisation</w:t>
      </w:r>
      <w:proofErr w:type="spellEnd"/>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modern society and 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Auschwitz was possible in a country with an advanced economy and</w:t>
      </w:r>
      <w:r w:rsidRPr="00B806B0">
        <w:rPr>
          <w:rStyle w:val="Emphasis"/>
        </w:rPr>
        <w:t xml:space="preserve"> high </w:t>
      </w:r>
      <w:r w:rsidRPr="00012C59">
        <w:rPr>
          <w:rStyle w:val="Emphasis"/>
          <w:highlight w:val="green"/>
        </w:rPr>
        <w:t>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proofErr w:type="spellStart"/>
      <w:r w:rsidRPr="00631B2F">
        <w:rPr>
          <w:rStyle w:val="Emphasis"/>
          <w:highlight w:val="green"/>
        </w:rPr>
        <w:t>civilisation</w:t>
      </w:r>
      <w:proofErr w:type="spellEnd"/>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 xml:space="preserve">it seems not altogether far-fetched to come to Adorno’s pessimistic conclusion that Auschwitz was not an accident, but an indication of a deep-seated problem of modern society, </w:t>
      </w:r>
      <w:proofErr w:type="spellStart"/>
      <w:r w:rsidRPr="00B806B0">
        <w:rPr>
          <w:rStyle w:val="Emphasis"/>
        </w:rPr>
        <w:t>civilisation</w:t>
      </w:r>
      <w:proofErr w:type="spellEnd"/>
      <w:r w:rsidRPr="00B806B0">
        <w:rPr>
          <w:rStyle w:val="Emphasis"/>
        </w:rPr>
        <w:t>, and culture.</w:t>
      </w:r>
      <w:r w:rsidRPr="00B806B0">
        <w:rPr>
          <w:sz w:val="8"/>
        </w:rPr>
        <w:t xml:space="preserve"> If this view is defensible,9 then </w:t>
      </w:r>
      <w:r w:rsidRPr="006E023B">
        <w:rPr>
          <w:rStyle w:val="Emphasis"/>
        </w:rPr>
        <w:t xml:space="preserve">it </w:t>
      </w:r>
      <w:proofErr w:type="gramStart"/>
      <w:r w:rsidRPr="00012C59">
        <w:rPr>
          <w:rStyle w:val="Emphasis"/>
          <w:highlight w:val="green"/>
        </w:rPr>
        <w:t>suggests</w:t>
      </w:r>
      <w:r w:rsidRPr="00B806B0">
        <w:rPr>
          <w:rStyle w:val="Emphasis"/>
        </w:rPr>
        <w:t xml:space="preserve"> also</w:t>
      </w:r>
      <w:proofErr w:type="gramEnd"/>
      <w:r w:rsidRPr="00B806B0">
        <w:rPr>
          <w:rStyle w:val="Emphasis"/>
        </w:rPr>
        <w:t xml:space="preserve"> another conclusion: as long as </w:t>
      </w:r>
      <w:r w:rsidRPr="006E023B">
        <w:rPr>
          <w:rStyle w:val="Emphasis"/>
        </w:rPr>
        <w:t xml:space="preserve">our </w:t>
      </w:r>
      <w:r w:rsidRPr="00012C59">
        <w:rPr>
          <w:rStyle w:val="Emphasis"/>
          <w:highlight w:val="green"/>
        </w:rPr>
        <w:t>modern culture</w:t>
      </w:r>
      <w:r w:rsidRPr="00B806B0">
        <w:rPr>
          <w:rStyle w:val="Emphasis"/>
        </w:rPr>
        <w:t xml:space="preserve"> – </w:t>
      </w:r>
      <w:proofErr w:type="spellStart"/>
      <w:r w:rsidRPr="00B806B0">
        <w:rPr>
          <w:rStyle w:val="Emphasis"/>
        </w:rPr>
        <w:t>its</w:t>
      </w:r>
      <w:proofErr w:type="spellEnd"/>
      <w:r w:rsidRPr="00B806B0">
        <w:rPr>
          <w:rStyle w:val="Emphasis"/>
        </w:rPr>
        <w:t xml:space="preserve"> thought forms and the social world underpinning it – </w:t>
      </w:r>
      <w:r w:rsidRPr="006E023B">
        <w:rPr>
          <w:rStyle w:val="Emphasis"/>
        </w:rPr>
        <w:t xml:space="preserve">continues </w:t>
      </w:r>
      <w:r w:rsidRPr="00012C59">
        <w:rPr>
          <w:rStyle w:val="Emphasis"/>
          <w:highlight w:val="green"/>
        </w:rPr>
        <w:t xml:space="preserve">unchanged, </w:t>
      </w:r>
      <w:r w:rsidRPr="006E023B">
        <w:rPr>
          <w:rStyle w:val="Emphasis"/>
        </w:rPr>
        <w:t xml:space="preserve">the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0F527072" w14:textId="77777777" w:rsidR="008B6691" w:rsidRDefault="008B6691" w:rsidP="008B6691">
      <w:pPr>
        <w:rPr>
          <w:rStyle w:val="Emphasis"/>
        </w:rPr>
      </w:pPr>
    </w:p>
    <w:p w14:paraId="68B08EFE" w14:textId="77777777" w:rsidR="008B6691" w:rsidRPr="00E70492" w:rsidRDefault="008B6691" w:rsidP="008B6691">
      <w:pPr>
        <w:pStyle w:val="Heading4"/>
      </w:pPr>
      <w:r>
        <w:t xml:space="preserve">[2] </w:t>
      </w: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w:t>
      </w:r>
      <w:proofErr w:type="spellStart"/>
      <w:r w:rsidRPr="00E70492">
        <w:t>demythologiziation</w:t>
      </w:r>
      <w:proofErr w:type="spellEnd"/>
      <w:r>
        <w:t xml:space="preserve">. </w:t>
      </w:r>
      <w:r w:rsidRPr="00E70492">
        <w:t xml:space="preserve">This all-consuming fear of the unknown maintains global systems of exploitation and oppression. </w:t>
      </w:r>
    </w:p>
    <w:p w14:paraId="586A8E59" w14:textId="77777777" w:rsidR="008B6691" w:rsidRPr="00A104A4" w:rsidRDefault="008B6691" w:rsidP="008B6691">
      <w:pPr>
        <w:rPr>
          <w:rFonts w:ascii="Times New Roman" w:hAnsi="Times New Roman" w:cs="Times New Roman"/>
          <w:sz w:val="24"/>
          <w:szCs w:val="24"/>
          <w:vertAlign w:val="subscript"/>
        </w:rPr>
      </w:pPr>
      <w:proofErr w:type="spellStart"/>
      <w:r w:rsidRPr="00E70492">
        <w:rPr>
          <w:rStyle w:val="Style13ptBold"/>
        </w:rPr>
        <w:t>Zuidervaart</w:t>
      </w:r>
      <w:proofErr w:type="spellEnd"/>
      <w:r w:rsidRPr="00E70492">
        <w:rPr>
          <w:rStyle w:val="Style13ptBold"/>
        </w:rPr>
        <w:t xml:space="preserve"> 15</w:t>
      </w:r>
      <w:r>
        <w:rPr>
          <w:rFonts w:ascii="Times New Roman" w:hAnsi="Times New Roman" w:cs="Times New Roman"/>
          <w:sz w:val="24"/>
          <w:szCs w:val="24"/>
        </w:rPr>
        <w:t xml:space="preserve"> </w:t>
      </w:r>
      <w:proofErr w:type="spellStart"/>
      <w:r w:rsidRPr="00E70492">
        <w:rPr>
          <w:sz w:val="14"/>
          <w:szCs w:val="14"/>
        </w:rPr>
        <w:t>Zuidervaart</w:t>
      </w:r>
      <w:proofErr w:type="spellEnd"/>
      <w:r w:rsidRPr="00E70492">
        <w:rPr>
          <w:sz w:val="14"/>
          <w:szCs w:val="14"/>
        </w:rPr>
        <w:t xml:space="preserve">, Lambert (Lambert </w:t>
      </w:r>
      <w:proofErr w:type="spellStart"/>
      <w:r w:rsidRPr="00E70492">
        <w:rPr>
          <w:sz w:val="14"/>
          <w:szCs w:val="14"/>
        </w:rPr>
        <w:t>Zuidervaart</w:t>
      </w:r>
      <w:proofErr w:type="spellEnd"/>
      <w:r w:rsidRPr="00E70492">
        <w:rPr>
          <w:sz w:val="14"/>
          <w:szCs w:val="14"/>
        </w:rPr>
        <w:t xml:space="preserve">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w:t>
      </w:r>
      <w:proofErr w:type="spellStart"/>
      <w:r w:rsidRPr="00E70492">
        <w:rPr>
          <w:sz w:val="14"/>
          <w:szCs w:val="14"/>
        </w:rPr>
        <w:t>Zalta</w:t>
      </w:r>
      <w:proofErr w:type="spellEnd"/>
      <w:r w:rsidRPr="00E70492">
        <w:rPr>
          <w:sz w:val="14"/>
          <w:szCs w:val="14"/>
        </w:rPr>
        <w:t> (ed.), URL = &lt;https://plato.stanford.edu/archives/win2015/entries/adorno/&gt;. SJMS Ellipses in original.</w:t>
      </w:r>
    </w:p>
    <w:p w14:paraId="0AE3D1A3" w14:textId="77777777" w:rsidR="008B6691" w:rsidRPr="00E70492" w:rsidRDefault="008B6691" w:rsidP="008B6691">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E70492">
        <w:rPr>
          <w:rStyle w:val="Emphasis"/>
          <w:highlight w:val="green"/>
        </w:rPr>
        <w:t>within 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there is 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E70492">
        <w:rPr>
          <w:rStyle w:val="Emphasis"/>
          <w:highlight w:val="green"/>
        </w:rPr>
        <w:t>path of 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they construct a</w:t>
      </w:r>
      <w:r w:rsidRPr="00E70492">
        <w:rPr>
          <w:rStyle w:val="Emphasis"/>
        </w:rPr>
        <w:t xml:space="preserve"> </w:t>
      </w:r>
      <w:r w:rsidRPr="00E70492">
        <w:rPr>
          <w:rStyle w:val="Emphasis"/>
          <w:highlight w:val="green"/>
        </w:rPr>
        <w:t xml:space="preserve">“double perspective” on </w:t>
      </w:r>
      <w:r w:rsidRPr="00195F63">
        <w:rPr>
          <w:rStyle w:val="Emphasis"/>
        </w:rPr>
        <w:t xml:space="preserve">the </w:t>
      </w:r>
      <w:r w:rsidRPr="00E70492">
        <w:rPr>
          <w:rStyle w:val="Emphasis"/>
          <w:highlight w:val="green"/>
        </w:rPr>
        <w:t xml:space="preserve">modern West as </w:t>
      </w:r>
      <w:r w:rsidRPr="00195F63">
        <w:rPr>
          <w:rStyle w:val="Emphasis"/>
        </w:rPr>
        <w:t xml:space="preserve">a </w:t>
      </w:r>
      <w:r w:rsidRPr="00E70492">
        <w:rPr>
          <w:rStyle w:val="Emphasis"/>
          <w:highlight w:val="green"/>
        </w:rPr>
        <w:t>historical formation</w:t>
      </w:r>
      <w:r w:rsidRPr="00E70492">
        <w:rPr>
          <w:sz w:val="8"/>
        </w:rPr>
        <w:t xml:space="preserve"> (Jarvis 1998, 23). They summarize this double perspective in two interlinked theses: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proofErr w:type="gramStart"/>
      <w:r w:rsidRPr="00195F63">
        <w:rPr>
          <w:rStyle w:val="Emphasis"/>
        </w:rPr>
        <w:t>that,</w:t>
      </w:r>
      <w:proofErr w:type="gramEnd"/>
      <w:r w:rsidRPr="00195F63">
        <w:rPr>
          <w:rStyle w:val="Emphasis"/>
        </w:rPr>
        <w:t xml:space="preserve">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60EE23DE" w14:textId="77777777" w:rsidR="008B6691" w:rsidRDefault="008B6691" w:rsidP="008B6691"/>
    <w:p w14:paraId="2AE2EAB2" w14:textId="77777777" w:rsidR="008B6691" w:rsidRDefault="008B6691" w:rsidP="008B6691">
      <w:pPr>
        <w:pStyle w:val="Heading4"/>
      </w:pPr>
      <w:r>
        <w:t>The Alternative is to use negative dialects to confront the non-identical - t</w:t>
      </w:r>
      <w:r w:rsidRPr="006E023B">
        <w:t>his resolves the crisis posed by your violence – it understands the subordinate needs of an object come before our concepts.</w:t>
      </w:r>
    </w:p>
    <w:p w14:paraId="5E52697B" w14:textId="5975596E" w:rsidR="008B6691" w:rsidRPr="00D346C5" w:rsidRDefault="008B6691" w:rsidP="008B6691">
      <w:pPr>
        <w:rPr>
          <w:sz w:val="14"/>
          <w:szCs w:val="14"/>
        </w:rPr>
      </w:pPr>
      <w:r>
        <w:rPr>
          <w:rStyle w:val="Style13ptBold"/>
        </w:rPr>
        <w:t xml:space="preserve">Freyenhagen </w:t>
      </w:r>
      <w:r>
        <w:rPr>
          <w:rStyle w:val="Style13ptBold"/>
        </w:rPr>
        <w:t>3</w:t>
      </w:r>
      <w:r>
        <w:rPr>
          <w:rStyle w:val="Style13ptBold"/>
        </w:rPr>
        <w:t xml:space="preserve"> </w:t>
      </w:r>
      <w:r w:rsidRPr="00961C2A">
        <w:rPr>
          <w:sz w:val="14"/>
          <w:szCs w:val="14"/>
        </w:rPr>
        <w:t xml:space="preserve">Fabian Freyenhagen [University of Essex], 2013, “ADORNO’S PRACTICAL PHILOSOPHY Living Less Wrongly” Cambridge University Press, ISBN: 978-1-107-03654-3,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1AA58414" w14:textId="77777777" w:rsidR="008B6691" w:rsidRPr="00380B65" w:rsidRDefault="008B6691" w:rsidP="008B6691">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380B65">
        <w:rPr>
          <w:rStyle w:val="Emphasis"/>
          <w:highlight w:val="green"/>
        </w:rPr>
        <w:t>requires the subject to move beyond them</w:t>
      </w:r>
      <w:r w:rsidRPr="00380B65">
        <w:rPr>
          <w:rStyle w:val="Emphasis"/>
        </w:rPr>
        <w:t xml:space="preserve"> – not </w:t>
      </w:r>
      <w:r w:rsidRPr="00380B65">
        <w:rPr>
          <w:rStyle w:val="Emphasis"/>
          <w:highlight w:val="green"/>
        </w:rPr>
        <w:t>to</w:t>
      </w:r>
      <w:r w:rsidRPr="00380B65">
        <w:rPr>
          <w:rStyle w:val="Emphasis"/>
        </w:rPr>
        <w:t xml:space="preserve"> the fixed </w:t>
      </w:r>
      <w:proofErr w:type="spellStart"/>
      <w:r w:rsidRPr="00380B65">
        <w:rPr>
          <w:rStyle w:val="Emphasis"/>
        </w:rPr>
        <w:t>categorisation</w:t>
      </w:r>
      <w:proofErr w:type="spellEnd"/>
      <w:r w:rsidRPr="00380B65">
        <w:rPr>
          <w:rStyle w:val="Emphasis"/>
        </w:rPr>
        <w:t xml:space="preserve"> of identity thinking, but to the more </w:t>
      </w:r>
      <w:r w:rsidRPr="00380B65">
        <w:rPr>
          <w:rStyle w:val="Emphasis"/>
          <w:highlight w:val="green"/>
        </w:rPr>
        <w:t>fluid</w:t>
      </w:r>
      <w:r w:rsidRPr="00380B65">
        <w:rPr>
          <w:rStyle w:val="Emphasis"/>
        </w:rPr>
        <w:t xml:space="preserve"> forms of</w:t>
      </w:r>
      <w:r w:rsidRPr="00631B2F">
        <w:rPr>
          <w:sz w:val="8"/>
        </w:rPr>
        <w:t xml:space="preserve"> (the already mentioned) </w:t>
      </w:r>
      <w:r w:rsidRPr="00380B65">
        <w:rPr>
          <w:rStyle w:val="Emphasis"/>
          <w:highlight w:val="green"/>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w:t>
      </w:r>
      <w:proofErr w:type="spellStart"/>
      <w:r w:rsidRPr="00631B2F">
        <w:rPr>
          <w:sz w:val="8"/>
        </w:rPr>
        <w:t>realise</w:t>
      </w:r>
      <w:proofErr w:type="spellEnd"/>
      <w:r w:rsidRPr="00631B2F">
        <w:rPr>
          <w:sz w:val="8"/>
        </w:rPr>
        <w:t xml:space="preserve"> the difficult balancing act of achieving ‘bindingness [</w:t>
      </w:r>
      <w:proofErr w:type="spellStart"/>
      <w:r w:rsidRPr="00631B2F">
        <w:rPr>
          <w:sz w:val="8"/>
        </w:rPr>
        <w:t>Verbindlichkeit</w:t>
      </w:r>
      <w:proofErr w:type="spellEnd"/>
      <w:r w:rsidRPr="00631B2F">
        <w:rPr>
          <w:sz w:val="8"/>
        </w:rPr>
        <w:t xml:space="preserve">] without system’. 78 </w:t>
      </w:r>
      <w:r w:rsidRPr="00380B65">
        <w:rPr>
          <w:rStyle w:val="Emphasis"/>
        </w:rPr>
        <w:t xml:space="preserve">Along </w:t>
      </w:r>
      <w:r w:rsidRPr="00631B2F">
        <w:rPr>
          <w:rStyle w:val="Emphasis"/>
          <w:highlight w:val="green"/>
        </w:rPr>
        <w:t>with</w:t>
      </w:r>
      <w:r w:rsidRPr="00380B65">
        <w:rPr>
          <w:rStyle w:val="Emphasis"/>
        </w:rPr>
        <w:t xml:space="preserve"> the rigid nature of </w:t>
      </w:r>
      <w:r w:rsidRPr="00631B2F">
        <w:rPr>
          <w:rStyle w:val="Emphasis"/>
          <w:highlight w:val="green"/>
        </w:rPr>
        <w:t>identity thinking, certainty has to be given up</w:t>
      </w:r>
      <w:r w:rsidRPr="00380B65">
        <w:rPr>
          <w:rStyle w:val="Emphasis"/>
        </w:rPr>
        <w:t xml:space="preserve"> too, and </w:t>
      </w:r>
      <w:proofErr w:type="spellStart"/>
      <w:r w:rsidRPr="00380B65">
        <w:rPr>
          <w:rStyle w:val="Emphasis"/>
        </w:rPr>
        <w:t>fallabilism</w:t>
      </w:r>
      <w:proofErr w:type="spellEnd"/>
      <w:r w:rsidRPr="00380B65">
        <w:rPr>
          <w:rStyle w:val="Emphasis"/>
        </w:rPr>
        <w:t xml:space="preserve">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631B2F">
        <w:rPr>
          <w:rStyle w:val="Emphasis"/>
          <w:highlight w:val="green"/>
        </w:rPr>
        <w:t>engage in ‘negative dialectics’</w:t>
      </w:r>
      <w:r w:rsidRPr="00380B65">
        <w:rPr>
          <w:rStyle w:val="Emphasis"/>
        </w:rPr>
        <w:t xml:space="preserve">, that is, we have to engage in </w:t>
      </w:r>
      <w:r w:rsidRPr="00631B2F">
        <w:rPr>
          <w:rStyle w:val="Emphasis"/>
          <w:highlight w:val="green"/>
        </w:rPr>
        <w:t>constant 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631B2F">
        <w:rPr>
          <w:rStyle w:val="Emphasis"/>
          <w:highlight w:val="green"/>
        </w:rPr>
        <w:t>experiences of 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move beyond the</w:t>
      </w:r>
      <w:r w:rsidRPr="00380B65">
        <w:rPr>
          <w:rStyle w:val="Emphasis"/>
        </w:rPr>
        <w:t xml:space="preserve"> wrong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42E0A5BB" w14:textId="77777777" w:rsidR="008B6691" w:rsidRDefault="008B6691" w:rsidP="008B6691">
      <w:pPr>
        <w:pStyle w:val="Heading4"/>
      </w:pPr>
      <w:r>
        <w:t>Negative dialects have empirically worked – the Zapatistas prove</w:t>
      </w:r>
    </w:p>
    <w:p w14:paraId="3F42D618" w14:textId="77777777" w:rsidR="008B6691" w:rsidRDefault="008B6691" w:rsidP="008B6691">
      <w:proofErr w:type="spellStart"/>
      <w:r w:rsidRPr="00723813">
        <w:rPr>
          <w:rStyle w:val="Style13ptBold"/>
        </w:rPr>
        <w:t>Zadnikar</w:t>
      </w:r>
      <w:proofErr w:type="spellEnd"/>
      <w:r w:rsidRPr="00723813">
        <w:rPr>
          <w:rStyle w:val="Style13ptBold"/>
        </w:rPr>
        <w:t xml:space="preserve"> 09</w:t>
      </w:r>
      <w:r>
        <w:t xml:space="preserve"> (Quoting a member of the Zapatistas) </w:t>
      </w:r>
      <w:proofErr w:type="spellStart"/>
      <w:r w:rsidRPr="00723813">
        <w:rPr>
          <w:sz w:val="14"/>
          <w:szCs w:val="14"/>
        </w:rPr>
        <w:t>Darij</w:t>
      </w:r>
      <w:proofErr w:type="spellEnd"/>
      <w:r w:rsidRPr="00723813">
        <w:rPr>
          <w:sz w:val="14"/>
          <w:szCs w:val="14"/>
        </w:rPr>
        <w:t xml:space="preserve"> </w:t>
      </w:r>
      <w:proofErr w:type="spellStart"/>
      <w:r w:rsidRPr="00723813">
        <w:rPr>
          <w:sz w:val="14"/>
          <w:szCs w:val="14"/>
        </w:rPr>
        <w:t>Zadnikar</w:t>
      </w:r>
      <w:proofErr w:type="spellEnd"/>
      <w:r w:rsidRPr="00723813">
        <w:rPr>
          <w:sz w:val="14"/>
          <w:szCs w:val="14"/>
        </w:rPr>
        <w:t xml:space="preserve"> (Assistant Professor for Philosophy of Education at University of Ljubljana). “Adorno and Post-Vanguardism,” Chapter Five in:</w:t>
      </w:r>
      <w:r w:rsidRPr="00723813">
        <w:rPr>
          <w:i/>
          <w:iCs/>
          <w:sz w:val="14"/>
          <w:szCs w:val="14"/>
        </w:rPr>
        <w:t xml:space="preserve"> Negativity and Revolution: Adorno and Political Activism</w:t>
      </w:r>
      <w:r w:rsidRPr="00723813">
        <w:rPr>
          <w:sz w:val="14"/>
          <w:szCs w:val="14"/>
        </w:rPr>
        <w:t xml:space="preserve">. Edited by John Holloway, Fernando </w:t>
      </w:r>
      <w:proofErr w:type="gramStart"/>
      <w:r w:rsidRPr="00723813">
        <w:rPr>
          <w:sz w:val="14"/>
          <w:szCs w:val="14"/>
        </w:rPr>
        <w:t>Matamoros</w:t>
      </w:r>
      <w:proofErr w:type="gramEnd"/>
      <w:r w:rsidRPr="00723813">
        <w:rPr>
          <w:sz w:val="14"/>
          <w:szCs w:val="14"/>
        </w:rPr>
        <w:t xml:space="preserve"> and Sergio Tischler. Instituto de </w:t>
      </w:r>
      <w:proofErr w:type="spellStart"/>
      <w:r w:rsidRPr="00723813">
        <w:rPr>
          <w:sz w:val="14"/>
          <w:szCs w:val="14"/>
        </w:rPr>
        <w:t>Ciencias</w:t>
      </w:r>
      <w:proofErr w:type="spellEnd"/>
      <w:r w:rsidRPr="00723813">
        <w:rPr>
          <w:sz w:val="14"/>
          <w:szCs w:val="14"/>
        </w:rPr>
        <w:t xml:space="preserve"> </w:t>
      </w:r>
      <w:proofErr w:type="spellStart"/>
      <w:r w:rsidRPr="00723813">
        <w:rPr>
          <w:sz w:val="14"/>
          <w:szCs w:val="14"/>
        </w:rPr>
        <w:t>Sociales</w:t>
      </w:r>
      <w:proofErr w:type="spellEnd"/>
      <w:r w:rsidRPr="00723813">
        <w:rPr>
          <w:sz w:val="14"/>
          <w:szCs w:val="14"/>
        </w:rPr>
        <w:t xml:space="preserve"> y </w:t>
      </w:r>
      <w:proofErr w:type="spellStart"/>
      <w:r w:rsidRPr="00723813">
        <w:rPr>
          <w:sz w:val="14"/>
          <w:szCs w:val="14"/>
        </w:rPr>
        <w:t>Humanidades</w:t>
      </w:r>
      <w:proofErr w:type="spellEnd"/>
      <w:r w:rsidRPr="00723813">
        <w:rPr>
          <w:sz w:val="14"/>
          <w:szCs w:val="14"/>
        </w:rPr>
        <w:t xml:space="preserve"> </w:t>
      </w:r>
      <w:proofErr w:type="spellStart"/>
      <w:r w:rsidRPr="00723813">
        <w:rPr>
          <w:sz w:val="14"/>
          <w:szCs w:val="14"/>
        </w:rPr>
        <w:t>Benemérita</w:t>
      </w:r>
      <w:proofErr w:type="spellEnd"/>
      <w:r w:rsidRPr="00723813">
        <w:rPr>
          <w:sz w:val="14"/>
          <w:szCs w:val="14"/>
        </w:rPr>
        <w:t xml:space="preserve"> Universidad </w:t>
      </w:r>
      <w:proofErr w:type="spellStart"/>
      <w:r w:rsidRPr="00723813">
        <w:rPr>
          <w:sz w:val="14"/>
          <w:szCs w:val="14"/>
        </w:rPr>
        <w:t>Autónoma</w:t>
      </w:r>
      <w:proofErr w:type="spellEnd"/>
      <w:r w:rsidRPr="00723813">
        <w:rPr>
          <w:sz w:val="14"/>
          <w:szCs w:val="14"/>
        </w:rPr>
        <w:t xml:space="preserve"> de Puebla. Pgs. 79-94 2009. Print. SJMS</w:t>
      </w:r>
      <w:r>
        <w:t xml:space="preserve"> Quote is marked by bracketed inserts. </w:t>
      </w:r>
    </w:p>
    <w:p w14:paraId="021C246C" w14:textId="77777777" w:rsidR="008B6691" w:rsidRPr="00981543" w:rsidRDefault="008B6691" w:rsidP="008B6691">
      <w:pPr>
        <w:rPr>
          <w:sz w:val="8"/>
        </w:rPr>
      </w:pPr>
      <w:r w:rsidRPr="00420886">
        <w:rPr>
          <w:rStyle w:val="Emphasis"/>
        </w:rPr>
        <w:t xml:space="preserve">What I am proposing is a </w:t>
      </w:r>
      <w:r w:rsidRPr="00981543">
        <w:rPr>
          <w:rStyle w:val="Emphasis"/>
          <w:highlight w:val="green"/>
        </w:rPr>
        <w:t xml:space="preserve">notion of dialectics as micro-logical </w:t>
      </w:r>
      <w:proofErr w:type="spellStart"/>
      <w:r w:rsidRPr="00981543">
        <w:rPr>
          <w:rStyle w:val="Emphasis"/>
          <w:highlight w:val="green"/>
        </w:rPr>
        <w:t>dialegein</w:t>
      </w:r>
      <w:proofErr w:type="spellEnd"/>
      <w:r w:rsidRPr="00981543">
        <w:rPr>
          <w:sz w:val="8"/>
        </w:rPr>
        <w:t xml:space="preserve">. It is </w:t>
      </w:r>
      <w:r w:rsidRPr="00981543">
        <w:rPr>
          <w:rStyle w:val="Emphasis"/>
          <w:highlight w:val="green"/>
        </w:rPr>
        <w:t>not just approaching things but</w:t>
      </w:r>
      <w:r w:rsidRPr="00420886">
        <w:rPr>
          <w:rStyle w:val="Emphasis"/>
        </w:rPr>
        <w:t xml:space="preserve"> also </w:t>
      </w:r>
      <w:r w:rsidRPr="00981543">
        <w:rPr>
          <w:rStyle w:val="Emphasis"/>
          <w:highlight w:val="green"/>
        </w:rPr>
        <w:t xml:space="preserve">reconstructing and restructuring </w:t>
      </w:r>
      <w:r w:rsidRPr="0075581A">
        <w:rPr>
          <w:rStyle w:val="Emphasis"/>
          <w:highlight w:val="green"/>
        </w:rPr>
        <w:t>them: it is in-</w:t>
      </w:r>
      <w:proofErr w:type="spellStart"/>
      <w:r w:rsidRPr="0075581A">
        <w:rPr>
          <w:rStyle w:val="Emphasis"/>
          <w:highlight w:val="green"/>
        </w:rPr>
        <w:t>spiralling</w:t>
      </w:r>
      <w:proofErr w:type="spellEnd"/>
      <w:r w:rsidRPr="0075581A">
        <w:rPr>
          <w:rStyle w:val="Emphasis"/>
          <w:highlight w:val="green"/>
        </w:rPr>
        <w:t xml:space="preserve"> and out-</w:t>
      </w:r>
      <w:proofErr w:type="spellStart"/>
      <w:r w:rsidRPr="0075581A">
        <w:rPr>
          <w:rStyle w:val="Emphasis"/>
          <w:highlight w:val="green"/>
        </w:rPr>
        <w:t>spiralling</w:t>
      </w:r>
      <w:proofErr w:type="spellEnd"/>
      <w:r w:rsidRPr="00420886">
        <w:rPr>
          <w:rStyle w:val="Emphasis"/>
        </w:rPr>
        <w:t xml:space="preserve">, </w:t>
      </w:r>
      <w:proofErr w:type="gramStart"/>
      <w:r w:rsidRPr="00420886">
        <w:rPr>
          <w:rStyle w:val="Emphasis"/>
        </w:rPr>
        <w:t>listening</w:t>
      </w:r>
      <w:proofErr w:type="gramEnd"/>
      <w:r w:rsidRPr="00420886">
        <w:rPr>
          <w:rStyle w:val="Emphasis"/>
        </w:rPr>
        <w:t xml:space="preserve"> and acting.</w:t>
      </w:r>
      <w:r w:rsidRPr="00981543">
        <w:rPr>
          <w:sz w:val="8"/>
        </w:rPr>
        <w:t xml:space="preserve"> This metaphor </w:t>
      </w:r>
      <w:r w:rsidRPr="00420886">
        <w:rPr>
          <w:rStyle w:val="Emphasis"/>
        </w:rPr>
        <w:t xml:space="preserve">refers to the </w:t>
      </w:r>
      <w:r w:rsidRPr="0075581A">
        <w:rPr>
          <w:rStyle w:val="Emphasis"/>
          <w:highlight w:val="green"/>
        </w:rPr>
        <w:t xml:space="preserve">Zapatistas’ idea of the </w:t>
      </w:r>
      <w:proofErr w:type="spellStart"/>
      <w:r w:rsidRPr="0075581A">
        <w:rPr>
          <w:rStyle w:val="Emphasis"/>
          <w:highlight w:val="green"/>
        </w:rPr>
        <w:t>Caracol</w:t>
      </w:r>
      <w:proofErr w:type="spellEnd"/>
      <w:r w:rsidRPr="00420886">
        <w:rPr>
          <w:rStyle w:val="Emphasis"/>
        </w:rPr>
        <w:t xml:space="preserve">. </w:t>
      </w:r>
      <w:r w:rsidRPr="00981543">
        <w:rPr>
          <w:sz w:val="8"/>
        </w:rPr>
        <w:t xml:space="preserve">The </w:t>
      </w:r>
      <w:r w:rsidRPr="00420886">
        <w:rPr>
          <w:rStyle w:val="Emphasis"/>
        </w:rPr>
        <w:t xml:space="preserve">Zapatistas are </w:t>
      </w:r>
      <w:r w:rsidRPr="0075581A">
        <w:rPr>
          <w:rStyle w:val="Emphasis"/>
          <w:highlight w:val="green"/>
        </w:rPr>
        <w:t>reconstructing</w:t>
      </w:r>
      <w:r w:rsidRPr="00420886">
        <w:rPr>
          <w:rStyle w:val="Emphasis"/>
        </w:rPr>
        <w:t xml:space="preserve"> and recuperating their </w:t>
      </w:r>
      <w:r w:rsidRPr="0075581A">
        <w:rPr>
          <w:rStyle w:val="Emphasis"/>
          <w:highlight w:val="green"/>
        </w:rPr>
        <w:t>communities on</w:t>
      </w:r>
      <w:r w:rsidRPr="00420886">
        <w:rPr>
          <w:rStyle w:val="Emphasis"/>
        </w:rPr>
        <w:t xml:space="preserve"> the </w:t>
      </w:r>
      <w:r w:rsidRPr="0075581A">
        <w:rPr>
          <w:rStyle w:val="Emphasis"/>
          <w:highlight w:val="green"/>
        </w:rPr>
        <w:t xml:space="preserve">basis of </w:t>
      </w:r>
      <w:proofErr w:type="gramStart"/>
      <w:r w:rsidRPr="0075581A">
        <w:rPr>
          <w:rStyle w:val="Emphasis"/>
          <w:highlight w:val="green"/>
        </w:rPr>
        <w:t>encuentrismo</w:t>
      </w:r>
      <w:r w:rsidRPr="0075581A">
        <w:rPr>
          <w:sz w:val="8"/>
          <w:highlight w:val="green"/>
        </w:rPr>
        <w:t>8</w:t>
      </w:r>
      <w:proofErr w:type="gramEnd"/>
      <w:r w:rsidRPr="00981543">
        <w:rPr>
          <w:sz w:val="8"/>
        </w:rPr>
        <w:t xml:space="preserve"> </w:t>
      </w:r>
      <w:r w:rsidRPr="00420886">
        <w:rPr>
          <w:rStyle w:val="Emphasis"/>
        </w:rPr>
        <w:t>and the Caracoles are the spaces of these processes.</w:t>
      </w:r>
      <w:r w:rsidRPr="00981543">
        <w:rPr>
          <w:sz w:val="8"/>
        </w:rPr>
        <w:t xml:space="preserve"> [QUOTE] </w:t>
      </w:r>
      <w:r w:rsidRPr="00420886">
        <w:rPr>
          <w:rStyle w:val="Emphasis"/>
        </w:rPr>
        <w:t>They say here that the most ancient say that other, earlier ones said that the most first of these lands held the figure of the shell in high esteem.</w:t>
      </w:r>
      <w:r w:rsidRPr="00981543">
        <w:rPr>
          <w:sz w:val="8"/>
        </w:rPr>
        <w:t xml:space="preserve"> They say that they say that they said that </w:t>
      </w:r>
      <w:r w:rsidRPr="00420886">
        <w:rPr>
          <w:rStyle w:val="Emphasis"/>
        </w:rPr>
        <w:t xml:space="preserve">the </w:t>
      </w:r>
      <w:r w:rsidRPr="0075581A">
        <w:rPr>
          <w:rStyle w:val="Emphasis"/>
          <w:highlight w:val="green"/>
        </w:rPr>
        <w:t>conch represents entering into the heart</w:t>
      </w:r>
      <w:r w:rsidRPr="00420886">
        <w:rPr>
          <w:rStyle w:val="Emphasis"/>
        </w:rPr>
        <w:t>, that is what the very first ones with knowledge said.</w:t>
      </w:r>
      <w:r w:rsidRPr="00981543">
        <w:rPr>
          <w:sz w:val="8"/>
        </w:rPr>
        <w:t xml:space="preserve"> And they say that they say they said that </w:t>
      </w:r>
      <w:r w:rsidRPr="00981543">
        <w:rPr>
          <w:rStyle w:val="Emphasis"/>
        </w:rPr>
        <w:t xml:space="preserve">the conch </w:t>
      </w:r>
      <w:r w:rsidRPr="0075581A">
        <w:rPr>
          <w:rStyle w:val="Emphasis"/>
          <w:highlight w:val="green"/>
        </w:rPr>
        <w:t>also</w:t>
      </w:r>
      <w:r w:rsidRPr="00981543">
        <w:rPr>
          <w:rStyle w:val="Emphasis"/>
        </w:rPr>
        <w:t xml:space="preserve"> represents </w:t>
      </w:r>
      <w:r w:rsidRPr="0075581A">
        <w:rPr>
          <w:rStyle w:val="Emphasis"/>
          <w:highlight w:val="green"/>
        </w:rPr>
        <w:t>leaving the heart</w:t>
      </w:r>
      <w:r w:rsidRPr="00981543">
        <w:rPr>
          <w:rStyle w:val="Emphasis"/>
        </w:rPr>
        <w:t xml:space="preserve"> in order </w:t>
      </w:r>
      <w:r w:rsidRPr="0075581A">
        <w:rPr>
          <w:rStyle w:val="Emphasis"/>
          <w:highlight w:val="green"/>
        </w:rPr>
        <w:t>to</w:t>
      </w:r>
      <w:r w:rsidRPr="00981543">
        <w:rPr>
          <w:rStyle w:val="Emphasis"/>
        </w:rPr>
        <w:t xml:space="preserve"> </w:t>
      </w:r>
      <w:r w:rsidRPr="0075581A">
        <w:rPr>
          <w:rStyle w:val="Emphasis"/>
          <w:highlight w:val="green"/>
        </w:rPr>
        <w:t>walk the world</w:t>
      </w:r>
      <w:r w:rsidRPr="00981543">
        <w:rPr>
          <w:sz w:val="8"/>
        </w:rPr>
        <w:t xml:space="preserve">, which is </w:t>
      </w:r>
      <w:r w:rsidRPr="00981543">
        <w:rPr>
          <w:rStyle w:val="Emphasis"/>
        </w:rPr>
        <w:t>how the first ones called life.</w:t>
      </w:r>
      <w:r w:rsidRPr="00981543">
        <w:rPr>
          <w:sz w:val="8"/>
        </w:rPr>
        <w:t xml:space="preserve"> And more, they say that they say that they said that </w:t>
      </w:r>
      <w:r w:rsidRPr="00981543">
        <w:rPr>
          <w:rStyle w:val="Emphasis"/>
        </w:rPr>
        <w:t xml:space="preserve">they </w:t>
      </w:r>
      <w:r w:rsidRPr="0075581A">
        <w:rPr>
          <w:rStyle w:val="Emphasis"/>
          <w:highlight w:val="green"/>
        </w:rPr>
        <w:t>called the collective with the shell</w:t>
      </w:r>
      <w:r w:rsidRPr="00981543">
        <w:rPr>
          <w:rStyle w:val="Emphasis"/>
        </w:rPr>
        <w:t xml:space="preserve">, so that the </w:t>
      </w:r>
      <w:r w:rsidRPr="0075581A">
        <w:rPr>
          <w:rStyle w:val="Emphasis"/>
          <w:highlight w:val="green"/>
        </w:rPr>
        <w:t>word would go from one to the other and agreement would be reached</w:t>
      </w:r>
      <w:r w:rsidRPr="00981543">
        <w:rPr>
          <w:rStyle w:val="Emphasis"/>
        </w:rPr>
        <w:t>.</w:t>
      </w:r>
      <w:r w:rsidRPr="00981543">
        <w:rPr>
          <w:sz w:val="8"/>
        </w:rPr>
        <w:t xml:space="preserve"> And they also say that they said that </w:t>
      </w:r>
      <w:r w:rsidRPr="00981543">
        <w:rPr>
          <w:rStyle w:val="Emphasis"/>
        </w:rPr>
        <w:t>the conch was help so that the ear could hear even the most distant word.</w:t>
      </w:r>
      <w:r w:rsidRPr="00981543">
        <w:rPr>
          <w:sz w:val="8"/>
        </w:rPr>
        <w:t xml:space="preserve"> That is what they say that they say that they said. I don’t know. </w:t>
      </w:r>
      <w:r w:rsidRPr="00981543">
        <w:rPr>
          <w:rStyle w:val="Emphasis"/>
        </w:rPr>
        <w:t xml:space="preserve">I’m </w:t>
      </w:r>
      <w:r w:rsidRPr="0075581A">
        <w:rPr>
          <w:rStyle w:val="Emphasis"/>
          <w:highlight w:val="green"/>
        </w:rPr>
        <w:t>walking hand in hand with you</w:t>
      </w:r>
      <w:r w:rsidRPr="00981543">
        <w:rPr>
          <w:rStyle w:val="Emphasis"/>
        </w:rPr>
        <w:t xml:space="preserve">, and I’m </w:t>
      </w:r>
      <w:r w:rsidRPr="0075581A">
        <w:rPr>
          <w:rStyle w:val="Emphasis"/>
          <w:highlight w:val="green"/>
        </w:rPr>
        <w:t xml:space="preserve">showing you what my ears </w:t>
      </w:r>
      <w:proofErr w:type="gramStart"/>
      <w:r w:rsidRPr="0075581A">
        <w:rPr>
          <w:rStyle w:val="Emphasis"/>
          <w:highlight w:val="green"/>
        </w:rPr>
        <w:t>see</w:t>
      </w:r>
      <w:proofErr w:type="gramEnd"/>
      <w:r w:rsidRPr="0075581A">
        <w:rPr>
          <w:rStyle w:val="Emphasis"/>
          <w:highlight w:val="green"/>
        </w:rPr>
        <w:t xml:space="preserve"> and my eyes hear.</w:t>
      </w:r>
      <w:r w:rsidRPr="00981543">
        <w:rPr>
          <w:rStyle w:val="Emphasis"/>
        </w:rPr>
        <w:t xml:space="preserve"> And I </w:t>
      </w:r>
      <w:r w:rsidRPr="0075581A">
        <w:rPr>
          <w:rStyle w:val="Emphasis"/>
          <w:highlight w:val="green"/>
        </w:rPr>
        <w:t>see and hear a shell</w:t>
      </w:r>
      <w:r w:rsidRPr="00981543">
        <w:rPr>
          <w:sz w:val="8"/>
        </w:rPr>
        <w:t>, the “</w:t>
      </w:r>
      <w:proofErr w:type="spellStart"/>
      <w:r w:rsidRPr="00981543">
        <w:rPr>
          <w:sz w:val="8"/>
        </w:rPr>
        <w:t>pu’y</w:t>
      </w:r>
      <w:proofErr w:type="spellEnd"/>
      <w:r w:rsidRPr="00981543">
        <w:rPr>
          <w:sz w:val="8"/>
        </w:rPr>
        <w:t>’”, as they say in their language here. (</w:t>
      </w:r>
      <w:proofErr w:type="spellStart"/>
      <w:r w:rsidRPr="00981543">
        <w:rPr>
          <w:sz w:val="8"/>
        </w:rPr>
        <w:t>Subcomandante</w:t>
      </w:r>
      <w:proofErr w:type="spellEnd"/>
      <w:r w:rsidRPr="00981543">
        <w:rPr>
          <w:sz w:val="8"/>
        </w:rPr>
        <w:t xml:space="preserve"> </w:t>
      </w:r>
      <w:proofErr w:type="spellStart"/>
      <w:r w:rsidRPr="00981543">
        <w:rPr>
          <w:sz w:val="8"/>
        </w:rPr>
        <w:t>Insurgente</w:t>
      </w:r>
      <w:proofErr w:type="spellEnd"/>
      <w:r w:rsidRPr="00981543">
        <w:rPr>
          <w:sz w:val="8"/>
        </w:rPr>
        <w:t xml:space="preserve"> Marcos, 2003) [END QUOTE] </w:t>
      </w:r>
      <w:r w:rsidRPr="00981543">
        <w:rPr>
          <w:rStyle w:val="Emphasis"/>
        </w:rPr>
        <w:t xml:space="preserve">The new </w:t>
      </w:r>
      <w:r w:rsidRPr="0075581A">
        <w:rPr>
          <w:rStyle w:val="Emphasis"/>
          <w:highlight w:val="green"/>
        </w:rPr>
        <w:t>social praxis</w:t>
      </w:r>
      <w:r w:rsidRPr="00981543">
        <w:rPr>
          <w:rStyle w:val="Emphasis"/>
        </w:rPr>
        <w:t xml:space="preserve"> has to </w:t>
      </w:r>
      <w:r w:rsidRPr="0075581A">
        <w:rPr>
          <w:rStyle w:val="Emphasis"/>
          <w:highlight w:val="green"/>
        </w:rPr>
        <w:t>refashion its own theory</w:t>
      </w:r>
      <w:r w:rsidRPr="00981543">
        <w:rPr>
          <w:rStyle w:val="Emphasis"/>
        </w:rPr>
        <w:t xml:space="preserve">, and the </w:t>
      </w:r>
      <w:r w:rsidRPr="0075581A">
        <w:rPr>
          <w:rStyle w:val="Emphasis"/>
          <w:highlight w:val="green"/>
        </w:rPr>
        <w:t>theory of the movements cannot come from</w:t>
      </w:r>
      <w:r w:rsidRPr="00981543">
        <w:rPr>
          <w:rStyle w:val="Emphasis"/>
        </w:rPr>
        <w:t xml:space="preserve"> the universities and institutes</w:t>
      </w:r>
      <w:r w:rsidRPr="00981543">
        <w:rPr>
          <w:sz w:val="8"/>
        </w:rPr>
        <w:t xml:space="preserve">9 (or from the party </w:t>
      </w:r>
      <w:r w:rsidRPr="00981543">
        <w:rPr>
          <w:rStyle w:val="Emphasis"/>
        </w:rPr>
        <w:t xml:space="preserve">and </w:t>
      </w:r>
      <w:r w:rsidRPr="0075581A">
        <w:rPr>
          <w:rStyle w:val="Emphasis"/>
          <w:highlight w:val="green"/>
        </w:rPr>
        <w:t>trade union</w:t>
      </w:r>
      <w:r w:rsidRPr="00981543">
        <w:rPr>
          <w:rStyle w:val="Emphasis"/>
        </w:rPr>
        <w:t xml:space="preserve"> offices). Even more: such a </w:t>
      </w:r>
      <w:r w:rsidRPr="0075581A">
        <w:rPr>
          <w:rStyle w:val="Emphasis"/>
          <w:highlight w:val="green"/>
        </w:rPr>
        <w:t>theory needs</w:t>
      </w:r>
      <w:r w:rsidRPr="00981543">
        <w:rPr>
          <w:rStyle w:val="Emphasis"/>
        </w:rPr>
        <w:t xml:space="preserve"> a new </w:t>
      </w:r>
      <w:r w:rsidRPr="0075581A">
        <w:rPr>
          <w:rStyle w:val="Emphasis"/>
          <w:highlight w:val="green"/>
        </w:rPr>
        <w:t>activist epistemology which transcends the division between subject and object.</w:t>
      </w:r>
      <w:r w:rsidRPr="00981543">
        <w:rPr>
          <w:rStyle w:val="Emphasis"/>
        </w:rPr>
        <w:t xml:space="preserve"> Its objectivity has to be gained by and through the constituting of rebellious subjectivity.</w:t>
      </w:r>
      <w:r w:rsidRPr="00981543">
        <w:rPr>
          <w:sz w:val="8"/>
        </w:rPr>
        <w:t xml:space="preserve"> Is this not the sense of Marx’s 11th Thesis on Feuerbach?</w:t>
      </w:r>
    </w:p>
    <w:p w14:paraId="7347C6E1" w14:textId="77777777" w:rsidR="008B6691" w:rsidRDefault="008B6691" w:rsidP="008B6691">
      <w:pPr>
        <w:pStyle w:val="Heading4"/>
      </w:pPr>
      <w:r>
        <w:t>With histories guide the exploitation of capitalism can be solved without reverting to socialism or feudalism.</w:t>
      </w:r>
    </w:p>
    <w:p w14:paraId="23A59861" w14:textId="1699C887" w:rsidR="008B6691" w:rsidRPr="00D346C5" w:rsidRDefault="008B6691" w:rsidP="008B6691">
      <w:pPr>
        <w:rPr>
          <w:sz w:val="14"/>
          <w:szCs w:val="14"/>
        </w:rPr>
      </w:pPr>
      <w:r>
        <w:rPr>
          <w:rStyle w:val="Style13ptBold"/>
        </w:rPr>
        <w:t xml:space="preserve">Freyenhagen </w:t>
      </w:r>
      <w:r>
        <w:rPr>
          <w:rStyle w:val="Style13ptBold"/>
        </w:rPr>
        <w:t>4</w:t>
      </w:r>
      <w:r>
        <w:rPr>
          <w:rStyle w:val="Style13ptBold"/>
        </w:rPr>
        <w:t xml:space="preserve"> </w:t>
      </w:r>
      <w:r w:rsidRPr="00961C2A">
        <w:rPr>
          <w:sz w:val="14"/>
          <w:szCs w:val="14"/>
        </w:rPr>
        <w:t xml:space="preserve">Fabian Freyenhagen [University of Essex], 2013, “ADORNO’S PRACTICAL PHILOSOPHY Living Less Wrongly” Cambridge University Press, ISBN: 978-1-107-03654-3, </w:t>
      </w:r>
      <w:hyperlink r:id="rId10"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22D397C8" w14:textId="77777777" w:rsidR="008B6691" w:rsidRDefault="008B6691" w:rsidP="008B6691">
      <w:pPr>
        <w:rPr>
          <w:sz w:val="8"/>
        </w:rPr>
      </w:pPr>
      <w:r w:rsidRPr="003C5680">
        <w:rPr>
          <w:sz w:val="8"/>
        </w:rPr>
        <w:t xml:space="preserve">Following even here in Marx’s footsteps, </w:t>
      </w:r>
      <w:r w:rsidRPr="003C5680">
        <w:rPr>
          <w:rStyle w:val="Emphasis"/>
        </w:rPr>
        <w:t xml:space="preserve">Adorno does not offer us a worked-out alternative to capitalism. </w:t>
      </w:r>
      <w:r w:rsidRPr="003C5680">
        <w:rPr>
          <w:sz w:val="8"/>
        </w:rPr>
        <w:t xml:space="preserve">Any such proposal would be too </w:t>
      </w:r>
      <w:proofErr w:type="spellStart"/>
      <w:r w:rsidRPr="003C5680">
        <w:rPr>
          <w:sz w:val="8"/>
        </w:rPr>
        <w:t>coloured</w:t>
      </w:r>
      <w:proofErr w:type="spellEnd"/>
      <w:r w:rsidRPr="003C5680">
        <w:rPr>
          <w:sz w:val="8"/>
        </w:rPr>
        <w:t xml:space="preserve"> by the current wrong state of affairs. However, </w:t>
      </w:r>
      <w:r w:rsidRPr="003C5680">
        <w:rPr>
          <w:rStyle w:val="Emphasis"/>
        </w:rPr>
        <w:t>Adorno does make some scattered remarks</w:t>
      </w:r>
      <w:r w:rsidRPr="003C5680">
        <w:rPr>
          <w:sz w:val="8"/>
        </w:rPr>
        <w:t xml:space="preserve">, based on the analysis of what is going wrong with capitalism. </w:t>
      </w:r>
      <w:r w:rsidRPr="003C5680">
        <w:rPr>
          <w:rStyle w:val="Emphasis"/>
          <w:highlight w:val="green"/>
        </w:rPr>
        <w:t>First</w:t>
      </w:r>
      <w:r w:rsidRPr="003C5680">
        <w:rPr>
          <w:rStyle w:val="Emphasis"/>
        </w:rPr>
        <w:t xml:space="preserve">ly, </w:t>
      </w:r>
      <w:r w:rsidRPr="003C5680">
        <w:rPr>
          <w:rStyle w:val="Emphasis"/>
          <w:highlight w:val="green"/>
        </w:rPr>
        <w:t>it</w:t>
      </w:r>
      <w:r w:rsidRPr="003C5680">
        <w:rPr>
          <w:rStyle w:val="Emphasis"/>
        </w:rPr>
        <w:t xml:space="preserve"> would be </w:t>
      </w:r>
      <w:r w:rsidRPr="003C5680">
        <w:rPr>
          <w:rStyle w:val="Emphasis"/>
          <w:highlight w:val="green"/>
        </w:rPr>
        <w:t>necessary to end</w:t>
      </w:r>
      <w:r w:rsidRPr="003C5680">
        <w:rPr>
          <w:rStyle w:val="Emphasis"/>
        </w:rPr>
        <w:t xml:space="preserve"> </w:t>
      </w:r>
      <w:r w:rsidRPr="003C5680">
        <w:rPr>
          <w:rStyle w:val="Emphasis"/>
          <w:highlight w:val="green"/>
        </w:rPr>
        <w:t>structural domination</w:t>
      </w:r>
      <w:r w:rsidRPr="003C5680">
        <w:rPr>
          <w:sz w:val="8"/>
        </w:rPr>
        <w:t xml:space="preserve"> (and, indeed, personal domination). For this, </w:t>
      </w:r>
      <w:r w:rsidRPr="003C5680">
        <w:rPr>
          <w:rStyle w:val="Emphasis"/>
          <w:highlight w:val="green"/>
        </w:rPr>
        <w:t>humanity</w:t>
      </w:r>
      <w:r w:rsidRPr="003C5680">
        <w:rPr>
          <w:rStyle w:val="Emphasis"/>
        </w:rPr>
        <w:t xml:space="preserve"> would </w:t>
      </w:r>
      <w:r w:rsidRPr="003C5680">
        <w:rPr>
          <w:rStyle w:val="Emphasis"/>
          <w:highlight w:val="green"/>
        </w:rPr>
        <w:t>have to</w:t>
      </w:r>
      <w:r w:rsidRPr="003C5680">
        <w:rPr>
          <w:rStyle w:val="Emphasis"/>
        </w:rPr>
        <w:t xml:space="preserve"> actually </w:t>
      </w:r>
      <w:r w:rsidRPr="003C5680">
        <w:rPr>
          <w:rStyle w:val="Emphasis"/>
          <w:highlight w:val="green"/>
        </w:rPr>
        <w:t>control its own fate.</w:t>
      </w:r>
      <w:r w:rsidRPr="003C5680">
        <w:rPr>
          <w:sz w:val="8"/>
        </w:rPr>
        <w:t xml:space="preserve"> Given the complexity and interdependence of our lives, </w:t>
      </w:r>
      <w:r w:rsidRPr="003C5680">
        <w:rPr>
          <w:rStyle w:val="Emphasis"/>
        </w:rPr>
        <w:t xml:space="preserve">this would </w:t>
      </w:r>
      <w:r w:rsidRPr="003C5680">
        <w:rPr>
          <w:rStyle w:val="Emphasis"/>
          <w:highlight w:val="green"/>
        </w:rPr>
        <w:t>require</w:t>
      </w:r>
      <w:r w:rsidRPr="003C5680">
        <w:rPr>
          <w:rStyle w:val="Emphasis"/>
        </w:rPr>
        <w:t xml:space="preserve"> at least </w:t>
      </w:r>
      <w:r w:rsidRPr="003C5680">
        <w:rPr>
          <w:rStyle w:val="Emphasis"/>
          <w:highlight w:val="green"/>
        </w:rPr>
        <w:t>some</w:t>
      </w:r>
      <w:r w:rsidRPr="003C5680">
        <w:rPr>
          <w:rStyle w:val="Emphasis"/>
        </w:rPr>
        <w:t xml:space="preserve"> forms of </w:t>
      </w:r>
      <w:r w:rsidRPr="003C5680">
        <w:rPr>
          <w:rStyle w:val="Emphasis"/>
          <w:highlight w:val="green"/>
        </w:rPr>
        <w:t>collective governance.</w:t>
      </w:r>
      <w:r w:rsidRPr="003C5680">
        <w:rPr>
          <w:rStyle w:val="Emphasis"/>
        </w:rPr>
        <w:t xml:space="preserve"> However, this in turn should not take the repressive form it took in the Soviet Union and the other nominally socialist regimes.</w:t>
      </w:r>
      <w:r w:rsidRPr="003C5680">
        <w:rPr>
          <w:sz w:val="8"/>
        </w:rPr>
        <w:t xml:space="preserve">32 </w:t>
      </w:r>
      <w:r w:rsidRPr="003C5680">
        <w:rPr>
          <w:rStyle w:val="Emphasis"/>
          <w:highlight w:val="green"/>
        </w:rPr>
        <w:t>Secondly</w:t>
      </w:r>
      <w:r w:rsidRPr="003C5680">
        <w:rPr>
          <w:rStyle w:val="Emphasis"/>
        </w:rPr>
        <w:t xml:space="preserve">, the </w:t>
      </w:r>
      <w:r w:rsidRPr="003C5680">
        <w:rPr>
          <w:rStyle w:val="Emphasis"/>
          <w:highlight w:val="green"/>
        </w:rPr>
        <w:t>technological</w:t>
      </w:r>
      <w:r w:rsidRPr="003C5680">
        <w:rPr>
          <w:rStyle w:val="Emphasis"/>
        </w:rPr>
        <w:t xml:space="preserve"> and </w:t>
      </w:r>
      <w:proofErr w:type="spellStart"/>
      <w:r w:rsidRPr="003C5680">
        <w:rPr>
          <w:rStyle w:val="Emphasis"/>
        </w:rPr>
        <w:t>organisational</w:t>
      </w:r>
      <w:proofErr w:type="spellEnd"/>
      <w:r w:rsidRPr="003C5680">
        <w:rPr>
          <w:rStyle w:val="Emphasis"/>
        </w:rPr>
        <w:t xml:space="preserve"> </w:t>
      </w:r>
      <w:r w:rsidRPr="003C5680">
        <w:rPr>
          <w:rStyle w:val="Emphasis"/>
          <w:highlight w:val="green"/>
        </w:rPr>
        <w:t>developments</w:t>
      </w:r>
      <w:r w:rsidRPr="003C5680">
        <w:rPr>
          <w:rStyle w:val="Emphasis"/>
        </w:rPr>
        <w:t xml:space="preserve"> made possible by capitalism </w:t>
      </w:r>
      <w:r w:rsidRPr="003C5680">
        <w:rPr>
          <w:rStyle w:val="Emphasis"/>
          <w:highlight w:val="green"/>
        </w:rPr>
        <w:t>have to be put to the service of human beings</w:t>
      </w:r>
      <w:r w:rsidRPr="003C5680">
        <w:rPr>
          <w:rStyle w:val="Emphasis"/>
        </w:rPr>
        <w:t xml:space="preserve"> and their needs. </w:t>
      </w:r>
      <w:r w:rsidRPr="003C5680">
        <w:rPr>
          <w:rStyle w:val="Emphasis"/>
          <w:highlight w:val="green"/>
        </w:rPr>
        <w:t>This means</w:t>
      </w:r>
      <w:r w:rsidRPr="003C5680">
        <w:rPr>
          <w:sz w:val="8"/>
        </w:rPr>
        <w:t xml:space="preserve">, first and foremost, </w:t>
      </w:r>
      <w:r w:rsidRPr="003C5680">
        <w:rPr>
          <w:rStyle w:val="Emphasis"/>
        </w:rPr>
        <w:t xml:space="preserve">that </w:t>
      </w:r>
      <w:r w:rsidRPr="003C5680">
        <w:rPr>
          <w:rStyle w:val="Emphasis"/>
          <w:highlight w:val="green"/>
        </w:rPr>
        <w:t>no one should go hungry</w:t>
      </w:r>
      <w:r w:rsidRPr="003C5680">
        <w:rPr>
          <w:rStyle w:val="Emphasis"/>
        </w:rPr>
        <w:t xml:space="preserve"> </w:t>
      </w:r>
      <w:proofErr w:type="spellStart"/>
      <w:r w:rsidRPr="003C5680">
        <w:rPr>
          <w:rStyle w:val="Emphasis"/>
        </w:rPr>
        <w:t>any more</w:t>
      </w:r>
      <w:proofErr w:type="spellEnd"/>
      <w:r w:rsidRPr="003C5680">
        <w:rPr>
          <w:sz w:val="8"/>
        </w:rPr>
        <w:t xml:space="preserve">.33 Yet, </w:t>
      </w:r>
      <w:r w:rsidRPr="003C5680">
        <w:rPr>
          <w:rStyle w:val="Emphasis"/>
        </w:rPr>
        <w:t xml:space="preserve">it also means </w:t>
      </w:r>
      <w:r w:rsidRPr="003C5680">
        <w:rPr>
          <w:rStyle w:val="Emphasis"/>
          <w:highlight w:val="green"/>
        </w:rPr>
        <w:t>an end to the pursuit of ever-expanding production</w:t>
      </w:r>
      <w:r w:rsidRPr="003C5680">
        <w:rPr>
          <w:sz w:val="8"/>
        </w:rPr>
        <w:t xml:space="preserve"> and a radical reduction of labour-time34 – </w:t>
      </w:r>
      <w:r w:rsidRPr="003C5680">
        <w:rPr>
          <w:rStyle w:val="Emphasis"/>
        </w:rPr>
        <w:t>freeing people from the pressures of work and production for production’s sake</w:t>
      </w:r>
      <w:r w:rsidRPr="003C5680">
        <w:rPr>
          <w:sz w:val="8"/>
        </w:rPr>
        <w:t xml:space="preserve"> (as well as protecting nature from the all-consuming human juggernaut). </w:t>
      </w:r>
      <w:r w:rsidRPr="003C5680">
        <w:rPr>
          <w:rStyle w:val="Emphasis"/>
          <w:highlight w:val="green"/>
        </w:rPr>
        <w:t>Finally, exchange relationships would have to be transformed</w:t>
      </w:r>
      <w:r w:rsidRPr="003C5680">
        <w:rPr>
          <w:sz w:val="8"/>
          <w:highlight w:val="green"/>
        </w:rPr>
        <w:t xml:space="preserve">35 </w:t>
      </w:r>
      <w:r w:rsidRPr="003C5680">
        <w:rPr>
          <w:rStyle w:val="Emphasis"/>
          <w:highlight w:val="green"/>
        </w:rPr>
        <w:t>– away from</w:t>
      </w:r>
      <w:r w:rsidRPr="003C5680">
        <w:rPr>
          <w:rStyle w:val="Emphasis"/>
        </w:rPr>
        <w:t xml:space="preserve"> the distorting effects of </w:t>
      </w:r>
      <w:r w:rsidRPr="003C5680">
        <w:rPr>
          <w:rStyle w:val="Emphasis"/>
          <w:highlight w:val="green"/>
        </w:rPr>
        <w:t>making incommensurable things commensurable</w:t>
      </w:r>
      <w:r w:rsidRPr="003C5680">
        <w:rPr>
          <w:rStyle w:val="Emphasis"/>
        </w:rPr>
        <w:t xml:space="preserve">, but also </w:t>
      </w:r>
      <w:r w:rsidRPr="003C5680">
        <w:rPr>
          <w:rStyle w:val="Emphasis"/>
          <w:highlight w:val="green"/>
        </w:rPr>
        <w:t>away from the</w:t>
      </w:r>
      <w:r w:rsidRPr="003C5680">
        <w:rPr>
          <w:rStyle w:val="Emphasis"/>
        </w:rPr>
        <w:t xml:space="preserve"> underlying </w:t>
      </w:r>
      <w:r w:rsidRPr="003C5680">
        <w:rPr>
          <w:rStyle w:val="Emphasis"/>
          <w:highlight w:val="green"/>
        </w:rPr>
        <w:t>exploitation implicit in</w:t>
      </w:r>
      <w:r w:rsidRPr="003C5680">
        <w:rPr>
          <w:rStyle w:val="Emphasis"/>
        </w:rPr>
        <w:t xml:space="preserve"> what is only at the surface level an </w:t>
      </w:r>
      <w:r w:rsidRPr="003C5680">
        <w:rPr>
          <w:rStyle w:val="Emphasis"/>
          <w:highlight w:val="green"/>
        </w:rPr>
        <w:t>exchange of</w:t>
      </w:r>
      <w:r w:rsidRPr="003C5680">
        <w:rPr>
          <w:rStyle w:val="Emphasis"/>
        </w:rPr>
        <w:t xml:space="preserve"> equal </w:t>
      </w:r>
      <w:r w:rsidRPr="003C5680">
        <w:rPr>
          <w:rStyle w:val="Emphasis"/>
          <w:highlight w:val="green"/>
        </w:rPr>
        <w:t>things</w:t>
      </w:r>
      <w:r w:rsidRPr="003C5680">
        <w:rPr>
          <w:rStyle w:val="Emphasis"/>
        </w:rPr>
        <w:t xml:space="preserve"> – and yet we should also not return to the old injustice of direct appropriation. </w:t>
      </w:r>
      <w:r w:rsidRPr="003C5680">
        <w:rPr>
          <w:rStyle w:val="Emphasis"/>
          <w:highlight w:val="green"/>
        </w:rPr>
        <w:t>Solutions</w:t>
      </w:r>
      <w:r w:rsidRPr="003C5680">
        <w:rPr>
          <w:sz w:val="8"/>
        </w:rPr>
        <w:t xml:space="preserve"> to these three challenges cannot be theoretically anticipated (least of all within the wrong life of capitalism), but </w:t>
      </w:r>
      <w:r w:rsidRPr="003C5680">
        <w:rPr>
          <w:rStyle w:val="Emphasis"/>
          <w:highlight w:val="green"/>
        </w:rPr>
        <w:t>would have to be</w:t>
      </w:r>
      <w:r w:rsidRPr="003C5680">
        <w:rPr>
          <w:rStyle w:val="Emphasis"/>
        </w:rPr>
        <w:t xml:space="preserve"> practically solved, </w:t>
      </w:r>
      <w:r w:rsidRPr="003C5680">
        <w:rPr>
          <w:rStyle w:val="Emphasis"/>
          <w:highlight w:val="green"/>
        </w:rPr>
        <w:t xml:space="preserve">guided by </w:t>
      </w:r>
      <w:r w:rsidRPr="003C5680">
        <w:rPr>
          <w:rStyle w:val="Emphasis"/>
        </w:rPr>
        <w:t xml:space="preserve">what </w:t>
      </w:r>
      <w:r w:rsidRPr="003C5680">
        <w:rPr>
          <w:rStyle w:val="Emphasis"/>
          <w:highlight w:val="green"/>
        </w:rPr>
        <w:t>history</w:t>
      </w:r>
      <w:r w:rsidRPr="003C5680">
        <w:rPr>
          <w:rStyle w:val="Emphasis"/>
        </w:rPr>
        <w:t xml:space="preserve"> has told us about what to avoid</w:t>
      </w:r>
      <w:r w:rsidRPr="003C5680">
        <w:rPr>
          <w:sz w:val="8"/>
        </w:rPr>
        <w:t xml:space="preserve"> – which includes, according to Adorno, the deeply problematic world of modern capitalism.</w:t>
      </w:r>
    </w:p>
    <w:p w14:paraId="2A72A5A1" w14:textId="77777777" w:rsidR="008B6691" w:rsidRDefault="008B6691" w:rsidP="008B6691">
      <w:pPr>
        <w:pStyle w:val="Heading4"/>
      </w:pPr>
      <w:r>
        <w:t>Capitalism imposes rigid binaries; dialectics is the way out not a replication of it</w:t>
      </w:r>
    </w:p>
    <w:p w14:paraId="0B48E064" w14:textId="77777777" w:rsidR="008B6691" w:rsidRPr="008C6D04" w:rsidRDefault="008B6691" w:rsidP="008B6691">
      <w:r w:rsidRPr="00685AA7">
        <w:rPr>
          <w:rStyle w:val="Style13ptBold"/>
        </w:rPr>
        <w:t>Holloway et al 09</w:t>
      </w:r>
      <w:r>
        <w:rPr>
          <w:rStyle w:val="Style13ptBold"/>
        </w:rPr>
        <w:t xml:space="preserve"> </w:t>
      </w:r>
      <w:r w:rsidRPr="00685AA7">
        <w:rPr>
          <w:sz w:val="14"/>
          <w:szCs w:val="14"/>
        </w:rPr>
        <w:t>John Holloway, Fernando Matamoros, Sergio Tischler. “Negativity and Revolution: Adorno and Political Activism,” Chapter One in:</w:t>
      </w:r>
      <w:r w:rsidRPr="00685AA7">
        <w:rPr>
          <w:i/>
          <w:iCs/>
          <w:sz w:val="14"/>
          <w:szCs w:val="14"/>
        </w:rPr>
        <w:t xml:space="preserve"> Negativity and Revolution: Adorno and Political Activism</w:t>
      </w:r>
      <w:r w:rsidRPr="00685AA7">
        <w:rPr>
          <w:sz w:val="14"/>
          <w:szCs w:val="14"/>
        </w:rPr>
        <w:t xml:space="preserve">. Edited by John Holloway, Fernando </w:t>
      </w:r>
      <w:proofErr w:type="gramStart"/>
      <w:r w:rsidRPr="00685AA7">
        <w:rPr>
          <w:sz w:val="14"/>
          <w:szCs w:val="14"/>
        </w:rPr>
        <w:t>Matamoros</w:t>
      </w:r>
      <w:proofErr w:type="gramEnd"/>
      <w:r w:rsidRPr="00685AA7">
        <w:rPr>
          <w:sz w:val="14"/>
          <w:szCs w:val="14"/>
        </w:rPr>
        <w:t xml:space="preserve"> and Sergio Tischler. Instituto de </w:t>
      </w:r>
      <w:proofErr w:type="spellStart"/>
      <w:r w:rsidRPr="00685AA7">
        <w:rPr>
          <w:sz w:val="14"/>
          <w:szCs w:val="14"/>
        </w:rPr>
        <w:t>Ciencias</w:t>
      </w:r>
      <w:proofErr w:type="spellEnd"/>
      <w:r w:rsidRPr="00685AA7">
        <w:rPr>
          <w:sz w:val="14"/>
          <w:szCs w:val="14"/>
        </w:rPr>
        <w:t xml:space="preserve"> </w:t>
      </w:r>
      <w:proofErr w:type="spellStart"/>
      <w:r w:rsidRPr="00685AA7">
        <w:rPr>
          <w:sz w:val="14"/>
          <w:szCs w:val="14"/>
        </w:rPr>
        <w:t>Sociales</w:t>
      </w:r>
      <w:proofErr w:type="spellEnd"/>
      <w:r w:rsidRPr="00685AA7">
        <w:rPr>
          <w:sz w:val="14"/>
          <w:szCs w:val="14"/>
        </w:rPr>
        <w:t xml:space="preserve"> y </w:t>
      </w:r>
      <w:proofErr w:type="spellStart"/>
      <w:r w:rsidRPr="00685AA7">
        <w:rPr>
          <w:sz w:val="14"/>
          <w:szCs w:val="14"/>
        </w:rPr>
        <w:t>Humanidades</w:t>
      </w:r>
      <w:proofErr w:type="spellEnd"/>
      <w:r w:rsidRPr="00685AA7">
        <w:rPr>
          <w:sz w:val="14"/>
          <w:szCs w:val="14"/>
        </w:rPr>
        <w:t xml:space="preserve"> </w:t>
      </w:r>
      <w:proofErr w:type="spellStart"/>
      <w:r w:rsidRPr="00685AA7">
        <w:rPr>
          <w:sz w:val="14"/>
          <w:szCs w:val="14"/>
        </w:rPr>
        <w:t>Benemérita</w:t>
      </w:r>
      <w:proofErr w:type="spellEnd"/>
      <w:r w:rsidRPr="00685AA7">
        <w:rPr>
          <w:sz w:val="14"/>
          <w:szCs w:val="14"/>
        </w:rPr>
        <w:t xml:space="preserve"> Universidad </w:t>
      </w:r>
      <w:proofErr w:type="spellStart"/>
      <w:r w:rsidRPr="00685AA7">
        <w:rPr>
          <w:sz w:val="14"/>
          <w:szCs w:val="14"/>
        </w:rPr>
        <w:t>Autónoma</w:t>
      </w:r>
      <w:proofErr w:type="spellEnd"/>
      <w:r w:rsidRPr="00685AA7">
        <w:rPr>
          <w:sz w:val="14"/>
          <w:szCs w:val="14"/>
        </w:rPr>
        <w:t xml:space="preserve"> de Puebla. 2009. Print. </w:t>
      </w:r>
      <w:r>
        <w:rPr>
          <w:sz w:val="14"/>
          <w:szCs w:val="14"/>
        </w:rPr>
        <w:t>SJMS</w:t>
      </w:r>
    </w:p>
    <w:p w14:paraId="05D51A13" w14:textId="77777777" w:rsidR="008B6691" w:rsidRPr="006C09EE" w:rsidRDefault="008B6691" w:rsidP="008B6691">
      <w:pPr>
        <w:rPr>
          <w:rStyle w:val="Emphasis"/>
        </w:rPr>
      </w:pPr>
      <w:r w:rsidRPr="006C09EE">
        <w:rPr>
          <w:sz w:val="8"/>
        </w:rPr>
        <w:t xml:space="preserve">The second problem is the abandonment of the idea of contradiction. The argument, as we have seen, is that the idea of contradiction operates like a straitjacket, forcing the infinite richness of life and struggle into a binary antagonism. The </w:t>
      </w:r>
      <w:r w:rsidRPr="006C09EE">
        <w:rPr>
          <w:rStyle w:val="Emphasis"/>
        </w:rPr>
        <w:t>question</w:t>
      </w:r>
      <w:r w:rsidRPr="006C09EE">
        <w:rPr>
          <w:sz w:val="8"/>
        </w:rPr>
        <w:t xml:space="preserve">, however, </w:t>
      </w:r>
      <w:r w:rsidRPr="006C09EE">
        <w:rPr>
          <w:rStyle w:val="Emphasis"/>
        </w:rPr>
        <w:t>is whether this is the result of dialectical thought, or whether dialectics is simply reporting a process of antagonistic binarism</w:t>
      </w:r>
      <w:r w:rsidRPr="006C09EE">
        <w:rPr>
          <w:sz w:val="8"/>
        </w:rPr>
        <w:t xml:space="preserve"> that is actually taking place in the world. </w:t>
      </w:r>
      <w:r w:rsidRPr="006C09EE">
        <w:rPr>
          <w:rStyle w:val="Emphasis"/>
        </w:rPr>
        <w:t xml:space="preserve">Capital is the name given to this process of antagonistic </w:t>
      </w:r>
      <w:proofErr w:type="spellStart"/>
      <w:r w:rsidRPr="006C09EE">
        <w:rPr>
          <w:rStyle w:val="Emphasis"/>
        </w:rPr>
        <w:t>binarisation</w:t>
      </w:r>
      <w:proofErr w:type="spellEnd"/>
      <w:r w:rsidRPr="006C09EE">
        <w:rPr>
          <w:rStyle w:val="Emphasis"/>
        </w:rPr>
        <w:t>.</w:t>
      </w:r>
      <w:r w:rsidRPr="006C09EE">
        <w:rPr>
          <w:sz w:val="8"/>
        </w:rPr>
        <w:t xml:space="preserve"> </w:t>
      </w:r>
      <w:r w:rsidRPr="006C09EE">
        <w:rPr>
          <w:rStyle w:val="Emphasis"/>
          <w:highlight w:val="green"/>
        </w:rPr>
        <w:t>Capital is</w:t>
      </w:r>
      <w:r w:rsidRPr="006C09EE">
        <w:rPr>
          <w:rStyle w:val="Emphasis"/>
        </w:rPr>
        <w:t xml:space="preserve"> not a thing but a social relation, </w:t>
      </w:r>
      <w:r w:rsidRPr="006C09EE">
        <w:rPr>
          <w:rStyle w:val="Emphasis"/>
          <w:highlight w:val="green"/>
        </w:rPr>
        <w:t xml:space="preserve">a forced transformation of people’s activity into </w:t>
      </w:r>
      <w:proofErr w:type="spellStart"/>
      <w:r w:rsidRPr="006C09EE">
        <w:rPr>
          <w:rStyle w:val="Emphasis"/>
          <w:highlight w:val="green"/>
        </w:rPr>
        <w:t>labour</w:t>
      </w:r>
      <w:proofErr w:type="spellEnd"/>
      <w:r w:rsidRPr="006C09EE">
        <w:rPr>
          <w:sz w:val="8"/>
        </w:rPr>
        <w:t xml:space="preserve">: an alien activity shaped by the requirements of producing profit. </w:t>
      </w:r>
      <w:r w:rsidRPr="006C09EE">
        <w:rPr>
          <w:rStyle w:val="Emphasis"/>
        </w:rPr>
        <w:t xml:space="preserve">It is </w:t>
      </w:r>
      <w:r w:rsidRPr="006C09EE">
        <w:rPr>
          <w:rStyle w:val="Emphasis"/>
          <w:highlight w:val="green"/>
        </w:rPr>
        <w:t>not dialectics but capital</w:t>
      </w:r>
      <w:r w:rsidRPr="006C09EE">
        <w:rPr>
          <w:rStyle w:val="Emphasis"/>
        </w:rPr>
        <w:t xml:space="preserve"> that is the name of the straitjacket that </w:t>
      </w:r>
      <w:r w:rsidRPr="006C09EE">
        <w:rPr>
          <w:rStyle w:val="Emphasis"/>
          <w:highlight w:val="green"/>
        </w:rPr>
        <w:t xml:space="preserve">forces our multiple differences into the binary antagonism of exploited </w:t>
      </w:r>
      <w:proofErr w:type="spellStart"/>
      <w:r w:rsidRPr="006C09EE">
        <w:rPr>
          <w:rStyle w:val="Emphasis"/>
          <w:highlight w:val="green"/>
        </w:rPr>
        <w:t>labour</w:t>
      </w:r>
      <w:proofErr w:type="spellEnd"/>
      <w:r w:rsidRPr="006C09EE">
        <w:rPr>
          <w:rStyle w:val="Emphasis"/>
          <w:highlight w:val="green"/>
        </w:rPr>
        <w:t>.</w:t>
      </w:r>
      <w:r w:rsidRPr="006C09EE">
        <w:rPr>
          <w:rStyle w:val="Emphasis"/>
        </w:rPr>
        <w:t xml:space="preserve"> The</w:t>
      </w:r>
      <w:r w:rsidRPr="006C09EE">
        <w:rPr>
          <w:sz w:val="8"/>
        </w:rPr>
        <w:t xml:space="preserve"> immense and </w:t>
      </w:r>
      <w:proofErr w:type="spellStart"/>
      <w:r w:rsidRPr="006C09EE">
        <w:rPr>
          <w:sz w:val="8"/>
        </w:rPr>
        <w:t>multicoloured</w:t>
      </w:r>
      <w:proofErr w:type="spellEnd"/>
      <w:r w:rsidRPr="006C09EE">
        <w:rPr>
          <w:sz w:val="8"/>
        </w:rPr>
        <w:t xml:space="preserve"> </w:t>
      </w:r>
      <w:r w:rsidRPr="006C09EE">
        <w:rPr>
          <w:rStyle w:val="Emphasis"/>
        </w:rPr>
        <w:t>richness of useful-creative doing</w:t>
      </w:r>
      <w:r w:rsidRPr="006C09EE">
        <w:rPr>
          <w:sz w:val="8"/>
        </w:rPr>
        <w:t xml:space="preserve"> (useful </w:t>
      </w:r>
      <w:proofErr w:type="spellStart"/>
      <w:r w:rsidRPr="006C09EE">
        <w:rPr>
          <w:sz w:val="8"/>
        </w:rPr>
        <w:t>labour</w:t>
      </w:r>
      <w:proofErr w:type="spellEnd"/>
      <w:r w:rsidRPr="006C09EE">
        <w:rPr>
          <w:sz w:val="8"/>
        </w:rPr>
        <w:t xml:space="preserve">, as Marx calls it) </w:t>
      </w:r>
      <w:r w:rsidRPr="006C09EE">
        <w:rPr>
          <w:rStyle w:val="Emphasis"/>
        </w:rPr>
        <w:t xml:space="preserve">is forcefully reduced to abstract, value-producing </w:t>
      </w:r>
      <w:proofErr w:type="spellStart"/>
      <w:r w:rsidRPr="006C09EE">
        <w:rPr>
          <w:rStyle w:val="Emphasis"/>
        </w:rPr>
        <w:t>labour</w:t>
      </w:r>
      <w:proofErr w:type="spellEnd"/>
      <w:r w:rsidRPr="006C09EE">
        <w:rPr>
          <w:rStyle w:val="Emphasis"/>
        </w:rPr>
        <w:t xml:space="preserve">: that is what capital means. </w:t>
      </w:r>
      <w:r w:rsidRPr="006C09EE">
        <w:rPr>
          <w:rStyle w:val="Emphasis"/>
          <w:highlight w:val="green"/>
        </w:rPr>
        <w:t>Difference is reduced by capital to contradiction, to an antagonism</w:t>
      </w:r>
      <w:r w:rsidRPr="006C09EE">
        <w:rPr>
          <w:rStyle w:val="Emphasis"/>
        </w:rPr>
        <w:t xml:space="preserve"> against its own suppression.</w:t>
      </w:r>
      <w:r w:rsidRPr="006C09EE">
        <w:rPr>
          <w:sz w:val="8"/>
        </w:rPr>
        <w:t xml:space="preserve"> In all our variety and </w:t>
      </w:r>
      <w:proofErr w:type="gramStart"/>
      <w:r w:rsidRPr="006C09EE">
        <w:rPr>
          <w:sz w:val="8"/>
        </w:rPr>
        <w:t>difference</w:t>
      </w:r>
      <w:proofErr w:type="gramEnd"/>
      <w:r w:rsidRPr="006C09EE">
        <w:rPr>
          <w:sz w:val="8"/>
        </w:rPr>
        <w:t xml:space="preserve"> </w:t>
      </w:r>
      <w:r w:rsidRPr="006C09EE">
        <w:rPr>
          <w:rStyle w:val="Emphasis"/>
          <w:highlight w:val="green"/>
        </w:rPr>
        <w:t>we are</w:t>
      </w:r>
      <w:r w:rsidRPr="006C09EE">
        <w:rPr>
          <w:rStyle w:val="Emphasis"/>
        </w:rPr>
        <w:t xml:space="preserve"> put </w:t>
      </w:r>
      <w:r w:rsidRPr="006C09EE">
        <w:rPr>
          <w:rStyle w:val="Emphasis"/>
          <w:highlight w:val="green"/>
        </w:rPr>
        <w:t>in</w:t>
      </w:r>
      <w:r w:rsidRPr="006C09EE">
        <w:rPr>
          <w:rStyle w:val="Emphasis"/>
        </w:rPr>
        <w:t xml:space="preserve"> prison, </w:t>
      </w:r>
      <w:r w:rsidRPr="006C09EE">
        <w:rPr>
          <w:rStyle w:val="Emphasis"/>
          <w:highlight w:val="green"/>
        </w:rPr>
        <w:t>the prison of capitalism. Dialectics is</w:t>
      </w:r>
      <w:r w:rsidRPr="006C09EE">
        <w:rPr>
          <w:rStyle w:val="Emphasis"/>
        </w:rPr>
        <w:t xml:space="preserve">, then, </w:t>
      </w:r>
      <w:r w:rsidRPr="006C09EE">
        <w:rPr>
          <w:rStyle w:val="Emphasis"/>
          <w:highlight w:val="green"/>
        </w:rPr>
        <w:t>the escape plan, the</w:t>
      </w:r>
      <w:r w:rsidRPr="006C09EE">
        <w:rPr>
          <w:rStyle w:val="Emphasis"/>
        </w:rPr>
        <w:t xml:space="preserve"> thinking-against-the-prison, </w:t>
      </w:r>
      <w:r w:rsidRPr="006C09EE">
        <w:rPr>
          <w:rStyle w:val="Emphasis"/>
          <w:highlight w:val="green"/>
        </w:rPr>
        <w:t>thinking-against-the-wrong-world</w:t>
      </w:r>
      <w:r w:rsidRPr="006C09EE">
        <w:rPr>
          <w:rStyle w:val="Emphasis"/>
        </w:rPr>
        <w:t xml:space="preserve">, a thinking that would no longer make sense if we were outside the prison of the wrong world – but we are not. </w:t>
      </w:r>
      <w:r w:rsidRPr="006C09EE">
        <w:rPr>
          <w:rStyle w:val="Emphasis"/>
          <w:highlight w:val="green"/>
        </w:rPr>
        <w:t>To put aside</w:t>
      </w:r>
      <w:r w:rsidRPr="006C09EE">
        <w:rPr>
          <w:rStyle w:val="Emphasis"/>
        </w:rPr>
        <w:t xml:space="preserve"> the </w:t>
      </w:r>
      <w:r w:rsidRPr="006C09EE">
        <w:rPr>
          <w:rStyle w:val="Emphasis"/>
          <w:highlight w:val="green"/>
        </w:rPr>
        <w:t>dialectical awareness</w:t>
      </w:r>
      <w:r w:rsidRPr="006C09EE">
        <w:rPr>
          <w:rStyle w:val="Emphasis"/>
        </w:rPr>
        <w:t xml:space="preserve"> (not creation) of contradiction </w:t>
      </w:r>
      <w:r w:rsidRPr="006C09EE">
        <w:rPr>
          <w:rStyle w:val="Emphasis"/>
          <w:highlight w:val="green"/>
        </w:rPr>
        <w:t>is to forget that we are in</w:t>
      </w:r>
      <w:r w:rsidRPr="006C09EE">
        <w:rPr>
          <w:rStyle w:val="Emphasis"/>
        </w:rPr>
        <w:t xml:space="preserve"> a </w:t>
      </w:r>
      <w:r w:rsidRPr="006C09EE">
        <w:rPr>
          <w:rStyle w:val="Emphasis"/>
          <w:highlight w:val="green"/>
        </w:rPr>
        <w:t>prison</w:t>
      </w:r>
      <w:r w:rsidRPr="006C09EE">
        <w:rPr>
          <w:sz w:val="8"/>
        </w:rPr>
        <w:t xml:space="preserve">, that we are living in </w:t>
      </w:r>
      <w:r w:rsidRPr="006C09EE">
        <w:rPr>
          <w:rStyle w:val="Emphasis"/>
        </w:rPr>
        <w:t xml:space="preserve">a form of social </w:t>
      </w:r>
      <w:proofErr w:type="spellStart"/>
      <w:r w:rsidRPr="006C09EE">
        <w:rPr>
          <w:rStyle w:val="Emphasis"/>
        </w:rPr>
        <w:t>organisation</w:t>
      </w:r>
      <w:proofErr w:type="spellEnd"/>
      <w:r w:rsidRPr="006C09EE">
        <w:rPr>
          <w:rStyle w:val="Emphasis"/>
        </w:rPr>
        <w:t xml:space="preserve"> that daily reduces our infinite creativity to </w:t>
      </w:r>
      <w:r w:rsidRPr="006C09EE">
        <w:rPr>
          <w:rStyle w:val="Emphasis"/>
          <w:highlight w:val="green"/>
        </w:rPr>
        <w:t>the</w:t>
      </w:r>
      <w:r w:rsidRPr="006C09EE">
        <w:rPr>
          <w:rStyle w:val="Emphasis"/>
        </w:rPr>
        <w:t xml:space="preserve"> monotonous </w:t>
      </w:r>
      <w:r w:rsidRPr="006C09EE">
        <w:rPr>
          <w:rStyle w:val="Emphasis"/>
          <w:highlight w:val="green"/>
        </w:rPr>
        <w:t>process of</w:t>
      </w:r>
      <w:r w:rsidRPr="006C09EE">
        <w:rPr>
          <w:rStyle w:val="Emphasis"/>
        </w:rPr>
        <w:t xml:space="preserve"> producing </w:t>
      </w:r>
      <w:r w:rsidRPr="006C09EE">
        <w:rPr>
          <w:rStyle w:val="Emphasis"/>
          <w:highlight w:val="green"/>
        </w:rPr>
        <w:t>profit</w:t>
      </w:r>
      <w:r w:rsidRPr="006C09EE">
        <w:rPr>
          <w:rStyle w:val="Emphasis"/>
        </w:rPr>
        <w:t>.</w:t>
      </w:r>
      <w:r w:rsidRPr="006C09EE">
        <w:rPr>
          <w:sz w:val="8"/>
        </w:rPr>
        <w:t xml:space="preserve"> And that is in fact what happens with this line of thought: </w:t>
      </w:r>
      <w:r w:rsidRPr="006C09EE">
        <w:rPr>
          <w:rStyle w:val="Emphasis"/>
          <w:highlight w:val="green"/>
        </w:rPr>
        <w:t>the concept of capital</w:t>
      </w:r>
      <w:r w:rsidRPr="006C09EE">
        <w:rPr>
          <w:rStyle w:val="Emphasis"/>
        </w:rPr>
        <w:t xml:space="preserve"> and capitalism </w:t>
      </w:r>
      <w:r w:rsidRPr="006C09EE">
        <w:rPr>
          <w:rStyle w:val="Emphasis"/>
          <w:highlight w:val="green"/>
        </w:rPr>
        <w:t>fades into the background</w:t>
      </w:r>
      <w:r w:rsidRPr="006C09EE">
        <w:rPr>
          <w:rStyle w:val="Emphasis"/>
        </w:rPr>
        <w:t xml:space="preserve"> and the </w:t>
      </w:r>
      <w:r w:rsidRPr="006C09EE">
        <w:rPr>
          <w:rStyle w:val="Emphasis"/>
          <w:highlight w:val="green"/>
        </w:rPr>
        <w:t>struggle is seen</w:t>
      </w:r>
      <w:r w:rsidRPr="006C09EE">
        <w:rPr>
          <w:rStyle w:val="Emphasis"/>
        </w:rPr>
        <w:t xml:space="preserve"> primarily not as one against capital but </w:t>
      </w:r>
      <w:r w:rsidRPr="006C09EE">
        <w:rPr>
          <w:rStyle w:val="Emphasis"/>
          <w:highlight w:val="green"/>
        </w:rPr>
        <w:t>as a struggle for “real democracy.” This leaves out</w:t>
      </w:r>
      <w:r w:rsidRPr="006C09EE">
        <w:rPr>
          <w:rStyle w:val="Emphasis"/>
        </w:rPr>
        <w:t xml:space="preserve"> of sight the central issue of </w:t>
      </w:r>
      <w:r w:rsidRPr="006C09EE">
        <w:rPr>
          <w:rStyle w:val="Emphasis"/>
          <w:highlight w:val="green"/>
        </w:rPr>
        <w:t>any struggle for change</w:t>
      </w:r>
      <w:r w:rsidRPr="006C09EE">
        <w:rPr>
          <w:sz w:val="8"/>
        </w:rPr>
        <w:t xml:space="preserve">: the </w:t>
      </w:r>
      <w:proofErr w:type="spellStart"/>
      <w:r w:rsidRPr="006C09EE">
        <w:rPr>
          <w:sz w:val="8"/>
        </w:rPr>
        <w:t>organisation</w:t>
      </w:r>
      <w:proofErr w:type="spellEnd"/>
      <w:r w:rsidRPr="006C09EE">
        <w:rPr>
          <w:sz w:val="8"/>
        </w:rPr>
        <w:t xml:space="preserve"> of our daily doing, the struggle of doing against </w:t>
      </w:r>
      <w:proofErr w:type="spellStart"/>
      <w:r w:rsidRPr="006C09EE">
        <w:rPr>
          <w:sz w:val="8"/>
        </w:rPr>
        <w:t>labour</w:t>
      </w:r>
      <w:proofErr w:type="spellEnd"/>
      <w:r w:rsidRPr="006C09EE">
        <w:rPr>
          <w:sz w:val="8"/>
        </w:rPr>
        <w:t xml:space="preserve">. </w:t>
      </w:r>
      <w:r w:rsidRPr="006C09EE">
        <w:rPr>
          <w:rStyle w:val="Emphasis"/>
        </w:rPr>
        <w:t>Our doing pushes towards difference, yearns for a world free of contradiction, but for the moment it is entrapped within contradiction, within a world of coercion enforced by money. To assert difference, then, is to make an assertion against, but the possibilities and movement of this assertion against can be understood only if we understand it as the movement of a contradiction.</w:t>
      </w:r>
    </w:p>
    <w:p w14:paraId="5AC8B86C" w14:textId="77777777" w:rsidR="008B6691" w:rsidRDefault="008B6691" w:rsidP="008B6691"/>
    <w:p w14:paraId="6157FA2C" w14:textId="77777777" w:rsidR="008B6691" w:rsidRDefault="008B6691" w:rsidP="008B6691">
      <w:pPr>
        <w:pStyle w:val="Heading4"/>
      </w:pPr>
      <w:r>
        <w:t>The Role of the Ballot is to vote for the debater who best embraces Adorno’s education after Auschwitz – this means using the debate space as an educational space to instill distance of violence and atrocities</w:t>
      </w:r>
    </w:p>
    <w:p w14:paraId="07255C41" w14:textId="58B47F48" w:rsidR="008B6691" w:rsidRPr="009D0E89" w:rsidRDefault="008B6691" w:rsidP="008B6691">
      <w:r>
        <w:rPr>
          <w:rStyle w:val="Style13ptBold"/>
        </w:rPr>
        <w:t xml:space="preserve">Freyenhagen </w:t>
      </w:r>
      <w:r>
        <w:rPr>
          <w:rStyle w:val="Style13ptBold"/>
        </w:rPr>
        <w:t>5</w:t>
      </w:r>
      <w:r>
        <w:rPr>
          <w:rStyle w:val="Style13ptBold"/>
        </w:rPr>
        <w:t xml:space="preserve"> (Quoting Adorno) </w:t>
      </w:r>
      <w:r w:rsidRPr="00961C2A">
        <w:rPr>
          <w:sz w:val="14"/>
          <w:szCs w:val="14"/>
        </w:rPr>
        <w:t xml:space="preserve">Fabian Freyenhagen [University of Essex], 2013, “ADORNO’S PRACTICAL PHILOSOPHY Living Less Wrongly” Cambridge University Press, ISBN: 978-1-107-03654-3, </w:t>
      </w:r>
      <w:hyperlink r:id="rId11"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3F50DD2A" w14:textId="77777777" w:rsidR="008B6691" w:rsidRDefault="008B6691" w:rsidP="008B6691">
      <w:pPr>
        <w:rPr>
          <w:rStyle w:val="Emphasis"/>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ED09C4">
        <w:rPr>
          <w:rStyle w:val="Emphasis"/>
          <w:highlight w:val="green"/>
        </w:rPr>
        <w:t>distinction between</w:t>
      </w:r>
      <w:r w:rsidRPr="009D0E89">
        <w:rPr>
          <w:rStyle w:val="Emphasis"/>
        </w:rPr>
        <w:t xml:space="preserve"> the </w:t>
      </w:r>
      <w:r w:rsidRPr="00ED09C4">
        <w:rPr>
          <w:rStyle w:val="Emphasis"/>
          <w:highlight w:val="green"/>
        </w:rPr>
        <w:t xml:space="preserve">subjective conditions </w:t>
      </w:r>
      <w:r w:rsidRPr="00195F63">
        <w:rPr>
          <w:rStyle w:val="Emphasis"/>
        </w:rPr>
        <w:t xml:space="preserve">that </w:t>
      </w:r>
      <w:r w:rsidRPr="00ED09C4">
        <w:rPr>
          <w:rStyle w:val="Emphasis"/>
          <w:highlight w:val="green"/>
        </w:rPr>
        <w:t>made Auschwitz possible</w:t>
      </w:r>
      <w:r w:rsidRPr="009D0E89">
        <w:rPr>
          <w:rStyle w:val="Emphasis"/>
        </w:rPr>
        <w:t xml:space="preserve"> and could contribute to its reoccurrence, on the one hand, </w:t>
      </w:r>
      <w:r w:rsidRPr="00ED09C4">
        <w:rPr>
          <w:rStyle w:val="Emphasis"/>
          <w:highlight w:val="green"/>
        </w:rPr>
        <w:t>and</w:t>
      </w:r>
      <w:r w:rsidRPr="009D0E89">
        <w:rPr>
          <w:rStyle w:val="Emphasis"/>
        </w:rPr>
        <w:t xml:space="preserve"> the </w:t>
      </w:r>
      <w:r w:rsidRPr="00ED09C4">
        <w:rPr>
          <w:rStyle w:val="Emphasis"/>
          <w:highlight w:val="green"/>
        </w:rPr>
        <w:t xml:space="preserve">objective </w:t>
      </w:r>
      <w:r w:rsidRPr="00195F63">
        <w:rPr>
          <w:rStyle w:val="Emphasis"/>
        </w:rPr>
        <w:t>conditions</w:t>
      </w:r>
      <w:r w:rsidRPr="009D0E89">
        <w:rPr>
          <w:rStyle w:val="Emphasis"/>
        </w:rPr>
        <w:t>, on the other</w:t>
      </w:r>
      <w:r w:rsidRPr="00F066F2">
        <w:rPr>
          <w:sz w:val="8"/>
        </w:rPr>
        <w:t xml:space="preserve">: [Quote] </w:t>
      </w:r>
      <w:r w:rsidRPr="009D0E89">
        <w:rPr>
          <w:rStyle w:val="Emphasis"/>
        </w:rPr>
        <w:t xml:space="preserve">Since the possibility of </w:t>
      </w:r>
      <w:r w:rsidRPr="00ED09C4">
        <w:rPr>
          <w:rStyle w:val="Emphasis"/>
          <w:highlight w:val="green"/>
        </w:rPr>
        <w:t>changing the objective</w:t>
      </w:r>
      <w:r w:rsidRPr="009D0E89">
        <w:rPr>
          <w:rStyle w:val="Emphasis"/>
        </w:rPr>
        <w:t xml:space="preserve"> – </w:t>
      </w:r>
      <w:r w:rsidRPr="00195F63">
        <w:rPr>
          <w:rStyle w:val="Emphasis"/>
        </w:rPr>
        <w:t>namely, societal</w:t>
      </w:r>
      <w:r w:rsidRPr="009D0E89">
        <w:rPr>
          <w:rStyle w:val="Emphasis"/>
        </w:rPr>
        <w:t xml:space="preserve"> and political – conditions </w:t>
      </w:r>
      <w:proofErr w:type="gramStart"/>
      <w:r w:rsidRPr="00195F63">
        <w:rPr>
          <w:rStyle w:val="Emphasis"/>
        </w:rPr>
        <w:t>is</w:t>
      </w:r>
      <w:proofErr w:type="gramEnd"/>
      <w:r w:rsidRPr="00195F63">
        <w:rPr>
          <w:rStyle w:val="Emphasis"/>
        </w:rPr>
        <w:t xml:space="preserve"> extremely </w:t>
      </w:r>
      <w:r w:rsidRPr="00ED09C4">
        <w:rPr>
          <w:rStyle w:val="Emphasis"/>
          <w:highlight w:val="green"/>
        </w:rPr>
        <w:t>limited</w:t>
      </w:r>
      <w:r w:rsidRPr="009D0E89">
        <w:rPr>
          <w:rStyle w:val="Emphasis"/>
        </w:rPr>
        <w:t xml:space="preserve"> today, attempts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 xml:space="preserve">roots must be sought in the persecutors, not in the victims, who are murdered under the paltriest of </w:t>
      </w:r>
      <w:proofErr w:type="spellStart"/>
      <w:r w:rsidRPr="009D0E89">
        <w:rPr>
          <w:rStyle w:val="Emphasis"/>
        </w:rPr>
        <w:t>pretences</w:t>
      </w:r>
      <w:proofErr w:type="spellEnd"/>
      <w:r w:rsidRPr="009D0E89">
        <w:rPr>
          <w:rStyle w:val="Emphasis"/>
        </w:rPr>
        <w:t>.</w:t>
      </w:r>
      <w:r w:rsidRPr="00F066F2">
        <w:rPr>
          <w:sz w:val="8"/>
        </w:rPr>
        <w:t xml:space="preserve"> What is </w:t>
      </w:r>
      <w:r w:rsidRPr="00ED09C4">
        <w:rPr>
          <w:rStyle w:val="Emphasis"/>
          <w:highlight w:val="green"/>
        </w:rPr>
        <w:t xml:space="preserve">necessary </w:t>
      </w:r>
      <w:r w:rsidRPr="00195F63">
        <w:rPr>
          <w:rStyle w:val="Emphasis"/>
        </w:rPr>
        <w:t>is</w:t>
      </w:r>
      <w:r w:rsidRPr="009D0E89">
        <w:rPr>
          <w:rStyle w:val="Emphasis"/>
        </w:rPr>
        <w:t xml:space="preserve"> what I once called </w:t>
      </w:r>
      <w:r w:rsidRPr="00195F63">
        <w:rPr>
          <w:rStyle w:val="Emphasis"/>
        </w:rPr>
        <w:t xml:space="preserve">the </w:t>
      </w:r>
      <w:r w:rsidRPr="00ED09C4">
        <w:rPr>
          <w:rStyle w:val="Emphasis"/>
          <w:highlight w:val="green"/>
        </w:rPr>
        <w:t xml:space="preserve">turn to </w:t>
      </w:r>
      <w:r w:rsidRPr="00195F63">
        <w:rPr>
          <w:rStyle w:val="Emphasis"/>
        </w:rPr>
        <w:t xml:space="preserve">the </w:t>
      </w:r>
      <w:r w:rsidRPr="00ED09C4">
        <w:rPr>
          <w:rStyle w:val="Emphasis"/>
          <w:highlight w:val="green"/>
        </w:rPr>
        <w:t>subject. 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ED09C4">
        <w:rPr>
          <w:rStyle w:val="Emphasis"/>
          <w:highlight w:val="green"/>
        </w:rPr>
        <w:t>concentrate on 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ED09C4">
        <w:rPr>
          <w:rStyle w:val="Emphasis"/>
          <w:highlight w:val="green"/>
        </w:rPr>
        <w:t>encouraging reflection and criticism 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via public awareness 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into </w:t>
      </w:r>
      <w:r w:rsidRPr="00195F63">
        <w:rPr>
          <w:rStyle w:val="Emphasis"/>
        </w:rPr>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 xml:space="preserve">under Nazism or the opposition to parts thereof (for example, the euthanasia </w:t>
      </w:r>
      <w:proofErr w:type="spellStart"/>
      <w:r w:rsidRPr="00195F63">
        <w:rPr>
          <w:rStyle w:val="Emphasis"/>
        </w:rPr>
        <w:t>programme</w:t>
      </w:r>
      <w:proofErr w:type="spellEnd"/>
      <w:r w:rsidRPr="00195F63">
        <w:rPr>
          <w:rStyle w:val="Emphasis"/>
        </w:rPr>
        <w:t>)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ED09C4">
        <w:rPr>
          <w:rStyle w:val="Emphasis"/>
          <w:highlight w:val="green"/>
        </w:rPr>
        <w:t>remind</w:t>
      </w:r>
      <w:r w:rsidRPr="00ED09C4">
        <w:rPr>
          <w:rStyle w:val="Emphasis"/>
        </w:rPr>
        <w:t xml:space="preserve">ing </w:t>
      </w:r>
      <w:r w:rsidRPr="00ED09C4">
        <w:rPr>
          <w:rStyle w:val="Emphasis"/>
          <w:highlight w:val="green"/>
        </w:rPr>
        <w:t xml:space="preserve">people </w:t>
      </w:r>
      <w:r w:rsidRPr="00195F63">
        <w:rPr>
          <w:rStyle w:val="Emphasis"/>
        </w:rPr>
        <w:t>of the catastrophic results – authoritarianism, war, suffering – which the fascist regimes had for their own populations and reminding them that</w:t>
      </w:r>
      <w:r w:rsidRPr="00ED09C4">
        <w:rPr>
          <w:rStyle w:val="Emphasis"/>
        </w:rPr>
        <w:t xml:space="preserve"> </w:t>
      </w:r>
      <w:r w:rsidRPr="00ED09C4">
        <w:rPr>
          <w:rStyle w:val="Emphasis"/>
          <w:highlight w:val="green"/>
        </w:rPr>
        <w:t>fascist revivals</w:t>
      </w:r>
      <w:r w:rsidRPr="00ED09C4">
        <w:rPr>
          <w:rStyle w:val="Emphasis"/>
        </w:rPr>
        <w:t xml:space="preserve"> would </w:t>
      </w:r>
      <w:r w:rsidRPr="00ED09C4">
        <w:rPr>
          <w:rStyle w:val="Emphasis"/>
          <w:highlight w:val="green"/>
        </w:rPr>
        <w:t>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reinforces in the 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F066F2">
        <w:rPr>
          <w:rStyle w:val="Emphasis"/>
          <w:highlight w:val="green"/>
        </w:rPr>
        <w:t xml:space="preserve">that does not </w:t>
      </w:r>
      <w:proofErr w:type="spellStart"/>
      <w:r w:rsidRPr="00F066F2">
        <w:rPr>
          <w:rStyle w:val="Emphasis"/>
          <w:highlight w:val="green"/>
        </w:rPr>
        <w:t>favour</w:t>
      </w:r>
      <w:proofErr w:type="spellEnd"/>
      <w:r w:rsidRPr="00F066F2">
        <w:rPr>
          <w:rStyle w:val="Emphasis"/>
          <w:highlight w:val="green"/>
        </w:rPr>
        <w:t xml:space="preserve"> 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F066F2">
        <w:rPr>
          <w:rStyle w:val="Emphasis"/>
          <w:highlight w:val="green"/>
        </w:rPr>
        <w:t>entire culture</w:t>
      </w:r>
      <w:r w:rsidRPr="00ED09C4">
        <w:rPr>
          <w:rStyle w:val="Emphasis"/>
        </w:rPr>
        <w:t xml:space="preserve"> really </w:t>
      </w:r>
      <w:r w:rsidRPr="00F066F2">
        <w:rPr>
          <w:rStyle w:val="Emphasis"/>
          <w:highlight w:val="green"/>
        </w:rPr>
        <w:t>became 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better control 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knowledge 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F066F2">
        <w:rPr>
          <w:rStyle w:val="Emphasis"/>
          <w:highlight w:val="green"/>
        </w:rPr>
        <w:t xml:space="preserve">objective tendencies towards </w:t>
      </w:r>
      <w:proofErr w:type="spellStart"/>
      <w:r w:rsidRPr="00F066F2">
        <w:rPr>
          <w:rStyle w:val="Emphasis"/>
          <w:highlight w:val="green"/>
        </w:rPr>
        <w:t>depersonalisation</w:t>
      </w:r>
      <w:proofErr w:type="spellEnd"/>
      <w:r w:rsidRPr="00ED09C4">
        <w:rPr>
          <w:rStyle w:val="Emphasis"/>
        </w:rPr>
        <w:t>, means-end reversal, and disregard of individuals</w:t>
      </w:r>
      <w:r>
        <w:rPr>
          <w:rStyle w:val="Emphasis"/>
        </w:rPr>
        <w:t>.</w:t>
      </w:r>
    </w:p>
    <w:p w14:paraId="015D70BF" w14:textId="656D2140" w:rsidR="008B6691" w:rsidRDefault="00B36A90" w:rsidP="00B36A90">
      <w:pPr>
        <w:pStyle w:val="Heading2"/>
      </w:pPr>
      <w:r>
        <w:t>Case</w:t>
      </w:r>
    </w:p>
    <w:p w14:paraId="316CE75A" w14:textId="77777777" w:rsidR="00B36A90" w:rsidRDefault="00B36A90" w:rsidP="00B36A90">
      <w:pPr>
        <w:pStyle w:val="Heading4"/>
      </w:pPr>
      <w:bookmarkStart w:id="1" w:name="_Hlk89497159"/>
      <w:r>
        <w:t>Your epistemology fails because it is dominated by the totality of society and capitalism – only mine can explain the world</w:t>
      </w:r>
    </w:p>
    <w:p w14:paraId="39F4274F" w14:textId="77777777" w:rsidR="00B36A90" w:rsidRPr="00336FA7" w:rsidRDefault="00B36A90" w:rsidP="00B36A90">
      <w:pPr>
        <w:rPr>
          <w:sz w:val="14"/>
          <w:szCs w:val="14"/>
        </w:rPr>
      </w:pPr>
      <w:r>
        <w:rPr>
          <w:rStyle w:val="Style13ptBold"/>
        </w:rPr>
        <w:t xml:space="preserve">Freyenhagen 13 </w:t>
      </w:r>
      <w:r w:rsidRPr="00961C2A">
        <w:rPr>
          <w:sz w:val="14"/>
          <w:szCs w:val="14"/>
        </w:rPr>
        <w:t xml:space="preserve">Fabian Freyenhagen [University of Essex], </w:t>
      </w:r>
      <w:r w:rsidRPr="00A01ADD">
        <w:t>2013</w:t>
      </w:r>
      <w:r w:rsidRPr="00961C2A">
        <w:rPr>
          <w:sz w:val="14"/>
          <w:szCs w:val="14"/>
        </w:rPr>
        <w:t xml:space="preserve">, “ADORNO’S PRACTICAL PHILOSOPHY Living Less Wrongly” Cambridge University Press, ISBN: 978-1-107-03654-3, </w:t>
      </w:r>
      <w:hyperlink r:id="rId12"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6694E3B4" w14:textId="77777777" w:rsidR="00B36A90" w:rsidRPr="00336FA7" w:rsidRDefault="00B36A90" w:rsidP="00B36A90">
      <w:pPr>
        <w:rPr>
          <w:sz w:val="8"/>
        </w:rPr>
      </w:pPr>
      <w:r w:rsidRPr="00336FA7">
        <w:rPr>
          <w:sz w:val="8"/>
        </w:rPr>
        <w:t xml:space="preserve">However, </w:t>
      </w:r>
      <w:r w:rsidRPr="00FD06CA">
        <w:rPr>
          <w:rStyle w:val="Emphasis"/>
        </w:rPr>
        <w:t xml:space="preserve">the </w:t>
      </w:r>
      <w:r w:rsidRPr="00336FA7">
        <w:rPr>
          <w:rStyle w:val="Emphasis"/>
          <w:highlight w:val="green"/>
        </w:rPr>
        <w:t>‘emancipation’ of society</w:t>
      </w:r>
      <w:r w:rsidRPr="00FD06CA">
        <w:rPr>
          <w:rStyle w:val="Emphasis"/>
        </w:rPr>
        <w:t xml:space="preserve"> from its members and their interests is </w:t>
      </w:r>
      <w:r w:rsidRPr="00336FA7">
        <w:rPr>
          <w:rStyle w:val="Emphasis"/>
          <w:highlight w:val="green"/>
        </w:rPr>
        <w:t>not</w:t>
      </w:r>
      <w:r w:rsidRPr="00FD06CA">
        <w:rPr>
          <w:rStyle w:val="Emphasis"/>
        </w:rPr>
        <w:t xml:space="preserve"> easily </w:t>
      </w:r>
      <w:r w:rsidRPr="00336FA7">
        <w:rPr>
          <w:rStyle w:val="Emphasis"/>
          <w:highlight w:val="green"/>
        </w:rPr>
        <w:t>noticeable. Society’s dominance</w:t>
      </w:r>
      <w:r w:rsidRPr="00FD06CA">
        <w:rPr>
          <w:rStyle w:val="Emphasis"/>
        </w:rPr>
        <w:t xml:space="preserve"> has become so </w:t>
      </w:r>
      <w:r w:rsidRPr="00336FA7">
        <w:rPr>
          <w:rStyle w:val="Emphasis"/>
          <w:highlight w:val="green"/>
        </w:rPr>
        <w:t>all-encompassing</w:t>
      </w:r>
      <w:r w:rsidRPr="00FD06CA">
        <w:rPr>
          <w:rStyle w:val="Emphasis"/>
        </w:rPr>
        <w:t xml:space="preserve"> that </w:t>
      </w:r>
      <w:r w:rsidRPr="00336FA7">
        <w:rPr>
          <w:rStyle w:val="Emphasis"/>
          <w:highlight w:val="green"/>
        </w:rPr>
        <w:t>there is</w:t>
      </w:r>
      <w:r w:rsidRPr="00FD06CA">
        <w:rPr>
          <w:rStyle w:val="Emphasis"/>
        </w:rPr>
        <w:t xml:space="preserve"> (almost) </w:t>
      </w:r>
      <w:r w:rsidRPr="00336FA7">
        <w:rPr>
          <w:rStyle w:val="Emphasis"/>
          <w:highlight w:val="green"/>
        </w:rPr>
        <w:t>no aspect of life</w:t>
      </w:r>
      <w:r w:rsidRPr="00FD06CA">
        <w:rPr>
          <w:rStyle w:val="Emphasis"/>
        </w:rPr>
        <w:t xml:space="preserve"> that is </w:t>
      </w:r>
      <w:r w:rsidRPr="00336FA7">
        <w:rPr>
          <w:rStyle w:val="Emphasis"/>
          <w:highlight w:val="green"/>
        </w:rPr>
        <w:t>not touched by it</w:t>
      </w:r>
      <w:r w:rsidRPr="00FD06CA">
        <w:rPr>
          <w:rStyle w:val="Emphasis"/>
        </w:rPr>
        <w:t xml:space="preserve"> and which would allow an outside perspective on it.</w:t>
      </w:r>
      <w:r w:rsidRPr="00336FA7">
        <w:rPr>
          <w:sz w:val="8"/>
        </w:rPr>
        <w:t xml:space="preserve"> As Adorno puts it at one point, ‘</w:t>
      </w:r>
      <w:r w:rsidRPr="00336FA7">
        <w:rPr>
          <w:rStyle w:val="Emphasis"/>
          <w:highlight w:val="green"/>
        </w:rPr>
        <w:t>all social phenomena</w:t>
      </w:r>
      <w:r w:rsidRPr="00FD06CA">
        <w:rPr>
          <w:rStyle w:val="Emphasis"/>
        </w:rPr>
        <w:t xml:space="preserve"> today are so </w:t>
      </w:r>
      <w:r w:rsidRPr="00336FA7">
        <w:rPr>
          <w:rStyle w:val="Emphasis"/>
          <w:highlight w:val="green"/>
        </w:rPr>
        <w:t>completely mediated that even</w:t>
      </w:r>
      <w:r w:rsidRPr="00FD06CA">
        <w:rPr>
          <w:rStyle w:val="Emphasis"/>
        </w:rPr>
        <w:t xml:space="preserve"> the element of </w:t>
      </w:r>
      <w:r w:rsidRPr="00336FA7">
        <w:rPr>
          <w:rStyle w:val="Emphasis"/>
          <w:highlight w:val="green"/>
        </w:rPr>
        <w:t>mediation is blocked</w:t>
      </w:r>
      <w:r w:rsidRPr="00336FA7">
        <w:rPr>
          <w:sz w:val="8"/>
        </w:rPr>
        <w:t xml:space="preserve"> [</w:t>
      </w:r>
      <w:proofErr w:type="spellStart"/>
      <w:r w:rsidRPr="00336FA7">
        <w:rPr>
          <w:sz w:val="8"/>
        </w:rPr>
        <w:t>verstellt</w:t>
      </w:r>
      <w:proofErr w:type="spellEnd"/>
      <w:r w:rsidRPr="00336FA7">
        <w:rPr>
          <w:sz w:val="8"/>
        </w:rPr>
        <w:t xml:space="preserve">] by its </w:t>
      </w:r>
      <w:proofErr w:type="spellStart"/>
      <w:r w:rsidRPr="00336FA7">
        <w:rPr>
          <w:sz w:val="8"/>
        </w:rPr>
        <w:t>totalising</w:t>
      </w:r>
      <w:proofErr w:type="spellEnd"/>
      <w:r w:rsidRPr="00336FA7">
        <w:rPr>
          <w:sz w:val="8"/>
        </w:rPr>
        <w:t xml:space="preserve"> nature’. 25 Put differently, </w:t>
      </w:r>
      <w:r w:rsidRPr="00336FA7">
        <w:rPr>
          <w:rStyle w:val="Emphasis"/>
          <w:highlight w:val="green"/>
        </w:rPr>
        <w:t>when everything is mediated</w:t>
      </w:r>
      <w:r w:rsidRPr="00336FA7">
        <w:rPr>
          <w:rStyle w:val="Emphasis"/>
        </w:rPr>
        <w:t xml:space="preserve"> economically, then this </w:t>
      </w:r>
      <w:r w:rsidRPr="00336FA7">
        <w:rPr>
          <w:rStyle w:val="Emphasis"/>
          <w:highlight w:val="green"/>
        </w:rPr>
        <w:t>mediation is no longer</w:t>
      </w:r>
      <w:r w:rsidRPr="00336FA7">
        <w:rPr>
          <w:rStyle w:val="Emphasis"/>
        </w:rPr>
        <w:t xml:space="preserve"> clearly </w:t>
      </w:r>
      <w:r w:rsidRPr="00336FA7">
        <w:rPr>
          <w:rStyle w:val="Emphasis"/>
          <w:highlight w:val="green"/>
        </w:rPr>
        <w:t>visible, because</w:t>
      </w:r>
      <w:r w:rsidRPr="00336FA7">
        <w:rPr>
          <w:rStyle w:val="Emphasis"/>
        </w:rPr>
        <w:t xml:space="preserve"> (a) </w:t>
      </w:r>
      <w:r w:rsidRPr="00336FA7">
        <w:rPr>
          <w:rStyle w:val="Emphasis"/>
          <w:highlight w:val="green"/>
        </w:rPr>
        <w:t>market forces</w:t>
      </w:r>
      <w:r w:rsidRPr="00336FA7">
        <w:rPr>
          <w:rStyle w:val="Emphasis"/>
        </w:rPr>
        <w:t xml:space="preserve"> are often </w:t>
      </w:r>
      <w:r w:rsidRPr="00336FA7">
        <w:rPr>
          <w:rStyle w:val="Emphasis"/>
          <w:highlight w:val="green"/>
        </w:rPr>
        <w:t>not seen as social relations</w:t>
      </w:r>
      <w:r w:rsidRPr="00336FA7">
        <w:rPr>
          <w:sz w:val="8"/>
        </w:rPr>
        <w:t xml:space="preserve"> (and hence not seen as the social relations of domination which they are);26 </w:t>
      </w:r>
      <w:r w:rsidRPr="00336FA7">
        <w:rPr>
          <w:rStyle w:val="Emphasis"/>
          <w:highlight w:val="green"/>
        </w:rPr>
        <w:t>and</w:t>
      </w:r>
      <w:r w:rsidRPr="00336FA7">
        <w:rPr>
          <w:rStyle w:val="Emphasis"/>
        </w:rPr>
        <w:t xml:space="preserve"> (b) </w:t>
      </w:r>
      <w:r w:rsidRPr="00336FA7">
        <w:rPr>
          <w:rStyle w:val="Emphasis"/>
          <w:highlight w:val="green"/>
        </w:rPr>
        <w:t>there is no external standpoint</w:t>
      </w:r>
      <w:r w:rsidRPr="00336FA7">
        <w:rPr>
          <w:sz w:val="8"/>
        </w:rPr>
        <w:t xml:space="preserve"> any more </w:t>
      </w:r>
      <w:r w:rsidRPr="00336FA7">
        <w:rPr>
          <w:rStyle w:val="Emphasis"/>
        </w:rPr>
        <w:t>from which the mediation could be detected</w:t>
      </w:r>
      <w:r w:rsidRPr="00336FA7">
        <w:rPr>
          <w:sz w:val="8"/>
        </w:rPr>
        <w:t xml:space="preserve">. In this way, </w:t>
      </w:r>
      <w:r w:rsidRPr="00336FA7">
        <w:rPr>
          <w:rStyle w:val="Emphasis"/>
          <w:highlight w:val="green"/>
        </w:rPr>
        <w:t>society forms an all-encompassing</w:t>
      </w:r>
      <w:r w:rsidRPr="00336FA7">
        <w:rPr>
          <w:rStyle w:val="Emphasis"/>
        </w:rPr>
        <w:t xml:space="preserve"> whole, a </w:t>
      </w:r>
      <w:r w:rsidRPr="00336FA7">
        <w:rPr>
          <w:rStyle w:val="Emphasis"/>
          <w:highlight w:val="green"/>
        </w:rPr>
        <w:t>totality</w:t>
      </w:r>
      <w:r w:rsidRPr="00336FA7">
        <w:rPr>
          <w:rStyle w:val="Emphasis"/>
        </w:rPr>
        <w:t>. One way to express what Adorno means to say is by drawing a parallel to Hegel’s philosophy: Hegel claimed of spirit [Geist] that it will encompass everything</w:t>
      </w:r>
      <w:r w:rsidRPr="00336FA7">
        <w:rPr>
          <w:sz w:val="8"/>
        </w:rPr>
        <w:t xml:space="preserve">, and something like this has indeed become reality, </w:t>
      </w:r>
      <w:r w:rsidRPr="00336FA7">
        <w:rPr>
          <w:rStyle w:val="Emphasis"/>
        </w:rPr>
        <w:t xml:space="preserve">but in a different way from what Hegel envisaged: it is not spirit but </w:t>
      </w:r>
      <w:r w:rsidRPr="00336FA7">
        <w:rPr>
          <w:rStyle w:val="Emphasis"/>
          <w:highlight w:val="green"/>
        </w:rPr>
        <w:t>society that is the whole</w:t>
      </w:r>
      <w:r w:rsidRPr="00336FA7">
        <w:rPr>
          <w:rStyle w:val="Emphasis"/>
        </w:rPr>
        <w:t>, and instead of constituting absolute truth, ‘</w:t>
      </w:r>
      <w:r w:rsidRPr="00336FA7">
        <w:rPr>
          <w:rStyle w:val="Emphasis"/>
          <w:highlight w:val="green"/>
        </w:rPr>
        <w:t>The whole is the untrue.</w:t>
      </w:r>
      <w:r w:rsidRPr="00336FA7">
        <w:rPr>
          <w:rStyle w:val="Emphasis"/>
        </w:rPr>
        <w:t>’</w:t>
      </w:r>
      <w:r w:rsidRPr="00336FA7">
        <w:rPr>
          <w:sz w:val="8"/>
        </w:rPr>
        <w:t xml:space="preserve"> 27 It is </w:t>
      </w:r>
      <w:r w:rsidRPr="00336FA7">
        <w:rPr>
          <w:rStyle w:val="Emphasis"/>
          <w:highlight w:val="green"/>
        </w:rPr>
        <w:t>untrue</w:t>
      </w:r>
      <w:r w:rsidRPr="00336FA7">
        <w:rPr>
          <w:rStyle w:val="Emphasis"/>
        </w:rPr>
        <w:t xml:space="preserve"> both (a) </w:t>
      </w:r>
      <w:r w:rsidRPr="00336FA7">
        <w:rPr>
          <w:rStyle w:val="Emphasis"/>
          <w:highlight w:val="green"/>
        </w:rPr>
        <w:t>in the sense</w:t>
      </w:r>
      <w:r w:rsidRPr="00336FA7">
        <w:rPr>
          <w:rStyle w:val="Emphasis"/>
        </w:rPr>
        <w:t xml:space="preserve"> that </w:t>
      </w:r>
      <w:r w:rsidRPr="00336FA7">
        <w:rPr>
          <w:rStyle w:val="Emphasis"/>
          <w:highlight w:val="green"/>
        </w:rPr>
        <w:t>it appears different from what it is</w:t>
      </w:r>
      <w:r w:rsidRPr="00336FA7">
        <w:rPr>
          <w:sz w:val="8"/>
        </w:rPr>
        <w:t>, constitutes a ‘delusional system [</w:t>
      </w:r>
      <w:proofErr w:type="spellStart"/>
      <w:r w:rsidRPr="00336FA7">
        <w:rPr>
          <w:sz w:val="8"/>
        </w:rPr>
        <w:t>Verblendungszusammenhang</w:t>
      </w:r>
      <w:proofErr w:type="spellEnd"/>
      <w:r w:rsidRPr="00336FA7">
        <w:rPr>
          <w:sz w:val="8"/>
        </w:rPr>
        <w:t xml:space="preserve">]’; </w:t>
      </w:r>
      <w:r w:rsidRPr="00336FA7">
        <w:rPr>
          <w:rStyle w:val="Emphasis"/>
          <w:highlight w:val="green"/>
        </w:rPr>
        <w:t>and</w:t>
      </w:r>
      <w:r w:rsidRPr="00336FA7">
        <w:rPr>
          <w:rStyle w:val="Emphasis"/>
        </w:rPr>
        <w:t xml:space="preserve"> (b) insofar as it, despite being factually true</w:t>
      </w:r>
      <w:r w:rsidRPr="00336FA7">
        <w:rPr>
          <w:sz w:val="8"/>
        </w:rPr>
        <w:t xml:space="preserve"> (part of reality), </w:t>
      </w:r>
      <w:r w:rsidRPr="00336FA7">
        <w:rPr>
          <w:rStyle w:val="Emphasis"/>
        </w:rPr>
        <w:t xml:space="preserve">lacks actuality in that it </w:t>
      </w:r>
      <w:r w:rsidRPr="00336FA7">
        <w:rPr>
          <w:rStyle w:val="Emphasis"/>
          <w:highlight w:val="green"/>
        </w:rPr>
        <w:t>is the very opposite of what a human society</w:t>
      </w:r>
      <w:r w:rsidRPr="00336FA7">
        <w:rPr>
          <w:rStyle w:val="Emphasis"/>
        </w:rPr>
        <w:t xml:space="preserve"> essentially </w:t>
      </w:r>
      <w:r w:rsidRPr="00336FA7">
        <w:rPr>
          <w:rStyle w:val="Emphasis"/>
          <w:highlight w:val="green"/>
        </w:rPr>
        <w:t>aspires to be</w:t>
      </w:r>
      <w:r w:rsidRPr="00336FA7">
        <w:rPr>
          <w:sz w:val="8"/>
        </w:rPr>
        <w:t xml:space="preserve"> (a context for the protection of genuine human interests and for the unfolding of human capacities and potential).28 </w:t>
      </w:r>
      <w:r w:rsidRPr="00336FA7">
        <w:rPr>
          <w:rStyle w:val="Emphasis"/>
          <w:highlight w:val="green"/>
        </w:rPr>
        <w:t>Capitalism forms a totality</w:t>
      </w:r>
      <w:r w:rsidRPr="00336FA7">
        <w:rPr>
          <w:rStyle w:val="Emphasis"/>
        </w:rPr>
        <w:t xml:space="preserve">, but it is nonetheless not free from antagonisms and contradictions. For example, there is a tension in the very drive for </w:t>
      </w:r>
      <w:proofErr w:type="spellStart"/>
      <w:r w:rsidRPr="00336FA7">
        <w:rPr>
          <w:rStyle w:val="Emphasis"/>
        </w:rPr>
        <w:t>maximising</w:t>
      </w:r>
      <w:proofErr w:type="spellEnd"/>
      <w:r w:rsidRPr="00336FA7">
        <w:rPr>
          <w:rStyle w:val="Emphasis"/>
        </w:rPr>
        <w:t xml:space="preserve"> surplus-value itself.</w:t>
      </w:r>
      <w:r w:rsidRPr="00336FA7">
        <w:rPr>
          <w:sz w:val="8"/>
        </w:rPr>
        <w:t xml:space="preserve"> This </w:t>
      </w:r>
      <w:proofErr w:type="spellStart"/>
      <w:r w:rsidRPr="00336FA7">
        <w:rPr>
          <w:sz w:val="8"/>
        </w:rPr>
        <w:t>maximisation</w:t>
      </w:r>
      <w:proofErr w:type="spellEnd"/>
      <w:r w:rsidRPr="00336FA7">
        <w:rPr>
          <w:sz w:val="8"/>
        </w:rPr>
        <w:t xml:space="preserve"> requires that the capitalists </w:t>
      </w:r>
      <w:r w:rsidRPr="00336FA7">
        <w:rPr>
          <w:rStyle w:val="Emphasis"/>
        </w:rPr>
        <w:t xml:space="preserve">reduce the value given to the </w:t>
      </w:r>
      <w:proofErr w:type="spellStart"/>
      <w:r w:rsidRPr="00336FA7">
        <w:rPr>
          <w:rStyle w:val="Emphasis"/>
        </w:rPr>
        <w:t>labourers</w:t>
      </w:r>
      <w:proofErr w:type="spellEnd"/>
      <w:r w:rsidRPr="00336FA7">
        <w:rPr>
          <w:rStyle w:val="Emphasis"/>
        </w:rPr>
        <w:t xml:space="preserve"> to the smallest amount possible, but at the same time, capitalism needs to keep (a sufficient number of) the </w:t>
      </w:r>
      <w:proofErr w:type="spellStart"/>
      <w:r w:rsidRPr="00336FA7">
        <w:rPr>
          <w:rStyle w:val="Emphasis"/>
        </w:rPr>
        <w:t>labourers</w:t>
      </w:r>
      <w:proofErr w:type="spellEnd"/>
      <w:r w:rsidRPr="00336FA7">
        <w:rPr>
          <w:rStyle w:val="Emphasis"/>
        </w:rPr>
        <w:t xml:space="preserve"> alive for the system to sustain itself.</w:t>
      </w:r>
      <w:r w:rsidRPr="00336FA7">
        <w:rPr>
          <w:sz w:val="8"/>
        </w:rPr>
        <w:t xml:space="preserve"> Surplus-value for Marx (and Adorno) arises because the average </w:t>
      </w:r>
      <w:proofErr w:type="spellStart"/>
      <w:r w:rsidRPr="00336FA7">
        <w:rPr>
          <w:sz w:val="8"/>
        </w:rPr>
        <w:t>labour</w:t>
      </w:r>
      <w:proofErr w:type="spellEnd"/>
      <w:r w:rsidRPr="00336FA7">
        <w:rPr>
          <w:sz w:val="8"/>
        </w:rPr>
        <w:t xml:space="preserve">-time required to reproduce human </w:t>
      </w:r>
      <w:proofErr w:type="spellStart"/>
      <w:r w:rsidRPr="00336FA7">
        <w:rPr>
          <w:sz w:val="8"/>
        </w:rPr>
        <w:t>labour</w:t>
      </w:r>
      <w:proofErr w:type="spellEnd"/>
      <w:r w:rsidRPr="00336FA7">
        <w:rPr>
          <w:sz w:val="8"/>
        </w:rPr>
        <w:t xml:space="preserve">-power is less than the </w:t>
      </w:r>
      <w:proofErr w:type="gramStart"/>
      <w:r w:rsidRPr="00336FA7">
        <w:rPr>
          <w:sz w:val="8"/>
        </w:rPr>
        <w:t>time-span</w:t>
      </w:r>
      <w:proofErr w:type="gramEnd"/>
      <w:r w:rsidRPr="00336FA7">
        <w:rPr>
          <w:sz w:val="8"/>
        </w:rPr>
        <w:t xml:space="preserve"> it can be put to use for. This means that surplus-value can be increased only either by reducing the value given to the </w:t>
      </w:r>
      <w:proofErr w:type="spellStart"/>
      <w:r w:rsidRPr="00336FA7">
        <w:rPr>
          <w:sz w:val="8"/>
        </w:rPr>
        <w:t>labourers</w:t>
      </w:r>
      <w:proofErr w:type="spellEnd"/>
      <w:r w:rsidRPr="00336FA7">
        <w:rPr>
          <w:sz w:val="8"/>
        </w:rPr>
        <w:t xml:space="preserve"> to reproduce their </w:t>
      </w:r>
      <w:proofErr w:type="spellStart"/>
      <w:r w:rsidRPr="00336FA7">
        <w:rPr>
          <w:sz w:val="8"/>
        </w:rPr>
        <w:t>labour</w:t>
      </w:r>
      <w:proofErr w:type="spellEnd"/>
      <w:r w:rsidRPr="00336FA7">
        <w:rPr>
          <w:sz w:val="8"/>
        </w:rPr>
        <w:t xml:space="preserve">-power (i.e., by reducing their wages) or by working them longer or harder. It is, however, in the long-term interest of capital not to overdo this, since it cannot have surplus-value, unless human </w:t>
      </w:r>
      <w:proofErr w:type="spellStart"/>
      <w:r w:rsidRPr="00336FA7">
        <w:rPr>
          <w:sz w:val="8"/>
        </w:rPr>
        <w:t>labour</w:t>
      </w:r>
      <w:proofErr w:type="spellEnd"/>
      <w:r w:rsidRPr="00336FA7">
        <w:rPr>
          <w:sz w:val="8"/>
        </w:rPr>
        <w:t xml:space="preserve"> is constantly reproduced – which is endangered by too low wages or by over-working the </w:t>
      </w:r>
      <w:proofErr w:type="spellStart"/>
      <w:r w:rsidRPr="00336FA7">
        <w:rPr>
          <w:sz w:val="8"/>
        </w:rPr>
        <w:t>labourers</w:t>
      </w:r>
      <w:proofErr w:type="spellEnd"/>
      <w:r w:rsidRPr="00336FA7">
        <w:rPr>
          <w:sz w:val="8"/>
        </w:rPr>
        <w:t xml:space="preserve">. Thus, there is an in-built tension within capitalism between the conditions of augmenting surplus-value and the conditions for surplus-value production generally. </w:t>
      </w:r>
      <w:r w:rsidRPr="00336FA7">
        <w:rPr>
          <w:rStyle w:val="Emphasis"/>
        </w:rPr>
        <w:t xml:space="preserve">Moreover, this tension is aggravated, since </w:t>
      </w:r>
      <w:proofErr w:type="spellStart"/>
      <w:r w:rsidRPr="00336FA7">
        <w:rPr>
          <w:rStyle w:val="Emphasis"/>
        </w:rPr>
        <w:t>labour</w:t>
      </w:r>
      <w:proofErr w:type="spellEnd"/>
      <w:r w:rsidRPr="00336FA7">
        <w:rPr>
          <w:rStyle w:val="Emphasis"/>
        </w:rPr>
        <w:t xml:space="preserve"> itself fights for a bigger share of its produce. In other words, it is aggravated by the class conflict definitive of developed capitalism, namely, the class conflict between the representatives of </w:t>
      </w:r>
      <w:proofErr w:type="spellStart"/>
      <w:r w:rsidRPr="00336FA7">
        <w:rPr>
          <w:rStyle w:val="Emphasis"/>
        </w:rPr>
        <w:t>labour</w:t>
      </w:r>
      <w:proofErr w:type="spellEnd"/>
      <w:r w:rsidRPr="00336FA7">
        <w:rPr>
          <w:rStyle w:val="Emphasis"/>
        </w:rPr>
        <w:t xml:space="preserve"> and capital.</w:t>
      </w:r>
    </w:p>
    <w:bookmarkEnd w:id="1"/>
    <w:p w14:paraId="26A1907C" w14:textId="77777777" w:rsidR="00B36A90" w:rsidRPr="00B36A90" w:rsidRDefault="00B36A90" w:rsidP="00B36A90"/>
    <w:sectPr w:rsidR="00B36A90" w:rsidRPr="00B36A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B669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48ED"/>
    <w:rsid w:val="004605D6"/>
    <w:rsid w:val="004C60E8"/>
    <w:rsid w:val="004E3579"/>
    <w:rsid w:val="004E728B"/>
    <w:rsid w:val="004F39E0"/>
    <w:rsid w:val="00537BD5"/>
    <w:rsid w:val="0057268A"/>
    <w:rsid w:val="005D2912"/>
    <w:rsid w:val="00600AD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6691"/>
    <w:rsid w:val="008C1B2E"/>
    <w:rsid w:val="0091627E"/>
    <w:rsid w:val="0097032B"/>
    <w:rsid w:val="009D2EAD"/>
    <w:rsid w:val="009D54B2"/>
    <w:rsid w:val="009E1922"/>
    <w:rsid w:val="009F7ED2"/>
    <w:rsid w:val="00A93661"/>
    <w:rsid w:val="00A95652"/>
    <w:rsid w:val="00AC0AB8"/>
    <w:rsid w:val="00B0332D"/>
    <w:rsid w:val="00B33C6D"/>
    <w:rsid w:val="00B36A90"/>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CF1"/>
    <w:rsid w:val="00D61409"/>
    <w:rsid w:val="00D6691E"/>
    <w:rsid w:val="00D71170"/>
    <w:rsid w:val="00D9544A"/>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EDD96"/>
  <w15:chartTrackingRefBased/>
  <w15:docId w15:val="{B69EF5AA-6D97-4463-9EC8-41B514D8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6691"/>
    <w:rPr>
      <w:rFonts w:ascii="Calibri" w:hAnsi="Calibri"/>
    </w:rPr>
  </w:style>
  <w:style w:type="paragraph" w:styleId="Heading1">
    <w:name w:val="heading 1"/>
    <w:aliases w:val="Pocket"/>
    <w:basedOn w:val="Normal"/>
    <w:next w:val="Normal"/>
    <w:link w:val="Heading1Char"/>
    <w:qFormat/>
    <w:rsid w:val="008B66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66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B66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8B66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B66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6691"/>
  </w:style>
  <w:style w:type="character" w:customStyle="1" w:styleId="Heading1Char">
    <w:name w:val="Heading 1 Char"/>
    <w:aliases w:val="Pocket Char"/>
    <w:basedOn w:val="DefaultParagraphFont"/>
    <w:link w:val="Heading1"/>
    <w:rsid w:val="008B669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B669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B6691"/>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8B669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8B669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B6691"/>
    <w:rPr>
      <w:b/>
      <w:bCs/>
      <w:sz w:val="26"/>
      <w:u w:val="none"/>
    </w:rPr>
  </w:style>
  <w:style w:type="character" w:customStyle="1" w:styleId="StyleUnderline">
    <w:name w:val="Style Underline"/>
    <w:aliases w:val="Underline"/>
    <w:basedOn w:val="DefaultParagraphFont"/>
    <w:uiPriority w:val="6"/>
    <w:qFormat/>
    <w:rsid w:val="008B6691"/>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NoSpacing"/>
    <w:uiPriority w:val="99"/>
    <w:unhideWhenUsed/>
    <w:rsid w:val="008B6691"/>
    <w:rPr>
      <w:color w:val="auto"/>
      <w:u w:val="none"/>
    </w:rPr>
  </w:style>
  <w:style w:type="character" w:styleId="FollowedHyperlink">
    <w:name w:val="FollowedHyperlink"/>
    <w:basedOn w:val="DefaultParagraphFont"/>
    <w:uiPriority w:val="99"/>
    <w:semiHidden/>
    <w:unhideWhenUsed/>
    <w:rsid w:val="008B6691"/>
    <w:rPr>
      <w:color w:val="auto"/>
      <w:u w:val="none"/>
    </w:rPr>
  </w:style>
  <w:style w:type="paragraph" w:customStyle="1" w:styleId="textbold">
    <w:name w:val="text bold"/>
    <w:basedOn w:val="Normal"/>
    <w:link w:val="Emphasis"/>
    <w:autoRedefine/>
    <w:uiPriority w:val="7"/>
    <w:qFormat/>
    <w:rsid w:val="008B669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Small Text"/>
    <w:basedOn w:val="Heading1"/>
    <w:link w:val="Hyperlink"/>
    <w:autoRedefine/>
    <w:uiPriority w:val="99"/>
    <w:qFormat/>
    <w:rsid w:val="008B669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us/academic/subjects/philosophy/twentieth-century-philosophy/adornos-practical-philosophy-living-less-wrongly?format=HB&amp;isbn=978110703654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ambridge.org/us/academic/subjects/philosophy/twentieth-century-philosophy/adornos-practical-philosophy-living-less-wrongly?format=HB&amp;isbn=9781107036543" TargetMode="External"/><Relationship Id="rId12" Type="http://schemas.openxmlformats.org/officeDocument/2006/relationships/hyperlink" Target="https://www.cambridge.org/us/academic/subjects/philosophy/twentieth-century-philosophy/adornos-practical-philosophy-living-less-wrongly?format=HB&amp;isbn=978110703654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hyperlink" Target="https://www.cambridge.org/us/academic/subjects/philosophy/twentieth-century-philosophy/adornos-practical-philosophy-living-less-wrongly?format=HB&amp;isbn=9781107036543" TargetMode="External"/><Relationship Id="rId5" Type="http://schemas.openxmlformats.org/officeDocument/2006/relationships/webSettings" Target="webSettings.xml"/><Relationship Id="rId10" Type="http://schemas.openxmlformats.org/officeDocument/2006/relationships/hyperlink" Target="https://www.cambridge.org/us/academic/subjects/philosophy/twentieth-century-philosophy/adornos-practical-philosophy-living-less-wrongly?format=HB&amp;isbn=9781107036543" TargetMode="Externa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7118</Words>
  <Characters>40576</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2022-01-15T19:28:00Z</dcterms:created>
  <dcterms:modified xsi:type="dcterms:W3CDTF">2022-01-15T19:28:00Z</dcterms:modified>
</cp:coreProperties>
</file>