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36865" w14:textId="66DAA7BA" w:rsidR="00A95652" w:rsidRDefault="00B57F3C" w:rsidP="00B57F3C">
      <w:pPr>
        <w:pStyle w:val="Heading2"/>
      </w:pPr>
      <w:r>
        <w:t>1</w:t>
      </w:r>
    </w:p>
    <w:p w14:paraId="50C82E9A" w14:textId="77777777" w:rsidR="00B57F3C" w:rsidRPr="00010B7D" w:rsidRDefault="00B57F3C" w:rsidP="00B57F3C">
      <w:pPr>
        <w:pStyle w:val="Heading4"/>
      </w:pPr>
      <w:r>
        <w:t xml:space="preserve">Ethics must begin </w:t>
      </w:r>
      <w:proofErr w:type="gramStart"/>
      <w:r>
        <w:t>a priori</w:t>
      </w:r>
      <w:proofErr w:type="gramEnd"/>
      <w:r>
        <w:t xml:space="preserve"> and the meta-ethic is bindingness.</w:t>
      </w:r>
    </w:p>
    <w:p w14:paraId="2AB0B52B" w14:textId="77777777" w:rsidR="00B57F3C" w:rsidRDefault="00B57F3C" w:rsidP="00B57F3C">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82309B0" w14:textId="77777777" w:rsidR="00B57F3C" w:rsidRDefault="00B57F3C" w:rsidP="00B57F3C">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3378153" w14:textId="77777777" w:rsidR="00B57F3C" w:rsidRDefault="00B57F3C" w:rsidP="00B57F3C">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3692592" w14:textId="77777777" w:rsidR="00B57F3C" w:rsidRDefault="00B57F3C" w:rsidP="00B57F3C">
      <w:pPr>
        <w:pStyle w:val="Heading4"/>
      </w:pPr>
      <w:r w:rsidRPr="000A5608">
        <w:t xml:space="preserve">Thus, the standard is consistency with the categorical imperative. </w:t>
      </w:r>
    </w:p>
    <w:p w14:paraId="43D31267" w14:textId="77777777" w:rsidR="00B57F3C" w:rsidRDefault="00B57F3C" w:rsidP="00B57F3C">
      <w:pPr>
        <w:pStyle w:val="Heading4"/>
      </w:pPr>
      <w:r>
        <w:t xml:space="preserve">Prefer – </w:t>
      </w:r>
    </w:p>
    <w:p w14:paraId="1375D462" w14:textId="77777777" w:rsidR="00B57F3C" w:rsidRDefault="00B57F3C" w:rsidP="00B57F3C">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A617AB6" w14:textId="77777777" w:rsidR="00B57F3C" w:rsidRDefault="00B57F3C" w:rsidP="00B57F3C">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78AD5A0D" w14:textId="77777777" w:rsidR="00B57F3C" w:rsidRDefault="00B57F3C" w:rsidP="00B57F3C">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D649EEF" w14:textId="77777777" w:rsidR="00B57F3C" w:rsidRDefault="00B57F3C" w:rsidP="00B57F3C">
      <w:pPr>
        <w:pStyle w:val="Heading4"/>
      </w:pPr>
      <w:r>
        <w:rPr>
          <w:u w:val="single"/>
        </w:rPr>
        <w:t xml:space="preserve">[4] </w:t>
      </w:r>
      <w:proofErr w:type="spellStart"/>
      <w:r>
        <w:rPr>
          <w:u w:val="single"/>
        </w:rPr>
        <w:t>Aspec</w:t>
      </w:r>
      <w:proofErr w:type="spellEnd"/>
      <w:r>
        <w:rPr>
          <w:u w:val="single"/>
        </w:rPr>
        <w:t xml:space="preserve">: </w:t>
      </w:r>
      <w:r>
        <w:t xml:space="preserve">JOURNALISTS CAN’T USE UTIL, PREFER DUTY BASED ETHICS </w:t>
      </w:r>
    </w:p>
    <w:p w14:paraId="0831F432" w14:textId="77777777" w:rsidR="00B57F3C" w:rsidRDefault="00B57F3C" w:rsidP="00B57F3C">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7F71CC92" w14:textId="77777777" w:rsidR="00B57F3C" w:rsidRPr="00EA23A4" w:rsidRDefault="00B57F3C" w:rsidP="00B57F3C">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4BC1F5E6" w14:textId="77777777" w:rsidR="00B57F3C" w:rsidRPr="00884541" w:rsidRDefault="00B57F3C" w:rsidP="00B57F3C"/>
    <w:p w14:paraId="6B0351F1" w14:textId="77777777" w:rsidR="00B57F3C" w:rsidRDefault="00B57F3C" w:rsidP="00B57F3C">
      <w:pPr>
        <w:pStyle w:val="Heading4"/>
      </w:pPr>
      <w:r>
        <w:t>Negate:</w:t>
      </w:r>
    </w:p>
    <w:p w14:paraId="796B7F23" w14:textId="77777777" w:rsidR="00B57F3C" w:rsidRDefault="00B57F3C" w:rsidP="00B57F3C"/>
    <w:p w14:paraId="2BF953D5" w14:textId="77777777" w:rsidR="00B57F3C" w:rsidRPr="00884541" w:rsidRDefault="00B57F3C" w:rsidP="00B57F3C">
      <w:pPr>
        <w:pStyle w:val="Heading4"/>
      </w:pPr>
      <w:r w:rsidRPr="00884541">
        <w:t>[1] Objectivity censors’ journalists’ personal views and biases- that’s non universalizable</w:t>
      </w:r>
    </w:p>
    <w:p w14:paraId="1711DE6F" w14:textId="77777777" w:rsidR="00B57F3C" w:rsidRDefault="00B57F3C" w:rsidP="00B57F3C">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238F09D0" w14:textId="77777777" w:rsidR="00B57F3C" w:rsidRDefault="00B57F3C" w:rsidP="00B57F3C">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417840F6" w14:textId="77777777" w:rsidR="00B57F3C" w:rsidRPr="00884541" w:rsidRDefault="00B57F3C" w:rsidP="00B57F3C">
      <w:pPr>
        <w:pStyle w:val="Heading4"/>
      </w:pPr>
      <w:r w:rsidRPr="00884541">
        <w:t>[2] Journalists are required to respect those they report on, thus, advocacy journalism is required to alleviate suffering</w:t>
      </w:r>
    </w:p>
    <w:p w14:paraId="3D60F363" w14:textId="77777777" w:rsidR="00B57F3C" w:rsidRPr="007D3691" w:rsidRDefault="00B57F3C" w:rsidP="00B57F3C">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4B65E485" w14:textId="77777777" w:rsidR="00B57F3C" w:rsidRPr="00450502" w:rsidRDefault="00B57F3C" w:rsidP="00B57F3C">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6D618214" w14:textId="5EAE7D4B" w:rsidR="00B57F3C" w:rsidRDefault="00B57F3C" w:rsidP="00B57F3C">
      <w:pPr>
        <w:pStyle w:val="Heading2"/>
      </w:pPr>
      <w:r>
        <w:t>2</w:t>
      </w:r>
    </w:p>
    <w:p w14:paraId="6E532F2D" w14:textId="77777777" w:rsidR="00B57F3C" w:rsidRPr="009230FF" w:rsidRDefault="00B57F3C" w:rsidP="00B57F3C">
      <w:pPr>
        <w:pStyle w:val="Heading4"/>
        <w:rPr>
          <w:rFonts w:asciiTheme="majorHAnsi" w:hAnsiTheme="majorHAnsi" w:cstheme="majorHAnsi"/>
        </w:rPr>
      </w:pPr>
      <w:r w:rsidRPr="009230FF">
        <w:rPr>
          <w:rFonts w:asciiTheme="majorHAnsi" w:hAnsiTheme="majorHAnsi" w:cstheme="majorHAnsi"/>
        </w:rPr>
        <w:t xml:space="preserve">Counterplan: Democracies should enact compulsory media literacy courses </w:t>
      </w:r>
      <w:r>
        <w:rPr>
          <w:rFonts w:asciiTheme="majorHAnsi" w:hAnsiTheme="majorHAnsi" w:cstheme="majorHAnsi"/>
        </w:rPr>
        <w:t>in</w:t>
      </w:r>
      <w:r w:rsidRPr="009230FF">
        <w:rPr>
          <w:rFonts w:asciiTheme="majorHAnsi" w:hAnsiTheme="majorHAnsi" w:cstheme="majorHAnsi"/>
        </w:rPr>
        <w:t xml:space="preserve"> high schools and </w:t>
      </w:r>
      <w:r>
        <w:rPr>
          <w:rFonts w:asciiTheme="majorHAnsi" w:hAnsiTheme="majorHAnsi" w:cstheme="majorHAnsi"/>
        </w:rPr>
        <w:t xml:space="preserve">create media literacy </w:t>
      </w:r>
      <w:r w:rsidRPr="009230FF">
        <w:rPr>
          <w:rFonts w:asciiTheme="majorHAnsi" w:hAnsiTheme="majorHAnsi" w:cstheme="majorHAnsi"/>
        </w:rPr>
        <w:t>community outreach programs.</w:t>
      </w:r>
    </w:p>
    <w:p w14:paraId="0845CBEF" w14:textId="77777777" w:rsidR="00B57F3C" w:rsidRPr="000914EC" w:rsidRDefault="00B57F3C" w:rsidP="00B57F3C">
      <w:pPr>
        <w:rPr>
          <w:rFonts w:asciiTheme="majorHAnsi" w:hAnsiTheme="majorHAnsi" w:cstheme="majorHAnsi"/>
          <w:sz w:val="16"/>
        </w:rPr>
      </w:pPr>
      <w:r w:rsidRPr="009230FF">
        <w:rPr>
          <w:rStyle w:val="Style13ptBold"/>
          <w:rFonts w:asciiTheme="majorHAnsi" w:hAnsiTheme="majorHAnsi" w:cstheme="majorHAnsi"/>
        </w:rPr>
        <w:t>Albano 21</w:t>
      </w:r>
      <w:r w:rsidRPr="000914EC">
        <w:rPr>
          <w:rStyle w:val="Style13ptBold"/>
          <w:rFonts w:asciiTheme="majorHAnsi" w:hAnsiTheme="majorHAnsi" w:cstheme="majorHAnsi"/>
          <w:sz w:val="16"/>
        </w:rPr>
        <w:t xml:space="preserve"> </w:t>
      </w:r>
      <w:r w:rsidRPr="000914EC">
        <w:rPr>
          <w:rFonts w:asciiTheme="majorHAnsi" w:hAnsiTheme="majorHAnsi" w:cstheme="majorHAnsi"/>
          <w:sz w:val="16"/>
        </w:rPr>
        <w:t xml:space="preserve">[Teresa Albano (Freelance writer), 8/31/21, Illinois Becomes the First State to Require Media Literacy Classes for High School Students, </w:t>
      </w:r>
      <w:hyperlink r:id="rId6" w:history="1">
        <w:r w:rsidRPr="000914EC">
          <w:rPr>
            <w:rStyle w:val="Hyperlink"/>
            <w:rFonts w:asciiTheme="majorHAnsi" w:hAnsiTheme="majorHAnsi" w:cstheme="majorHAnsi"/>
            <w:sz w:val="16"/>
          </w:rPr>
          <w:t>https://progressive.org/latest/illinois-first-state-media-literacy-albano-210831/</w:t>
        </w:r>
      </w:hyperlink>
      <w:r w:rsidRPr="000914EC">
        <w:rPr>
          <w:rFonts w:asciiTheme="majorHAnsi" w:hAnsiTheme="majorHAnsi" w:cstheme="majorHAnsi"/>
          <w:sz w:val="16"/>
        </w:rPr>
        <w:t xml:space="preserve">] </w:t>
      </w:r>
    </w:p>
    <w:p w14:paraId="78AD4997" w14:textId="77777777" w:rsidR="00B57F3C" w:rsidRPr="000914EC" w:rsidRDefault="00B57F3C" w:rsidP="00B57F3C">
      <w:pPr>
        <w:rPr>
          <w:rFonts w:asciiTheme="majorHAnsi" w:hAnsiTheme="majorHAnsi" w:cstheme="majorHAnsi"/>
          <w:sz w:val="16"/>
        </w:rPr>
      </w:pPr>
      <w:r w:rsidRPr="000914EC">
        <w:rPr>
          <w:rFonts w:asciiTheme="majorHAnsi" w:hAnsiTheme="majorHAnsi" w:cstheme="majorHAnsi"/>
          <w:sz w:val="16"/>
        </w:rPr>
        <w:t xml:space="preserve">Amidst a new era of widespread misinformation on elections, the COVID-19 pandemic, and vaccines, some states are pushing back: </w:t>
      </w:r>
      <w:r w:rsidRPr="009230FF">
        <w:rPr>
          <w:rStyle w:val="StyleUnderline"/>
          <w:rFonts w:asciiTheme="majorHAnsi" w:hAnsiTheme="majorHAnsi" w:cstheme="majorHAnsi"/>
        </w:rPr>
        <w:t xml:space="preserve">Illinois recently enacted a </w:t>
      </w:r>
      <w:hyperlink r:id="rId7" w:tgtFrame="_blank" w:history="1">
        <w:r w:rsidRPr="009230FF">
          <w:rPr>
            <w:rStyle w:val="StyleUnderline"/>
            <w:rFonts w:asciiTheme="majorHAnsi" w:hAnsiTheme="majorHAnsi" w:cstheme="majorHAnsi"/>
          </w:rPr>
          <w:t>law</w:t>
        </w:r>
      </w:hyperlink>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requir</w:t>
      </w:r>
      <w:r w:rsidRPr="009230FF">
        <w:rPr>
          <w:rStyle w:val="StyleUnderline"/>
          <w:rFonts w:asciiTheme="majorHAnsi" w:hAnsiTheme="majorHAnsi" w:cstheme="majorHAnsi"/>
        </w:rPr>
        <w:t xml:space="preserve">ing </w:t>
      </w:r>
      <w:r w:rsidRPr="009230FF">
        <w:rPr>
          <w:rStyle w:val="StyleUnderline"/>
          <w:rFonts w:asciiTheme="majorHAnsi" w:hAnsiTheme="majorHAnsi" w:cstheme="majorHAnsi"/>
          <w:highlight w:val="green"/>
        </w:rPr>
        <w:t>high</w:t>
      </w:r>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schools to teach media literacy.</w:t>
      </w:r>
      <w:r w:rsidRPr="000914EC">
        <w:rPr>
          <w:rFonts w:asciiTheme="majorHAnsi" w:hAnsiTheme="majorHAnsi" w:cstheme="majorHAnsi"/>
          <w:sz w:val="16"/>
        </w:rPr>
        <w:t xml:space="preserve">  </w:t>
      </w:r>
    </w:p>
    <w:p w14:paraId="2AED27C8" w14:textId="77777777" w:rsidR="00B57F3C" w:rsidRPr="009230FF" w:rsidRDefault="00B57F3C" w:rsidP="00B57F3C">
      <w:pPr>
        <w:rPr>
          <w:rStyle w:val="StyleUnderline"/>
          <w:rFonts w:asciiTheme="majorHAnsi" w:hAnsiTheme="majorHAnsi" w:cstheme="majorHAnsi"/>
        </w:rPr>
      </w:pPr>
      <w:r w:rsidRPr="009230FF">
        <w:rPr>
          <w:rStyle w:val="StyleUnderline"/>
          <w:rFonts w:asciiTheme="majorHAnsi" w:hAnsiTheme="majorHAnsi" w:cstheme="majorHAnsi"/>
        </w:rPr>
        <w:t xml:space="preserve">While many schools in </w:t>
      </w:r>
      <w:r w:rsidRPr="003A263A">
        <w:rPr>
          <w:rStyle w:val="StyleUnderline"/>
          <w:rFonts w:asciiTheme="majorHAnsi" w:hAnsiTheme="majorHAnsi" w:cs="Calibri (Headings)"/>
        </w:rPr>
        <w:t>the</w:t>
      </w:r>
      <w:r w:rsidRPr="009230FF">
        <w:rPr>
          <w:rStyle w:val="StyleUnderline"/>
          <w:rFonts w:asciiTheme="majorHAnsi" w:hAnsiTheme="majorHAnsi" w:cstheme="majorHAnsi"/>
        </w:rPr>
        <w:t xml:space="preserve"> state and throughout the country teach media literacy in some way or another, Illinois is the </w:t>
      </w:r>
      <w:hyperlink r:id="rId8" w:tgtFrame="_blank" w:history="1">
        <w:r w:rsidRPr="009230FF">
          <w:rPr>
            <w:rStyle w:val="StyleUnderline"/>
            <w:rFonts w:asciiTheme="majorHAnsi" w:hAnsiTheme="majorHAnsi" w:cstheme="majorHAnsi"/>
          </w:rPr>
          <w:t>first</w:t>
        </w:r>
      </w:hyperlink>
      <w:r w:rsidRPr="009230FF">
        <w:rPr>
          <w:rStyle w:val="StyleUnderline"/>
          <w:rFonts w:asciiTheme="majorHAnsi" w:hAnsiTheme="majorHAnsi" w:cstheme="majorHAnsi"/>
        </w:rPr>
        <w:t xml:space="preserve"> state in the nation to make it compulsory.</w:t>
      </w:r>
    </w:p>
    <w:p w14:paraId="671BFC4B" w14:textId="77777777" w:rsidR="00B57F3C" w:rsidRPr="009230FF" w:rsidRDefault="00B57F3C" w:rsidP="00B57F3C">
      <w:pPr>
        <w:rPr>
          <w:rStyle w:val="StyleUnderline"/>
          <w:rFonts w:asciiTheme="majorHAnsi" w:hAnsiTheme="majorHAnsi" w:cstheme="majorHAnsi"/>
        </w:rPr>
      </w:pPr>
      <w:r w:rsidRPr="000914EC">
        <w:rPr>
          <w:rFonts w:asciiTheme="majorHAnsi" w:hAnsiTheme="majorHAnsi" w:cstheme="majorHAnsi"/>
          <w:sz w:val="16"/>
        </w:rPr>
        <w:t xml:space="preserve">Starting in the 2022-2023 school year, </w:t>
      </w:r>
      <w:r w:rsidRPr="009230FF">
        <w:rPr>
          <w:rStyle w:val="StyleUnderline"/>
          <w:rFonts w:asciiTheme="majorHAnsi" w:hAnsiTheme="majorHAnsi" w:cstheme="majorHAnsi"/>
        </w:rPr>
        <w:t xml:space="preserve">high schools in Illinois will </w:t>
      </w:r>
      <w:r w:rsidRPr="009230FF">
        <w:rPr>
          <w:rStyle w:val="StyleUnderline"/>
          <w:rFonts w:asciiTheme="majorHAnsi" w:hAnsiTheme="majorHAnsi" w:cstheme="majorHAnsi"/>
          <w:highlight w:val="green"/>
        </w:rPr>
        <w:t xml:space="preserve">provide </w:t>
      </w:r>
      <w:hyperlink r:id="rId9" w:tgtFrame="_blank" w:history="1">
        <w:r w:rsidRPr="009230FF">
          <w:rPr>
            <w:rStyle w:val="StyleUnderline"/>
            <w:rFonts w:asciiTheme="majorHAnsi" w:hAnsiTheme="majorHAnsi" w:cstheme="majorHAnsi"/>
            <w:highlight w:val="green"/>
          </w:rPr>
          <w:t>instruction</w:t>
        </w:r>
      </w:hyperlink>
      <w:r w:rsidRPr="009230FF">
        <w:rPr>
          <w:rStyle w:val="StyleUnderline"/>
          <w:rFonts w:asciiTheme="majorHAnsi" w:hAnsiTheme="majorHAnsi" w:cstheme="majorHAnsi"/>
        </w:rPr>
        <w:t xml:space="preserve"> for students </w:t>
      </w:r>
      <w:r w:rsidRPr="009230FF">
        <w:rPr>
          <w:rStyle w:val="StyleUnderline"/>
          <w:rFonts w:asciiTheme="majorHAnsi" w:hAnsiTheme="majorHAnsi" w:cstheme="majorHAnsi"/>
          <w:highlight w:val="green"/>
        </w:rPr>
        <w:t>to learn how to analyze</w:t>
      </w:r>
      <w:r w:rsidRPr="009230FF">
        <w:rPr>
          <w:rStyle w:val="StyleUnderline"/>
          <w:rFonts w:asciiTheme="majorHAnsi" w:hAnsiTheme="majorHAnsi" w:cstheme="majorHAnsi"/>
        </w:rPr>
        <w:t xml:space="preserve"> and communicate </w:t>
      </w:r>
      <w:r w:rsidRPr="009230FF">
        <w:rPr>
          <w:rStyle w:val="StyleUnderline"/>
          <w:rFonts w:asciiTheme="majorHAnsi" w:hAnsiTheme="majorHAnsi" w:cstheme="majorHAnsi"/>
          <w:highlight w:val="green"/>
        </w:rPr>
        <w:t>info</w:t>
      </w:r>
      <w:r w:rsidRPr="009230FF">
        <w:rPr>
          <w:rStyle w:val="StyleUnderline"/>
          <w:rFonts w:asciiTheme="majorHAnsi" w:hAnsiTheme="majorHAnsi" w:cstheme="majorHAnsi"/>
        </w:rPr>
        <w:t xml:space="preserve">rmation </w:t>
      </w:r>
      <w:r w:rsidRPr="009230FF">
        <w:rPr>
          <w:rStyle w:val="StyleUnderline"/>
          <w:rFonts w:asciiTheme="majorHAnsi" w:hAnsiTheme="majorHAnsi" w:cstheme="majorHAnsi"/>
          <w:highlight w:val="green"/>
        </w:rPr>
        <w:t>from a variety of mediums</w:t>
      </w:r>
      <w:r w:rsidRPr="009230FF">
        <w:rPr>
          <w:rStyle w:val="StyleUnderline"/>
          <w:rFonts w:asciiTheme="majorHAnsi" w:hAnsiTheme="majorHAnsi" w:cstheme="majorHAnsi"/>
        </w:rPr>
        <w:t xml:space="preserve">, including digital, interactive, audio, visual, and print. </w:t>
      </w:r>
    </w:p>
    <w:p w14:paraId="37AAC4E1" w14:textId="77777777" w:rsidR="00B57F3C" w:rsidRPr="000914EC" w:rsidRDefault="00B57F3C" w:rsidP="00B57F3C">
      <w:pPr>
        <w:rPr>
          <w:rFonts w:asciiTheme="majorHAnsi" w:hAnsiTheme="majorHAnsi" w:cstheme="majorHAnsi"/>
          <w:sz w:val="16"/>
        </w:rPr>
      </w:pPr>
      <w:r w:rsidRPr="000914EC">
        <w:rPr>
          <w:rFonts w:asciiTheme="majorHAnsi" w:hAnsiTheme="majorHAnsi" w:cstheme="majorHAnsi"/>
          <w:sz w:val="16"/>
        </w:rPr>
        <w:t xml:space="preserve">The law also asks students to consider how media affects information consumption as well as its impact on human emotions and behaviors. </w:t>
      </w:r>
      <w:r w:rsidRPr="009230FF">
        <w:rPr>
          <w:rStyle w:val="StyleUnderline"/>
          <w:rFonts w:asciiTheme="majorHAnsi" w:hAnsiTheme="majorHAnsi" w:cstheme="majorHAnsi"/>
        </w:rPr>
        <w:t>A civics and social responsibility section allows students to engage with each other in thoughtful, respectful, and inclusive dialogue.</w:t>
      </w:r>
    </w:p>
    <w:p w14:paraId="2D4FBA57" w14:textId="77777777" w:rsidR="00B57F3C" w:rsidRPr="000914EC" w:rsidRDefault="00B57F3C" w:rsidP="00B57F3C">
      <w:pPr>
        <w:rPr>
          <w:rFonts w:asciiTheme="majorHAnsi" w:hAnsiTheme="majorHAnsi" w:cstheme="majorHAnsi"/>
          <w:sz w:val="16"/>
        </w:rPr>
      </w:pPr>
      <w:r w:rsidRPr="000914EC">
        <w:rPr>
          <w:rFonts w:asciiTheme="majorHAnsi" w:hAnsiTheme="majorHAnsi" w:cstheme="majorHAnsi"/>
          <w:sz w:val="16"/>
        </w:rPr>
        <w:t xml:space="preserve">The bill passed the General Assembly almost exclusively along party lines, with only three </w:t>
      </w:r>
      <w:hyperlink r:id="rId10" w:tgtFrame="_blank" w:history="1">
        <w:r w:rsidRPr="000914EC">
          <w:rPr>
            <w:rStyle w:val="Hyperlink"/>
            <w:rFonts w:asciiTheme="majorHAnsi" w:hAnsiTheme="majorHAnsi" w:cstheme="majorHAnsi"/>
            <w:sz w:val="16"/>
          </w:rPr>
          <w:t>Republican</w:t>
        </w:r>
      </w:hyperlink>
      <w:r w:rsidRPr="000914EC">
        <w:rPr>
          <w:rFonts w:asciiTheme="majorHAnsi" w:hAnsiTheme="majorHAnsi" w:cstheme="majorHAnsi"/>
          <w:sz w:val="16"/>
        </w:rPr>
        <w:t xml:space="preserve"> state senators voting for it. Governor J.B. Pritzker, a Democrat, </w:t>
      </w:r>
      <w:hyperlink r:id="rId11" w:tgtFrame="_blank" w:history="1">
        <w:r w:rsidRPr="000914EC">
          <w:rPr>
            <w:rStyle w:val="Hyperlink"/>
            <w:rFonts w:asciiTheme="majorHAnsi" w:hAnsiTheme="majorHAnsi" w:cstheme="majorHAnsi"/>
            <w:sz w:val="16"/>
          </w:rPr>
          <w:t>signed</w:t>
        </w:r>
      </w:hyperlink>
      <w:r w:rsidRPr="000914EC">
        <w:rPr>
          <w:rFonts w:asciiTheme="majorHAnsi" w:hAnsiTheme="majorHAnsi" w:cstheme="majorHAnsi"/>
          <w:sz w:val="16"/>
        </w:rPr>
        <w:t xml:space="preserve"> the bill into law on July 9, 2021. </w:t>
      </w:r>
      <w:r w:rsidRPr="009230FF">
        <w:rPr>
          <w:rStyle w:val="StyleUnderline"/>
          <w:rFonts w:asciiTheme="majorHAnsi" w:hAnsiTheme="majorHAnsi" w:cstheme="majorHAnsi"/>
        </w:rPr>
        <w:t xml:space="preserve">It </w:t>
      </w:r>
      <w:r w:rsidRPr="009230FF">
        <w:rPr>
          <w:rStyle w:val="StyleUnderline"/>
          <w:rFonts w:asciiTheme="majorHAnsi" w:hAnsiTheme="majorHAnsi" w:cstheme="majorHAnsi"/>
          <w:highlight w:val="green"/>
        </w:rPr>
        <w:t>amends the</w:t>
      </w:r>
      <w:r w:rsidRPr="009230FF">
        <w:rPr>
          <w:rStyle w:val="StyleUnderline"/>
          <w:rFonts w:asciiTheme="majorHAnsi" w:hAnsiTheme="majorHAnsi" w:cstheme="majorHAnsi"/>
        </w:rPr>
        <w:t xml:space="preserve"> state’s </w:t>
      </w:r>
      <w:r w:rsidRPr="009230FF">
        <w:rPr>
          <w:rStyle w:val="StyleUnderline"/>
          <w:rFonts w:asciiTheme="majorHAnsi" w:hAnsiTheme="majorHAnsi" w:cstheme="majorHAnsi"/>
          <w:highlight w:val="green"/>
        </w:rPr>
        <w:t>school code to add media literacy</w:t>
      </w:r>
      <w:r w:rsidRPr="009230FF">
        <w:rPr>
          <w:rStyle w:val="StyleUnderline"/>
          <w:rFonts w:asciiTheme="majorHAnsi" w:hAnsiTheme="majorHAnsi" w:cstheme="majorHAnsi"/>
        </w:rPr>
        <w:t xml:space="preserve"> to the already </w:t>
      </w:r>
      <w:hyperlink r:id="rId12" w:tgtFrame="_blank" w:history="1">
        <w:r w:rsidRPr="009230FF">
          <w:rPr>
            <w:rStyle w:val="StyleUnderline"/>
            <w:rFonts w:asciiTheme="majorHAnsi" w:hAnsiTheme="majorHAnsi" w:cstheme="majorHAnsi"/>
          </w:rPr>
          <w:t>required</w:t>
        </w:r>
      </w:hyperlink>
      <w:r w:rsidRPr="009230FF">
        <w:rPr>
          <w:rStyle w:val="StyleUnderline"/>
          <w:rFonts w:asciiTheme="majorHAnsi" w:hAnsiTheme="majorHAnsi" w:cstheme="majorHAnsi"/>
        </w:rPr>
        <w:t xml:space="preserve"> computer literacy mandate.</w:t>
      </w:r>
      <w:r w:rsidRPr="000914EC">
        <w:rPr>
          <w:rFonts w:asciiTheme="majorHAnsi" w:hAnsiTheme="majorHAnsi" w:cstheme="majorHAnsi"/>
          <w:sz w:val="16"/>
        </w:rPr>
        <w:t xml:space="preserve"> </w:t>
      </w:r>
    </w:p>
    <w:p w14:paraId="66AC63D6" w14:textId="77777777" w:rsidR="00B57F3C" w:rsidRPr="009230FF" w:rsidRDefault="00B57F3C" w:rsidP="00B57F3C">
      <w:pPr>
        <w:keepNext/>
        <w:keepLines/>
        <w:spacing w:before="40" w:after="0"/>
        <w:outlineLvl w:val="3"/>
        <w:rPr>
          <w:rFonts w:asciiTheme="majorHAnsi" w:eastAsia="MS Gothic" w:hAnsiTheme="majorHAnsi" w:cstheme="majorHAnsi"/>
          <w:b/>
          <w:bCs/>
          <w:sz w:val="26"/>
          <w:szCs w:val="26"/>
          <w:u w:val="single"/>
        </w:rPr>
      </w:pPr>
      <w:r>
        <w:rPr>
          <w:rFonts w:asciiTheme="majorHAnsi" w:eastAsia="MS Gothic" w:hAnsiTheme="majorHAnsi" w:cstheme="majorHAnsi"/>
          <w:b/>
          <w:bCs/>
          <w:sz w:val="26"/>
          <w:szCs w:val="26"/>
        </w:rPr>
        <w:t>C</w:t>
      </w:r>
      <w:r w:rsidRPr="009230FF">
        <w:rPr>
          <w:rFonts w:asciiTheme="majorHAnsi" w:eastAsia="MS Gothic" w:hAnsiTheme="majorHAnsi" w:cstheme="majorHAnsi"/>
          <w:b/>
          <w:bCs/>
          <w:sz w:val="26"/>
          <w:szCs w:val="26"/>
        </w:rPr>
        <w:t xml:space="preserve">reates an </w:t>
      </w:r>
      <w:r w:rsidRPr="009230FF">
        <w:rPr>
          <w:rFonts w:asciiTheme="majorHAnsi" w:eastAsia="MS Gothic" w:hAnsiTheme="majorHAnsi" w:cstheme="majorHAnsi"/>
          <w:b/>
          <w:bCs/>
          <w:sz w:val="26"/>
          <w:szCs w:val="26"/>
          <w:u w:val="single"/>
        </w:rPr>
        <w:t>infrastructure</w:t>
      </w:r>
      <w:r w:rsidRPr="009230FF">
        <w:rPr>
          <w:rFonts w:asciiTheme="majorHAnsi" w:eastAsia="MS Gothic" w:hAnsiTheme="majorHAnsi" w:cstheme="majorHAnsi"/>
          <w:b/>
          <w:bCs/>
          <w:sz w:val="26"/>
          <w:szCs w:val="26"/>
        </w:rPr>
        <w:t xml:space="preserve"> for </w:t>
      </w:r>
      <w:r w:rsidRPr="009230FF">
        <w:rPr>
          <w:rFonts w:asciiTheme="majorHAnsi" w:eastAsia="MS Gothic" w:hAnsiTheme="majorHAnsi" w:cstheme="majorHAnsi"/>
          <w:b/>
          <w:bCs/>
          <w:sz w:val="26"/>
          <w:szCs w:val="26"/>
          <w:u w:val="single"/>
        </w:rPr>
        <w:t>effective Adult-Ed</w:t>
      </w:r>
      <w:r w:rsidRPr="009230FF">
        <w:rPr>
          <w:rFonts w:asciiTheme="majorHAnsi" w:eastAsia="MS Gothic" w:hAnsiTheme="majorHAnsi" w:cstheme="majorHAnsi"/>
          <w:b/>
          <w:bCs/>
          <w:sz w:val="26"/>
          <w:szCs w:val="26"/>
        </w:rPr>
        <w:t xml:space="preserve"> which </w:t>
      </w:r>
      <w:r w:rsidRPr="009230FF">
        <w:rPr>
          <w:rFonts w:asciiTheme="majorHAnsi" w:eastAsia="MS Gothic" w:hAnsiTheme="majorHAnsi" w:cstheme="majorHAnsi"/>
          <w:b/>
          <w:bCs/>
          <w:sz w:val="26"/>
          <w:szCs w:val="26"/>
          <w:u w:val="single"/>
        </w:rPr>
        <w:t>solves quickly</w:t>
      </w:r>
    </w:p>
    <w:p w14:paraId="7E7EE679" w14:textId="77777777" w:rsidR="00B57F3C" w:rsidRPr="000914EC" w:rsidRDefault="00B57F3C" w:rsidP="00B57F3C">
      <w:pPr>
        <w:rPr>
          <w:rFonts w:asciiTheme="majorHAnsi" w:eastAsia="MS Mincho" w:hAnsiTheme="majorHAnsi" w:cstheme="majorHAnsi"/>
          <w:sz w:val="16"/>
        </w:rPr>
      </w:pPr>
      <w:r w:rsidRPr="009230FF">
        <w:rPr>
          <w:rStyle w:val="Style13ptBold"/>
          <w:rFonts w:asciiTheme="majorHAnsi" w:hAnsiTheme="majorHAnsi" w:cstheme="majorHAnsi"/>
        </w:rPr>
        <w:t>Kavanagh 18</w:t>
      </w:r>
      <w:r w:rsidRPr="000914EC">
        <w:rPr>
          <w:rFonts w:asciiTheme="majorHAnsi" w:eastAsia="MS Mincho" w:hAnsiTheme="majorHAnsi" w:cstheme="majorHAnsi"/>
          <w:sz w:val="16"/>
        </w:rPr>
        <w:t xml:space="preserve"> [political scientist at the RAND Corporation and associate director of the Strategy, Doctrine, and Resources Program in the RAND Arroyo Center; and Michael D. Rich, president and chief executive officer of the RAND Corporation, 2018, Truth Decay: An Initial Exploration of the Diminishing Role of Facts and Analysis in American Public Life] Recut Jet Recut Cookie JX Recut SJKS Recut SJ//VM Recut Justin Recut SJ//JK //Re-cut Elmer Recut SJ//DL Recut </w:t>
      </w:r>
      <w:proofErr w:type="spellStart"/>
      <w:r w:rsidRPr="000914EC">
        <w:rPr>
          <w:rFonts w:asciiTheme="majorHAnsi" w:eastAsia="MS Mincho" w:hAnsiTheme="majorHAnsi" w:cstheme="majorHAnsi"/>
          <w:sz w:val="16"/>
        </w:rPr>
        <w:t>sjvc</w:t>
      </w:r>
      <w:proofErr w:type="spellEnd"/>
      <w:r w:rsidRPr="000914EC">
        <w:rPr>
          <w:rFonts w:asciiTheme="majorHAnsi" w:eastAsia="MS Mincho" w:hAnsiTheme="majorHAnsi" w:cstheme="majorHAnsi"/>
          <w:sz w:val="16"/>
        </w:rPr>
        <w:t xml:space="preserve"> Recut B1ack ZD Recut Ph1l1m0nst3r Recut SJCP//JG Recut SJBE Recut SJ </w:t>
      </w:r>
      <w:proofErr w:type="spellStart"/>
      <w:r w:rsidRPr="000914EC">
        <w:rPr>
          <w:rFonts w:asciiTheme="majorHAnsi" w:eastAsia="MS Mincho" w:hAnsiTheme="majorHAnsi" w:cstheme="majorHAnsi"/>
          <w:sz w:val="16"/>
        </w:rPr>
        <w:t>AMe</w:t>
      </w:r>
      <w:proofErr w:type="spellEnd"/>
      <w:r w:rsidRPr="000914EC">
        <w:rPr>
          <w:rFonts w:asciiTheme="majorHAnsi" w:eastAsia="MS Mincho" w:hAnsiTheme="majorHAnsi" w:cstheme="majorHAnsi"/>
          <w:sz w:val="16"/>
        </w:rPr>
        <w:t xml:space="preserve"> Recut 4n33l Recut </w:t>
      </w:r>
      <w:proofErr w:type="spellStart"/>
      <w:r w:rsidRPr="000914EC">
        <w:rPr>
          <w:rFonts w:asciiTheme="majorHAnsi" w:eastAsia="MS Mincho" w:hAnsiTheme="majorHAnsi" w:cstheme="majorHAnsi"/>
          <w:sz w:val="16"/>
        </w:rPr>
        <w:t>Aadit</w:t>
      </w:r>
      <w:proofErr w:type="spellEnd"/>
      <w:r w:rsidRPr="000914EC">
        <w:rPr>
          <w:rFonts w:asciiTheme="majorHAnsi" w:eastAsia="MS Mincho" w:hAnsiTheme="majorHAnsi" w:cstheme="majorHAnsi"/>
          <w:sz w:val="16"/>
        </w:rPr>
        <w:t xml:space="preserve"> Recut n33l Recut Jay Recut Plano RP Recut SJMS Recut </w:t>
      </w:r>
      <w:proofErr w:type="spellStart"/>
      <w:r w:rsidRPr="000914EC">
        <w:rPr>
          <w:rFonts w:asciiTheme="majorHAnsi" w:eastAsia="MS Mincho" w:hAnsiTheme="majorHAnsi" w:cstheme="majorHAnsi"/>
          <w:sz w:val="16"/>
        </w:rPr>
        <w:t>Yaters</w:t>
      </w:r>
      <w:proofErr w:type="spellEnd"/>
      <w:r w:rsidRPr="000914EC">
        <w:rPr>
          <w:rFonts w:asciiTheme="majorHAnsi" w:eastAsia="MS Mincho" w:hAnsiTheme="majorHAnsi" w:cstheme="majorHAnsi"/>
          <w:sz w:val="16"/>
        </w:rPr>
        <w:t xml:space="preserve"> but for real Recut Jet</w:t>
      </w:r>
    </w:p>
    <w:p w14:paraId="655CB913" w14:textId="77777777" w:rsidR="00B57F3C" w:rsidRPr="009230FF" w:rsidRDefault="00B57F3C" w:rsidP="00B57F3C">
      <w:pPr>
        <w:rPr>
          <w:rStyle w:val="StyleUnderline"/>
          <w:rFonts w:asciiTheme="majorHAnsi" w:hAnsiTheme="majorHAnsi" w:cstheme="majorHAnsi"/>
        </w:rPr>
      </w:pPr>
      <w:r w:rsidRPr="000914EC">
        <w:rPr>
          <w:rFonts w:asciiTheme="majorHAnsi" w:hAnsiTheme="majorHAnsi" w:cstheme="majorHAnsi"/>
          <w:sz w:val="16"/>
        </w:rPr>
        <w:t xml:space="preserve">As noted, a lack of attention to civic education and media literacy can also affect adults. The absence of effective community outreach and adult or continuing education programs at the national level in these areas is as much a driver of Truth Decay as the gap between school curricula and the demands of the information system. Just as students without the proper training may be vulnerable to consuming and disseminating misinformation, adults who are unable to critically evaluate sources, to seek out unbiased sources of information, or able to distinguish between fact and opinion will be equally likely to become victims of opinion sold as fact or disinformation spread intentionally and equally likely to spread this information to others, perpetuating and worsening the challenges posed by Truth Decay. </w:t>
      </w:r>
      <w:r w:rsidRPr="009230FF">
        <w:rPr>
          <w:rStyle w:val="StyleUnderline"/>
          <w:rFonts w:asciiTheme="majorHAnsi" w:hAnsiTheme="majorHAnsi" w:cstheme="majorHAnsi"/>
          <w:highlight w:val="green"/>
        </w:rPr>
        <w:t>Attacking</w:t>
      </w:r>
      <w:r w:rsidRPr="009230FF">
        <w:rPr>
          <w:rStyle w:val="StyleUnderline"/>
          <w:rFonts w:asciiTheme="majorHAnsi" w:hAnsiTheme="majorHAnsi" w:cstheme="majorHAnsi"/>
        </w:rPr>
        <w:t xml:space="preserve"> this </w:t>
      </w:r>
      <w:r w:rsidRPr="009230FF">
        <w:rPr>
          <w:rStyle w:val="StyleUnderline"/>
          <w:rFonts w:asciiTheme="majorHAnsi" w:hAnsiTheme="majorHAnsi" w:cstheme="majorHAnsi"/>
          <w:highlight w:val="green"/>
        </w:rPr>
        <w:t>problem in</w:t>
      </w:r>
      <w:r w:rsidRPr="009230FF">
        <w:rPr>
          <w:rStyle w:val="StyleUnderline"/>
          <w:rFonts w:asciiTheme="majorHAnsi" w:hAnsiTheme="majorHAnsi" w:cstheme="majorHAnsi"/>
        </w:rPr>
        <w:t xml:space="preserve"> elementary, middle, and high </w:t>
      </w:r>
      <w:r w:rsidRPr="009230FF">
        <w:rPr>
          <w:rStyle w:val="StyleUnderline"/>
          <w:rFonts w:asciiTheme="majorHAnsi" w:hAnsiTheme="majorHAnsi" w:cstheme="majorHAnsi"/>
          <w:highlight w:val="green"/>
        </w:rPr>
        <w:t>schools</w:t>
      </w:r>
      <w:r w:rsidRPr="009230FF">
        <w:rPr>
          <w:rStyle w:val="StyleUnderline"/>
          <w:rFonts w:asciiTheme="majorHAnsi" w:hAnsiTheme="majorHAnsi" w:cstheme="majorHAnsi"/>
        </w:rPr>
        <w:t xml:space="preserve"> may be </w:t>
      </w:r>
      <w:r w:rsidRPr="009230FF">
        <w:rPr>
          <w:rStyle w:val="StyleUnderline"/>
          <w:rFonts w:asciiTheme="majorHAnsi" w:hAnsiTheme="majorHAnsi" w:cstheme="majorHAnsi"/>
          <w:highlight w:val="green"/>
        </w:rPr>
        <w:t>easier than</w:t>
      </w:r>
      <w:r w:rsidRPr="009230FF">
        <w:rPr>
          <w:rStyle w:val="StyleUnderline"/>
          <w:rFonts w:asciiTheme="majorHAnsi" w:hAnsiTheme="majorHAnsi" w:cstheme="majorHAnsi"/>
        </w:rPr>
        <w:t xml:space="preserve"> targeting </w:t>
      </w:r>
      <w:r w:rsidRPr="009230FF">
        <w:rPr>
          <w:rStyle w:val="StyleUnderline"/>
          <w:rFonts w:asciiTheme="majorHAnsi" w:hAnsiTheme="majorHAnsi" w:cstheme="majorHAnsi"/>
          <w:highlight w:val="green"/>
        </w:rPr>
        <w:t>adults</w:t>
      </w:r>
      <w:r w:rsidRPr="009230FF">
        <w:rPr>
          <w:rStyle w:val="StyleUnderline"/>
          <w:rFonts w:asciiTheme="majorHAnsi" w:hAnsiTheme="majorHAnsi" w:cstheme="majorHAnsi"/>
        </w:rPr>
        <w:t xml:space="preserve">, </w:t>
      </w:r>
      <w:r w:rsidRPr="000914EC">
        <w:rPr>
          <w:rFonts w:asciiTheme="majorHAnsi" w:hAnsiTheme="majorHAnsi" w:cstheme="majorHAnsi"/>
          <w:sz w:val="16"/>
        </w:rPr>
        <w:t>who would need to come voluntarily and who might already have well-formed biases that would prevent them from fully absorbing any program that aims to increase civic and media literacy.</w:t>
      </w:r>
      <w:r w:rsidRPr="009230FF">
        <w:rPr>
          <w:rStyle w:val="StyleUnderline"/>
          <w:rFonts w:asciiTheme="majorHAnsi" w:hAnsiTheme="majorHAnsi" w:cstheme="majorHAnsi"/>
        </w:rPr>
        <w:t xml:space="preserve"> However, it might be possible to </w:t>
      </w:r>
      <w:r w:rsidRPr="009230FF">
        <w:rPr>
          <w:rStyle w:val="StyleUnderline"/>
          <w:rFonts w:asciiTheme="majorHAnsi" w:hAnsiTheme="majorHAnsi" w:cstheme="majorHAnsi"/>
          <w:highlight w:val="green"/>
        </w:rPr>
        <w:t>use community outreach programs</w:t>
      </w:r>
      <w:r w:rsidRPr="009230FF">
        <w:rPr>
          <w:rStyle w:val="StyleUnderline"/>
          <w:rFonts w:asciiTheme="majorHAnsi" w:hAnsiTheme="majorHAnsi" w:cstheme="majorHAnsi"/>
        </w:rPr>
        <w:t xml:space="preserve"> (offered through libraries or operated through schools but also targeted at parents) </w:t>
      </w:r>
      <w:r w:rsidRPr="009230FF">
        <w:rPr>
          <w:rStyle w:val="StyleUnderline"/>
          <w:rFonts w:asciiTheme="majorHAnsi" w:hAnsiTheme="majorHAnsi" w:cstheme="majorHAnsi"/>
          <w:highlight w:val="green"/>
        </w:rPr>
        <w:t>to promote media</w:t>
      </w:r>
      <w:r w:rsidRPr="009230FF">
        <w:rPr>
          <w:rStyle w:val="StyleUnderline"/>
          <w:rFonts w:asciiTheme="majorHAnsi" w:hAnsiTheme="majorHAnsi" w:cstheme="majorHAnsi"/>
        </w:rPr>
        <w:t xml:space="preserve"> and civic </w:t>
      </w:r>
      <w:r w:rsidRPr="009230FF">
        <w:rPr>
          <w:rStyle w:val="StyleUnderline"/>
          <w:rFonts w:asciiTheme="majorHAnsi" w:hAnsiTheme="majorHAnsi" w:cstheme="majorHAnsi"/>
          <w:highlight w:val="green"/>
        </w:rPr>
        <w:t>literacy among adults</w:t>
      </w:r>
      <w:r w:rsidRPr="009230FF">
        <w:rPr>
          <w:rStyle w:val="StyleUnderline"/>
          <w:rFonts w:asciiTheme="majorHAnsi" w:hAnsiTheme="majorHAnsi" w:cstheme="majorHAnsi"/>
        </w:rPr>
        <w:t xml:space="preserve"> who are out of school or even in a family-based forum where children and adults could learn skills together. Were it created, </w:t>
      </w:r>
      <w:r w:rsidRPr="009230FF">
        <w:rPr>
          <w:rStyle w:val="StyleUnderline"/>
          <w:rFonts w:asciiTheme="majorHAnsi" w:hAnsiTheme="majorHAnsi" w:cstheme="majorHAnsi"/>
          <w:highlight w:val="green"/>
        </w:rPr>
        <w:t>this</w:t>
      </w:r>
      <w:r w:rsidRPr="009230FF">
        <w:rPr>
          <w:rStyle w:val="StyleUnderline"/>
          <w:rFonts w:asciiTheme="majorHAnsi" w:hAnsiTheme="majorHAnsi" w:cstheme="majorHAnsi"/>
        </w:rPr>
        <w:t xml:space="preserve"> type of </w:t>
      </w:r>
      <w:r w:rsidRPr="009230FF">
        <w:rPr>
          <w:rStyle w:val="StyleUnderline"/>
          <w:rFonts w:asciiTheme="majorHAnsi" w:hAnsiTheme="majorHAnsi" w:cstheme="majorHAnsi"/>
          <w:highlight w:val="green"/>
        </w:rPr>
        <w:t>infrastructure</w:t>
      </w:r>
      <w:r w:rsidRPr="009230FF">
        <w:rPr>
          <w:rStyle w:val="StyleUnderline"/>
          <w:rFonts w:asciiTheme="majorHAnsi" w:hAnsiTheme="majorHAnsi" w:cstheme="majorHAnsi"/>
        </w:rPr>
        <w:t xml:space="preserve"> could help </w:t>
      </w:r>
      <w:r w:rsidRPr="009230FF">
        <w:rPr>
          <w:rStyle w:val="StyleUnderline"/>
          <w:rFonts w:asciiTheme="majorHAnsi" w:hAnsiTheme="majorHAnsi" w:cstheme="majorHAnsi"/>
          <w:highlight w:val="green"/>
        </w:rPr>
        <w:t>relieve</w:t>
      </w:r>
      <w:r w:rsidRPr="009230FF">
        <w:rPr>
          <w:rStyle w:val="StyleUnderline"/>
          <w:rFonts w:asciiTheme="majorHAnsi" w:hAnsiTheme="majorHAnsi" w:cstheme="majorHAnsi"/>
        </w:rPr>
        <w:t xml:space="preserve"> some of the </w:t>
      </w:r>
      <w:r w:rsidRPr="009230FF">
        <w:rPr>
          <w:rStyle w:val="StyleUnderline"/>
          <w:rFonts w:asciiTheme="majorHAnsi" w:hAnsiTheme="majorHAnsi" w:cstheme="majorHAnsi"/>
          <w:highlight w:val="green"/>
        </w:rPr>
        <w:t>pressure on schools</w:t>
      </w:r>
      <w:r w:rsidRPr="009230FF">
        <w:rPr>
          <w:rStyle w:val="StyleUnderline"/>
          <w:rFonts w:asciiTheme="majorHAnsi" w:hAnsiTheme="majorHAnsi" w:cstheme="majorHAnsi"/>
        </w:rPr>
        <w:t xml:space="preserve">, as it would provide another form of outreach targeted at older </w:t>
      </w:r>
      <w:proofErr w:type="gramStart"/>
      <w:r w:rsidRPr="009230FF">
        <w:rPr>
          <w:rStyle w:val="StyleUnderline"/>
          <w:rFonts w:asciiTheme="majorHAnsi" w:hAnsiTheme="majorHAnsi" w:cstheme="majorHAnsi"/>
        </w:rPr>
        <w:t>generations.</w:t>
      </w:r>
      <w:proofErr w:type="gramEnd"/>
      <w:r w:rsidRPr="009230FF">
        <w:rPr>
          <w:rStyle w:val="StyleUnderline"/>
          <w:rFonts w:asciiTheme="majorHAnsi" w:hAnsiTheme="majorHAnsi" w:cstheme="majorHAnsi"/>
        </w:rPr>
        <w:t xml:space="preserve"> </w:t>
      </w:r>
      <w:r w:rsidRPr="000914EC">
        <w:rPr>
          <w:rFonts w:asciiTheme="majorHAnsi" w:hAnsiTheme="majorHAnsi" w:cstheme="majorHAnsi"/>
          <w:sz w:val="16"/>
        </w:rPr>
        <w:t>This type of program might be difficult to implement or scale, but it is an approach worth exploring.</w:t>
      </w:r>
    </w:p>
    <w:p w14:paraId="3134F754" w14:textId="77777777" w:rsidR="00B57F3C" w:rsidRDefault="00B57F3C" w:rsidP="00B57F3C">
      <w:pPr>
        <w:keepNext/>
        <w:keepLines/>
        <w:spacing w:before="40" w:after="0"/>
        <w:outlineLvl w:val="3"/>
        <w:rPr>
          <w:rFonts w:asciiTheme="majorHAnsi" w:eastAsia="MS Gothic" w:hAnsiTheme="majorHAnsi" w:cstheme="majorHAnsi"/>
          <w:b/>
          <w:bCs/>
          <w:sz w:val="26"/>
          <w:szCs w:val="26"/>
        </w:rPr>
      </w:pPr>
      <w:r w:rsidRPr="009230FF">
        <w:rPr>
          <w:rFonts w:asciiTheme="majorHAnsi" w:eastAsia="MS Gothic" w:hAnsiTheme="majorHAnsi" w:cstheme="majorHAnsi"/>
          <w:b/>
          <w:bCs/>
          <w:sz w:val="26"/>
          <w:szCs w:val="26"/>
        </w:rPr>
        <w:t>Solves</w:t>
      </w:r>
      <w:r>
        <w:rPr>
          <w:rFonts w:asciiTheme="majorHAnsi" w:eastAsia="MS Gothic" w:hAnsiTheme="majorHAnsi" w:cstheme="majorHAnsi"/>
          <w:b/>
          <w:bCs/>
          <w:sz w:val="26"/>
          <w:szCs w:val="26"/>
        </w:rPr>
        <w:t xml:space="preserve"> – </w:t>
      </w:r>
    </w:p>
    <w:p w14:paraId="58011ACB" w14:textId="77777777" w:rsidR="00B57F3C" w:rsidRPr="009230FF" w:rsidRDefault="00B57F3C" w:rsidP="00B57F3C">
      <w:pPr>
        <w:keepNext/>
        <w:keepLines/>
        <w:spacing w:before="40" w:after="0"/>
        <w:outlineLvl w:val="3"/>
        <w:rPr>
          <w:rFonts w:asciiTheme="majorHAnsi" w:eastAsia="MS Gothic" w:hAnsiTheme="majorHAnsi" w:cstheme="majorHAnsi"/>
          <w:b/>
          <w:bCs/>
          <w:sz w:val="26"/>
          <w:szCs w:val="26"/>
          <w:u w:val="single"/>
        </w:rPr>
      </w:pPr>
      <w:r>
        <w:rPr>
          <w:rFonts w:asciiTheme="majorHAnsi" w:eastAsia="MS Gothic" w:hAnsiTheme="majorHAnsi" w:cstheme="majorHAnsi"/>
          <w:b/>
          <w:bCs/>
          <w:sz w:val="26"/>
          <w:szCs w:val="26"/>
        </w:rPr>
        <w:t xml:space="preserve">1] </w:t>
      </w:r>
      <w:r w:rsidRPr="00A141C9">
        <w:rPr>
          <w:rFonts w:asciiTheme="majorHAnsi" w:eastAsia="MS Gothic" w:hAnsiTheme="majorHAnsi" w:cstheme="majorHAnsi"/>
          <w:b/>
          <w:bCs/>
          <w:sz w:val="26"/>
          <w:szCs w:val="26"/>
          <w:u w:val="single"/>
        </w:rPr>
        <w:t>Training</w:t>
      </w:r>
      <w:r>
        <w:rPr>
          <w:rFonts w:asciiTheme="majorHAnsi" w:eastAsia="MS Gothic" w:hAnsiTheme="majorHAnsi" w:cstheme="majorHAnsi"/>
          <w:b/>
          <w:bCs/>
          <w:sz w:val="26"/>
          <w:szCs w:val="26"/>
        </w:rPr>
        <w:t xml:space="preserve"> and </w:t>
      </w:r>
      <w:r w:rsidRPr="00A141C9">
        <w:rPr>
          <w:rFonts w:asciiTheme="majorHAnsi" w:eastAsia="MS Gothic" w:hAnsiTheme="majorHAnsi" w:cstheme="majorHAnsi"/>
          <w:b/>
          <w:bCs/>
          <w:sz w:val="26"/>
          <w:szCs w:val="26"/>
          <w:u w:val="single"/>
        </w:rPr>
        <w:t>demand</w:t>
      </w:r>
      <w:r>
        <w:rPr>
          <w:rFonts w:asciiTheme="majorHAnsi" w:eastAsia="MS Gothic" w:hAnsiTheme="majorHAnsi" w:cstheme="majorHAnsi"/>
          <w:b/>
          <w:bCs/>
          <w:sz w:val="26"/>
          <w:szCs w:val="26"/>
        </w:rPr>
        <w:t xml:space="preserve"> for high quality content</w:t>
      </w:r>
    </w:p>
    <w:p w14:paraId="3D6DD050" w14:textId="77777777" w:rsidR="00B57F3C" w:rsidRPr="000914EC" w:rsidRDefault="00B57F3C" w:rsidP="00B57F3C">
      <w:pPr>
        <w:rPr>
          <w:rFonts w:asciiTheme="majorHAnsi" w:eastAsia="MS Mincho" w:hAnsiTheme="majorHAnsi" w:cstheme="majorHAnsi"/>
          <w:sz w:val="16"/>
        </w:rPr>
      </w:pPr>
      <w:r w:rsidRPr="000914EC">
        <w:rPr>
          <w:rStyle w:val="StyleUnderline"/>
          <w:rFonts w:asciiTheme="majorHAnsi" w:hAnsiTheme="majorHAnsi" w:cstheme="majorHAnsi"/>
          <w:szCs w:val="26"/>
        </w:rPr>
        <w:t>ASP 17</w:t>
      </w:r>
      <w:r w:rsidRPr="000914EC">
        <w:rPr>
          <w:rFonts w:asciiTheme="majorHAnsi" w:eastAsia="MS Mincho" w:hAnsiTheme="majorHAnsi" w:cstheme="majorHAnsi"/>
          <w:sz w:val="16"/>
        </w:rPr>
        <w:t xml:space="preserve"> [American Security Project, With Fake News, Knowledge is Power – The Case for Media Literacy, November 7, https://www.americansecurityproject.org/knowledge-is-power-media-literacy/] Recut Jet</w:t>
      </w:r>
    </w:p>
    <w:p w14:paraId="38DD5C7D" w14:textId="77777777" w:rsidR="00B57F3C" w:rsidRDefault="00B57F3C" w:rsidP="00B57F3C">
      <w:pPr>
        <w:rPr>
          <w:rStyle w:val="StyleUnderline"/>
          <w:rFonts w:asciiTheme="majorHAnsi" w:hAnsiTheme="majorHAnsi" w:cstheme="majorHAnsi"/>
        </w:rPr>
      </w:pPr>
      <w:r w:rsidRPr="009230FF">
        <w:rPr>
          <w:rFonts w:asciiTheme="majorHAnsi" w:hAnsiTheme="majorHAnsi" w:cstheme="majorHAnsi"/>
          <w:sz w:val="16"/>
        </w:rPr>
        <w:t xml:space="preserve">In the US, there are myriad organizations that focus on the issue of media literacy. </w:t>
      </w:r>
      <w:r w:rsidRPr="009230FF">
        <w:rPr>
          <w:rStyle w:val="StyleUnderline"/>
          <w:rFonts w:asciiTheme="majorHAnsi" w:hAnsiTheme="majorHAnsi" w:cstheme="majorHAnsi"/>
        </w:rPr>
        <w:t xml:space="preserve">One of the most prominent is the National Association of Media Literacy Education (NAMLE), the organization behind US Media Literacy Week. </w:t>
      </w:r>
      <w:r w:rsidRPr="009230FF">
        <w:rPr>
          <w:rFonts w:asciiTheme="majorHAnsi" w:hAnsiTheme="majorHAnsi" w:cstheme="majorHAnsi"/>
          <w:sz w:val="16"/>
        </w:rPr>
        <w:t xml:space="preserve">The organization has been advocating for media literacy since the 90s, but since the 2016 elections, it’s been getting a lot more attention. </w:t>
      </w:r>
      <w:r w:rsidRPr="009230FF">
        <w:rPr>
          <w:rStyle w:val="StyleUnderline"/>
          <w:rFonts w:asciiTheme="majorHAnsi" w:hAnsiTheme="majorHAnsi" w:cstheme="majorHAnsi"/>
        </w:rPr>
        <w:t>NAMLE partners with local schools and teachers to implement curriculum that focuses on source evaluation and gives students the tools they need to navigate the changing media environment.</w:t>
      </w:r>
      <w:r w:rsidRPr="009230FF">
        <w:rPr>
          <w:rFonts w:asciiTheme="majorHAnsi" w:hAnsiTheme="majorHAnsi" w:cstheme="majorHAnsi"/>
          <w:sz w:val="16"/>
        </w:rPr>
        <w:t xml:space="preserve"> However, there are some challenges to implementing media literacy programs across the US. Education is an issue largely left to the states, so it’s much more difficult to pass a sweeping media literacy law. There’s currently active legislation in 12 states concerning media literacy, and NAMLE is working with lawmakers to do more. Even so, progress has been slow. Another challenge for media literacy advocates is the lack of research. When I spoke to Michelle </w:t>
      </w:r>
      <w:proofErr w:type="spellStart"/>
      <w:r w:rsidRPr="009230FF">
        <w:rPr>
          <w:rFonts w:asciiTheme="majorHAnsi" w:hAnsiTheme="majorHAnsi" w:cstheme="majorHAnsi"/>
          <w:sz w:val="16"/>
        </w:rPr>
        <w:t>Ciulla</w:t>
      </w:r>
      <w:proofErr w:type="spellEnd"/>
      <w:r w:rsidRPr="009230FF">
        <w:rPr>
          <w:rFonts w:asciiTheme="majorHAnsi" w:hAnsiTheme="majorHAnsi" w:cstheme="majorHAnsi"/>
          <w:sz w:val="16"/>
        </w:rPr>
        <w:t xml:space="preserve"> Lipkin, Executive Director of NAMLE, over the phone, she told me that although there are large amounts of anecdotal evidence, the field still lacks research and assessment. More research would help fine tune the methods used for media literacy education. Fortunately, the limited research that does exist on this topic shows reason for optimism. A </w:t>
      </w:r>
      <w:r w:rsidRPr="009230FF">
        <w:rPr>
          <w:rFonts w:asciiTheme="majorHAnsi" w:hAnsiTheme="majorHAnsi" w:cstheme="majorHAnsi"/>
          <w:sz w:val="16"/>
          <w:szCs w:val="23"/>
        </w:rPr>
        <w:t>2016 study</w:t>
      </w:r>
      <w:r w:rsidRPr="009230FF">
        <w:rPr>
          <w:rFonts w:asciiTheme="majorHAnsi" w:hAnsiTheme="majorHAnsi" w:cstheme="majorHAnsi"/>
          <w:sz w:val="16"/>
        </w:rPr>
        <w:t xml:space="preserve"> published in the American Educational Research Journal found that students exposed to media literacy training showed a “large, statistically significant difference” in their ability to evaluate the accuracy of a source, compared to students who had no exposure to media literacy training. </w:t>
      </w:r>
      <w:r w:rsidRPr="009230FF">
        <w:rPr>
          <w:rStyle w:val="StyleUnderline"/>
          <w:rFonts w:asciiTheme="majorHAnsi" w:hAnsiTheme="majorHAnsi" w:cstheme="majorHAnsi"/>
        </w:rPr>
        <w:t xml:space="preserve">Other </w:t>
      </w:r>
      <w:r w:rsidRPr="009230FF">
        <w:rPr>
          <w:rStyle w:val="StyleUnderline"/>
          <w:rFonts w:asciiTheme="majorHAnsi" w:hAnsiTheme="majorHAnsi" w:cstheme="majorHAnsi"/>
          <w:highlight w:val="green"/>
        </w:rPr>
        <w:t>countries</w:t>
      </w:r>
      <w:r w:rsidRPr="009230FF">
        <w:rPr>
          <w:rStyle w:val="StyleUnderline"/>
          <w:rFonts w:asciiTheme="majorHAnsi" w:hAnsiTheme="majorHAnsi" w:cstheme="majorHAnsi"/>
        </w:rPr>
        <w:t xml:space="preserve"> have also </w:t>
      </w:r>
      <w:r w:rsidRPr="009230FF">
        <w:rPr>
          <w:rStyle w:val="StyleUnderline"/>
          <w:rFonts w:asciiTheme="majorHAnsi" w:hAnsiTheme="majorHAnsi" w:cstheme="majorHAnsi"/>
          <w:highlight w:val="green"/>
        </w:rPr>
        <w:t xml:space="preserve">been using </w:t>
      </w:r>
      <w:r w:rsidRPr="009230FF">
        <w:rPr>
          <w:rStyle w:val="StyleUnderline"/>
          <w:rFonts w:asciiTheme="majorHAnsi" w:hAnsiTheme="majorHAnsi" w:cstheme="majorHAnsi"/>
        </w:rPr>
        <w:t xml:space="preserve">media </w:t>
      </w:r>
      <w:r w:rsidRPr="009230FF">
        <w:rPr>
          <w:rStyle w:val="StyleUnderline"/>
          <w:rFonts w:asciiTheme="majorHAnsi" w:hAnsiTheme="majorHAnsi" w:cstheme="majorHAnsi"/>
          <w:highlight w:val="green"/>
        </w:rPr>
        <w:t>literacy to fight</w:t>
      </w:r>
      <w:r w:rsidRPr="009230FF">
        <w:rPr>
          <w:rStyle w:val="StyleUnderline"/>
          <w:rFonts w:asciiTheme="majorHAnsi" w:hAnsiTheme="majorHAnsi" w:cstheme="majorHAnsi"/>
        </w:rPr>
        <w:t xml:space="preserve"> against Russian </w:t>
      </w:r>
      <w:r w:rsidRPr="009230FF">
        <w:rPr>
          <w:rStyle w:val="StyleUnderline"/>
          <w:rFonts w:asciiTheme="majorHAnsi" w:hAnsiTheme="majorHAnsi" w:cstheme="majorHAnsi"/>
          <w:highlight w:val="green"/>
        </w:rPr>
        <w:t>disinformation</w:t>
      </w:r>
      <w:r w:rsidRPr="009230FF">
        <w:rPr>
          <w:rStyle w:val="StyleUnderline"/>
          <w:rFonts w:asciiTheme="majorHAnsi" w:hAnsiTheme="majorHAnsi" w:cstheme="majorHAnsi"/>
        </w:rPr>
        <w:t xml:space="preserve">. One of the best examples is the </w:t>
      </w:r>
      <w:hyperlink r:id="rId13" w:tooltip=" - Link will open in new window" w:history="1">
        <w:r w:rsidRPr="009230FF">
          <w:rPr>
            <w:rStyle w:val="StyleUnderline"/>
            <w:rFonts w:asciiTheme="majorHAnsi" w:hAnsiTheme="majorHAnsi" w:cstheme="majorHAnsi"/>
            <w:highlight w:val="green"/>
          </w:rPr>
          <w:t>Learn2Discern</w:t>
        </w:r>
      </w:hyperlink>
      <w:r w:rsidRPr="009230FF">
        <w:rPr>
          <w:rStyle w:val="StyleUnderline"/>
          <w:rFonts w:asciiTheme="majorHAnsi" w:hAnsiTheme="majorHAnsi" w:cstheme="majorHAnsi"/>
        </w:rPr>
        <w:t xml:space="preserve"> program </w:t>
      </w:r>
      <w:r w:rsidRPr="009230FF">
        <w:rPr>
          <w:rStyle w:val="StyleUnderline"/>
          <w:rFonts w:asciiTheme="majorHAnsi" w:hAnsiTheme="majorHAnsi" w:cstheme="majorHAnsi"/>
          <w:highlight w:val="green"/>
        </w:rPr>
        <w:t>in Ukraine</w:t>
      </w:r>
      <w:r w:rsidRPr="009230FF">
        <w:rPr>
          <w:rStyle w:val="StyleUnderline"/>
          <w:rFonts w:asciiTheme="majorHAnsi" w:hAnsiTheme="majorHAnsi" w:cstheme="majorHAnsi"/>
        </w:rPr>
        <w:t xml:space="preserve">, a training methodology program that uses interactive modules to </w:t>
      </w:r>
      <w:r w:rsidRPr="009230FF">
        <w:rPr>
          <w:rStyle w:val="StyleUnderline"/>
          <w:rFonts w:asciiTheme="majorHAnsi" w:hAnsiTheme="majorHAnsi" w:cstheme="majorHAnsi"/>
          <w:highlight w:val="green"/>
        </w:rPr>
        <w:t>teach citizens about media</w:t>
      </w:r>
      <w:r w:rsidRPr="009230FF">
        <w:rPr>
          <w:rStyle w:val="StyleUnderline"/>
          <w:rFonts w:asciiTheme="majorHAnsi" w:hAnsiTheme="majorHAnsi" w:cstheme="majorHAnsi"/>
        </w:rPr>
        <w:t>.</w:t>
      </w:r>
      <w:r w:rsidRPr="009230FF">
        <w:rPr>
          <w:rFonts w:asciiTheme="majorHAnsi" w:hAnsiTheme="majorHAnsi" w:cstheme="majorHAnsi"/>
          <w:sz w:val="16"/>
        </w:rPr>
        <w:t xml:space="preserve"> Learn2Discern was able to provide </w:t>
      </w:r>
      <w:hyperlink r:id="rId14" w:tooltip=" - Link will open in new window" w:history="1">
        <w:r w:rsidRPr="009230FF">
          <w:rPr>
            <w:rStyle w:val="Hyperlink"/>
            <w:rFonts w:asciiTheme="majorHAnsi" w:hAnsiTheme="majorHAnsi" w:cstheme="majorHAnsi"/>
            <w:color w:val="1076C0"/>
            <w:sz w:val="16"/>
            <w:szCs w:val="23"/>
          </w:rPr>
          <w:t>concrete statistics</w:t>
        </w:r>
      </w:hyperlink>
      <w:r w:rsidRPr="009230FF">
        <w:rPr>
          <w:rFonts w:asciiTheme="majorHAnsi" w:hAnsiTheme="majorHAnsi" w:cstheme="majorHAnsi"/>
          <w:sz w:val="16"/>
        </w:rPr>
        <w:t xml:space="preserve"> that showed that the program was working. </w:t>
      </w:r>
      <w:r w:rsidRPr="009230FF">
        <w:rPr>
          <w:rStyle w:val="StyleUnderline"/>
          <w:rFonts w:asciiTheme="majorHAnsi" w:hAnsiTheme="majorHAnsi" w:cstheme="majorHAnsi"/>
        </w:rPr>
        <w:t xml:space="preserve">The </w:t>
      </w:r>
      <w:r w:rsidRPr="009230FF">
        <w:rPr>
          <w:rStyle w:val="StyleUnderline"/>
          <w:rFonts w:asciiTheme="majorHAnsi" w:hAnsiTheme="majorHAnsi" w:cstheme="majorHAnsi"/>
          <w:highlight w:val="green"/>
        </w:rPr>
        <w:t>program observed</w:t>
      </w:r>
      <w:r w:rsidRPr="009230FF">
        <w:rPr>
          <w:rStyle w:val="StyleUnderline"/>
          <w:rFonts w:asciiTheme="majorHAnsi" w:hAnsiTheme="majorHAnsi" w:cstheme="majorHAnsi"/>
        </w:rPr>
        <w:t xml:space="preserve"> a </w:t>
      </w:r>
      <w:r w:rsidRPr="009230FF">
        <w:rPr>
          <w:rStyle w:val="StyleUnderline"/>
          <w:rFonts w:asciiTheme="majorHAnsi" w:hAnsiTheme="majorHAnsi" w:cstheme="majorHAnsi"/>
          <w:highlight w:val="green"/>
        </w:rPr>
        <w:t>24% increase in</w:t>
      </w:r>
      <w:r w:rsidRPr="009230FF">
        <w:rPr>
          <w:rStyle w:val="StyleUnderline"/>
          <w:rFonts w:asciiTheme="majorHAnsi" w:hAnsiTheme="majorHAnsi" w:cstheme="majorHAnsi"/>
        </w:rPr>
        <w:t xml:space="preserve"> participants’ </w:t>
      </w:r>
      <w:r w:rsidRPr="009230FF">
        <w:rPr>
          <w:rStyle w:val="StyleUnderline"/>
          <w:rFonts w:asciiTheme="majorHAnsi" w:hAnsiTheme="majorHAnsi" w:cstheme="majorHAnsi"/>
          <w:highlight w:val="green"/>
        </w:rPr>
        <w:t>ability to distinguish</w:t>
      </w:r>
      <w:r w:rsidRPr="009230FF">
        <w:rPr>
          <w:rStyle w:val="StyleUnderline"/>
          <w:rFonts w:asciiTheme="majorHAnsi" w:hAnsiTheme="majorHAnsi" w:cstheme="majorHAnsi"/>
        </w:rPr>
        <w:t xml:space="preserve"> trustworthy news from </w:t>
      </w:r>
      <w:r w:rsidRPr="009230FF">
        <w:rPr>
          <w:rStyle w:val="StyleUnderline"/>
          <w:rFonts w:asciiTheme="majorHAnsi" w:hAnsiTheme="majorHAnsi" w:cstheme="majorHAnsi"/>
          <w:highlight w:val="green"/>
        </w:rPr>
        <w:t>fake news</w:t>
      </w:r>
      <w:r w:rsidRPr="009230FF">
        <w:rPr>
          <w:rStyle w:val="StyleUnderline"/>
          <w:rFonts w:asciiTheme="majorHAnsi" w:hAnsiTheme="majorHAnsi" w:cstheme="majorHAnsi"/>
        </w:rPr>
        <w:t>, a 22% increase in those who cross-check the information in the news they consume, and a 26% increase in participants’ confidence in analyzing news.</w:t>
      </w:r>
      <w:r w:rsidRPr="009230FF">
        <w:rPr>
          <w:rFonts w:asciiTheme="majorHAnsi" w:hAnsiTheme="majorHAnsi" w:cstheme="majorHAnsi"/>
          <w:sz w:val="16"/>
        </w:rPr>
        <w:t xml:space="preserve"> Coupled with other measures to limit foreign media influence (such as forcing RT to register as a foreign agent), media literacy provides a good path forward. </w:t>
      </w:r>
      <w:r w:rsidRPr="009230FF">
        <w:rPr>
          <w:rStyle w:val="StyleUnderline"/>
          <w:rFonts w:asciiTheme="majorHAnsi" w:hAnsiTheme="majorHAnsi" w:cstheme="majorHAnsi"/>
        </w:rPr>
        <w:t xml:space="preserve">The media </w:t>
      </w:r>
      <w:r w:rsidRPr="009230FF">
        <w:rPr>
          <w:rStyle w:val="StyleUnderline"/>
          <w:rFonts w:asciiTheme="majorHAnsi" w:hAnsiTheme="majorHAnsi" w:cstheme="majorHAnsi"/>
          <w:highlight w:val="green"/>
        </w:rPr>
        <w:t>literacy</w:t>
      </w:r>
      <w:r w:rsidRPr="009230FF">
        <w:rPr>
          <w:rStyle w:val="StyleUnderline"/>
          <w:rFonts w:asciiTheme="majorHAnsi" w:hAnsiTheme="majorHAnsi" w:cstheme="majorHAnsi"/>
        </w:rPr>
        <w:t xml:space="preserve"> approach </w:t>
      </w:r>
      <w:r w:rsidRPr="009230FF">
        <w:rPr>
          <w:rStyle w:val="StyleUnderline"/>
          <w:rFonts w:asciiTheme="majorHAnsi" w:hAnsiTheme="majorHAnsi" w:cstheme="majorHAnsi"/>
          <w:highlight w:val="green"/>
        </w:rPr>
        <w:t>allows</w:t>
      </w:r>
      <w:r w:rsidRPr="009230FF">
        <w:rPr>
          <w:rStyle w:val="StyleUnderline"/>
          <w:rFonts w:asciiTheme="majorHAnsi" w:hAnsiTheme="majorHAnsi" w:cstheme="majorHAnsi"/>
        </w:rPr>
        <w:t xml:space="preserve"> the </w:t>
      </w:r>
      <w:r w:rsidRPr="009230FF">
        <w:rPr>
          <w:rStyle w:val="StyleUnderline"/>
          <w:rFonts w:asciiTheme="majorHAnsi" w:hAnsiTheme="majorHAnsi" w:cstheme="majorHAnsi"/>
          <w:highlight w:val="green"/>
        </w:rPr>
        <w:t>US to avoid impinging on freedom</w:t>
      </w:r>
      <w:r w:rsidRPr="009230FF">
        <w:rPr>
          <w:rStyle w:val="StyleUnderline"/>
          <w:rFonts w:asciiTheme="majorHAnsi" w:hAnsiTheme="majorHAnsi" w:cstheme="majorHAnsi"/>
        </w:rPr>
        <w:t xml:space="preserve"> of the press, </w:t>
      </w:r>
      <w:r w:rsidRPr="009230FF">
        <w:rPr>
          <w:rStyle w:val="StyleUnderline"/>
          <w:rFonts w:asciiTheme="majorHAnsi" w:hAnsiTheme="majorHAnsi" w:cstheme="majorHAnsi"/>
          <w:highlight w:val="green"/>
        </w:rPr>
        <w:t>while</w:t>
      </w:r>
      <w:r w:rsidRPr="009230FF">
        <w:rPr>
          <w:rStyle w:val="StyleUnderline"/>
          <w:rFonts w:asciiTheme="majorHAnsi" w:hAnsiTheme="majorHAnsi" w:cstheme="majorHAnsi"/>
        </w:rPr>
        <w:t xml:space="preserve"> simultaneously </w:t>
      </w:r>
      <w:r w:rsidRPr="009230FF">
        <w:rPr>
          <w:rStyle w:val="StyleUnderline"/>
          <w:rFonts w:asciiTheme="majorHAnsi" w:hAnsiTheme="majorHAnsi" w:cstheme="majorHAnsi"/>
          <w:highlight w:val="green"/>
        </w:rPr>
        <w:t>creating</w:t>
      </w:r>
      <w:r w:rsidRPr="009230FF">
        <w:rPr>
          <w:rStyle w:val="StyleUnderline"/>
          <w:rFonts w:asciiTheme="majorHAnsi" w:hAnsiTheme="majorHAnsi" w:cstheme="majorHAnsi"/>
        </w:rPr>
        <w:t xml:space="preserve"> a </w:t>
      </w:r>
      <w:r w:rsidRPr="009230FF">
        <w:rPr>
          <w:rStyle w:val="StyleUnderline"/>
          <w:rFonts w:asciiTheme="majorHAnsi" w:hAnsiTheme="majorHAnsi" w:cstheme="majorHAnsi"/>
          <w:highlight w:val="green"/>
        </w:rPr>
        <w:t>greater</w:t>
      </w:r>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demand for accurate news</w:t>
      </w:r>
      <w:r w:rsidRPr="009230FF">
        <w:rPr>
          <w:rStyle w:val="StyleUnderline"/>
          <w:rFonts w:asciiTheme="majorHAnsi" w:hAnsiTheme="majorHAnsi" w:cstheme="majorHAnsi"/>
        </w:rPr>
        <w:t xml:space="preserve"> sources. This long-term solution would aid national security by making the US less likely to fall victim to foreign propaganda and influence.</w:t>
      </w:r>
    </w:p>
    <w:p w14:paraId="1F31EF92" w14:textId="77777777" w:rsidR="00B57F3C" w:rsidRDefault="00B57F3C" w:rsidP="00B57F3C">
      <w:pPr>
        <w:rPr>
          <w:rFonts w:asciiTheme="majorHAnsi" w:hAnsiTheme="majorHAnsi" w:cstheme="majorHAnsi"/>
          <w:sz w:val="16"/>
        </w:rPr>
      </w:pPr>
    </w:p>
    <w:p w14:paraId="59C06471" w14:textId="77777777" w:rsidR="00B57F3C" w:rsidRPr="009230FF" w:rsidRDefault="00B57F3C" w:rsidP="00B57F3C">
      <w:pPr>
        <w:pStyle w:val="Heading4"/>
      </w:pPr>
      <w:r>
        <w:t xml:space="preserve">2] Literacy builds </w:t>
      </w:r>
      <w:r w:rsidRPr="00A141C9">
        <w:rPr>
          <w:u w:val="single"/>
        </w:rPr>
        <w:t>immunological resistances</w:t>
      </w:r>
      <w:r>
        <w:t xml:space="preserve"> against disinformation and </w:t>
      </w:r>
      <w:r w:rsidRPr="00B47E22">
        <w:rPr>
          <w:rFonts w:eastAsia="MS Gothic" w:cs="Calibri"/>
        </w:rPr>
        <w:t xml:space="preserve">signals </w:t>
      </w:r>
      <w:r w:rsidRPr="00B47E22">
        <w:rPr>
          <w:rFonts w:eastAsia="MS Gothic" w:cs="Calibri"/>
          <w:u w:val="single"/>
        </w:rPr>
        <w:t>political costs</w:t>
      </w:r>
      <w:r w:rsidRPr="00B47E22">
        <w:rPr>
          <w:rFonts w:eastAsia="MS Gothic" w:cs="Calibri"/>
        </w:rPr>
        <w:t xml:space="preserve"> which </w:t>
      </w:r>
      <w:r w:rsidRPr="00B47E22">
        <w:rPr>
          <w:rFonts w:eastAsia="MS Gothic" w:cs="Calibri"/>
          <w:u w:val="single"/>
        </w:rPr>
        <w:t>immediately</w:t>
      </w:r>
      <w:r w:rsidRPr="00B47E22">
        <w:rPr>
          <w:rFonts w:eastAsia="MS Gothic" w:cs="Calibri"/>
        </w:rPr>
        <w:t xml:space="preserve"> re</w:t>
      </w:r>
      <w:r>
        <w:rPr>
          <w:rFonts w:eastAsia="MS Gothic" w:cs="Calibri"/>
        </w:rPr>
        <w:t>duces propaganda</w:t>
      </w:r>
    </w:p>
    <w:p w14:paraId="44DA29ED" w14:textId="77777777" w:rsidR="00B57F3C" w:rsidRPr="000E361C" w:rsidRDefault="00B57F3C" w:rsidP="00B57F3C">
      <w:pPr>
        <w:rPr>
          <w:rFonts w:eastAsia="MS Mincho"/>
          <w:sz w:val="16"/>
        </w:rPr>
      </w:pPr>
      <w:proofErr w:type="spellStart"/>
      <w:r w:rsidRPr="000E361C">
        <w:rPr>
          <w:rStyle w:val="Style13ptBold"/>
        </w:rPr>
        <w:t>Chessen</w:t>
      </w:r>
      <w:proofErr w:type="spellEnd"/>
      <w:r w:rsidRPr="000E361C">
        <w:rPr>
          <w:rStyle w:val="Style13ptBold"/>
        </w:rPr>
        <w:t xml:space="preserve"> 17</w:t>
      </w:r>
      <w:r w:rsidRPr="000E361C">
        <w:rPr>
          <w:rStyle w:val="Style13ptBold"/>
          <w:sz w:val="16"/>
        </w:rPr>
        <w:t xml:space="preserve"> </w:t>
      </w:r>
      <w:r w:rsidRPr="000E361C">
        <w:rPr>
          <w:rFonts w:eastAsia="MS Mincho"/>
          <w:sz w:val="16"/>
        </w:rPr>
        <w:t xml:space="preserve">[Foreign Service Science, Technology and Foreign Policy Fellow at The George Washington University, UNDERSTANDING THE PSYCHOLOGY BEHIND COMPUTATIONALPROPAGANDA, PUBLIC DIPLOMACY SURVIVE THE INTERNET? BOTS, ECHOCHAMBERS, AND DISINFORMATION, </w:t>
      </w:r>
      <w:hyperlink r:id="rId15" w:history="1">
        <w:r w:rsidRPr="000E361C">
          <w:rPr>
            <w:rFonts w:eastAsia="MS Mincho"/>
            <w:sz w:val="16"/>
          </w:rPr>
          <w:t>https://www.state.gov/documents/organization/271028.pdf</w:t>
        </w:r>
      </w:hyperlink>
      <w:r w:rsidRPr="000E361C">
        <w:rPr>
          <w:rFonts w:eastAsia="MS Mincho"/>
          <w:sz w:val="16"/>
        </w:rPr>
        <w:t>] Recut Jet</w:t>
      </w:r>
    </w:p>
    <w:p w14:paraId="00875200" w14:textId="77777777" w:rsidR="00B57F3C" w:rsidRPr="000E361C" w:rsidRDefault="00B57F3C" w:rsidP="00B57F3C">
      <w:pPr>
        <w:rPr>
          <w:rFonts w:eastAsia="MS Mincho"/>
          <w:sz w:val="16"/>
        </w:rPr>
      </w:pPr>
      <w:r w:rsidRPr="000E361C">
        <w:rPr>
          <w:sz w:val="16"/>
        </w:rPr>
        <w:t xml:space="preserve">Computational propaganda is not a vision of the future. </w:t>
      </w:r>
      <w:r w:rsidRPr="000E361C">
        <w:rPr>
          <w:rStyle w:val="StyleUnderline"/>
        </w:rPr>
        <w:t>Computational propagandists are using MADCOMs now to exploit all of these persuasive techniques.</w:t>
      </w:r>
      <w:r w:rsidRPr="000E361C">
        <w:rPr>
          <w:sz w:val="16"/>
        </w:rPr>
        <w:t xml:space="preserve"> Emerging artificial intelligence technologies will improve the effectiveness of MADCOMs and computational propaganda significantly over the nextseveralyears.21 </w:t>
      </w:r>
      <w:r w:rsidRPr="000E361C">
        <w:rPr>
          <w:rStyle w:val="StyleUnderline"/>
        </w:rPr>
        <w:t>These insights from cognitive psychology and persuasion may imply</w:t>
      </w:r>
      <w:r w:rsidRPr="00B177A1">
        <w:rPr>
          <w:rStyle w:val="StyleUnderline"/>
        </w:rPr>
        <w:t xml:space="preserve"> or suggest best practices for public diplomacy professionals, but there </w:t>
      </w:r>
      <w:proofErr w:type="gramStart"/>
      <w:r w:rsidRPr="00B177A1">
        <w:rPr>
          <w:rStyle w:val="StyleUnderline"/>
        </w:rPr>
        <w:t>are</w:t>
      </w:r>
      <w:proofErr w:type="gramEnd"/>
      <w:r w:rsidRPr="00B177A1">
        <w:rPr>
          <w:rStyle w:val="StyleUnderline"/>
        </w:rPr>
        <w:t xml:space="preserve"> multiple— and sometimes conflicting—perspectives on nearly any topic</w:t>
      </w:r>
      <w:r w:rsidRPr="000E361C">
        <w:rPr>
          <w:sz w:val="16"/>
        </w:rPr>
        <w:t>. Emily Thorson, an assistant professor of media and public affairs at the George Washington University, illustrates one facet of this complexity: “</w:t>
      </w:r>
      <w:r w:rsidRPr="00FC1EF7">
        <w:rPr>
          <w:rStyle w:val="StyleUnderline"/>
        </w:rPr>
        <w:t xml:space="preserve">The existence of </w:t>
      </w:r>
      <w:r w:rsidRPr="00050C97">
        <w:rPr>
          <w:rStyle w:val="StyleUnderline"/>
          <w:highlight w:val="green"/>
        </w:rPr>
        <w:t>belief echoes provide</w:t>
      </w:r>
      <w:r w:rsidRPr="000E361C">
        <w:rPr>
          <w:rStyle w:val="StyleUnderline"/>
        </w:rPr>
        <w:t>s an</w:t>
      </w:r>
      <w:r w:rsidRPr="00FC1EF7">
        <w:rPr>
          <w:rStyle w:val="StyleUnderline"/>
        </w:rPr>
        <w:t xml:space="preserve"> enormous </w:t>
      </w:r>
      <w:r w:rsidRPr="00050C97">
        <w:rPr>
          <w:rStyle w:val="StyleUnderline"/>
          <w:highlight w:val="green"/>
        </w:rPr>
        <w:t>incentive for politicians to</w:t>
      </w:r>
      <w:r w:rsidRPr="00FC1EF7">
        <w:rPr>
          <w:rStyle w:val="StyleUnderline"/>
        </w:rPr>
        <w:t xml:space="preserve"> strategically </w:t>
      </w:r>
      <w:r w:rsidRPr="00050C97">
        <w:rPr>
          <w:rStyle w:val="StyleUnderline"/>
          <w:highlight w:val="green"/>
        </w:rPr>
        <w:t xml:space="preserve">spread false information with the goal of shaping </w:t>
      </w:r>
      <w:r w:rsidRPr="000E361C">
        <w:rPr>
          <w:rStyle w:val="StyleUnderline"/>
        </w:rPr>
        <w:t xml:space="preserve">public </w:t>
      </w:r>
      <w:r w:rsidRPr="00050C97">
        <w:rPr>
          <w:rStyle w:val="StyleUnderline"/>
          <w:highlight w:val="green"/>
        </w:rPr>
        <w:t>opinion</w:t>
      </w:r>
      <w:r w:rsidRPr="00FC1EF7">
        <w:rPr>
          <w:rStyle w:val="StyleUnderline"/>
        </w:rPr>
        <w:t xml:space="preserve"> on key issues. </w:t>
      </w:r>
      <w:r w:rsidRPr="00B177A1">
        <w:rPr>
          <w:rStyle w:val="StyleUnderline"/>
        </w:rPr>
        <w:t xml:space="preserve">However, results from two more </w:t>
      </w:r>
      <w:r w:rsidRPr="00B177A1">
        <w:rPr>
          <w:rStyle w:val="StyleUnderline"/>
          <w:highlight w:val="green"/>
        </w:rPr>
        <w:t>experiments show</w:t>
      </w:r>
      <w:r w:rsidRPr="00B177A1">
        <w:rPr>
          <w:rStyle w:val="StyleUnderline"/>
        </w:rPr>
        <w:t xml:space="preserve"> that </w:t>
      </w:r>
      <w:r w:rsidRPr="00B177A1">
        <w:rPr>
          <w:rStyle w:val="StyleUnderline"/>
          <w:highlight w:val="green"/>
        </w:rPr>
        <w:t>politicians</w:t>
      </w:r>
      <w:r w:rsidRPr="00B177A1">
        <w:rPr>
          <w:rStyle w:val="StyleUnderline"/>
        </w:rPr>
        <w:t xml:space="preserve"> also </w:t>
      </w:r>
      <w:r w:rsidRPr="00B177A1">
        <w:rPr>
          <w:rStyle w:val="StyleUnderline"/>
          <w:highlight w:val="green"/>
        </w:rPr>
        <w:t>suffer</w:t>
      </w:r>
      <w:r w:rsidRPr="00B177A1">
        <w:rPr>
          <w:rStyle w:val="StyleUnderline"/>
        </w:rPr>
        <w:t xml:space="preserve"> consequences </w:t>
      </w:r>
      <w:r w:rsidRPr="00B177A1">
        <w:rPr>
          <w:rStyle w:val="StyleUnderline"/>
          <w:highlight w:val="green"/>
        </w:rPr>
        <w:t>for making false claims</w:t>
      </w:r>
      <w:r w:rsidRPr="00B177A1">
        <w:rPr>
          <w:rStyle w:val="StyleUnderline"/>
        </w:rPr>
        <w:t>, an encouraging finding that has the potential to constrain the behavior of politicians presented with the opportunity to strategically create belief echoes.</w:t>
      </w:r>
      <w:r w:rsidRPr="000E361C">
        <w:rPr>
          <w:sz w:val="16"/>
        </w:rPr>
        <w:t xml:space="preserve"> While the existence of belief echoes may also provide a disincentive for the media to engage in serious fact-checking, evidence also suggests that such efforts can also have positive consequences by increasing citizens’ trust in media”22 </w:t>
      </w:r>
      <w:r w:rsidRPr="00B177A1">
        <w:rPr>
          <w:rStyle w:val="StyleUnderline"/>
        </w:rPr>
        <w:t xml:space="preserve">Similarly, much of the literature suggests that </w:t>
      </w:r>
      <w:r w:rsidRPr="00B177A1">
        <w:rPr>
          <w:rStyle w:val="StyleUnderline"/>
          <w:highlight w:val="green"/>
        </w:rPr>
        <w:t>directly counter-messaging</w:t>
      </w:r>
      <w:r w:rsidRPr="00B177A1">
        <w:rPr>
          <w:rStyle w:val="StyleUnderline"/>
        </w:rPr>
        <w:t xml:space="preserve"> disinformation with corrections </w:t>
      </w:r>
      <w:r w:rsidRPr="00B177A1">
        <w:rPr>
          <w:rStyle w:val="StyleUnderline"/>
          <w:highlight w:val="green"/>
        </w:rPr>
        <w:t>may be ineffective</w:t>
      </w:r>
      <w:r w:rsidRPr="00B177A1">
        <w:rPr>
          <w:rStyle w:val="StyleUnderline"/>
        </w:rPr>
        <w:t xml:space="preserve"> or counterproductive. This </w:t>
      </w:r>
      <w:r w:rsidRPr="00B177A1">
        <w:rPr>
          <w:rStyle w:val="StyleUnderline"/>
          <w:highlight w:val="green"/>
        </w:rPr>
        <w:t>implies that</w:t>
      </w:r>
      <w:r w:rsidRPr="00B177A1">
        <w:rPr>
          <w:rStyle w:val="StyleUnderline"/>
        </w:rPr>
        <w:t xml:space="preserve"> any </w:t>
      </w:r>
      <w:r w:rsidRPr="00B177A1">
        <w:rPr>
          <w:rStyle w:val="StyleUnderline"/>
          <w:highlight w:val="green"/>
        </w:rPr>
        <w:t>counter-messaging should be</w:t>
      </w:r>
      <w:r w:rsidRPr="00B177A1">
        <w:rPr>
          <w:rStyle w:val="StyleUnderline"/>
        </w:rPr>
        <w:t xml:space="preserve"> focused on short-circuiting misinformation before it goes viral, a difficult and resource intensive proposition. This messaging would be </w:t>
      </w:r>
      <w:r w:rsidRPr="00B177A1">
        <w:rPr>
          <w:rStyle w:val="StyleUnderline"/>
          <w:highlight w:val="green"/>
        </w:rPr>
        <w:t>immunological</w:t>
      </w:r>
      <w:r w:rsidRPr="00B177A1">
        <w:rPr>
          <w:rStyle w:val="StyleUnderline"/>
        </w:rPr>
        <w:t xml:space="preserve"> rather than counter—</w:t>
      </w:r>
      <w:r w:rsidRPr="00B177A1">
        <w:rPr>
          <w:rStyle w:val="StyleUnderline"/>
          <w:highlight w:val="green"/>
        </w:rPr>
        <w:t>designed to build resistance</w:t>
      </w:r>
      <w:r w:rsidRPr="00B177A1">
        <w:rPr>
          <w:rStyle w:val="StyleUnderline"/>
        </w:rPr>
        <w:t xml:space="preserve"> to</w:t>
      </w:r>
      <w:r w:rsidRPr="00050C97">
        <w:rPr>
          <w:rStyle w:val="StyleUnderline"/>
        </w:rPr>
        <w:t xml:space="preserve"> the disinformation </w:t>
      </w:r>
      <w:r w:rsidRPr="00B177A1">
        <w:rPr>
          <w:rStyle w:val="StyleUnderline"/>
          <w:highlight w:val="green"/>
        </w:rPr>
        <w:t>in</w:t>
      </w:r>
      <w:r w:rsidRPr="00050C97">
        <w:rPr>
          <w:rStyle w:val="StyleUnderline"/>
        </w:rPr>
        <w:t xml:space="preserve"> </w:t>
      </w:r>
      <w:r w:rsidRPr="00B177A1">
        <w:rPr>
          <w:rStyle w:val="StyleUnderline"/>
        </w:rPr>
        <w:t>targeted</w:t>
      </w:r>
      <w:r w:rsidRPr="00050C97">
        <w:rPr>
          <w:rStyle w:val="StyleUnderline"/>
        </w:rPr>
        <w:t xml:space="preserve"> </w:t>
      </w:r>
      <w:r w:rsidRPr="00B177A1">
        <w:rPr>
          <w:rStyle w:val="StyleUnderline"/>
          <w:highlight w:val="green"/>
        </w:rPr>
        <w:t>communities before</w:t>
      </w:r>
      <w:r w:rsidRPr="00050C97">
        <w:rPr>
          <w:rStyle w:val="StyleUnderline"/>
        </w:rPr>
        <w:t xml:space="preserve"> the </w:t>
      </w:r>
      <w:r w:rsidRPr="00B177A1">
        <w:rPr>
          <w:rStyle w:val="StyleUnderline"/>
          <w:highlight w:val="green"/>
        </w:rPr>
        <w:t>disinformation has time to infect</w:t>
      </w:r>
      <w:r w:rsidRPr="00050C97">
        <w:rPr>
          <w:rStyle w:val="StyleUnderline"/>
        </w:rPr>
        <w:t xml:space="preserve"> them, rather than directly contradicting the disinformation.</w:t>
      </w:r>
      <w:r w:rsidRPr="000E361C">
        <w:rPr>
          <w:sz w:val="16"/>
        </w:rPr>
        <w:t xml:space="preserve"> However, other research suggests that there are specific conditions under which corrections of disinformation can be effective.23 This would call for more selective and precise applications of counter-messaging. Other studies show that many of the misinformed are likely to have already encountered and rejected correct information that was discomforting to their self-concept or worldview.2</w:t>
      </w:r>
    </w:p>
    <w:p w14:paraId="67098C26" w14:textId="52CC6F56" w:rsidR="00B57F3C" w:rsidRDefault="00B57F3C" w:rsidP="00B57F3C">
      <w:pPr>
        <w:pStyle w:val="Heading2"/>
      </w:pPr>
      <w:r>
        <w:t>3</w:t>
      </w:r>
    </w:p>
    <w:p w14:paraId="1E6606E9" w14:textId="77777777" w:rsidR="00B57F3C" w:rsidRDefault="00B57F3C" w:rsidP="00B57F3C">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4B23E1ED" w14:textId="77777777" w:rsidR="00B57F3C" w:rsidRDefault="00B57F3C" w:rsidP="00B57F3C">
      <w:pPr>
        <w:pStyle w:val="ListParagraph"/>
        <w:numPr>
          <w:ilvl w:val="0"/>
          <w:numId w:val="11"/>
        </w:numPr>
      </w:pPr>
      <w:r>
        <w:t>Ukraine getting outside help from west</w:t>
      </w:r>
    </w:p>
    <w:p w14:paraId="3A9F0D4D" w14:textId="77777777" w:rsidR="00B57F3C" w:rsidRDefault="00B57F3C" w:rsidP="00B57F3C">
      <w:pPr>
        <w:pStyle w:val="ListParagraph"/>
        <w:numPr>
          <w:ilvl w:val="0"/>
          <w:numId w:val="11"/>
        </w:numPr>
      </w:pPr>
      <w:r>
        <w:t xml:space="preserve">Kyiv’s history in </w:t>
      </w:r>
      <w:proofErr w:type="gramStart"/>
      <w:r>
        <w:t>soviet union</w:t>
      </w:r>
      <w:proofErr w:type="gramEnd"/>
      <w:r>
        <w:t xml:space="preserve"> and ties to Russia lowers morale</w:t>
      </w:r>
    </w:p>
    <w:p w14:paraId="02CE1267" w14:textId="77777777" w:rsidR="00B57F3C" w:rsidRDefault="00B57F3C" w:rsidP="00B57F3C">
      <w:pPr>
        <w:pStyle w:val="ListParagraph"/>
        <w:numPr>
          <w:ilvl w:val="0"/>
          <w:numId w:val="11"/>
        </w:numPr>
      </w:pPr>
      <w:r>
        <w:t>Low morale destroys new conscriptions which is key for Russia</w:t>
      </w:r>
    </w:p>
    <w:p w14:paraId="36A49B36" w14:textId="77777777" w:rsidR="00B57F3C" w:rsidRPr="00A71083" w:rsidRDefault="00B57F3C" w:rsidP="00B57F3C">
      <w:pPr>
        <w:pStyle w:val="ListParagraph"/>
        <w:numPr>
          <w:ilvl w:val="0"/>
          <w:numId w:val="11"/>
        </w:numPr>
      </w:pPr>
      <w:r>
        <w:t>Gives example of Ukrainian propaganda dissolving Russian army</w:t>
      </w:r>
    </w:p>
    <w:p w14:paraId="63E33D62" w14:textId="77777777" w:rsidR="00B57F3C" w:rsidRPr="00A71083" w:rsidRDefault="00B57F3C" w:rsidP="00B57F3C">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1FB6D67C" w14:textId="77777777" w:rsidR="00B57F3C" w:rsidRPr="00A4144D" w:rsidRDefault="00B57F3C" w:rsidP="00B57F3C">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The question is how many new conscripts will actually show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some kind of deal would be possible. But Putin must come home with some kind of victory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has to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444F0C84" w14:textId="77777777" w:rsidR="00B57F3C" w:rsidRDefault="00B57F3C" w:rsidP="00B57F3C">
      <w:pPr>
        <w:pStyle w:val="Heading4"/>
      </w:pPr>
      <w:r>
        <w:t xml:space="preserve">Ukrainian propaganda is </w:t>
      </w:r>
      <w:r w:rsidRPr="00181EF2">
        <w:rPr>
          <w:u w:val="single"/>
        </w:rPr>
        <w:t>key</w:t>
      </w:r>
      <w:r>
        <w:t xml:space="preserve"> to defeating Russia. </w:t>
      </w:r>
    </w:p>
    <w:p w14:paraId="27A00A02" w14:textId="77777777" w:rsidR="00B57F3C" w:rsidRDefault="00B57F3C" w:rsidP="00B57F3C">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41ACB157" w14:textId="77777777" w:rsidR="00B57F3C" w:rsidRPr="00181EF2" w:rsidRDefault="00B57F3C" w:rsidP="00B57F3C">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TikTok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But the Ukrainian claims on social media have also raised thorny questions about how false and unproven content should be 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the number of troops killed in battle, fairly elusive,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191C1C71" w14:textId="77777777" w:rsidR="00B57F3C" w:rsidRDefault="00B57F3C" w:rsidP="00B57F3C"/>
    <w:p w14:paraId="667BD99D" w14:textId="77777777" w:rsidR="00B57F3C" w:rsidRDefault="00B57F3C" w:rsidP="00B57F3C">
      <w:pPr>
        <w:pStyle w:val="Heading4"/>
      </w:pPr>
      <w:r>
        <w:t xml:space="preserve">Ukraine’s info war is key to </w:t>
      </w:r>
      <w:r w:rsidRPr="00181EF2">
        <w:rPr>
          <w:u w:val="single"/>
        </w:rPr>
        <w:t>defeating Russia</w:t>
      </w:r>
      <w:r>
        <w:t>.</w:t>
      </w:r>
    </w:p>
    <w:p w14:paraId="38584F93" w14:textId="77777777" w:rsidR="00B57F3C" w:rsidRDefault="00B57F3C" w:rsidP="00B57F3C">
      <w:r w:rsidRPr="003238E0">
        <w:t xml:space="preserve">Sinan </w:t>
      </w:r>
      <w:r w:rsidRPr="00181EF2">
        <w:rPr>
          <w:rStyle w:val="Style13ptBold"/>
        </w:rPr>
        <w:t>Aral 22</w:t>
      </w:r>
      <w:r w:rsidRPr="003238E0">
        <w:t xml:space="preserve"> </w:t>
      </w:r>
      <w:r>
        <w:t>(</w:t>
      </w:r>
      <w:r w:rsidRPr="003238E0">
        <w:t>director of the MIT Initiative on the Digital Economy and author of "The Hype Machine</w:t>
      </w:r>
      <w:r>
        <w:t xml:space="preserve">) 3/1/2022, </w:t>
      </w:r>
      <w:r w:rsidRPr="009F5735">
        <w:t>Ukraine is winning the information war</w:t>
      </w:r>
      <w:r>
        <w:t xml:space="preserve">, Washington Post, </w:t>
      </w:r>
      <w:hyperlink r:id="rId16" w:history="1">
        <w:r w:rsidRPr="00597A2D">
          <w:rPr>
            <w:rStyle w:val="Hyperlink"/>
          </w:rPr>
          <w:t>https://www.washingtonpost.com/outlook/2022/03/01/information-war-zelensky-ukraine-putin-russia/</w:t>
        </w:r>
      </w:hyperlink>
      <w:r>
        <w:t xml:space="preserve"> </w:t>
      </w:r>
    </w:p>
    <w:p w14:paraId="2EF197B0" w14:textId="77777777" w:rsidR="00B57F3C" w:rsidRPr="00D756B8" w:rsidRDefault="00B57F3C" w:rsidP="00B57F3C">
      <w:pPr>
        <w:rPr>
          <w:b/>
          <w:bCs/>
          <w:u w:val="single"/>
        </w:rPr>
      </w:pPr>
      <w:r w:rsidRPr="00D756B8">
        <w:rPr>
          <w:b/>
          <w:bCs/>
          <w:u w:val="single"/>
        </w:rPr>
        <w:t>Today</w:t>
      </w:r>
      <w:r w:rsidRPr="00B76883">
        <w:rPr>
          <w:b/>
          <w:bCs/>
          <w:u w:val="single"/>
        </w:rPr>
        <w:t>,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w:t>
      </w:r>
      <w:r w:rsidRPr="00D756B8">
        <w:rPr>
          <w:b/>
          <w:bCs/>
          <w:u w:val="single"/>
        </w:rPr>
        <w:t xml:space="preserve">a of more than 4,000 Russian casualties, images of crippled Russian helicopters and armored vehicles and cellphone videos of savage Russian missile attacks on civilian targets. This mix of </w:t>
      </w:r>
      <w:r w:rsidRPr="00181EF2">
        <w:rPr>
          <w:b/>
          <w:bCs/>
          <w:u w:val="single"/>
        </w:rPr>
        <w:t xml:space="preserve">official </w:t>
      </w:r>
      <w:r w:rsidRPr="00B76883">
        <w:rPr>
          <w:b/>
          <w:bCs/>
          <w:highlight w:val="green"/>
          <w:u w:val="single"/>
        </w:rPr>
        <w:t xml:space="preserve">Ukrainian </w:t>
      </w:r>
      <w:r w:rsidRPr="00181EF2">
        <w:rPr>
          <w:b/>
          <w:bCs/>
          <w:u w:val="single"/>
        </w:rPr>
        <w:t xml:space="preserve">war </w:t>
      </w:r>
      <w:r w:rsidRPr="00B76883">
        <w:rPr>
          <w:b/>
          <w:bCs/>
          <w:highlight w:val="green"/>
          <w:u w:val="single"/>
        </w:rPr>
        <w:t xml:space="preserve">statistics </w:t>
      </w:r>
      <w:r w:rsidRPr="00181EF2">
        <w:rPr>
          <w:b/>
          <w:bCs/>
          <w:u w:val="single"/>
        </w:rPr>
        <w:t xml:space="preserve">combined </w:t>
      </w:r>
      <w:r w:rsidRPr="00B76883">
        <w:rPr>
          <w:b/>
          <w:bCs/>
          <w:highlight w:val="green"/>
          <w:u w:val="single"/>
        </w:rPr>
        <w:t>with videos</w:t>
      </w:r>
      <w:r w:rsidRPr="00D756B8">
        <w:rPr>
          <w:b/>
          <w:bCs/>
          <w:u w:val="single"/>
        </w:rPr>
        <w:t xml:space="preserve"> (both verified and </w:t>
      </w:r>
      <w:r w:rsidRPr="00181EF2">
        <w:rPr>
          <w:b/>
          <w:bCs/>
          <w:u w:val="single"/>
        </w:rPr>
        <w:t>unverified), posted by Ukrainian citizens and sympathizers from the front lines</w:t>
      </w:r>
      <w:r w:rsidRPr="00D756B8">
        <w:rPr>
          <w:b/>
          <w:bCs/>
          <w:u w:val="single"/>
        </w:rPr>
        <w:t xml:space="preserve">, is </w:t>
      </w:r>
      <w:r w:rsidRPr="00B76883">
        <w:rPr>
          <w:b/>
          <w:bCs/>
          <w:highlight w:val="green"/>
          <w:u w:val="single"/>
        </w:rPr>
        <w:t>painting a</w:t>
      </w:r>
      <w:r w:rsidRPr="00D756B8">
        <w:rPr>
          <w:b/>
          <w:bCs/>
          <w:u w:val="single"/>
        </w:rPr>
        <w:t xml:space="preserve"> vivid </w:t>
      </w:r>
      <w:r w:rsidRPr="00B76883">
        <w:rPr>
          <w:b/>
          <w:bCs/>
          <w:highlight w:val="green"/>
          <w:u w:val="single"/>
        </w:rPr>
        <w:t>picture of a</w:t>
      </w:r>
      <w:r w:rsidRPr="00D756B8">
        <w:rPr>
          <w:b/>
          <w:bCs/>
          <w:u w:val="single"/>
        </w:rPr>
        <w:t xml:space="preserve"> homegrown </w:t>
      </w:r>
      <w:r w:rsidRPr="00B76883">
        <w:rPr>
          <w:b/>
          <w:bCs/>
          <w:highlight w:val="green"/>
          <w:u w:val="single"/>
        </w:rPr>
        <w:t>resistance</w:t>
      </w:r>
      <w:r w:rsidRPr="00D756B8">
        <w:rPr>
          <w:b/>
          <w:bCs/>
          <w:u w:val="single"/>
        </w:rPr>
        <w:t xml:space="preserve"> successfully </w:t>
      </w:r>
      <w:r w:rsidRPr="00B76883">
        <w:rPr>
          <w:b/>
          <w:bCs/>
          <w:highlight w:val="green"/>
          <w:u w:val="single"/>
        </w:rPr>
        <w:t>slowing the advance</w:t>
      </w:r>
      <w:r w:rsidRPr="00D756B8">
        <w:rPr>
          <w:b/>
          <w:bCs/>
          <w:u w:val="single"/>
        </w:rPr>
        <w:t xml:space="preserve"> of a much larger and ostensibly better organized military machine. Facebook posts showing Ukrainians kneeling in front of tanks to stop their progress and Twitter </w:t>
      </w:r>
      <w:r w:rsidRPr="00B76883">
        <w:rPr>
          <w:b/>
          <w:bCs/>
          <w:highlight w:val="green"/>
          <w:u w:val="single"/>
        </w:rPr>
        <w:t>images</w:t>
      </w:r>
      <w:r w:rsidRPr="00D756B8">
        <w:rPr>
          <w:b/>
          <w:bCs/>
          <w:u w:val="single"/>
        </w:rPr>
        <w:t xml:space="preserve"> of women and children sheltering in subways and basements </w:t>
      </w:r>
      <w:r w:rsidRPr="00B76883">
        <w:rPr>
          <w:b/>
          <w:bCs/>
          <w:highlight w:val="green"/>
          <w:u w:val="single"/>
        </w:rPr>
        <w:t>set the</w:t>
      </w:r>
      <w:r w:rsidRPr="00D756B8">
        <w:rPr>
          <w:b/>
          <w:bCs/>
          <w:u w:val="single"/>
        </w:rPr>
        <w:t xml:space="preserve"> emotional </w:t>
      </w:r>
      <w:r w:rsidRPr="00B76883">
        <w:rPr>
          <w:b/>
          <w:bCs/>
          <w:highlight w:val="green"/>
          <w:u w:val="single"/>
        </w:rPr>
        <w:t>backdrop of</w:t>
      </w:r>
      <w:r w:rsidRPr="00D756B8">
        <w:rPr>
          <w:b/>
          <w:bCs/>
          <w:u w:val="single"/>
        </w:rPr>
        <w:t xml:space="preserve"> </w:t>
      </w:r>
      <w:r w:rsidRPr="00B76883">
        <w:rPr>
          <w:b/>
          <w:bCs/>
          <w:highlight w:val="green"/>
          <w:u w:val="single"/>
        </w:rPr>
        <w:t xml:space="preserve">senseless aggression </w:t>
      </w:r>
      <w:r w:rsidRPr="00181EF2">
        <w:rPr>
          <w:b/>
          <w:bCs/>
          <w:u w:val="single"/>
        </w:rPr>
        <w:t>against a peaceful nation. Viral</w:t>
      </w:r>
      <w:r w:rsidRPr="00D756B8">
        <w:rPr>
          <w:b/>
          <w:bCs/>
          <w:u w:val="single"/>
        </w:rPr>
        <w:t xml:space="preserve"> videos and audio clips evoke a defiant optimism impossible to ignore: Ukrainian President Volodymyr Zelensky appearing via his cellphone</w:t>
      </w:r>
      <w:r>
        <w:rPr>
          <w:b/>
          <w:bCs/>
          <w:u w:val="single"/>
        </w:rPr>
        <w:t xml:space="preserve"> </w:t>
      </w:r>
      <w:r w:rsidRPr="00D756B8">
        <w:rPr>
          <w:b/>
          <w:bCs/>
          <w:u w:val="single"/>
        </w:rPr>
        <w:t>walking the streets of Kyiv, unharmed, in a “proof of life” demonstration emphasizing his willingness to stay and fight for his country, despite a U.S. offer to evacuate him, for example, or the</w:t>
      </w:r>
      <w:r>
        <w:rPr>
          <w:b/>
          <w:bCs/>
          <w:u w:val="single"/>
        </w:rPr>
        <w:t xml:space="preserve"> </w:t>
      </w:r>
      <w:r w:rsidRPr="00D756B8">
        <w:rPr>
          <w:b/>
          <w:bCs/>
          <w:u w:val="single"/>
        </w:rPr>
        <w:t>recording</w:t>
      </w:r>
      <w:r>
        <w:rPr>
          <w:b/>
          <w:bCs/>
          <w:u w:val="single"/>
        </w:rPr>
        <w:t xml:space="preserve"> </w:t>
      </w:r>
      <w:r w:rsidRPr="00D756B8">
        <w:rPr>
          <w:b/>
          <w:bCs/>
          <w:u w:val="single"/>
        </w:rPr>
        <w:t xml:space="preserve">of soldiers in an isolated Ukrainian outpost on Snake Island, in the Black Sea, cursing and telling off the Russian Black Sea Fleet. These </w:t>
      </w:r>
      <w:r w:rsidRPr="00B76883">
        <w:rPr>
          <w:b/>
          <w:bCs/>
          <w:highlight w:val="green"/>
          <w:u w:val="single"/>
        </w:rPr>
        <w:t>stories are</w:t>
      </w:r>
      <w:r w:rsidRPr="00D756B8">
        <w:rPr>
          <w:b/>
          <w:bCs/>
          <w:u w:val="single"/>
        </w:rPr>
        <w:t xml:space="preserve"> spreading rapidly on social media and subsequently </w:t>
      </w:r>
      <w:r w:rsidRPr="00B76883">
        <w:rPr>
          <w:b/>
          <w:bCs/>
          <w:highlight w:val="green"/>
          <w:u w:val="single"/>
        </w:rPr>
        <w:t xml:space="preserve">echoing </w:t>
      </w:r>
      <w:r w:rsidRPr="00181EF2">
        <w:rPr>
          <w:b/>
          <w:bCs/>
          <w:u w:val="single"/>
        </w:rPr>
        <w:t>through</w:t>
      </w:r>
      <w:r w:rsidRPr="00D756B8">
        <w:rPr>
          <w:b/>
          <w:bCs/>
          <w:u w:val="single"/>
        </w:rPr>
        <w:t xml:space="preserve"> official </w:t>
      </w:r>
      <w:r w:rsidRPr="00B76883">
        <w:rPr>
          <w:b/>
          <w:bCs/>
          <w:u w:val="single"/>
        </w:rPr>
        <w:t>news</w:t>
      </w:r>
      <w:r w:rsidRPr="00D756B8">
        <w:rPr>
          <w:b/>
          <w:bCs/>
          <w:u w:val="single"/>
        </w:rPr>
        <w:t xml:space="preserve"> channels in </w:t>
      </w:r>
      <w:r w:rsidRPr="00B76883">
        <w:rPr>
          <w:b/>
          <w:bCs/>
          <w:highlight w:val="green"/>
          <w:u w:val="single"/>
        </w:rPr>
        <w:t>a</w:t>
      </w:r>
      <w:r>
        <w:rPr>
          <w:b/>
          <w:bCs/>
          <w:highlight w:val="green"/>
          <w:u w:val="single"/>
        </w:rPr>
        <w:t xml:space="preserve"> </w:t>
      </w:r>
      <w:r w:rsidRPr="00B76883">
        <w:rPr>
          <w:b/>
          <w:bCs/>
          <w:highlight w:val="green"/>
          <w:u w:val="single"/>
        </w:rPr>
        <w:t>media feedback loop</w:t>
      </w:r>
      <w:r>
        <w:rPr>
          <w:b/>
          <w:bCs/>
          <w:highlight w:val="green"/>
          <w:u w:val="single"/>
        </w:rPr>
        <w:t xml:space="preserve"> </w:t>
      </w:r>
      <w:r w:rsidRPr="00181EF2">
        <w:rPr>
          <w:b/>
          <w:bCs/>
          <w:u w:val="single"/>
        </w:rPr>
        <w:t xml:space="preserve">that amplifies the information war and broadcasts it on television sets all over the world. </w:t>
      </w:r>
      <w:r w:rsidRPr="00181EF2">
        <w:rPr>
          <w:sz w:val="14"/>
        </w:rPr>
        <w:t xml:space="preserve">Zelensky, in particular, is deftly outmaneuvering Putin in this information war. He rallied Ukrainian men to defend their homeland, used the encrypted messaging platform </w:t>
      </w:r>
      <w:hyperlink r:id="rId17" w:history="1">
        <w:r w:rsidRPr="00181EF2">
          <w:rPr>
            <w:rStyle w:val="Hyperlink"/>
            <w:sz w:val="14"/>
          </w:rPr>
          <w:t>Telegram to speak directly to the Russian people</w:t>
        </w:r>
      </w:hyperlink>
      <w:r w:rsidRPr="00181EF2">
        <w:rPr>
          <w:sz w:val="14"/>
        </w:rPr>
        <w:t xml:space="preserve"> to counter Putin’s narrative, urged the West to step up its assistance in defense of law, order and peace, and even </w:t>
      </w:r>
      <w:hyperlink r:id="rId18" w:anchor="liveBlogCards" w:history="1">
        <w:r w:rsidRPr="00181EF2">
          <w:rPr>
            <w:rStyle w:val="Hyperlink"/>
            <w:sz w:val="14"/>
          </w:rPr>
          <w:t>pleaded with foreigners</w:t>
        </w:r>
      </w:hyperlink>
      <w:r w:rsidRPr="00181EF2">
        <w:rPr>
          <w:sz w:val="14"/>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181EF2">
        <w:rPr>
          <w:sz w:val="14"/>
        </w:rPr>
        <w:t>Twitter</w:t>
      </w:r>
      <w:proofErr w:type="gramEnd"/>
      <w:r w:rsidRPr="00181EF2">
        <w:rPr>
          <w:sz w:val="14"/>
        </w:rPr>
        <w:t xml:space="preserve"> and Google are also proactively engaged in the information war. During the Crimean annexation, they were reactive and struggled to keep up with misinformation and false abuse reports. Today, in Ukraine, they have </w:t>
      </w:r>
      <w:hyperlink r:id="rId19" w:history="1">
        <w:r w:rsidRPr="00181EF2">
          <w:rPr>
            <w:rStyle w:val="Hyperlink"/>
            <w:sz w:val="14"/>
          </w:rPr>
          <w:t>banned Russian state-owned media from advertising on their platforms</w:t>
        </w:r>
      </w:hyperlink>
      <w:r w:rsidRPr="00181EF2">
        <w:rPr>
          <w:sz w:val="14"/>
        </w:rPr>
        <w:t xml:space="preserve"> and </w:t>
      </w:r>
      <w:hyperlink r:id="rId20" w:history="1">
        <w:r w:rsidRPr="00181EF2">
          <w:rPr>
            <w:rStyle w:val="Hyperlink"/>
            <w:sz w:val="14"/>
          </w:rPr>
          <w:t>defiantly fact-checked</w:t>
        </w:r>
      </w:hyperlink>
      <w:r w:rsidRPr="00181EF2">
        <w:rPr>
          <w:sz w:val="14"/>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TikTok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181EF2">
        <w:rPr>
          <w:sz w:val="14"/>
        </w:rPr>
        <w:t>WarTok</w:t>
      </w:r>
      <w:proofErr w:type="spellEnd"/>
      <w:r w:rsidRPr="00181EF2">
        <w:rPr>
          <w:sz w:val="14"/>
        </w:rPr>
        <w:t xml:space="preserve">” by some observers, in part because it is organizing such videos into a convenient discover playlist by the same name. </w:t>
      </w:r>
      <w:r w:rsidRPr="00D756B8">
        <w:rPr>
          <w:b/>
          <w:bCs/>
          <w:u w:val="single"/>
        </w:rPr>
        <w:t xml:space="preserve">The </w:t>
      </w:r>
      <w:r w:rsidRPr="00B76883">
        <w:rPr>
          <w:b/>
          <w:bCs/>
          <w:highlight w:val="green"/>
          <w:u w:val="single"/>
        </w:rPr>
        <w:t>info</w:t>
      </w:r>
      <w:r w:rsidRPr="00B76883">
        <w:rPr>
          <w:b/>
          <w:bCs/>
          <w:u w:val="single"/>
        </w:rPr>
        <w:t>rmation</w:t>
      </w:r>
      <w:r w:rsidRPr="00D756B8">
        <w:rPr>
          <w:b/>
          <w:bCs/>
          <w:u w:val="single"/>
        </w:rPr>
        <w:t xml:space="preserve"> </w:t>
      </w:r>
      <w:r w:rsidRPr="00B76883">
        <w:rPr>
          <w:b/>
          <w:bCs/>
          <w:highlight w:val="green"/>
          <w:u w:val="single"/>
        </w:rPr>
        <w:t>war</w:t>
      </w:r>
      <w:r w:rsidRPr="00D756B8">
        <w:rPr>
          <w:b/>
          <w:bCs/>
          <w:u w:val="single"/>
        </w:rPr>
        <w:t xml:space="preserve"> is critical to what happens next in Ukraine for several reasons. It </w:t>
      </w:r>
      <w:r w:rsidRPr="00B76883">
        <w:rPr>
          <w:b/>
          <w:bCs/>
          <w:highlight w:val="green"/>
          <w:u w:val="single"/>
        </w:rPr>
        <w:t>motivates</w:t>
      </w:r>
      <w:r w:rsidRPr="00D756B8">
        <w:rPr>
          <w:b/>
          <w:bCs/>
          <w:u w:val="single"/>
        </w:rPr>
        <w:t xml:space="preserve"> the </w:t>
      </w:r>
      <w:r w:rsidRPr="00B76883">
        <w:rPr>
          <w:b/>
          <w:bCs/>
          <w:highlight w:val="green"/>
          <w:u w:val="single"/>
        </w:rPr>
        <w:t xml:space="preserve">resistance </w:t>
      </w:r>
      <w:r w:rsidRPr="00181EF2">
        <w:rPr>
          <w:b/>
          <w:bCs/>
          <w:u w:val="single"/>
        </w:rPr>
        <w:t xml:space="preserve">by </w:t>
      </w:r>
      <w:r w:rsidRPr="00B76883">
        <w:rPr>
          <w:b/>
          <w:bCs/>
          <w:highlight w:val="green"/>
          <w:u w:val="single"/>
        </w:rPr>
        <w:t>inspiring</w:t>
      </w:r>
      <w:r w:rsidRPr="00D756B8">
        <w:rPr>
          <w:b/>
          <w:bCs/>
          <w:u w:val="single"/>
        </w:rPr>
        <w:t xml:space="preserve"> Ukrainian </w:t>
      </w:r>
      <w:r w:rsidRPr="00B76883">
        <w:rPr>
          <w:b/>
          <w:bCs/>
          <w:highlight w:val="green"/>
          <w:u w:val="single"/>
        </w:rPr>
        <w:t>citizens</w:t>
      </w:r>
      <w:r w:rsidRPr="00D756B8">
        <w:rPr>
          <w:b/>
          <w:bCs/>
          <w:u w:val="single"/>
        </w:rPr>
        <w:t xml:space="preserve"> to take up arms in defense of their country and motivating them with social proof that they are united and not fighting </w:t>
      </w:r>
      <w:r w:rsidRPr="00181EF2">
        <w:rPr>
          <w:b/>
          <w:bCs/>
          <w:u w:val="single"/>
        </w:rPr>
        <w:t>alone. It</w:t>
      </w:r>
      <w:r w:rsidRPr="00D756B8">
        <w:rPr>
          <w:b/>
          <w:bCs/>
          <w:u w:val="single"/>
        </w:rPr>
        <w:t xml:space="preserve"> </w:t>
      </w:r>
      <w:r w:rsidRPr="00B76883">
        <w:rPr>
          <w:b/>
          <w:bCs/>
          <w:highlight w:val="green"/>
          <w:u w:val="single"/>
        </w:rPr>
        <w:t>encourages foreign assistance,</w:t>
      </w:r>
      <w:r w:rsidRPr="00D756B8">
        <w:rPr>
          <w:b/>
          <w:bCs/>
          <w:u w:val="single"/>
        </w:rPr>
        <w:t xml:space="preserve"> pressuring </w:t>
      </w:r>
      <w:proofErr w:type="gramStart"/>
      <w:r w:rsidRPr="00D756B8">
        <w:rPr>
          <w:b/>
          <w:bCs/>
          <w:u w:val="single"/>
        </w:rPr>
        <w:t>Europe</w:t>
      </w:r>
      <w:proofErr w:type="gramEnd"/>
      <w:r w:rsidRPr="00D756B8">
        <w:rPr>
          <w:b/>
          <w:bCs/>
          <w:u w:val="single"/>
        </w:rPr>
        <w:t xml:space="preserve"> and the United States to step up their efforts to end the conflict. </w:t>
      </w:r>
      <w:r w:rsidRPr="00181EF2">
        <w:rPr>
          <w:b/>
          <w:bCs/>
          <w:u w:val="single"/>
        </w:rPr>
        <w:t xml:space="preserve">It </w:t>
      </w:r>
      <w:r w:rsidRPr="00B76883">
        <w:rPr>
          <w:b/>
          <w:bCs/>
          <w:highlight w:val="green"/>
          <w:u w:val="single"/>
        </w:rPr>
        <w:t>fans the flames of protest in Russia</w:t>
      </w:r>
      <w:r w:rsidRPr="00D756B8">
        <w:rPr>
          <w:b/>
          <w:bCs/>
          <w:u w:val="single"/>
        </w:rPr>
        <w:t>, mobilizing the</w:t>
      </w:r>
      <w:r>
        <w:rPr>
          <w:b/>
          <w:bCs/>
          <w:u w:val="single"/>
        </w:rPr>
        <w:t xml:space="preserve"> </w:t>
      </w:r>
      <w:r w:rsidRPr="00D756B8">
        <w:rPr>
          <w:b/>
          <w:bCs/>
          <w:u w:val="single"/>
        </w:rPr>
        <w:t>antiwar movement</w:t>
      </w:r>
      <w:r>
        <w:rPr>
          <w:b/>
          <w:bCs/>
          <w:u w:val="single"/>
        </w:rPr>
        <w:t xml:space="preserve"> </w:t>
      </w:r>
      <w:r w:rsidRPr="00D756B8">
        <w:rPr>
          <w:b/>
          <w:bCs/>
          <w:u w:val="single"/>
        </w:rPr>
        <w:t xml:space="preserve">in Moscow and elsewhere in defiance of Putin’s aggression. And </w:t>
      </w:r>
      <w:r w:rsidRPr="00181EF2">
        <w:rPr>
          <w:b/>
          <w:bCs/>
          <w:u w:val="single"/>
        </w:rPr>
        <w:t xml:space="preserve">it </w:t>
      </w:r>
      <w:r w:rsidRPr="00B76883">
        <w:rPr>
          <w:b/>
          <w:bCs/>
          <w:highlight w:val="green"/>
          <w:u w:val="single"/>
        </w:rPr>
        <w:t xml:space="preserve">may </w:t>
      </w:r>
      <w:r w:rsidRPr="00181EF2">
        <w:rPr>
          <w:b/>
          <w:bCs/>
          <w:u w:val="single"/>
        </w:rPr>
        <w:t>even</w:t>
      </w:r>
      <w:r w:rsidRPr="00D756B8">
        <w:rPr>
          <w:b/>
          <w:bCs/>
          <w:u w:val="single"/>
        </w:rPr>
        <w:t xml:space="preserve"> eventually </w:t>
      </w:r>
      <w:r w:rsidRPr="00B76883">
        <w:rPr>
          <w:b/>
          <w:bCs/>
          <w:highlight w:val="green"/>
          <w:u w:val="single"/>
        </w:rPr>
        <w:t>demoralize Russian troops</w:t>
      </w:r>
      <w:r w:rsidRPr="00181EF2">
        <w:rPr>
          <w:b/>
          <w:bCs/>
          <w:u w:val="single"/>
        </w:rPr>
        <w:t>, who must be wondering what on earth they are doing in Ukraine if the motivation for the intervention has been a lie all along</w:t>
      </w:r>
      <w:r w:rsidRPr="00D756B8">
        <w:rPr>
          <w:b/>
          <w:bCs/>
          <w:u w:val="single"/>
        </w:rPr>
        <w:t xml:space="preserve">. </w:t>
      </w:r>
      <w:r w:rsidRPr="00181EF2">
        <w:rPr>
          <w:b/>
          <w:bCs/>
          <w:u w:val="single"/>
        </w:rPr>
        <w:t>When Russia struck a Ukrainian television tower on Tuesday, it seemed to confirm Moscow’s keen 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w:t>
      </w:r>
      <w:r w:rsidRPr="00D756B8">
        <w:rPr>
          <w:b/>
          <w:bCs/>
          <w:u w:val="single"/>
        </w:rPr>
        <w:t xml:space="preserve"> </w:t>
      </w:r>
      <w:proofErr w:type="gramStart"/>
      <w:r w:rsidRPr="00D756B8">
        <w:rPr>
          <w:b/>
          <w:bCs/>
          <w:u w:val="single"/>
        </w:rPr>
        <w:t>Social media</w:t>
      </w:r>
      <w:proofErr w:type="gramEnd"/>
      <w:r w:rsidRPr="00D756B8">
        <w:rPr>
          <w:b/>
          <w:bCs/>
          <w:u w:val="single"/>
        </w:rPr>
        <w:t xml:space="preserve">, mainstream media and the </w:t>
      </w:r>
      <w:r w:rsidRPr="00B76883">
        <w:rPr>
          <w:b/>
          <w:bCs/>
          <w:highlight w:val="green"/>
          <w:u w:val="single"/>
        </w:rPr>
        <w:t xml:space="preserve">narrative </w:t>
      </w:r>
      <w:r w:rsidRPr="00181EF2">
        <w:rPr>
          <w:b/>
          <w:bCs/>
          <w:u w:val="single"/>
        </w:rPr>
        <w:t>framing of the invasion of Ukraine</w:t>
      </w:r>
      <w:r w:rsidRPr="00D756B8">
        <w:rPr>
          <w:b/>
          <w:bCs/>
          <w:u w:val="single"/>
        </w:rPr>
        <w:t xml:space="preserve"> undoubtedly </w:t>
      </w:r>
      <w:r w:rsidRPr="00B76883">
        <w:rPr>
          <w:b/>
          <w:bCs/>
          <w:highlight w:val="green"/>
          <w:u w:val="single"/>
        </w:rPr>
        <w:t>will play an</w:t>
      </w:r>
      <w:r w:rsidRPr="00D756B8">
        <w:rPr>
          <w:b/>
          <w:bCs/>
          <w:u w:val="single"/>
        </w:rPr>
        <w:t xml:space="preserve"> </w:t>
      </w:r>
      <w:r w:rsidRPr="00B76883">
        <w:rPr>
          <w:b/>
          <w:bCs/>
          <w:highlight w:val="green"/>
          <w:u w:val="single"/>
        </w:rPr>
        <w:t>important role</w:t>
      </w:r>
      <w:r w:rsidRPr="00D756B8">
        <w:rPr>
          <w:b/>
          <w:bCs/>
          <w:u w:val="single"/>
        </w:rPr>
        <w:t xml:space="preserve"> in how this conflict ends. Now, vigilance and fortitude are not only needed on the battlefield, where lives and territory will be won and lost, but also will be essential online, where the hearts and minds of the world will be won or lost.</w:t>
      </w:r>
    </w:p>
    <w:p w14:paraId="05551A40" w14:textId="77777777" w:rsidR="00B57F3C" w:rsidRDefault="00B57F3C" w:rsidP="00B57F3C"/>
    <w:p w14:paraId="2CDCBE87" w14:textId="77777777" w:rsidR="00B57F3C" w:rsidRDefault="00B57F3C" w:rsidP="00B57F3C"/>
    <w:p w14:paraId="2B85FA24" w14:textId="77777777" w:rsidR="00B57F3C" w:rsidRDefault="00B57F3C" w:rsidP="00B57F3C">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4DD9FA4A" w14:textId="77777777" w:rsidR="00B57F3C" w:rsidRDefault="00B57F3C" w:rsidP="00B57F3C">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21" w:history="1">
        <w:r w:rsidRPr="00597A2D">
          <w:rPr>
            <w:rStyle w:val="Hyperlink"/>
          </w:rPr>
          <w:t>https://www.foreignaffairs.com/articles/ukraine/2022-02-18/what-if-russia-wins</w:t>
        </w:r>
      </w:hyperlink>
      <w:r>
        <w:t xml:space="preserve"> </w:t>
      </w:r>
    </w:p>
    <w:p w14:paraId="3E63C01A" w14:textId="77777777" w:rsidR="00B57F3C" w:rsidRPr="002F6B7F" w:rsidRDefault="00B57F3C" w:rsidP="00B57F3C">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as a result of Russia’s military actions in Ukraine.</w:t>
      </w:r>
    </w:p>
    <w:p w14:paraId="13CD6969" w14:textId="77777777" w:rsidR="00B57F3C" w:rsidRPr="002F6B7F" w:rsidRDefault="00B57F3C" w:rsidP="00B57F3C">
      <w:pPr>
        <w:rPr>
          <w:sz w:val="14"/>
        </w:rPr>
      </w:pPr>
      <w:r w:rsidRPr="002F6B7F">
        <w:rPr>
          <w:sz w:val="14"/>
        </w:rPr>
        <w:t>MANY WAYS TO WIN</w:t>
      </w:r>
    </w:p>
    <w:p w14:paraId="4A518AF4" w14:textId="77777777" w:rsidR="00B57F3C" w:rsidRPr="002F6B7F" w:rsidRDefault="00B57F3C" w:rsidP="00B57F3C">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22"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354C9A1E" w14:textId="77777777" w:rsidR="00B57F3C" w:rsidRPr="002F6B7F" w:rsidRDefault="00B57F3C" w:rsidP="00B57F3C">
      <w:pPr>
        <w:rPr>
          <w:sz w:val="14"/>
        </w:rPr>
      </w:pPr>
      <w:r w:rsidRPr="002F6B7F">
        <w:rPr>
          <w:sz w:val="14"/>
        </w:rPr>
        <w:t>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with the exception of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56C144D1" w14:textId="77777777" w:rsidR="00B57F3C" w:rsidRPr="002F6B7F" w:rsidRDefault="00B57F3C" w:rsidP="00B57F3C">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4F79F08C" w14:textId="77777777" w:rsidR="00B57F3C" w:rsidRPr="002F6B7F" w:rsidRDefault="00B57F3C" w:rsidP="00B57F3C">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140E16E9" w14:textId="77777777" w:rsidR="00B57F3C" w:rsidRPr="002F6B7F" w:rsidRDefault="00B57F3C" w:rsidP="00B57F3C">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7B919945" w14:textId="77777777" w:rsidR="00B57F3C" w:rsidRPr="002F6B7F" w:rsidRDefault="00B57F3C" w:rsidP="00B57F3C">
      <w:pPr>
        <w:rPr>
          <w:sz w:val="14"/>
        </w:rPr>
      </w:pPr>
      <w:r w:rsidRPr="002F6B7F">
        <w:rPr>
          <w:sz w:val="14"/>
        </w:rPr>
        <w:t>IMPERILING EUROPE'S EAST</w:t>
      </w:r>
    </w:p>
    <w:p w14:paraId="1BB1E7DA" w14:textId="77777777" w:rsidR="00B57F3C" w:rsidRPr="002F6B7F" w:rsidRDefault="00B57F3C" w:rsidP="00B57F3C">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13184C5F" w14:textId="77777777" w:rsidR="00B57F3C" w:rsidRPr="002F6B7F" w:rsidRDefault="00B57F3C" w:rsidP="00B57F3C">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26369881" w14:textId="77777777" w:rsidR="00B57F3C" w:rsidRPr="002F6B7F" w:rsidRDefault="00B57F3C" w:rsidP="00B57F3C">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178544FD" w14:textId="77777777" w:rsidR="00B57F3C" w:rsidRPr="002F6B7F" w:rsidRDefault="00B57F3C" w:rsidP="00B57F3C">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6EB45342" w14:textId="77777777" w:rsidR="00B57F3C" w:rsidRPr="002F6B7F" w:rsidRDefault="00B57F3C" w:rsidP="00B57F3C">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16EAF168" w14:textId="77777777" w:rsidR="00B57F3C" w:rsidRPr="00181EF2" w:rsidRDefault="00B57F3C" w:rsidP="00B57F3C">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4E3BE1F2" w14:textId="77777777" w:rsidR="00B57F3C" w:rsidRPr="002F6B7F" w:rsidRDefault="00B57F3C" w:rsidP="00B57F3C">
      <w:pPr>
        <w:rPr>
          <w:sz w:val="14"/>
        </w:rPr>
      </w:pPr>
      <w:r w:rsidRPr="002F6B7F">
        <w:rPr>
          <w:sz w:val="14"/>
        </w:rPr>
        <w:t>TURNING NATO INWARD</w:t>
      </w:r>
    </w:p>
    <w:p w14:paraId="6A57DF79" w14:textId="77777777" w:rsidR="00B57F3C" w:rsidRPr="002F6B7F" w:rsidRDefault="00B57F3C" w:rsidP="00B57F3C">
      <w:pPr>
        <w:rPr>
          <w:sz w:val="14"/>
        </w:rPr>
      </w:pPr>
      <w:r w:rsidRPr="002F6B7F">
        <w:rPr>
          <w:sz w:val="14"/>
        </w:rPr>
        <w:t>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in light of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482507A3" w14:textId="77777777" w:rsidR="00B57F3C" w:rsidRPr="002F6B7F" w:rsidRDefault="00B57F3C" w:rsidP="00B57F3C">
      <w:pPr>
        <w:rPr>
          <w:sz w:val="14"/>
        </w:rPr>
      </w:pPr>
      <w:r w:rsidRPr="002F6B7F">
        <w:rPr>
          <w:sz w:val="14"/>
        </w:rPr>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2789AB99" w14:textId="190ECA2E" w:rsidR="00714A88" w:rsidRPr="00675773" w:rsidRDefault="00B57F3C" w:rsidP="00AE2C84">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3" w:history="1">
        <w:r w:rsidRPr="002F6B7F">
          <w:rPr>
            <w:rStyle w:val="Hyperlink"/>
            <w:sz w:val="14"/>
          </w:rPr>
          <w:t>Beijing</w:t>
        </w:r>
      </w:hyperlink>
      <w:r w:rsidRPr="002F6B7F">
        <w:rPr>
          <w:sz w:val="14"/>
        </w:rPr>
        <w:t>, but it may initiate new conversations.</w:t>
      </w:r>
    </w:p>
    <w:sectPr w:rsidR="00714A88" w:rsidRPr="00675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Headings)">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7F3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0252"/>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43A3"/>
    <w:rsid w:val="00665003"/>
    <w:rsid w:val="00675773"/>
    <w:rsid w:val="006A2AD0"/>
    <w:rsid w:val="006C2375"/>
    <w:rsid w:val="006D4ECC"/>
    <w:rsid w:val="00714A88"/>
    <w:rsid w:val="00722258"/>
    <w:rsid w:val="007243E5"/>
    <w:rsid w:val="00766EA0"/>
    <w:rsid w:val="007A2226"/>
    <w:rsid w:val="007F5B66"/>
    <w:rsid w:val="00821BDB"/>
    <w:rsid w:val="00823A1C"/>
    <w:rsid w:val="00845B9D"/>
    <w:rsid w:val="00860984"/>
    <w:rsid w:val="008B3ECB"/>
    <w:rsid w:val="008B4E85"/>
    <w:rsid w:val="008C1B2E"/>
    <w:rsid w:val="0091627E"/>
    <w:rsid w:val="0093196A"/>
    <w:rsid w:val="0097032B"/>
    <w:rsid w:val="009A2981"/>
    <w:rsid w:val="009D2EAD"/>
    <w:rsid w:val="009D54B2"/>
    <w:rsid w:val="009E1922"/>
    <w:rsid w:val="009F7ED2"/>
    <w:rsid w:val="00A93661"/>
    <w:rsid w:val="00A95652"/>
    <w:rsid w:val="00AC0AB8"/>
    <w:rsid w:val="00AE2C84"/>
    <w:rsid w:val="00B33C6D"/>
    <w:rsid w:val="00B4508F"/>
    <w:rsid w:val="00B55AD5"/>
    <w:rsid w:val="00B57F3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CDBB"/>
  <w15:chartTrackingRefBased/>
  <w15:docId w15:val="{4501F052-1A06-4259-B6FE-04AC35384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2981"/>
    <w:rPr>
      <w:rFonts w:ascii="Calibri" w:hAnsi="Calibri"/>
    </w:rPr>
  </w:style>
  <w:style w:type="paragraph" w:styleId="Heading1">
    <w:name w:val="heading 1"/>
    <w:aliases w:val="Pocket"/>
    <w:basedOn w:val="Normal"/>
    <w:next w:val="Normal"/>
    <w:link w:val="Heading1Char"/>
    <w:qFormat/>
    <w:rsid w:val="009A2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29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29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A29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2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981"/>
  </w:style>
  <w:style w:type="character" w:customStyle="1" w:styleId="Heading1Char">
    <w:name w:val="Heading 1 Char"/>
    <w:aliases w:val="Pocket Char"/>
    <w:basedOn w:val="DefaultParagraphFont"/>
    <w:link w:val="Heading1"/>
    <w:rsid w:val="009A29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29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298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A2981"/>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9A298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9A298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9A2981"/>
    <w:rPr>
      <w:b w:val="0"/>
      <w:sz w:val="22"/>
      <w:u w:val="single"/>
    </w:rPr>
  </w:style>
  <w:style w:type="character" w:styleId="Hyperlink">
    <w:name w:val="Hyperlink"/>
    <w:basedOn w:val="DefaultParagraphFont"/>
    <w:uiPriority w:val="99"/>
    <w:unhideWhenUsed/>
    <w:rsid w:val="009A2981"/>
    <w:rPr>
      <w:color w:val="auto"/>
      <w:u w:val="none"/>
    </w:rPr>
  </w:style>
  <w:style w:type="character" w:styleId="FollowedHyperlink">
    <w:name w:val="FollowedHyperlink"/>
    <w:basedOn w:val="DefaultParagraphFont"/>
    <w:uiPriority w:val="99"/>
    <w:semiHidden/>
    <w:unhideWhenUsed/>
    <w:rsid w:val="009A2981"/>
    <w:rPr>
      <w:color w:val="auto"/>
      <w:u w:val="none"/>
    </w:rPr>
  </w:style>
  <w:style w:type="paragraph" w:customStyle="1" w:styleId="textbold">
    <w:name w:val="text bold"/>
    <w:basedOn w:val="Normal"/>
    <w:link w:val="Emphasis"/>
    <w:uiPriority w:val="7"/>
    <w:qFormat/>
    <w:rsid w:val="00B57F3C"/>
    <w:pPr>
      <w:spacing w:line="256" w:lineRule="auto"/>
      <w:ind w:left="720"/>
      <w:jc w:val="both"/>
    </w:pPr>
    <w:rPr>
      <w:b/>
      <w:iCs/>
      <w:u w:val="single"/>
    </w:rPr>
  </w:style>
  <w:style w:type="paragraph" w:styleId="ListParagraph">
    <w:name w:val="List Paragraph"/>
    <w:basedOn w:val="Normal"/>
    <w:uiPriority w:val="34"/>
    <w:qFormat/>
    <w:rsid w:val="00B57F3C"/>
    <w:pPr>
      <w:ind w:left="720"/>
      <w:contextualSpacing/>
    </w:pPr>
  </w:style>
  <w:style w:type="character" w:styleId="UnresolvedMention">
    <w:name w:val="Unresolved Mention"/>
    <w:basedOn w:val="DefaultParagraphFont"/>
    <w:uiPriority w:val="99"/>
    <w:semiHidden/>
    <w:unhideWhenUsed/>
    <w:rsid w:val="00AE2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vegassun.com/news/2021/aug/15/with-misinformation-weaponized-media-literacy-is-n/" TargetMode="External"/><Relationship Id="rId13" Type="http://schemas.openxmlformats.org/officeDocument/2006/relationships/hyperlink" Target="https://www.irex.org/project/learn-discern" TargetMode="External"/><Relationship Id="rId18" Type="http://schemas.openxmlformats.org/officeDocument/2006/relationships/hyperlink" Target="https://www.nbcnews.com/news/world/live-blog/russia-ukraine-live-updates-n1290057/ncrd1290087" TargetMode="External"/><Relationship Id="rId3" Type="http://schemas.openxmlformats.org/officeDocument/2006/relationships/styles" Target="styles.xml"/><Relationship Id="rId21" Type="http://schemas.openxmlformats.org/officeDocument/2006/relationships/hyperlink" Target="https://www.foreignaffairs.com/articles/ukraine/2022-02-18/what-if-russia-wins" TargetMode="External"/><Relationship Id="rId7" Type="http://schemas.openxmlformats.org/officeDocument/2006/relationships/hyperlink" Target="https://www.ilga.gov/legislation/publicacts/fulltext.asp?Name=102-0055" TargetMode="External"/><Relationship Id="rId12" Type="http://schemas.openxmlformats.org/officeDocument/2006/relationships/hyperlink" Target="https://patch.com/illinois/chicago/senate-bill-seeks-add-media-literacy-high-school-curriculum" TargetMode="External"/><Relationship Id="rId17" Type="http://schemas.openxmlformats.org/officeDocument/2006/relationships/hyperlink" Target="https://www.youtube.com/watch?v=OMTeSsnNCw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ashingtonpost.com/outlook/2022/03/01/information-war-zelensky-ukraine-putin-russia/" TargetMode="External"/><Relationship Id="rId20" Type="http://schemas.openxmlformats.org/officeDocument/2006/relationships/hyperlink" Target="https://www.theverge.com/2022/2/25/22950874/russia-facebook-blocked-roskomnadzor-media-censorship" TargetMode="External"/><Relationship Id="rId1" Type="http://schemas.openxmlformats.org/officeDocument/2006/relationships/customXml" Target="../customXml/item1.xml"/><Relationship Id="rId6" Type="http://schemas.openxmlformats.org/officeDocument/2006/relationships/hyperlink" Target="https://progressive.org/latest/illinois-first-state-media-literacy-albano-210831/" TargetMode="External"/><Relationship Id="rId11" Type="http://schemas.openxmlformats.org/officeDocument/2006/relationships/hyperlink" Target="https://www.capitolnewsillinois.com/NEWS/media-literacy-requirement-animal-products-ban-among-latest-53-bills-signed-by-pritzke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tate.gov/documents/organization/271028.pdf" TargetMode="External"/><Relationship Id="rId23" Type="http://schemas.openxmlformats.org/officeDocument/2006/relationships/hyperlink" Target="https://www.foreignaffairs.com/articles/china/competition-with-china-without-catastrophe" TargetMode="External"/><Relationship Id="rId10" Type="http://schemas.openxmlformats.org/officeDocument/2006/relationships/hyperlink" Target="https://openstates.org/vote/660f72e1-19f5-4dad-bc55-4e5c5f107a70/" TargetMode="External"/><Relationship Id="rId19" Type="http://schemas.openxmlformats.org/officeDocument/2006/relationships/hyperlink" Target="https://www.axios.com/youtube-meta-twitter-restrict-russian-state-media-323d966f-531e-40f5-aa06-3b82998589df.html" TargetMode="External"/><Relationship Id="rId4" Type="http://schemas.openxmlformats.org/officeDocument/2006/relationships/settings" Target="settings.xml"/><Relationship Id="rId9" Type="http://schemas.openxmlformats.org/officeDocument/2006/relationships/hyperlink" Target="https://www.ilga.gov/legislation/publicacts/fulltext.asp?Name=102-0055" TargetMode="External"/><Relationship Id="rId14" Type="http://schemas.openxmlformats.org/officeDocument/2006/relationships/hyperlink" Target="https://www.irex.org/insight/ukrainians-self-defense-against-information-war-what-we-learned-learn-discern" TargetMode="External"/><Relationship Id="rId22" Type="http://schemas.openxmlformats.org/officeDocument/2006/relationships/hyperlink" Target="https://www.foreignaffairs.com/articles/syria/2016-03-20/russias-pyrrhic-victory-syr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9113</Words>
  <Characters>51950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2022-03-10T22:35:00Z</dcterms:created>
  <dcterms:modified xsi:type="dcterms:W3CDTF">2022-03-10T22:35:00Z</dcterms:modified>
</cp:coreProperties>
</file>