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2E65D" w14:textId="6349DD0B" w:rsidR="00775E95" w:rsidRDefault="00775E95" w:rsidP="00775E95">
      <w:pPr>
        <w:pStyle w:val="Heading2"/>
      </w:pPr>
      <w:r>
        <w:t>1</w:t>
      </w:r>
    </w:p>
    <w:p w14:paraId="65C96E09" w14:textId="77777777" w:rsidR="00775E95" w:rsidRPr="0099347A" w:rsidRDefault="00775E95" w:rsidP="00775E95">
      <w:pPr>
        <w:pStyle w:val="Heading4"/>
      </w:pPr>
      <w:r>
        <w:t>Interpretation: Appropriation refers to sovereign claims of land.</w:t>
      </w:r>
    </w:p>
    <w:p w14:paraId="7B8F4F9E" w14:textId="77777777" w:rsidR="00775E95" w:rsidRPr="00831C70" w:rsidRDefault="00775E95" w:rsidP="00775E95">
      <w:pPr>
        <w:rPr>
          <w:rFonts w:eastAsia="Calibri"/>
        </w:rPr>
      </w:pPr>
      <w:r w:rsidRPr="00831C70">
        <w:rPr>
          <w:rFonts w:eastAsia="Calibri"/>
        </w:rPr>
        <w:t xml:space="preserve">Melissa J. </w:t>
      </w:r>
      <w:proofErr w:type="spellStart"/>
      <w:r w:rsidRPr="00831C70">
        <w:rPr>
          <w:rFonts w:eastAsia="Calibri"/>
          <w:b/>
          <w:bCs/>
          <w:sz w:val="26"/>
        </w:rPr>
        <w:t>Durkee</w:t>
      </w:r>
      <w:proofErr w:type="spellEnd"/>
      <w:r>
        <w:rPr>
          <w:rFonts w:eastAsia="Calibri"/>
          <w:b/>
          <w:bCs/>
          <w:sz w:val="26"/>
        </w:rPr>
        <w:t xml:space="preserve"> 19</w:t>
      </w:r>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"Interstitial Space Law," Washington University Law Review 97, no. 2 423-482 </w:t>
      </w:r>
    </w:p>
    <w:p w14:paraId="43EE665F" w14:textId="77777777" w:rsidR="00775E95" w:rsidRDefault="00775E95" w:rsidP="00775E95">
      <w:pPr>
        <w:rPr>
          <w:rFonts w:eastAsia="Calibri"/>
        </w:rPr>
      </w:pPr>
      <w:r w:rsidRPr="00831C70">
        <w:rPr>
          <w:rFonts w:eastAsia="Calibri"/>
        </w:rPr>
        <w:t xml:space="preserve">Those answering this question in the affirmative have access to a strong textual argument. </w:t>
      </w:r>
      <w:r w:rsidRPr="0071021A">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71021A">
        <w:rPr>
          <w:rFonts w:eastAsia="Calibri"/>
          <w:highlight w:val="green"/>
          <w:u w:val="single"/>
        </w:rPr>
        <w:t>references</w:t>
      </w:r>
      <w:r w:rsidRPr="00831C70">
        <w:rPr>
          <w:rFonts w:eastAsia="Calibri"/>
        </w:rPr>
        <w:t xml:space="preserve"> "national" </w:t>
      </w:r>
      <w:r w:rsidRPr="0071021A">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71021A">
        <w:rPr>
          <w:rFonts w:eastAsia="Calibri"/>
          <w:highlight w:val="green"/>
          <w:u w:val="single"/>
        </w:rPr>
        <w:t xml:space="preserve">the prohibition </w:t>
      </w:r>
      <w:r w:rsidRPr="00831C70">
        <w:rPr>
          <w:rFonts w:eastAsia="Calibri"/>
          <w:u w:val="single"/>
        </w:rPr>
        <w:t xml:space="preserve">of "national" appropriation </w:t>
      </w:r>
      <w:r w:rsidRPr="0071021A">
        <w:rPr>
          <w:rFonts w:eastAsia="Calibri"/>
          <w:highlight w:val="green"/>
          <w:u w:val="single"/>
        </w:rPr>
        <w:t xml:space="preserve">is </w:t>
      </w:r>
      <w:r w:rsidRPr="00B7011A">
        <w:rPr>
          <w:rFonts w:eastAsia="Calibri"/>
          <w:u w:val="single"/>
        </w:rPr>
        <w:t xml:space="preserve">directed </w:t>
      </w:r>
      <w:r w:rsidRPr="0071021A">
        <w:rPr>
          <w:rFonts w:eastAsia="Calibri"/>
          <w:highlight w:val="green"/>
          <w:u w:val="single"/>
        </w:rPr>
        <w:t xml:space="preserve">at </w:t>
      </w:r>
      <w:r w:rsidRPr="00B7011A">
        <w:rPr>
          <w:rFonts w:eastAsia="Calibri"/>
          <w:u w:val="single"/>
        </w:rPr>
        <w:t>nations</w:t>
      </w:r>
      <w:r w:rsidRPr="00831C70">
        <w:rPr>
          <w:rFonts w:eastAsia="Calibri"/>
          <w:u w:val="single"/>
        </w:rPr>
        <w:t xml:space="preserve">, as </w:t>
      </w:r>
      <w:r w:rsidRPr="00B7011A">
        <w:rPr>
          <w:rFonts w:eastAsia="Calibri"/>
          <w:u w:val="single"/>
        </w:rPr>
        <w:t xml:space="preserve">only a nation could have a legitimate </w:t>
      </w:r>
      <w:r w:rsidRPr="0071021A">
        <w:rPr>
          <w:rFonts w:eastAsia="Calibri"/>
          <w:highlight w:val="green"/>
          <w:u w:val="single"/>
        </w:rPr>
        <w:t>"claim of sovereignty</w:t>
      </w:r>
      <w:r w:rsidRPr="0071021A">
        <w:rPr>
          <w:rFonts w:eastAsia="Calibri"/>
          <w:highlight w:val="green"/>
        </w:rPr>
        <w:t>."</w:t>
      </w:r>
      <w:r w:rsidRPr="00831C70">
        <w:rPr>
          <w:rFonts w:eastAsia="Calibri"/>
        </w:rPr>
        <w:t xml:space="preserve"> 180 </w:t>
      </w:r>
      <w:r w:rsidRPr="00831C70">
        <w:rPr>
          <w:rFonts w:eastAsia="Calibri"/>
          <w:u w:val="single"/>
        </w:rPr>
        <w:t xml:space="preserve">Moreover, </w:t>
      </w:r>
      <w:r w:rsidRPr="0071021A">
        <w:rPr>
          <w:rFonts w:eastAsia="Calibri"/>
          <w:highlight w:val="green"/>
          <w:u w:val="single"/>
        </w:rPr>
        <w:t>"occupation" refers to</w:t>
      </w:r>
      <w:r w:rsidRPr="00831C70">
        <w:rPr>
          <w:rFonts w:eastAsia="Calibri"/>
          <w:u w:val="single"/>
        </w:rPr>
        <w:t xml:space="preserve"> old international legal doctrines that once allowed nations to </w:t>
      </w:r>
      <w:r w:rsidRPr="0071021A">
        <w:rPr>
          <w:rFonts w:eastAsia="Calibri"/>
          <w:highlight w:val="green"/>
          <w:u w:val="single"/>
        </w:rPr>
        <w:t>claim territory</w:t>
      </w:r>
      <w:r w:rsidRPr="00831C70">
        <w:rPr>
          <w:rFonts w:eastAsia="Calibri"/>
          <w:u w:val="single"/>
        </w:rPr>
        <w:t xml:space="preserve"> based on occupation</w:t>
      </w:r>
      <w:r w:rsidRPr="00831C70">
        <w:rPr>
          <w:rFonts w:eastAsia="Calibri"/>
        </w:rPr>
        <w:t xml:space="preserve">. </w:t>
      </w:r>
      <w:r w:rsidRPr="00831C70">
        <w:rPr>
          <w:rFonts w:eastAsia="Calibri"/>
          <w:u w:val="single"/>
        </w:rPr>
        <w:t xml:space="preserve">The </w:t>
      </w:r>
      <w:r w:rsidRPr="0071021A">
        <w:rPr>
          <w:rFonts w:eastAsia="Calibri"/>
          <w:highlight w:val="green"/>
          <w:u w:val="single"/>
        </w:rPr>
        <w:t>historical context</w:t>
      </w:r>
      <w:r w:rsidRPr="00831C70">
        <w:rPr>
          <w:rFonts w:eastAsia="Calibri"/>
          <w:u w:val="single"/>
        </w:rPr>
        <w:t xml:space="preserve"> within </w:t>
      </w:r>
      <w:r w:rsidRPr="00334398">
        <w:rPr>
          <w:rFonts w:eastAsia="Calibri"/>
          <w:u w:val="single"/>
        </w:rPr>
        <w:t xml:space="preserve">which the treaty was drafted </w:t>
      </w:r>
      <w:r w:rsidRPr="0071021A">
        <w:rPr>
          <w:rFonts w:eastAsia="Calibri"/>
          <w:highlight w:val="green"/>
          <w:u w:val="single"/>
        </w:rPr>
        <w:t>supports this</w:t>
      </w:r>
      <w:r w:rsidRPr="00334398">
        <w:rPr>
          <w:rFonts w:eastAsia="Calibri"/>
          <w:u w:val="single"/>
        </w:rPr>
        <w:t xml:space="preserve"> position</w:t>
      </w:r>
      <w:r w:rsidRPr="00831C70">
        <w:rPr>
          <w:rFonts w:eastAsia="Calibri"/>
        </w:rPr>
        <w:t xml:space="preserve">,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w:t>
      </w:r>
      <w:r w:rsidRPr="00B7011A">
        <w:rPr>
          <w:rFonts w:eastAsia="Calibri"/>
        </w:rPr>
        <w:t xml:space="preserve">the treaty: </w:t>
      </w:r>
      <w:r w:rsidRPr="00B7011A">
        <w:rPr>
          <w:rFonts w:eastAsia="Calibri"/>
          <w:b/>
          <w:iCs/>
          <w:u w:val="single"/>
        </w:rPr>
        <w:t>Article VI states that States Parties bear international responsibility for activities by "non-governmental entities" as well as governmental agencies</w:t>
      </w:r>
      <w:r w:rsidRPr="00B7011A">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B7011A">
        <w:rPr>
          <w:rFonts w:eastAsia="Calibri"/>
          <w:u w:val="single"/>
        </w:rPr>
        <w:t>. Article VI defines "national activities in outer space" to include both "</w:t>
      </w:r>
      <w:proofErr w:type="gramStart"/>
      <w:r w:rsidRPr="00B7011A">
        <w:rPr>
          <w:rFonts w:eastAsia="Calibri"/>
          <w:u w:val="single"/>
        </w:rPr>
        <w:t>activities .</w:t>
      </w:r>
      <w:proofErr w:type="gramEnd"/>
      <w:r w:rsidRPr="00B7011A">
        <w:rPr>
          <w:rFonts w:eastAsia="Calibri"/>
          <w:u w:val="single"/>
        </w:rPr>
        <w:t xml:space="preserve"> .. carried on by governmental agencies" and those carried on by "non-governmental entities."</w:t>
      </w:r>
      <w:r w:rsidRPr="00B7011A">
        <w:rPr>
          <w:rFonts w:eastAsia="Calibri"/>
        </w:rPr>
        <w:t xml:space="preserve"> 8 3 </w:t>
      </w:r>
      <w:r w:rsidRPr="00B7011A">
        <w:rPr>
          <w:rFonts w:eastAsia="Calibri"/>
          <w:u w:val="single"/>
        </w:rPr>
        <w:t>This definition of "national" must i</w:t>
      </w:r>
      <w:r w:rsidRPr="00B7011A">
        <w:rPr>
          <w:rFonts w:eastAsia="Calibri"/>
        </w:rPr>
        <w:t xml:space="preserve">nform Article II's prohibition on "national" appropriation and thus </w:t>
      </w:r>
      <w:r w:rsidRPr="00B7011A">
        <w:rPr>
          <w:rFonts w:eastAsia="Calibri"/>
          <w:u w:val="single"/>
        </w:rPr>
        <w:t>extend</w:t>
      </w:r>
      <w:r w:rsidRPr="00831C70">
        <w:rPr>
          <w:rFonts w:eastAsia="Calibri"/>
          <w:u w:val="single"/>
        </w:rPr>
        <w:t xml:space="preserve">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w:t>
      </w:r>
      <w:r w:rsidRPr="00B7011A">
        <w:rPr>
          <w:rFonts w:eastAsia="Calibri"/>
        </w:rPr>
        <w:t xml:space="preserve">defies logic: </w:t>
      </w:r>
      <w:r w:rsidRPr="00B7011A">
        <w:rPr>
          <w:rFonts w:eastAsia="Calibri"/>
          <w:b/>
          <w:iCs/>
          <w:u w:val="single"/>
        </w:rPr>
        <w:t>if nations themselves may not claim property rights to outer space objects, they have no power to confer those rights on their nationals.</w:t>
      </w:r>
      <w:r w:rsidRPr="00B7011A">
        <w:rPr>
          <w:rFonts w:eastAsia="Calibri"/>
        </w:rPr>
        <w:t>184</w:t>
      </w:r>
      <w:r w:rsidRPr="00831C70">
        <w:rPr>
          <w:rFonts w:eastAsia="Calibri"/>
        </w:rPr>
        <w:t xml:space="preserve"> </w:t>
      </w:r>
    </w:p>
    <w:p w14:paraId="2BDA1BA9" w14:textId="77777777" w:rsidR="00775E95" w:rsidRDefault="00775E95" w:rsidP="00775E95">
      <w:pPr>
        <w:pStyle w:val="Heading4"/>
      </w:pPr>
      <w:r>
        <w:t xml:space="preserve">Violation: they only </w:t>
      </w:r>
      <w:r w:rsidRPr="00CC5489">
        <w:t>defend asteroid mining</w:t>
      </w:r>
      <w:r>
        <w:t xml:space="preserve"> which is extraction – those are </w:t>
      </w:r>
      <w:r w:rsidRPr="0038264A">
        <w:rPr>
          <w:u w:val="single"/>
        </w:rPr>
        <w:t>distinct</w:t>
      </w:r>
      <w:r>
        <w:t xml:space="preserve"> – prefer </w:t>
      </w:r>
      <w:r w:rsidRPr="0038264A">
        <w:rPr>
          <w:u w:val="single"/>
        </w:rPr>
        <w:t>rigorous</w:t>
      </w:r>
      <w:r>
        <w:t xml:space="preserve"> legal analysis. </w:t>
      </w:r>
    </w:p>
    <w:p w14:paraId="6963F15E" w14:textId="77777777" w:rsidR="00775E95" w:rsidRDefault="00775E95" w:rsidP="00775E95">
      <w:r>
        <w:rPr>
          <w:rStyle w:val="Style13ptBold"/>
        </w:rPr>
        <w:t xml:space="preserve">Wrench 19 </w:t>
      </w:r>
      <w:r>
        <w:t xml:space="preserve">– </w:t>
      </w:r>
      <w:r w:rsidRPr="00334398">
        <w:t>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w:t>
      </w:r>
      <w:r w:rsidRPr="0099347A">
        <w:t xml:space="preserve">. 2019. </w:t>
      </w:r>
      <w:r>
        <w:t xml:space="preserve">[Case Western Reserve Journal of International Law, </w:t>
      </w:r>
      <w:r w:rsidRPr="0099347A">
        <w:t>“ Non-</w:t>
      </w:r>
      <w:r w:rsidRPr="00B7011A">
        <w:t xml:space="preserve">Appropriation, No Problem: The Outer Space Treaty Is Ready for Asteroid Mining,” </w:t>
      </w:r>
      <w:hyperlink r:id="rId6" w:history="1">
        <w:r w:rsidRPr="00B7011A">
          <w:t>https://scholarlycommons.law.case.edu/cgi/viewcontent.cgi?article=2546&amp;context=jil</w:t>
        </w:r>
      </w:hyperlink>
      <w:r w:rsidRPr="00B7011A">
        <w:t xml:space="preserve">] </w:t>
      </w:r>
      <w:r>
        <w:t>Justin</w:t>
      </w:r>
    </w:p>
    <w:p w14:paraId="3A2F8E39" w14:textId="77777777" w:rsidR="00775E95" w:rsidRPr="00334398" w:rsidRDefault="00775E95" w:rsidP="00775E95">
      <w:pPr>
        <w:rPr>
          <w:u w:val="single"/>
        </w:rPr>
      </w:pPr>
      <w:r w:rsidRPr="0038264A">
        <w:rPr>
          <w:sz w:val="14"/>
        </w:rPr>
        <w:t xml:space="preserve">Secondly, </w:t>
      </w:r>
      <w:r w:rsidRPr="00334398">
        <w:rPr>
          <w:u w:val="single"/>
        </w:rPr>
        <w:t>even if nations, businesses, and individuals are equally bound by the non-</w:t>
      </w:r>
      <w:r w:rsidRPr="0071021A">
        <w:rPr>
          <w:highlight w:val="green"/>
          <w:u w:val="single"/>
        </w:rPr>
        <w:t>appropriation</w:t>
      </w:r>
      <w:r w:rsidRPr="00334398">
        <w:rPr>
          <w:u w:val="single"/>
        </w:rPr>
        <w:t xml:space="preserve"> principle</w:t>
      </w:r>
      <w:r w:rsidRPr="0038264A">
        <w:rPr>
          <w:sz w:val="14"/>
        </w:rPr>
        <w:t xml:space="preserve">, </w:t>
      </w:r>
      <w:r w:rsidRPr="00334398">
        <w:rPr>
          <w:u w:val="single"/>
        </w:rPr>
        <w:t xml:space="preserve">the </w:t>
      </w:r>
      <w:r w:rsidRPr="0071021A">
        <w:rPr>
          <w:highlight w:val="green"/>
          <w:u w:val="single"/>
        </w:rPr>
        <w:t>scope</w:t>
      </w:r>
      <w:r w:rsidRPr="00334398">
        <w:rPr>
          <w:u w:val="single"/>
        </w:rPr>
        <w:t xml:space="preserve"> of that restriction </w:t>
      </w:r>
      <w:r w:rsidRPr="0071021A">
        <w:rPr>
          <w:highlight w:val="green"/>
          <w:u w:val="single"/>
        </w:rPr>
        <w:t>is not</w:t>
      </w:r>
      <w:r w:rsidRPr="00334398">
        <w:rPr>
          <w:u w:val="single"/>
        </w:rPr>
        <w:t xml:space="preserve"> entirely </w:t>
      </w:r>
      <w:r w:rsidRPr="0071021A">
        <w:rPr>
          <w:highlight w:val="green"/>
          <w:u w:val="single"/>
        </w:rPr>
        <w:t>clear</w:t>
      </w:r>
      <w:r w:rsidRPr="0038264A">
        <w:rPr>
          <w:sz w:val="14"/>
        </w:rPr>
        <w:t xml:space="preserve"> from the text of Article II.59 </w:t>
      </w:r>
      <w:r w:rsidRPr="0071021A">
        <w:rPr>
          <w:highlight w:val="green"/>
          <w:u w:val="single"/>
        </w:rPr>
        <w:t>It is unlikely</w:t>
      </w:r>
      <w:r w:rsidRPr="00334398">
        <w:rPr>
          <w:u w:val="single"/>
        </w:rPr>
        <w:t>, however, that the non-</w:t>
      </w:r>
      <w:r w:rsidRPr="0071021A">
        <w:rPr>
          <w:highlight w:val="green"/>
          <w:u w:val="single"/>
        </w:rPr>
        <w:t>appropriation</w:t>
      </w:r>
      <w:r w:rsidRPr="00334398">
        <w:rPr>
          <w:u w:val="single"/>
        </w:rPr>
        <w:t xml:space="preserve"> principle </w:t>
      </w:r>
      <w:r w:rsidRPr="0071021A">
        <w:rPr>
          <w:highlight w:val="green"/>
          <w:u w:val="single"/>
        </w:rPr>
        <w:t>is a</w:t>
      </w:r>
      <w:r w:rsidRPr="00334398">
        <w:rPr>
          <w:u w:val="single"/>
        </w:rPr>
        <w:t xml:space="preserve">n absolute </w:t>
      </w:r>
      <w:r w:rsidRPr="0071021A">
        <w:rPr>
          <w:highlight w:val="green"/>
          <w:u w:val="single"/>
        </w:rPr>
        <w:t>ban on</w:t>
      </w:r>
      <w:r w:rsidRPr="00334398">
        <w:rPr>
          <w:u w:val="single"/>
        </w:rPr>
        <w:t xml:space="preserve"> the ownership of </w:t>
      </w:r>
      <w:r w:rsidRPr="0071021A">
        <w:rPr>
          <w:highlight w:val="green"/>
          <w:u w:val="single"/>
        </w:rPr>
        <w:t>resources extracted</w:t>
      </w:r>
      <w:r w:rsidRPr="00334398">
        <w:rPr>
          <w:u w:val="single"/>
        </w:rPr>
        <w:t xml:space="preserve"> in outer space.</w:t>
      </w:r>
    </w:p>
    <w:p w14:paraId="4D6FE9D6" w14:textId="77777777" w:rsidR="00775E95" w:rsidRPr="00334398" w:rsidRDefault="00775E95" w:rsidP="00775E95">
      <w:pPr>
        <w:rPr>
          <w:u w:val="single"/>
        </w:rPr>
      </w:pPr>
      <w:r w:rsidRPr="00334398">
        <w:rPr>
          <w:u w:val="single"/>
        </w:rPr>
        <w:t>An interpretation</w:t>
      </w:r>
      <w:r w:rsidRPr="0038264A">
        <w:rPr>
          <w:sz w:val="14"/>
        </w:rPr>
        <w:t xml:space="preserve"> of Article II </w:t>
      </w:r>
      <w:r w:rsidRPr="00334398">
        <w:rPr>
          <w:u w:val="single"/>
        </w:rPr>
        <w:t xml:space="preserve">supporting a blanket </w:t>
      </w:r>
      <w:r w:rsidRPr="0038264A">
        <w:rPr>
          <w:u w:val="single"/>
        </w:rPr>
        <w:t>ban</w:t>
      </w:r>
      <w:r w:rsidRPr="00334398">
        <w:rPr>
          <w:u w:val="single"/>
        </w:rPr>
        <w:t xml:space="preserve"> on resource ownership </w:t>
      </w:r>
      <w:r w:rsidRPr="0038264A">
        <w:rPr>
          <w:u w:val="single"/>
        </w:rPr>
        <w:t>is unwarranted by</w:t>
      </w:r>
      <w:r w:rsidRPr="00334398">
        <w:rPr>
          <w:u w:val="single"/>
        </w:rPr>
        <w:t xml:space="preserve"> the text</w:t>
      </w:r>
      <w:r w:rsidRPr="0038264A">
        <w:rPr>
          <w:sz w:val="14"/>
        </w:rPr>
        <w:t xml:space="preserve"> of the OST </w:t>
      </w:r>
      <w:r w:rsidRPr="0038264A">
        <w:rPr>
          <w:u w:val="single"/>
        </w:rPr>
        <w:t xml:space="preserve">and </w:t>
      </w:r>
      <w:proofErr w:type="spellStart"/>
      <w:r w:rsidRPr="0038264A">
        <w:rPr>
          <w:u w:val="single"/>
        </w:rPr>
        <w:t>illfounded</w:t>
      </w:r>
      <w:proofErr w:type="spellEnd"/>
      <w:r w:rsidRPr="0038264A">
        <w:rPr>
          <w:sz w:val="14"/>
        </w:rPr>
        <w:t xml:space="preserve"> on account of the international community’s common practices. Scholars have noted that the international community has never </w:t>
      </w:r>
      <w:r w:rsidRPr="0071021A">
        <w:rPr>
          <w:highlight w:val="green"/>
          <w:u w:val="single"/>
        </w:rPr>
        <w:t>questioned whether</w:t>
      </w:r>
      <w:r w:rsidRPr="00334398">
        <w:rPr>
          <w:u w:val="single"/>
        </w:rPr>
        <w:t xml:space="preserve"> scientific </w:t>
      </w:r>
      <w:r w:rsidRPr="0071021A">
        <w:rPr>
          <w:highlight w:val="green"/>
          <w:u w:val="single"/>
        </w:rPr>
        <w:t>samples harvested</w:t>
      </w:r>
      <w:r w:rsidRPr="00334398">
        <w:rPr>
          <w:u w:val="single"/>
        </w:rPr>
        <w:t xml:space="preserve"> from celestial bodies </w:t>
      </w:r>
      <w:r w:rsidRPr="0071021A">
        <w:rPr>
          <w:highlight w:val="green"/>
          <w:u w:val="single"/>
        </w:rPr>
        <w:t>belong to</w:t>
      </w:r>
      <w:r w:rsidRPr="00334398">
        <w:rPr>
          <w:u w:val="single"/>
        </w:rPr>
        <w:t xml:space="preserve"> the </w:t>
      </w:r>
      <w:r w:rsidRPr="0071021A">
        <w:rPr>
          <w:highlight w:val="green"/>
          <w:u w:val="single"/>
        </w:rPr>
        <w:t>extracting nation</w:t>
      </w:r>
      <w:r w:rsidRPr="0038264A">
        <w:rPr>
          <w:sz w:val="14"/>
        </w:rPr>
        <w:t xml:space="preserve">.60 Furthermore, space-faring members of the international community rejected the Moon Treaty precisely because it prohibited all forms of ownership in resources extracted from celestial bodies.61 </w:t>
      </w:r>
      <w:r w:rsidRPr="00334398">
        <w:rPr>
          <w:u w:val="single"/>
        </w:rPr>
        <w:t>The space-faring nations’ support for the OST, coupled with their rejection of an alternative set of rules governing extracted resources, is at the very least an indication of what those nations believe the non-appropriation principle to stand for.</w:t>
      </w:r>
    </w:p>
    <w:p w14:paraId="596A9B5F" w14:textId="77777777" w:rsidR="00775E95" w:rsidRPr="00334398" w:rsidRDefault="00775E95" w:rsidP="00775E95">
      <w:pPr>
        <w:rPr>
          <w:u w:val="single"/>
        </w:rPr>
      </w:pPr>
      <w:r w:rsidRPr="0038264A">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334398">
        <w:rPr>
          <w:u w:val="single"/>
        </w:rPr>
        <w:t xml:space="preserve">the </w:t>
      </w:r>
      <w:r w:rsidRPr="0071021A">
        <w:rPr>
          <w:highlight w:val="green"/>
          <w:u w:val="single"/>
        </w:rPr>
        <w:t>distinction between sovereign ownership</w:t>
      </w:r>
      <w:r w:rsidRPr="00334398">
        <w:rPr>
          <w:u w:val="single"/>
        </w:rPr>
        <w:t xml:space="preserve"> of land, </w:t>
      </w:r>
      <w:r w:rsidRPr="0071021A">
        <w:rPr>
          <w:highlight w:val="green"/>
          <w:u w:val="single"/>
        </w:rPr>
        <w:t>and</w:t>
      </w:r>
      <w:r w:rsidRPr="00334398">
        <w:rPr>
          <w:u w:val="single"/>
        </w:rPr>
        <w:t xml:space="preserve"> the vestment of property rights in </w:t>
      </w:r>
      <w:r w:rsidRPr="0071021A">
        <w:rPr>
          <w:highlight w:val="green"/>
          <w:u w:val="single"/>
        </w:rPr>
        <w:t>resources extracted</w:t>
      </w:r>
      <w:r w:rsidRPr="00334398">
        <w:rPr>
          <w:u w:val="single"/>
        </w:rPr>
        <w:t xml:space="preserve"> from that land, is nothing new.</w:t>
      </w:r>
    </w:p>
    <w:p w14:paraId="69D7632D" w14:textId="77777777" w:rsidR="00775E95" w:rsidRPr="0038264A" w:rsidRDefault="00775E95" w:rsidP="00775E95">
      <w:pPr>
        <w:rPr>
          <w:sz w:val="14"/>
        </w:rPr>
      </w:pPr>
      <w:r w:rsidRPr="0038264A">
        <w:rPr>
          <w:sz w:val="14"/>
        </w:rPr>
        <w:t>II. Legal Regimes Distinguishing Resource Extraction from Appropriation</w:t>
      </w:r>
    </w:p>
    <w:p w14:paraId="0704A31F" w14:textId="77777777" w:rsidR="00775E95" w:rsidRPr="00334398" w:rsidRDefault="00775E95" w:rsidP="00775E95">
      <w:pPr>
        <w:rPr>
          <w:u w:val="single"/>
        </w:rPr>
      </w:pPr>
      <w:r w:rsidRPr="0038264A">
        <w:rPr>
          <w:sz w:val="14"/>
        </w:rPr>
        <w:t xml:space="preserve">Although the OST does not provide a comprehensive guideline for resource extraction in outer space, its foundational logic provides a workable distinction between ownership and use. </w:t>
      </w:r>
      <w:r w:rsidRPr="00334398">
        <w:rPr>
          <w:u w:val="single"/>
        </w:rPr>
        <w:t>This part explores three property regimes developed under the same fundamental constraints as the non-appropriation principle</w:t>
      </w:r>
      <w:r w:rsidRPr="0038264A">
        <w:rPr>
          <w:sz w:val="14"/>
        </w:rPr>
        <w:t xml:space="preserve">: </w:t>
      </w:r>
      <w:r w:rsidRPr="00334398">
        <w:rPr>
          <w:u w:val="single"/>
        </w:rPr>
        <w:t>the United Nations Convention on the Law of the Sea (“UNCLOS”), the Antarctica Treaty System</w:t>
      </w:r>
      <w:r w:rsidRPr="0038264A">
        <w:rPr>
          <w:sz w:val="14"/>
        </w:rPr>
        <w:t xml:space="preserve">, </w:t>
      </w:r>
      <w:r w:rsidRPr="00334398">
        <w:rPr>
          <w:u w:val="single"/>
        </w:rPr>
        <w:t>and the prior appropriation doctrine</w:t>
      </w:r>
      <w:r w:rsidRPr="0038264A">
        <w:rPr>
          <w:sz w:val="14"/>
        </w:rPr>
        <w:t xml:space="preserve"> as applied in United States water law.63 </w:t>
      </w:r>
      <w:r w:rsidRPr="00334398">
        <w:rPr>
          <w:u w:val="single"/>
        </w:rPr>
        <w:t>Under each regime, parties may establish some form of ownership in extracted resources despite being restricted from claiming sovereignty over the underlying land.</w:t>
      </w:r>
    </w:p>
    <w:p w14:paraId="57F293B5" w14:textId="77777777" w:rsidR="00775E95" w:rsidRPr="0038264A" w:rsidRDefault="00775E95" w:rsidP="00775E95">
      <w:pPr>
        <w:rPr>
          <w:sz w:val="14"/>
        </w:rPr>
      </w:pPr>
      <w:r w:rsidRPr="0038264A">
        <w:rPr>
          <w:sz w:val="14"/>
        </w:rPr>
        <w:t xml:space="preserve">Each section includes a brief discussion of the property regime’s history, its major </w:t>
      </w:r>
      <w:proofErr w:type="gramStart"/>
      <w:r w:rsidRPr="0038264A">
        <w:rPr>
          <w:sz w:val="14"/>
        </w:rPr>
        <w:t>traits</w:t>
      </w:r>
      <w:proofErr w:type="gramEnd"/>
      <w:r w:rsidRPr="0038264A">
        <w:rPr>
          <w:sz w:val="14"/>
        </w:rPr>
        <w:t xml:space="preserve">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1019707B" w14:textId="77777777" w:rsidR="00775E95" w:rsidRPr="0038264A" w:rsidRDefault="00775E95" w:rsidP="00775E95">
      <w:pPr>
        <w:rPr>
          <w:rStyle w:val="Emphasis"/>
        </w:rPr>
      </w:pPr>
      <w:r w:rsidRPr="00334398">
        <w:rPr>
          <w:u w:val="single"/>
        </w:rPr>
        <w:t xml:space="preserve">A. </w:t>
      </w:r>
      <w:r w:rsidRPr="0038264A">
        <w:rPr>
          <w:rStyle w:val="Emphasis"/>
        </w:rPr>
        <w:t>The Law(s) of the Sea: UNCLOS and the Seabed Act</w:t>
      </w:r>
    </w:p>
    <w:p w14:paraId="3AFCDD79" w14:textId="77777777" w:rsidR="00775E95" w:rsidRPr="0038264A" w:rsidRDefault="00775E95" w:rsidP="00775E95">
      <w:pPr>
        <w:rPr>
          <w:sz w:val="8"/>
          <w:szCs w:val="8"/>
        </w:rPr>
      </w:pPr>
      <w:r w:rsidRPr="0038264A">
        <w:rPr>
          <w:sz w:val="8"/>
          <w:szCs w:val="8"/>
        </w:rPr>
        <w:t>International and national maritime laws addressing resource extraction deal with many of the same obstacles present in outer space. Like outer space, “[t]he seabed is rich in minerals…[c]</w:t>
      </w:r>
      <w:proofErr w:type="spellStart"/>
      <w:r w:rsidRPr="0038264A">
        <w:rPr>
          <w:sz w:val="8"/>
          <w:szCs w:val="8"/>
        </w:rPr>
        <w:t>ollecting</w:t>
      </w:r>
      <w:proofErr w:type="spellEnd"/>
      <w:r w:rsidRPr="0038264A">
        <w:rPr>
          <w:sz w:val="8"/>
          <w:szCs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38264A">
        <w:rPr>
          <w:sz w:val="8"/>
          <w:szCs w:val="8"/>
        </w:rPr>
        <w:t>promot</w:t>
      </w:r>
      <w:proofErr w:type="spellEnd"/>
      <w:r w:rsidRPr="0038264A">
        <w:rPr>
          <w:sz w:val="8"/>
          <w:szCs w:val="8"/>
        </w:rPr>
        <w:t>[</w:t>
      </w:r>
      <w:proofErr w:type="spellStart"/>
      <w:r w:rsidRPr="0038264A">
        <w:rPr>
          <w:sz w:val="8"/>
          <w:szCs w:val="8"/>
        </w:rPr>
        <w:t>ing</w:t>
      </w:r>
      <w:proofErr w:type="spellEnd"/>
      <w:r w:rsidRPr="0038264A">
        <w:rPr>
          <w:sz w:val="8"/>
          <w:szCs w:val="8"/>
        </w:rPr>
        <w:t>] the peaceful uses of the seas and oceans,” and the “efficient utilization” of the resources therein.65 Although international law forms the backbone of seabed mining regulations, individual nations have concurrently developed their own regulations.</w:t>
      </w:r>
    </w:p>
    <w:p w14:paraId="11C94D0B" w14:textId="77777777" w:rsidR="00775E95" w:rsidRPr="0038264A" w:rsidRDefault="00775E95" w:rsidP="00775E95">
      <w:pPr>
        <w:rPr>
          <w:sz w:val="8"/>
          <w:szCs w:val="8"/>
        </w:rPr>
      </w:pPr>
      <w:r w:rsidRPr="0038264A">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p>
    <w:p w14:paraId="729D498D" w14:textId="77777777" w:rsidR="00775E95" w:rsidRPr="0038264A" w:rsidRDefault="00775E95" w:rsidP="00775E95">
      <w:pPr>
        <w:rPr>
          <w:sz w:val="8"/>
          <w:szCs w:val="8"/>
        </w:rPr>
      </w:pPr>
      <w:r w:rsidRPr="0038264A">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p>
    <w:p w14:paraId="171BAD05" w14:textId="77777777" w:rsidR="00775E95" w:rsidRPr="0038264A" w:rsidRDefault="00775E95" w:rsidP="00775E95">
      <w:pPr>
        <w:rPr>
          <w:sz w:val="8"/>
          <w:szCs w:val="8"/>
        </w:rPr>
      </w:pPr>
      <w:r w:rsidRPr="0038264A">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p>
    <w:p w14:paraId="1BC969F7" w14:textId="77777777" w:rsidR="00775E95" w:rsidRPr="0038264A" w:rsidRDefault="00775E95" w:rsidP="00775E95">
      <w:pPr>
        <w:rPr>
          <w:sz w:val="8"/>
          <w:szCs w:val="8"/>
        </w:rPr>
      </w:pPr>
      <w:r w:rsidRPr="0038264A">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p>
    <w:p w14:paraId="18F2F7B5" w14:textId="77777777" w:rsidR="00775E95" w:rsidRPr="0038264A" w:rsidRDefault="00775E95" w:rsidP="00775E95">
      <w:pPr>
        <w:rPr>
          <w:sz w:val="8"/>
          <w:szCs w:val="8"/>
        </w:rPr>
      </w:pPr>
      <w:r w:rsidRPr="0038264A">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p>
    <w:p w14:paraId="3C159F77" w14:textId="77777777" w:rsidR="00775E95" w:rsidRPr="0038264A" w:rsidRDefault="00775E95" w:rsidP="00775E95">
      <w:pPr>
        <w:rPr>
          <w:sz w:val="8"/>
          <w:szCs w:val="8"/>
        </w:rPr>
      </w:pPr>
      <w:r w:rsidRPr="0038264A">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p>
    <w:p w14:paraId="2493615D" w14:textId="77777777" w:rsidR="00775E95" w:rsidRPr="0038264A" w:rsidRDefault="00775E95" w:rsidP="00775E95">
      <w:pPr>
        <w:rPr>
          <w:sz w:val="14"/>
        </w:rPr>
      </w:pPr>
      <w:r w:rsidRPr="00334398">
        <w:rPr>
          <w:u w:val="single"/>
        </w:rPr>
        <w:t xml:space="preserve">The </w:t>
      </w:r>
      <w:r w:rsidRPr="0038264A">
        <w:rPr>
          <w:u w:val="single"/>
        </w:rPr>
        <w:t>laws regulating</w:t>
      </w:r>
      <w:r w:rsidRPr="00334398">
        <w:rPr>
          <w:u w:val="single"/>
        </w:rPr>
        <w:t xml:space="preserve"> resource </w:t>
      </w:r>
      <w:r w:rsidRPr="0038264A">
        <w:rPr>
          <w:u w:val="single"/>
        </w:rPr>
        <w:t>extraction</w:t>
      </w:r>
      <w:r w:rsidRPr="00334398">
        <w:rPr>
          <w:u w:val="single"/>
        </w:rPr>
        <w:t xml:space="preserve"> in the sea share major traits with the non-appropriation principle</w:t>
      </w:r>
      <w:r w:rsidRPr="0038264A">
        <w:rPr>
          <w:sz w:val="14"/>
        </w:rPr>
        <w:t xml:space="preserve">, as </w:t>
      </w:r>
      <w:r w:rsidRPr="0071021A">
        <w:rPr>
          <w:highlight w:val="green"/>
          <w:u w:val="single"/>
        </w:rPr>
        <w:t>UNCLOS</w:t>
      </w:r>
      <w:r w:rsidRPr="00334398">
        <w:rPr>
          <w:u w:val="single"/>
        </w:rPr>
        <w:t xml:space="preserve"> and the Seabed Act </w:t>
      </w:r>
      <w:r w:rsidRPr="0071021A">
        <w:rPr>
          <w:highlight w:val="green"/>
          <w:u w:val="single"/>
        </w:rPr>
        <w:t>allow</w:t>
      </w:r>
      <w:r w:rsidRPr="00334398">
        <w:rPr>
          <w:u w:val="single"/>
        </w:rPr>
        <w:t xml:space="preserve"> parties to establish </w:t>
      </w:r>
      <w:r w:rsidRPr="0038264A">
        <w:rPr>
          <w:u w:val="single"/>
        </w:rPr>
        <w:t>property rights</w:t>
      </w:r>
      <w:r w:rsidRPr="00334398">
        <w:rPr>
          <w:u w:val="single"/>
        </w:rPr>
        <w:t xml:space="preserve"> in </w:t>
      </w:r>
      <w:r w:rsidRPr="0071021A">
        <w:rPr>
          <w:highlight w:val="green"/>
          <w:u w:val="single"/>
        </w:rPr>
        <w:t>extracted resources without violating</w:t>
      </w:r>
      <w:r w:rsidRPr="00334398">
        <w:rPr>
          <w:u w:val="single"/>
        </w:rPr>
        <w:t xml:space="preserve"> the non-</w:t>
      </w:r>
      <w:r w:rsidRPr="0071021A">
        <w:rPr>
          <w:highlight w:val="green"/>
          <w:u w:val="single"/>
        </w:rPr>
        <w:t>appropriation</w:t>
      </w:r>
      <w:r w:rsidRPr="00334398">
        <w:rPr>
          <w:u w:val="single"/>
        </w:rPr>
        <w:t xml:space="preserve"> principle</w:t>
      </w:r>
      <w:r w:rsidRPr="0038264A">
        <w:rPr>
          <w:sz w:val="14"/>
        </w:rPr>
        <w:t xml:space="preserve">. First, under both regimes, </w:t>
      </w:r>
      <w:r w:rsidRPr="0071021A">
        <w:rPr>
          <w:highlight w:val="green"/>
          <w:u w:val="single"/>
        </w:rPr>
        <w:t xml:space="preserve">parties extract </w:t>
      </w:r>
      <w:r w:rsidRPr="0038264A">
        <w:rPr>
          <w:u w:val="single"/>
        </w:rPr>
        <w:t xml:space="preserve">minerals </w:t>
      </w:r>
      <w:r w:rsidRPr="0071021A">
        <w:rPr>
          <w:highlight w:val="green"/>
          <w:u w:val="single"/>
        </w:rPr>
        <w:t xml:space="preserve">without </w:t>
      </w:r>
      <w:r w:rsidRPr="0038264A">
        <w:rPr>
          <w:u w:val="single"/>
        </w:rPr>
        <w:t xml:space="preserve">laying </w:t>
      </w:r>
      <w:r w:rsidRPr="0071021A">
        <w:rPr>
          <w:highlight w:val="green"/>
          <w:u w:val="single"/>
        </w:rPr>
        <w:t>claim to</w:t>
      </w:r>
      <w:r w:rsidRPr="00334398">
        <w:rPr>
          <w:u w:val="single"/>
        </w:rPr>
        <w:t xml:space="preserve"> underlying </w:t>
      </w:r>
      <w:r w:rsidRPr="0071021A">
        <w:rPr>
          <w:highlight w:val="green"/>
          <w:u w:val="single"/>
        </w:rPr>
        <w:t>land</w:t>
      </w:r>
      <w:r w:rsidRPr="00334398">
        <w:rPr>
          <w:u w:val="single"/>
        </w:rPr>
        <w:t>.</w:t>
      </w:r>
      <w:r w:rsidRPr="0038264A">
        <w:rPr>
          <w:sz w:val="14"/>
        </w:rPr>
        <w:t>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w:t>
      </w:r>
    </w:p>
    <w:p w14:paraId="450AEB0D" w14:textId="77777777" w:rsidR="00775E95" w:rsidRPr="0038264A" w:rsidRDefault="00775E95" w:rsidP="00775E95">
      <w:pPr>
        <w:rPr>
          <w:sz w:val="14"/>
        </w:rPr>
      </w:pPr>
      <w:r w:rsidRPr="0038264A">
        <w:rPr>
          <w:sz w:val="14"/>
        </w:rPr>
        <w:t xml:space="preserve">Even if the United States’ framework under the Seabed Act were adopted as a model for resource extraction in space, </w:t>
      </w:r>
      <w:r w:rsidRPr="0038264A">
        <w:rPr>
          <w:u w:val="single"/>
        </w:rPr>
        <w:t xml:space="preserve">it comports with the non-appropriation principle. The United States’ conceptual </w:t>
      </w:r>
      <w:r w:rsidRPr="0071021A">
        <w:rPr>
          <w:highlight w:val="green"/>
          <w:u w:val="single"/>
        </w:rPr>
        <w:t>distinction between</w:t>
      </w:r>
      <w:r w:rsidRPr="0038264A">
        <w:rPr>
          <w:u w:val="single"/>
        </w:rPr>
        <w:t xml:space="preserve"> land </w:t>
      </w:r>
      <w:r w:rsidRPr="0071021A">
        <w:rPr>
          <w:highlight w:val="green"/>
          <w:u w:val="single"/>
        </w:rPr>
        <w:t xml:space="preserve">ownership and </w:t>
      </w:r>
      <w:r w:rsidRPr="0038264A">
        <w:rPr>
          <w:u w:val="single"/>
        </w:rPr>
        <w:t xml:space="preserve">resource </w:t>
      </w:r>
      <w:r w:rsidRPr="0071021A">
        <w:rPr>
          <w:highlight w:val="green"/>
          <w:u w:val="single"/>
        </w:rPr>
        <w:t>extraction</w:t>
      </w:r>
      <w:r w:rsidRPr="0038264A">
        <w:rPr>
          <w:u w:val="single"/>
        </w:rPr>
        <w:t xml:space="preserve"> is a gauge for whether it would accept a similar arrangement for space law</w:t>
      </w:r>
      <w:r w:rsidRPr="0038264A">
        <w:rPr>
          <w:sz w:val="14"/>
        </w:rPr>
        <w:t>.91 And, while the United States is only one of many members of the international community, it is difficult to conceive of a successful international agreement without the involvement of the major spacefaring nations.</w:t>
      </w:r>
    </w:p>
    <w:p w14:paraId="4EE82963" w14:textId="77777777" w:rsidR="00775E95" w:rsidRPr="0038264A" w:rsidRDefault="00775E95" w:rsidP="00775E95">
      <w:pPr>
        <w:rPr>
          <w:rStyle w:val="Emphasis"/>
        </w:rPr>
      </w:pPr>
      <w:r w:rsidRPr="0038264A">
        <w:rPr>
          <w:u w:val="single"/>
        </w:rPr>
        <w:t xml:space="preserve">B. </w:t>
      </w:r>
      <w:r w:rsidRPr="0038264A">
        <w:rPr>
          <w:rStyle w:val="Emphasis"/>
        </w:rPr>
        <w:t>The Antarctic Treaty System</w:t>
      </w:r>
    </w:p>
    <w:p w14:paraId="3B88A8BC" w14:textId="77777777" w:rsidR="00775E95" w:rsidRPr="0038264A" w:rsidRDefault="00775E95" w:rsidP="00775E95">
      <w:pPr>
        <w:rPr>
          <w:sz w:val="8"/>
          <w:szCs w:val="8"/>
        </w:rPr>
      </w:pPr>
      <w:r w:rsidRPr="0038264A">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p>
    <w:p w14:paraId="04BE121C" w14:textId="77777777" w:rsidR="00775E95" w:rsidRPr="0038264A" w:rsidRDefault="00775E95" w:rsidP="00775E95">
      <w:pPr>
        <w:rPr>
          <w:sz w:val="8"/>
          <w:szCs w:val="8"/>
        </w:rPr>
      </w:pPr>
      <w:r w:rsidRPr="0038264A">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p>
    <w:p w14:paraId="0AC97F89" w14:textId="77777777" w:rsidR="00775E95" w:rsidRPr="0038264A" w:rsidRDefault="00775E95" w:rsidP="00775E95">
      <w:pPr>
        <w:rPr>
          <w:sz w:val="8"/>
          <w:szCs w:val="8"/>
        </w:rPr>
      </w:pPr>
      <w:r w:rsidRPr="0038264A">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p>
    <w:p w14:paraId="6F2E698F" w14:textId="77777777" w:rsidR="00775E95" w:rsidRPr="0038264A" w:rsidRDefault="00775E95" w:rsidP="00775E95">
      <w:pPr>
        <w:rPr>
          <w:sz w:val="8"/>
          <w:szCs w:val="8"/>
        </w:rPr>
      </w:pPr>
      <w:r w:rsidRPr="0038264A">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p>
    <w:p w14:paraId="62947507" w14:textId="77777777" w:rsidR="00775E95" w:rsidRPr="0038264A" w:rsidRDefault="00775E95" w:rsidP="00775E95">
      <w:pPr>
        <w:rPr>
          <w:sz w:val="8"/>
          <w:szCs w:val="8"/>
        </w:rPr>
      </w:pPr>
      <w:r w:rsidRPr="0038264A">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p>
    <w:p w14:paraId="745A84E7" w14:textId="77777777" w:rsidR="00775E95" w:rsidRPr="0038264A" w:rsidRDefault="00775E95" w:rsidP="00775E95">
      <w:pPr>
        <w:rPr>
          <w:sz w:val="8"/>
          <w:szCs w:val="8"/>
        </w:rPr>
      </w:pPr>
      <w:r w:rsidRPr="0038264A">
        <w:rPr>
          <w:sz w:val="8"/>
          <w:szCs w:val="8"/>
        </w:rPr>
        <w:t>Antarctic resource extraction is currently regulated under the Protocol on Environmental Protection to the Antarctic Treaty, also known as the “Madrid Protocol”.111 Concluded in 1991, the Madrid Protocol prohibits “…[a]</w:t>
      </w:r>
      <w:proofErr w:type="spellStart"/>
      <w:r w:rsidRPr="0038264A">
        <w:rPr>
          <w:sz w:val="8"/>
          <w:szCs w:val="8"/>
        </w:rPr>
        <w:t>ny</w:t>
      </w:r>
      <w:proofErr w:type="spellEnd"/>
      <w:r w:rsidRPr="0038264A">
        <w:rPr>
          <w:sz w:val="8"/>
          <w:szCs w:val="8"/>
        </w:rPr>
        <w:t xml:space="preserve"> activity relating to mineral resources, other than scientific research…”112 Parties to the Madrid Protocol are able to reconsider the ban on commercial resource mining in 2048 and have reaffirmed the moratorium as recently as 2016.113</w:t>
      </w:r>
    </w:p>
    <w:p w14:paraId="4FA97952" w14:textId="77777777" w:rsidR="00775E95" w:rsidRPr="0038264A" w:rsidRDefault="00775E95" w:rsidP="00775E95">
      <w:pPr>
        <w:rPr>
          <w:sz w:val="14"/>
        </w:rPr>
      </w:pPr>
      <w:r w:rsidRPr="0038264A">
        <w:rPr>
          <w:sz w:val="14"/>
        </w:rPr>
        <w:t xml:space="preserve">Although it was not ultimately adopted, </w:t>
      </w:r>
      <w:r w:rsidRPr="0038264A">
        <w:rPr>
          <w:u w:val="single"/>
        </w:rPr>
        <w:t xml:space="preserve">CRAMRA’s </w:t>
      </w:r>
      <w:r w:rsidRPr="00C22DDE">
        <w:rPr>
          <w:u w:val="single"/>
        </w:rPr>
        <w:t xml:space="preserve">negotiation provides </w:t>
      </w:r>
      <w:r w:rsidRPr="0038264A">
        <w:rPr>
          <w:u w:val="single"/>
        </w:rPr>
        <w:t xml:space="preserve">insight into the international community’s willingness to create a resource extraction regime starting from a premise </w:t>
      </w:r>
      <w:r w:rsidRPr="00C22DDE">
        <w:rPr>
          <w:u w:val="single"/>
        </w:rPr>
        <w:t xml:space="preserve">that </w:t>
      </w:r>
      <w:r w:rsidRPr="0071021A">
        <w:rPr>
          <w:highlight w:val="green"/>
          <w:u w:val="single"/>
        </w:rPr>
        <w:t>ownership and use are distinct</w:t>
      </w:r>
      <w:r w:rsidRPr="0038264A">
        <w:rPr>
          <w:sz w:val="14"/>
        </w:rPr>
        <w:t xml:space="preserve">. Although CRAMRA </w:t>
      </w:r>
      <w:r w:rsidRPr="0038264A">
        <w:rPr>
          <w:u w:val="single"/>
        </w:rPr>
        <w:t>permitted nations to extract resources</w:t>
      </w:r>
      <w:r w:rsidRPr="0038264A">
        <w:rPr>
          <w:sz w:val="14"/>
        </w:rPr>
        <w:t xml:space="preserve">, </w:t>
      </w:r>
      <w:r w:rsidRPr="0071021A">
        <w:rPr>
          <w:highlight w:val="green"/>
          <w:u w:val="single"/>
        </w:rPr>
        <w:t>extraction</w:t>
      </w:r>
      <w:r w:rsidRPr="0038264A">
        <w:rPr>
          <w:u w:val="single"/>
        </w:rPr>
        <w:t xml:space="preserve"> explicitly </w:t>
      </w:r>
      <w:r w:rsidRPr="0071021A">
        <w:rPr>
          <w:highlight w:val="green"/>
          <w:u w:val="single"/>
        </w:rPr>
        <w:t>could not amount to ownership</w:t>
      </w:r>
      <w:r w:rsidRPr="0038264A">
        <w:rPr>
          <w:u w:val="single"/>
        </w:rPr>
        <w:t xml:space="preserve"> of the underlying land</w:t>
      </w:r>
      <w:r w:rsidRPr="0038264A">
        <w:rPr>
          <w:sz w:val="14"/>
        </w:rPr>
        <w:t>.114 From that premise, CRAMRA does not grant property rights to parties who have merely used sensing technologies on the land, requiring more significant labor through activities like drilling or dredging.115</w:t>
      </w:r>
    </w:p>
    <w:p w14:paraId="33A00BBE" w14:textId="77777777" w:rsidR="00775E95" w:rsidRPr="0038264A" w:rsidRDefault="00775E95" w:rsidP="00775E95">
      <w:pPr>
        <w:rPr>
          <w:sz w:val="14"/>
        </w:rPr>
      </w:pPr>
      <w:r w:rsidRPr="0038264A">
        <w:rPr>
          <w:sz w:val="14"/>
        </w:rPr>
        <w:t xml:space="preserve">While the Madrid Protocol removes commercial resource extraction as an option, </w:t>
      </w:r>
      <w:r w:rsidRPr="0038264A">
        <w:rPr>
          <w:u w:val="single"/>
        </w:rPr>
        <w:t xml:space="preserve">it </w:t>
      </w:r>
      <w:r w:rsidRPr="0071021A">
        <w:rPr>
          <w:highlight w:val="green"/>
          <w:u w:val="single"/>
        </w:rPr>
        <w:t>allows</w:t>
      </w:r>
      <w:r w:rsidRPr="0038264A">
        <w:rPr>
          <w:u w:val="single"/>
        </w:rPr>
        <w:t xml:space="preserve"> nations to </w:t>
      </w:r>
      <w:r w:rsidRPr="0071021A">
        <w:rPr>
          <w:highlight w:val="green"/>
          <w:u w:val="single"/>
        </w:rPr>
        <w:t>extract</w:t>
      </w:r>
      <w:r w:rsidRPr="0038264A">
        <w:rPr>
          <w:u w:val="single"/>
        </w:rPr>
        <w:t xml:space="preserve"> scientific </w:t>
      </w:r>
      <w:r w:rsidRPr="0071021A">
        <w:rPr>
          <w:highlight w:val="green"/>
          <w:u w:val="single"/>
        </w:rPr>
        <w:t>samples without</w:t>
      </w:r>
      <w:r w:rsidRPr="0038264A">
        <w:rPr>
          <w:u w:val="single"/>
        </w:rPr>
        <w:t xml:space="preserve"> requiring—or </w:t>
      </w:r>
      <w:r w:rsidRPr="00C22DDE">
        <w:rPr>
          <w:u w:val="single"/>
        </w:rPr>
        <w:t>permitting</w:t>
      </w:r>
      <w:r w:rsidRPr="0038264A">
        <w:rPr>
          <w:u w:val="single"/>
        </w:rPr>
        <w:t xml:space="preserve">—claims of </w:t>
      </w:r>
      <w:r w:rsidRPr="0071021A">
        <w:rPr>
          <w:highlight w:val="green"/>
          <w:u w:val="single"/>
        </w:rPr>
        <w:t>sovereignty</w:t>
      </w:r>
      <w:r w:rsidRPr="0038264A">
        <w:rPr>
          <w:sz w:val="14"/>
        </w:rPr>
        <w:t xml:space="preserve">.116 Because the Madrid Protocol “neither </w:t>
      </w:r>
      <w:proofErr w:type="spellStart"/>
      <w:r w:rsidRPr="0038264A">
        <w:rPr>
          <w:sz w:val="14"/>
        </w:rPr>
        <w:t>modif</w:t>
      </w:r>
      <w:proofErr w:type="spellEnd"/>
      <w:r w:rsidRPr="0038264A">
        <w:rPr>
          <w:sz w:val="14"/>
        </w:rPr>
        <w:t>[</w:t>
      </w:r>
      <w:proofErr w:type="spellStart"/>
      <w:r w:rsidRPr="0038264A">
        <w:rPr>
          <w:sz w:val="14"/>
        </w:rPr>
        <w:t>ies</w:t>
      </w:r>
      <w:proofErr w:type="spellEnd"/>
      <w:r w:rsidRPr="0038264A">
        <w:rPr>
          <w:sz w:val="14"/>
        </w:rPr>
        <w:t>]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p>
    <w:p w14:paraId="1DEF4068" w14:textId="77777777" w:rsidR="00775E95" w:rsidRPr="0038264A" w:rsidRDefault="00775E95" w:rsidP="00775E95">
      <w:pPr>
        <w:rPr>
          <w:rStyle w:val="Emphasis"/>
        </w:rPr>
      </w:pPr>
      <w:r w:rsidRPr="0038264A">
        <w:rPr>
          <w:u w:val="single"/>
        </w:rPr>
        <w:t xml:space="preserve">C. </w:t>
      </w:r>
      <w:r w:rsidRPr="0038264A">
        <w:rPr>
          <w:rStyle w:val="Emphasis"/>
        </w:rPr>
        <w:t xml:space="preserve">The Prior Appropriation Doctrine </w:t>
      </w:r>
    </w:p>
    <w:p w14:paraId="7E869B16" w14:textId="77777777" w:rsidR="00775E95" w:rsidRPr="0038264A" w:rsidRDefault="00775E95" w:rsidP="00775E95">
      <w:pPr>
        <w:rPr>
          <w:sz w:val="14"/>
        </w:rPr>
      </w:pPr>
      <w:r w:rsidRPr="0038264A">
        <w:rPr>
          <w:sz w:val="14"/>
        </w:rPr>
        <w:t xml:space="preserve">The prior appropriation doctrine is a system developed in the American West to simplify miners’ water claims, granting rights to use the water to whoever made beneficial use of it first.119 </w:t>
      </w:r>
      <w:r w:rsidRPr="0038264A">
        <w:rPr>
          <w:u w:val="single"/>
        </w:rPr>
        <w:t xml:space="preserve">The </w:t>
      </w:r>
      <w:r w:rsidRPr="0071021A">
        <w:rPr>
          <w:highlight w:val="green"/>
          <w:u w:val="single"/>
        </w:rPr>
        <w:t>prior appropriation</w:t>
      </w:r>
      <w:r w:rsidRPr="0038264A">
        <w:rPr>
          <w:u w:val="single"/>
        </w:rPr>
        <w:t xml:space="preserve"> doctrine is </w:t>
      </w:r>
      <w:r w:rsidRPr="0071021A">
        <w:rPr>
          <w:highlight w:val="green"/>
          <w:u w:val="single"/>
        </w:rPr>
        <w:t>useful for analyzing</w:t>
      </w:r>
      <w:r w:rsidRPr="0038264A">
        <w:rPr>
          <w:u w:val="single"/>
        </w:rPr>
        <w:t xml:space="preserve"> the law of </w:t>
      </w:r>
      <w:r w:rsidRPr="0071021A">
        <w:rPr>
          <w:highlight w:val="green"/>
          <w:u w:val="single"/>
        </w:rPr>
        <w:t>outer space</w:t>
      </w:r>
      <w:r w:rsidRPr="0038264A">
        <w:rPr>
          <w:u w:val="single"/>
        </w:rPr>
        <w:t xml:space="preserve"> in both functional and abstract ways</w:t>
      </w:r>
      <w:r w:rsidRPr="0038264A">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p>
    <w:p w14:paraId="0CF89BDF" w14:textId="77777777" w:rsidR="00775E95" w:rsidRPr="0038264A" w:rsidRDefault="00775E95" w:rsidP="00775E95">
      <w:pPr>
        <w:rPr>
          <w:sz w:val="8"/>
          <w:szCs w:val="8"/>
        </w:rPr>
      </w:pPr>
      <w:r w:rsidRPr="0038264A">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p>
    <w:p w14:paraId="38807DAC" w14:textId="77777777" w:rsidR="00775E95" w:rsidRPr="0038264A" w:rsidRDefault="00775E95" w:rsidP="00775E95">
      <w:pPr>
        <w:rPr>
          <w:sz w:val="8"/>
          <w:szCs w:val="8"/>
        </w:rPr>
      </w:pPr>
      <w:r w:rsidRPr="0038264A">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p>
    <w:p w14:paraId="34620A26" w14:textId="77777777" w:rsidR="00775E95" w:rsidRPr="0038264A" w:rsidRDefault="00775E95" w:rsidP="00775E95">
      <w:pPr>
        <w:rPr>
          <w:sz w:val="8"/>
          <w:szCs w:val="8"/>
        </w:rPr>
      </w:pPr>
      <w:r w:rsidRPr="0038264A">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38264A">
        <w:rPr>
          <w:sz w:val="8"/>
          <w:szCs w:val="8"/>
        </w:rPr>
        <w:t>antispeculation</w:t>
      </w:r>
      <w:proofErr w:type="spellEnd"/>
      <w:r w:rsidRPr="0038264A">
        <w:rPr>
          <w:sz w:val="8"/>
          <w:szCs w:val="8"/>
        </w:rPr>
        <w:t>” is derived from the era’s intensely anti-monopoly sentiment, favoring the distribution of water rights to those who could make actual use of the land.134 Therefore, claimants must define the location and expected scope of their use to establish or transfer rights.135</w:t>
      </w:r>
    </w:p>
    <w:p w14:paraId="302C2567" w14:textId="77777777" w:rsidR="00775E95" w:rsidRPr="0038264A" w:rsidRDefault="00775E95" w:rsidP="00775E95">
      <w:pPr>
        <w:rPr>
          <w:sz w:val="8"/>
          <w:szCs w:val="8"/>
        </w:rPr>
      </w:pPr>
      <w:r w:rsidRPr="0038264A">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p>
    <w:p w14:paraId="28A3B2D7" w14:textId="77777777" w:rsidR="00775E95" w:rsidRPr="0038264A" w:rsidRDefault="00775E95" w:rsidP="00775E95">
      <w:pPr>
        <w:rPr>
          <w:sz w:val="8"/>
          <w:szCs w:val="8"/>
        </w:rPr>
      </w:pPr>
      <w:r w:rsidRPr="0038264A">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p>
    <w:p w14:paraId="2B10B474" w14:textId="77777777" w:rsidR="00775E95" w:rsidRPr="0038264A" w:rsidRDefault="00775E95" w:rsidP="00775E95">
      <w:pPr>
        <w:rPr>
          <w:sz w:val="8"/>
          <w:szCs w:val="8"/>
        </w:rPr>
      </w:pPr>
      <w:r w:rsidRPr="0038264A">
        <w:rPr>
          <w:sz w:val="8"/>
          <w:szCs w:val="8"/>
        </w:rPr>
        <w:t xml:space="preserve">…[T]he </w:t>
      </w:r>
      <w:proofErr w:type="gramStart"/>
      <w:r w:rsidRPr="0038264A">
        <w:rPr>
          <w:sz w:val="8"/>
          <w:szCs w:val="8"/>
        </w:rPr>
        <w:t>state</w:t>
      </w:r>
      <w:proofErr w:type="gramEnd"/>
      <w:r w:rsidRPr="0038264A">
        <w:rPr>
          <w:sz w:val="8"/>
          <w:szCs w:val="8"/>
        </w:rPr>
        <w:t xml:space="preserv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38264A">
        <w:rPr>
          <w:sz w:val="8"/>
          <w:szCs w:val="8"/>
        </w:rPr>
        <w:t>parens</w:t>
      </w:r>
      <w:proofErr w:type="spellEnd"/>
      <w:r w:rsidRPr="0038264A">
        <w:rPr>
          <w:sz w:val="8"/>
          <w:szCs w:val="8"/>
        </w:rPr>
        <w:t xml:space="preserve"> patriae capacity and maintaining the use regimen on the river system; and fourth, the promotion of efficiency and prudence of the kind expected of a trustee.147</w:t>
      </w:r>
    </w:p>
    <w:p w14:paraId="3AE79185" w14:textId="77777777" w:rsidR="00775E95" w:rsidRPr="0038264A" w:rsidRDefault="00775E95" w:rsidP="00775E95">
      <w:pPr>
        <w:rPr>
          <w:sz w:val="14"/>
        </w:rPr>
      </w:pPr>
      <w:r w:rsidRPr="0038264A">
        <w:rPr>
          <w:u w:val="single"/>
        </w:rPr>
        <w:t xml:space="preserve">The prior appropriation doctrine serves as a unique example for space law </w:t>
      </w:r>
      <w:r w:rsidRPr="0071021A">
        <w:rPr>
          <w:highlight w:val="green"/>
          <w:u w:val="single"/>
        </w:rPr>
        <w:t xml:space="preserve">because </w:t>
      </w:r>
      <w:r w:rsidRPr="00C22DDE">
        <w:rPr>
          <w:u w:val="single"/>
        </w:rPr>
        <w:t xml:space="preserve">of how </w:t>
      </w:r>
      <w:r w:rsidRPr="0071021A">
        <w:rPr>
          <w:highlight w:val="green"/>
          <w:u w:val="single"/>
        </w:rPr>
        <w:t>it conceptualizes</w:t>
      </w:r>
      <w:r w:rsidRPr="0038264A">
        <w:rPr>
          <w:u w:val="single"/>
        </w:rPr>
        <w:t xml:space="preserve"> land </w:t>
      </w:r>
      <w:r w:rsidRPr="0071021A">
        <w:rPr>
          <w:highlight w:val="green"/>
          <w:u w:val="single"/>
        </w:rPr>
        <w:t>ownership</w:t>
      </w:r>
      <w:r w:rsidRPr="0038264A">
        <w:rPr>
          <w:u w:val="single"/>
        </w:rPr>
        <w:t>. Underlying land is available for use not because it is “unowned,” but because it is owned by a community who has the right to make productive use of it</w:t>
      </w:r>
      <w:r w:rsidRPr="0038264A">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p>
    <w:p w14:paraId="60C66AD0" w14:textId="77777777" w:rsidR="00775E95" w:rsidRPr="0038264A" w:rsidRDefault="00775E95" w:rsidP="00775E95">
      <w:pPr>
        <w:rPr>
          <w:sz w:val="14"/>
        </w:rPr>
      </w:pPr>
      <w:r w:rsidRPr="0071021A">
        <w:rPr>
          <w:highlight w:val="green"/>
          <w:u w:val="single"/>
        </w:rPr>
        <w:t>Parties do not violate</w:t>
      </w:r>
      <w:r w:rsidRPr="0038264A">
        <w:rPr>
          <w:u w:val="single"/>
        </w:rPr>
        <w:t xml:space="preserve"> the non-appropriation principle simply </w:t>
      </w:r>
      <w:r w:rsidRPr="0071021A">
        <w:rPr>
          <w:highlight w:val="green"/>
          <w:u w:val="single"/>
        </w:rPr>
        <w:t xml:space="preserve">by </w:t>
      </w:r>
      <w:r w:rsidRPr="0071021A">
        <w:rPr>
          <w:rStyle w:val="StyleUnderline"/>
          <w:highlight w:val="green"/>
        </w:rPr>
        <w:t>extracting</w:t>
      </w:r>
      <w:r w:rsidRPr="0038264A">
        <w:rPr>
          <w:sz w:val="14"/>
        </w:rPr>
        <w:t>—or as here, diverting—</w:t>
      </w:r>
      <w:r w:rsidRPr="0038264A">
        <w:rPr>
          <w:u w:val="single"/>
        </w:rPr>
        <w:t>resources from the land. At no point does extraction equate to a sovereign claim over the land.</w:t>
      </w:r>
      <w:r w:rsidRPr="0038264A">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w:t>
      </w:r>
      <w:proofErr w:type="gramStart"/>
      <w:r w:rsidRPr="0038264A">
        <w:rPr>
          <w:sz w:val="14"/>
        </w:rPr>
        <w:t>land-ownership</w:t>
      </w:r>
      <w:proofErr w:type="gramEnd"/>
      <w:r w:rsidRPr="0038264A">
        <w:rPr>
          <w:sz w:val="14"/>
        </w:rPr>
        <w:t>, while promoting beneficial use</w:t>
      </w:r>
    </w:p>
    <w:p w14:paraId="36FCA30D" w14:textId="77777777" w:rsidR="00775E95" w:rsidRDefault="00775E95" w:rsidP="00775E95">
      <w:pPr>
        <w:pStyle w:val="Heading4"/>
      </w:pPr>
      <w:r>
        <w:t>Standards:</w:t>
      </w:r>
    </w:p>
    <w:p w14:paraId="1507FC5F" w14:textId="77777777" w:rsidR="00775E95" w:rsidRPr="00747F99" w:rsidRDefault="00775E95" w:rsidP="00775E95">
      <w:pPr>
        <w:pStyle w:val="Heading4"/>
      </w:pPr>
      <w:r>
        <w:t xml:space="preserve">1]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 xml:space="preserve"> because it </w:t>
      </w:r>
      <w:r w:rsidRPr="0038264A">
        <w:rPr>
          <w:u w:val="single"/>
        </w:rPr>
        <w:t>decks</w:t>
      </w:r>
      <w:r>
        <w:t xml:space="preserve"> predictable stasis.</w:t>
      </w:r>
    </w:p>
    <w:p w14:paraId="6E698966" w14:textId="77777777" w:rsidR="00775E95" w:rsidRDefault="00775E95" w:rsidP="00775E95">
      <w:pPr>
        <w:pStyle w:val="Heading4"/>
      </w:pPr>
      <w:r>
        <w:t xml:space="preserve">2] Limits – allowing extraction to equate to sovereign claims </w:t>
      </w:r>
      <w:r w:rsidRPr="00453F88">
        <w:rPr>
          <w:u w:val="single"/>
        </w:rPr>
        <w:t>explodes</w:t>
      </w:r>
      <w:r>
        <w:t xml:space="preserve"> limits by shifting the debate away from sovereign claims to celestial bodies to permutations of parts of celestial bodies that companies could </w:t>
      </w:r>
      <w:r w:rsidRPr="00453F88">
        <w:rPr>
          <w:u w:val="single"/>
        </w:rPr>
        <w:t>extract</w:t>
      </w:r>
      <w:r>
        <w:t xml:space="preserve"> – leads to unbeatable affs that just ban extraction of one resource which the neg can’t ever predict. Forcing the affirmative to defend sovereign claims to celestial bodies is </w:t>
      </w:r>
      <w:r w:rsidRPr="00453F88">
        <w:rPr>
          <w:u w:val="single"/>
        </w:rPr>
        <w:t>net better</w:t>
      </w:r>
      <w:r>
        <w:t>.</w:t>
      </w:r>
    </w:p>
    <w:p w14:paraId="61C8F36E" w14:textId="77777777" w:rsidR="00775E95" w:rsidRPr="00F302A9" w:rsidRDefault="00775E95" w:rsidP="00775E95">
      <w:pPr>
        <w:pStyle w:val="Heading4"/>
      </w:pPr>
      <w:r>
        <w:t>3] TVA – defend an aff that bans sovereign claims to celestial bodies – solves your offense since you still get property rights fight offense.</w:t>
      </w:r>
    </w:p>
    <w:p w14:paraId="752FBA05" w14:textId="77777777" w:rsidR="00775E95" w:rsidRPr="00453F88" w:rsidRDefault="00775E95" w:rsidP="00775E95"/>
    <w:p w14:paraId="430043B5" w14:textId="799A4712" w:rsidR="00775E95" w:rsidRDefault="00775E95" w:rsidP="00775E95">
      <w:pPr>
        <w:pStyle w:val="Heading2"/>
      </w:pPr>
      <w:r>
        <w:t>2</w:t>
      </w:r>
    </w:p>
    <w:p w14:paraId="31D4A2AF" w14:textId="77777777" w:rsidR="00775E95" w:rsidRDefault="00775E95" w:rsidP="00775E95">
      <w:pPr>
        <w:pStyle w:val="Heading4"/>
      </w:pPr>
      <w:r>
        <w:t xml:space="preserve">Counterplan text: Space faring states should unilaterally restrict asteroid mining done by private entities. </w:t>
      </w:r>
    </w:p>
    <w:p w14:paraId="4571E71F" w14:textId="77777777" w:rsidR="00775E95" w:rsidRPr="00A75312" w:rsidRDefault="00775E95" w:rsidP="00775E95">
      <w:pPr>
        <w:pStyle w:val="Heading4"/>
      </w:pPr>
      <w:r>
        <w:t xml:space="preserve">Unilateral declarations of intent create </w:t>
      </w:r>
      <w:r>
        <w:rPr>
          <w:u w:val="single"/>
        </w:rPr>
        <w:t>legally binding international obligations</w:t>
      </w:r>
      <w:r>
        <w:t xml:space="preserve"> in space arms control – solves </w:t>
      </w:r>
      <w:r>
        <w:rPr>
          <w:u w:val="single"/>
        </w:rPr>
        <w:t>perception</w:t>
      </w:r>
      <w:r>
        <w:t xml:space="preserve"> and defuses </w:t>
      </w:r>
      <w:r>
        <w:rPr>
          <w:u w:val="single"/>
        </w:rPr>
        <w:t>security dilemmas</w:t>
      </w:r>
      <w:r>
        <w:t>.</w:t>
      </w:r>
    </w:p>
    <w:p w14:paraId="3DBC580B" w14:textId="77777777" w:rsidR="00775E95" w:rsidRDefault="00775E95" w:rsidP="00775E95">
      <w:proofErr w:type="spellStart"/>
      <w:r>
        <w:t>Jinyuan</w:t>
      </w:r>
      <w:proofErr w:type="spellEnd"/>
      <w:r>
        <w:t xml:space="preserve"> </w:t>
      </w:r>
      <w:proofErr w:type="spellStart"/>
      <w:r w:rsidRPr="00682451">
        <w:rPr>
          <w:rStyle w:val="Style13ptBold"/>
        </w:rPr>
        <w:t>Su</w:t>
      </w:r>
      <w:proofErr w:type="spellEnd"/>
      <w:r w:rsidRPr="00682451">
        <w:rPr>
          <w:rStyle w:val="Style13ptBold"/>
        </w:rPr>
        <w:t xml:space="preserve"> 17</w:t>
      </w:r>
      <w:r>
        <w:t xml:space="preserve">, Professor, School of Law, Xi′an </w:t>
      </w:r>
      <w:proofErr w:type="spellStart"/>
      <w:r>
        <w:t>Jiaotong</w:t>
      </w:r>
      <w:proofErr w:type="spellEnd"/>
      <w:r>
        <w:t xml:space="preserve"> University; Erin J.C. Arsenault Fellow, Institute of Air and Space Law, Faculty of Law, McGill University, 1/1/17, “Space Arms Control: Lex Lata and Currently Active Proposals,” Asian Journal of International Law, Vol. 7, p. 61-93</w:t>
      </w:r>
    </w:p>
    <w:p w14:paraId="7D8A7848" w14:textId="77777777" w:rsidR="00775E95" w:rsidRPr="00C44E76" w:rsidRDefault="00775E95" w:rsidP="00775E95">
      <w:pPr>
        <w:rPr>
          <w:sz w:val="16"/>
        </w:rPr>
      </w:pPr>
      <w:r w:rsidRPr="00C44E76">
        <w:rPr>
          <w:sz w:val="16"/>
        </w:rPr>
        <w:t xml:space="preserve">In another initiative parallel to the previous two, in October 2004, </w:t>
      </w:r>
      <w:r w:rsidRPr="005C321A">
        <w:rPr>
          <w:rStyle w:val="StyleUnderline"/>
        </w:rPr>
        <w:t>at the</w:t>
      </w:r>
      <w:r w:rsidRPr="00C44E76">
        <w:rPr>
          <w:sz w:val="16"/>
        </w:rPr>
        <w:t xml:space="preserve"> First Committee of the </w:t>
      </w:r>
      <w:r w:rsidRPr="005C321A">
        <w:rPr>
          <w:rStyle w:val="StyleUnderline"/>
        </w:rPr>
        <w:t>UN General Assembly, Russia announced a new policy of "no first deployment of weapons in outer space</w:t>
      </w:r>
      <w:proofErr w:type="gramStart"/>
      <w:r w:rsidRPr="005C321A">
        <w:rPr>
          <w:rStyle w:val="StyleUnderline"/>
        </w:rPr>
        <w:t>", and</w:t>
      </w:r>
      <w:proofErr w:type="gramEnd"/>
      <w:r w:rsidRPr="005C321A">
        <w:rPr>
          <w:rStyle w:val="StyleUnderline"/>
        </w:rPr>
        <w:t xml:space="preserve"> called on all other space-faring and space-using nations to join in this pledge</w:t>
      </w:r>
      <w:r w:rsidRPr="00C44E76">
        <w:rPr>
          <w:sz w:val="16"/>
        </w:rPr>
        <w:t xml:space="preserve">. 87Link to the text of the note The initiative was supported by Russia′s partners from the Collective Security Treaty Organization (CSTO) consisting of six post-Soviet states, which was followed by a few other states: Brazil, Indonesia, Sri Lanka, Argentina, and Cuba have declared with Russia that "they will not in any way be the first to place weapons of any kind in Outer Space, that they will make all possible efforts to prevent Outer Space from becoming an arena for military confrontation and to ensure security in Outer Space activities", and "call upon Outer Space-faring Nations to follow their example". 88Link to the text of the note </w:t>
      </w:r>
      <w:proofErr w:type="gramStart"/>
      <w:r w:rsidRPr="00C44E76">
        <w:rPr>
          <w:sz w:val="16"/>
        </w:rPr>
        <w:t>On</w:t>
      </w:r>
      <w:proofErr w:type="gramEnd"/>
      <w:r w:rsidRPr="00C44E76">
        <w:rPr>
          <w:sz w:val="16"/>
        </w:rPr>
        <w:t xml:space="preserve"> 23 June 2005, heads of states of the CSTO-consisting of Armenia, Belarus, Kazakhstan, Kyrgyzstan, Russia, and Tajikistan-made a joint statement that they would not be the first to place weapons of any kind in outer space. 89Link to the text of the note </w:t>
      </w:r>
      <w:proofErr w:type="gramStart"/>
      <w:r w:rsidRPr="00C44E76">
        <w:rPr>
          <w:sz w:val="16"/>
        </w:rPr>
        <w:t>In</w:t>
      </w:r>
      <w:proofErr w:type="gramEnd"/>
      <w:r w:rsidRPr="00C44E76">
        <w:rPr>
          <w:sz w:val="16"/>
        </w:rPr>
        <w:t xml:space="preserve"> 2014, Russia submitted a draft resolution on no first placement of weapons in outer space to the First Committee of the 69th Session of the UN General Assembly. 90Link to the text of the note </w:t>
      </w:r>
      <w:proofErr w:type="gramStart"/>
      <w:r w:rsidRPr="00C44E76">
        <w:rPr>
          <w:sz w:val="16"/>
        </w:rPr>
        <w:t>The</w:t>
      </w:r>
      <w:proofErr w:type="gramEnd"/>
      <w:r w:rsidRPr="00C44E76">
        <w:rPr>
          <w:sz w:val="16"/>
        </w:rPr>
        <w:t xml:space="preserve"> text was approved by a vote of 126 in </w:t>
      </w:r>
      <w:proofErr w:type="spellStart"/>
      <w:r w:rsidRPr="00C44E76">
        <w:rPr>
          <w:sz w:val="16"/>
        </w:rPr>
        <w:t>favour</w:t>
      </w:r>
      <w:proofErr w:type="spellEnd"/>
      <w:r w:rsidRPr="00C44E76">
        <w:rPr>
          <w:sz w:val="16"/>
        </w:rPr>
        <w:t xml:space="preserve"> to 4 against (Georgia, Israel, Ukraine, the US), with 46 abstentions. On 2 December 2014, the resolution was adopted by the General Assembly as "No first placement of weapons in outer space", with the same voting ratio. 91Link to the text of the note</w:t>
      </w:r>
    </w:p>
    <w:p w14:paraId="44355DA3" w14:textId="77777777" w:rsidR="00775E95" w:rsidRPr="00C44E76" w:rsidRDefault="00775E95" w:rsidP="00775E95">
      <w:pPr>
        <w:rPr>
          <w:sz w:val="16"/>
        </w:rPr>
      </w:pPr>
      <w:r w:rsidRPr="00C44E76">
        <w:rPr>
          <w:sz w:val="16"/>
        </w:rPr>
        <w:t xml:space="preserve">The </w:t>
      </w:r>
      <w:r w:rsidRPr="0071021A">
        <w:rPr>
          <w:rStyle w:val="Emphasis"/>
          <w:highlight w:val="green"/>
        </w:rPr>
        <w:t>unilateral statements</w:t>
      </w:r>
      <w:r w:rsidRPr="00C44E76">
        <w:rPr>
          <w:sz w:val="16"/>
        </w:rPr>
        <w:t xml:space="preserve"> led by Russia </w:t>
      </w:r>
      <w:r w:rsidRPr="0071021A">
        <w:rPr>
          <w:rStyle w:val="StyleUnderline"/>
          <w:highlight w:val="green"/>
        </w:rPr>
        <w:t xml:space="preserve">are important </w:t>
      </w:r>
      <w:r w:rsidRPr="0071021A">
        <w:rPr>
          <w:rStyle w:val="Emphasis"/>
          <w:highlight w:val="green"/>
        </w:rPr>
        <w:t>c</w:t>
      </w:r>
      <w:r w:rsidRPr="005C321A">
        <w:rPr>
          <w:rStyle w:val="StyleUnderline"/>
        </w:rPr>
        <w:t>onfidence-</w:t>
      </w:r>
      <w:r w:rsidRPr="0071021A">
        <w:rPr>
          <w:rStyle w:val="Emphasis"/>
          <w:highlight w:val="green"/>
        </w:rPr>
        <w:t>b</w:t>
      </w:r>
      <w:r w:rsidRPr="005C321A">
        <w:rPr>
          <w:rStyle w:val="StyleUnderline"/>
        </w:rPr>
        <w:t xml:space="preserve">uilding </w:t>
      </w:r>
      <w:r w:rsidRPr="0071021A">
        <w:rPr>
          <w:rStyle w:val="Emphasis"/>
          <w:highlight w:val="green"/>
        </w:rPr>
        <w:t>m</w:t>
      </w:r>
      <w:r w:rsidRPr="005C321A">
        <w:rPr>
          <w:rStyle w:val="StyleUnderline"/>
        </w:rPr>
        <w:t>easure</w:t>
      </w:r>
      <w:r w:rsidRPr="0071021A">
        <w:rPr>
          <w:rStyle w:val="Emphasis"/>
          <w:highlight w:val="green"/>
        </w:rPr>
        <w:t>s</w:t>
      </w:r>
      <w:r w:rsidRPr="0071021A">
        <w:rPr>
          <w:rStyle w:val="StyleUnderline"/>
          <w:highlight w:val="green"/>
        </w:rPr>
        <w:t xml:space="preserve"> for</w:t>
      </w:r>
      <w:r w:rsidRPr="005C321A">
        <w:rPr>
          <w:rStyle w:val="StyleUnderline"/>
        </w:rPr>
        <w:t xml:space="preserve"> the </w:t>
      </w:r>
      <w:r w:rsidRPr="00A75312">
        <w:rPr>
          <w:rStyle w:val="StyleUnderline"/>
        </w:rPr>
        <w:t>security of</w:t>
      </w:r>
      <w:r w:rsidRPr="005C321A">
        <w:rPr>
          <w:rStyle w:val="StyleUnderline"/>
        </w:rPr>
        <w:t xml:space="preserve"> outer </w:t>
      </w:r>
      <w:r w:rsidRPr="0071021A">
        <w:rPr>
          <w:rStyle w:val="StyleUnderline"/>
          <w:highlight w:val="green"/>
        </w:rPr>
        <w:t>space</w:t>
      </w:r>
      <w:r w:rsidRPr="00C44E76">
        <w:rPr>
          <w:sz w:val="16"/>
        </w:rPr>
        <w:t xml:space="preserve">. However, </w:t>
      </w:r>
      <w:r w:rsidRPr="0071021A">
        <w:rPr>
          <w:rStyle w:val="StyleUnderline"/>
          <w:highlight w:val="green"/>
        </w:rPr>
        <w:t xml:space="preserve">in </w:t>
      </w:r>
      <w:r w:rsidRPr="0071021A">
        <w:rPr>
          <w:rStyle w:val="Emphasis"/>
          <w:highlight w:val="green"/>
        </w:rPr>
        <w:t>i</w:t>
      </w:r>
      <w:r w:rsidRPr="005C321A">
        <w:rPr>
          <w:rStyle w:val="StyleUnderline"/>
        </w:rPr>
        <w:t xml:space="preserve">nternational </w:t>
      </w:r>
      <w:r w:rsidRPr="0071021A">
        <w:rPr>
          <w:rStyle w:val="StyleUnderline"/>
          <w:highlight w:val="green"/>
        </w:rPr>
        <w:t>law unilateral acts may</w:t>
      </w:r>
      <w:r w:rsidRPr="005C321A">
        <w:rPr>
          <w:rStyle w:val="StyleUnderline"/>
        </w:rPr>
        <w:t xml:space="preserve"> also </w:t>
      </w:r>
      <w:r w:rsidRPr="0071021A">
        <w:rPr>
          <w:rStyle w:val="Emphasis"/>
          <w:highlight w:val="green"/>
        </w:rPr>
        <w:t>imply binding obligations</w:t>
      </w:r>
      <w:r w:rsidRPr="00C44E76">
        <w:rPr>
          <w:sz w:val="16"/>
        </w:rPr>
        <w:t xml:space="preserve">, subject to the fulfilment of some conditions. </w:t>
      </w:r>
      <w:r w:rsidRPr="005C321A">
        <w:rPr>
          <w:rStyle w:val="StyleUnderline"/>
        </w:rPr>
        <w:t>The binding character of an international obligation assumed unilaterally</w:t>
      </w:r>
      <w:r w:rsidRPr="00C44E76">
        <w:rPr>
          <w:sz w:val="16"/>
        </w:rPr>
        <w:t xml:space="preserve">, as the customary principle of pacta sunt </w:t>
      </w:r>
      <w:proofErr w:type="spellStart"/>
      <w:r w:rsidRPr="00C44E76">
        <w:rPr>
          <w:sz w:val="16"/>
        </w:rPr>
        <w:t>servanda</w:t>
      </w:r>
      <w:proofErr w:type="spellEnd"/>
      <w:r w:rsidRPr="00C44E76">
        <w:rPr>
          <w:sz w:val="16"/>
        </w:rPr>
        <w:t xml:space="preserve">, </w:t>
      </w:r>
      <w:r w:rsidRPr="005C321A">
        <w:rPr>
          <w:rStyle w:val="StyleUnderline"/>
        </w:rPr>
        <w:t xml:space="preserve">is based on good faith. The </w:t>
      </w:r>
      <w:r w:rsidRPr="0071021A">
        <w:rPr>
          <w:rStyle w:val="StyleUnderline"/>
          <w:highlight w:val="green"/>
        </w:rPr>
        <w:t xml:space="preserve">legal effect </w:t>
      </w:r>
      <w:r w:rsidRPr="00A75312">
        <w:rPr>
          <w:rStyle w:val="StyleUnderline"/>
        </w:rPr>
        <w:t>of unilateral statements</w:t>
      </w:r>
      <w:r w:rsidRPr="005C321A">
        <w:rPr>
          <w:rStyle w:val="StyleUnderline"/>
        </w:rPr>
        <w:t xml:space="preserve"> made vis-à-vis the whole world community </w:t>
      </w:r>
      <w:r w:rsidRPr="00A75312">
        <w:rPr>
          <w:rStyle w:val="StyleUnderline"/>
        </w:rPr>
        <w:t xml:space="preserve">was </w:t>
      </w:r>
      <w:r w:rsidRPr="0071021A">
        <w:rPr>
          <w:rStyle w:val="Emphasis"/>
          <w:highlight w:val="green"/>
        </w:rPr>
        <w:t>addressed by the ICJ</w:t>
      </w:r>
      <w:r w:rsidRPr="005C321A">
        <w:rPr>
          <w:rStyle w:val="StyleUnderline"/>
        </w:rPr>
        <w:t xml:space="preserve"> in the Nuclear Tests case, in which France committed to cease nuclear tests</w:t>
      </w:r>
      <w:r w:rsidRPr="00C44E76">
        <w:rPr>
          <w:sz w:val="16"/>
        </w:rPr>
        <w:t xml:space="preserve"> in the South Pacific. The ICJ expounded:</w:t>
      </w:r>
    </w:p>
    <w:p w14:paraId="4E561D3E" w14:textId="77777777" w:rsidR="00775E95" w:rsidRPr="00C44E76" w:rsidRDefault="00775E95" w:rsidP="00775E95">
      <w:pPr>
        <w:rPr>
          <w:sz w:val="16"/>
        </w:rPr>
      </w:pPr>
      <w:r w:rsidRPr="00C44E76">
        <w:rPr>
          <w:sz w:val="16"/>
        </w:rPr>
        <w:t xml:space="preserve">It is well recognized that </w:t>
      </w:r>
      <w:r w:rsidRPr="005C321A">
        <w:rPr>
          <w:rStyle w:val="StyleUnderline"/>
        </w:rPr>
        <w:t>declarations made by way of unilateral acts</w:t>
      </w:r>
      <w:r w:rsidRPr="00C44E76">
        <w:rPr>
          <w:sz w:val="16"/>
        </w:rPr>
        <w:t xml:space="preserve">, concerning legal or factual situations, </w:t>
      </w:r>
      <w:r w:rsidRPr="005C321A">
        <w:rPr>
          <w:rStyle w:val="StyleUnderline"/>
        </w:rPr>
        <w:t xml:space="preserve">may have the effect of creating legal </w:t>
      </w:r>
      <w:r w:rsidRPr="00A75312">
        <w:rPr>
          <w:rStyle w:val="StyleUnderline"/>
        </w:rPr>
        <w:t>obligations</w:t>
      </w:r>
      <w:r w:rsidRPr="00A75312">
        <w:rPr>
          <w:sz w:val="16"/>
        </w:rPr>
        <w:t xml:space="preserve">. Declarations of this kind may be, and often are, very specific. </w:t>
      </w:r>
      <w:r w:rsidRPr="00A75312">
        <w:rPr>
          <w:rStyle w:val="StyleUnderline"/>
        </w:rPr>
        <w:t xml:space="preserve">When it is the intention of </w:t>
      </w:r>
      <w:r w:rsidRPr="0071021A">
        <w:rPr>
          <w:rStyle w:val="StyleUnderline"/>
          <w:highlight w:val="green"/>
        </w:rPr>
        <w:t>the State</w:t>
      </w:r>
      <w:r w:rsidRPr="005C321A">
        <w:rPr>
          <w:rStyle w:val="StyleUnderline"/>
        </w:rPr>
        <w:t xml:space="preserve"> making the declaration that </w:t>
      </w:r>
      <w:r w:rsidRPr="00A75312">
        <w:rPr>
          <w:rStyle w:val="StyleUnderline"/>
        </w:rPr>
        <w:t xml:space="preserve">it should </w:t>
      </w:r>
      <w:r w:rsidRPr="0071021A">
        <w:rPr>
          <w:rStyle w:val="StyleUnderline"/>
          <w:highlight w:val="green"/>
        </w:rPr>
        <w:t>become bound</w:t>
      </w:r>
      <w:r w:rsidRPr="005C321A">
        <w:rPr>
          <w:rStyle w:val="StyleUnderline"/>
        </w:rPr>
        <w:t xml:space="preserve"> according to its </w:t>
      </w:r>
      <w:r w:rsidRPr="00A75312">
        <w:rPr>
          <w:rStyle w:val="StyleUnderline"/>
        </w:rPr>
        <w:t xml:space="preserve">terms, that intention confers on the declaration the </w:t>
      </w:r>
      <w:r w:rsidRPr="00A75312">
        <w:rPr>
          <w:rStyle w:val="Emphasis"/>
        </w:rPr>
        <w:t>character of a legal undertaking</w:t>
      </w:r>
      <w:r w:rsidRPr="00A75312">
        <w:rPr>
          <w:rStyle w:val="StyleUnderline"/>
        </w:rPr>
        <w:t xml:space="preserve">, the State </w:t>
      </w:r>
      <w:r w:rsidRPr="0071021A">
        <w:rPr>
          <w:rStyle w:val="StyleUnderline"/>
          <w:highlight w:val="green"/>
        </w:rPr>
        <w:t>being</w:t>
      </w:r>
      <w:r w:rsidRPr="005C321A">
        <w:rPr>
          <w:rStyle w:val="StyleUnderline"/>
        </w:rPr>
        <w:t xml:space="preserve"> </w:t>
      </w:r>
      <w:r w:rsidRPr="005C321A">
        <w:rPr>
          <w:rStyle w:val="Emphasis"/>
        </w:rPr>
        <w:t xml:space="preserve">thenceforth </w:t>
      </w:r>
      <w:r w:rsidRPr="0071021A">
        <w:rPr>
          <w:rStyle w:val="Emphasis"/>
          <w:highlight w:val="green"/>
        </w:rPr>
        <w:t>legally required</w:t>
      </w:r>
      <w:r w:rsidRPr="0071021A">
        <w:rPr>
          <w:rStyle w:val="StyleUnderline"/>
          <w:highlight w:val="green"/>
        </w:rPr>
        <w:t xml:space="preserve"> to follow</w:t>
      </w:r>
      <w:r w:rsidRPr="005C321A">
        <w:rPr>
          <w:rStyle w:val="StyleUnderline"/>
        </w:rPr>
        <w:t xml:space="preserve"> a course of conduct consistent with </w:t>
      </w:r>
      <w:r w:rsidRPr="0071021A">
        <w:rPr>
          <w:rStyle w:val="StyleUnderline"/>
          <w:highlight w:val="green"/>
        </w:rPr>
        <w:t>the declaration. An undertaking</w:t>
      </w:r>
      <w:r w:rsidRPr="005C321A">
        <w:rPr>
          <w:rStyle w:val="StyleUnderline"/>
        </w:rPr>
        <w:t xml:space="preserve"> of this kind</w:t>
      </w:r>
      <w:r w:rsidRPr="00A75312">
        <w:rPr>
          <w:rStyle w:val="StyleUnderline"/>
        </w:rPr>
        <w:t xml:space="preserve">, if given publicly, and with an intent to be bound, </w:t>
      </w:r>
      <w:r w:rsidRPr="00A75312">
        <w:rPr>
          <w:rStyle w:val="Emphasis"/>
        </w:rPr>
        <w:t xml:space="preserve">even though </w:t>
      </w:r>
      <w:r w:rsidRPr="0071021A">
        <w:rPr>
          <w:rStyle w:val="Emphasis"/>
          <w:highlight w:val="green"/>
        </w:rPr>
        <w:t>not made within</w:t>
      </w:r>
      <w:r w:rsidRPr="005C321A">
        <w:rPr>
          <w:rStyle w:val="Emphasis"/>
        </w:rPr>
        <w:t xml:space="preserve"> the context of </w:t>
      </w:r>
      <w:r w:rsidRPr="0071021A">
        <w:rPr>
          <w:rStyle w:val="Emphasis"/>
          <w:highlight w:val="green"/>
        </w:rPr>
        <w:t>international negotiations</w:t>
      </w:r>
      <w:r w:rsidRPr="0071021A">
        <w:rPr>
          <w:rStyle w:val="StyleUnderline"/>
          <w:highlight w:val="green"/>
        </w:rPr>
        <w:t xml:space="preserve">, </w:t>
      </w:r>
      <w:r w:rsidRPr="0071021A">
        <w:rPr>
          <w:rStyle w:val="Emphasis"/>
          <w:highlight w:val="green"/>
        </w:rPr>
        <w:t>is binding</w:t>
      </w:r>
      <w:r w:rsidRPr="00C44E76">
        <w:rPr>
          <w:sz w:val="16"/>
        </w:rPr>
        <w:t xml:space="preserve">. In these circumstances, </w:t>
      </w:r>
      <w:r w:rsidRPr="00A75312">
        <w:rPr>
          <w:rStyle w:val="StyleUnderline"/>
        </w:rPr>
        <w:t xml:space="preserve">nothing in the nature of a quid pro quo nor any subsequent acceptance of the declaration, </w:t>
      </w:r>
      <w:r w:rsidRPr="00A75312">
        <w:rPr>
          <w:rStyle w:val="Emphasis"/>
        </w:rPr>
        <w:t>nor even any reply or reaction from other States</w:t>
      </w:r>
      <w:r w:rsidRPr="00A75312">
        <w:rPr>
          <w:rStyle w:val="StyleUnderline"/>
        </w:rPr>
        <w:t>, i</w:t>
      </w:r>
      <w:r w:rsidRPr="005C321A">
        <w:rPr>
          <w:rStyle w:val="StyleUnderline"/>
        </w:rPr>
        <w:t>s required for the declaration to take effect</w:t>
      </w:r>
      <w:r w:rsidRPr="00C44E76">
        <w:rPr>
          <w:sz w:val="16"/>
        </w:rPr>
        <w:t>, since such a requirement would be inconsistent with the strictly unilateral nature of the juridical act by which the pronouncement by the State was made. 92Link to the text of the note</w:t>
      </w:r>
    </w:p>
    <w:p w14:paraId="58ACA3FF" w14:textId="77777777" w:rsidR="00775E95" w:rsidRPr="00C44E76" w:rsidRDefault="00775E95" w:rsidP="00775E95">
      <w:pPr>
        <w:rPr>
          <w:sz w:val="16"/>
        </w:rPr>
      </w:pPr>
      <w:r w:rsidRPr="00C44E76">
        <w:rPr>
          <w:sz w:val="16"/>
        </w:rPr>
        <w:t xml:space="preserve">Inspired by the Nuclear Tests Judgments, the International Law Commission (ILC) adopted "Guiding Principles Applicable to Unilateral Declarations of States Capable of Creating Legal Obligations" at its 58th Session in </w:t>
      </w:r>
      <w:proofErr w:type="gramStart"/>
      <w:r w:rsidRPr="00C44E76">
        <w:rPr>
          <w:sz w:val="16"/>
        </w:rPr>
        <w:t>2006, and</w:t>
      </w:r>
      <w:proofErr w:type="gramEnd"/>
      <w:r w:rsidRPr="00C44E76">
        <w:rPr>
          <w:sz w:val="16"/>
        </w:rPr>
        <w:t xml:space="preserve"> submitted them to the General Assembly as a part of the Commission′s report covering the work of that session. The ILC agreed that the </w:t>
      </w:r>
      <w:r w:rsidRPr="00FC68C2">
        <w:rPr>
          <w:rStyle w:val="StyleUnderline"/>
        </w:rPr>
        <w:t>public nature of declarations and the manifestation of the will to be bound are the two primary conditions to establish legal obligations</w:t>
      </w:r>
      <w:r w:rsidRPr="00C44E76">
        <w:rPr>
          <w:sz w:val="16"/>
        </w:rPr>
        <w:t xml:space="preserve">. 93Link to the text of the note In the Nuclear Tests case, the ICJ stated that the assessment hinges on the intention of being bound in relation to a particular matter, which is to be ascertained by interpretation of the act. 94Link to the text of the note Similarly, in the Case Concerning the Frontier Dispute between Burkina Faso and the Republic of Mali, it pointed out that "it all depends on the intention of the State in question". 95Link to the text of the note </w:t>
      </w:r>
      <w:proofErr w:type="gramStart"/>
      <w:r w:rsidRPr="00C44E76">
        <w:rPr>
          <w:sz w:val="16"/>
        </w:rPr>
        <w:t>The</w:t>
      </w:r>
      <w:proofErr w:type="gramEnd"/>
      <w:r w:rsidRPr="00C44E76">
        <w:rPr>
          <w:sz w:val="16"/>
        </w:rPr>
        <w:t xml:space="preserve"> views of the ICJ and the ILC are not necessarily contradictory. By referring to the declaration made by Egypt on 24 April 1957 on the Suez Canal and Jordan′s waiver of claims on the West Bank territories, the ILC is of the view that the public nature of declarations represents an important indication of their authors′ intention to commit themselves. 96Link to the text of the note</w:t>
      </w:r>
    </w:p>
    <w:p w14:paraId="721C4A9F" w14:textId="77777777" w:rsidR="00775E95" w:rsidRPr="00C44E76" w:rsidRDefault="00775E95" w:rsidP="00775E95">
      <w:pPr>
        <w:rPr>
          <w:sz w:val="16"/>
        </w:rPr>
      </w:pPr>
      <w:r w:rsidRPr="00C44E76">
        <w:rPr>
          <w:sz w:val="16"/>
        </w:rPr>
        <w:t xml:space="preserve">The public nature of Russia′s 2004 unilateral statement at the First Committee of the United Nations General Assembly is evident, given that the General Assembly is one of the </w:t>
      </w:r>
      <w:proofErr w:type="gramStart"/>
      <w:r w:rsidRPr="00C44E76">
        <w:rPr>
          <w:sz w:val="16"/>
        </w:rPr>
        <w:t>world</w:t>
      </w:r>
      <w:proofErr w:type="gramEnd"/>
      <w:r w:rsidRPr="00C44E76">
        <w:rPr>
          <w:sz w:val="16"/>
        </w:rPr>
        <w:t xml:space="preserve">′s most widely represented fora of sovereign states. Its intention to be bound is clear, given the precision of words and the use of "pledge". The context in which the Russian declaration is made also serves as a positive indication that it is intended to be legally binding. The General Assembly First Committee deals with disarmament, global challenges, and threats to peace that affect the international community, and it seeks out solutions to the challenges in the international security </w:t>
      </w:r>
      <w:proofErr w:type="gramStart"/>
      <w:r w:rsidRPr="00C44E76">
        <w:rPr>
          <w:sz w:val="16"/>
        </w:rPr>
        <w:t>regime, and</w:t>
      </w:r>
      <w:proofErr w:type="gramEnd"/>
      <w:r w:rsidRPr="00C44E76">
        <w:rPr>
          <w:sz w:val="16"/>
        </w:rPr>
        <w:t xml:space="preserve"> works in close co-operation with the United Nations Disarmament Commission and the Geneva-based CD. The subsequent bilateral and multilateral declarations, which Brazil, Indonesia, Sri Lanka, Argentina, Cuba, and other States Parties to the CSTO made with Russia, also fulfil the dual requirements. However, for those states which have voted in </w:t>
      </w:r>
      <w:proofErr w:type="spellStart"/>
      <w:r w:rsidRPr="00C44E76">
        <w:rPr>
          <w:sz w:val="16"/>
        </w:rPr>
        <w:t>favour</w:t>
      </w:r>
      <w:proofErr w:type="spellEnd"/>
      <w:r w:rsidRPr="00C44E76">
        <w:rPr>
          <w:sz w:val="16"/>
        </w:rPr>
        <w:t xml:space="preserve"> of General Assembly Resolution 69/32 but have not made unilateral statements, simply expressing their appreciation and support of these efforts does not amount to the indication of the intention to be bound, and thus gives rise to no legal obligations. As a matter of fact, the obligations in the resolution were significantly watered down. It only "[e]</w:t>
      </w:r>
      <w:proofErr w:type="spellStart"/>
      <w:r w:rsidRPr="00C44E76">
        <w:rPr>
          <w:sz w:val="16"/>
        </w:rPr>
        <w:t>ncourages</w:t>
      </w:r>
      <w:proofErr w:type="spellEnd"/>
      <w:r w:rsidRPr="00C44E76">
        <w:rPr>
          <w:sz w:val="16"/>
        </w:rPr>
        <w:t xml:space="preserve"> all States, especially space-faring nations, to consider the possibility of upholding as appropriate a political commitment not to be the first to place weapons in outer space". 97Link to the text of the note</w:t>
      </w:r>
    </w:p>
    <w:p w14:paraId="42679F90" w14:textId="77777777" w:rsidR="00775E95" w:rsidRPr="00C44E76" w:rsidRDefault="00775E95" w:rsidP="00775E95">
      <w:pPr>
        <w:rPr>
          <w:sz w:val="16"/>
        </w:rPr>
      </w:pPr>
      <w:r w:rsidRPr="00C44E76">
        <w:rPr>
          <w:sz w:val="16"/>
        </w:rPr>
        <w:t xml:space="preserve">Another essential element is the specific author of such statements, relating to who can legally represent the state. In the Nuclear Tests case, </w:t>
      </w:r>
      <w:r w:rsidRPr="001F004B">
        <w:rPr>
          <w:rStyle w:val="StyleUnderline"/>
        </w:rPr>
        <w:t>the ICJ found without doubt that statements by the heads of states and members constitute an engagement of the state</w:t>
      </w:r>
      <w:r w:rsidRPr="00C44E76">
        <w:rPr>
          <w:sz w:val="16"/>
        </w:rPr>
        <w:t xml:space="preserve">. 98Link to the text of the note </w:t>
      </w:r>
      <w:proofErr w:type="gramStart"/>
      <w:r w:rsidRPr="00C44E76">
        <w:rPr>
          <w:sz w:val="16"/>
        </w:rPr>
        <w:t>In</w:t>
      </w:r>
      <w:proofErr w:type="gramEnd"/>
      <w:r w:rsidRPr="00C44E76">
        <w:rPr>
          <w:sz w:val="16"/>
        </w:rPr>
        <w:t xml:space="preserve"> the more recent Armed Activities on the Territory of the Congo case, it stated that, as a well-established rule of international law, the head of state, the head of government, and the minister for foreign affairs are deemed to represent the state merely by virtue of exercising their functions. 99Link to the text of the note The Court further expounded that "with increasing frequency in modern international relations other persons representing a State in specific fields may be authorized by that State to bind it by their statements in respect of matters falling within their purview". 100Link to the text of the note The ILC concurs with this, adding that the key point is that </w:t>
      </w:r>
      <w:r w:rsidRPr="001F004B">
        <w:rPr>
          <w:rStyle w:val="StyleUnderline"/>
        </w:rPr>
        <w:t>it should be made by an authority vested with the power to do so</w:t>
      </w:r>
      <w:r w:rsidRPr="00C44E76">
        <w:rPr>
          <w:sz w:val="16"/>
        </w:rPr>
        <w:t xml:space="preserve">. 101Link to the text of the note </w:t>
      </w:r>
      <w:r w:rsidRPr="001F004B">
        <w:rPr>
          <w:rStyle w:val="StyleUnderline"/>
        </w:rPr>
        <w:t>Russia′s policy of no first deployment of weapons in outer space was announced</w:t>
      </w:r>
      <w:r w:rsidRPr="00C44E76">
        <w:rPr>
          <w:sz w:val="16"/>
        </w:rPr>
        <w:t xml:space="preserve"> at the UN General Assembly and the CD </w:t>
      </w:r>
      <w:r w:rsidRPr="001F004B">
        <w:rPr>
          <w:rStyle w:val="StyleUnderline"/>
        </w:rPr>
        <w:t>by its diplomatic representatives</w:t>
      </w:r>
      <w:r w:rsidRPr="00C44E76">
        <w:rPr>
          <w:sz w:val="16"/>
        </w:rPr>
        <w:t xml:space="preserve">, who are presumably duly authorized, given the significance of the issue concerned and the consistency of the policy. The joint statements, on the other hand, were signed between presidents or ministers of foreign affairs bilaterally, while the official declaration of the CSTO was also made by heads of states. As to the addressee, </w:t>
      </w:r>
      <w:r w:rsidRPr="0071021A">
        <w:rPr>
          <w:rStyle w:val="StyleUnderline"/>
          <w:highlight w:val="green"/>
        </w:rPr>
        <w:t xml:space="preserve">there is </w:t>
      </w:r>
      <w:r w:rsidRPr="0071021A">
        <w:rPr>
          <w:rStyle w:val="Emphasis"/>
          <w:highlight w:val="green"/>
        </w:rPr>
        <w:t>no need for</w:t>
      </w:r>
      <w:r w:rsidRPr="00444CDB">
        <w:rPr>
          <w:rStyle w:val="Emphasis"/>
        </w:rPr>
        <w:t xml:space="preserve"> such </w:t>
      </w:r>
      <w:r w:rsidRPr="00A75312">
        <w:rPr>
          <w:rStyle w:val="Emphasis"/>
        </w:rPr>
        <w:t>statements to be addressed to a particular state</w:t>
      </w:r>
      <w:r w:rsidRPr="00A75312">
        <w:rPr>
          <w:rStyle w:val="StyleUnderline"/>
        </w:rPr>
        <w:t xml:space="preserve">, nor is </w:t>
      </w:r>
      <w:r w:rsidRPr="0071021A">
        <w:rPr>
          <w:rStyle w:val="StyleUnderline"/>
          <w:highlight w:val="green"/>
        </w:rPr>
        <w:t xml:space="preserve">acceptance </w:t>
      </w:r>
      <w:r w:rsidRPr="00A75312">
        <w:rPr>
          <w:rStyle w:val="StyleUnderline"/>
        </w:rPr>
        <w:t xml:space="preserve">by any other state required, for it </w:t>
      </w:r>
      <w:r w:rsidRPr="0071021A">
        <w:rPr>
          <w:rStyle w:val="StyleUnderline"/>
          <w:highlight w:val="green"/>
        </w:rPr>
        <w:t>to have legal effect</w:t>
      </w:r>
      <w:r w:rsidRPr="00C44E76">
        <w:rPr>
          <w:sz w:val="16"/>
        </w:rPr>
        <w:t xml:space="preserve">. 102Link to the text of the note The ILC recognizes that </w:t>
      </w:r>
      <w:r w:rsidRPr="00444CDB">
        <w:rPr>
          <w:rStyle w:val="StyleUnderline"/>
        </w:rPr>
        <w:t>unilateral declarations may be addressed to the international community as a whole</w:t>
      </w:r>
      <w:r w:rsidRPr="00C44E76">
        <w:rPr>
          <w:sz w:val="16"/>
        </w:rPr>
        <w:t xml:space="preserve">, to one or several states, or to other entities. 103Link to the text of the </w:t>
      </w:r>
      <w:r w:rsidRPr="00A75312">
        <w:rPr>
          <w:sz w:val="16"/>
        </w:rPr>
        <w:t xml:space="preserve">note </w:t>
      </w:r>
      <w:r w:rsidRPr="00A75312">
        <w:rPr>
          <w:rStyle w:val="StyleUnderline"/>
        </w:rPr>
        <w:t>Unilateral declarations without specific addressees</w:t>
      </w:r>
      <w:r w:rsidRPr="00A75312">
        <w:rPr>
          <w:sz w:val="16"/>
        </w:rPr>
        <w:t xml:space="preserve">, like the above commitments </w:t>
      </w:r>
      <w:r w:rsidRPr="00A75312">
        <w:rPr>
          <w:rStyle w:val="StyleUnderline"/>
        </w:rPr>
        <w:t>of no first placement of weapons in outer space</w:t>
      </w:r>
      <w:r w:rsidRPr="00A75312">
        <w:rPr>
          <w:sz w:val="16"/>
        </w:rPr>
        <w:t xml:space="preserve"> and the French commitment of ceasing nuclear tests, </w:t>
      </w:r>
      <w:r w:rsidRPr="00A75312">
        <w:rPr>
          <w:rStyle w:val="StyleUnderline"/>
        </w:rPr>
        <w:t xml:space="preserve">are </w:t>
      </w:r>
      <w:r w:rsidRPr="0071021A">
        <w:rPr>
          <w:rStyle w:val="StyleUnderline"/>
          <w:highlight w:val="green"/>
        </w:rPr>
        <w:t xml:space="preserve">presumed to be directed to </w:t>
      </w:r>
      <w:r w:rsidRPr="00A75312">
        <w:rPr>
          <w:rStyle w:val="StyleUnderline"/>
        </w:rPr>
        <w:t xml:space="preserve">the </w:t>
      </w:r>
      <w:r w:rsidRPr="0071021A">
        <w:rPr>
          <w:rStyle w:val="StyleUnderline"/>
          <w:highlight w:val="green"/>
        </w:rPr>
        <w:t>international community</w:t>
      </w:r>
      <w:r w:rsidRPr="00C44E76">
        <w:rPr>
          <w:sz w:val="16"/>
        </w:rPr>
        <w:t xml:space="preserve">, potentially giving rise to </w:t>
      </w:r>
      <w:proofErr w:type="spellStart"/>
      <w:r w:rsidRPr="00C44E76">
        <w:rPr>
          <w:sz w:val="16"/>
        </w:rPr>
        <w:t>erga</w:t>
      </w:r>
      <w:proofErr w:type="spellEnd"/>
      <w:r w:rsidRPr="00C44E76">
        <w:rPr>
          <w:sz w:val="16"/>
        </w:rPr>
        <w:t xml:space="preserve"> omnes obligations.</w:t>
      </w:r>
    </w:p>
    <w:p w14:paraId="1C611D13" w14:textId="77777777" w:rsidR="00775E95" w:rsidRPr="00C44E76" w:rsidRDefault="00775E95" w:rsidP="00775E95">
      <w:pPr>
        <w:rPr>
          <w:sz w:val="16"/>
        </w:rPr>
      </w:pPr>
      <w:r w:rsidRPr="00C44E76">
        <w:rPr>
          <w:sz w:val="16"/>
        </w:rPr>
        <w:t xml:space="preserve">Having established the legally binding force of unilateral commitments of no first placement of weapons in outer space, the question arises as to the interpretation of concrete legal obligations incurred by the commitments. The ICJ and the ILC share the common understanding that </w:t>
      </w:r>
      <w:r w:rsidRPr="00660DDD">
        <w:rPr>
          <w:rStyle w:val="StyleUnderline"/>
        </w:rPr>
        <w:t>when states make statements by which their freedom of action is to be limited, a restrictive interpretation is called for</w:t>
      </w:r>
      <w:r w:rsidRPr="00C44E76">
        <w:rPr>
          <w:sz w:val="16"/>
        </w:rPr>
        <w:t xml:space="preserve">. 104Link to the text of the note </w:t>
      </w:r>
      <w:proofErr w:type="gramStart"/>
      <w:r w:rsidRPr="00C44E76">
        <w:rPr>
          <w:sz w:val="16"/>
        </w:rPr>
        <w:t>The</w:t>
      </w:r>
      <w:proofErr w:type="gramEnd"/>
      <w:r w:rsidRPr="00C44E76">
        <w:rPr>
          <w:sz w:val="16"/>
        </w:rPr>
        <w:t xml:space="preserve"> pledge of no first placement of weapons in outer space can be broken down into the following components:</w:t>
      </w:r>
    </w:p>
    <w:p w14:paraId="54A51980" w14:textId="77777777" w:rsidR="00775E95" w:rsidRPr="00C44E76" w:rsidRDefault="00775E95" w:rsidP="00775E95">
      <w:pPr>
        <w:rPr>
          <w:sz w:val="16"/>
        </w:rPr>
      </w:pPr>
      <w:r w:rsidRPr="00C44E76">
        <w:rPr>
          <w:sz w:val="16"/>
        </w:rPr>
        <w:t xml:space="preserve">1. </w:t>
      </w:r>
      <w:r w:rsidRPr="00AB748D">
        <w:rPr>
          <w:rStyle w:val="StyleUnderline"/>
        </w:rPr>
        <w:t>By using the words "not be the first", the pledge is conditional. Any other state or private entity′s deployment of weapons in outer space</w:t>
      </w:r>
      <w:r w:rsidRPr="00C44E76">
        <w:rPr>
          <w:sz w:val="16"/>
        </w:rPr>
        <w:t xml:space="preserve"> in the first place </w:t>
      </w:r>
      <w:r w:rsidRPr="00AB748D">
        <w:rPr>
          <w:rStyle w:val="StyleUnderline"/>
        </w:rPr>
        <w:t>would free them from the negative undertaking</w:t>
      </w:r>
      <w:r w:rsidRPr="00C44E76">
        <w:rPr>
          <w:sz w:val="16"/>
        </w:rPr>
        <w:t>.</w:t>
      </w:r>
    </w:p>
    <w:p w14:paraId="5CD014CC" w14:textId="77777777" w:rsidR="00775E95" w:rsidRPr="00C44E76" w:rsidRDefault="00775E95" w:rsidP="00775E95">
      <w:pPr>
        <w:rPr>
          <w:sz w:val="16"/>
        </w:rPr>
      </w:pPr>
      <w:r w:rsidRPr="00C44E76">
        <w:rPr>
          <w:sz w:val="16"/>
        </w:rPr>
        <w:t>2. "Weapons in outer space" are the objects of the pledge, which could be space to-space weapons or space-to-Earth weapons, but not terrestrial-based ASATs. By reference to the PPWT, which also reflects the Russian policy, dual-use outer space objects are not limited, unless they are converted or used to serve hostile purposes.</w:t>
      </w:r>
    </w:p>
    <w:p w14:paraId="35BAB305" w14:textId="77777777" w:rsidR="00775E95" w:rsidRPr="00C44E76" w:rsidRDefault="00775E95" w:rsidP="00775E95">
      <w:pPr>
        <w:rPr>
          <w:sz w:val="16"/>
        </w:rPr>
      </w:pPr>
      <w:r w:rsidRPr="00C44E76">
        <w:rPr>
          <w:sz w:val="16"/>
        </w:rPr>
        <w:t>3. The act constrained in connection with weapons in outer space is deployment. Research and development of such weapons are not limited by the pledge. It is arguable that to refrain from testing them is within the ambit of negative undertakings, because in order to test weapons in outer space they would be deployed in outer space first, unless testing is done in a simulated environment on Earth. "Deployment" in its legal meaning is similar to "placement".</w:t>
      </w:r>
    </w:p>
    <w:p w14:paraId="5672A9A5" w14:textId="77777777" w:rsidR="00775E95" w:rsidRPr="00C44E76" w:rsidRDefault="00775E95" w:rsidP="00775E95">
      <w:pPr>
        <w:rPr>
          <w:sz w:val="16"/>
        </w:rPr>
      </w:pPr>
      <w:r w:rsidRPr="00C44E76">
        <w:rPr>
          <w:sz w:val="16"/>
        </w:rPr>
        <w:t xml:space="preserve">Like the PPWT, the unilateral commitments suffer from the shortcomings of failing to address terrestrial-based ASATs and the possibility of building break-out capability by developing dual-use technologies. Furthermore, the conditional legal obligations can be discharged by revoking the declarations. However, </w:t>
      </w:r>
      <w:r w:rsidRPr="00AB748D">
        <w:rPr>
          <w:rStyle w:val="StyleUnderline"/>
        </w:rPr>
        <w:t xml:space="preserve">the </w:t>
      </w:r>
      <w:r w:rsidRPr="0071021A">
        <w:rPr>
          <w:rStyle w:val="Emphasis"/>
          <w:highlight w:val="green"/>
        </w:rPr>
        <w:t xml:space="preserve">contribution </w:t>
      </w:r>
      <w:r w:rsidRPr="00A75312">
        <w:rPr>
          <w:rStyle w:val="Emphasis"/>
        </w:rPr>
        <w:t>of these commitments to space security</w:t>
      </w:r>
      <w:r w:rsidRPr="00A75312">
        <w:rPr>
          <w:rStyle w:val="StyleUnderline"/>
        </w:rPr>
        <w:t xml:space="preserve"> should </w:t>
      </w:r>
      <w:r w:rsidRPr="00A75312">
        <w:rPr>
          <w:rStyle w:val="Emphasis"/>
        </w:rPr>
        <w:t>not be underestimated</w:t>
      </w:r>
      <w:r w:rsidRPr="00C44E76">
        <w:rPr>
          <w:sz w:val="16"/>
        </w:rPr>
        <w:t xml:space="preserve">, as </w:t>
      </w:r>
      <w:r w:rsidRPr="00A75312">
        <w:rPr>
          <w:rStyle w:val="StyleUnderline"/>
        </w:rPr>
        <w:t xml:space="preserve">they </w:t>
      </w:r>
      <w:r w:rsidRPr="0071021A">
        <w:rPr>
          <w:rStyle w:val="Emphasis"/>
          <w:highlight w:val="green"/>
        </w:rPr>
        <w:t>demonstrate</w:t>
      </w:r>
      <w:r w:rsidRPr="00AB748D">
        <w:rPr>
          <w:rStyle w:val="Emphasis"/>
        </w:rPr>
        <w:t xml:space="preserve"> states′ </w:t>
      </w:r>
      <w:r w:rsidRPr="0071021A">
        <w:rPr>
          <w:rStyle w:val="Emphasis"/>
          <w:highlight w:val="green"/>
        </w:rPr>
        <w:t>commitment</w:t>
      </w:r>
      <w:r w:rsidRPr="0071021A">
        <w:rPr>
          <w:rStyle w:val="StyleUnderline"/>
          <w:highlight w:val="green"/>
        </w:rPr>
        <w:t xml:space="preserve"> to </w:t>
      </w:r>
      <w:r w:rsidRPr="00A75312">
        <w:rPr>
          <w:rStyle w:val="StyleUnderline"/>
        </w:rPr>
        <w:t xml:space="preserve">space </w:t>
      </w:r>
      <w:r w:rsidRPr="0071021A">
        <w:rPr>
          <w:rStyle w:val="StyleUnderline"/>
          <w:highlight w:val="green"/>
        </w:rPr>
        <w:t>security and</w:t>
      </w:r>
      <w:r w:rsidRPr="00AB748D">
        <w:rPr>
          <w:rStyle w:val="StyleUnderline"/>
        </w:rPr>
        <w:t xml:space="preserve"> their </w:t>
      </w:r>
      <w:r w:rsidRPr="0071021A">
        <w:rPr>
          <w:rStyle w:val="Emphasis"/>
          <w:highlight w:val="green"/>
        </w:rPr>
        <w:t>willingness to co-op</w:t>
      </w:r>
      <w:r w:rsidRPr="00AB748D">
        <w:rPr>
          <w:rStyle w:val="Emphasis"/>
        </w:rPr>
        <w:t>erate</w:t>
      </w:r>
      <w:r w:rsidRPr="00C44E76">
        <w:rPr>
          <w:sz w:val="16"/>
        </w:rPr>
        <w:t xml:space="preserve">. For the </w:t>
      </w:r>
      <w:r w:rsidRPr="00C44E76">
        <w:rPr>
          <w:rStyle w:val="StyleUnderline"/>
        </w:rPr>
        <w:t xml:space="preserve">pledging </w:t>
      </w:r>
      <w:r w:rsidRPr="00A75312">
        <w:rPr>
          <w:rStyle w:val="StyleUnderline"/>
        </w:rPr>
        <w:t>states</w:t>
      </w:r>
      <w:r w:rsidRPr="00C44E76">
        <w:rPr>
          <w:sz w:val="16"/>
        </w:rPr>
        <w:t xml:space="preserve">, they </w:t>
      </w:r>
      <w:r w:rsidRPr="00A75312">
        <w:rPr>
          <w:rStyle w:val="StyleUnderline"/>
        </w:rPr>
        <w:t>remain in control of their security interests</w:t>
      </w:r>
      <w:r w:rsidRPr="00C44E76">
        <w:rPr>
          <w:rStyle w:val="StyleUnderline"/>
        </w:rPr>
        <w:t xml:space="preserve"> by conditioning the self-imposed constraints on their expectation on other states′ similar undertakings</w:t>
      </w:r>
      <w:r w:rsidRPr="00C44E76">
        <w:rPr>
          <w:sz w:val="16"/>
        </w:rPr>
        <w:t xml:space="preserve">. </w:t>
      </w:r>
      <w:r w:rsidRPr="00A75312">
        <w:rPr>
          <w:rStyle w:val="StyleUnderline"/>
        </w:rPr>
        <w:t>For other states</w:t>
      </w:r>
      <w:r w:rsidRPr="00C44E76">
        <w:rPr>
          <w:rStyle w:val="StyleUnderline"/>
        </w:rPr>
        <w:t xml:space="preserve">, the </w:t>
      </w:r>
      <w:r w:rsidRPr="0071021A">
        <w:rPr>
          <w:rStyle w:val="Emphasis"/>
          <w:highlight w:val="green"/>
        </w:rPr>
        <w:t>commitments provide certainties in</w:t>
      </w:r>
      <w:r w:rsidRPr="00C44E76">
        <w:rPr>
          <w:rStyle w:val="Emphasis"/>
        </w:rPr>
        <w:t xml:space="preserve"> their </w:t>
      </w:r>
      <w:r w:rsidRPr="0071021A">
        <w:rPr>
          <w:rStyle w:val="Emphasis"/>
          <w:highlight w:val="green"/>
        </w:rPr>
        <w:t>perception</w:t>
      </w:r>
      <w:r w:rsidRPr="00C44E76">
        <w:rPr>
          <w:sz w:val="16"/>
        </w:rPr>
        <w:t xml:space="preserve"> of others. With the lack of contractual obligations, the game of space arms control imitates the "prisoner′s dilemma", in the sense that states are likely to choose not to co-operate even if it appears that it is in their best interests to do so. 105Link to the text of the note </w:t>
      </w:r>
      <w:proofErr w:type="gramStart"/>
      <w:r w:rsidRPr="00A75312">
        <w:rPr>
          <w:rStyle w:val="StyleUnderline"/>
        </w:rPr>
        <w:t>By</w:t>
      </w:r>
      <w:proofErr w:type="gramEnd"/>
      <w:r w:rsidRPr="00A75312">
        <w:rPr>
          <w:rStyle w:val="StyleUnderline"/>
        </w:rPr>
        <w:t xml:space="preserve"> </w:t>
      </w:r>
      <w:r w:rsidRPr="0071021A">
        <w:rPr>
          <w:rStyle w:val="Emphasis"/>
          <w:highlight w:val="green"/>
        </w:rPr>
        <w:t>fostering a positive atmosphere</w:t>
      </w:r>
      <w:r w:rsidRPr="00C44E76">
        <w:rPr>
          <w:sz w:val="16"/>
        </w:rPr>
        <w:t xml:space="preserve">, the </w:t>
      </w:r>
      <w:r w:rsidRPr="00A75312">
        <w:rPr>
          <w:rStyle w:val="StyleUnderline"/>
        </w:rPr>
        <w:t>unilateral commitments</w:t>
      </w:r>
      <w:r w:rsidRPr="00C44E76">
        <w:rPr>
          <w:sz w:val="16"/>
        </w:rPr>
        <w:t xml:space="preserve"> help to </w:t>
      </w:r>
      <w:r w:rsidRPr="0071021A">
        <w:rPr>
          <w:rStyle w:val="Emphasis"/>
          <w:highlight w:val="green"/>
        </w:rPr>
        <w:t>dilute</w:t>
      </w:r>
      <w:r w:rsidRPr="00C44E76">
        <w:rPr>
          <w:sz w:val="16"/>
        </w:rPr>
        <w:t xml:space="preserve"> the </w:t>
      </w:r>
      <w:r w:rsidRPr="0071021A">
        <w:rPr>
          <w:rStyle w:val="Emphasis"/>
          <w:highlight w:val="green"/>
        </w:rPr>
        <w:t>mistrust</w:t>
      </w:r>
      <w:r w:rsidRPr="00C44E76">
        <w:rPr>
          <w:rStyle w:val="StyleUnderline"/>
        </w:rPr>
        <w:t xml:space="preserve"> between states</w:t>
      </w:r>
      <w:r w:rsidRPr="00C44E76">
        <w:rPr>
          <w:sz w:val="16"/>
        </w:rPr>
        <w:t>.</w:t>
      </w:r>
    </w:p>
    <w:p w14:paraId="07E30F30" w14:textId="77777777" w:rsidR="00775E95" w:rsidRDefault="00775E95" w:rsidP="00775E95"/>
    <w:p w14:paraId="2CCA5BA9" w14:textId="1CB360E9" w:rsidR="00775E95" w:rsidRDefault="00775E95" w:rsidP="00775E95">
      <w:pPr>
        <w:pStyle w:val="Heading2"/>
      </w:pPr>
      <w:r>
        <w:t>3</w:t>
      </w:r>
    </w:p>
    <w:p w14:paraId="16F20423" w14:textId="77777777" w:rsidR="00775E95" w:rsidRDefault="00775E95" w:rsidP="00775E95">
      <w:pPr>
        <w:pStyle w:val="Heading4"/>
      </w:pPr>
      <w:r>
        <w:t xml:space="preserve">Deployment of </w:t>
      </w:r>
      <w:r w:rsidRPr="00453F88">
        <w:rPr>
          <w:u w:val="single"/>
        </w:rPr>
        <w:t>diplomatic capital</w:t>
      </w:r>
      <w:r>
        <w:t xml:space="preserve"> key to </w:t>
      </w:r>
      <w:r w:rsidRPr="00453F88">
        <w:rPr>
          <w:u w:val="single"/>
        </w:rPr>
        <w:t>Korean peninsula denuclearization</w:t>
      </w:r>
      <w:r>
        <w:t>.</w:t>
      </w:r>
    </w:p>
    <w:p w14:paraId="5D956D4F" w14:textId="77777777" w:rsidR="00775E95" w:rsidRPr="004D02CA" w:rsidRDefault="00775E95" w:rsidP="00775E95">
      <w:proofErr w:type="spellStart"/>
      <w:r w:rsidRPr="00FA2497">
        <w:t>Titli</w:t>
      </w:r>
      <w:proofErr w:type="spellEnd"/>
      <w:r>
        <w:rPr>
          <w:rStyle w:val="Style13ptBold"/>
        </w:rPr>
        <w:t xml:space="preserve"> </w:t>
      </w:r>
      <w:proofErr w:type="spellStart"/>
      <w:r>
        <w:rPr>
          <w:rStyle w:val="Style13ptBold"/>
        </w:rPr>
        <w:t>Basu</w:t>
      </w:r>
      <w:proofErr w:type="spellEnd"/>
      <w:r w:rsidRPr="004D02CA">
        <w:rPr>
          <w:rStyle w:val="Style13ptBold"/>
        </w:rPr>
        <w:t xml:space="preserve"> </w:t>
      </w:r>
      <w:r>
        <w:rPr>
          <w:rStyle w:val="Style13ptBold"/>
        </w:rPr>
        <w:t>2/8</w:t>
      </w:r>
      <w:r>
        <w:t xml:space="preserve">, </w:t>
      </w:r>
      <w:proofErr w:type="spellStart"/>
      <w:r w:rsidRPr="004D02CA">
        <w:t>Titli</w:t>
      </w:r>
      <w:proofErr w:type="spellEnd"/>
      <w:r w:rsidRPr="004D02CA">
        <w:t xml:space="preserve"> </w:t>
      </w:r>
      <w:proofErr w:type="spellStart"/>
      <w:r>
        <w:t>Basu</w:t>
      </w:r>
      <w:proofErr w:type="spellEnd"/>
      <w:r>
        <w:t xml:space="preserve"> </w:t>
      </w:r>
      <w:r w:rsidRPr="004D02CA">
        <w:t>is Associate Fellow at the Manohar Parrikar Institute for Defence Studies and Analyses.</w:t>
      </w:r>
      <w:r>
        <w:t xml:space="preserve"> 2/8/22. [IDSA. “</w:t>
      </w:r>
      <w:r w:rsidRPr="004D02CA">
        <w:t>Japan and US–China Strategic Competition: Alliances and Alignments</w:t>
      </w:r>
      <w:r>
        <w:t xml:space="preserve">,” </w:t>
      </w:r>
      <w:hyperlink r:id="rId7" w:history="1">
        <w:r w:rsidRPr="0024235A">
          <w:rPr>
            <w:rStyle w:val="Hyperlink"/>
          </w:rPr>
          <w:t>https://www.idsa.in/issuebrief/japan-and-us-china-strategic-competition-tbasu-080222</w:t>
        </w:r>
      </w:hyperlink>
      <w:r>
        <w:t>] Justin</w:t>
      </w:r>
    </w:p>
    <w:p w14:paraId="488F4B30" w14:textId="77777777" w:rsidR="00775E95" w:rsidRPr="004D02CA" w:rsidRDefault="00775E95" w:rsidP="00775E95">
      <w:pPr>
        <w:rPr>
          <w:sz w:val="16"/>
        </w:rPr>
      </w:pPr>
      <w:r w:rsidRPr="004D02CA">
        <w:rPr>
          <w:sz w:val="16"/>
        </w:rPr>
        <w:t xml:space="preserve">The year </w:t>
      </w:r>
      <w:r w:rsidRPr="0071021A">
        <w:rPr>
          <w:highlight w:val="green"/>
          <w:u w:val="single"/>
        </w:rPr>
        <w:t xml:space="preserve">2022 may </w:t>
      </w:r>
      <w:r w:rsidRPr="0071021A">
        <w:rPr>
          <w:rStyle w:val="Emphasis"/>
          <w:highlight w:val="green"/>
        </w:rPr>
        <w:t>shake up</w:t>
      </w:r>
      <w:r w:rsidRPr="004D02CA">
        <w:rPr>
          <w:u w:val="single"/>
        </w:rPr>
        <w:t xml:space="preserve"> East </w:t>
      </w:r>
      <w:r w:rsidRPr="0071021A">
        <w:rPr>
          <w:highlight w:val="green"/>
          <w:u w:val="single"/>
        </w:rPr>
        <w:t>Asia</w:t>
      </w:r>
      <w:r w:rsidRPr="004D02CA">
        <w:rPr>
          <w:u w:val="single"/>
        </w:rPr>
        <w:t xml:space="preserve"> as the regional security situation remains </w:t>
      </w:r>
      <w:r w:rsidRPr="00453F88">
        <w:rPr>
          <w:rStyle w:val="Emphasis"/>
        </w:rPr>
        <w:t>fluid</w:t>
      </w:r>
      <w:r w:rsidRPr="004D02CA">
        <w:rPr>
          <w:sz w:val="16"/>
        </w:rPr>
        <w:t xml:space="preserve">. As an important theatre of US–China strategic competition, observers are critically </w:t>
      </w:r>
      <w:proofErr w:type="spellStart"/>
      <w:r w:rsidRPr="004D02CA">
        <w:rPr>
          <w:sz w:val="16"/>
        </w:rPr>
        <w:t>analysing</w:t>
      </w:r>
      <w:proofErr w:type="spellEnd"/>
      <w:r w:rsidRPr="004D02CA">
        <w:rPr>
          <w:sz w:val="16"/>
        </w:rPr>
        <w:t xml:space="preserve"> how China postures on Taiwan ahead of the 20th National Congress of the Communist Party of China (CPC)? </w:t>
      </w:r>
      <w:r w:rsidRPr="0071021A">
        <w:rPr>
          <w:highlight w:val="green"/>
          <w:u w:val="single"/>
        </w:rPr>
        <w:t xml:space="preserve">What are the </w:t>
      </w:r>
      <w:r w:rsidRPr="0071021A">
        <w:rPr>
          <w:rStyle w:val="Emphasis"/>
          <w:highlight w:val="green"/>
        </w:rPr>
        <w:t>implications</w:t>
      </w:r>
      <w:r w:rsidRPr="0071021A">
        <w:rPr>
          <w:highlight w:val="green"/>
          <w:u w:val="single"/>
        </w:rPr>
        <w:t xml:space="preserve"> for</w:t>
      </w:r>
      <w:r w:rsidRPr="004D02CA">
        <w:rPr>
          <w:u w:val="single"/>
        </w:rPr>
        <w:t xml:space="preserve"> Inter-</w:t>
      </w:r>
      <w:r w:rsidRPr="0071021A">
        <w:rPr>
          <w:highlight w:val="green"/>
          <w:u w:val="single"/>
        </w:rPr>
        <w:t>Korea relations and</w:t>
      </w:r>
      <w:r w:rsidRPr="004D02CA">
        <w:rPr>
          <w:u w:val="single"/>
        </w:rPr>
        <w:t xml:space="preserve"> the </w:t>
      </w:r>
      <w:r w:rsidRPr="00453F88">
        <w:rPr>
          <w:rStyle w:val="Emphasis"/>
        </w:rPr>
        <w:t>larger</w:t>
      </w:r>
      <w:r w:rsidRPr="004D02CA">
        <w:rPr>
          <w:u w:val="single"/>
        </w:rPr>
        <w:t xml:space="preserve"> </w:t>
      </w:r>
      <w:proofErr w:type="spellStart"/>
      <w:r w:rsidRPr="0071021A">
        <w:rPr>
          <w:rStyle w:val="Emphasis"/>
          <w:highlight w:val="green"/>
        </w:rPr>
        <w:t>denuclearisation</w:t>
      </w:r>
      <w:proofErr w:type="spellEnd"/>
      <w:r w:rsidRPr="004D02CA">
        <w:rPr>
          <w:u w:val="single"/>
        </w:rPr>
        <w:t xml:space="preserve"> of Korean Peninsula following a change of </w:t>
      </w:r>
      <w:r w:rsidRPr="00453F88">
        <w:rPr>
          <w:rStyle w:val="Emphasis"/>
        </w:rPr>
        <w:t>political</w:t>
      </w:r>
      <w:r w:rsidRPr="004D02CA">
        <w:rPr>
          <w:u w:val="single"/>
        </w:rPr>
        <w:t xml:space="preserve"> guard in Seoul</w:t>
      </w:r>
      <w:r w:rsidRPr="004D02CA">
        <w:rPr>
          <w:sz w:val="16"/>
        </w:rPr>
        <w:t xml:space="preserve">? How Japan emboldens its role in East Asian security within the plank of positive pacifism as it revises the National Security Strategy (NSS), something that will inevitably draw reactions from </w:t>
      </w:r>
      <w:proofErr w:type="spellStart"/>
      <w:r w:rsidRPr="004D02CA">
        <w:rPr>
          <w:sz w:val="16"/>
        </w:rPr>
        <w:t>neighbours</w:t>
      </w:r>
      <w:proofErr w:type="spellEnd"/>
      <w:r w:rsidRPr="004D02CA">
        <w:rPr>
          <w:sz w:val="16"/>
        </w:rPr>
        <w:t xml:space="preserve"> and regional stakeholders. Pyongyang’s relentless pursuit of nuclear and missile technology in violation of United Nations Security Council (UNSC) sanctions and the issue of sequencing has derailed the goal of </w:t>
      </w:r>
      <w:proofErr w:type="spellStart"/>
      <w:r w:rsidRPr="004D02CA">
        <w:rPr>
          <w:sz w:val="16"/>
        </w:rPr>
        <w:t>denuclearisation</w:t>
      </w:r>
      <w:proofErr w:type="spellEnd"/>
      <w:r w:rsidRPr="004D02CA">
        <w:rPr>
          <w:sz w:val="16"/>
        </w:rPr>
        <w:t>. Meanwhile, Beijing’s power projection in the near-seas region including the South China Sea, East China Sea and Taiwan Strait, unilaterally challenging the status quo and maritime order has kept regional security on the edge and any miscalculation or adventurism may prove costly.</w:t>
      </w:r>
    </w:p>
    <w:p w14:paraId="3C4441F6" w14:textId="77777777" w:rsidR="00775E95" w:rsidRPr="004D02CA" w:rsidRDefault="00775E95" w:rsidP="00775E95">
      <w:pPr>
        <w:rPr>
          <w:sz w:val="16"/>
        </w:rPr>
      </w:pPr>
      <w:r w:rsidRPr="004D02CA">
        <w:rPr>
          <w:sz w:val="16"/>
        </w:rPr>
        <w:t xml:space="preserve">Additionally, </w:t>
      </w:r>
      <w:r w:rsidRPr="00453F88">
        <w:rPr>
          <w:u w:val="single"/>
        </w:rPr>
        <w:t xml:space="preserve">broader </w:t>
      </w:r>
      <w:r w:rsidRPr="0071021A">
        <w:rPr>
          <w:highlight w:val="green"/>
          <w:u w:val="single"/>
        </w:rPr>
        <w:t>issues including</w:t>
      </w:r>
      <w:r w:rsidRPr="004D02CA">
        <w:rPr>
          <w:u w:val="single"/>
        </w:rPr>
        <w:t xml:space="preserve"> the </w:t>
      </w:r>
      <w:r w:rsidRPr="0071021A">
        <w:rPr>
          <w:rStyle w:val="Emphasis"/>
          <w:highlight w:val="green"/>
        </w:rPr>
        <w:t>effectiveness</w:t>
      </w:r>
      <w:r w:rsidRPr="0071021A">
        <w:rPr>
          <w:highlight w:val="green"/>
          <w:u w:val="single"/>
        </w:rPr>
        <w:t xml:space="preserve"> of Washington’s </w:t>
      </w:r>
      <w:r w:rsidRPr="0071021A">
        <w:rPr>
          <w:rStyle w:val="Emphasis"/>
          <w:highlight w:val="green"/>
        </w:rPr>
        <w:t>leadership</w:t>
      </w:r>
      <w:r w:rsidRPr="004D02CA">
        <w:rPr>
          <w:u w:val="single"/>
        </w:rPr>
        <w:t xml:space="preserve"> and </w:t>
      </w:r>
      <w:r w:rsidRPr="00453F88">
        <w:rPr>
          <w:rStyle w:val="Emphasis"/>
        </w:rPr>
        <w:t>credibility</w:t>
      </w:r>
      <w:r w:rsidRPr="004D02CA">
        <w:rPr>
          <w:sz w:val="16"/>
        </w:rPr>
        <w:t xml:space="preserve">, as tested in Afghanistan and now the developing situation in Ukraine </w:t>
      </w:r>
      <w:r w:rsidRPr="0071021A">
        <w:rPr>
          <w:highlight w:val="green"/>
          <w:u w:val="single"/>
        </w:rPr>
        <w:t>are</w:t>
      </w:r>
      <w:r w:rsidRPr="004D02CA">
        <w:rPr>
          <w:u w:val="single"/>
        </w:rPr>
        <w:t xml:space="preserve"> being </w:t>
      </w:r>
      <w:r w:rsidRPr="0071021A">
        <w:rPr>
          <w:rStyle w:val="Emphasis"/>
          <w:highlight w:val="green"/>
        </w:rPr>
        <w:t>debated</w:t>
      </w:r>
      <w:r w:rsidRPr="004D02CA">
        <w:rPr>
          <w:sz w:val="16"/>
        </w:rPr>
        <w:t>. The potency of American regional alliance system with regard to defending the rules-based liberal order on the one hand, and the maturity of a potential China–Russia alignment on the other will be at play in shaping the geopolitical and geo-economic landscape of the Indo-Pacific. Amid intensified geopolitical tensions in the Indo-Pacific, a web of expansive security structures is at play—whether it is putting in place the US–UK–Australia pact called AUKUS and Japan–Australia Reciprocal Access Agreement, reinforcing existing structures like the Quad and the Five Eyes, or Europe’s deeper embrace of the Indo-Pacific. Furthermore, the conversation on economic security amid Beijing’s deeper economic integration with US allies through Regional Comprehensive Economic Partnership (RCEP) is also a space to watch.</w:t>
      </w:r>
    </w:p>
    <w:p w14:paraId="21A345D2" w14:textId="77777777" w:rsidR="00775E95" w:rsidRPr="004D02CA" w:rsidRDefault="00775E95" w:rsidP="00775E95">
      <w:pPr>
        <w:rPr>
          <w:sz w:val="8"/>
          <w:szCs w:val="8"/>
        </w:rPr>
      </w:pPr>
      <w:r w:rsidRPr="004D02CA">
        <w:rPr>
          <w:sz w:val="8"/>
          <w:szCs w:val="8"/>
        </w:rPr>
        <w:t xml:space="preserve">As a decades-old US security ally and an Asian economic force, Japan’s centrality in upholding a rules-based regional order has become more pronounced and definitive. Prime Minister Kishida Fumio gave a resolute call for pursuing “realism diplomacy for a new era”,1 anchored on three pillars: advancing universal values, resolving global </w:t>
      </w:r>
      <w:proofErr w:type="gramStart"/>
      <w:r w:rsidRPr="004D02CA">
        <w:rPr>
          <w:sz w:val="8"/>
          <w:szCs w:val="8"/>
        </w:rPr>
        <w:t>challenges</w:t>
      </w:r>
      <w:proofErr w:type="gramEnd"/>
      <w:r w:rsidRPr="004D02CA">
        <w:rPr>
          <w:sz w:val="8"/>
          <w:szCs w:val="8"/>
        </w:rPr>
        <w:t xml:space="preserve"> and defending the Japanese people. As Tokyo balances its national interest amid intense US–China strategic competition, the central question preoccupying the mind-space of policy elites is how to </w:t>
      </w:r>
      <w:proofErr w:type="spellStart"/>
      <w:r w:rsidRPr="004D02CA">
        <w:rPr>
          <w:sz w:val="8"/>
          <w:szCs w:val="8"/>
        </w:rPr>
        <w:t>optimise</w:t>
      </w:r>
      <w:proofErr w:type="spellEnd"/>
      <w:r w:rsidRPr="004D02CA">
        <w:rPr>
          <w:sz w:val="8"/>
          <w:szCs w:val="8"/>
        </w:rPr>
        <w:t xml:space="preserve"> security insurances vis-à-vis Washington and economic dividends vis-à-vis Beijing within the frame of “realism diplomacy for a new era”. As Tokyo engages in shaping a </w:t>
      </w:r>
      <w:proofErr w:type="spellStart"/>
      <w:r w:rsidRPr="004D02CA">
        <w:rPr>
          <w:sz w:val="8"/>
          <w:szCs w:val="8"/>
        </w:rPr>
        <w:t>favourable</w:t>
      </w:r>
      <w:proofErr w:type="spellEnd"/>
      <w:r w:rsidRPr="004D02CA">
        <w:rPr>
          <w:sz w:val="8"/>
          <w:szCs w:val="8"/>
        </w:rPr>
        <w:t xml:space="preserve"> balance of power and order in the Indo-Pacific, how strategically innovative and politically effective is Prime Minister Kishida’s “realism diplomacy for a new era”? A closer look reflects more continuity, rather maturity of some of the key policies sowed during the Abe Shinzo administration, </w:t>
      </w:r>
      <w:proofErr w:type="spellStart"/>
      <w:r w:rsidRPr="004D02CA">
        <w:rPr>
          <w:sz w:val="8"/>
          <w:szCs w:val="8"/>
        </w:rPr>
        <w:t>focussing</w:t>
      </w:r>
      <w:proofErr w:type="spellEnd"/>
      <w:r w:rsidRPr="004D02CA">
        <w:rPr>
          <w:sz w:val="8"/>
          <w:szCs w:val="8"/>
        </w:rPr>
        <w:t xml:space="preserve"> on external and internal balancing— buttressing national strength and bolstering deterrence, and reinforcing alliances.</w:t>
      </w:r>
    </w:p>
    <w:p w14:paraId="0FBA5FC2" w14:textId="77777777" w:rsidR="00775E95" w:rsidRPr="004D02CA" w:rsidRDefault="00775E95" w:rsidP="00775E95">
      <w:pPr>
        <w:rPr>
          <w:sz w:val="16"/>
        </w:rPr>
      </w:pPr>
      <w:r w:rsidRPr="004D02CA">
        <w:rPr>
          <w:sz w:val="16"/>
        </w:rPr>
        <w:t xml:space="preserve">Being one of the most consequential architects of the Free and Open Indo-Pacific (FOIP) vision, Japan has started the year on a strong foot. Japan is shoring up alliances and deepening strategic alignments—advancing practical cooperation with the Quad, Association of Southeast Asian Nations (ASEAN) and European powers. It has been a busy start to the year—signing of the Reciprocal Access Agreement (RAA) with Australia, </w:t>
      </w:r>
      <w:r w:rsidRPr="0071021A">
        <w:rPr>
          <w:highlight w:val="green"/>
          <w:u w:val="single"/>
        </w:rPr>
        <w:t>the US</w:t>
      </w:r>
      <w:r w:rsidRPr="004D02CA">
        <w:rPr>
          <w:u w:val="single"/>
        </w:rPr>
        <w:t xml:space="preserve">–Japan summit </w:t>
      </w:r>
      <w:r w:rsidRPr="0071021A">
        <w:rPr>
          <w:rStyle w:val="Emphasis"/>
          <w:highlight w:val="green"/>
        </w:rPr>
        <w:t>meeting</w:t>
      </w:r>
      <w:r w:rsidRPr="004D02CA">
        <w:rPr>
          <w:sz w:val="16"/>
        </w:rPr>
        <w:t xml:space="preserve">, </w:t>
      </w:r>
      <w:r w:rsidRPr="0071021A">
        <w:rPr>
          <w:highlight w:val="green"/>
          <w:u w:val="single"/>
        </w:rPr>
        <w:t>forging</w:t>
      </w:r>
      <w:r w:rsidRPr="004D02CA">
        <w:rPr>
          <w:u w:val="single"/>
        </w:rPr>
        <w:t xml:space="preserve"> </w:t>
      </w:r>
      <w:r w:rsidRPr="00453F88">
        <w:rPr>
          <w:rStyle w:val="Emphasis"/>
        </w:rPr>
        <w:t>greater</w:t>
      </w:r>
      <w:r w:rsidRPr="004D02CA">
        <w:rPr>
          <w:u w:val="single"/>
        </w:rPr>
        <w:t xml:space="preserve"> </w:t>
      </w:r>
      <w:r w:rsidRPr="0071021A">
        <w:rPr>
          <w:rStyle w:val="Emphasis"/>
          <w:highlight w:val="green"/>
        </w:rPr>
        <w:t>coordination</w:t>
      </w:r>
      <w:r w:rsidRPr="0071021A">
        <w:rPr>
          <w:highlight w:val="green"/>
          <w:u w:val="single"/>
        </w:rPr>
        <w:t xml:space="preserve"> with</w:t>
      </w:r>
      <w:r w:rsidRPr="004D02CA">
        <w:rPr>
          <w:u w:val="single"/>
        </w:rPr>
        <w:t xml:space="preserve"> regard to </w:t>
      </w:r>
      <w:proofErr w:type="spellStart"/>
      <w:r w:rsidRPr="0071021A">
        <w:rPr>
          <w:rStyle w:val="Emphasis"/>
          <w:highlight w:val="green"/>
        </w:rPr>
        <w:t>denuclearisation</w:t>
      </w:r>
      <w:proofErr w:type="spellEnd"/>
      <w:r w:rsidRPr="004D02CA">
        <w:rPr>
          <w:u w:val="single"/>
        </w:rPr>
        <w:t xml:space="preserve"> of the </w:t>
      </w:r>
      <w:r w:rsidRPr="00453F88">
        <w:rPr>
          <w:rStyle w:val="Emphasis"/>
        </w:rPr>
        <w:t>Korean</w:t>
      </w:r>
      <w:r w:rsidRPr="004D02CA">
        <w:rPr>
          <w:u w:val="single"/>
        </w:rPr>
        <w:t xml:space="preserve"> </w:t>
      </w:r>
      <w:r w:rsidRPr="00453F88">
        <w:rPr>
          <w:rStyle w:val="Emphasis"/>
        </w:rPr>
        <w:t>Peninsula</w:t>
      </w:r>
      <w:r w:rsidRPr="004D02CA">
        <w:rPr>
          <w:sz w:val="16"/>
        </w:rPr>
        <w:t xml:space="preserve">, Taiwan contingency, and deterring Russian aggression against Ukraine. Additionally, Tokyo committed to co-creating ASEAN’s future by launching the Asia–Japan Investing for the Future Initiative. Advancing the goal of </w:t>
      </w:r>
      <w:proofErr w:type="spellStart"/>
      <w:r w:rsidRPr="004D02CA">
        <w:rPr>
          <w:sz w:val="16"/>
        </w:rPr>
        <w:t>realising</w:t>
      </w:r>
      <w:proofErr w:type="spellEnd"/>
      <w:r w:rsidRPr="004D02CA">
        <w:rPr>
          <w:sz w:val="16"/>
        </w:rPr>
        <w:t xml:space="preserve"> the FOIP, the momentum on 2+2 dialogues remained high including with France and the US. Furthermore, Tokyo bolstered India–Japan cooperation in the Bay of Bengal in pursuit of preserving a rules-based maritime order.</w:t>
      </w:r>
    </w:p>
    <w:p w14:paraId="7BF8607A" w14:textId="77777777" w:rsidR="00775E95" w:rsidRPr="004D02CA" w:rsidRDefault="00775E95" w:rsidP="00775E95">
      <w:pPr>
        <w:rPr>
          <w:sz w:val="8"/>
          <w:szCs w:val="8"/>
        </w:rPr>
      </w:pPr>
      <w:r w:rsidRPr="004D02CA">
        <w:rPr>
          <w:sz w:val="8"/>
          <w:szCs w:val="8"/>
        </w:rPr>
        <w:t xml:space="preserve">Meanwhile, strategists are keeping a sharp eye on how Kishida’s China policy is evolving. Interestingly, to consolidate his political power, Kishida has to balance his political allegiance with the relatively “dovish” philosophy of the </w:t>
      </w:r>
      <w:proofErr w:type="spellStart"/>
      <w:r w:rsidRPr="004D02CA">
        <w:rPr>
          <w:sz w:val="8"/>
          <w:szCs w:val="8"/>
        </w:rPr>
        <w:t>Kochikai</w:t>
      </w:r>
      <w:proofErr w:type="spellEnd"/>
      <w:r w:rsidRPr="004D02CA">
        <w:rPr>
          <w:sz w:val="8"/>
          <w:szCs w:val="8"/>
        </w:rPr>
        <w:t xml:space="preserve"> factional legacy with the relatively more conservative factions2 within the ruling Liberal Democratic Party (LDP) on the one hand, and the pacifist coalition partner, </w:t>
      </w:r>
      <w:proofErr w:type="spellStart"/>
      <w:r w:rsidRPr="004D02CA">
        <w:rPr>
          <w:sz w:val="8"/>
          <w:szCs w:val="8"/>
        </w:rPr>
        <w:t>Komeito</w:t>
      </w:r>
      <w:proofErr w:type="spellEnd"/>
      <w:r w:rsidRPr="004D02CA">
        <w:rPr>
          <w:sz w:val="8"/>
          <w:szCs w:val="8"/>
        </w:rPr>
        <w:t xml:space="preserve"> on the other.3</w:t>
      </w:r>
    </w:p>
    <w:p w14:paraId="029A21B5" w14:textId="77777777" w:rsidR="00775E95" w:rsidRPr="004D02CA" w:rsidRDefault="00775E95" w:rsidP="00775E95">
      <w:pPr>
        <w:rPr>
          <w:sz w:val="8"/>
          <w:szCs w:val="8"/>
        </w:rPr>
      </w:pPr>
      <w:r w:rsidRPr="004D02CA">
        <w:rPr>
          <w:sz w:val="8"/>
          <w:szCs w:val="8"/>
        </w:rPr>
        <w:t>Maturing Alliance and Alignments</w:t>
      </w:r>
    </w:p>
    <w:p w14:paraId="6E0BDA1E" w14:textId="77777777" w:rsidR="00775E95" w:rsidRPr="004D02CA" w:rsidRDefault="00775E95" w:rsidP="00775E95">
      <w:pPr>
        <w:rPr>
          <w:sz w:val="8"/>
          <w:szCs w:val="8"/>
        </w:rPr>
      </w:pPr>
      <w:r w:rsidRPr="004D02CA">
        <w:rPr>
          <w:sz w:val="8"/>
          <w:szCs w:val="8"/>
        </w:rPr>
        <w:t xml:space="preserve">Japan–Australia Reciprocal Access Agreement (RAA): In early January, Japan–Australia signed the pivotal RAA, which is the second such arrangement that Tokyo has agreed to, besides with the Americans. It not only demonstrates “deep substance” anchored on shared strategic outlook but also indicates that American allies are doubling down in exerting effective influence in shaping regional security, which is likely to keep the US engaged in the Indo-Pacific.4 Additionally, there are arguments </w:t>
      </w:r>
      <w:proofErr w:type="spellStart"/>
      <w:r w:rsidRPr="004D02CA">
        <w:rPr>
          <w:sz w:val="8"/>
          <w:szCs w:val="8"/>
        </w:rPr>
        <w:t>favouring</w:t>
      </w:r>
      <w:proofErr w:type="spellEnd"/>
      <w:r w:rsidRPr="004D02CA">
        <w:rPr>
          <w:sz w:val="8"/>
          <w:szCs w:val="8"/>
        </w:rPr>
        <w:t xml:space="preserve"> building actual operational capabilities between the “spokes” (part of the American post-war hub and spoke alliance model) which will complement American forces that remain overstretched.5 RAA will be a force multiplier in advancing US–Japan–Australia trilateral defence cooperation. As Japan–Australia RAA defines an expansive practical cooperation with regard to accessing military facilities, landing rights, logistics support, and legal regimes and so on, there is intensified discussion in Tokyo on using this template for future RAAs, probably with European powers in the near future. The conversation on </w:t>
      </w:r>
      <w:proofErr w:type="spellStart"/>
      <w:r w:rsidRPr="004D02CA">
        <w:rPr>
          <w:sz w:val="8"/>
          <w:szCs w:val="8"/>
        </w:rPr>
        <w:t>utilising</w:t>
      </w:r>
      <w:proofErr w:type="spellEnd"/>
      <w:r w:rsidRPr="004D02CA">
        <w:rPr>
          <w:sz w:val="8"/>
          <w:szCs w:val="8"/>
        </w:rPr>
        <w:t xml:space="preserve"> the Japan–Australia RAA to develop expertise and expand cooperation with Southeast Asian powers is also maturing.</w:t>
      </w:r>
    </w:p>
    <w:p w14:paraId="57BBA809" w14:textId="77777777" w:rsidR="00775E95" w:rsidRPr="004D02CA" w:rsidRDefault="00775E95" w:rsidP="00775E95">
      <w:pPr>
        <w:rPr>
          <w:sz w:val="8"/>
          <w:szCs w:val="8"/>
        </w:rPr>
      </w:pPr>
      <w:r w:rsidRPr="004D02CA">
        <w:rPr>
          <w:sz w:val="8"/>
          <w:szCs w:val="8"/>
        </w:rPr>
        <w:t>AUKUS and Quad: Earlier Japan has extended support to the AUKUS owing to the strategic implication it holds for Indo-Pacific security, mainly in Western Pacific.6 AUKUS creates more space for an expanded role for the UK in taming the Indo-Pacific waves. There is a school of thought which argues that in the backdrop of US–China submarine tally, and Japan’s own plans for building and deploying submarines, Australia’s decision to build nuclear submarines and if they decide to deploy a few in key theatres for instance the South China Sea or somewhere closer to Taiwan, would help in maintaining the strategic balance. Furthermore, AUKUS may enable Canberra to have the repair and maintenance capacity vis-à-vis nuclear submarines in the coming decades.7</w:t>
      </w:r>
    </w:p>
    <w:p w14:paraId="552A4AD8" w14:textId="77777777" w:rsidR="00775E95" w:rsidRPr="004D02CA" w:rsidRDefault="00775E95" w:rsidP="00775E95">
      <w:pPr>
        <w:rPr>
          <w:sz w:val="8"/>
          <w:szCs w:val="8"/>
        </w:rPr>
      </w:pPr>
      <w:r w:rsidRPr="004D02CA">
        <w:rPr>
          <w:sz w:val="8"/>
          <w:szCs w:val="8"/>
        </w:rPr>
        <w:t xml:space="preserve">Though the initial conversation on AUKUS pitted it against the Quad, however, both are complementary in maintaining the strategic balance in the Indo-Pacific. While Quad remains </w:t>
      </w:r>
      <w:proofErr w:type="spellStart"/>
      <w:r w:rsidRPr="004D02CA">
        <w:rPr>
          <w:sz w:val="8"/>
          <w:szCs w:val="8"/>
        </w:rPr>
        <w:t>focussed</w:t>
      </w:r>
      <w:proofErr w:type="spellEnd"/>
      <w:r w:rsidRPr="004D02CA">
        <w:rPr>
          <w:sz w:val="8"/>
          <w:szCs w:val="8"/>
        </w:rPr>
        <w:t xml:space="preserve"> on delivering global public goods, AUKUS is anchored on military technology.8   Japan envisions a cooperative role within the AUKUS framework with respect to artificial intelligence, cyber-security and quantum technologies.9 But some argue that AUKUS underscores the uneasy reality that US, UK and Australia being part of the elite Anglo-Saxon intelligence-sharing alliance of the Five Eyes, has made Japan </w:t>
      </w:r>
      <w:proofErr w:type="spellStart"/>
      <w:r w:rsidRPr="004D02CA">
        <w:rPr>
          <w:sz w:val="8"/>
          <w:szCs w:val="8"/>
        </w:rPr>
        <w:t>realise</w:t>
      </w:r>
      <w:proofErr w:type="spellEnd"/>
      <w:r w:rsidRPr="004D02CA">
        <w:rPr>
          <w:sz w:val="8"/>
          <w:szCs w:val="8"/>
        </w:rPr>
        <w:t xml:space="preserve"> that the overall level of trust in intelligence domain needs some more work.10</w:t>
      </w:r>
    </w:p>
    <w:p w14:paraId="528617AF" w14:textId="77777777" w:rsidR="00775E95" w:rsidRPr="004D02CA" w:rsidRDefault="00775E95" w:rsidP="00775E95">
      <w:pPr>
        <w:rPr>
          <w:sz w:val="8"/>
          <w:szCs w:val="8"/>
        </w:rPr>
      </w:pPr>
      <w:r w:rsidRPr="004D02CA">
        <w:rPr>
          <w:sz w:val="8"/>
          <w:szCs w:val="8"/>
        </w:rPr>
        <w:t xml:space="preserve">Meanwhile, Quad has emerged front and </w:t>
      </w:r>
      <w:proofErr w:type="spellStart"/>
      <w:r w:rsidRPr="004D02CA">
        <w:rPr>
          <w:sz w:val="8"/>
          <w:szCs w:val="8"/>
        </w:rPr>
        <w:t>centre</w:t>
      </w:r>
      <w:proofErr w:type="spellEnd"/>
      <w:r w:rsidRPr="004D02CA">
        <w:rPr>
          <w:sz w:val="8"/>
          <w:szCs w:val="8"/>
        </w:rPr>
        <w:t xml:space="preserve"> in Tokyo’s strategic calculus. Quad has gained strategic heft as it works on a positive and productive memo in shaping the post-COVID strategic balance. As the Foreign Minister’s meet in Australia this week in the run up to the Quad Leaders’ Summit in Tokyo, the aim is to balance values and strategies as fellow democracies bring to bear collective capacities and deliver on the shared responsibility of securing the rules-based order. The primary focus is to offer global public goods, be it through the Quad Vaccine Partnership or de-risking high-tech supply chains through supporting secure telecommunications ecosystem, the Semiconductor Supply Chain Initiative, or addressing infrastructure financing needs and setting up a clean-hydrogen partnership.</w:t>
      </w:r>
    </w:p>
    <w:p w14:paraId="7D477EE5" w14:textId="77777777" w:rsidR="00775E95" w:rsidRPr="004D02CA" w:rsidRDefault="00775E95" w:rsidP="00775E95">
      <w:pPr>
        <w:rPr>
          <w:sz w:val="8"/>
          <w:szCs w:val="8"/>
        </w:rPr>
      </w:pPr>
      <w:r w:rsidRPr="004D02CA">
        <w:rPr>
          <w:sz w:val="8"/>
          <w:szCs w:val="8"/>
        </w:rPr>
        <w:t xml:space="preserve">US–Japan Alliance as a </w:t>
      </w:r>
      <w:proofErr w:type="spellStart"/>
      <w:r w:rsidRPr="004D02CA">
        <w:rPr>
          <w:sz w:val="8"/>
          <w:szCs w:val="8"/>
        </w:rPr>
        <w:t>Stabiliser</w:t>
      </w:r>
      <w:proofErr w:type="spellEnd"/>
      <w:r w:rsidRPr="004D02CA">
        <w:rPr>
          <w:sz w:val="8"/>
          <w:szCs w:val="8"/>
        </w:rPr>
        <w:t xml:space="preserve">: Japan’s recent conversation with Washington in January, be it the Kishida–Biden virtual meeting or the 2+2 security consultative committee meeting, both underscored the alliance’s critical role in defending the rules-based liberal order. Post-War Japan has served as a </w:t>
      </w:r>
      <w:proofErr w:type="spellStart"/>
      <w:r w:rsidRPr="004D02CA">
        <w:rPr>
          <w:sz w:val="8"/>
          <w:szCs w:val="8"/>
        </w:rPr>
        <w:t>stabiliser</w:t>
      </w:r>
      <w:proofErr w:type="spellEnd"/>
      <w:r w:rsidRPr="004D02CA">
        <w:rPr>
          <w:sz w:val="8"/>
          <w:szCs w:val="8"/>
        </w:rPr>
        <w:t xml:space="preserve"> of the US-led system, aimed at shaping a </w:t>
      </w:r>
      <w:proofErr w:type="spellStart"/>
      <w:r w:rsidRPr="004D02CA">
        <w:rPr>
          <w:sz w:val="8"/>
          <w:szCs w:val="8"/>
        </w:rPr>
        <w:t>favourable</w:t>
      </w:r>
      <w:proofErr w:type="spellEnd"/>
      <w:r w:rsidRPr="004D02CA">
        <w:rPr>
          <w:sz w:val="8"/>
          <w:szCs w:val="8"/>
        </w:rPr>
        <w:t xml:space="preserve"> balance of power and order. While American extended deterrence remains “credible and resilient”, the regional security situation is intensifying with the advancement of nuclear weapons, ballistic and cruise missiles, and </w:t>
      </w:r>
      <w:proofErr w:type="spellStart"/>
      <w:r w:rsidRPr="004D02CA">
        <w:rPr>
          <w:sz w:val="8"/>
          <w:szCs w:val="8"/>
        </w:rPr>
        <w:t>hypersonics</w:t>
      </w:r>
      <w:proofErr w:type="spellEnd"/>
      <w:r w:rsidRPr="004D02CA">
        <w:rPr>
          <w:sz w:val="8"/>
          <w:szCs w:val="8"/>
        </w:rPr>
        <w:t>. As such, Washington and Tokyo are “</w:t>
      </w:r>
      <w:proofErr w:type="spellStart"/>
      <w:r w:rsidRPr="004D02CA">
        <w:rPr>
          <w:sz w:val="8"/>
          <w:szCs w:val="8"/>
        </w:rPr>
        <w:t>modernising</w:t>
      </w:r>
      <w:proofErr w:type="spellEnd"/>
      <w:r w:rsidRPr="004D02CA">
        <w:rPr>
          <w:sz w:val="8"/>
          <w:szCs w:val="8"/>
        </w:rPr>
        <w:t>” alliance’s roles and missions, building up joint capabilities, drawing up plans for contingencies, encompassing all facets of national power and domains (including land, maritime, air, missile-defence, space, cyber, electromagnetic spectrum).11</w:t>
      </w:r>
    </w:p>
    <w:p w14:paraId="3ADC0DBB" w14:textId="77777777" w:rsidR="00775E95" w:rsidRPr="004D02CA" w:rsidRDefault="00775E95" w:rsidP="00775E95">
      <w:pPr>
        <w:rPr>
          <w:sz w:val="8"/>
          <w:szCs w:val="8"/>
        </w:rPr>
      </w:pPr>
      <w:r w:rsidRPr="004D02CA">
        <w:rPr>
          <w:sz w:val="8"/>
          <w:szCs w:val="8"/>
        </w:rPr>
        <w:t>Washington and Tokyo are aligning strategies and priorities through the impending national security strategy documents. With Tokyo’s higher commitment towards Host-Nation Support, there is a new training capability category to further fortify the alliance. To bolster alliance interoperability, the focus is on asset protection, joint intelligence, surveillance, reconnaissance (ISR) operations, and strategic messaging. The alliance is also geared towards advancing cutting-edge innovation to maintain technological superiority in artificial intelligence, machine learning and quantum computing. Cooperation in counter-hypersonic technology has been prioritised.12</w:t>
      </w:r>
    </w:p>
    <w:p w14:paraId="27078033" w14:textId="77777777" w:rsidR="00775E95" w:rsidRPr="004D02CA" w:rsidRDefault="00775E95" w:rsidP="00775E95">
      <w:pPr>
        <w:rPr>
          <w:sz w:val="8"/>
          <w:szCs w:val="8"/>
        </w:rPr>
      </w:pPr>
      <w:r w:rsidRPr="004D02CA">
        <w:rPr>
          <w:sz w:val="8"/>
          <w:szCs w:val="8"/>
        </w:rPr>
        <w:t>US–Japan Alliance and Taiwan: The altering military balance in the Western Pacific and the conversation on “pushing back” against Chinese ambitions and activities gained traction at the US–Japan meeting.13 Taiwan has been mainstreamed in the security discourse, and discussion on the value of strategic ambiguity as opposed to strategic clarity has gained traction not just in the US, but also in Japan, given its proximity to Okinawa. Additionally, the sentiment of solidarity towards Taiwan as a fellow democracy has also gained currency.</w:t>
      </w:r>
      <w:proofErr w:type="gramStart"/>
      <w:r w:rsidRPr="004D02CA">
        <w:rPr>
          <w:sz w:val="8"/>
          <w:szCs w:val="8"/>
        </w:rPr>
        <w:t>14  A</w:t>
      </w:r>
      <w:proofErr w:type="gramEnd"/>
      <w:r w:rsidRPr="004D02CA">
        <w:rPr>
          <w:sz w:val="8"/>
          <w:szCs w:val="8"/>
        </w:rPr>
        <w:t xml:space="preserve"> conventional war on Taiwan is an impractical idea, and China’s </w:t>
      </w:r>
      <w:proofErr w:type="spellStart"/>
      <w:r w:rsidRPr="004D02CA">
        <w:rPr>
          <w:sz w:val="8"/>
          <w:szCs w:val="8"/>
        </w:rPr>
        <w:t>manoeuvres</w:t>
      </w:r>
      <w:proofErr w:type="spellEnd"/>
      <w:r w:rsidRPr="004D02CA">
        <w:rPr>
          <w:sz w:val="8"/>
          <w:szCs w:val="8"/>
        </w:rPr>
        <w:t xml:space="preserve"> mostly remain a pressure tactic. Nevertheless, there is an emerging view that invasion of </w:t>
      </w:r>
      <w:proofErr w:type="spellStart"/>
      <w:r w:rsidRPr="004D02CA">
        <w:rPr>
          <w:sz w:val="8"/>
          <w:szCs w:val="8"/>
        </w:rPr>
        <w:t>Dongsha</w:t>
      </w:r>
      <w:proofErr w:type="spellEnd"/>
      <w:r w:rsidRPr="004D02CA">
        <w:rPr>
          <w:sz w:val="8"/>
          <w:szCs w:val="8"/>
        </w:rPr>
        <w:t xml:space="preserve"> Islands positioned in the South China Sea and controlled by Taiwan may be a possibility.15   Thus, the US–Japan alliance has reportedly drawn up joint operational plans </w:t>
      </w:r>
      <w:proofErr w:type="spellStart"/>
      <w:r w:rsidRPr="004D02CA">
        <w:rPr>
          <w:sz w:val="8"/>
          <w:szCs w:val="8"/>
        </w:rPr>
        <w:t>focussing</w:t>
      </w:r>
      <w:proofErr w:type="spellEnd"/>
      <w:r w:rsidRPr="004D02CA">
        <w:rPr>
          <w:sz w:val="8"/>
          <w:szCs w:val="8"/>
        </w:rPr>
        <w:t xml:space="preserve"> on a possible Taiwan contingency.16 Augmenting missile defence capabilities and deploying medium-range missiles on the first island chain, in addition to strengthening joint training and exercises are important.17  The revised NSS and US–Japan Defence Guidelines will effectively capture the progress in this regard.</w:t>
      </w:r>
    </w:p>
    <w:p w14:paraId="65CDE005" w14:textId="77777777" w:rsidR="00775E95" w:rsidRPr="004D02CA" w:rsidRDefault="00775E95" w:rsidP="00775E95">
      <w:pPr>
        <w:rPr>
          <w:sz w:val="16"/>
        </w:rPr>
      </w:pPr>
      <w:r w:rsidRPr="004D02CA">
        <w:rPr>
          <w:sz w:val="16"/>
        </w:rPr>
        <w:t xml:space="preserve">US–Japan Alliance and North Korea: </w:t>
      </w:r>
      <w:proofErr w:type="spellStart"/>
      <w:r w:rsidRPr="0071021A">
        <w:rPr>
          <w:highlight w:val="green"/>
          <w:u w:val="single"/>
        </w:rPr>
        <w:t>Denuclearisation</w:t>
      </w:r>
      <w:proofErr w:type="spellEnd"/>
      <w:r w:rsidRPr="004D02CA">
        <w:rPr>
          <w:u w:val="single"/>
        </w:rPr>
        <w:t xml:space="preserve"> of the Korean Peninsula </w:t>
      </w:r>
      <w:r w:rsidRPr="0071021A">
        <w:rPr>
          <w:highlight w:val="green"/>
          <w:u w:val="single"/>
        </w:rPr>
        <w:t>is a</w:t>
      </w:r>
      <w:r w:rsidRPr="004D02CA">
        <w:rPr>
          <w:u w:val="single"/>
        </w:rPr>
        <w:t xml:space="preserve"> </w:t>
      </w:r>
      <w:r w:rsidRPr="00453F88">
        <w:rPr>
          <w:rStyle w:val="Emphasis"/>
        </w:rPr>
        <w:t>monumental</w:t>
      </w:r>
      <w:r w:rsidRPr="004D02CA">
        <w:rPr>
          <w:u w:val="single"/>
        </w:rPr>
        <w:t xml:space="preserve"> </w:t>
      </w:r>
      <w:r w:rsidRPr="0071021A">
        <w:rPr>
          <w:rStyle w:val="Emphasis"/>
          <w:highlight w:val="green"/>
        </w:rPr>
        <w:t>challenge</w:t>
      </w:r>
      <w:r w:rsidRPr="004D02CA">
        <w:rPr>
          <w:sz w:val="16"/>
        </w:rPr>
        <w:t xml:space="preserve"> in determining Northeast Asian security. </w:t>
      </w:r>
      <w:r w:rsidRPr="004D02CA">
        <w:rPr>
          <w:u w:val="single"/>
        </w:rPr>
        <w:t xml:space="preserve">The Peninsula remains a </w:t>
      </w:r>
      <w:r w:rsidRPr="00453F88">
        <w:rPr>
          <w:rStyle w:val="Emphasis"/>
        </w:rPr>
        <w:t>contested</w:t>
      </w:r>
      <w:r w:rsidRPr="004D02CA">
        <w:rPr>
          <w:u w:val="single"/>
        </w:rPr>
        <w:t xml:space="preserve"> theatre for major powers with </w:t>
      </w:r>
      <w:r w:rsidRPr="00453F88">
        <w:rPr>
          <w:rStyle w:val="Emphasis"/>
        </w:rPr>
        <w:t>competing</w:t>
      </w:r>
      <w:r w:rsidRPr="004D02CA">
        <w:rPr>
          <w:u w:val="single"/>
        </w:rPr>
        <w:t xml:space="preserve"> geo-strategic interests</w:t>
      </w:r>
      <w:r w:rsidRPr="004D02CA">
        <w:rPr>
          <w:sz w:val="16"/>
        </w:rPr>
        <w:t xml:space="preserve">. </w:t>
      </w:r>
      <w:r w:rsidRPr="004D02CA">
        <w:rPr>
          <w:u w:val="single"/>
        </w:rPr>
        <w:t xml:space="preserve">While </w:t>
      </w:r>
      <w:r w:rsidRPr="0071021A">
        <w:rPr>
          <w:rStyle w:val="Emphasis"/>
          <w:highlight w:val="green"/>
        </w:rPr>
        <w:t>Washington’s</w:t>
      </w:r>
      <w:r w:rsidRPr="0071021A">
        <w:rPr>
          <w:highlight w:val="green"/>
          <w:u w:val="single"/>
        </w:rPr>
        <w:t xml:space="preserve"> urgency</w:t>
      </w:r>
      <w:r w:rsidRPr="004D02CA">
        <w:rPr>
          <w:u w:val="single"/>
        </w:rPr>
        <w:t xml:space="preserve"> is </w:t>
      </w:r>
      <w:r w:rsidRPr="0071021A">
        <w:rPr>
          <w:highlight w:val="green"/>
          <w:u w:val="single"/>
        </w:rPr>
        <w:t xml:space="preserve">to </w:t>
      </w:r>
      <w:proofErr w:type="spellStart"/>
      <w:r w:rsidRPr="0071021A">
        <w:rPr>
          <w:highlight w:val="green"/>
          <w:u w:val="single"/>
        </w:rPr>
        <w:t>realise</w:t>
      </w:r>
      <w:proofErr w:type="spellEnd"/>
      <w:r w:rsidRPr="0071021A">
        <w:rPr>
          <w:highlight w:val="green"/>
          <w:u w:val="single"/>
        </w:rPr>
        <w:t xml:space="preserve"> </w:t>
      </w:r>
      <w:proofErr w:type="spellStart"/>
      <w:r w:rsidRPr="0071021A">
        <w:rPr>
          <w:rStyle w:val="Emphasis"/>
          <w:highlight w:val="green"/>
        </w:rPr>
        <w:t>denuclearisation</w:t>
      </w:r>
      <w:proofErr w:type="spellEnd"/>
      <w:r w:rsidRPr="004D02CA">
        <w:rPr>
          <w:u w:val="single"/>
        </w:rPr>
        <w:t xml:space="preserve"> and deny Beijing the option of using Pyongyang to </w:t>
      </w:r>
      <w:r w:rsidRPr="00453F88">
        <w:rPr>
          <w:rStyle w:val="Emphasis"/>
        </w:rPr>
        <w:t>pursue</w:t>
      </w:r>
      <w:r w:rsidRPr="004D02CA">
        <w:rPr>
          <w:u w:val="single"/>
        </w:rPr>
        <w:t xml:space="preserve"> its larger strategic goals</w:t>
      </w:r>
      <w:r w:rsidRPr="004D02CA">
        <w:rPr>
          <w:sz w:val="16"/>
        </w:rPr>
        <w:t xml:space="preserve">, </w:t>
      </w:r>
      <w:r w:rsidRPr="004D02CA">
        <w:rPr>
          <w:u w:val="single"/>
        </w:rPr>
        <w:t xml:space="preserve">China’s key interest is to preserve a </w:t>
      </w:r>
      <w:r w:rsidRPr="00453F88">
        <w:rPr>
          <w:rStyle w:val="Emphasis"/>
        </w:rPr>
        <w:t>stable</w:t>
      </w:r>
      <w:r w:rsidRPr="004D02CA">
        <w:rPr>
          <w:u w:val="single"/>
        </w:rPr>
        <w:t xml:space="preserve"> external environment on the Peninsula by avoiding an armed conflict on the one hand and keeping </w:t>
      </w:r>
      <w:r w:rsidRPr="00453F88">
        <w:rPr>
          <w:rStyle w:val="Emphasis"/>
        </w:rPr>
        <w:t>regime</w:t>
      </w:r>
      <w:r w:rsidRPr="004D02CA">
        <w:rPr>
          <w:u w:val="single"/>
        </w:rPr>
        <w:t xml:space="preserve"> </w:t>
      </w:r>
      <w:r w:rsidRPr="00453F88">
        <w:rPr>
          <w:rStyle w:val="Emphasis"/>
        </w:rPr>
        <w:t>stability</w:t>
      </w:r>
      <w:r w:rsidRPr="004D02CA">
        <w:rPr>
          <w:u w:val="single"/>
        </w:rPr>
        <w:t xml:space="preserve"> on the other</w:t>
      </w:r>
      <w:r w:rsidRPr="004D02CA">
        <w:rPr>
          <w:sz w:val="16"/>
        </w:rPr>
        <w:t>. It is important to note that the North Korean challenge is a litmus test for Beijing. How effectively China succeeds in safeguarding the interests of its only treaty ally with whom it fought the Korean War will be important in defining Beijing’s global standing.18 Adding to the regional fluidity is the discussion on end of war declaration and replacing the armistice regime, which provokes a larger discussion on the future of the existing Cold War structures in the Peninsula, and the relevance of the US–South Korea alliance.19</w:t>
      </w:r>
    </w:p>
    <w:p w14:paraId="26180233" w14:textId="77777777" w:rsidR="00775E95" w:rsidRDefault="00775E95" w:rsidP="00775E95">
      <w:pPr>
        <w:rPr>
          <w:sz w:val="16"/>
        </w:rPr>
      </w:pPr>
      <w:r w:rsidRPr="004D02CA">
        <w:rPr>
          <w:u w:val="single"/>
        </w:rPr>
        <w:t xml:space="preserve">Japan has high stakes in the </w:t>
      </w:r>
      <w:r w:rsidRPr="00453F88">
        <w:rPr>
          <w:rStyle w:val="Emphasis"/>
        </w:rPr>
        <w:t>stability</w:t>
      </w:r>
      <w:r w:rsidRPr="004D02CA">
        <w:rPr>
          <w:u w:val="single"/>
        </w:rPr>
        <w:t xml:space="preserve"> of Korean Peninsula</w:t>
      </w:r>
      <w:r w:rsidRPr="004D02CA">
        <w:rPr>
          <w:sz w:val="16"/>
        </w:rPr>
        <w:t xml:space="preserve">. The third pillar of Kishida’s realism diplomacy underscores defending Japan, and as such debating realistic options, including possessing “enemy base attack capability”, revising key security documents and reinforcing deterrence through a supplementary budget. </w:t>
      </w:r>
      <w:r w:rsidRPr="0071021A">
        <w:rPr>
          <w:highlight w:val="green"/>
          <w:u w:val="single"/>
        </w:rPr>
        <w:t xml:space="preserve">With the </w:t>
      </w:r>
      <w:r w:rsidRPr="0071021A">
        <w:rPr>
          <w:rStyle w:val="Emphasis"/>
          <w:highlight w:val="green"/>
        </w:rPr>
        <w:t>escalation</w:t>
      </w:r>
      <w:r w:rsidRPr="0071021A">
        <w:rPr>
          <w:highlight w:val="green"/>
          <w:u w:val="single"/>
        </w:rPr>
        <w:t xml:space="preserve"> of</w:t>
      </w:r>
      <w:r w:rsidRPr="004D02CA">
        <w:rPr>
          <w:u w:val="single"/>
        </w:rPr>
        <w:t xml:space="preserve"> tensions with repeated </w:t>
      </w:r>
      <w:r w:rsidRPr="0071021A">
        <w:rPr>
          <w:highlight w:val="green"/>
          <w:u w:val="single"/>
        </w:rPr>
        <w:t>missile launches</w:t>
      </w:r>
      <w:r w:rsidRPr="004D02CA">
        <w:rPr>
          <w:u w:val="single"/>
        </w:rPr>
        <w:t xml:space="preserve"> by Pyongyang in violation of UNSC resolutions</w:t>
      </w:r>
      <w:r w:rsidRPr="004D02CA">
        <w:rPr>
          <w:sz w:val="16"/>
        </w:rPr>
        <w:t xml:space="preserve">, </w:t>
      </w:r>
      <w:r w:rsidRPr="0071021A">
        <w:rPr>
          <w:highlight w:val="green"/>
          <w:u w:val="single"/>
        </w:rPr>
        <w:t xml:space="preserve">Japan is </w:t>
      </w:r>
      <w:proofErr w:type="spellStart"/>
      <w:r w:rsidRPr="0071021A">
        <w:rPr>
          <w:highlight w:val="green"/>
          <w:u w:val="single"/>
        </w:rPr>
        <w:t>focussed</w:t>
      </w:r>
      <w:proofErr w:type="spellEnd"/>
      <w:r w:rsidRPr="0071021A">
        <w:rPr>
          <w:highlight w:val="green"/>
          <w:u w:val="single"/>
        </w:rPr>
        <w:t xml:space="preserve"> on </w:t>
      </w:r>
      <w:r w:rsidRPr="00453F88">
        <w:rPr>
          <w:u w:val="single"/>
        </w:rPr>
        <w:t xml:space="preserve">sustaining </w:t>
      </w:r>
      <w:r w:rsidRPr="00453F88">
        <w:rPr>
          <w:rStyle w:val="Emphasis"/>
        </w:rPr>
        <w:t>constructive</w:t>
      </w:r>
      <w:r w:rsidRPr="004D02CA">
        <w:rPr>
          <w:u w:val="single"/>
        </w:rPr>
        <w:t xml:space="preserve"> trilateral </w:t>
      </w:r>
      <w:r w:rsidRPr="0071021A">
        <w:rPr>
          <w:rStyle w:val="Emphasis"/>
          <w:highlight w:val="green"/>
        </w:rPr>
        <w:t>cooperation</w:t>
      </w:r>
      <w:r w:rsidRPr="0071021A">
        <w:rPr>
          <w:highlight w:val="green"/>
          <w:u w:val="single"/>
        </w:rPr>
        <w:t xml:space="preserve"> with the US</w:t>
      </w:r>
      <w:r w:rsidRPr="004D02CA">
        <w:rPr>
          <w:u w:val="single"/>
        </w:rPr>
        <w:t xml:space="preserve"> and South Korea. </w:t>
      </w:r>
      <w:r w:rsidRPr="0071021A">
        <w:rPr>
          <w:rStyle w:val="Emphasis"/>
          <w:highlight w:val="green"/>
        </w:rPr>
        <w:t>Political</w:t>
      </w:r>
      <w:r w:rsidRPr="004D02CA">
        <w:rPr>
          <w:sz w:val="16"/>
        </w:rPr>
        <w:t xml:space="preserve">, </w:t>
      </w:r>
      <w:r w:rsidRPr="0071021A">
        <w:rPr>
          <w:rStyle w:val="Emphasis"/>
          <w:highlight w:val="green"/>
        </w:rPr>
        <w:t>diplomatic</w:t>
      </w:r>
      <w:r w:rsidRPr="004D02CA">
        <w:rPr>
          <w:sz w:val="16"/>
        </w:rPr>
        <w:t xml:space="preserve">, </w:t>
      </w:r>
      <w:r w:rsidRPr="004D02CA">
        <w:rPr>
          <w:u w:val="single"/>
        </w:rPr>
        <w:t>and</w:t>
      </w:r>
      <w:r w:rsidRPr="004D02CA">
        <w:rPr>
          <w:sz w:val="16"/>
        </w:rPr>
        <w:t xml:space="preserve"> military </w:t>
      </w:r>
      <w:r w:rsidRPr="0071021A">
        <w:rPr>
          <w:rStyle w:val="Emphasis"/>
          <w:highlight w:val="green"/>
        </w:rPr>
        <w:t>coordination</w:t>
      </w:r>
      <w:r w:rsidRPr="0071021A">
        <w:rPr>
          <w:highlight w:val="green"/>
          <w:u w:val="single"/>
        </w:rPr>
        <w:t xml:space="preserve"> within the US</w:t>
      </w:r>
      <w:r w:rsidRPr="004D02CA">
        <w:rPr>
          <w:sz w:val="16"/>
        </w:rPr>
        <w:t xml:space="preserve">–Japan alliance, and Seoul bilaterally as well as trilaterally </w:t>
      </w:r>
      <w:r w:rsidRPr="0071021A">
        <w:rPr>
          <w:highlight w:val="green"/>
          <w:u w:val="single"/>
        </w:rPr>
        <w:t xml:space="preserve">remains a </w:t>
      </w:r>
      <w:r w:rsidRPr="0071021A">
        <w:rPr>
          <w:rStyle w:val="Emphasis"/>
          <w:highlight w:val="green"/>
        </w:rPr>
        <w:t>priority</w:t>
      </w:r>
      <w:r w:rsidRPr="004D02CA">
        <w:rPr>
          <w:sz w:val="16"/>
        </w:rPr>
        <w:t>. In this context, Tokyo and Seoul may have to work harder in repairing their bilateral relations, which remained strained in recent years owing to escalating tensions over history issues</w:t>
      </w:r>
    </w:p>
    <w:p w14:paraId="021924F7" w14:textId="77777777" w:rsidR="00775E95" w:rsidRDefault="00775E95" w:rsidP="00775E95">
      <w:pPr>
        <w:rPr>
          <w:sz w:val="16"/>
        </w:rPr>
      </w:pPr>
    </w:p>
    <w:p w14:paraId="19ABC151" w14:textId="77777777" w:rsidR="00775E95" w:rsidRDefault="00775E95" w:rsidP="00775E95">
      <w:pPr>
        <w:pStyle w:val="Heading4"/>
      </w:pPr>
      <w:r>
        <w:t xml:space="preserve">Space multilateralism </w:t>
      </w:r>
      <w:r w:rsidRPr="00453F88">
        <w:rPr>
          <w:u w:val="single"/>
        </w:rPr>
        <w:t>drains</w:t>
      </w:r>
      <w:r>
        <w:t xml:space="preserve"> diplomatic capital. </w:t>
      </w:r>
    </w:p>
    <w:p w14:paraId="6D2412FF" w14:textId="77777777" w:rsidR="00775E95" w:rsidRPr="00A41DFD" w:rsidRDefault="00775E95" w:rsidP="00775E95">
      <w:r>
        <w:t xml:space="preserve">Joan </w:t>
      </w:r>
      <w:r w:rsidRPr="002E6A54">
        <w:rPr>
          <w:rStyle w:val="Style13ptBold"/>
        </w:rPr>
        <w:t>Johnson-Freese 17</w:t>
      </w:r>
      <w:r>
        <w:t xml:space="preserve"> – Professor of National Security Affairs at the U.S. Naval War College, 2017, Space Warfare in the 21</w:t>
      </w:r>
      <w:r w:rsidRPr="002E6A54">
        <w:rPr>
          <w:vertAlign w:val="superscript"/>
        </w:rPr>
        <w:t>st</w:t>
      </w:r>
      <w:r>
        <w:t xml:space="preserve"> Century: Arming the Heavens, p. 173-174</w:t>
      </w:r>
    </w:p>
    <w:p w14:paraId="1BF9B7ED" w14:textId="77777777" w:rsidR="00775E95" w:rsidRPr="00955E85" w:rsidRDefault="00775E95" w:rsidP="00775E95">
      <w:pPr>
        <w:rPr>
          <w:sz w:val="16"/>
        </w:rPr>
      </w:pPr>
      <w:r w:rsidRPr="00453F88">
        <w:rPr>
          <w:rStyle w:val="Emphasis"/>
        </w:rPr>
        <w:t xml:space="preserve">Proactive </w:t>
      </w:r>
      <w:r w:rsidRPr="0071021A">
        <w:rPr>
          <w:rStyle w:val="Emphasis"/>
          <w:highlight w:val="green"/>
        </w:rPr>
        <w:t>policymaking</w:t>
      </w:r>
      <w:r w:rsidRPr="0071021A">
        <w:rPr>
          <w:rStyle w:val="StyleUnderline"/>
          <w:highlight w:val="green"/>
        </w:rPr>
        <w:t xml:space="preserve"> takes</w:t>
      </w:r>
      <w:r w:rsidRPr="00DC6C7C">
        <w:rPr>
          <w:rStyle w:val="StyleUnderline"/>
        </w:rPr>
        <w:t xml:space="preserve"> commitment, </w:t>
      </w:r>
      <w:r w:rsidRPr="0071021A">
        <w:rPr>
          <w:rStyle w:val="StyleUnderline"/>
          <w:highlight w:val="green"/>
        </w:rPr>
        <w:t>manpower, and money</w:t>
      </w:r>
      <w:r w:rsidRPr="00955E85">
        <w:rPr>
          <w:sz w:val="16"/>
        </w:rPr>
        <w:t xml:space="preserve">. A quick </w:t>
      </w:r>
      <w:r w:rsidRPr="00DC6C7C">
        <w:rPr>
          <w:rStyle w:val="StyleUnderline"/>
        </w:rPr>
        <w:t>look at the money and manpower devoted to diplomacy</w:t>
      </w:r>
      <w:r w:rsidRPr="00955E85">
        <w:rPr>
          <w:sz w:val="16"/>
        </w:rPr>
        <w:t xml:space="preserve"> in the US State and Defense departments </w:t>
      </w:r>
      <w:r w:rsidRPr="00DC6C7C">
        <w:rPr>
          <w:rStyle w:val="StyleUnderline"/>
        </w:rPr>
        <w:t>compared to</w:t>
      </w:r>
      <w:r w:rsidRPr="00955E85">
        <w:rPr>
          <w:sz w:val="16"/>
        </w:rPr>
        <w:t xml:space="preserve"> the resources available for the </w:t>
      </w:r>
      <w:r w:rsidRPr="00DC6C7C">
        <w:rPr>
          <w:rStyle w:val="StyleUnderline"/>
        </w:rPr>
        <w:t>hardware</w:t>
      </w:r>
      <w:r w:rsidRPr="00955E85">
        <w:rPr>
          <w:sz w:val="16"/>
        </w:rPr>
        <w:t xml:space="preserve">-producing military–industrial complex efforts described in Chapter 5 </w:t>
      </w:r>
      <w:r w:rsidRPr="00DC6C7C">
        <w:rPr>
          <w:rStyle w:val="StyleUnderline"/>
        </w:rPr>
        <w:t xml:space="preserve">is </w:t>
      </w:r>
      <w:r w:rsidRPr="00453F88">
        <w:rPr>
          <w:rStyle w:val="StyleUnderline"/>
        </w:rPr>
        <w:t>enlightening. The Assistant Secretary of State for Arms Control</w:t>
      </w:r>
      <w:r w:rsidRPr="00453F88">
        <w:rPr>
          <w:sz w:val="16"/>
        </w:rPr>
        <w:t>, Verification, and Compliance (</w:t>
      </w:r>
      <w:r w:rsidRPr="0071021A">
        <w:rPr>
          <w:rStyle w:val="Emphasis"/>
          <w:highlight w:val="green"/>
        </w:rPr>
        <w:t>AVC</w:t>
      </w:r>
      <w:r w:rsidRPr="0071021A">
        <w:rPr>
          <w:sz w:val="16"/>
          <w:highlight w:val="green"/>
        </w:rPr>
        <w:t xml:space="preserve">) </w:t>
      </w:r>
      <w:r w:rsidRPr="0071021A">
        <w:rPr>
          <w:rStyle w:val="StyleUnderline"/>
          <w:highlight w:val="green"/>
        </w:rPr>
        <w:t>leads space-related diplomacy in</w:t>
      </w:r>
      <w:r w:rsidRPr="00DC6C7C">
        <w:rPr>
          <w:rStyle w:val="StyleUnderline"/>
        </w:rPr>
        <w:t xml:space="preserve"> the </w:t>
      </w:r>
      <w:r w:rsidRPr="0071021A">
        <w:rPr>
          <w:rStyle w:val="StyleUnderline"/>
          <w:highlight w:val="green"/>
        </w:rPr>
        <w:t>State</w:t>
      </w:r>
      <w:r w:rsidRPr="00DC6C7C">
        <w:rPr>
          <w:rStyle w:val="StyleUnderline"/>
        </w:rPr>
        <w:t xml:space="preserve"> Department. </w:t>
      </w:r>
      <w:r w:rsidRPr="00453F88">
        <w:rPr>
          <w:rStyle w:val="StyleUnderline"/>
        </w:rPr>
        <w:t>The</w:t>
      </w:r>
      <w:r w:rsidRPr="00955E85">
        <w:rPr>
          <w:sz w:val="16"/>
        </w:rPr>
        <w:t xml:space="preserve"> AVC </w:t>
      </w:r>
      <w:r w:rsidRPr="00453F88">
        <w:rPr>
          <w:rStyle w:val="StyleUnderline"/>
        </w:rPr>
        <w:t xml:space="preserve">Bureau is </w:t>
      </w:r>
      <w:r w:rsidRPr="0071021A">
        <w:rPr>
          <w:rStyle w:val="StyleUnderline"/>
          <w:highlight w:val="green"/>
        </w:rPr>
        <w:t>responsible for “all</w:t>
      </w:r>
      <w:r w:rsidRPr="00DC6C7C">
        <w:rPr>
          <w:rStyle w:val="StyleUnderline"/>
        </w:rPr>
        <w:t xml:space="preserve"> matters related to</w:t>
      </w:r>
      <w:r w:rsidRPr="00955E85">
        <w:rPr>
          <w:sz w:val="16"/>
        </w:rPr>
        <w:t xml:space="preserve"> the implementation of certain international </w:t>
      </w:r>
      <w:r w:rsidRPr="0071021A">
        <w:rPr>
          <w:rStyle w:val="StyleUnderline"/>
          <w:highlight w:val="green"/>
        </w:rPr>
        <w:t xml:space="preserve">arms control, </w:t>
      </w:r>
      <w:r w:rsidRPr="0071021A">
        <w:rPr>
          <w:rStyle w:val="Emphasis"/>
          <w:highlight w:val="green"/>
        </w:rPr>
        <w:t>nonprolif</w:t>
      </w:r>
      <w:r w:rsidRPr="00DC6C7C">
        <w:rPr>
          <w:rStyle w:val="StyleUnderline"/>
        </w:rPr>
        <w:t xml:space="preserve">eration, </w:t>
      </w:r>
      <w:r w:rsidRPr="0071021A">
        <w:rPr>
          <w:rStyle w:val="StyleUnderline"/>
          <w:highlight w:val="green"/>
        </w:rPr>
        <w:t xml:space="preserve">and </w:t>
      </w:r>
      <w:r w:rsidRPr="0071021A">
        <w:rPr>
          <w:rStyle w:val="Emphasis"/>
          <w:highlight w:val="green"/>
        </w:rPr>
        <w:t>disarm</w:t>
      </w:r>
      <w:r w:rsidRPr="00DC6C7C">
        <w:rPr>
          <w:rStyle w:val="StyleUnderline"/>
        </w:rPr>
        <w:t xml:space="preserve">ament </w:t>
      </w:r>
      <w:r w:rsidRPr="0071021A">
        <w:rPr>
          <w:rStyle w:val="StyleUnderline"/>
          <w:highlight w:val="green"/>
        </w:rPr>
        <w:t>agreements</w:t>
      </w:r>
      <w:r w:rsidRPr="00955E85">
        <w:rPr>
          <w:sz w:val="16"/>
        </w:rPr>
        <w:t xml:space="preserve"> and commitments; this includes staffing and managing treaty implementation commissions.”34 The AVC arms control portfolio includes </w:t>
      </w:r>
      <w:r w:rsidRPr="0071021A">
        <w:rPr>
          <w:rStyle w:val="Emphasis"/>
          <w:highlight w:val="green"/>
        </w:rPr>
        <w:t>n</w:t>
      </w:r>
      <w:r w:rsidRPr="002F22A5">
        <w:rPr>
          <w:rStyle w:val="StyleUnderline"/>
        </w:rPr>
        <w:t xml:space="preserve">uclear, </w:t>
      </w:r>
      <w:r w:rsidRPr="0071021A">
        <w:rPr>
          <w:rStyle w:val="Emphasis"/>
          <w:highlight w:val="green"/>
        </w:rPr>
        <w:t>b</w:t>
      </w:r>
      <w:r w:rsidRPr="002F22A5">
        <w:rPr>
          <w:rStyle w:val="StyleUnderline"/>
        </w:rPr>
        <w:t xml:space="preserve">iological, and </w:t>
      </w:r>
      <w:r w:rsidRPr="0071021A">
        <w:rPr>
          <w:rStyle w:val="Emphasis"/>
          <w:highlight w:val="green"/>
        </w:rPr>
        <w:t>c</w:t>
      </w:r>
      <w:r w:rsidRPr="002F22A5">
        <w:rPr>
          <w:rStyle w:val="StyleUnderline"/>
        </w:rPr>
        <w:t xml:space="preserve">hemical </w:t>
      </w:r>
      <w:r w:rsidRPr="0071021A">
        <w:rPr>
          <w:rStyle w:val="StyleUnderline"/>
          <w:highlight w:val="green"/>
        </w:rPr>
        <w:t xml:space="preserve">weapons and all </w:t>
      </w:r>
      <w:r w:rsidRPr="00453F88">
        <w:rPr>
          <w:rStyle w:val="StyleUnderline"/>
        </w:rPr>
        <w:t xml:space="preserve">related </w:t>
      </w:r>
      <w:r w:rsidRPr="0071021A">
        <w:rPr>
          <w:rStyle w:val="StyleUnderline"/>
          <w:highlight w:val="green"/>
        </w:rPr>
        <w:t>issues</w:t>
      </w:r>
      <w:r w:rsidRPr="00955E85">
        <w:rPr>
          <w:sz w:val="16"/>
        </w:rPr>
        <w:t xml:space="preserve">. </w:t>
      </w:r>
      <w:r w:rsidRPr="00DC6C7C">
        <w:rPr>
          <w:rStyle w:val="StyleUnderline"/>
        </w:rPr>
        <w:t>The AVC section charged with space issues</w:t>
      </w:r>
      <w:r w:rsidRPr="00955E85">
        <w:rPr>
          <w:sz w:val="16"/>
        </w:rPr>
        <w:t xml:space="preserve"> is the Office of Emerging Security Challenges; this office </w:t>
      </w:r>
      <w:r w:rsidRPr="00DC6C7C">
        <w:rPr>
          <w:rStyle w:val="StyleUnderline"/>
        </w:rPr>
        <w:t>also handles missile defense issues and the promotion of transparency, cooperation, and building confidence regarding cybersecurity</w:t>
      </w:r>
      <w:r w:rsidRPr="00955E85">
        <w:rPr>
          <w:sz w:val="16"/>
        </w:rPr>
        <w:t xml:space="preserve">. As of financial year 2013, </w:t>
      </w:r>
      <w:r w:rsidRPr="0071021A">
        <w:rPr>
          <w:rStyle w:val="StyleUnderline"/>
          <w:highlight w:val="green"/>
        </w:rPr>
        <w:t xml:space="preserve">AVC had a budget </w:t>
      </w:r>
      <w:r w:rsidRPr="00453F88">
        <w:rPr>
          <w:rStyle w:val="StyleUnderline"/>
        </w:rPr>
        <w:t>of $31.2 million and 141 employees</w:t>
      </w:r>
      <w:r w:rsidRPr="00453F88">
        <w:rPr>
          <w:sz w:val="16"/>
        </w:rPr>
        <w:t xml:space="preserve">35 </w:t>
      </w:r>
      <w:r w:rsidRPr="00453F88">
        <w:rPr>
          <w:rStyle w:val="StyleUnderline"/>
        </w:rPr>
        <w:t xml:space="preserve">to be </w:t>
      </w:r>
      <w:r w:rsidRPr="00453F88">
        <w:rPr>
          <w:rStyle w:val="Emphasis"/>
        </w:rPr>
        <w:t>active participants</w:t>
      </w:r>
      <w:r w:rsidRPr="00A236B7">
        <w:rPr>
          <w:rStyle w:val="Emphasis"/>
        </w:rPr>
        <w:t xml:space="preserve"> and leaders </w:t>
      </w:r>
      <w:r w:rsidRPr="0071021A">
        <w:rPr>
          <w:rStyle w:val="Emphasis"/>
          <w:highlight w:val="green"/>
        </w:rPr>
        <w:t>in all</w:t>
      </w:r>
      <w:r w:rsidRPr="00A236B7">
        <w:rPr>
          <w:rStyle w:val="Emphasis"/>
        </w:rPr>
        <w:t xml:space="preserve"> of </w:t>
      </w:r>
      <w:r w:rsidRPr="0071021A">
        <w:rPr>
          <w:rStyle w:val="Emphasis"/>
          <w:highlight w:val="green"/>
        </w:rPr>
        <w:t>these issues</w:t>
      </w:r>
      <w:r w:rsidRPr="00955E85">
        <w:rPr>
          <w:sz w:val="16"/>
        </w:rPr>
        <w:t xml:space="preserve">. </w:t>
      </w:r>
    </w:p>
    <w:p w14:paraId="5611B92B" w14:textId="77777777" w:rsidR="00775E95" w:rsidRPr="00955E85" w:rsidRDefault="00775E95" w:rsidP="00775E95">
      <w:pPr>
        <w:rPr>
          <w:sz w:val="16"/>
        </w:rPr>
      </w:pPr>
      <w:r w:rsidRPr="00955E85">
        <w:rPr>
          <w:sz w:val="16"/>
        </w:rPr>
        <w:t>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A majority of SSDP funding is allocated to the development of offensive space control strategies. So basically, the same budget is allocated for all US global space diplomacy efforts as for an in-house Pentagon think tank to devise counterspace strategies.</w:t>
      </w:r>
    </w:p>
    <w:p w14:paraId="00F977B3" w14:textId="77777777" w:rsidR="00775E95" w:rsidRPr="00955E85" w:rsidRDefault="00775E95" w:rsidP="00775E95">
      <w:pPr>
        <w:rPr>
          <w:sz w:val="16"/>
        </w:rPr>
      </w:pPr>
      <w:r w:rsidRPr="00955E85">
        <w:rPr>
          <w:sz w:val="16"/>
        </w:rPr>
        <w:t>Within the Pentagon, the Deputy Assistant Secretary of Defense for Space Policy is charged with all issues related to space policy, including diplomacy. The responsibilities of the Space Policy office are to:</w:t>
      </w:r>
    </w:p>
    <w:p w14:paraId="7D71AFAB" w14:textId="77777777" w:rsidR="00775E95" w:rsidRPr="00955E85" w:rsidRDefault="00775E95" w:rsidP="00775E95">
      <w:pPr>
        <w:rPr>
          <w:sz w:val="16"/>
        </w:rPr>
      </w:pPr>
      <w:r w:rsidRPr="00955E85">
        <w:rPr>
          <w:sz w:val="16"/>
        </w:rPr>
        <w:t>• Develop policy and strategy for a domain that is increasingly congested, competitive, and contested</w:t>
      </w:r>
    </w:p>
    <w:p w14:paraId="0D6D2252" w14:textId="77777777" w:rsidR="00775E95" w:rsidRPr="00955E85" w:rsidRDefault="00775E95" w:rsidP="00775E95">
      <w:pPr>
        <w:rPr>
          <w:sz w:val="16"/>
        </w:rPr>
      </w:pPr>
      <w:r w:rsidRPr="00955E85">
        <w:rPr>
          <w:sz w:val="16"/>
        </w:rPr>
        <w:t>• Implement across DoD — plans, programs, doctrine, operations — and with the IC and other agencies</w:t>
      </w:r>
    </w:p>
    <w:p w14:paraId="2ECA51B9" w14:textId="77777777" w:rsidR="00775E95" w:rsidRPr="00955E85" w:rsidRDefault="00775E95" w:rsidP="00775E95">
      <w:pPr>
        <w:rPr>
          <w:sz w:val="16"/>
        </w:rPr>
      </w:pPr>
      <w:r w:rsidRPr="00955E85">
        <w:rPr>
          <w:sz w:val="16"/>
        </w:rPr>
        <w:t>• Engage with allies and other space-faring countries in establishing norms and augmenting our capabilities.37</w:t>
      </w:r>
    </w:p>
    <w:p w14:paraId="22ADE6F2" w14:textId="77777777" w:rsidR="00775E95" w:rsidRPr="00955E85" w:rsidRDefault="00775E95" w:rsidP="00775E95">
      <w:pPr>
        <w:rPr>
          <w:sz w:val="16"/>
        </w:rPr>
      </w:pPr>
      <w:r w:rsidRPr="00955E85">
        <w:rPr>
          <w:sz w:val="16"/>
        </w:rPr>
        <w:t xml:space="preserve">The breadth of those responsibilities, which includes reviewing space acquisitions, means </w:t>
      </w:r>
      <w:r w:rsidRPr="00453F88">
        <w:rPr>
          <w:sz w:val="16"/>
        </w:rPr>
        <w:t xml:space="preserve">that </w:t>
      </w:r>
      <w:r w:rsidRPr="00453F88">
        <w:rPr>
          <w:rStyle w:val="StyleUnderline"/>
        </w:rPr>
        <w:t xml:space="preserve">there may be </w:t>
      </w:r>
      <w:r w:rsidRPr="0071021A">
        <w:rPr>
          <w:rStyle w:val="Emphasis"/>
          <w:highlight w:val="green"/>
        </w:rPr>
        <w:t xml:space="preserve">only a handful </w:t>
      </w:r>
      <w:r w:rsidRPr="00453F88">
        <w:rPr>
          <w:rStyle w:val="Emphasis"/>
        </w:rPr>
        <w:t>of individuals</w:t>
      </w:r>
      <w:r w:rsidRPr="00453F88">
        <w:rPr>
          <w:rStyle w:val="StyleUnderline"/>
        </w:rPr>
        <w:t xml:space="preserve"> act</w:t>
      </w:r>
      <w:r w:rsidRPr="00A57BAB">
        <w:rPr>
          <w:rStyle w:val="StyleUnderline"/>
        </w:rPr>
        <w:t xml:space="preserve">ually </w:t>
      </w:r>
      <w:r w:rsidRPr="0071021A">
        <w:rPr>
          <w:rStyle w:val="StyleUnderline"/>
          <w:highlight w:val="green"/>
        </w:rPr>
        <w:t>engaged in multilateral</w:t>
      </w:r>
      <w:r w:rsidRPr="00A57BAB">
        <w:rPr>
          <w:rStyle w:val="StyleUnderline"/>
        </w:rPr>
        <w:t xml:space="preserve"> </w:t>
      </w:r>
      <w:r w:rsidRPr="00453F88">
        <w:rPr>
          <w:rStyle w:val="StyleUnderline"/>
        </w:rPr>
        <w:t xml:space="preserve">diplomatic </w:t>
      </w:r>
      <w:r w:rsidRPr="0071021A">
        <w:rPr>
          <w:rStyle w:val="StyleUnderline"/>
          <w:highlight w:val="green"/>
        </w:rPr>
        <w:t>efforts</w:t>
      </w:r>
      <w:r w:rsidRPr="00A57BAB">
        <w:rPr>
          <w:rStyle w:val="StyleUnderline"/>
        </w:rPr>
        <w:t>, acting</w:t>
      </w:r>
      <w:r w:rsidRPr="00955E85">
        <w:rPr>
          <w:sz w:val="16"/>
        </w:rPr>
        <w:t xml:space="preserve">, for example, </w:t>
      </w:r>
      <w:r w:rsidRPr="00A57BAB">
        <w:rPr>
          <w:rStyle w:val="StyleUnderline"/>
        </w:rPr>
        <w:t>as advisors to diplomatic discussions such as those through the United Nations</w:t>
      </w:r>
      <w:r w:rsidRPr="00955E85">
        <w:rPr>
          <w:sz w:val="16"/>
        </w:rPr>
        <w:t xml:space="preserve">. Additionally, the expanse of the Pentagon results in a chain of command that makes organizational competition for attention to subject matter challenging at best. The Deputy Assistant Secretary of Defense for Space Policy reports to the Assistant Secretary of Defense for Homeland Defense, who then reports to the </w:t>
      </w:r>
      <w:proofErr w:type="gramStart"/>
      <w:r w:rsidRPr="00955E85">
        <w:rPr>
          <w:sz w:val="16"/>
        </w:rPr>
        <w:t>Principle</w:t>
      </w:r>
      <w:proofErr w:type="gramEnd"/>
      <w:r w:rsidRPr="00955E85">
        <w:rPr>
          <w:sz w:val="16"/>
        </w:rPr>
        <w:t xml:space="preserve"> Deputy Secretary of Defense for Homeland Defense and Global Security, who then reports to the Under Secretary of Defense for Defense Policy. </w:t>
      </w:r>
      <w:r w:rsidRPr="00453F88">
        <w:rPr>
          <w:rStyle w:val="StyleUnderline"/>
        </w:rPr>
        <w:t>There are</w:t>
      </w:r>
      <w:r w:rsidRPr="00955E85">
        <w:rPr>
          <w:sz w:val="16"/>
        </w:rPr>
        <w:t xml:space="preserve"> also </w:t>
      </w:r>
      <w:r w:rsidRPr="0071021A">
        <w:rPr>
          <w:rStyle w:val="StyleUnderline"/>
          <w:highlight w:val="green"/>
        </w:rPr>
        <w:t xml:space="preserve">a multitude of space players </w:t>
      </w:r>
      <w:r w:rsidRPr="00453F88">
        <w:rPr>
          <w:rStyle w:val="StyleUnderline"/>
        </w:rPr>
        <w:t>in other</w:t>
      </w:r>
      <w:r w:rsidRPr="00955E85">
        <w:rPr>
          <w:rStyle w:val="StyleUnderline"/>
        </w:rPr>
        <w:t xml:space="preserve"> governmental </w:t>
      </w:r>
      <w:r w:rsidRPr="00453F88">
        <w:rPr>
          <w:rStyle w:val="StyleUnderline"/>
        </w:rPr>
        <w:t xml:space="preserve">organizations </w:t>
      </w:r>
      <w:r w:rsidRPr="0071021A">
        <w:rPr>
          <w:rStyle w:val="StyleUnderline"/>
          <w:highlight w:val="green"/>
        </w:rPr>
        <w:t xml:space="preserve">to </w:t>
      </w:r>
      <w:r w:rsidRPr="00453F88">
        <w:rPr>
          <w:rStyle w:val="StyleUnderline"/>
        </w:rPr>
        <w:t xml:space="preserve">coordinate and </w:t>
      </w:r>
      <w:r w:rsidRPr="0071021A">
        <w:rPr>
          <w:rStyle w:val="StyleUnderline"/>
          <w:highlight w:val="green"/>
        </w:rPr>
        <w:t>contend with</w:t>
      </w:r>
      <w:r w:rsidRPr="00955E85">
        <w:rPr>
          <w:sz w:val="16"/>
        </w:rPr>
        <w:t xml:space="preserve">, particularly within the Air Force and intelligence communities. </w:t>
      </w:r>
      <w:r w:rsidRPr="00955E85">
        <w:rPr>
          <w:rStyle w:val="Emphasis"/>
        </w:rPr>
        <w:t>Personnel are spread thin</w:t>
      </w:r>
      <w:r w:rsidRPr="00955E85">
        <w:rPr>
          <w:sz w:val="16"/>
        </w:rPr>
        <w:t>.</w:t>
      </w:r>
    </w:p>
    <w:p w14:paraId="0481A95C" w14:textId="77777777" w:rsidR="00775E95" w:rsidRDefault="00775E95" w:rsidP="00775E95">
      <w:pPr>
        <w:rPr>
          <w:sz w:val="16"/>
        </w:rPr>
      </w:pPr>
      <w:r w:rsidRPr="00453F88">
        <w:rPr>
          <w:rStyle w:val="StyleUnderline"/>
        </w:rPr>
        <w:t xml:space="preserve">US government-wide space diplomacy </w:t>
      </w:r>
      <w:r w:rsidRPr="00453F88">
        <w:rPr>
          <w:rStyle w:val="Emphasis"/>
        </w:rPr>
        <w:t>needs a mandate, manpower, and a</w:t>
      </w:r>
      <w:r w:rsidRPr="00574DE2">
        <w:rPr>
          <w:rStyle w:val="Emphasis"/>
        </w:rPr>
        <w:t xml:space="preserve"> supporting </w:t>
      </w:r>
      <w:r w:rsidRPr="00453F88">
        <w:rPr>
          <w:rStyle w:val="Emphasis"/>
        </w:rPr>
        <w:t>budget</w:t>
      </w:r>
      <w:r w:rsidRPr="00574DE2">
        <w:rPr>
          <w:rStyle w:val="StyleUnderline"/>
        </w:rPr>
        <w:t xml:space="preserve">. Diplomacy, especially </w:t>
      </w:r>
      <w:r w:rsidRPr="0071021A">
        <w:rPr>
          <w:rStyle w:val="StyleUnderline"/>
          <w:highlight w:val="green"/>
        </w:rPr>
        <w:t xml:space="preserve">multilateral diplomacy, can be </w:t>
      </w:r>
      <w:r w:rsidRPr="0071021A">
        <w:rPr>
          <w:rStyle w:val="Emphasis"/>
          <w:highlight w:val="green"/>
        </w:rPr>
        <w:t>time-consuming</w:t>
      </w:r>
      <w:r w:rsidRPr="00453F88">
        <w:rPr>
          <w:rStyle w:val="Emphasis"/>
        </w:rPr>
        <w:t>, manpower-intensive</w:t>
      </w:r>
      <w:r w:rsidRPr="00453F88">
        <w:rPr>
          <w:rStyle w:val="StyleUnderline"/>
        </w:rPr>
        <w:t>, and frustrating</w:t>
      </w:r>
      <w:r w:rsidRPr="00574DE2">
        <w:rPr>
          <w:rStyle w:val="StyleUnderline"/>
        </w:rPr>
        <w:t>; and patience is not a strong American virtue</w:t>
      </w:r>
      <w:r w:rsidRPr="002F22A5">
        <w:rPr>
          <w:sz w:val="16"/>
        </w:rPr>
        <w:t xml:space="preserve">. The recent </w:t>
      </w:r>
      <w:r w:rsidRPr="00453F88">
        <w:rPr>
          <w:sz w:val="16"/>
        </w:rPr>
        <w:t xml:space="preserve">experience in </w:t>
      </w:r>
      <w:r w:rsidRPr="00453F88">
        <w:rPr>
          <w:rStyle w:val="StyleUnderline"/>
        </w:rPr>
        <w:t>the UN LTS Working Group</w:t>
      </w:r>
      <w:r w:rsidRPr="00453F88">
        <w:rPr>
          <w:sz w:val="16"/>
        </w:rPr>
        <w:t xml:space="preserve"> is emblematic of everything that causes the United States to shun multilateralism. Under the auspices of this group, countries had </w:t>
      </w:r>
      <w:r w:rsidRPr="00453F88">
        <w:rPr>
          <w:rStyle w:val="StyleUnderline"/>
        </w:rPr>
        <w:t>worked</w:t>
      </w:r>
      <w:r w:rsidRPr="00453F88">
        <w:rPr>
          <w:sz w:val="16"/>
        </w:rPr>
        <w:t xml:space="preserve"> in good faith </w:t>
      </w:r>
      <w:r w:rsidRPr="00453F88">
        <w:rPr>
          <w:rStyle w:val="StyleUnderline"/>
        </w:rPr>
        <w:t>over</w:t>
      </w:r>
      <w:r w:rsidRPr="00453F88">
        <w:rPr>
          <w:sz w:val="16"/>
        </w:rPr>
        <w:t xml:space="preserve"> the past </w:t>
      </w:r>
      <w:r w:rsidRPr="00453F88">
        <w:rPr>
          <w:rStyle w:val="Emphasis"/>
        </w:rPr>
        <w:t>five years</w:t>
      </w:r>
      <w:r w:rsidRPr="00453F88">
        <w:rPr>
          <w:rStyle w:val="StyleUnderline"/>
        </w:rPr>
        <w:t xml:space="preserve"> to develop technical guidelines as recipr</w:t>
      </w:r>
      <w:r w:rsidRPr="00574DE2">
        <w:rPr>
          <w:rStyle w:val="StyleUnderline"/>
        </w:rPr>
        <w:t>ocal constraints</w:t>
      </w:r>
      <w:r w:rsidRPr="002F22A5">
        <w:rPr>
          <w:sz w:val="16"/>
        </w:rPr>
        <w:t>, as insisted upon by the developing countries when they rejected the ICOC. Yet group success appeared thwarted at the February 2016 meeting of the LTS Working Group by one country, Russia.</w:t>
      </w:r>
    </w:p>
    <w:p w14:paraId="7D4AE0EC" w14:textId="77777777" w:rsidR="00775E95" w:rsidRDefault="00775E95" w:rsidP="00775E95">
      <w:pPr>
        <w:rPr>
          <w:sz w:val="16"/>
        </w:rPr>
      </w:pPr>
    </w:p>
    <w:p w14:paraId="3CA3A7E9" w14:textId="77777777" w:rsidR="00775E95" w:rsidRDefault="00775E95" w:rsidP="00775E95">
      <w:pPr>
        <w:pStyle w:val="Heading4"/>
      </w:pPr>
      <w:r>
        <w:t xml:space="preserve">North Korean diplomacy key to solve </w:t>
      </w:r>
      <w:r w:rsidRPr="00453F88">
        <w:rPr>
          <w:u w:val="single"/>
        </w:rPr>
        <w:t>nuclear war</w:t>
      </w:r>
      <w:r>
        <w:t>.</w:t>
      </w:r>
    </w:p>
    <w:p w14:paraId="6D6D57F4" w14:textId="77777777" w:rsidR="00775E95" w:rsidRDefault="00775E95" w:rsidP="00775E95">
      <w:r>
        <w:t xml:space="preserve">Doug </w:t>
      </w:r>
      <w:r w:rsidRPr="0000399B">
        <w:rPr>
          <w:rStyle w:val="Style13ptBold"/>
        </w:rPr>
        <w:t>Bandow 19</w:t>
      </w:r>
      <w:r>
        <w:t xml:space="preserve">, Senior fellow at the Cato Institute, 04/15/2019, “Trump’s Remarkable Diplomatic Efforts in North Korea,” Cato, </w:t>
      </w:r>
      <w:r w:rsidRPr="0000399B">
        <w:t>https://www.cato.org/publications/commentary/trumps-remarkable-diplomatic-efforts-north-korea</w:t>
      </w:r>
    </w:p>
    <w:p w14:paraId="16D42254" w14:textId="77777777" w:rsidR="00775E95" w:rsidRPr="0000399B" w:rsidRDefault="00775E95" w:rsidP="00775E95">
      <w:pPr>
        <w:rPr>
          <w:sz w:val="16"/>
        </w:rPr>
      </w:pPr>
      <w:r w:rsidRPr="0071021A">
        <w:rPr>
          <w:rStyle w:val="StyleUnderline"/>
          <w:highlight w:val="green"/>
        </w:rPr>
        <w:t>There is</w:t>
      </w:r>
      <w:r w:rsidRPr="0000399B">
        <w:rPr>
          <w:sz w:val="16"/>
        </w:rPr>
        <w:t xml:space="preserve"> another </w:t>
      </w:r>
      <w:r w:rsidRPr="0071021A">
        <w:rPr>
          <w:rStyle w:val="StyleUnderline"/>
          <w:highlight w:val="green"/>
        </w:rPr>
        <w:t xml:space="preserve">reason to </w:t>
      </w:r>
      <w:r w:rsidRPr="0071021A">
        <w:rPr>
          <w:rStyle w:val="Emphasis"/>
          <w:highlight w:val="green"/>
        </w:rPr>
        <w:t>pursue diplomacy</w:t>
      </w:r>
      <w:r w:rsidRPr="00FF0CDA">
        <w:rPr>
          <w:rStyle w:val="Emphasis"/>
        </w:rPr>
        <w:t xml:space="preserve"> so long as there is any chance</w:t>
      </w:r>
      <w:r w:rsidRPr="009C0468">
        <w:rPr>
          <w:rStyle w:val="Emphasis"/>
        </w:rPr>
        <w:t xml:space="preserve"> of success</w:t>
      </w:r>
      <w:r w:rsidRPr="0000399B">
        <w:rPr>
          <w:sz w:val="16"/>
        </w:rPr>
        <w:t xml:space="preserve">. </w:t>
      </w:r>
      <w:r w:rsidRPr="009C0468">
        <w:rPr>
          <w:sz w:val="16"/>
          <w:szCs w:val="16"/>
        </w:rPr>
        <w:t>The Trump administration’s “maximum pressure” campaign has hurt the DPRK economy and state. However, North Korean officials insist that the regime will not capitulate, and history gives their claim credibility</w:t>
      </w:r>
      <w:r w:rsidRPr="0000399B">
        <w:rPr>
          <w:sz w:val="16"/>
        </w:rPr>
        <w:t>. In the late 1990s a half million or more people died of starvation; neither regime nor policy changed as a result. Additional U.S. sanctions are unlikely to force a different outcome today.</w:t>
      </w:r>
    </w:p>
    <w:p w14:paraId="6335BF90" w14:textId="77777777" w:rsidR="00775E95" w:rsidRPr="0000399B" w:rsidRDefault="00775E95" w:rsidP="00775E95">
      <w:pPr>
        <w:rPr>
          <w:sz w:val="16"/>
        </w:rPr>
      </w:pPr>
      <w:r w:rsidRPr="0071021A">
        <w:rPr>
          <w:rStyle w:val="StyleUnderline"/>
          <w:highlight w:val="green"/>
        </w:rPr>
        <w:t>The</w:t>
      </w:r>
      <w:r w:rsidRPr="00FF0CDA">
        <w:rPr>
          <w:rStyle w:val="StyleUnderline"/>
        </w:rPr>
        <w:t xml:space="preserve"> </w:t>
      </w:r>
      <w:r w:rsidRPr="00FF0CDA">
        <w:rPr>
          <w:rStyle w:val="Emphasis"/>
        </w:rPr>
        <w:t xml:space="preserve">only </w:t>
      </w:r>
      <w:r w:rsidRPr="0071021A">
        <w:rPr>
          <w:rStyle w:val="Emphasis"/>
          <w:highlight w:val="green"/>
        </w:rPr>
        <w:t>other option is war</w:t>
      </w:r>
      <w:r w:rsidRPr="0000399B">
        <w:rPr>
          <w:sz w:val="16"/>
        </w:rPr>
        <w:t xml:space="preserve">. “Within five to eight </w:t>
      </w:r>
      <w:r w:rsidRPr="00716C0D">
        <w:rPr>
          <w:sz w:val="16"/>
        </w:rPr>
        <w:t xml:space="preserve">years, </w:t>
      </w:r>
      <w:r w:rsidRPr="00716C0D">
        <w:rPr>
          <w:rStyle w:val="StyleUnderline"/>
        </w:rPr>
        <w:t xml:space="preserve">North Korea is likely to have enough </w:t>
      </w:r>
      <w:r w:rsidRPr="00716C0D">
        <w:rPr>
          <w:rStyle w:val="Emphasis"/>
        </w:rPr>
        <w:t>survivable nuclear capability</w:t>
      </w:r>
      <w:r w:rsidRPr="00716C0D">
        <w:rPr>
          <w:rStyle w:val="StyleUnderline"/>
        </w:rPr>
        <w:t xml:space="preserve"> to make any move into North Korea </w:t>
      </w:r>
      <w:r w:rsidRPr="00716C0D">
        <w:rPr>
          <w:rStyle w:val="Emphasis"/>
        </w:rPr>
        <w:t>prohibitively costly</w:t>
      </w:r>
      <w:r w:rsidRPr="00716C0D">
        <w:rPr>
          <w:sz w:val="16"/>
        </w:rPr>
        <w:t xml:space="preserve">,” according to RAND Corporation. </w:t>
      </w:r>
      <w:r w:rsidRPr="00716C0D">
        <w:rPr>
          <w:rStyle w:val="StyleUnderline"/>
        </w:rPr>
        <w:t>The president appeared to be going down such a course</w:t>
      </w:r>
      <w:r w:rsidRPr="00716C0D">
        <w:rPr>
          <w:sz w:val="16"/>
        </w:rPr>
        <w:t xml:space="preserve"> in late 2017, </w:t>
      </w:r>
      <w:r w:rsidRPr="00716C0D">
        <w:rPr>
          <w:rStyle w:val="StyleUnderline"/>
        </w:rPr>
        <w:t xml:space="preserve">before </w:t>
      </w:r>
      <w:r w:rsidRPr="00716C0D">
        <w:rPr>
          <w:rStyle w:val="Emphasis"/>
        </w:rPr>
        <w:t>agreeing to meet with Kim</w:t>
      </w:r>
      <w:r w:rsidRPr="00716C0D">
        <w:rPr>
          <w:rStyle w:val="StyleUnderline"/>
        </w:rPr>
        <w:t>; some reports indicate</w:t>
      </w:r>
      <w:r w:rsidRPr="00CC5D3A">
        <w:rPr>
          <w:rStyle w:val="StyleUnderline"/>
        </w:rPr>
        <w:t xml:space="preserve"> that President </w:t>
      </w:r>
      <w:r w:rsidRPr="0071021A">
        <w:rPr>
          <w:rStyle w:val="StyleUnderline"/>
          <w:highlight w:val="green"/>
        </w:rPr>
        <w:t>Trump came close to</w:t>
      </w:r>
      <w:r w:rsidRPr="00FF0CDA">
        <w:rPr>
          <w:rStyle w:val="StyleUnderline"/>
        </w:rPr>
        <w:t xml:space="preserve"> </w:t>
      </w:r>
      <w:r w:rsidRPr="00FF0CDA">
        <w:rPr>
          <w:rStyle w:val="Emphasis"/>
        </w:rPr>
        <w:t xml:space="preserve">ordering </w:t>
      </w:r>
      <w:r w:rsidRPr="0071021A">
        <w:rPr>
          <w:rStyle w:val="Emphasis"/>
          <w:highlight w:val="green"/>
        </w:rPr>
        <w:t>strikes</w:t>
      </w:r>
      <w:r w:rsidRPr="009C0468">
        <w:rPr>
          <w:rStyle w:val="Emphasis"/>
        </w:rPr>
        <w:t xml:space="preserve"> on the North</w:t>
      </w:r>
      <w:r w:rsidRPr="0000399B">
        <w:rPr>
          <w:sz w:val="16"/>
        </w:rPr>
        <w:t>.</w:t>
      </w:r>
    </w:p>
    <w:p w14:paraId="2002E95B" w14:textId="77777777" w:rsidR="00775E95" w:rsidRPr="0000399B" w:rsidRDefault="00775E95" w:rsidP="00775E95">
      <w:pPr>
        <w:rPr>
          <w:sz w:val="16"/>
        </w:rPr>
      </w:pPr>
      <w:r w:rsidRPr="00CC5D3A">
        <w:rPr>
          <w:rStyle w:val="StyleUnderline"/>
        </w:rPr>
        <w:t xml:space="preserve">The </w:t>
      </w:r>
      <w:r w:rsidRPr="00716C0D">
        <w:rPr>
          <w:rStyle w:val="StyleUnderline"/>
        </w:rPr>
        <w:t xml:space="preserve">Clinton administration took the same path, apparently, before also </w:t>
      </w:r>
      <w:r w:rsidRPr="00716C0D">
        <w:rPr>
          <w:rStyle w:val="Emphasis"/>
        </w:rPr>
        <w:t>turning to diplomacy</w:t>
      </w:r>
      <w:r w:rsidRPr="00716C0D">
        <w:rPr>
          <w:sz w:val="16"/>
        </w:rPr>
        <w:t xml:space="preserve">. Other </w:t>
      </w:r>
      <w:r w:rsidRPr="00716C0D">
        <w:rPr>
          <w:rStyle w:val="StyleUnderline"/>
        </w:rPr>
        <w:t xml:space="preserve">advocates for </w:t>
      </w:r>
      <w:r w:rsidRPr="00716C0D">
        <w:rPr>
          <w:rStyle w:val="Emphasis"/>
        </w:rPr>
        <w:t>triggering Armageddon on the Korean Peninsula</w:t>
      </w:r>
      <w:r w:rsidRPr="00716C0D">
        <w:rPr>
          <w:rStyle w:val="StyleUnderline"/>
        </w:rPr>
        <w:t xml:space="preserve"> include the late Sen. John McCain, who supported </w:t>
      </w:r>
      <w:r w:rsidRPr="00716C0D">
        <w:rPr>
          <w:rStyle w:val="Emphasis"/>
        </w:rPr>
        <w:t>all of America’s recent disastrous conflicts</w:t>
      </w:r>
      <w:r w:rsidRPr="00716C0D">
        <w:rPr>
          <w:sz w:val="16"/>
        </w:rPr>
        <w:t>, and National</w:t>
      </w:r>
      <w:r w:rsidRPr="0000399B">
        <w:rPr>
          <w:sz w:val="16"/>
        </w:rPr>
        <w:t xml:space="preserve"> Security Adviser John Bolton, who in February 2018, shortly before his appointment, wrote an op-ed for the Wall Street Journal titled “The Legal Case for Striking North Korea First.”</w:t>
      </w:r>
    </w:p>
    <w:p w14:paraId="2ABF0D12" w14:textId="77777777" w:rsidR="00775E95" w:rsidRPr="0000399B" w:rsidRDefault="00775E95" w:rsidP="00775E95">
      <w:pPr>
        <w:rPr>
          <w:sz w:val="16"/>
        </w:rPr>
      </w:pPr>
      <w:r w:rsidRPr="0071021A">
        <w:rPr>
          <w:rStyle w:val="StyleUnderline"/>
          <w:highlight w:val="green"/>
        </w:rPr>
        <w:t>Military action</w:t>
      </w:r>
      <w:r w:rsidRPr="00CC5D3A">
        <w:rPr>
          <w:rStyle w:val="StyleUnderline"/>
        </w:rPr>
        <w:t xml:space="preserve"> against the DPRK </w:t>
      </w:r>
      <w:r w:rsidRPr="0071021A">
        <w:rPr>
          <w:rStyle w:val="StyleUnderline"/>
          <w:highlight w:val="green"/>
        </w:rPr>
        <w:t>would be a</w:t>
      </w:r>
      <w:r w:rsidRPr="00CC5D3A">
        <w:rPr>
          <w:rStyle w:val="StyleUnderline"/>
        </w:rPr>
        <w:t xml:space="preserve"> massive </w:t>
      </w:r>
      <w:r w:rsidRPr="0071021A">
        <w:rPr>
          <w:rStyle w:val="StyleUnderline"/>
          <w:highlight w:val="green"/>
        </w:rPr>
        <w:t xml:space="preserve">game of </w:t>
      </w:r>
      <w:r w:rsidRPr="0071021A">
        <w:rPr>
          <w:rStyle w:val="Emphasis"/>
          <w:highlight w:val="green"/>
        </w:rPr>
        <w:t>chicken</w:t>
      </w:r>
      <w:r w:rsidRPr="0071021A">
        <w:rPr>
          <w:rStyle w:val="StyleUnderline"/>
          <w:highlight w:val="green"/>
        </w:rPr>
        <w:t xml:space="preserve"> with</w:t>
      </w:r>
      <w:r w:rsidRPr="00CC5D3A">
        <w:rPr>
          <w:rStyle w:val="StyleUnderline"/>
        </w:rPr>
        <w:t xml:space="preserve"> hundreds of thousands and perhaps </w:t>
      </w:r>
      <w:r w:rsidRPr="0071021A">
        <w:rPr>
          <w:rStyle w:val="Emphasis"/>
          <w:highlight w:val="green"/>
        </w:rPr>
        <w:t>millions</w:t>
      </w:r>
      <w:r w:rsidRPr="009C0468">
        <w:rPr>
          <w:rStyle w:val="Emphasis"/>
        </w:rPr>
        <w:t xml:space="preserve"> of lives </w:t>
      </w:r>
      <w:r w:rsidRPr="0071021A">
        <w:rPr>
          <w:rStyle w:val="Emphasis"/>
          <w:highlight w:val="green"/>
        </w:rPr>
        <w:t>at stake</w:t>
      </w:r>
      <w:r w:rsidRPr="0000399B">
        <w:rPr>
          <w:sz w:val="16"/>
        </w:rPr>
        <w:t>. Sen. Lindsey Graham, a militarist like McCain, tweeted after the breakdown of the Hanoi Summit: it is time “to end the nuclear threat from North Korea — one way or the other.” He earlier dismissed fears of attacking the North since the conflict would be “over there,” he declared, rather than “over here.”</w:t>
      </w:r>
    </w:p>
    <w:p w14:paraId="7E652A2D" w14:textId="77777777" w:rsidR="00775E95" w:rsidRPr="0000399B" w:rsidRDefault="00775E95" w:rsidP="00775E95">
      <w:pPr>
        <w:rPr>
          <w:sz w:val="16"/>
        </w:rPr>
      </w:pPr>
      <w:r w:rsidRPr="0000399B">
        <w:rPr>
          <w:sz w:val="16"/>
        </w:rPr>
        <w:t xml:space="preserve">That ignores the fact that </w:t>
      </w:r>
      <w:r w:rsidRPr="00716C0D">
        <w:rPr>
          <w:sz w:val="16"/>
        </w:rPr>
        <w:t xml:space="preserve">some </w:t>
      </w:r>
      <w:r w:rsidRPr="00716C0D">
        <w:rPr>
          <w:rStyle w:val="Emphasis"/>
        </w:rPr>
        <w:t>250,000 Americans</w:t>
      </w:r>
      <w:r w:rsidRPr="00716C0D">
        <w:rPr>
          <w:rStyle w:val="StyleUnderline"/>
        </w:rPr>
        <w:t xml:space="preserve"> are in South Korea on any</w:t>
      </w:r>
      <w:r w:rsidRPr="00CC5D3A">
        <w:rPr>
          <w:rStyle w:val="StyleUnderline"/>
        </w:rPr>
        <w:t xml:space="preserve"> given day and </w:t>
      </w:r>
      <w:r w:rsidRPr="0071021A">
        <w:rPr>
          <w:rStyle w:val="StyleUnderline"/>
          <w:highlight w:val="green"/>
        </w:rPr>
        <w:t xml:space="preserve">U.S. military forces </w:t>
      </w:r>
      <w:r w:rsidRPr="00453F88">
        <w:rPr>
          <w:rStyle w:val="StyleUnderline"/>
        </w:rPr>
        <w:t xml:space="preserve">would be </w:t>
      </w:r>
      <w:r w:rsidRPr="0071021A">
        <w:rPr>
          <w:rStyle w:val="Emphasis"/>
          <w:highlight w:val="green"/>
        </w:rPr>
        <w:t>drawn in</w:t>
      </w:r>
      <w:r w:rsidRPr="00FF0CDA">
        <w:rPr>
          <w:rStyle w:val="Emphasis"/>
        </w:rPr>
        <w:t>to</w:t>
      </w:r>
      <w:r w:rsidRPr="009C0468">
        <w:rPr>
          <w:rStyle w:val="Emphasis"/>
        </w:rPr>
        <w:t xml:space="preserve"> any </w:t>
      </w:r>
      <w:r w:rsidRPr="00FF0CDA">
        <w:rPr>
          <w:rStyle w:val="Emphasis"/>
        </w:rPr>
        <w:t>war</w:t>
      </w:r>
      <w:r w:rsidRPr="009C0468">
        <w:rPr>
          <w:rStyle w:val="Emphasis"/>
        </w:rPr>
        <w:t xml:space="preserve"> on a massive scale</w:t>
      </w:r>
      <w:r w:rsidRPr="0000399B">
        <w:rPr>
          <w:sz w:val="16"/>
        </w:rPr>
        <w:t xml:space="preserve">. Moreover, </w:t>
      </w:r>
      <w:r w:rsidRPr="00CC5D3A">
        <w:rPr>
          <w:rStyle w:val="StyleUnderline"/>
        </w:rPr>
        <w:t xml:space="preserve">the Republic of Korea’s sprawling capital city is </w:t>
      </w:r>
      <w:r w:rsidRPr="009C0468">
        <w:rPr>
          <w:rStyle w:val="Emphasis"/>
        </w:rPr>
        <w:t>within range of artillery and missile attack</w:t>
      </w:r>
      <w:r w:rsidRPr="0000399B">
        <w:rPr>
          <w:sz w:val="16"/>
        </w:rPr>
        <w:t>. Although there are disagreements over North Korean capabilities, the RAND Corporation has previously warned that “</w:t>
      </w:r>
      <w:r w:rsidRPr="00CC5D3A">
        <w:rPr>
          <w:rStyle w:val="StyleUnderline"/>
        </w:rPr>
        <w:t xml:space="preserve">given that 50 percent of South Korea’s population and 70 percent of its economic activity are in the Seoul metropolitan area, this is a potentially </w:t>
      </w:r>
      <w:r w:rsidRPr="009C0468">
        <w:rPr>
          <w:rStyle w:val="Emphasis"/>
        </w:rPr>
        <w:t>catastrophic threat to South Korea</w:t>
      </w:r>
      <w:r w:rsidRPr="0000399B">
        <w:rPr>
          <w:sz w:val="16"/>
        </w:rPr>
        <w:t xml:space="preserve">.” </w:t>
      </w:r>
      <w:r w:rsidRPr="00CC5D3A">
        <w:rPr>
          <w:rStyle w:val="StyleUnderline"/>
        </w:rPr>
        <w:t xml:space="preserve">A </w:t>
      </w:r>
      <w:r w:rsidRPr="009C0468">
        <w:rPr>
          <w:rStyle w:val="Emphasis"/>
        </w:rPr>
        <w:t>conventional invasion also might reach Seoul</w:t>
      </w:r>
      <w:r w:rsidRPr="0000399B">
        <w:rPr>
          <w:sz w:val="16"/>
        </w:rPr>
        <w:t xml:space="preserve">. </w:t>
      </w:r>
      <w:r w:rsidRPr="00CC5D3A">
        <w:rPr>
          <w:rStyle w:val="StyleUnderline"/>
        </w:rPr>
        <w:t xml:space="preserve">Despite efforts made by America and South Korea to limit the damage, the </w:t>
      </w:r>
      <w:r w:rsidRPr="0071021A">
        <w:rPr>
          <w:rStyle w:val="StyleUnderline"/>
          <w:highlight w:val="green"/>
        </w:rPr>
        <w:t>loss of life</w:t>
      </w:r>
      <w:r w:rsidRPr="00CC5D3A">
        <w:rPr>
          <w:rStyle w:val="StyleUnderline"/>
        </w:rPr>
        <w:t xml:space="preserve">, </w:t>
      </w:r>
      <w:r w:rsidRPr="00453F88">
        <w:rPr>
          <w:rStyle w:val="StyleUnderline"/>
        </w:rPr>
        <w:t>economic costs</w:t>
      </w:r>
      <w:r w:rsidRPr="00CC5D3A">
        <w:rPr>
          <w:rStyle w:val="StyleUnderline"/>
        </w:rPr>
        <w:t xml:space="preserve">, </w:t>
      </w:r>
      <w:r w:rsidRPr="0071021A">
        <w:rPr>
          <w:rStyle w:val="StyleUnderline"/>
          <w:highlight w:val="green"/>
        </w:rPr>
        <w:t>and</w:t>
      </w:r>
      <w:r w:rsidRPr="00CC5D3A">
        <w:rPr>
          <w:rStyle w:val="StyleUnderline"/>
        </w:rPr>
        <w:t xml:space="preserve"> sheer </w:t>
      </w:r>
      <w:r w:rsidRPr="0071021A">
        <w:rPr>
          <w:rStyle w:val="StyleUnderline"/>
          <w:highlight w:val="green"/>
        </w:rPr>
        <w:t>destruction</w:t>
      </w:r>
      <w:r w:rsidRPr="00CC5D3A">
        <w:rPr>
          <w:rStyle w:val="StyleUnderline"/>
        </w:rPr>
        <w:t xml:space="preserve"> likely </w:t>
      </w:r>
      <w:r w:rsidRPr="0071021A">
        <w:rPr>
          <w:rStyle w:val="Emphasis"/>
          <w:highlight w:val="green"/>
        </w:rPr>
        <w:t>would be enormous</w:t>
      </w:r>
      <w:r w:rsidRPr="0000399B">
        <w:rPr>
          <w:sz w:val="16"/>
        </w:rPr>
        <w:t>, despite the inevitable victory.</w:t>
      </w:r>
    </w:p>
    <w:p w14:paraId="0A0FFADC" w14:textId="77777777" w:rsidR="00775E95" w:rsidRPr="0000399B" w:rsidRDefault="00775E95" w:rsidP="00775E95">
      <w:pPr>
        <w:rPr>
          <w:sz w:val="16"/>
        </w:rPr>
      </w:pPr>
      <w:r w:rsidRPr="0000399B">
        <w:rPr>
          <w:sz w:val="16"/>
        </w:rPr>
        <w:t xml:space="preserve">And </w:t>
      </w:r>
      <w:r w:rsidRPr="00CC5D3A">
        <w:rPr>
          <w:rStyle w:val="StyleUnderline"/>
        </w:rPr>
        <w:t xml:space="preserve">if Pyongyang has married </w:t>
      </w:r>
      <w:r w:rsidRPr="009C0468">
        <w:rPr>
          <w:rStyle w:val="Emphasis"/>
        </w:rPr>
        <w:t>nuclear warheads</w:t>
      </w:r>
      <w:r w:rsidRPr="00CC5D3A">
        <w:rPr>
          <w:rStyle w:val="StyleUnderline"/>
        </w:rPr>
        <w:t xml:space="preserve"> to short- and mid-range missiles</w:t>
      </w:r>
      <w:r w:rsidRPr="0000399B">
        <w:rPr>
          <w:sz w:val="16"/>
        </w:rPr>
        <w:t xml:space="preserve"> — it likely does not have the capacity to target American cities — </w:t>
      </w:r>
      <w:r w:rsidRPr="00CC5D3A">
        <w:rPr>
          <w:rStyle w:val="StyleUnderline"/>
        </w:rPr>
        <w:t xml:space="preserve">then it could </w:t>
      </w:r>
      <w:r w:rsidRPr="009C0468">
        <w:rPr>
          <w:rStyle w:val="Emphasis"/>
        </w:rPr>
        <w:t>wreak havoc in the Asia-</w:t>
      </w:r>
      <w:r w:rsidRPr="00716C0D">
        <w:rPr>
          <w:rStyle w:val="Emphasis"/>
        </w:rPr>
        <w:t>Pacific</w:t>
      </w:r>
      <w:r w:rsidRPr="00716C0D">
        <w:rPr>
          <w:rStyle w:val="StyleUnderline"/>
        </w:rPr>
        <w:t xml:space="preserve"> region</w:t>
      </w:r>
      <w:r w:rsidRPr="00716C0D">
        <w:rPr>
          <w:sz w:val="16"/>
        </w:rPr>
        <w:t xml:space="preserve">. </w:t>
      </w:r>
      <w:r w:rsidRPr="00716C0D">
        <w:rPr>
          <w:rStyle w:val="StyleUnderline"/>
        </w:rPr>
        <w:t xml:space="preserve">Imagine </w:t>
      </w:r>
      <w:r w:rsidRPr="00716C0D">
        <w:rPr>
          <w:rStyle w:val="Emphasis"/>
        </w:rPr>
        <w:t>nuclear attacks on Seoul and Tokyo</w:t>
      </w:r>
      <w:r w:rsidRPr="00716C0D">
        <w:rPr>
          <w:rStyle w:val="StyleUnderline"/>
        </w:rPr>
        <w:t xml:space="preserve">, as well as </w:t>
      </w:r>
      <w:r w:rsidRPr="00716C0D">
        <w:rPr>
          <w:rStyle w:val="Emphasis"/>
        </w:rPr>
        <w:t>American bases in Guam and</w:t>
      </w:r>
      <w:r w:rsidRPr="009C0468">
        <w:rPr>
          <w:rStyle w:val="Emphasis"/>
        </w:rPr>
        <w:t xml:space="preserve"> Okinawa</w:t>
      </w:r>
      <w:r w:rsidRPr="0000399B">
        <w:rPr>
          <w:sz w:val="16"/>
        </w:rPr>
        <w:t xml:space="preserve">. </w:t>
      </w:r>
      <w:r w:rsidRPr="00CC5D3A">
        <w:rPr>
          <w:rStyle w:val="StyleUnderline"/>
        </w:rPr>
        <w:t xml:space="preserve">The </w:t>
      </w:r>
      <w:r w:rsidRPr="00FF0CDA">
        <w:rPr>
          <w:rStyle w:val="StyleUnderline"/>
        </w:rPr>
        <w:t xml:space="preserve">consequences would be </w:t>
      </w:r>
      <w:r w:rsidRPr="00FF0CDA">
        <w:rPr>
          <w:rStyle w:val="Emphasis"/>
        </w:rPr>
        <w:t>horrendous</w:t>
      </w:r>
      <w:r w:rsidRPr="0000399B">
        <w:rPr>
          <w:sz w:val="16"/>
        </w:rPr>
        <w:t xml:space="preserve">. </w:t>
      </w:r>
      <w:r w:rsidRPr="00FF0CDA">
        <w:rPr>
          <w:rStyle w:val="StyleUnderline"/>
        </w:rPr>
        <w:t xml:space="preserve">The </w:t>
      </w:r>
      <w:r w:rsidRPr="0071021A">
        <w:rPr>
          <w:rStyle w:val="StyleUnderline"/>
          <w:highlight w:val="green"/>
        </w:rPr>
        <w:t xml:space="preserve">DPRK needs </w:t>
      </w:r>
      <w:r w:rsidRPr="0071021A">
        <w:rPr>
          <w:rStyle w:val="Emphasis"/>
          <w:highlight w:val="green"/>
        </w:rPr>
        <w:t>only a limited arsenal</w:t>
      </w:r>
      <w:r w:rsidRPr="0071021A">
        <w:rPr>
          <w:rStyle w:val="StyleUnderline"/>
          <w:highlight w:val="green"/>
        </w:rPr>
        <w:t xml:space="preserve"> to impose</w:t>
      </w:r>
      <w:r w:rsidRPr="00FF0CDA">
        <w:rPr>
          <w:rStyle w:val="StyleUnderline"/>
        </w:rPr>
        <w:t xml:space="preserve"> </w:t>
      </w:r>
      <w:r w:rsidRPr="00FF0CDA">
        <w:rPr>
          <w:rStyle w:val="Emphasis"/>
        </w:rPr>
        <w:t xml:space="preserve">substantial </w:t>
      </w:r>
      <w:r w:rsidRPr="0071021A">
        <w:rPr>
          <w:rStyle w:val="Emphasis"/>
          <w:highlight w:val="green"/>
        </w:rPr>
        <w:t xml:space="preserve">penalties on </w:t>
      </w:r>
      <w:r w:rsidRPr="00453F88">
        <w:rPr>
          <w:rStyle w:val="Emphasis"/>
        </w:rPr>
        <w:t xml:space="preserve">any </w:t>
      </w:r>
      <w:r w:rsidRPr="0071021A">
        <w:rPr>
          <w:rStyle w:val="Emphasis"/>
          <w:highlight w:val="green"/>
        </w:rPr>
        <w:t>attacker</w:t>
      </w:r>
      <w:r w:rsidRPr="0000399B">
        <w:rPr>
          <w:sz w:val="16"/>
        </w:rPr>
        <w:t>. Even a small force could “destroy South Korea’s major cities and do other damage if it believes its survival is truly at stake,” warned the RAND Corporation.</w:t>
      </w:r>
    </w:p>
    <w:p w14:paraId="22177CCD" w14:textId="77777777" w:rsidR="00775E95" w:rsidRPr="0000399B" w:rsidRDefault="00775E95" w:rsidP="00775E95">
      <w:pPr>
        <w:rPr>
          <w:sz w:val="16"/>
        </w:rPr>
      </w:pPr>
      <w:r w:rsidRPr="0000399B">
        <w:rPr>
          <w:sz w:val="16"/>
        </w:rPr>
        <w:t xml:space="preserve">Some </w:t>
      </w:r>
      <w:r w:rsidRPr="00CC5D3A">
        <w:rPr>
          <w:rStyle w:val="StyleUnderline"/>
        </w:rPr>
        <w:t>advocates of limited strikes against North Korea’s weapons of mass destruction imagine that the threat of retaliation would prevent any response</w:t>
      </w:r>
      <w:r w:rsidRPr="0000399B">
        <w:rPr>
          <w:sz w:val="16"/>
        </w:rPr>
        <w:t xml:space="preserve">. However, </w:t>
      </w:r>
      <w:r w:rsidRPr="00CC5D3A">
        <w:rPr>
          <w:rStyle w:val="StyleUnderline"/>
        </w:rPr>
        <w:t xml:space="preserve">given the fate of other </w:t>
      </w:r>
      <w:r w:rsidRPr="00716C0D">
        <w:rPr>
          <w:rStyle w:val="StyleUnderline"/>
        </w:rPr>
        <w:t xml:space="preserve">regimes targeted by Washington, the North likely would perceive attacks on its most important military assets as merely the </w:t>
      </w:r>
      <w:r w:rsidRPr="00716C0D">
        <w:rPr>
          <w:rStyle w:val="Emphasis"/>
        </w:rPr>
        <w:t>first stage</w:t>
      </w:r>
      <w:r w:rsidRPr="00716C0D">
        <w:rPr>
          <w:rStyle w:val="StyleUnderline"/>
        </w:rPr>
        <w:t xml:space="preserve">, with </w:t>
      </w:r>
      <w:r w:rsidRPr="00716C0D">
        <w:rPr>
          <w:rStyle w:val="Emphasis"/>
        </w:rPr>
        <w:t>regime change to follow</w:t>
      </w:r>
      <w:r w:rsidRPr="00716C0D">
        <w:rPr>
          <w:sz w:val="16"/>
        </w:rPr>
        <w:t xml:space="preserve">. Moreover, </w:t>
      </w:r>
      <w:r w:rsidRPr="00716C0D">
        <w:rPr>
          <w:rStyle w:val="StyleUnderline"/>
        </w:rPr>
        <w:t>given America’s massive military advantag</w:t>
      </w:r>
      <w:r w:rsidRPr="00CC5D3A">
        <w:rPr>
          <w:rStyle w:val="StyleUnderline"/>
        </w:rPr>
        <w:t xml:space="preserve">es, </w:t>
      </w:r>
      <w:r w:rsidRPr="0071021A">
        <w:rPr>
          <w:rStyle w:val="StyleUnderline"/>
          <w:highlight w:val="green"/>
        </w:rPr>
        <w:t>No</w:t>
      </w:r>
      <w:r w:rsidRPr="00CC5D3A">
        <w:rPr>
          <w:rStyle w:val="StyleUnderline"/>
        </w:rPr>
        <w:t xml:space="preserve">rth </w:t>
      </w:r>
      <w:r w:rsidRPr="0071021A">
        <w:rPr>
          <w:rStyle w:val="StyleUnderline"/>
          <w:highlight w:val="green"/>
        </w:rPr>
        <w:t>Ko</w:t>
      </w:r>
      <w:r w:rsidRPr="00CC5D3A">
        <w:rPr>
          <w:rStyle w:val="StyleUnderline"/>
        </w:rPr>
        <w:t>rea</w:t>
      </w:r>
      <w:r w:rsidRPr="0071021A">
        <w:rPr>
          <w:rStyle w:val="StyleUnderline"/>
          <w:highlight w:val="green"/>
        </w:rPr>
        <w:t>’s weapons are</w:t>
      </w:r>
      <w:r w:rsidRPr="00CC5D3A">
        <w:rPr>
          <w:rStyle w:val="StyleUnderline"/>
        </w:rPr>
        <w:t xml:space="preserve"> essentially </w:t>
      </w:r>
      <w:r w:rsidRPr="0071021A">
        <w:rPr>
          <w:rStyle w:val="Emphasis"/>
          <w:highlight w:val="green"/>
        </w:rPr>
        <w:t>use</w:t>
      </w:r>
      <w:r w:rsidRPr="009C0468">
        <w:rPr>
          <w:rStyle w:val="Emphasis"/>
        </w:rPr>
        <w:t xml:space="preserve"> it </w:t>
      </w:r>
      <w:r w:rsidRPr="0071021A">
        <w:rPr>
          <w:rStyle w:val="Emphasis"/>
          <w:highlight w:val="green"/>
        </w:rPr>
        <w:t>or lose</w:t>
      </w:r>
      <w:r w:rsidRPr="009C0468">
        <w:rPr>
          <w:rStyle w:val="Emphasis"/>
        </w:rPr>
        <w:t xml:space="preserve"> it</w:t>
      </w:r>
      <w:r w:rsidRPr="0000399B">
        <w:rPr>
          <w:sz w:val="16"/>
        </w:rPr>
        <w:t xml:space="preserve">. </w:t>
      </w:r>
      <w:r w:rsidRPr="00CC5D3A">
        <w:rPr>
          <w:rStyle w:val="StyleUnderline"/>
        </w:rPr>
        <w:t xml:space="preserve">Even if the United States intended to keep the fight limited, then </w:t>
      </w:r>
      <w:r w:rsidRPr="0071021A">
        <w:rPr>
          <w:rStyle w:val="StyleUnderline"/>
          <w:highlight w:val="green"/>
        </w:rPr>
        <w:t>the DPRK would</w:t>
      </w:r>
      <w:r w:rsidRPr="00CC5D3A">
        <w:rPr>
          <w:rStyle w:val="StyleUnderline"/>
        </w:rPr>
        <w:t xml:space="preserve"> most likely </w:t>
      </w:r>
      <w:r w:rsidRPr="0071021A">
        <w:rPr>
          <w:rStyle w:val="Emphasis"/>
          <w:highlight w:val="green"/>
        </w:rPr>
        <w:t>go all in</w:t>
      </w:r>
      <w:r w:rsidRPr="0000399B">
        <w:rPr>
          <w:sz w:val="16"/>
        </w:rPr>
        <w:t>.</w:t>
      </w:r>
    </w:p>
    <w:p w14:paraId="37F0CC61" w14:textId="1B9D0916" w:rsidR="00775E95" w:rsidRDefault="00775E95" w:rsidP="00C13FBB">
      <w:r w:rsidRPr="00716C0D">
        <w:rPr>
          <w:sz w:val="16"/>
        </w:rPr>
        <w:t xml:space="preserve">In fact, this was the conclusion of the RAND Corporation after running several wargames. Although Washington might consider targeting the North’s nuclear issue as a limited objective, “some </w:t>
      </w:r>
      <w:r w:rsidRPr="00716C0D">
        <w:rPr>
          <w:rStyle w:val="StyleUnderline"/>
        </w:rPr>
        <w:t xml:space="preserve">North Korean factions in the wargames tended to view U.S. intervention as the prelude to unification and thus an </w:t>
      </w:r>
      <w:r w:rsidRPr="00716C0D">
        <w:rPr>
          <w:rStyle w:val="Emphasis"/>
        </w:rPr>
        <w:t>existential threat to North Korea</w:t>
      </w:r>
      <w:r w:rsidRPr="00716C0D">
        <w:rPr>
          <w:sz w:val="16"/>
        </w:rPr>
        <w:t xml:space="preserve"> as an independent entity. </w:t>
      </w:r>
      <w:r w:rsidRPr="00716C0D">
        <w:rPr>
          <w:rStyle w:val="StyleUnderline"/>
        </w:rPr>
        <w:t xml:space="preserve">This put them in the situation of </w:t>
      </w:r>
      <w:r w:rsidRPr="00716C0D">
        <w:rPr>
          <w:rStyle w:val="Emphasis"/>
        </w:rPr>
        <w:t>using their nuclear weapons — the ultimate guarantor of their security — or losing</w:t>
      </w:r>
      <w:r w:rsidRPr="009C0468">
        <w:rPr>
          <w:rStyle w:val="Emphasis"/>
        </w:rPr>
        <w:t xml:space="preserve"> them</w:t>
      </w:r>
      <w:r w:rsidRPr="0000399B">
        <w:rPr>
          <w:sz w:val="16"/>
        </w:rPr>
        <w:t>.” The RAND Corporation concluded that nuclear war was inevitable and noted that “</w:t>
      </w:r>
      <w:r w:rsidRPr="0071021A">
        <w:rPr>
          <w:rStyle w:val="StyleUnderline"/>
          <w:highlight w:val="green"/>
        </w:rPr>
        <w:t xml:space="preserve">in </w:t>
      </w:r>
      <w:r w:rsidRPr="0071021A">
        <w:rPr>
          <w:rStyle w:val="Emphasis"/>
          <w:highlight w:val="green"/>
        </w:rPr>
        <w:t>all</w:t>
      </w:r>
      <w:r w:rsidRPr="009C0468">
        <w:rPr>
          <w:rStyle w:val="Emphasis"/>
        </w:rPr>
        <w:t xml:space="preserve"> the </w:t>
      </w:r>
      <w:r w:rsidRPr="0071021A">
        <w:rPr>
          <w:rStyle w:val="Emphasis"/>
          <w:highlight w:val="green"/>
        </w:rPr>
        <w:t>wargames</w:t>
      </w:r>
      <w:r w:rsidRPr="0000399B">
        <w:rPr>
          <w:rStyle w:val="StyleUnderline"/>
        </w:rPr>
        <w:t xml:space="preserve">, at least one of the </w:t>
      </w:r>
      <w:r w:rsidRPr="0071021A">
        <w:rPr>
          <w:rStyle w:val="StyleUnderline"/>
          <w:highlight w:val="green"/>
        </w:rPr>
        <w:t>No</w:t>
      </w:r>
      <w:r w:rsidRPr="0000399B">
        <w:rPr>
          <w:rStyle w:val="StyleUnderline"/>
        </w:rPr>
        <w:t xml:space="preserve">rth </w:t>
      </w:r>
      <w:r w:rsidRPr="0071021A">
        <w:rPr>
          <w:rStyle w:val="StyleUnderline"/>
          <w:highlight w:val="green"/>
        </w:rPr>
        <w:t>Ko</w:t>
      </w:r>
      <w:r w:rsidRPr="0000399B">
        <w:rPr>
          <w:rStyle w:val="StyleUnderline"/>
        </w:rPr>
        <w:t xml:space="preserve">rean factions </w:t>
      </w:r>
      <w:r w:rsidRPr="0071021A">
        <w:rPr>
          <w:rStyle w:val="Emphasis"/>
          <w:highlight w:val="green"/>
        </w:rPr>
        <w:t>employed a nuclear weapon</w:t>
      </w:r>
      <w:r w:rsidRPr="009C0468">
        <w:rPr>
          <w:rStyle w:val="Emphasis"/>
        </w:rPr>
        <w:t xml:space="preserve"> during the conflict</w:t>
      </w:r>
      <w:r w:rsidRPr="0000399B">
        <w:rPr>
          <w:sz w:val="16"/>
        </w:rPr>
        <w:t>.” In summarizing the results of various war scenarios, RAND stated the additional complications of “the logistical burden and local chaos of a noncombatant evacuation operation and the potential for third-party intervention, especially by China.”</w:t>
      </w:r>
    </w:p>
    <w:p w14:paraId="5782D58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5E9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63AC"/>
    <w:rsid w:val="004605D6"/>
    <w:rsid w:val="004C60E8"/>
    <w:rsid w:val="004E3579"/>
    <w:rsid w:val="004E728B"/>
    <w:rsid w:val="004F39E0"/>
    <w:rsid w:val="00537BD5"/>
    <w:rsid w:val="0057268A"/>
    <w:rsid w:val="00595615"/>
    <w:rsid w:val="005D2912"/>
    <w:rsid w:val="006065BD"/>
    <w:rsid w:val="00645FA9"/>
    <w:rsid w:val="00647866"/>
    <w:rsid w:val="00665003"/>
    <w:rsid w:val="006A2AD0"/>
    <w:rsid w:val="006C2375"/>
    <w:rsid w:val="006D4ECC"/>
    <w:rsid w:val="00722258"/>
    <w:rsid w:val="007243E5"/>
    <w:rsid w:val="00766EA0"/>
    <w:rsid w:val="00775E9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20A2"/>
    <w:rsid w:val="00A93661"/>
    <w:rsid w:val="00A95652"/>
    <w:rsid w:val="00AC0AB8"/>
    <w:rsid w:val="00AC78E0"/>
    <w:rsid w:val="00B33C6D"/>
    <w:rsid w:val="00B4508F"/>
    <w:rsid w:val="00B55AD5"/>
    <w:rsid w:val="00B8057C"/>
    <w:rsid w:val="00BD6238"/>
    <w:rsid w:val="00BF593B"/>
    <w:rsid w:val="00BF773A"/>
    <w:rsid w:val="00BF7E81"/>
    <w:rsid w:val="00C13773"/>
    <w:rsid w:val="00C13FBB"/>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6630"/>
    <w:rsid w:val="00EC7DC4"/>
    <w:rsid w:val="00ED30CF"/>
    <w:rsid w:val="00EF37A1"/>
    <w:rsid w:val="00F176EF"/>
    <w:rsid w:val="00F45E10"/>
    <w:rsid w:val="00F6364A"/>
    <w:rsid w:val="00F9113A"/>
    <w:rsid w:val="00F9509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4DE02"/>
  <w15:chartTrackingRefBased/>
  <w15:docId w15:val="{2BE920AE-FE73-46E2-A9C8-FDC186B88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5E95"/>
    <w:rPr>
      <w:rFonts w:ascii="Calibri" w:hAnsi="Calibri"/>
    </w:rPr>
  </w:style>
  <w:style w:type="paragraph" w:styleId="Heading1">
    <w:name w:val="heading 1"/>
    <w:aliases w:val="Pocket"/>
    <w:basedOn w:val="Normal"/>
    <w:next w:val="Normal"/>
    <w:link w:val="Heading1Char"/>
    <w:qFormat/>
    <w:rsid w:val="00775E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5E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75E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75E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5E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E95"/>
  </w:style>
  <w:style w:type="character" w:customStyle="1" w:styleId="Heading1Char">
    <w:name w:val="Heading 1 Char"/>
    <w:aliases w:val="Pocket Char"/>
    <w:basedOn w:val="DefaultParagraphFont"/>
    <w:link w:val="Heading1"/>
    <w:rsid w:val="00775E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5E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75E9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75E9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775E9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5E9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775E95"/>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775E95"/>
    <w:rPr>
      <w:color w:val="auto"/>
      <w:u w:val="none"/>
    </w:rPr>
  </w:style>
  <w:style w:type="character" w:styleId="FollowedHyperlink">
    <w:name w:val="FollowedHyperlink"/>
    <w:basedOn w:val="DefaultParagraphFont"/>
    <w:uiPriority w:val="99"/>
    <w:semiHidden/>
    <w:unhideWhenUsed/>
    <w:rsid w:val="00775E95"/>
    <w:rPr>
      <w:color w:val="auto"/>
      <w:u w:val="none"/>
    </w:rPr>
  </w:style>
  <w:style w:type="paragraph" w:customStyle="1" w:styleId="Emphasis1">
    <w:name w:val="Emphasis1"/>
    <w:basedOn w:val="Normal"/>
    <w:link w:val="Emphasis"/>
    <w:autoRedefine/>
    <w:uiPriority w:val="7"/>
    <w:qFormat/>
    <w:rsid w:val="00775E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775E9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dsa.in/issuebrief/japan-and-us-china-strategic-competition-tbasu-0802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commons.law.case.edu/cgi/viewcontent.cgi?article=2546&amp;context=ji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8771</Words>
  <Characters>50000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2022-02-12T20:11:00Z</dcterms:created>
  <dcterms:modified xsi:type="dcterms:W3CDTF">2022-02-12T20:11:00Z</dcterms:modified>
</cp:coreProperties>
</file>