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D19E8" w14:textId="77777777" w:rsidR="00F87CE1" w:rsidRPr="001D7D37" w:rsidRDefault="00F87CE1" w:rsidP="00F87CE1">
      <w:pPr>
        <w:pStyle w:val="Heading4"/>
        <w:rPr>
          <w:color w:val="FF0000"/>
        </w:rPr>
      </w:pPr>
      <w:r w:rsidRPr="001D7D37">
        <w:rPr>
          <w:color w:val="FF0000"/>
        </w:rPr>
        <w:t xml:space="preserve">**Trigger warning: This K will discuss non-explicit mentions of </w:t>
      </w:r>
      <w:proofErr w:type="spellStart"/>
      <w:r w:rsidRPr="001D7D37">
        <w:rPr>
          <w:color w:val="FF0000"/>
        </w:rPr>
        <w:t>anti-semitic</w:t>
      </w:r>
      <w:proofErr w:type="spellEnd"/>
      <w:r w:rsidRPr="001D7D37">
        <w:rPr>
          <w:color w:val="FF0000"/>
        </w:rPr>
        <w:t xml:space="preserve"> violence**</w:t>
      </w:r>
    </w:p>
    <w:p w14:paraId="31D07862" w14:textId="170AE8D0" w:rsidR="00F87CE1" w:rsidRPr="00F87CE1" w:rsidRDefault="00F87CE1" w:rsidP="00F87CE1">
      <w:pPr>
        <w:pStyle w:val="Heading2"/>
      </w:pPr>
      <w:r>
        <w:lastRenderedPageBreak/>
        <w:t>1</w:t>
      </w:r>
    </w:p>
    <w:p w14:paraId="6934BF80" w14:textId="341745E1" w:rsidR="00F87CE1" w:rsidRPr="00B806B0" w:rsidRDefault="00F87CE1" w:rsidP="00F87CE1">
      <w:pPr>
        <w:pStyle w:val="Heading4"/>
      </w:pPr>
      <w:r>
        <w:t>Identity thinking generalizes objects under categories assuming it’s capturing the object in full thereby ignoring the inherent commitment of the non-identical. Therefore, all non-negative dialectical modern thinking fails.</w:t>
      </w:r>
    </w:p>
    <w:p w14:paraId="27A38B2F" w14:textId="77777777" w:rsidR="00F87CE1" w:rsidRPr="00D346C5" w:rsidRDefault="00F87CE1" w:rsidP="00F87CE1">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6"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481F6350" w14:textId="77777777" w:rsidR="00F87CE1" w:rsidRDefault="00F87CE1" w:rsidP="00F87CE1">
      <w:pPr>
        <w:rPr>
          <w:sz w:val="8"/>
        </w:rPr>
      </w:pPr>
      <w:r w:rsidRPr="00D73BB9">
        <w:rPr>
          <w:sz w:val="8"/>
        </w:rPr>
        <w:t xml:space="preserve">iii </w:t>
      </w:r>
      <w:proofErr w:type="gramStart"/>
      <w:r w:rsidRPr="00D73BB9">
        <w:rPr>
          <w:sz w:val="8"/>
        </w:rPr>
        <w:t>The</w:t>
      </w:r>
      <w:proofErr w:type="gramEnd"/>
      <w:r w:rsidRPr="00D73BB9">
        <w:rPr>
          <w:sz w:val="8"/>
        </w:rPr>
        <w:t xml:space="preserve"> whole is untrue 2 (modern thought forms) However, it is not just capitalism (and its nominally socialist rivals) which are wrong for Adorno – </w:t>
      </w:r>
      <w:r w:rsidRPr="00764292">
        <w:rPr>
          <w:rStyle w:val="Emphasis"/>
          <w:highlight w:val="green"/>
        </w:rPr>
        <w:t xml:space="preserve">modern thought </w:t>
      </w:r>
      <w:r w:rsidRPr="006E023B">
        <w:rPr>
          <w:rStyle w:val="Emphasis"/>
        </w:rPr>
        <w:t>forms are</w:t>
      </w:r>
      <w:r w:rsidRPr="00DB5E23">
        <w:rPr>
          <w:rStyle w:val="Emphasis"/>
        </w:rPr>
        <w:t xml:space="preserve"> also </w:t>
      </w:r>
      <w:r w:rsidRPr="00764292">
        <w:rPr>
          <w:rStyle w:val="Emphasis"/>
          <w:highlight w:val="green"/>
        </w:rPr>
        <w:t>problematic</w:t>
      </w:r>
      <w:r w:rsidRPr="00DB5E23">
        <w:rPr>
          <w:rStyle w:val="Emphasis"/>
        </w:rPr>
        <w:t>.</w:t>
      </w:r>
      <w:r w:rsidRPr="00D73BB9">
        <w:rPr>
          <w:sz w:val="8"/>
        </w:rPr>
        <w:t xml:space="preserve">39 </w:t>
      </w:r>
      <w:r w:rsidRPr="006E023B">
        <w:rPr>
          <w:rStyle w:val="Emphasis"/>
        </w:rPr>
        <w:t>Adorno paints a basically Kantian picture</w:t>
      </w:r>
      <w:r w:rsidRPr="00DB5E23">
        <w:rPr>
          <w:rStyle w:val="Emphasis"/>
        </w:rPr>
        <w:t xml:space="preserve"> of modern thought forms.</w:t>
      </w:r>
      <w:r w:rsidRPr="00D73BB9">
        <w:rPr>
          <w:sz w:val="8"/>
        </w:rPr>
        <w:t xml:space="preserve"> Thus, he suggests that </w:t>
      </w:r>
      <w:r w:rsidRPr="00DB5E23">
        <w:rPr>
          <w:rStyle w:val="Emphasis"/>
        </w:rPr>
        <w:t xml:space="preserve">empirical </w:t>
      </w:r>
      <w:r w:rsidRPr="00764292">
        <w:rPr>
          <w:rStyle w:val="Emphasis"/>
          <w:highlight w:val="green"/>
        </w:rPr>
        <w:t>cognition is</w:t>
      </w:r>
      <w:r w:rsidRPr="00DB5E23">
        <w:rPr>
          <w:rStyle w:val="Emphasis"/>
        </w:rPr>
        <w:t xml:space="preserve"> a composite of </w:t>
      </w:r>
      <w:r w:rsidRPr="00764292">
        <w:rPr>
          <w:rStyle w:val="Emphasis"/>
          <w:highlight w:val="green"/>
        </w:rPr>
        <w:t xml:space="preserve">concepts and </w:t>
      </w:r>
      <w:r w:rsidRPr="006E023B">
        <w:rPr>
          <w:rStyle w:val="Emphasis"/>
        </w:rPr>
        <w:t xml:space="preserve">sensory </w:t>
      </w:r>
      <w:r w:rsidRPr="00764292">
        <w:rPr>
          <w:rStyle w:val="Emphasis"/>
          <w:highlight w:val="green"/>
        </w:rPr>
        <w:t>input</w:t>
      </w:r>
      <w:r w:rsidRPr="00DB5E23">
        <w:rPr>
          <w:rStyle w:val="Emphasis"/>
        </w:rPr>
        <w:t xml:space="preserve">, such that </w:t>
      </w:r>
      <w:r w:rsidRPr="006E023B">
        <w:rPr>
          <w:rStyle w:val="Emphasis"/>
        </w:rPr>
        <w:t xml:space="preserve">the </w:t>
      </w:r>
      <w:r w:rsidRPr="00764292">
        <w:rPr>
          <w:rStyle w:val="Emphasis"/>
          <w:highlight w:val="green"/>
        </w:rPr>
        <w:t xml:space="preserve">latter </w:t>
      </w:r>
      <w:r w:rsidRPr="006E023B">
        <w:rPr>
          <w:rStyle w:val="Emphasis"/>
        </w:rPr>
        <w:t xml:space="preserve">is </w:t>
      </w:r>
      <w:r w:rsidRPr="00764292">
        <w:rPr>
          <w:rStyle w:val="Emphasis"/>
          <w:highlight w:val="green"/>
        </w:rPr>
        <w:t xml:space="preserve">subsumed under </w:t>
      </w:r>
      <w:r w:rsidRPr="006E023B">
        <w:rPr>
          <w:rStyle w:val="Emphasis"/>
        </w:rPr>
        <w:t xml:space="preserve">the </w:t>
      </w:r>
      <w:r w:rsidRPr="00764292">
        <w:rPr>
          <w:rStyle w:val="Emphasis"/>
          <w:highlight w:val="green"/>
        </w:rPr>
        <w:t xml:space="preserve">former. </w:t>
      </w:r>
      <w:r w:rsidRPr="006E023B">
        <w:rPr>
          <w:rStyle w:val="Emphasis"/>
        </w:rPr>
        <w:t>This</w:t>
      </w:r>
      <w:r w:rsidRPr="00DB5E23">
        <w:rPr>
          <w:rStyle w:val="Emphasis"/>
        </w:rPr>
        <w:t xml:space="preserve"> process of synthesis </w:t>
      </w:r>
      <w:r w:rsidRPr="00764292">
        <w:rPr>
          <w:rStyle w:val="Emphasis"/>
          <w:highlight w:val="green"/>
        </w:rPr>
        <w:t>involves bringing something specific</w:t>
      </w:r>
      <w:r w:rsidRPr="00DB5E23">
        <w:rPr>
          <w:rStyle w:val="Emphasis"/>
        </w:rPr>
        <w:t xml:space="preserve"> and particular (the manifold given to us via the senses) </w:t>
      </w:r>
      <w:r w:rsidRPr="00764292">
        <w:rPr>
          <w:rStyle w:val="Emphasis"/>
          <w:highlight w:val="green"/>
        </w:rPr>
        <w:t>under</w:t>
      </w:r>
      <w:r w:rsidRPr="00DB5E23">
        <w:rPr>
          <w:rStyle w:val="Emphasis"/>
        </w:rPr>
        <w:t xml:space="preserve"> something general </w:t>
      </w:r>
      <w:r w:rsidRPr="00764292">
        <w:rPr>
          <w:rStyle w:val="Emphasis"/>
          <w:highlight w:val="green"/>
        </w:rPr>
        <w:t>(concepts).</w:t>
      </w:r>
      <w:r w:rsidRPr="00D73BB9">
        <w:rPr>
          <w:sz w:val="8"/>
        </w:rPr>
        <w:t xml:space="preserve"> In effect, </w:t>
      </w:r>
      <w:r w:rsidRPr="00764292">
        <w:rPr>
          <w:rStyle w:val="Emphasis"/>
          <w:highlight w:val="green"/>
        </w:rPr>
        <w:t>cognition becomes</w:t>
      </w:r>
      <w:r w:rsidRPr="00DB5E23">
        <w:rPr>
          <w:rStyle w:val="Emphasis"/>
        </w:rPr>
        <w:t xml:space="preserve"> thereby a process of </w:t>
      </w:r>
      <w:r w:rsidRPr="00764292">
        <w:rPr>
          <w:rStyle w:val="Emphasis"/>
          <w:highlight w:val="green"/>
        </w:rPr>
        <w:t>identification</w:t>
      </w:r>
      <w:r w:rsidRPr="00D73BB9">
        <w:rPr>
          <w:sz w:val="8"/>
        </w:rPr>
        <w:t xml:space="preserve">, of </w:t>
      </w:r>
      <w:r w:rsidRPr="00DB5E23">
        <w:rPr>
          <w:rStyle w:val="Emphasis"/>
        </w:rPr>
        <w:t>assigning the particular to a general class into which it falls.</w:t>
      </w:r>
      <w:r w:rsidRPr="00D73BB9">
        <w:rPr>
          <w:sz w:val="8"/>
        </w:rPr>
        <w:t xml:space="preserve"> This means that </w:t>
      </w:r>
      <w:r w:rsidRPr="00764292">
        <w:rPr>
          <w:rStyle w:val="Emphasis"/>
          <w:highlight w:val="green"/>
        </w:rPr>
        <w:t xml:space="preserve">we never </w:t>
      </w:r>
      <w:proofErr w:type="spellStart"/>
      <w:r w:rsidRPr="00764292">
        <w:rPr>
          <w:rStyle w:val="Emphasis"/>
          <w:highlight w:val="green"/>
        </w:rPr>
        <w:t>cognise</w:t>
      </w:r>
      <w:proofErr w:type="spellEnd"/>
      <w:r w:rsidRPr="00764292">
        <w:rPr>
          <w:rStyle w:val="Emphasis"/>
          <w:highlight w:val="green"/>
        </w:rPr>
        <w:t xml:space="preserve"> the thing</w:t>
      </w:r>
      <w:r w:rsidRPr="00DB5E23">
        <w:rPr>
          <w:rStyle w:val="Emphasis"/>
        </w:rPr>
        <w:t xml:space="preserve"> in itself as such, but </w:t>
      </w:r>
      <w:r w:rsidRPr="00764292">
        <w:rPr>
          <w:rStyle w:val="Emphasis"/>
          <w:highlight w:val="green"/>
        </w:rPr>
        <w:t xml:space="preserve">only how it appears to us, mediated by </w:t>
      </w:r>
      <w:r w:rsidRPr="006E023B">
        <w:rPr>
          <w:rStyle w:val="Emphasis"/>
        </w:rPr>
        <w:t>our</w:t>
      </w:r>
      <w:r w:rsidRPr="00DB5E23">
        <w:rPr>
          <w:rStyle w:val="Emphasis"/>
        </w:rPr>
        <w:t xml:space="preserve"> </w:t>
      </w:r>
      <w:proofErr w:type="spellStart"/>
      <w:r w:rsidRPr="00DB5E23">
        <w:rPr>
          <w:rStyle w:val="Emphasis"/>
        </w:rPr>
        <w:t>spatio</w:t>
      </w:r>
      <w:proofErr w:type="spellEnd"/>
      <w:r w:rsidRPr="00DB5E23">
        <w:rPr>
          <w:rStyle w:val="Emphasis"/>
        </w:rPr>
        <w:t xml:space="preserve">-temporal frame of </w:t>
      </w:r>
      <w:r w:rsidRPr="00764292">
        <w:rPr>
          <w:rStyle w:val="Emphasis"/>
          <w:highlight w:val="green"/>
        </w:rPr>
        <w:t>reference</w:t>
      </w:r>
      <w:r w:rsidRPr="00D73BB9">
        <w:rPr>
          <w:sz w:val="8"/>
        </w:rPr>
        <w:t xml:space="preserve"> (Kant calls this </w:t>
      </w:r>
      <w:proofErr w:type="spellStart"/>
      <w:proofErr w:type="gramStart"/>
      <w:r w:rsidRPr="00D73BB9">
        <w:rPr>
          <w:sz w:val="8"/>
        </w:rPr>
        <w:t>our‘</w:t>
      </w:r>
      <w:proofErr w:type="gramEnd"/>
      <w:r w:rsidRPr="00D73BB9">
        <w:rPr>
          <w:sz w:val="8"/>
        </w:rPr>
        <w:t>forms</w:t>
      </w:r>
      <w:proofErr w:type="spellEnd"/>
      <w:r w:rsidRPr="00D73BB9">
        <w:rPr>
          <w:sz w:val="8"/>
        </w:rPr>
        <w:t xml:space="preserve"> of intuition’) and our conceptual scheme (that is, in Kant, the twelve categories). However, unlike Kant</w:t>
      </w:r>
      <w:r w:rsidRPr="00DB5E23">
        <w:rPr>
          <w:rStyle w:val="Emphasis"/>
        </w:rPr>
        <w:t xml:space="preserve">, </w:t>
      </w:r>
      <w:r w:rsidRPr="006E023B">
        <w:rPr>
          <w:rStyle w:val="Emphasis"/>
        </w:rPr>
        <w:t>Adorno does not think of this conceptual scheme as unchangeable or a priori.</w:t>
      </w:r>
      <w:r w:rsidRPr="006E023B">
        <w:rPr>
          <w:sz w:val="8"/>
        </w:rPr>
        <w:t>40</w:t>
      </w:r>
      <w:r w:rsidRPr="00D73BB9">
        <w:rPr>
          <w:sz w:val="8"/>
        </w:rPr>
        <w:t xml:space="preserve"> </w:t>
      </w:r>
      <w:r w:rsidRPr="006E023B">
        <w:rPr>
          <w:rStyle w:val="Emphasis"/>
        </w:rPr>
        <w:t>Instead</w:t>
      </w:r>
      <w:r w:rsidRPr="00D73BB9">
        <w:rPr>
          <w:sz w:val="8"/>
        </w:rPr>
        <w:t xml:space="preserve">, he </w:t>
      </w:r>
      <w:proofErr w:type="spellStart"/>
      <w:r w:rsidRPr="00D73BB9">
        <w:rPr>
          <w:sz w:val="8"/>
        </w:rPr>
        <w:t>historicises</w:t>
      </w:r>
      <w:proofErr w:type="spellEnd"/>
      <w:r w:rsidRPr="00D73BB9">
        <w:rPr>
          <w:sz w:val="8"/>
        </w:rPr>
        <w:t xml:space="preserve"> the Kantian idea (following the work of the early </w:t>
      </w:r>
      <w:proofErr w:type="spellStart"/>
      <w:r w:rsidRPr="00D73BB9">
        <w:rPr>
          <w:sz w:val="8"/>
        </w:rPr>
        <w:t>Lukács</w:t>
      </w:r>
      <w:proofErr w:type="spellEnd"/>
      <w:r w:rsidRPr="00D73BB9">
        <w:rPr>
          <w:sz w:val="8"/>
        </w:rPr>
        <w:t xml:space="preserve">).41 </w:t>
      </w:r>
      <w:r w:rsidRPr="00DB5E23">
        <w:rPr>
          <w:rStyle w:val="Emphasis"/>
        </w:rPr>
        <w:t>For Adorno</w:t>
      </w:r>
      <w:r w:rsidRPr="00D73BB9">
        <w:rPr>
          <w:sz w:val="8"/>
        </w:rPr>
        <w:t xml:space="preserve">, as for Horkheimer, </w:t>
      </w:r>
      <w:r w:rsidRPr="00DB5E23">
        <w:rPr>
          <w:rStyle w:val="Emphasis"/>
        </w:rPr>
        <w:t xml:space="preserve">the </w:t>
      </w:r>
      <w:r w:rsidRPr="00764292">
        <w:rPr>
          <w:rStyle w:val="Emphasis"/>
          <w:highlight w:val="green"/>
        </w:rPr>
        <w:t>conceptual schemes</w:t>
      </w:r>
      <w:r w:rsidRPr="00DB5E23">
        <w:rPr>
          <w:rStyle w:val="Emphasis"/>
        </w:rPr>
        <w:t xml:space="preserve"> with which we operate </w:t>
      </w:r>
      <w:r w:rsidRPr="00764292">
        <w:rPr>
          <w:rStyle w:val="Emphasis"/>
          <w:highlight w:val="green"/>
        </w:rPr>
        <w:t>are</w:t>
      </w:r>
      <w:r w:rsidRPr="00DB5E23">
        <w:rPr>
          <w:rStyle w:val="Emphasis"/>
        </w:rPr>
        <w:t xml:space="preserve"> what might be called </w:t>
      </w:r>
      <w:r w:rsidRPr="00764292">
        <w:rPr>
          <w:rStyle w:val="Emphasis"/>
          <w:highlight w:val="green"/>
        </w:rPr>
        <w:t>‘historical a priori’ – given</w:t>
      </w:r>
      <w:r w:rsidRPr="00DB5E23">
        <w:rPr>
          <w:rStyle w:val="Emphasis"/>
        </w:rPr>
        <w:t xml:space="preserve"> the historical and </w:t>
      </w:r>
      <w:r w:rsidRPr="00764292">
        <w:rPr>
          <w:rStyle w:val="Emphasis"/>
          <w:highlight w:val="green"/>
        </w:rPr>
        <w:t>social setting we</w:t>
      </w:r>
      <w:r w:rsidRPr="00DB5E23">
        <w:rPr>
          <w:rStyle w:val="Emphasis"/>
        </w:rPr>
        <w:t xml:space="preserve"> grow up and </w:t>
      </w:r>
      <w:r w:rsidRPr="00764292">
        <w:rPr>
          <w:rStyle w:val="Emphasis"/>
          <w:highlight w:val="green"/>
        </w:rPr>
        <w:t xml:space="preserve">live in, </w:t>
      </w:r>
      <w:r w:rsidRPr="006E023B">
        <w:rPr>
          <w:rStyle w:val="Emphasis"/>
        </w:rPr>
        <w:t>we approach the world and think of it in certain ways.</w:t>
      </w:r>
      <w:r w:rsidRPr="006E023B">
        <w:rPr>
          <w:sz w:val="8"/>
        </w:rPr>
        <w:t>42</w:t>
      </w:r>
      <w:r w:rsidRPr="00D73BB9">
        <w:rPr>
          <w:sz w:val="8"/>
        </w:rPr>
        <w:t xml:space="preserve"> </w:t>
      </w:r>
      <w:r w:rsidRPr="00764292">
        <w:rPr>
          <w:rStyle w:val="Emphasis"/>
          <w:highlight w:val="green"/>
        </w:rPr>
        <w:t xml:space="preserve">Society </w:t>
      </w:r>
      <w:r w:rsidRPr="006E023B">
        <w:rPr>
          <w:rStyle w:val="Emphasis"/>
        </w:rPr>
        <w:t xml:space="preserve">is always already </w:t>
      </w:r>
      <w:r w:rsidRPr="00764292">
        <w:rPr>
          <w:rStyle w:val="Emphasis"/>
          <w:highlight w:val="green"/>
        </w:rPr>
        <w:t>inside human beings</w:t>
      </w:r>
      <w:r w:rsidRPr="00D73BB9">
        <w:rPr>
          <w:sz w:val="8"/>
        </w:rPr>
        <w:t xml:space="preserve"> and their experiences.43 </w:t>
      </w:r>
      <w:r w:rsidRPr="00DB5E23">
        <w:rPr>
          <w:rStyle w:val="Emphasis"/>
        </w:rPr>
        <w:t xml:space="preserve">Both the object of experience and the way we </w:t>
      </w:r>
      <w:r w:rsidRPr="006E023B">
        <w:rPr>
          <w:rStyle w:val="Emphasis"/>
        </w:rPr>
        <w:t>experience it are shaped by the society we inhabit.44 These ways of structuring our experience take on a necessary and universal character within a social world</w:t>
      </w:r>
      <w:r w:rsidRPr="006E023B">
        <w:rPr>
          <w:sz w:val="8"/>
        </w:rPr>
        <w:t xml:space="preserve">, but, at least historically speaking, </w:t>
      </w:r>
      <w:r w:rsidRPr="006E023B">
        <w:rPr>
          <w:rStyle w:val="Emphasis"/>
        </w:rPr>
        <w:t>human beings have been subject to a series of incommensurable frameworks, such that Kant’s claim to a stronger form of necessity and universality comes out false.</w:t>
      </w:r>
      <w:r w:rsidRPr="006E023B">
        <w:rPr>
          <w:sz w:val="8"/>
        </w:rPr>
        <w:t xml:space="preserve"> Kantians would reply that our conceptual scheme is not just a reflection of a particular society or stage in human history, but inherent in thought a</w:t>
      </w:r>
      <w:r w:rsidRPr="00D73BB9">
        <w:rPr>
          <w:sz w:val="8"/>
        </w:rPr>
        <w:t xml:space="preserve">nd experience as such. Perhaps human societies differ in terms of certain specifics – in their empirical concepts – but certain basic categories are necessarily operative in each of these variations. I cannot resolve this disagreement here, but merely note that, </w:t>
      </w:r>
      <w:r w:rsidRPr="00DB5E23">
        <w:rPr>
          <w:rStyle w:val="Emphasis"/>
        </w:rPr>
        <w:t xml:space="preserve">even if Adorno is right and our conceptual scheme is not necessary in any </w:t>
      </w:r>
      <w:proofErr w:type="spellStart"/>
      <w:r w:rsidRPr="00DB5E23">
        <w:rPr>
          <w:rStyle w:val="Emphasis"/>
        </w:rPr>
        <w:t>transhistorically</w:t>
      </w:r>
      <w:proofErr w:type="spellEnd"/>
      <w:r w:rsidRPr="00DB5E23">
        <w:rPr>
          <w:rStyle w:val="Emphasis"/>
        </w:rPr>
        <w:t xml:space="preserve"> strong sense, this does not mean that we could do without any conceptual scheme whatsoever. Adorno himself notes that </w:t>
      </w:r>
      <w:r w:rsidRPr="00764292">
        <w:rPr>
          <w:rStyle w:val="Emphasis"/>
          <w:highlight w:val="green"/>
        </w:rPr>
        <w:t>to think is to</w:t>
      </w:r>
      <w:r w:rsidRPr="00DB5E23">
        <w:rPr>
          <w:rStyle w:val="Emphasis"/>
        </w:rPr>
        <w:t xml:space="preserve"> use concepts and thereby to </w:t>
      </w:r>
      <w:r w:rsidRPr="00764292">
        <w:rPr>
          <w:rStyle w:val="Emphasis"/>
          <w:highlight w:val="green"/>
        </w:rPr>
        <w:t>identify</w:t>
      </w:r>
      <w:r w:rsidRPr="00DB5E23">
        <w:rPr>
          <w:rStyle w:val="Emphasis"/>
        </w:rPr>
        <w:t>,45 and, hence, ‘</w:t>
      </w:r>
      <w:r w:rsidRPr="00764292">
        <w:rPr>
          <w:rStyle w:val="Emphasis"/>
          <w:highlight w:val="green"/>
        </w:rPr>
        <w:t>identity thinking</w:t>
      </w:r>
      <w:r w:rsidRPr="00DB5E23">
        <w:rPr>
          <w:rStyle w:val="Emphasis"/>
        </w:rPr>
        <w:t xml:space="preserve"> [</w:t>
      </w:r>
      <w:proofErr w:type="spellStart"/>
      <w:r w:rsidRPr="00DB5E23">
        <w:rPr>
          <w:rStyle w:val="Emphasis"/>
        </w:rPr>
        <w:t>Identitätsdenken</w:t>
      </w:r>
      <w:proofErr w:type="spellEnd"/>
      <w:r w:rsidRPr="00DB5E23">
        <w:rPr>
          <w:rStyle w:val="Emphasis"/>
        </w:rPr>
        <w:t>]’, of which Adorno speaks frequently and critically, seems to be the only thinking there could be.</w:t>
      </w:r>
      <w:r>
        <w:rPr>
          <w:rStyle w:val="Emphasis"/>
        </w:rPr>
        <w:t xml:space="preserve"> </w:t>
      </w:r>
      <w:r w:rsidRPr="00D73BB9">
        <w:rPr>
          <w:sz w:val="8"/>
        </w:rPr>
        <w:t xml:space="preserve">However, </w:t>
      </w:r>
      <w:r w:rsidRPr="00DB5E23">
        <w:rPr>
          <w:rStyle w:val="Emphasis"/>
        </w:rPr>
        <w:t xml:space="preserve">what Adorno means by talking about identity thinking is more than just </w:t>
      </w:r>
      <w:proofErr w:type="spellStart"/>
      <w:r w:rsidRPr="00DB5E23">
        <w:rPr>
          <w:rStyle w:val="Emphasis"/>
        </w:rPr>
        <w:t>emphasising</w:t>
      </w:r>
      <w:proofErr w:type="spellEnd"/>
      <w:r w:rsidRPr="00DB5E23">
        <w:rPr>
          <w:rStyle w:val="Emphasis"/>
        </w:rPr>
        <w:t xml:space="preserve"> the inevitable fact that thinking is conceptual.</w:t>
      </w:r>
      <w:r w:rsidRPr="00D73BB9">
        <w:rPr>
          <w:sz w:val="8"/>
        </w:rPr>
        <w:t xml:space="preserve">46 While </w:t>
      </w:r>
      <w:r w:rsidRPr="00764292">
        <w:rPr>
          <w:rStyle w:val="Emphasis"/>
          <w:highlight w:val="green"/>
        </w:rPr>
        <w:t>all thinking</w:t>
      </w:r>
      <w:r w:rsidRPr="00DB5E23">
        <w:rPr>
          <w:rStyle w:val="Emphasis"/>
        </w:rPr>
        <w:t xml:space="preserve"> has this latter characteristic, </w:t>
      </w:r>
      <w:r w:rsidRPr="00764292">
        <w:rPr>
          <w:rStyle w:val="Emphasis"/>
          <w:highlight w:val="green"/>
        </w:rPr>
        <w:t>only some forms of thinking</w:t>
      </w:r>
      <w:r w:rsidRPr="00DB5E23">
        <w:rPr>
          <w:rStyle w:val="Emphasis"/>
        </w:rPr>
        <w:t xml:space="preserve"> – albeit the dominant ones in the modern world – </w:t>
      </w:r>
      <w:proofErr w:type="gramStart"/>
      <w:r w:rsidRPr="00DB5E23">
        <w:rPr>
          <w:rStyle w:val="Emphasis"/>
        </w:rPr>
        <w:t xml:space="preserve">are based on the </w:t>
      </w:r>
      <w:r w:rsidRPr="00764292">
        <w:rPr>
          <w:rStyle w:val="Emphasis"/>
          <w:highlight w:val="green"/>
        </w:rPr>
        <w:t>assum</w:t>
      </w:r>
      <w:r w:rsidRPr="00DB5E23">
        <w:rPr>
          <w:rStyle w:val="Emphasis"/>
        </w:rPr>
        <w:t>ption</w:t>
      </w:r>
      <w:proofErr w:type="gramEnd"/>
      <w:r w:rsidRPr="00DB5E23">
        <w:rPr>
          <w:rStyle w:val="Emphasis"/>
        </w:rPr>
        <w:t xml:space="preserve"> </w:t>
      </w:r>
      <w:r w:rsidRPr="00764292">
        <w:rPr>
          <w:rStyle w:val="Emphasis"/>
          <w:highlight w:val="green"/>
        </w:rPr>
        <w:t>that the synthesis</w:t>
      </w:r>
      <w:r w:rsidRPr="00DB5E23">
        <w:rPr>
          <w:rStyle w:val="Emphasis"/>
        </w:rPr>
        <w:t xml:space="preserve"> performed by subsuming the sensible manifold under concepts </w:t>
      </w:r>
      <w:r w:rsidRPr="00764292">
        <w:rPr>
          <w:rStyle w:val="Emphasis"/>
          <w:highlight w:val="green"/>
        </w:rPr>
        <w:t>actually captures this manifold in full</w:t>
      </w:r>
      <w:r w:rsidRPr="00D73BB9">
        <w:rPr>
          <w:sz w:val="8"/>
        </w:rPr>
        <w:t xml:space="preserve"> (or in its essential properties). We need to be careful here. </w:t>
      </w:r>
      <w:r w:rsidRPr="00DB5E23">
        <w:rPr>
          <w:rStyle w:val="Emphasis"/>
        </w:rPr>
        <w:t>Adorno is not just worried about which concept is used in a particular case</w:t>
      </w:r>
      <w:r w:rsidRPr="00D73BB9">
        <w:rPr>
          <w:sz w:val="8"/>
        </w:rPr>
        <w:t xml:space="preserve"> – it might well be that we often do not use the most suitable concept in a given case and that this has to be corrected. (Perhaps Pluto is actually not a planet, but better </w:t>
      </w:r>
      <w:proofErr w:type="spellStart"/>
      <w:r w:rsidRPr="00D73BB9">
        <w:rPr>
          <w:sz w:val="8"/>
        </w:rPr>
        <w:t>conceptualised</w:t>
      </w:r>
      <w:proofErr w:type="spellEnd"/>
      <w:r w:rsidRPr="00D73BB9">
        <w:rPr>
          <w:sz w:val="8"/>
        </w:rPr>
        <w:t xml:space="preserve"> as an asteroid, despite a long tradition that thought otherwise.) What </w:t>
      </w:r>
      <w:r w:rsidRPr="006E023B">
        <w:rPr>
          <w:rStyle w:val="Emphasis"/>
        </w:rPr>
        <w:t>Adorno complains about is something more fundamental.</w:t>
      </w:r>
      <w:r w:rsidRPr="00DB5E23">
        <w:rPr>
          <w:rStyle w:val="Emphasis"/>
        </w:rPr>
        <w:t xml:space="preserve"> It is the thought that </w:t>
      </w:r>
      <w:r w:rsidRPr="00764292">
        <w:rPr>
          <w:rStyle w:val="Emphasis"/>
          <w:highlight w:val="green"/>
        </w:rPr>
        <w:t>any subsumption under concepts</w:t>
      </w:r>
      <w:r w:rsidRPr="00DB5E23">
        <w:rPr>
          <w:rStyle w:val="Emphasis"/>
        </w:rPr>
        <w:t xml:space="preserve">, even the most apt one, </w:t>
      </w:r>
      <w:r w:rsidRPr="00764292">
        <w:rPr>
          <w:rStyle w:val="Emphasis"/>
          <w:highlight w:val="green"/>
        </w:rPr>
        <w:t>misses something about its object</w:t>
      </w:r>
      <w:r w:rsidRPr="00DB5E23">
        <w:rPr>
          <w:rStyle w:val="Emphasis"/>
        </w:rPr>
        <w:t xml:space="preserve"> and </w:t>
      </w:r>
      <w:r w:rsidRPr="00764292">
        <w:rPr>
          <w:rStyle w:val="Emphasis"/>
          <w:highlight w:val="green"/>
        </w:rPr>
        <w:t>if</w:t>
      </w:r>
      <w:r w:rsidRPr="00DB5E23">
        <w:rPr>
          <w:rStyle w:val="Emphasis"/>
        </w:rPr>
        <w:t xml:space="preserve"> this mismatch is </w:t>
      </w:r>
      <w:r w:rsidRPr="00764292">
        <w:rPr>
          <w:rStyle w:val="Emphasis"/>
          <w:highlight w:val="green"/>
        </w:rPr>
        <w:t>not reflected upon</w:t>
      </w:r>
      <w:r w:rsidRPr="00DB5E23">
        <w:rPr>
          <w:rStyle w:val="Emphasis"/>
        </w:rPr>
        <w:t xml:space="preserve">, then </w:t>
      </w:r>
      <w:r w:rsidRPr="00764292">
        <w:rPr>
          <w:rStyle w:val="Emphasis"/>
          <w:highlight w:val="green"/>
        </w:rPr>
        <w:t>thought does injustice</w:t>
      </w:r>
      <w:r w:rsidRPr="00DB5E23">
        <w:rPr>
          <w:rStyle w:val="Emphasis"/>
        </w:rPr>
        <w:t xml:space="preserve"> to the object.</w:t>
      </w:r>
      <w:r w:rsidRPr="00D73BB9">
        <w:rPr>
          <w:sz w:val="8"/>
        </w:rPr>
        <w:t xml:space="preserve">47 </w:t>
      </w:r>
      <w:r w:rsidRPr="00764292">
        <w:rPr>
          <w:rStyle w:val="Emphasis"/>
        </w:rPr>
        <w:t>Instead of saying what something is, ‘</w:t>
      </w:r>
      <w:r w:rsidRPr="00764292">
        <w:rPr>
          <w:rStyle w:val="Emphasis"/>
          <w:highlight w:val="green"/>
        </w:rPr>
        <w:t>identity thinking says what it falls under</w:t>
      </w:r>
      <w:r w:rsidRPr="00764292">
        <w:rPr>
          <w:rStyle w:val="Emphasis"/>
        </w:rPr>
        <w:t xml:space="preserve">, what it is an example or representative of, what </w:t>
      </w:r>
      <w:r w:rsidRPr="00764292">
        <w:rPr>
          <w:rStyle w:val="Emphasis"/>
          <w:highlight w:val="green"/>
        </w:rPr>
        <w:t>it consequently is not itself’.</w:t>
      </w:r>
      <w:r w:rsidRPr="00764292">
        <w:rPr>
          <w:rStyle w:val="Emphasis"/>
        </w:rPr>
        <w:t xml:space="preserve"> </w:t>
      </w:r>
      <w:r w:rsidRPr="00D73BB9">
        <w:rPr>
          <w:sz w:val="8"/>
        </w:rPr>
        <w:t xml:space="preserve">48 </w:t>
      </w:r>
      <w:r w:rsidRPr="006E023B">
        <w:rPr>
          <w:rStyle w:val="Emphasis"/>
        </w:rPr>
        <w:t xml:space="preserve">What is </w:t>
      </w:r>
      <w:r w:rsidRPr="00764292">
        <w:rPr>
          <w:rStyle w:val="Emphasis"/>
          <w:highlight w:val="green"/>
        </w:rPr>
        <w:t>missed</w:t>
      </w:r>
      <w:r w:rsidRPr="00764292">
        <w:rPr>
          <w:rStyle w:val="Emphasis"/>
        </w:rPr>
        <w:t xml:space="preserve"> in the object </w:t>
      </w:r>
      <w:r w:rsidRPr="006E023B">
        <w:rPr>
          <w:rStyle w:val="Emphasis"/>
        </w:rPr>
        <w:t>is</w:t>
      </w:r>
      <w:r w:rsidRPr="00764292">
        <w:rPr>
          <w:rStyle w:val="Emphasis"/>
        </w:rPr>
        <w:t xml:space="preserve"> called variously </w:t>
      </w:r>
      <w:r w:rsidRPr="006E023B">
        <w:rPr>
          <w:rStyle w:val="Emphasis"/>
        </w:rPr>
        <w:t xml:space="preserve">‘the </w:t>
      </w:r>
      <w:r w:rsidRPr="00764292">
        <w:rPr>
          <w:rStyle w:val="Emphasis"/>
          <w:highlight w:val="green"/>
        </w:rPr>
        <w:t>non-identical’</w:t>
      </w:r>
      <w:r w:rsidRPr="00D73BB9">
        <w:rPr>
          <w:sz w:val="8"/>
        </w:rPr>
        <w:t xml:space="preserve"> [das </w:t>
      </w:r>
      <w:proofErr w:type="spellStart"/>
      <w:r w:rsidRPr="00D73BB9">
        <w:rPr>
          <w:sz w:val="8"/>
        </w:rPr>
        <w:t>Nichtidentische</w:t>
      </w:r>
      <w:proofErr w:type="spellEnd"/>
      <w:r w:rsidRPr="00D73BB9">
        <w:rPr>
          <w:sz w:val="8"/>
        </w:rPr>
        <w:t xml:space="preserve">] or ‘the non-conceptual’ [das </w:t>
      </w:r>
      <w:proofErr w:type="spellStart"/>
      <w:r w:rsidRPr="00D73BB9">
        <w:rPr>
          <w:sz w:val="8"/>
        </w:rPr>
        <w:t>Nichtbegriffliche</w:t>
      </w:r>
      <w:proofErr w:type="spellEnd"/>
      <w:r w:rsidRPr="00D73BB9">
        <w:rPr>
          <w:sz w:val="8"/>
        </w:rPr>
        <w:t xml:space="preserve">] by Adorno. This central idea in Adorno’s work is difficult to make sense of. This is partly for philosophical reasons – that which escapes our conceptual schemes is inherently and unsurprisingly hard to grasp. </w:t>
      </w:r>
      <w:r w:rsidRPr="00764292">
        <w:rPr>
          <w:rStyle w:val="Emphasis"/>
        </w:rPr>
        <w:t xml:space="preserve">Given that language is based on concepts, we struggle to express it. </w:t>
      </w:r>
      <w:r w:rsidRPr="00D73BB9">
        <w:rPr>
          <w:sz w:val="8"/>
        </w:rPr>
        <w:t xml:space="preserve">Still, some of the difficulty also stems from having to interpret Adorno’s texts and statements on this issue, which are far from easy and often give the impression of presenting a contradictory or otherwise problematic picture. The way to unlock some of these difficulties is to </w:t>
      </w:r>
      <w:r w:rsidRPr="00764292">
        <w:rPr>
          <w:rStyle w:val="Emphasis"/>
        </w:rPr>
        <w:t xml:space="preserve">consider the following puzzle. If </w:t>
      </w:r>
      <w:r w:rsidRPr="00764292">
        <w:rPr>
          <w:rStyle w:val="Emphasis"/>
          <w:highlight w:val="green"/>
        </w:rPr>
        <w:t>all thinking uses concepts</w:t>
      </w:r>
      <w:r w:rsidRPr="00764292">
        <w:rPr>
          <w:rStyle w:val="Emphasis"/>
        </w:rPr>
        <w:t xml:space="preserve">, which are general rules, under which particulars are meant to be subsumed, then it is </w:t>
      </w:r>
      <w:r w:rsidRPr="00764292">
        <w:rPr>
          <w:rStyle w:val="Emphasis"/>
        </w:rPr>
        <w:lastRenderedPageBreak/>
        <w:t xml:space="preserve">an open philosophical question </w:t>
      </w:r>
      <w:r w:rsidRPr="00D73BB9">
        <w:rPr>
          <w:rStyle w:val="Emphasis"/>
        </w:rPr>
        <w:t>how</w:t>
      </w:r>
      <w:r w:rsidRPr="00764292">
        <w:rPr>
          <w:rStyle w:val="Emphasis"/>
        </w:rPr>
        <w:t xml:space="preserve"> </w:t>
      </w:r>
      <w:r w:rsidRPr="00D73BB9">
        <w:rPr>
          <w:rStyle w:val="Emphasis"/>
        </w:rPr>
        <w:t>genuine experience of these particulars</w:t>
      </w:r>
      <w:r w:rsidRPr="00764292">
        <w:rPr>
          <w:rStyle w:val="Emphasis"/>
        </w:rPr>
        <w:t xml:space="preserve"> is possible.</w:t>
      </w:r>
      <w:r w:rsidRPr="00D73BB9">
        <w:rPr>
          <w:sz w:val="8"/>
        </w:rPr>
        <w:t xml:space="preserve"> After all, the </w:t>
      </w:r>
      <w:r w:rsidRPr="00D73BB9">
        <w:rPr>
          <w:rStyle w:val="Emphasis"/>
          <w:highlight w:val="green"/>
        </w:rPr>
        <w:t>particular objects</w:t>
      </w:r>
      <w:r w:rsidRPr="00764292">
        <w:rPr>
          <w:rStyle w:val="Emphasis"/>
        </w:rPr>
        <w:t xml:space="preserve"> we encounter </w:t>
      </w:r>
      <w:r w:rsidRPr="00D73BB9">
        <w:rPr>
          <w:rStyle w:val="Emphasis"/>
        </w:rPr>
        <w:t xml:space="preserve">in experience </w:t>
      </w:r>
      <w:r w:rsidRPr="00D73BB9">
        <w:rPr>
          <w:rStyle w:val="Emphasis"/>
          <w:highlight w:val="green"/>
        </w:rPr>
        <w:t>are not concepts</w:t>
      </w:r>
      <w:r w:rsidRPr="00764292">
        <w:rPr>
          <w:rStyle w:val="Emphasis"/>
        </w:rPr>
        <w:t xml:space="preserve"> or mental entities</w:t>
      </w:r>
      <w:r w:rsidRPr="00D73BB9">
        <w:rPr>
          <w:sz w:val="8"/>
        </w:rPr>
        <w:t xml:space="preserve"> (or at least we tend to presume that they are not) and </w:t>
      </w:r>
      <w:r w:rsidRPr="00D73BB9">
        <w:rPr>
          <w:rStyle w:val="Emphasis"/>
          <w:highlight w:val="green"/>
        </w:rPr>
        <w:t>how can</w:t>
      </w:r>
      <w:r w:rsidRPr="00764292">
        <w:rPr>
          <w:rStyle w:val="Emphasis"/>
        </w:rPr>
        <w:t xml:space="preserve"> something completely different in character – </w:t>
      </w:r>
      <w:r w:rsidRPr="00D73BB9">
        <w:rPr>
          <w:rStyle w:val="Emphasis"/>
          <w:highlight w:val="green"/>
        </w:rPr>
        <w:t>thought</w:t>
      </w:r>
      <w:r w:rsidRPr="00764292">
        <w:rPr>
          <w:rStyle w:val="Emphasis"/>
        </w:rPr>
        <w:t xml:space="preserve"> – have </w:t>
      </w:r>
      <w:r w:rsidRPr="00D73BB9">
        <w:rPr>
          <w:rStyle w:val="Emphasis"/>
          <w:highlight w:val="green"/>
        </w:rPr>
        <w:t>access</w:t>
      </w:r>
      <w:r w:rsidRPr="00764292">
        <w:rPr>
          <w:rStyle w:val="Emphasis"/>
        </w:rPr>
        <w:t xml:space="preserve"> to </w:t>
      </w:r>
      <w:r w:rsidRPr="00D73BB9">
        <w:rPr>
          <w:rStyle w:val="Emphasis"/>
          <w:highlight w:val="green"/>
        </w:rPr>
        <w:t>them?</w:t>
      </w:r>
      <w:r w:rsidRPr="00D73BB9">
        <w:rPr>
          <w:sz w:val="8"/>
        </w:rPr>
        <w:t xml:space="preserve"> Call this </w:t>
      </w:r>
      <w:r w:rsidRPr="00764292">
        <w:rPr>
          <w:rStyle w:val="Emphasis"/>
        </w:rPr>
        <w:t>the ‘Problem of Missing Affinity’.</w:t>
      </w:r>
      <w:r w:rsidRPr="00D73BB9">
        <w:rPr>
          <w:sz w:val="8"/>
        </w:rPr>
        <w:t xml:space="preserve"> This problem is probably as old as philosophy and </w:t>
      </w:r>
      <w:r w:rsidRPr="00764292">
        <w:rPr>
          <w:rStyle w:val="Emphasis"/>
        </w:rPr>
        <w:t xml:space="preserve">Adorno is very well aware of this and the traditional philosophical answers to it. His thesis is that these </w:t>
      </w:r>
      <w:r w:rsidRPr="006E023B">
        <w:rPr>
          <w:rStyle w:val="Emphasis"/>
        </w:rPr>
        <w:t xml:space="preserve">traditional </w:t>
      </w:r>
      <w:r w:rsidRPr="00D73BB9">
        <w:rPr>
          <w:rStyle w:val="Emphasis"/>
          <w:highlight w:val="green"/>
        </w:rPr>
        <w:t>answers</w:t>
      </w:r>
      <w:r w:rsidRPr="00764292">
        <w:rPr>
          <w:rStyle w:val="Emphasis"/>
        </w:rPr>
        <w:t xml:space="preserve"> all </w:t>
      </w:r>
      <w:r w:rsidRPr="00D73BB9">
        <w:rPr>
          <w:rStyle w:val="Emphasis"/>
          <w:highlight w:val="green"/>
        </w:rPr>
        <w:t>tend towards idealism</w:t>
      </w:r>
      <w:r w:rsidRPr="00764292">
        <w:rPr>
          <w:rStyle w:val="Emphasis"/>
        </w:rPr>
        <w:t xml:space="preserve"> – even where they are avowedly materialist</w:t>
      </w:r>
      <w:r w:rsidRPr="00D73BB9">
        <w:rPr>
          <w:sz w:val="8"/>
        </w:rPr>
        <w:t xml:space="preserve"> – in the following sense: </w:t>
      </w:r>
      <w:r w:rsidRPr="00764292">
        <w:rPr>
          <w:rStyle w:val="Emphasis"/>
        </w:rPr>
        <w:t xml:space="preserve">they </w:t>
      </w:r>
      <w:r w:rsidRPr="006E023B">
        <w:rPr>
          <w:rStyle w:val="Emphasis"/>
        </w:rPr>
        <w:t>all work on the basis of the</w:t>
      </w:r>
      <w:r w:rsidRPr="00764292">
        <w:rPr>
          <w:rStyle w:val="Emphasis"/>
        </w:rPr>
        <w:t xml:space="preserve"> </w:t>
      </w:r>
      <w:r w:rsidRPr="00D73BB9">
        <w:rPr>
          <w:rStyle w:val="Emphasis"/>
          <w:highlight w:val="green"/>
        </w:rPr>
        <w:t xml:space="preserve">assumption </w:t>
      </w:r>
      <w:r w:rsidRPr="006E023B">
        <w:rPr>
          <w:rStyle w:val="Emphasis"/>
        </w:rPr>
        <w:t xml:space="preserve">that </w:t>
      </w:r>
      <w:r w:rsidRPr="00D73BB9">
        <w:rPr>
          <w:rStyle w:val="Emphasis"/>
          <w:highlight w:val="green"/>
        </w:rPr>
        <w:t xml:space="preserve">we can capture the world in </w:t>
      </w:r>
      <w:r w:rsidRPr="006E023B">
        <w:rPr>
          <w:rStyle w:val="Emphasis"/>
        </w:rPr>
        <w:t xml:space="preserve">the conceptual </w:t>
      </w:r>
      <w:r w:rsidRPr="00D73BB9">
        <w:rPr>
          <w:rStyle w:val="Emphasis"/>
          <w:highlight w:val="green"/>
        </w:rPr>
        <w:t xml:space="preserve">framework </w:t>
      </w:r>
      <w:r w:rsidRPr="006E023B">
        <w:rPr>
          <w:rStyle w:val="Emphasis"/>
        </w:rPr>
        <w:t>we bring to it</w:t>
      </w:r>
      <w:r w:rsidRPr="006E023B">
        <w:rPr>
          <w:sz w:val="8"/>
        </w:rPr>
        <w:t xml:space="preserve"> (or, at least, the best version of it, once we have worked that out). </w:t>
      </w:r>
      <w:r w:rsidRPr="006E023B">
        <w:rPr>
          <w:rStyle w:val="Emphasis"/>
        </w:rPr>
        <w:t>Putting it in terms of Hegel’s philosophy, traditional philosophy thinks that the world is rational, as long as we look at</w:t>
      </w:r>
      <w:r w:rsidRPr="00764292">
        <w:rPr>
          <w:rStyle w:val="Emphasis"/>
        </w:rPr>
        <w:t xml:space="preserve"> it in a sufficiently rational way.</w:t>
      </w:r>
      <w:r w:rsidRPr="00D73BB9">
        <w:rPr>
          <w:sz w:val="8"/>
        </w:rPr>
        <w:t xml:space="preserve">49 </w:t>
      </w:r>
      <w:r w:rsidRPr="006E023B">
        <w:rPr>
          <w:rStyle w:val="Emphasis"/>
        </w:rPr>
        <w:t xml:space="preserve">The </w:t>
      </w:r>
      <w:r w:rsidRPr="00D73BB9">
        <w:rPr>
          <w:rStyle w:val="Emphasis"/>
          <w:highlight w:val="green"/>
        </w:rPr>
        <w:t>danger</w:t>
      </w:r>
      <w:r w:rsidRPr="00764292">
        <w:rPr>
          <w:rStyle w:val="Emphasis"/>
        </w:rPr>
        <w:t xml:space="preserve"> in this assumption </w:t>
      </w:r>
      <w:r w:rsidRPr="006E023B">
        <w:rPr>
          <w:rStyle w:val="Emphasis"/>
        </w:rPr>
        <w:t>is</w:t>
      </w:r>
      <w:r w:rsidRPr="00764292">
        <w:rPr>
          <w:rStyle w:val="Emphasis"/>
        </w:rPr>
        <w:t xml:space="preserve">, however, that </w:t>
      </w:r>
      <w:r w:rsidRPr="00D73BB9">
        <w:rPr>
          <w:rStyle w:val="Emphasis"/>
          <w:highlight w:val="green"/>
        </w:rPr>
        <w:t xml:space="preserve">instead of </w:t>
      </w:r>
      <w:proofErr w:type="spellStart"/>
      <w:r w:rsidRPr="00D73BB9">
        <w:rPr>
          <w:rStyle w:val="Emphasis"/>
          <w:highlight w:val="green"/>
        </w:rPr>
        <w:t>cognising</w:t>
      </w:r>
      <w:proofErr w:type="spellEnd"/>
      <w:r w:rsidRPr="00D73BB9">
        <w:rPr>
          <w:rStyle w:val="Emphasis"/>
          <w:highlight w:val="green"/>
        </w:rPr>
        <w:t xml:space="preserve"> the world, we </w:t>
      </w:r>
      <w:proofErr w:type="spellStart"/>
      <w:r w:rsidRPr="00D73BB9">
        <w:rPr>
          <w:rStyle w:val="Emphasis"/>
          <w:highlight w:val="green"/>
        </w:rPr>
        <w:t>cognise</w:t>
      </w:r>
      <w:proofErr w:type="spellEnd"/>
      <w:r w:rsidRPr="00D73BB9">
        <w:rPr>
          <w:rStyle w:val="Emphasis"/>
          <w:highlight w:val="green"/>
        </w:rPr>
        <w:t xml:space="preserve"> </w:t>
      </w:r>
      <w:r w:rsidRPr="006E023B">
        <w:rPr>
          <w:rStyle w:val="Emphasis"/>
        </w:rPr>
        <w:t>only</w:t>
      </w:r>
      <w:r w:rsidRPr="00D73BB9">
        <w:rPr>
          <w:rStyle w:val="Emphasis"/>
          <w:highlight w:val="green"/>
        </w:rPr>
        <w:t xml:space="preserve"> what we bring to it</w:t>
      </w:r>
      <w:r w:rsidRPr="00764292">
        <w:rPr>
          <w:rStyle w:val="Emphasis"/>
        </w:rPr>
        <w:t xml:space="preserve"> – instead of knowledge of something other than thought and its categories, </w:t>
      </w:r>
      <w:r w:rsidRPr="006E023B">
        <w:rPr>
          <w:rStyle w:val="Emphasis"/>
        </w:rPr>
        <w:t xml:space="preserve">we might be settled with a </w:t>
      </w:r>
      <w:r w:rsidRPr="00D73BB9">
        <w:rPr>
          <w:rStyle w:val="Emphasis"/>
          <w:highlight w:val="green"/>
        </w:rPr>
        <w:t>big tautology.</w:t>
      </w:r>
      <w:r w:rsidRPr="00764292">
        <w:rPr>
          <w:rStyle w:val="Emphasis"/>
        </w:rPr>
        <w:t xml:space="preserve"> Empirical cognition would be </w:t>
      </w:r>
      <w:r w:rsidRPr="006E023B">
        <w:rPr>
          <w:rStyle w:val="Emphasis"/>
        </w:rPr>
        <w:t xml:space="preserve">like </w:t>
      </w:r>
      <w:proofErr w:type="spellStart"/>
      <w:r w:rsidRPr="00D73BB9">
        <w:rPr>
          <w:rStyle w:val="Emphasis"/>
          <w:highlight w:val="green"/>
        </w:rPr>
        <w:t>recognising</w:t>
      </w:r>
      <w:proofErr w:type="spellEnd"/>
      <w:r w:rsidRPr="00764292">
        <w:rPr>
          <w:rStyle w:val="Emphasis"/>
        </w:rPr>
        <w:t xml:space="preserve"> that </w:t>
      </w:r>
      <w:r w:rsidRPr="00D73BB9">
        <w:rPr>
          <w:rStyle w:val="Emphasis"/>
          <w:highlight w:val="green"/>
        </w:rPr>
        <w:t>bachelors are unmarried men.</w:t>
      </w:r>
      <w:r w:rsidRPr="00D73BB9">
        <w:rPr>
          <w:sz w:val="8"/>
        </w:rPr>
        <w:t xml:space="preserve"> In this sense, Kant’s talk of the inaccessible thing in itself at least acknowledged the problem, while Hegel’s absolute idealism extinguished all traces of it.50 Thus</w:t>
      </w:r>
      <w:r w:rsidRPr="006E023B">
        <w:rPr>
          <w:sz w:val="8"/>
        </w:rPr>
        <w:t xml:space="preserve">, </w:t>
      </w:r>
      <w:r w:rsidRPr="006E023B">
        <w:rPr>
          <w:rStyle w:val="Emphasis"/>
        </w:rPr>
        <w:t xml:space="preserve">the mistake of </w:t>
      </w:r>
      <w:r w:rsidRPr="00D73BB9">
        <w:rPr>
          <w:rStyle w:val="Emphasis"/>
          <w:highlight w:val="green"/>
        </w:rPr>
        <w:t>identity thinking</w:t>
      </w:r>
      <w:r w:rsidRPr="00764292">
        <w:rPr>
          <w:rStyle w:val="Emphasis"/>
        </w:rPr>
        <w:t xml:space="preserve"> is not that it involves identification and concepts – all thinking does this inevitably – but the mistake is that it </w:t>
      </w:r>
      <w:r w:rsidRPr="00D73BB9">
        <w:rPr>
          <w:rStyle w:val="Emphasis"/>
          <w:highlight w:val="green"/>
        </w:rPr>
        <w:t>rests on the assumption</w:t>
      </w:r>
      <w:r w:rsidRPr="00D73BB9">
        <w:rPr>
          <w:sz w:val="8"/>
        </w:rPr>
        <w:t xml:space="preserve">, whether explicitly or not, </w:t>
      </w:r>
      <w:r w:rsidRPr="00D73BB9">
        <w:rPr>
          <w:rStyle w:val="Emphasis"/>
          <w:highlight w:val="green"/>
        </w:rPr>
        <w:t>that the world is</w:t>
      </w:r>
      <w:r w:rsidRPr="00764292">
        <w:rPr>
          <w:rStyle w:val="Emphasis"/>
        </w:rPr>
        <w:t xml:space="preserve"> fundamentally </w:t>
      </w:r>
      <w:r w:rsidRPr="00D73BB9">
        <w:rPr>
          <w:rStyle w:val="Emphasis"/>
          <w:highlight w:val="green"/>
        </w:rPr>
        <w:t xml:space="preserve">accessible in full </w:t>
      </w:r>
      <w:r w:rsidRPr="006E023B">
        <w:rPr>
          <w:rStyle w:val="Emphasis"/>
        </w:rPr>
        <w:t>to thought.</w:t>
      </w:r>
      <w:r w:rsidRPr="006E023B">
        <w:rPr>
          <w:sz w:val="8"/>
        </w:rPr>
        <w:t>51</w:t>
      </w:r>
      <w:r w:rsidRPr="00D73BB9">
        <w:rPr>
          <w:sz w:val="8"/>
        </w:rPr>
        <w:t xml:space="preserve"> </w:t>
      </w:r>
      <w:r w:rsidRPr="006E023B">
        <w:rPr>
          <w:rStyle w:val="Emphasis"/>
        </w:rPr>
        <w:t>This assumption</w:t>
      </w:r>
      <w:r w:rsidRPr="00764292">
        <w:rPr>
          <w:rStyle w:val="Emphasis"/>
        </w:rPr>
        <w:t xml:space="preserve"> is problematic because it </w:t>
      </w:r>
      <w:r w:rsidRPr="00D73BB9">
        <w:rPr>
          <w:rStyle w:val="Emphasis"/>
          <w:highlight w:val="green"/>
        </w:rPr>
        <w:t>loses</w:t>
      </w:r>
      <w:r w:rsidRPr="00764292">
        <w:rPr>
          <w:rStyle w:val="Emphasis"/>
        </w:rPr>
        <w:t xml:space="preserve"> from view that there might be something in </w:t>
      </w:r>
      <w:r w:rsidRPr="00D73BB9">
        <w:rPr>
          <w:rStyle w:val="Emphasis"/>
          <w:highlight w:val="green"/>
        </w:rPr>
        <w:t>the</w:t>
      </w:r>
      <w:r w:rsidRPr="00764292">
        <w:rPr>
          <w:rStyle w:val="Emphasis"/>
        </w:rPr>
        <w:t xml:space="preserve"> object</w:t>
      </w:r>
      <w:r w:rsidRPr="00D73BB9">
        <w:rPr>
          <w:sz w:val="8"/>
        </w:rPr>
        <w:t xml:space="preserve"> (or even the object as a whole) </w:t>
      </w:r>
      <w:r w:rsidRPr="00764292">
        <w:rPr>
          <w:rStyle w:val="Emphasis"/>
        </w:rPr>
        <w:t>which is incompatible with, or inaccessible by conceptual thought.</w:t>
      </w:r>
      <w:r w:rsidRPr="00D73BB9">
        <w:rPr>
          <w:sz w:val="8"/>
        </w:rPr>
        <w:t xml:space="preserve"> It does not sufficiently attend to the fact that </w:t>
      </w:r>
      <w:r w:rsidRPr="00764292">
        <w:rPr>
          <w:rStyle w:val="Emphasis"/>
        </w:rPr>
        <w:t xml:space="preserve">identifying always involves disregarding what is </w:t>
      </w:r>
      <w:r w:rsidRPr="00D73BB9">
        <w:rPr>
          <w:rStyle w:val="Emphasis"/>
          <w:highlight w:val="green"/>
        </w:rPr>
        <w:t>non-identical</w:t>
      </w:r>
      <w:r w:rsidRPr="00764292">
        <w:rPr>
          <w:rStyle w:val="Emphasis"/>
        </w:rPr>
        <w:t xml:space="preserve"> </w:t>
      </w:r>
      <w:r w:rsidRPr="00D73BB9">
        <w:rPr>
          <w:sz w:val="8"/>
        </w:rPr>
        <w:t xml:space="preserve">and incommensurable </w:t>
      </w:r>
      <w:r w:rsidRPr="00764292">
        <w:rPr>
          <w:rStyle w:val="Emphasis"/>
        </w:rPr>
        <w:t xml:space="preserve">in the particular object of our cognition. </w:t>
      </w:r>
      <w:r w:rsidRPr="006E023B">
        <w:rPr>
          <w:rStyle w:val="Emphasis"/>
        </w:rPr>
        <w:t xml:space="preserve">It thereby </w:t>
      </w:r>
      <w:r w:rsidRPr="00D73BB9">
        <w:rPr>
          <w:rStyle w:val="Emphasis"/>
          <w:highlight w:val="green"/>
        </w:rPr>
        <w:t xml:space="preserve">violates </w:t>
      </w:r>
      <w:r w:rsidRPr="006E023B">
        <w:rPr>
          <w:rStyle w:val="Emphasis"/>
        </w:rPr>
        <w:t xml:space="preserve">a </w:t>
      </w:r>
      <w:r w:rsidRPr="00D73BB9">
        <w:rPr>
          <w:rStyle w:val="Emphasis"/>
          <w:highlight w:val="green"/>
        </w:rPr>
        <w:t xml:space="preserve">commitment inherent in </w:t>
      </w:r>
      <w:r w:rsidRPr="006E023B">
        <w:rPr>
          <w:rStyle w:val="Emphasis"/>
        </w:rPr>
        <w:t xml:space="preserve">its </w:t>
      </w:r>
      <w:r w:rsidRPr="00D73BB9">
        <w:rPr>
          <w:rStyle w:val="Emphasis"/>
          <w:highlight w:val="green"/>
        </w:rPr>
        <w:t xml:space="preserve">conception </w:t>
      </w:r>
      <w:r w:rsidRPr="006E023B">
        <w:rPr>
          <w:rStyle w:val="Emphasis"/>
          <w:highlight w:val="green"/>
        </w:rPr>
        <w:t>of concepts</w:t>
      </w:r>
      <w:r w:rsidRPr="00D73BB9">
        <w:rPr>
          <w:rStyle w:val="Emphasis"/>
        </w:rPr>
        <w:t xml:space="preserve"> itself: concepts are directed towards capturing what they are not</w:t>
      </w:r>
      <w:r w:rsidRPr="00764292">
        <w:rPr>
          <w:rStyle w:val="Emphasis"/>
        </w:rPr>
        <w:t xml:space="preserve">; in Adorno’s terminology: </w:t>
      </w:r>
      <w:r w:rsidRPr="00D73BB9">
        <w:rPr>
          <w:rStyle w:val="Emphasis"/>
          <w:highlight w:val="green"/>
        </w:rPr>
        <w:t>concepts</w:t>
      </w:r>
      <w:r w:rsidRPr="00764292">
        <w:rPr>
          <w:rStyle w:val="Emphasis"/>
        </w:rPr>
        <w:t xml:space="preserve">, incarnation of identity, </w:t>
      </w:r>
      <w:r w:rsidRPr="00D73BB9">
        <w:rPr>
          <w:rStyle w:val="Emphasis"/>
          <w:highlight w:val="green"/>
        </w:rPr>
        <w:t>aim at the</w:t>
      </w:r>
      <w:r w:rsidRPr="00764292">
        <w:rPr>
          <w:rStyle w:val="Emphasis"/>
        </w:rPr>
        <w:t xml:space="preserve"> nonconceptual, the </w:t>
      </w:r>
      <w:r w:rsidRPr="00D73BB9">
        <w:rPr>
          <w:rStyle w:val="Emphasis"/>
          <w:highlight w:val="green"/>
        </w:rPr>
        <w:t>non-identical.</w:t>
      </w:r>
      <w:r w:rsidRPr="00D73BB9">
        <w:rPr>
          <w:sz w:val="8"/>
        </w:rPr>
        <w:t>52</w:t>
      </w:r>
    </w:p>
    <w:p w14:paraId="7731DAB6" w14:textId="77777777" w:rsidR="00F87CE1" w:rsidRDefault="00F87CE1" w:rsidP="00F87CE1">
      <w:pPr>
        <w:rPr>
          <w:sz w:val="8"/>
        </w:rPr>
      </w:pPr>
    </w:p>
    <w:p w14:paraId="3DAEF1F4" w14:textId="77777777" w:rsidR="00F87CE1" w:rsidRDefault="00F87CE1" w:rsidP="00F87CE1">
      <w:pPr>
        <w:pStyle w:val="Heading4"/>
      </w:pPr>
      <w:bookmarkStart w:id="0" w:name="_Hlk85294188"/>
      <w:r w:rsidRPr="008B3DD6">
        <w:t xml:space="preserve">A dialectical analysis of the historic-material conditions of technical thinking is necessary. </w:t>
      </w:r>
    </w:p>
    <w:p w14:paraId="7B84F886" w14:textId="77777777" w:rsidR="00F87CE1" w:rsidRPr="008B3DD6" w:rsidRDefault="00F87CE1" w:rsidP="00F87CE1">
      <w:r w:rsidRPr="008B3DD6">
        <w:rPr>
          <w:rStyle w:val="Style13ptBold"/>
        </w:rPr>
        <w:t>Franck 18</w:t>
      </w:r>
      <w:bookmarkEnd w:id="0"/>
      <w:r w:rsidRPr="008B3DD6">
        <w:rPr>
          <w:sz w:val="14"/>
          <w:szCs w:val="14"/>
        </w:rPr>
        <w:t xml:space="preserve">. Thomas Franck (Liège University-Humboldt Universität), “The Reception of Adorno's Critical Theory in France. From the Hegelian Conception of Totality to the Critique of Heidegger's Ontology,” John Felice Rome Center Loyola, 11-May-2018. </w:t>
      </w:r>
      <w:hyperlink r:id="rId7" w:history="1">
        <w:r w:rsidRPr="008B3DD6">
          <w:rPr>
            <w:rStyle w:val="Hyperlink"/>
            <w:sz w:val="14"/>
            <w:szCs w:val="14"/>
          </w:rPr>
          <w:t>https://orbi.uliege.be/handle/2268/222744</w:t>
        </w:r>
      </w:hyperlink>
      <w:r w:rsidRPr="008B3DD6">
        <w:rPr>
          <w:sz w:val="14"/>
          <w:szCs w:val="14"/>
        </w:rPr>
        <w:t xml:space="preserve"> Quoting: Theodor Adorno, Philosophie de la nouvelle musique, Paris, Gallimard, coll. "Tel", 1962, p. 30. Brackets in the Adorno quote are Franck’s. Translated into English and modified for gendered language, the French passage reads:</w:t>
      </w:r>
      <w:r w:rsidRPr="008B3DD6">
        <w:t xml:space="preserve"> </w:t>
      </w:r>
      <w:r w:rsidRPr="00680CB9">
        <w:rPr>
          <w:sz w:val="14"/>
          <w:szCs w:val="14"/>
        </w:rPr>
        <w:t>“The more this mentality [the mentality which dominates nature] advances towards autonomy, the more it moves away from the concrete relation with everything it dominates, human and material alike. Once, in its own sphere of free artistic production, the mind dominates everything down to the last heteronomous element, down to the last material element, it begins to spin on itself, as if imprisoned, detached from all that opposes it, whose penetration alone had given it meaning. The total liberation of the mind coincides with the loss-of-power of the mind. Its fetishistic character, its hypostasis as a simple form of reflection becomes manifest from the moment when it frees itself from the last link of dependence with what is not itself spirit, but which as a sub-element. understood by all spiritual forms, is the factor which gives them substantiality.”</w:t>
      </w:r>
    </w:p>
    <w:p w14:paraId="373F398C" w14:textId="53CC1E16" w:rsidR="00F87CE1" w:rsidRDefault="00F87CE1" w:rsidP="00F87CE1">
      <w:pPr>
        <w:rPr>
          <w:rStyle w:val="Emphasis"/>
        </w:rPr>
      </w:pPr>
      <w:r w:rsidRPr="008B3DD6">
        <w:rPr>
          <w:sz w:val="8"/>
        </w:rPr>
        <w:t xml:space="preserve">In the continuity of these remarks, my second hypothesis postulates that </w:t>
      </w:r>
      <w:r w:rsidRPr="008B3DD6">
        <w:rPr>
          <w:rStyle w:val="Emphasis"/>
        </w:rPr>
        <w:t>the delay of the translation of Adorno's works created an interference in the comprehension of his critique of technique. This delay overlapped two moments of Adorno's thought, the Hegelian critique of totality in art</w:t>
      </w:r>
      <w:r w:rsidRPr="008B3DD6">
        <w:rPr>
          <w:sz w:val="8"/>
        </w:rPr>
        <w:t xml:space="preserve"> (that corresponds to the 40's and the 50's) </w:t>
      </w:r>
      <w:r w:rsidRPr="008B3DD6">
        <w:rPr>
          <w:rStyle w:val="Emphasis"/>
        </w:rPr>
        <w:t>and the reject of Heidegger's ontology.</w:t>
      </w:r>
      <w:r w:rsidRPr="008B3DD6">
        <w:rPr>
          <w:sz w:val="8"/>
        </w:rPr>
        <w:t xml:space="preserve"> I will focus here on the publication in 1962, by Gallimard, of the Philosophie de la nouvelle musique, a text published in Germany in 1949 and written during the American exile. The introduction of this philosophical essay is truly theoretical and methodological and focus on an immanent critique of Hegel's philosophy, completing the </w:t>
      </w:r>
      <w:proofErr w:type="spellStart"/>
      <w:r w:rsidRPr="008B3DD6">
        <w:rPr>
          <w:sz w:val="8"/>
        </w:rPr>
        <w:t>Ästhetik</w:t>
      </w:r>
      <w:proofErr w:type="spellEnd"/>
      <w:r w:rsidRPr="008B3DD6">
        <w:rPr>
          <w:sz w:val="8"/>
        </w:rPr>
        <w:t xml:space="preserve"> with the </w:t>
      </w:r>
      <w:proofErr w:type="spellStart"/>
      <w:r w:rsidRPr="008B3DD6">
        <w:rPr>
          <w:sz w:val="8"/>
        </w:rPr>
        <w:t>Phänomenologie</w:t>
      </w:r>
      <w:proofErr w:type="spellEnd"/>
      <w:r w:rsidRPr="008B3DD6">
        <w:rPr>
          <w:sz w:val="8"/>
        </w:rPr>
        <w:t xml:space="preserve"> des </w:t>
      </w:r>
      <w:proofErr w:type="spellStart"/>
      <w:r w:rsidRPr="008B3DD6">
        <w:rPr>
          <w:sz w:val="8"/>
        </w:rPr>
        <w:t>Geistes</w:t>
      </w:r>
      <w:proofErr w:type="spellEnd"/>
      <w:r w:rsidRPr="008B3DD6">
        <w:rPr>
          <w:sz w:val="8"/>
        </w:rPr>
        <w:t xml:space="preserve">: "Hegel a raison </w:t>
      </w:r>
      <w:proofErr w:type="spellStart"/>
      <w:r w:rsidRPr="008B3DD6">
        <w:rPr>
          <w:sz w:val="8"/>
        </w:rPr>
        <w:t>contre</w:t>
      </w:r>
      <w:proofErr w:type="spellEnd"/>
      <w:r w:rsidRPr="008B3DD6">
        <w:rPr>
          <w:sz w:val="8"/>
        </w:rPr>
        <w:t xml:space="preserve"> </w:t>
      </w:r>
      <w:proofErr w:type="spellStart"/>
      <w:r w:rsidRPr="008B3DD6">
        <w:rPr>
          <w:sz w:val="8"/>
        </w:rPr>
        <w:t>lui-même</w:t>
      </w:r>
      <w:proofErr w:type="spellEnd"/>
      <w:r w:rsidRPr="008B3DD6">
        <w:rPr>
          <w:sz w:val="8"/>
        </w:rPr>
        <w:t xml:space="preserve">" says Adorno. It is relevant to notice that the translators of Gallimard edition are Alex Lindenberg and Hans </w:t>
      </w:r>
      <w:proofErr w:type="spellStart"/>
      <w:r w:rsidRPr="008B3DD6">
        <w:rPr>
          <w:sz w:val="8"/>
        </w:rPr>
        <w:t>Hildenbrand</w:t>
      </w:r>
      <w:proofErr w:type="spellEnd"/>
      <w:r w:rsidRPr="008B3DD6">
        <w:rPr>
          <w:sz w:val="8"/>
        </w:rPr>
        <w:t xml:space="preserve">, two collaborators of the journal Arguments who had already translated </w:t>
      </w:r>
      <w:proofErr w:type="spellStart"/>
      <w:r w:rsidRPr="008B3DD6">
        <w:rPr>
          <w:sz w:val="8"/>
        </w:rPr>
        <w:t>Adornian</w:t>
      </w:r>
      <w:proofErr w:type="spellEnd"/>
      <w:r w:rsidRPr="008B3DD6">
        <w:rPr>
          <w:sz w:val="8"/>
        </w:rPr>
        <w:t xml:space="preserve"> texts. One year after "Musique et technique" published in Arguments, The Philosophie de la nouvelle musique requalifies the commonplace about Adorno's elitism, his critique of technique and his </w:t>
      </w:r>
      <w:proofErr w:type="spellStart"/>
      <w:r w:rsidRPr="008B3DD6">
        <w:rPr>
          <w:sz w:val="8"/>
        </w:rPr>
        <w:t>analyse</w:t>
      </w:r>
      <w:proofErr w:type="spellEnd"/>
      <w:r w:rsidRPr="008B3DD6">
        <w:rPr>
          <w:sz w:val="8"/>
        </w:rPr>
        <w:t xml:space="preserve"> of alienated relation between subject and medium thanks to the Hegelian dialectics, read in a negativist way. </w:t>
      </w:r>
      <w:proofErr w:type="gramStart"/>
      <w:r w:rsidRPr="008B3DD6">
        <w:rPr>
          <w:sz w:val="8"/>
        </w:rPr>
        <w:t>Plus</w:t>
      </w:r>
      <w:proofErr w:type="gramEnd"/>
      <w:r w:rsidRPr="008B3DD6">
        <w:rPr>
          <w:sz w:val="8"/>
        </w:rPr>
        <w:t xml:space="preserve"> </w:t>
      </w:r>
      <w:proofErr w:type="spellStart"/>
      <w:r w:rsidRPr="008B3DD6">
        <w:rPr>
          <w:sz w:val="8"/>
        </w:rPr>
        <w:t>cet</w:t>
      </w:r>
      <w:proofErr w:type="spellEnd"/>
      <w:r w:rsidRPr="008B3DD6">
        <w:rPr>
          <w:sz w:val="8"/>
        </w:rPr>
        <w:t xml:space="preserve"> esprit [</w:t>
      </w:r>
      <w:proofErr w:type="spellStart"/>
      <w:r w:rsidRPr="008B3DD6">
        <w:rPr>
          <w:sz w:val="8"/>
        </w:rPr>
        <w:t>l'esprit</w:t>
      </w:r>
      <w:proofErr w:type="spellEnd"/>
      <w:r w:rsidRPr="008B3DD6">
        <w:rPr>
          <w:sz w:val="8"/>
        </w:rPr>
        <w:t xml:space="preserve"> qui domine la nature] </w:t>
      </w:r>
      <w:proofErr w:type="spellStart"/>
      <w:r w:rsidRPr="008B3DD6">
        <w:rPr>
          <w:sz w:val="8"/>
        </w:rPr>
        <w:t>avance</w:t>
      </w:r>
      <w:proofErr w:type="spellEnd"/>
      <w:r w:rsidRPr="008B3DD6">
        <w:rPr>
          <w:sz w:val="8"/>
        </w:rPr>
        <w:t xml:space="preserve"> </w:t>
      </w:r>
      <w:proofErr w:type="spellStart"/>
      <w:r w:rsidRPr="008B3DD6">
        <w:rPr>
          <w:sz w:val="8"/>
        </w:rPr>
        <w:t>vers</w:t>
      </w:r>
      <w:proofErr w:type="spellEnd"/>
      <w:r w:rsidRPr="008B3DD6">
        <w:rPr>
          <w:sz w:val="8"/>
        </w:rPr>
        <w:t xml:space="preserve"> </w:t>
      </w:r>
      <w:proofErr w:type="spellStart"/>
      <w:r w:rsidRPr="008B3DD6">
        <w:rPr>
          <w:sz w:val="8"/>
        </w:rPr>
        <w:t>l'autonomie</w:t>
      </w:r>
      <w:proofErr w:type="spellEnd"/>
      <w:r w:rsidRPr="008B3DD6">
        <w:rPr>
          <w:sz w:val="8"/>
        </w:rPr>
        <w:t xml:space="preserve">, plus il </w:t>
      </w:r>
      <w:proofErr w:type="spellStart"/>
      <w:r w:rsidRPr="008B3DD6">
        <w:rPr>
          <w:sz w:val="8"/>
        </w:rPr>
        <w:t>s'éloigne</w:t>
      </w:r>
      <w:proofErr w:type="spellEnd"/>
      <w:r w:rsidRPr="008B3DD6">
        <w:rPr>
          <w:sz w:val="8"/>
        </w:rPr>
        <w:t xml:space="preserve"> de la relation </w:t>
      </w:r>
      <w:proofErr w:type="spellStart"/>
      <w:r w:rsidRPr="008B3DD6">
        <w:rPr>
          <w:sz w:val="8"/>
        </w:rPr>
        <w:t>concrète</w:t>
      </w:r>
      <w:proofErr w:type="spellEnd"/>
      <w:r w:rsidRPr="008B3DD6">
        <w:rPr>
          <w:sz w:val="8"/>
        </w:rPr>
        <w:t xml:space="preserve"> avec tout </w:t>
      </w:r>
      <w:proofErr w:type="spellStart"/>
      <w:r w:rsidRPr="008B3DD6">
        <w:rPr>
          <w:sz w:val="8"/>
        </w:rPr>
        <w:t>ce</w:t>
      </w:r>
      <w:proofErr w:type="spellEnd"/>
      <w:r w:rsidRPr="008B3DD6">
        <w:rPr>
          <w:sz w:val="8"/>
        </w:rPr>
        <w:t xml:space="preserve"> </w:t>
      </w:r>
      <w:proofErr w:type="spellStart"/>
      <w:r w:rsidRPr="008B3DD6">
        <w:rPr>
          <w:sz w:val="8"/>
        </w:rPr>
        <w:t>qu'il</w:t>
      </w:r>
      <w:proofErr w:type="spellEnd"/>
      <w:r w:rsidRPr="008B3DD6">
        <w:rPr>
          <w:sz w:val="8"/>
        </w:rPr>
        <w:t xml:space="preserve"> domine, hommes et </w:t>
      </w:r>
      <w:proofErr w:type="spellStart"/>
      <w:r w:rsidRPr="008B3DD6">
        <w:rPr>
          <w:sz w:val="8"/>
        </w:rPr>
        <w:t>matériau</w:t>
      </w:r>
      <w:proofErr w:type="spellEnd"/>
      <w:r w:rsidRPr="008B3DD6">
        <w:rPr>
          <w:sz w:val="8"/>
        </w:rPr>
        <w:t xml:space="preserve"> </w:t>
      </w:r>
      <w:proofErr w:type="spellStart"/>
      <w:r w:rsidRPr="008B3DD6">
        <w:rPr>
          <w:sz w:val="8"/>
        </w:rPr>
        <w:t>pareillement</w:t>
      </w:r>
      <w:proofErr w:type="spellEnd"/>
      <w:r w:rsidRPr="008B3DD6">
        <w:rPr>
          <w:sz w:val="8"/>
        </w:rPr>
        <w:t xml:space="preserve">. Une </w:t>
      </w:r>
      <w:proofErr w:type="spellStart"/>
      <w:r w:rsidRPr="008B3DD6">
        <w:rPr>
          <w:sz w:val="8"/>
        </w:rPr>
        <w:t>fois</w:t>
      </w:r>
      <w:proofErr w:type="spellEnd"/>
      <w:r w:rsidRPr="008B3DD6">
        <w:rPr>
          <w:sz w:val="8"/>
        </w:rPr>
        <w:t xml:space="preserve"> que, dans </w:t>
      </w:r>
      <w:proofErr w:type="spellStart"/>
      <w:r w:rsidRPr="008B3DD6">
        <w:rPr>
          <w:sz w:val="8"/>
        </w:rPr>
        <w:t>sa</w:t>
      </w:r>
      <w:proofErr w:type="spellEnd"/>
      <w:r w:rsidRPr="008B3DD6">
        <w:rPr>
          <w:sz w:val="8"/>
        </w:rPr>
        <w:t xml:space="preserve"> propre </w:t>
      </w:r>
      <w:proofErr w:type="spellStart"/>
      <w:r w:rsidRPr="008B3DD6">
        <w:rPr>
          <w:sz w:val="8"/>
        </w:rPr>
        <w:t>sphère</w:t>
      </w:r>
      <w:proofErr w:type="spellEnd"/>
      <w:r w:rsidRPr="008B3DD6">
        <w:rPr>
          <w:sz w:val="8"/>
        </w:rPr>
        <w:t xml:space="preserve"> qui </w:t>
      </w:r>
      <w:proofErr w:type="spellStart"/>
      <w:r w:rsidRPr="008B3DD6">
        <w:rPr>
          <w:sz w:val="8"/>
        </w:rPr>
        <w:t>est</w:t>
      </w:r>
      <w:proofErr w:type="spellEnd"/>
      <w:r w:rsidRPr="008B3DD6">
        <w:rPr>
          <w:sz w:val="8"/>
        </w:rPr>
        <w:t xml:space="preserve"> </w:t>
      </w:r>
      <w:proofErr w:type="spellStart"/>
      <w:r w:rsidRPr="008B3DD6">
        <w:rPr>
          <w:sz w:val="8"/>
        </w:rPr>
        <w:t>celle</w:t>
      </w:r>
      <w:proofErr w:type="spellEnd"/>
      <w:r w:rsidRPr="008B3DD6">
        <w:rPr>
          <w:sz w:val="8"/>
        </w:rPr>
        <w:t xml:space="preserve"> de la libre production </w:t>
      </w:r>
      <w:proofErr w:type="spellStart"/>
      <w:r w:rsidRPr="008B3DD6">
        <w:rPr>
          <w:sz w:val="8"/>
        </w:rPr>
        <w:t>artistique</w:t>
      </w:r>
      <w:proofErr w:type="spellEnd"/>
      <w:r w:rsidRPr="008B3DD6">
        <w:rPr>
          <w:sz w:val="8"/>
        </w:rPr>
        <w:t xml:space="preserve">, </w:t>
      </w:r>
      <w:proofErr w:type="spellStart"/>
      <w:r w:rsidRPr="008B3DD6">
        <w:rPr>
          <w:sz w:val="8"/>
        </w:rPr>
        <w:t>l'esprit</w:t>
      </w:r>
      <w:proofErr w:type="spellEnd"/>
      <w:r w:rsidRPr="008B3DD6">
        <w:rPr>
          <w:sz w:val="8"/>
        </w:rPr>
        <w:t xml:space="preserve"> domine tout </w:t>
      </w:r>
      <w:proofErr w:type="spellStart"/>
      <w:r w:rsidRPr="008B3DD6">
        <w:rPr>
          <w:sz w:val="8"/>
        </w:rPr>
        <w:t>jusqu'au</w:t>
      </w:r>
      <w:proofErr w:type="spellEnd"/>
      <w:r w:rsidRPr="008B3DD6">
        <w:rPr>
          <w:sz w:val="8"/>
        </w:rPr>
        <w:t xml:space="preserve"> dernier </w:t>
      </w:r>
      <w:proofErr w:type="spellStart"/>
      <w:r w:rsidRPr="008B3DD6">
        <w:rPr>
          <w:sz w:val="8"/>
        </w:rPr>
        <w:t>élément</w:t>
      </w:r>
      <w:proofErr w:type="spellEnd"/>
      <w:r w:rsidRPr="008B3DD6">
        <w:rPr>
          <w:sz w:val="8"/>
        </w:rPr>
        <w:t xml:space="preserve"> </w:t>
      </w:r>
      <w:proofErr w:type="spellStart"/>
      <w:r w:rsidRPr="008B3DD6">
        <w:rPr>
          <w:sz w:val="8"/>
        </w:rPr>
        <w:t>hétéronome</w:t>
      </w:r>
      <w:proofErr w:type="spellEnd"/>
      <w:r w:rsidRPr="008B3DD6">
        <w:rPr>
          <w:sz w:val="8"/>
        </w:rPr>
        <w:t xml:space="preserve">, </w:t>
      </w:r>
      <w:proofErr w:type="spellStart"/>
      <w:r w:rsidRPr="008B3DD6">
        <w:rPr>
          <w:sz w:val="8"/>
        </w:rPr>
        <w:t>jusqu'au</w:t>
      </w:r>
      <w:proofErr w:type="spellEnd"/>
      <w:r w:rsidRPr="008B3DD6">
        <w:rPr>
          <w:sz w:val="8"/>
        </w:rPr>
        <w:t xml:space="preserve"> dernier </w:t>
      </w:r>
      <w:proofErr w:type="spellStart"/>
      <w:r w:rsidRPr="008B3DD6">
        <w:rPr>
          <w:sz w:val="8"/>
        </w:rPr>
        <w:t>élément</w:t>
      </w:r>
      <w:proofErr w:type="spellEnd"/>
      <w:r w:rsidRPr="008B3DD6">
        <w:rPr>
          <w:sz w:val="8"/>
        </w:rPr>
        <w:t xml:space="preserve"> matériel, il commence à </w:t>
      </w:r>
      <w:proofErr w:type="spellStart"/>
      <w:r w:rsidRPr="008B3DD6">
        <w:rPr>
          <w:sz w:val="8"/>
        </w:rPr>
        <w:t>tournoyer</w:t>
      </w:r>
      <w:proofErr w:type="spellEnd"/>
      <w:r w:rsidRPr="008B3DD6">
        <w:rPr>
          <w:sz w:val="8"/>
        </w:rPr>
        <w:t xml:space="preserve"> sur </w:t>
      </w:r>
      <w:proofErr w:type="spellStart"/>
      <w:r w:rsidRPr="008B3DD6">
        <w:rPr>
          <w:sz w:val="8"/>
        </w:rPr>
        <w:t>lui-même</w:t>
      </w:r>
      <w:proofErr w:type="spellEnd"/>
      <w:r w:rsidRPr="008B3DD6">
        <w:rPr>
          <w:sz w:val="8"/>
        </w:rPr>
        <w:t xml:space="preserve">, </w:t>
      </w:r>
      <w:proofErr w:type="spellStart"/>
      <w:r w:rsidRPr="008B3DD6">
        <w:rPr>
          <w:sz w:val="8"/>
        </w:rPr>
        <w:t>comme</w:t>
      </w:r>
      <w:proofErr w:type="spellEnd"/>
      <w:r w:rsidRPr="008B3DD6">
        <w:rPr>
          <w:sz w:val="8"/>
        </w:rPr>
        <w:t xml:space="preserve"> </w:t>
      </w:r>
      <w:proofErr w:type="spellStart"/>
      <w:r w:rsidRPr="008B3DD6">
        <w:rPr>
          <w:sz w:val="8"/>
        </w:rPr>
        <w:t>emprisonné</w:t>
      </w:r>
      <w:proofErr w:type="spellEnd"/>
      <w:r w:rsidRPr="008B3DD6">
        <w:rPr>
          <w:sz w:val="8"/>
        </w:rPr>
        <w:t xml:space="preserve">, </w:t>
      </w:r>
      <w:proofErr w:type="spellStart"/>
      <w:r w:rsidRPr="008B3DD6">
        <w:rPr>
          <w:sz w:val="8"/>
        </w:rPr>
        <w:t>détaché</w:t>
      </w:r>
      <w:proofErr w:type="spellEnd"/>
      <w:r w:rsidRPr="008B3DD6">
        <w:rPr>
          <w:sz w:val="8"/>
        </w:rPr>
        <w:t xml:space="preserve"> de tout </w:t>
      </w:r>
      <w:proofErr w:type="spellStart"/>
      <w:r w:rsidRPr="008B3DD6">
        <w:rPr>
          <w:sz w:val="8"/>
        </w:rPr>
        <w:t>ce</w:t>
      </w:r>
      <w:proofErr w:type="spellEnd"/>
      <w:r w:rsidRPr="008B3DD6">
        <w:rPr>
          <w:sz w:val="8"/>
        </w:rPr>
        <w:t xml:space="preserve"> qui </w:t>
      </w:r>
      <w:proofErr w:type="spellStart"/>
      <w:r w:rsidRPr="008B3DD6">
        <w:rPr>
          <w:sz w:val="8"/>
        </w:rPr>
        <w:t>s'oppose</w:t>
      </w:r>
      <w:proofErr w:type="spellEnd"/>
      <w:r w:rsidRPr="008B3DD6">
        <w:rPr>
          <w:sz w:val="8"/>
        </w:rPr>
        <w:t xml:space="preserve"> à </w:t>
      </w:r>
      <w:proofErr w:type="spellStart"/>
      <w:r w:rsidRPr="008B3DD6">
        <w:rPr>
          <w:sz w:val="8"/>
        </w:rPr>
        <w:t>lui</w:t>
      </w:r>
      <w:proofErr w:type="spellEnd"/>
      <w:r w:rsidRPr="008B3DD6">
        <w:rPr>
          <w:sz w:val="8"/>
        </w:rPr>
        <w:t xml:space="preserve">, </w:t>
      </w:r>
      <w:proofErr w:type="spellStart"/>
      <w:r w:rsidRPr="008B3DD6">
        <w:rPr>
          <w:sz w:val="8"/>
        </w:rPr>
        <w:t>dont</w:t>
      </w:r>
      <w:proofErr w:type="spellEnd"/>
      <w:r w:rsidRPr="008B3DD6">
        <w:rPr>
          <w:sz w:val="8"/>
        </w:rPr>
        <w:t xml:space="preserve"> la </w:t>
      </w:r>
      <w:proofErr w:type="spellStart"/>
      <w:r w:rsidRPr="008B3DD6">
        <w:rPr>
          <w:sz w:val="8"/>
        </w:rPr>
        <w:t>pénétration</w:t>
      </w:r>
      <w:proofErr w:type="spellEnd"/>
      <w:r w:rsidRPr="008B3DD6">
        <w:rPr>
          <w:sz w:val="8"/>
        </w:rPr>
        <w:t xml:space="preserve"> </w:t>
      </w:r>
      <w:proofErr w:type="spellStart"/>
      <w:r w:rsidRPr="008B3DD6">
        <w:rPr>
          <w:sz w:val="8"/>
        </w:rPr>
        <w:t>seule</w:t>
      </w:r>
      <w:proofErr w:type="spellEnd"/>
      <w:r w:rsidRPr="008B3DD6">
        <w:rPr>
          <w:sz w:val="8"/>
        </w:rPr>
        <w:t xml:space="preserve"> </w:t>
      </w:r>
      <w:proofErr w:type="spellStart"/>
      <w:r w:rsidRPr="008B3DD6">
        <w:rPr>
          <w:sz w:val="8"/>
        </w:rPr>
        <w:t>lui</w:t>
      </w:r>
      <w:proofErr w:type="spellEnd"/>
      <w:r w:rsidRPr="008B3DD6">
        <w:rPr>
          <w:sz w:val="8"/>
        </w:rPr>
        <w:t xml:space="preserve"> </w:t>
      </w:r>
      <w:proofErr w:type="spellStart"/>
      <w:r w:rsidRPr="008B3DD6">
        <w:rPr>
          <w:sz w:val="8"/>
        </w:rPr>
        <w:t>avait</w:t>
      </w:r>
      <w:proofErr w:type="spellEnd"/>
      <w:r w:rsidRPr="008B3DD6">
        <w:rPr>
          <w:sz w:val="8"/>
        </w:rPr>
        <w:t xml:space="preserve"> </w:t>
      </w:r>
      <w:proofErr w:type="spellStart"/>
      <w:r w:rsidRPr="008B3DD6">
        <w:rPr>
          <w:sz w:val="8"/>
        </w:rPr>
        <w:t>donné</w:t>
      </w:r>
      <w:proofErr w:type="spellEnd"/>
      <w:r w:rsidRPr="008B3DD6">
        <w:rPr>
          <w:sz w:val="8"/>
        </w:rPr>
        <w:t xml:space="preserve"> </w:t>
      </w:r>
      <w:proofErr w:type="spellStart"/>
      <w:r w:rsidRPr="008B3DD6">
        <w:rPr>
          <w:sz w:val="8"/>
        </w:rPr>
        <w:t>sens.</w:t>
      </w:r>
      <w:proofErr w:type="spellEnd"/>
      <w:r w:rsidRPr="008B3DD6">
        <w:rPr>
          <w:sz w:val="8"/>
        </w:rPr>
        <w:t xml:space="preserve"> La </w:t>
      </w:r>
      <w:proofErr w:type="spellStart"/>
      <w:r w:rsidRPr="008B3DD6">
        <w:rPr>
          <w:sz w:val="8"/>
        </w:rPr>
        <w:t>libération</w:t>
      </w:r>
      <w:proofErr w:type="spellEnd"/>
      <w:r w:rsidRPr="008B3DD6">
        <w:rPr>
          <w:sz w:val="8"/>
        </w:rPr>
        <w:t xml:space="preserve"> </w:t>
      </w:r>
      <w:proofErr w:type="spellStart"/>
      <w:r w:rsidRPr="008B3DD6">
        <w:rPr>
          <w:sz w:val="8"/>
        </w:rPr>
        <w:t>totale</w:t>
      </w:r>
      <w:proofErr w:type="spellEnd"/>
      <w:r w:rsidRPr="008B3DD6">
        <w:rPr>
          <w:sz w:val="8"/>
        </w:rPr>
        <w:t xml:space="preserve"> de </w:t>
      </w:r>
      <w:proofErr w:type="spellStart"/>
      <w:r w:rsidRPr="008B3DD6">
        <w:rPr>
          <w:sz w:val="8"/>
        </w:rPr>
        <w:t>l'esprit</w:t>
      </w:r>
      <w:proofErr w:type="spellEnd"/>
      <w:r w:rsidRPr="008B3DD6">
        <w:rPr>
          <w:sz w:val="8"/>
        </w:rPr>
        <w:t xml:space="preserve"> </w:t>
      </w:r>
      <w:proofErr w:type="spellStart"/>
      <w:r w:rsidRPr="008B3DD6">
        <w:rPr>
          <w:sz w:val="8"/>
        </w:rPr>
        <w:t>coïncide</w:t>
      </w:r>
      <w:proofErr w:type="spellEnd"/>
      <w:r w:rsidRPr="008B3DD6">
        <w:rPr>
          <w:sz w:val="8"/>
        </w:rPr>
        <w:t xml:space="preserve"> avec </w:t>
      </w:r>
      <w:proofErr w:type="spellStart"/>
      <w:r w:rsidRPr="008B3DD6">
        <w:rPr>
          <w:sz w:val="8"/>
        </w:rPr>
        <w:t>l'émasculation</w:t>
      </w:r>
      <w:proofErr w:type="spellEnd"/>
      <w:r w:rsidRPr="008B3DD6">
        <w:rPr>
          <w:sz w:val="8"/>
        </w:rPr>
        <w:t xml:space="preserve"> de </w:t>
      </w:r>
      <w:proofErr w:type="spellStart"/>
      <w:r w:rsidRPr="008B3DD6">
        <w:rPr>
          <w:sz w:val="8"/>
        </w:rPr>
        <w:t>l'esprit</w:t>
      </w:r>
      <w:proofErr w:type="spellEnd"/>
      <w:r w:rsidRPr="008B3DD6">
        <w:rPr>
          <w:sz w:val="8"/>
        </w:rPr>
        <w:t xml:space="preserve">. Son </w:t>
      </w:r>
      <w:proofErr w:type="spellStart"/>
      <w:r w:rsidRPr="008B3DD6">
        <w:rPr>
          <w:sz w:val="8"/>
        </w:rPr>
        <w:t>caractère</w:t>
      </w:r>
      <w:proofErr w:type="spellEnd"/>
      <w:r w:rsidRPr="008B3DD6">
        <w:rPr>
          <w:sz w:val="8"/>
        </w:rPr>
        <w:t xml:space="preserve"> </w:t>
      </w:r>
      <w:proofErr w:type="spellStart"/>
      <w:r w:rsidRPr="008B3DD6">
        <w:rPr>
          <w:sz w:val="8"/>
        </w:rPr>
        <w:t>fétichiste</w:t>
      </w:r>
      <w:proofErr w:type="spellEnd"/>
      <w:r w:rsidRPr="008B3DD6">
        <w:rPr>
          <w:sz w:val="8"/>
        </w:rPr>
        <w:t xml:space="preserve">, son </w:t>
      </w:r>
      <w:proofErr w:type="spellStart"/>
      <w:r w:rsidRPr="008B3DD6">
        <w:rPr>
          <w:sz w:val="8"/>
        </w:rPr>
        <w:t>hypostase</w:t>
      </w:r>
      <w:proofErr w:type="spellEnd"/>
      <w:r w:rsidRPr="008B3DD6">
        <w:rPr>
          <w:sz w:val="8"/>
        </w:rPr>
        <w:t xml:space="preserve"> </w:t>
      </w:r>
      <w:proofErr w:type="spellStart"/>
      <w:r w:rsidRPr="008B3DD6">
        <w:rPr>
          <w:sz w:val="8"/>
        </w:rPr>
        <w:t>comme</w:t>
      </w:r>
      <w:proofErr w:type="spellEnd"/>
      <w:r w:rsidRPr="008B3DD6">
        <w:rPr>
          <w:sz w:val="8"/>
        </w:rPr>
        <w:t xml:space="preserve"> simple </w:t>
      </w:r>
      <w:proofErr w:type="spellStart"/>
      <w:r w:rsidRPr="008B3DD6">
        <w:rPr>
          <w:sz w:val="8"/>
        </w:rPr>
        <w:t>forme</w:t>
      </w:r>
      <w:proofErr w:type="spellEnd"/>
      <w:r w:rsidRPr="008B3DD6">
        <w:rPr>
          <w:sz w:val="8"/>
        </w:rPr>
        <w:t xml:space="preserve"> de la </w:t>
      </w:r>
      <w:proofErr w:type="spellStart"/>
      <w:r w:rsidRPr="008B3DD6">
        <w:rPr>
          <w:sz w:val="8"/>
        </w:rPr>
        <w:t>réflexion</w:t>
      </w:r>
      <w:proofErr w:type="spellEnd"/>
      <w:r w:rsidRPr="008B3DD6">
        <w:rPr>
          <w:sz w:val="8"/>
        </w:rPr>
        <w:t xml:space="preserve"> </w:t>
      </w:r>
      <w:proofErr w:type="spellStart"/>
      <w:r w:rsidRPr="008B3DD6">
        <w:rPr>
          <w:sz w:val="8"/>
        </w:rPr>
        <w:t>devient</w:t>
      </w:r>
      <w:proofErr w:type="spellEnd"/>
      <w:r w:rsidRPr="008B3DD6">
        <w:rPr>
          <w:sz w:val="8"/>
        </w:rPr>
        <w:t xml:space="preserve"> </w:t>
      </w:r>
      <w:proofErr w:type="spellStart"/>
      <w:r w:rsidRPr="008B3DD6">
        <w:rPr>
          <w:sz w:val="8"/>
        </w:rPr>
        <w:t>manifeste</w:t>
      </w:r>
      <w:proofErr w:type="spellEnd"/>
      <w:r w:rsidRPr="008B3DD6">
        <w:rPr>
          <w:sz w:val="8"/>
        </w:rPr>
        <w:t xml:space="preserve"> à </w:t>
      </w:r>
      <w:proofErr w:type="spellStart"/>
      <w:r w:rsidRPr="008B3DD6">
        <w:rPr>
          <w:sz w:val="8"/>
        </w:rPr>
        <w:t>partir</w:t>
      </w:r>
      <w:proofErr w:type="spellEnd"/>
      <w:r w:rsidRPr="008B3DD6">
        <w:rPr>
          <w:sz w:val="8"/>
        </w:rPr>
        <w:t xml:space="preserve"> du moment </w:t>
      </w:r>
      <w:proofErr w:type="spellStart"/>
      <w:r w:rsidRPr="008B3DD6">
        <w:rPr>
          <w:sz w:val="8"/>
        </w:rPr>
        <w:t>où</w:t>
      </w:r>
      <w:proofErr w:type="spellEnd"/>
      <w:r w:rsidRPr="008B3DD6">
        <w:rPr>
          <w:sz w:val="8"/>
        </w:rPr>
        <w:t xml:space="preserve"> il se </w:t>
      </w:r>
      <w:proofErr w:type="spellStart"/>
      <w:r w:rsidRPr="008B3DD6">
        <w:rPr>
          <w:sz w:val="8"/>
        </w:rPr>
        <w:t>libère</w:t>
      </w:r>
      <w:proofErr w:type="spellEnd"/>
      <w:r w:rsidRPr="008B3DD6">
        <w:rPr>
          <w:sz w:val="8"/>
        </w:rPr>
        <w:t xml:space="preserve"> du dernier lien de </w:t>
      </w:r>
      <w:proofErr w:type="spellStart"/>
      <w:r w:rsidRPr="008B3DD6">
        <w:rPr>
          <w:sz w:val="8"/>
        </w:rPr>
        <w:t>dépendance</w:t>
      </w:r>
      <w:proofErr w:type="spellEnd"/>
      <w:r w:rsidRPr="008B3DD6">
        <w:rPr>
          <w:sz w:val="8"/>
        </w:rPr>
        <w:t xml:space="preserve"> </w:t>
      </w:r>
      <w:proofErr w:type="spellStart"/>
      <w:r w:rsidRPr="008B3DD6">
        <w:rPr>
          <w:sz w:val="8"/>
        </w:rPr>
        <w:t>d'avec</w:t>
      </w:r>
      <w:proofErr w:type="spellEnd"/>
      <w:r w:rsidRPr="008B3DD6">
        <w:rPr>
          <w:sz w:val="8"/>
        </w:rPr>
        <w:t xml:space="preserve"> </w:t>
      </w:r>
      <w:proofErr w:type="spellStart"/>
      <w:r w:rsidRPr="008B3DD6">
        <w:rPr>
          <w:sz w:val="8"/>
        </w:rPr>
        <w:t>ce</w:t>
      </w:r>
      <w:proofErr w:type="spellEnd"/>
      <w:r w:rsidRPr="008B3DD6">
        <w:rPr>
          <w:sz w:val="8"/>
        </w:rPr>
        <w:t xml:space="preserve"> qui </w:t>
      </w:r>
      <w:proofErr w:type="spellStart"/>
      <w:r w:rsidRPr="008B3DD6">
        <w:rPr>
          <w:sz w:val="8"/>
        </w:rPr>
        <w:t>n'est</w:t>
      </w:r>
      <w:proofErr w:type="spellEnd"/>
      <w:r w:rsidRPr="008B3DD6">
        <w:rPr>
          <w:sz w:val="8"/>
        </w:rPr>
        <w:t xml:space="preserve"> pas soi-</w:t>
      </w:r>
      <w:proofErr w:type="spellStart"/>
      <w:r w:rsidRPr="008B3DD6">
        <w:rPr>
          <w:sz w:val="8"/>
        </w:rPr>
        <w:t>même</w:t>
      </w:r>
      <w:proofErr w:type="spellEnd"/>
      <w:r w:rsidRPr="008B3DD6">
        <w:rPr>
          <w:sz w:val="8"/>
        </w:rPr>
        <w:t xml:space="preserve"> esprit, </w:t>
      </w:r>
      <w:proofErr w:type="spellStart"/>
      <w:r w:rsidRPr="008B3DD6">
        <w:rPr>
          <w:sz w:val="8"/>
        </w:rPr>
        <w:t>mais</w:t>
      </w:r>
      <w:proofErr w:type="spellEnd"/>
      <w:r w:rsidRPr="008B3DD6">
        <w:rPr>
          <w:sz w:val="8"/>
        </w:rPr>
        <w:t xml:space="preserve"> qui </w:t>
      </w:r>
      <w:proofErr w:type="spellStart"/>
      <w:r w:rsidRPr="008B3DD6">
        <w:rPr>
          <w:sz w:val="8"/>
        </w:rPr>
        <w:t>en</w:t>
      </w:r>
      <w:proofErr w:type="spellEnd"/>
      <w:r w:rsidRPr="008B3DD6">
        <w:rPr>
          <w:sz w:val="8"/>
        </w:rPr>
        <w:t xml:space="preserve"> tant </w:t>
      </w:r>
      <w:proofErr w:type="spellStart"/>
      <w:r w:rsidRPr="008B3DD6">
        <w:rPr>
          <w:sz w:val="8"/>
        </w:rPr>
        <w:t>qu'élément</w:t>
      </w:r>
      <w:proofErr w:type="spellEnd"/>
      <w:r w:rsidRPr="008B3DD6">
        <w:rPr>
          <w:sz w:val="8"/>
        </w:rPr>
        <w:t xml:space="preserve"> sous-</w:t>
      </w:r>
      <w:proofErr w:type="spellStart"/>
      <w:r w:rsidRPr="008B3DD6">
        <w:rPr>
          <w:sz w:val="8"/>
        </w:rPr>
        <w:t>entendu</w:t>
      </w:r>
      <w:proofErr w:type="spellEnd"/>
      <w:r w:rsidRPr="008B3DD6">
        <w:rPr>
          <w:sz w:val="8"/>
        </w:rPr>
        <w:t xml:space="preserve"> par </w:t>
      </w:r>
      <w:proofErr w:type="spellStart"/>
      <w:r w:rsidRPr="008B3DD6">
        <w:rPr>
          <w:sz w:val="8"/>
        </w:rPr>
        <w:t>toutes</w:t>
      </w:r>
      <w:proofErr w:type="spellEnd"/>
      <w:r w:rsidRPr="008B3DD6">
        <w:rPr>
          <w:sz w:val="8"/>
        </w:rPr>
        <w:t xml:space="preserve"> les </w:t>
      </w:r>
      <w:proofErr w:type="spellStart"/>
      <w:r w:rsidRPr="008B3DD6">
        <w:rPr>
          <w:sz w:val="8"/>
        </w:rPr>
        <w:t>formes</w:t>
      </w:r>
      <w:proofErr w:type="spellEnd"/>
      <w:r w:rsidRPr="008B3DD6">
        <w:rPr>
          <w:sz w:val="8"/>
        </w:rPr>
        <w:t xml:space="preserve"> </w:t>
      </w:r>
      <w:proofErr w:type="spellStart"/>
      <w:r w:rsidRPr="008B3DD6">
        <w:rPr>
          <w:sz w:val="8"/>
        </w:rPr>
        <w:t>spirituelles</w:t>
      </w:r>
      <w:proofErr w:type="spellEnd"/>
      <w:r w:rsidRPr="008B3DD6">
        <w:rPr>
          <w:sz w:val="8"/>
        </w:rPr>
        <w:t xml:space="preserve">, </w:t>
      </w:r>
      <w:proofErr w:type="spellStart"/>
      <w:r w:rsidRPr="008B3DD6">
        <w:rPr>
          <w:sz w:val="8"/>
        </w:rPr>
        <w:t>est</w:t>
      </w:r>
      <w:proofErr w:type="spellEnd"/>
      <w:r w:rsidRPr="008B3DD6">
        <w:rPr>
          <w:sz w:val="8"/>
        </w:rPr>
        <w:t xml:space="preserve"> le </w:t>
      </w:r>
      <w:proofErr w:type="spellStart"/>
      <w:r w:rsidRPr="008B3DD6">
        <w:rPr>
          <w:sz w:val="8"/>
        </w:rPr>
        <w:t>facteur</w:t>
      </w:r>
      <w:proofErr w:type="spellEnd"/>
      <w:r w:rsidRPr="008B3DD6">
        <w:rPr>
          <w:sz w:val="8"/>
        </w:rPr>
        <w:t xml:space="preserve"> qui </w:t>
      </w:r>
      <w:proofErr w:type="spellStart"/>
      <w:r w:rsidRPr="008B3DD6">
        <w:rPr>
          <w:sz w:val="8"/>
        </w:rPr>
        <w:t>leur</w:t>
      </w:r>
      <w:proofErr w:type="spellEnd"/>
      <w:r w:rsidRPr="008B3DD6">
        <w:rPr>
          <w:sz w:val="8"/>
        </w:rPr>
        <w:t xml:space="preserve"> </w:t>
      </w:r>
      <w:proofErr w:type="spellStart"/>
      <w:r w:rsidRPr="008B3DD6">
        <w:rPr>
          <w:sz w:val="8"/>
        </w:rPr>
        <w:t>confère</w:t>
      </w:r>
      <w:proofErr w:type="spellEnd"/>
      <w:r w:rsidRPr="008B3DD6">
        <w:rPr>
          <w:sz w:val="8"/>
        </w:rPr>
        <w:t xml:space="preserve"> </w:t>
      </w:r>
      <w:proofErr w:type="spellStart"/>
      <w:r w:rsidRPr="008B3DD6">
        <w:rPr>
          <w:sz w:val="8"/>
        </w:rPr>
        <w:t>une</w:t>
      </w:r>
      <w:proofErr w:type="spellEnd"/>
      <w:r w:rsidRPr="008B3DD6">
        <w:rPr>
          <w:sz w:val="8"/>
        </w:rPr>
        <w:t xml:space="preserve"> </w:t>
      </w:r>
      <w:proofErr w:type="spellStart"/>
      <w:r w:rsidRPr="008B3DD6">
        <w:rPr>
          <w:sz w:val="8"/>
        </w:rPr>
        <w:t>substantialité</w:t>
      </w:r>
      <w:proofErr w:type="spellEnd"/>
      <w:r w:rsidRPr="008B3DD6">
        <w:rPr>
          <w:sz w:val="8"/>
        </w:rPr>
        <w:t xml:space="preserve">. In contradiction with Heidegger's critique of technique, which is a non-historical perspective, </w:t>
      </w:r>
      <w:r w:rsidRPr="008B3DD6">
        <w:rPr>
          <w:rStyle w:val="Emphasis"/>
          <w:highlight w:val="green"/>
        </w:rPr>
        <w:t>Adorno</w:t>
      </w:r>
      <w:r w:rsidRPr="008B3DD6">
        <w:rPr>
          <w:rStyle w:val="Emphasis"/>
        </w:rPr>
        <w:t xml:space="preserve">'s rebuttal must </w:t>
      </w:r>
      <w:r w:rsidRPr="008B3DD6">
        <w:rPr>
          <w:rStyle w:val="Emphasis"/>
          <w:highlight w:val="green"/>
        </w:rPr>
        <w:t>be understood as a negativistic and immanent dialectics that start from</w:t>
      </w:r>
      <w:r w:rsidRPr="008B3DD6">
        <w:rPr>
          <w:rStyle w:val="Emphasis"/>
        </w:rPr>
        <w:t xml:space="preserve"> the given </w:t>
      </w:r>
      <w:r w:rsidRPr="008B3DD6">
        <w:rPr>
          <w:rStyle w:val="Emphasis"/>
          <w:highlight w:val="green"/>
        </w:rPr>
        <w:t>material structures</w:t>
      </w:r>
      <w:r w:rsidRPr="008B3DD6">
        <w:rPr>
          <w:rStyle w:val="Emphasis"/>
        </w:rPr>
        <w:t>.</w:t>
      </w:r>
      <w:r w:rsidRPr="008B3DD6">
        <w:rPr>
          <w:sz w:val="8"/>
        </w:rPr>
        <w:t xml:space="preserve"> These </w:t>
      </w:r>
      <w:r w:rsidRPr="008B3DD6">
        <w:rPr>
          <w:rStyle w:val="Emphasis"/>
        </w:rPr>
        <w:t xml:space="preserve">structures are </w:t>
      </w:r>
      <w:r w:rsidRPr="008B3DD6">
        <w:rPr>
          <w:rStyle w:val="Emphasis"/>
          <w:highlight w:val="green"/>
        </w:rPr>
        <w:t>necessary for</w:t>
      </w:r>
      <w:r w:rsidRPr="008B3DD6">
        <w:rPr>
          <w:rStyle w:val="Emphasis"/>
        </w:rPr>
        <w:t xml:space="preserve"> the philosophical </w:t>
      </w:r>
      <w:proofErr w:type="spellStart"/>
      <w:r w:rsidRPr="008B3DD6">
        <w:rPr>
          <w:rStyle w:val="Emphasis"/>
          <w:highlight w:val="green"/>
        </w:rPr>
        <w:t>reflexion</w:t>
      </w:r>
      <w:proofErr w:type="spellEnd"/>
      <w:r w:rsidRPr="008B3DD6">
        <w:rPr>
          <w:rStyle w:val="Emphasis"/>
          <w:highlight w:val="green"/>
        </w:rPr>
        <w:t xml:space="preserve"> and</w:t>
      </w:r>
      <w:r w:rsidRPr="008B3DD6">
        <w:rPr>
          <w:rStyle w:val="Emphasis"/>
        </w:rPr>
        <w:t xml:space="preserve"> for the artistic </w:t>
      </w:r>
      <w:r w:rsidRPr="008B3DD6">
        <w:rPr>
          <w:rStyle w:val="Emphasis"/>
          <w:highlight w:val="green"/>
        </w:rPr>
        <w:t>creation that are two inextricable moments of social structure's transformation.</w:t>
      </w:r>
      <w:r w:rsidRPr="008B3DD6">
        <w:rPr>
          <w:sz w:val="8"/>
        </w:rPr>
        <w:t xml:space="preserve"> The </w:t>
      </w:r>
      <w:r w:rsidRPr="008B3DD6">
        <w:rPr>
          <w:rStyle w:val="Emphasis"/>
          <w:highlight w:val="green"/>
        </w:rPr>
        <w:t>spirit can't be</w:t>
      </w:r>
      <w:r w:rsidRPr="008B3DD6">
        <w:rPr>
          <w:rStyle w:val="Emphasis"/>
        </w:rPr>
        <w:t xml:space="preserve"> totally </w:t>
      </w:r>
      <w:r w:rsidRPr="008B3DD6">
        <w:rPr>
          <w:rStyle w:val="Emphasis"/>
          <w:highlight w:val="green"/>
        </w:rPr>
        <w:t>isolated from</w:t>
      </w:r>
      <w:r w:rsidRPr="008B3DD6">
        <w:rPr>
          <w:rStyle w:val="Emphasis"/>
        </w:rPr>
        <w:t xml:space="preserve"> the </w:t>
      </w:r>
      <w:r w:rsidRPr="008B3DD6">
        <w:rPr>
          <w:rStyle w:val="Emphasis"/>
          <w:highlight w:val="green"/>
        </w:rPr>
        <w:t>technical material</w:t>
      </w:r>
      <w:r w:rsidRPr="008B3DD6">
        <w:rPr>
          <w:sz w:val="8"/>
        </w:rPr>
        <w:t xml:space="preserve">, what Heidegger maintained, </w:t>
      </w:r>
      <w:r w:rsidRPr="008B3DD6">
        <w:rPr>
          <w:rStyle w:val="Emphasis"/>
        </w:rPr>
        <w:t xml:space="preserve">but </w:t>
      </w:r>
      <w:r w:rsidRPr="008B3DD6">
        <w:rPr>
          <w:rStyle w:val="Emphasis"/>
          <w:highlight w:val="green"/>
        </w:rPr>
        <w:t>its relation must be an autonomous repossession against</w:t>
      </w:r>
      <w:r w:rsidRPr="008B3DD6">
        <w:rPr>
          <w:rStyle w:val="Emphasis"/>
        </w:rPr>
        <w:t xml:space="preserve"> reification and </w:t>
      </w:r>
      <w:r w:rsidRPr="008B3DD6">
        <w:rPr>
          <w:rStyle w:val="Emphasis"/>
          <w:highlight w:val="green"/>
        </w:rPr>
        <w:t>alienation</w:t>
      </w:r>
      <w:r w:rsidRPr="008B3DD6">
        <w:rPr>
          <w:rStyle w:val="Emphasis"/>
        </w:rPr>
        <w:t xml:space="preserve"> produced by cultural industry and mass culture. </w:t>
      </w:r>
      <w:r w:rsidRPr="008B3DD6">
        <w:rPr>
          <w:sz w:val="8"/>
        </w:rPr>
        <w:t xml:space="preserve">In contradiction, </w:t>
      </w:r>
      <w:r w:rsidRPr="008B3DD6">
        <w:rPr>
          <w:rStyle w:val="Emphasis"/>
        </w:rPr>
        <w:t xml:space="preserve">the </w:t>
      </w:r>
      <w:proofErr w:type="spellStart"/>
      <w:r w:rsidRPr="008B3DD6">
        <w:rPr>
          <w:rStyle w:val="Emphasis"/>
        </w:rPr>
        <w:t>ontico</w:t>
      </w:r>
      <w:proofErr w:type="spellEnd"/>
      <w:r w:rsidRPr="008B3DD6">
        <w:rPr>
          <w:rStyle w:val="Emphasis"/>
        </w:rPr>
        <w:t xml:space="preserve">-ontological distinction gives rise to two opposite positions through the social phenomenon: a condescending disinterest due to its presupposed inauthenticity or a </w:t>
      </w:r>
      <w:proofErr w:type="spellStart"/>
      <w:r w:rsidRPr="008B3DD6">
        <w:rPr>
          <w:rStyle w:val="Emphasis"/>
        </w:rPr>
        <w:t>semio</w:t>
      </w:r>
      <w:proofErr w:type="spellEnd"/>
      <w:r w:rsidRPr="008B3DD6">
        <w:rPr>
          <w:rStyle w:val="Emphasis"/>
        </w:rPr>
        <w:t xml:space="preserve">-anthropological fascination, much more influenced by </w:t>
      </w:r>
      <w:r w:rsidRPr="008B3DD6">
        <w:rPr>
          <w:rStyle w:val="Emphasis"/>
        </w:rPr>
        <w:lastRenderedPageBreak/>
        <w:t>structuralism and anthropology.</w:t>
      </w:r>
      <w:r w:rsidRPr="008B3DD6">
        <w:rPr>
          <w:sz w:val="8"/>
        </w:rPr>
        <w:t xml:space="preserve"> The first position can be </w:t>
      </w:r>
      <w:proofErr w:type="spellStart"/>
      <w:r w:rsidRPr="008B3DD6">
        <w:rPr>
          <w:sz w:val="8"/>
        </w:rPr>
        <w:t>analysed</w:t>
      </w:r>
      <w:proofErr w:type="spellEnd"/>
      <w:r w:rsidRPr="008B3DD6">
        <w:rPr>
          <w:sz w:val="8"/>
        </w:rPr>
        <w:t xml:space="preserve"> in Heidegger's critique of technique and the second in Morin's, Friedmann's and Barthes' studies on mass culture developed in the journal Communications in the 60's. </w:t>
      </w:r>
      <w:r w:rsidRPr="008B3DD6">
        <w:rPr>
          <w:rStyle w:val="Emphasis"/>
        </w:rPr>
        <w:t xml:space="preserve">Adorno's critique, if not opposed to technical evolutions, must be read in reaction through these two positions: against condescending disdain and against anthropological fascination, his critique of technical medium </w:t>
      </w:r>
      <w:proofErr w:type="spellStart"/>
      <w:r w:rsidRPr="008B3DD6">
        <w:rPr>
          <w:rStyle w:val="Emphasis"/>
        </w:rPr>
        <w:t>valorises</w:t>
      </w:r>
      <w:proofErr w:type="spellEnd"/>
      <w:r w:rsidRPr="008B3DD6">
        <w:rPr>
          <w:rStyle w:val="Emphasis"/>
        </w:rPr>
        <w:t xml:space="preserve"> repossession, autonomy and dialectical consciousness. </w:t>
      </w:r>
      <w:r w:rsidRPr="008B3DD6">
        <w:rPr>
          <w:rStyle w:val="Emphasis"/>
          <w:highlight w:val="green"/>
        </w:rPr>
        <w:t>This negative and immanent movement transforms industrial alienation</w:t>
      </w:r>
      <w:r w:rsidRPr="008B3DD6">
        <w:rPr>
          <w:rStyle w:val="Emphasis"/>
        </w:rPr>
        <w:t xml:space="preserve"> of the subject </w:t>
      </w:r>
      <w:r w:rsidRPr="008B3DD6">
        <w:rPr>
          <w:rStyle w:val="Emphasis"/>
          <w:highlight w:val="green"/>
        </w:rPr>
        <w:t>by</w:t>
      </w:r>
      <w:r w:rsidRPr="008B3DD6">
        <w:rPr>
          <w:rStyle w:val="Emphasis"/>
        </w:rPr>
        <w:t xml:space="preserve"> the </w:t>
      </w:r>
      <w:r w:rsidRPr="008B3DD6">
        <w:rPr>
          <w:rStyle w:val="Emphasis"/>
          <w:highlight w:val="green"/>
        </w:rPr>
        <w:t>medium in</w:t>
      </w:r>
      <w:r w:rsidRPr="008B3DD6">
        <w:rPr>
          <w:rStyle w:val="Emphasis"/>
        </w:rPr>
        <w:t xml:space="preserve"> </w:t>
      </w:r>
      <w:r w:rsidRPr="008B3DD6">
        <w:rPr>
          <w:rStyle w:val="Emphasis"/>
          <w:highlight w:val="green"/>
        </w:rPr>
        <w:t>a lucid knowledge of its forms and structures</w:t>
      </w:r>
      <w:r w:rsidRPr="008B3DD6">
        <w:rPr>
          <w:rStyle w:val="Emphasis"/>
        </w:rPr>
        <w:t xml:space="preserve"> that the subject appropriates, </w:t>
      </w:r>
      <w:proofErr w:type="gramStart"/>
      <w:r w:rsidRPr="008B3DD6">
        <w:rPr>
          <w:rStyle w:val="Emphasis"/>
        </w:rPr>
        <w:t>exposes</w:t>
      </w:r>
      <w:proofErr w:type="gramEnd"/>
      <w:r w:rsidRPr="008B3DD6">
        <w:rPr>
          <w:rStyle w:val="Emphasis"/>
        </w:rPr>
        <w:t xml:space="preserve"> and transcends.</w:t>
      </w:r>
      <w:r>
        <w:rPr>
          <w:rStyle w:val="Emphasis"/>
        </w:rPr>
        <w:t xml:space="preserve"> </w:t>
      </w:r>
    </w:p>
    <w:p w14:paraId="58AB0623" w14:textId="77777777" w:rsidR="00F87CE1" w:rsidRDefault="00F87CE1" w:rsidP="00F87CE1">
      <w:pPr>
        <w:rPr>
          <w:rStyle w:val="Emphasis"/>
        </w:rPr>
      </w:pPr>
    </w:p>
    <w:p w14:paraId="53CF57B0" w14:textId="77777777" w:rsidR="00F87CE1" w:rsidRPr="000070F6" w:rsidRDefault="00F87CE1" w:rsidP="000070F6">
      <w:pPr>
        <w:pStyle w:val="Heading4"/>
      </w:pPr>
      <w:bookmarkStart w:id="1" w:name="_Hlk85294194"/>
      <w:r w:rsidRPr="000070F6">
        <w:t xml:space="preserve">The AC is a form of critical pragmatism </w:t>
      </w:r>
      <w:bookmarkEnd w:id="1"/>
      <w:r w:rsidRPr="000070F6">
        <w:t>-- it explicitly rejects epistemological foundations in favor of thinking from the hold, but this anti-foundationalist mentality when presented in academic spaces only serves as a type of identity thinking that evaluates concepts in terms of their pragmatic effects. This recreates ideology and limits the terms of discussion.</w:t>
      </w:r>
    </w:p>
    <w:p w14:paraId="466D39BC" w14:textId="4305E281" w:rsidR="00F87CE1" w:rsidRPr="005F0E4F" w:rsidRDefault="00F87CE1" w:rsidP="00F87CE1">
      <w:pPr>
        <w:rPr>
          <w:sz w:val="14"/>
          <w:szCs w:val="14"/>
        </w:rPr>
      </w:pPr>
      <w:bookmarkStart w:id="2" w:name="_Hlk85294199"/>
      <w:r w:rsidRPr="000070F6">
        <w:rPr>
          <w:rStyle w:val="Style13ptBold"/>
        </w:rPr>
        <w:t>Moten and Harney 4</w:t>
      </w:r>
      <w:bookmarkEnd w:id="2"/>
      <w:r>
        <w:t xml:space="preserve"> </w:t>
      </w:r>
      <w:r w:rsidRPr="005F0E4F">
        <w:rPr>
          <w:sz w:val="14"/>
          <w:szCs w:val="14"/>
        </w:rPr>
        <w:t xml:space="preserve">Fred Moten, Stefano Harney (Fred Moten is an American cultural theorist, poet, and scholar whose work explores critical theory, black studies, and performance studies. Stefano Harney is Professor of Strategic Management Education at Singapore Management University.), “The University and the </w:t>
      </w:r>
      <w:proofErr w:type="spellStart"/>
      <w:r w:rsidRPr="005F0E4F">
        <w:rPr>
          <w:sz w:val="14"/>
          <w:szCs w:val="14"/>
        </w:rPr>
        <w:t>Undercommons</w:t>
      </w:r>
      <w:proofErr w:type="spellEnd"/>
      <w:r w:rsidRPr="005F0E4F">
        <w:rPr>
          <w:sz w:val="14"/>
          <w:szCs w:val="14"/>
        </w:rPr>
        <w:t xml:space="preserve">: Seven Theses,” Social Text, 79 (Volume 22, Number 2), Summer 2004, pp. 101-115. </w:t>
      </w:r>
      <w:hyperlink r:id="rId8" w:history="1">
        <w:r w:rsidRPr="005F0E4F">
          <w:rPr>
            <w:rStyle w:val="Hyperlink"/>
            <w:sz w:val="14"/>
            <w:szCs w:val="14"/>
          </w:rPr>
          <w:t>http://cq5publish.ou.edu/content/dam/Education/documents/the%20university%20and%20the%20undercommons.pdf</w:t>
        </w:r>
      </w:hyperlink>
      <w:r w:rsidRPr="005F0E4F">
        <w:rPr>
          <w:sz w:val="14"/>
          <w:szCs w:val="14"/>
        </w:rPr>
        <w:t xml:space="preserve"> </w:t>
      </w:r>
      <w:r>
        <w:rPr>
          <w:sz w:val="14"/>
          <w:szCs w:val="14"/>
        </w:rPr>
        <w:t>SJMS</w:t>
      </w:r>
    </w:p>
    <w:p w14:paraId="674CB058" w14:textId="77777777" w:rsidR="00F87CE1" w:rsidRPr="002A345B" w:rsidRDefault="00F87CE1" w:rsidP="00F87CE1">
      <w:pPr>
        <w:rPr>
          <w:rStyle w:val="Emphasis"/>
        </w:rPr>
      </w:pPr>
      <w:r w:rsidRPr="002A345B">
        <w:rPr>
          <w:sz w:val="8"/>
        </w:rPr>
        <w:t xml:space="preserve">The </w:t>
      </w:r>
      <w:r w:rsidRPr="002A345B">
        <w:rPr>
          <w:rStyle w:val="Emphasis"/>
        </w:rPr>
        <w:t xml:space="preserve">mode of professionalization that is the American </w:t>
      </w:r>
      <w:r w:rsidRPr="002A345B">
        <w:rPr>
          <w:rStyle w:val="Emphasis"/>
          <w:highlight w:val="green"/>
        </w:rPr>
        <w:t>university</w:t>
      </w:r>
      <w:r w:rsidRPr="002A345B">
        <w:rPr>
          <w:rStyle w:val="Emphasis"/>
        </w:rPr>
        <w:t xml:space="preserve"> is precisely </w:t>
      </w:r>
      <w:r w:rsidRPr="002A345B">
        <w:rPr>
          <w:rStyle w:val="Emphasis"/>
          <w:highlight w:val="green"/>
        </w:rPr>
        <w:t>dedicated to promot</w:t>
      </w:r>
      <w:r w:rsidRPr="002A345B">
        <w:rPr>
          <w:rStyle w:val="Emphasis"/>
        </w:rPr>
        <w:t xml:space="preserve">ing this consensual </w:t>
      </w:r>
      <w:r w:rsidRPr="002A345B">
        <w:rPr>
          <w:rStyle w:val="Emphasis"/>
          <w:highlight w:val="green"/>
        </w:rPr>
        <w:t>choice</w:t>
      </w:r>
      <w:r w:rsidRPr="002A345B">
        <w:rPr>
          <w:rStyle w:val="Emphasis"/>
        </w:rPr>
        <w:t xml:space="preserve">: an </w:t>
      </w:r>
      <w:r w:rsidRPr="002A345B">
        <w:rPr>
          <w:rStyle w:val="Emphasis"/>
          <w:highlight w:val="green"/>
        </w:rPr>
        <w:t>antifoundational</w:t>
      </w:r>
      <w:r w:rsidRPr="002A345B">
        <w:rPr>
          <w:rStyle w:val="Emphasis"/>
        </w:rPr>
        <w:t xml:space="preserve"> critique</w:t>
      </w:r>
      <w:r w:rsidRPr="002A345B">
        <w:rPr>
          <w:sz w:val="8"/>
        </w:rPr>
        <w:t xml:space="preserve"> of the University </w:t>
      </w:r>
      <w:r w:rsidRPr="002A345B">
        <w:rPr>
          <w:rStyle w:val="Emphasis"/>
          <w:highlight w:val="green"/>
        </w:rPr>
        <w:t>or</w:t>
      </w:r>
      <w:r w:rsidRPr="002A345B">
        <w:rPr>
          <w:rStyle w:val="Emphasis"/>
        </w:rPr>
        <w:t xml:space="preserve"> a </w:t>
      </w:r>
      <w:r w:rsidRPr="002A345B">
        <w:rPr>
          <w:rStyle w:val="Emphasis"/>
          <w:highlight w:val="green"/>
        </w:rPr>
        <w:t>foundational critique</w:t>
      </w:r>
      <w:r w:rsidRPr="002A345B">
        <w:rPr>
          <w:sz w:val="8"/>
        </w:rPr>
        <w:t xml:space="preserve"> of the university. Taken as choices, or hedged as bets, one tempered with the other, </w:t>
      </w:r>
      <w:r w:rsidRPr="002A345B">
        <w:rPr>
          <w:rStyle w:val="Emphasis"/>
          <w:highlight w:val="green"/>
        </w:rPr>
        <w:t>they are</w:t>
      </w:r>
      <w:r w:rsidRPr="002A345B">
        <w:rPr>
          <w:rStyle w:val="Emphasis"/>
        </w:rPr>
        <w:t xml:space="preserve"> nonetheless always </w:t>
      </w:r>
      <w:r w:rsidRPr="002A345B">
        <w:rPr>
          <w:rStyle w:val="Emphasis"/>
          <w:highlight w:val="green"/>
        </w:rPr>
        <w:t>negligent. Professionalization</w:t>
      </w:r>
      <w:r w:rsidRPr="002A345B">
        <w:rPr>
          <w:rStyle w:val="Emphasis"/>
        </w:rPr>
        <w:t xml:space="preserve"> is </w:t>
      </w:r>
      <w:r w:rsidRPr="002A345B">
        <w:rPr>
          <w:rStyle w:val="Emphasis"/>
          <w:highlight w:val="green"/>
        </w:rPr>
        <w:t>built on</w:t>
      </w:r>
      <w:r w:rsidRPr="002A345B">
        <w:rPr>
          <w:rStyle w:val="Emphasis"/>
        </w:rPr>
        <w:t xml:space="preserve"> this </w:t>
      </w:r>
      <w:r w:rsidRPr="002A345B">
        <w:rPr>
          <w:rStyle w:val="Emphasis"/>
          <w:highlight w:val="green"/>
        </w:rPr>
        <w:t>choice</w:t>
      </w:r>
      <w:r w:rsidRPr="002A345B">
        <w:rPr>
          <w:rStyle w:val="Emphasis"/>
        </w:rPr>
        <w:t xml:space="preserve">. </w:t>
      </w:r>
      <w:r w:rsidRPr="002A345B">
        <w:rPr>
          <w:sz w:val="8"/>
        </w:rPr>
        <w:t xml:space="preserve">It </w:t>
      </w:r>
      <w:r w:rsidRPr="002A345B">
        <w:rPr>
          <w:rStyle w:val="Emphasis"/>
          <w:highlight w:val="green"/>
        </w:rPr>
        <w:t>rolls out</w:t>
      </w:r>
      <w:r w:rsidRPr="002A345B">
        <w:rPr>
          <w:rStyle w:val="Emphasis"/>
        </w:rPr>
        <w:t xml:space="preserve"> into </w:t>
      </w:r>
      <w:r w:rsidRPr="002A345B">
        <w:rPr>
          <w:rStyle w:val="Emphasis"/>
          <w:highlight w:val="green"/>
        </w:rPr>
        <w:t>ethics</w:t>
      </w:r>
      <w:r w:rsidRPr="002A345B">
        <w:rPr>
          <w:rStyle w:val="Emphasis"/>
        </w:rPr>
        <w:t xml:space="preserve"> and efficiency</w:t>
      </w:r>
      <w:r w:rsidRPr="002A345B">
        <w:rPr>
          <w:sz w:val="8"/>
        </w:rPr>
        <w:t xml:space="preserve">, responsibility and science, and numerous other choices, </w:t>
      </w:r>
      <w:r w:rsidRPr="002A345B">
        <w:rPr>
          <w:rStyle w:val="Emphasis"/>
        </w:rPr>
        <w:t xml:space="preserve">all </w:t>
      </w:r>
      <w:r w:rsidRPr="002A345B">
        <w:rPr>
          <w:rStyle w:val="Emphasis"/>
          <w:highlight w:val="green"/>
        </w:rPr>
        <w:t>built upon</w:t>
      </w:r>
      <w:r w:rsidRPr="002A345B">
        <w:rPr>
          <w:rStyle w:val="Emphasis"/>
        </w:rPr>
        <w:t xml:space="preserve"> the </w:t>
      </w:r>
      <w:r w:rsidRPr="002A345B">
        <w:rPr>
          <w:rStyle w:val="Emphasis"/>
          <w:highlight w:val="green"/>
        </w:rPr>
        <w:t>theft</w:t>
      </w:r>
      <w:r w:rsidRPr="002A345B">
        <w:rPr>
          <w:rStyle w:val="Emphasis"/>
        </w:rPr>
        <w:t xml:space="preserve">, the </w:t>
      </w:r>
      <w:r w:rsidRPr="002A345B">
        <w:rPr>
          <w:rStyle w:val="Emphasis"/>
          <w:highlight w:val="green"/>
        </w:rPr>
        <w:t>conquest</w:t>
      </w:r>
      <w:r w:rsidRPr="002A345B">
        <w:rPr>
          <w:rStyle w:val="Emphasis"/>
        </w:rPr>
        <w:t xml:space="preserve">, the </w:t>
      </w:r>
      <w:r w:rsidRPr="002A345B">
        <w:rPr>
          <w:rStyle w:val="Emphasis"/>
          <w:highlight w:val="green"/>
        </w:rPr>
        <w:t>negligence of</w:t>
      </w:r>
      <w:r w:rsidRPr="002A345B">
        <w:rPr>
          <w:rStyle w:val="Emphasis"/>
        </w:rPr>
        <w:t xml:space="preserve"> the outcast mass intellectuality of </w:t>
      </w:r>
      <w:r w:rsidRPr="002A345B">
        <w:rPr>
          <w:rStyle w:val="Emphasis"/>
          <w:highlight w:val="green"/>
        </w:rPr>
        <w:t xml:space="preserve">the </w:t>
      </w:r>
      <w:proofErr w:type="spellStart"/>
      <w:r w:rsidRPr="002A345B">
        <w:rPr>
          <w:rStyle w:val="Emphasis"/>
          <w:highlight w:val="green"/>
        </w:rPr>
        <w:t>Undercommons</w:t>
      </w:r>
      <w:proofErr w:type="spellEnd"/>
      <w:r w:rsidRPr="002A345B">
        <w:rPr>
          <w:rStyle w:val="Emphasis"/>
          <w:highlight w:val="green"/>
        </w:rPr>
        <w:t>.</w:t>
      </w:r>
      <w:r w:rsidRPr="002A345B">
        <w:rPr>
          <w:sz w:val="8"/>
        </w:rPr>
        <w:t xml:space="preserve"> It is therefore </w:t>
      </w:r>
      <w:r w:rsidRPr="002A345B">
        <w:rPr>
          <w:rStyle w:val="Emphasis"/>
        </w:rPr>
        <w:t>unwise to think of professionalization as a narrowing</w:t>
      </w:r>
      <w:r w:rsidRPr="002A345B">
        <w:rPr>
          <w:sz w:val="8"/>
        </w:rPr>
        <w:t xml:space="preserve"> and </w:t>
      </w:r>
      <w:r w:rsidRPr="002A345B">
        <w:rPr>
          <w:rStyle w:val="Emphasis"/>
        </w:rPr>
        <w:t>better to think of it as a circling</w:t>
      </w:r>
      <w:r w:rsidRPr="002A345B">
        <w:rPr>
          <w:sz w:val="8"/>
        </w:rPr>
        <w:t xml:space="preserve">, a circling of war wagons around the last camp of indigenous women and children. </w:t>
      </w:r>
      <w:r w:rsidRPr="002A345B">
        <w:rPr>
          <w:rStyle w:val="Emphasis"/>
        </w:rPr>
        <w:t>Think about the way the American doctor</w:t>
      </w:r>
      <w:r w:rsidRPr="002A345B">
        <w:rPr>
          <w:sz w:val="8"/>
        </w:rPr>
        <w:t xml:space="preserve"> or lawyer </w:t>
      </w:r>
      <w:r w:rsidRPr="002A345B">
        <w:rPr>
          <w:rStyle w:val="Emphasis"/>
        </w:rPr>
        <w:t>regard themselves as educated, enclosed in</w:t>
      </w:r>
      <w:r w:rsidRPr="002A345B">
        <w:rPr>
          <w:sz w:val="8"/>
        </w:rPr>
        <w:t xml:space="preserve"> the </w:t>
      </w:r>
      <w:r w:rsidRPr="002A345B">
        <w:rPr>
          <w:rStyle w:val="Emphasis"/>
        </w:rPr>
        <w:t>circle of the state’s encyclopedia, though they</w:t>
      </w:r>
      <w:r w:rsidRPr="002A345B">
        <w:rPr>
          <w:sz w:val="8"/>
        </w:rPr>
        <w:t xml:space="preserve"> may </w:t>
      </w:r>
      <w:r w:rsidRPr="002A345B">
        <w:rPr>
          <w:rStyle w:val="Emphasis"/>
        </w:rPr>
        <w:t>know nothing of philosophy</w:t>
      </w:r>
      <w:r w:rsidRPr="002A345B">
        <w:rPr>
          <w:sz w:val="8"/>
        </w:rPr>
        <w:t xml:space="preserve"> or history. </w:t>
      </w:r>
      <w:r w:rsidRPr="002A345B">
        <w:rPr>
          <w:rStyle w:val="Emphasis"/>
        </w:rPr>
        <w:t>What would be outside this act of the conquest circle</w:t>
      </w:r>
      <w:r w:rsidRPr="002A345B">
        <w:rPr>
          <w:sz w:val="8"/>
        </w:rPr>
        <w:t xml:space="preserve"> </w:t>
      </w:r>
      <w:r w:rsidRPr="002A345B">
        <w:rPr>
          <w:rStyle w:val="Emphasis"/>
        </w:rPr>
        <w:t>what kind of ghostly labored world escapes in the circling act</w:t>
      </w:r>
      <w:r w:rsidRPr="002A345B">
        <w:rPr>
          <w:sz w:val="8"/>
        </w:rPr>
        <w:t xml:space="preserve">, an </w:t>
      </w:r>
      <w:r w:rsidRPr="002A345B">
        <w:rPr>
          <w:rStyle w:val="Emphasis"/>
        </w:rPr>
        <w:t xml:space="preserve">act like a kind of broken phenomenology where the brackets never come back off and what is experienced as knowledge is the absolute horizon of knowledge whose name is banned by the banishment of the absolute. </w:t>
      </w:r>
      <w:r w:rsidRPr="002A345B">
        <w:rPr>
          <w:sz w:val="8"/>
        </w:rPr>
        <w:t xml:space="preserve">It is simply a horizon that does not bother to make itself possible. </w:t>
      </w:r>
      <w:r w:rsidRPr="002A345B">
        <w:rPr>
          <w:rStyle w:val="Emphasis"/>
        </w:rPr>
        <w:t xml:space="preserve">No wonder that </w:t>
      </w:r>
      <w:r w:rsidRPr="002A345B">
        <w:rPr>
          <w:rStyle w:val="Emphasis"/>
          <w:highlight w:val="green"/>
        </w:rPr>
        <w:t>whatever</w:t>
      </w:r>
      <w:r w:rsidRPr="002A345B">
        <w:rPr>
          <w:rStyle w:val="Emphasis"/>
        </w:rPr>
        <w:t xml:space="preserve"> their </w:t>
      </w:r>
      <w:r w:rsidRPr="002A345B">
        <w:rPr>
          <w:rStyle w:val="Emphasis"/>
          <w:highlight w:val="green"/>
        </w:rPr>
        <w:t>origins</w:t>
      </w:r>
      <w:r w:rsidRPr="002A345B">
        <w:rPr>
          <w:rStyle w:val="Emphasis"/>
        </w:rPr>
        <w:t xml:space="preserve"> or possibilities, it is </w:t>
      </w:r>
      <w:r w:rsidRPr="002A345B">
        <w:rPr>
          <w:rStyle w:val="Emphasis"/>
          <w:highlight w:val="green"/>
        </w:rPr>
        <w:t>theories of pragmatism</w:t>
      </w:r>
      <w:r w:rsidRPr="002A345B">
        <w:rPr>
          <w:sz w:val="8"/>
        </w:rPr>
        <w:t xml:space="preserve"> in the United States </w:t>
      </w:r>
      <w:r w:rsidRPr="002A345B">
        <w:rPr>
          <w:rStyle w:val="Emphasis"/>
          <w:highlight w:val="green"/>
        </w:rPr>
        <w:t>and critical realism</w:t>
      </w:r>
      <w:r w:rsidRPr="002A345B">
        <w:rPr>
          <w:sz w:val="8"/>
        </w:rPr>
        <w:t xml:space="preserve"> in Britain that </w:t>
      </w:r>
      <w:r w:rsidRPr="002A345B">
        <w:rPr>
          <w:rStyle w:val="Emphasis"/>
          <w:highlight w:val="green"/>
        </w:rPr>
        <w:t>command</w:t>
      </w:r>
      <w:r w:rsidRPr="002A345B">
        <w:rPr>
          <w:rStyle w:val="Emphasis"/>
        </w:rPr>
        <w:t xml:space="preserve"> the </w:t>
      </w:r>
      <w:r w:rsidRPr="002A345B">
        <w:rPr>
          <w:rStyle w:val="Emphasis"/>
          <w:highlight w:val="green"/>
        </w:rPr>
        <w:t>loyalty of critical intellectuals. Never</w:t>
      </w:r>
      <w:r w:rsidRPr="002A345B">
        <w:rPr>
          <w:rStyle w:val="Emphasis"/>
        </w:rPr>
        <w:t xml:space="preserve"> having to </w:t>
      </w:r>
      <w:r w:rsidRPr="002A345B">
        <w:rPr>
          <w:rStyle w:val="Emphasis"/>
          <w:highlight w:val="green"/>
        </w:rPr>
        <w:t>confront</w:t>
      </w:r>
      <w:r w:rsidRPr="002A345B">
        <w:rPr>
          <w:rStyle w:val="Emphasis"/>
        </w:rPr>
        <w:t xml:space="preserve"> the </w:t>
      </w:r>
      <w:r w:rsidRPr="002A345B">
        <w:rPr>
          <w:rStyle w:val="Emphasis"/>
          <w:highlight w:val="green"/>
        </w:rPr>
        <w:t>foundation, never</w:t>
      </w:r>
      <w:r w:rsidRPr="002A345B">
        <w:rPr>
          <w:rStyle w:val="Emphasis"/>
        </w:rPr>
        <w:t xml:space="preserve"> having to </w:t>
      </w:r>
      <w:r w:rsidRPr="002A345B">
        <w:rPr>
          <w:rStyle w:val="Emphasis"/>
          <w:highlight w:val="green"/>
        </w:rPr>
        <w:t xml:space="preserve">confront </w:t>
      </w:r>
      <w:proofErr w:type="spellStart"/>
      <w:r w:rsidRPr="002A345B">
        <w:rPr>
          <w:rStyle w:val="Emphasis"/>
          <w:highlight w:val="green"/>
        </w:rPr>
        <w:t>antifoundation</w:t>
      </w:r>
      <w:proofErr w:type="spellEnd"/>
      <w:r w:rsidRPr="002A345B">
        <w:rPr>
          <w:rStyle w:val="Emphasis"/>
        </w:rPr>
        <w:t xml:space="preserve"> </w:t>
      </w:r>
      <w:r w:rsidRPr="002A345B">
        <w:rPr>
          <w:sz w:val="8"/>
        </w:rPr>
        <w:t xml:space="preserve">out of faith in the </w:t>
      </w:r>
      <w:proofErr w:type="spellStart"/>
      <w:r w:rsidRPr="002A345B">
        <w:rPr>
          <w:sz w:val="8"/>
        </w:rPr>
        <w:t>unconfrontable</w:t>
      </w:r>
      <w:proofErr w:type="spellEnd"/>
      <w:r w:rsidRPr="002A345B">
        <w:rPr>
          <w:sz w:val="8"/>
        </w:rPr>
        <w:t xml:space="preserve"> foundation, </w:t>
      </w:r>
      <w:r w:rsidRPr="002A345B">
        <w:rPr>
          <w:rStyle w:val="Emphasis"/>
        </w:rPr>
        <w:t>critical intellectuals can float in the middle range.</w:t>
      </w:r>
      <w:r w:rsidRPr="002A345B">
        <w:rPr>
          <w:sz w:val="8"/>
        </w:rPr>
        <w:t xml:space="preserve"> These </w:t>
      </w:r>
      <w:r w:rsidRPr="002A345B">
        <w:rPr>
          <w:rStyle w:val="Emphasis"/>
          <w:highlight w:val="green"/>
        </w:rPr>
        <w:t>loyalties banish dialectics</w:t>
      </w:r>
      <w:r w:rsidRPr="002A345B">
        <w:rPr>
          <w:rStyle w:val="Emphasis"/>
        </w:rPr>
        <w:t xml:space="preserve"> with its inconvenient interest in pushing the material and abstract, the table and its brain, </w:t>
      </w:r>
      <w:r w:rsidRPr="002A345B">
        <w:rPr>
          <w:rStyle w:val="Emphasis"/>
          <w:highlight w:val="green"/>
        </w:rPr>
        <w:t>as</w:t>
      </w:r>
      <w:r w:rsidRPr="002A345B">
        <w:rPr>
          <w:rStyle w:val="Emphasis"/>
        </w:rPr>
        <w:t xml:space="preserve"> far as it can, </w:t>
      </w:r>
      <w:r w:rsidRPr="002A345B">
        <w:rPr>
          <w:rStyle w:val="Emphasis"/>
          <w:highlight w:val="green"/>
        </w:rPr>
        <w:t>unprofessional</w:t>
      </w:r>
      <w:r w:rsidRPr="002A345B">
        <w:rPr>
          <w:rStyle w:val="Emphasis"/>
        </w:rPr>
        <w:t xml:space="preserve"> behavior at its most obvious.</w:t>
      </w:r>
    </w:p>
    <w:p w14:paraId="39896A49" w14:textId="55289981" w:rsidR="00F87CE1" w:rsidRDefault="00F87CE1" w:rsidP="00F87CE1"/>
    <w:p w14:paraId="1195DF94" w14:textId="77777777" w:rsidR="00F87CE1" w:rsidRDefault="00F87CE1" w:rsidP="00F87CE1"/>
    <w:p w14:paraId="67BF48AF" w14:textId="77777777" w:rsidR="00F87CE1" w:rsidRDefault="00F87CE1" w:rsidP="00F87CE1">
      <w:pPr>
        <w:pStyle w:val="Heading4"/>
      </w:pPr>
      <w:r>
        <w:t>2 Impacts:</w:t>
      </w:r>
    </w:p>
    <w:p w14:paraId="30545D6F" w14:textId="77777777" w:rsidR="00F87CE1" w:rsidRPr="00B806B0" w:rsidRDefault="00F87CE1" w:rsidP="00F87CE1">
      <w:pPr>
        <w:pStyle w:val="Heading4"/>
      </w:pPr>
      <w:r>
        <w:t>[1] Identity thinking reproduces Auschwitz</w:t>
      </w:r>
    </w:p>
    <w:p w14:paraId="2F912878" w14:textId="77777777" w:rsidR="00F87CE1" w:rsidRPr="00631B2F" w:rsidRDefault="00F87CE1" w:rsidP="00F87CE1">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9"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Bracketed for gendered language.</w:t>
      </w:r>
    </w:p>
    <w:p w14:paraId="6ECA3F75" w14:textId="77777777" w:rsidR="00F87CE1" w:rsidRDefault="00F87CE1" w:rsidP="00F87CE1">
      <w:pPr>
        <w:rPr>
          <w:rStyle w:val="Emphasis"/>
        </w:rPr>
      </w:pPr>
      <w:r w:rsidRPr="00B806B0">
        <w:rPr>
          <w:sz w:val="8"/>
        </w:rPr>
        <w:lastRenderedPageBreak/>
        <w:t xml:space="preserve">However, for Adorno, </w:t>
      </w:r>
      <w:r w:rsidRPr="00B806B0">
        <w:rPr>
          <w:rStyle w:val="Emphasis"/>
        </w:rPr>
        <w:t xml:space="preserve">Auschwitz was </w:t>
      </w:r>
      <w:r w:rsidRPr="00B806B0">
        <w:rPr>
          <w:rStyle w:val="Emphasis"/>
          <w:sz w:val="24"/>
          <w:szCs w:val="24"/>
        </w:rPr>
        <w:t xml:space="preserve">not </w:t>
      </w:r>
      <w:r w:rsidRPr="00B806B0">
        <w:rPr>
          <w:rStyle w:val="Emphasis"/>
        </w:rPr>
        <w:t>a unique set of events, standing out from history and unlike anything which came before or after.</w:t>
      </w:r>
      <w:r w:rsidRPr="00B806B0">
        <w:rPr>
          <w:sz w:val="8"/>
        </w:rPr>
        <w:t xml:space="preserve"> In many ways, almost the opposite is the case for him: </w:t>
      </w:r>
      <w:r w:rsidRPr="00B806B0">
        <w:rPr>
          <w:rStyle w:val="Emphasis"/>
          <w:highlight w:val="green"/>
        </w:rPr>
        <w:t xml:space="preserve">Auschwitz </w:t>
      </w:r>
      <w:r w:rsidRPr="006E023B">
        <w:rPr>
          <w:rStyle w:val="Emphasis"/>
        </w:rPr>
        <w:t xml:space="preserve">is an </w:t>
      </w:r>
      <w:r w:rsidRPr="00B806B0">
        <w:rPr>
          <w:rStyle w:val="Emphasis"/>
          <w:highlight w:val="green"/>
        </w:rPr>
        <w:t xml:space="preserve">exemplification of </w:t>
      </w:r>
      <w:r w:rsidRPr="006E023B">
        <w:rPr>
          <w:rStyle w:val="Emphasis"/>
        </w:rPr>
        <w:t xml:space="preserve">the </w:t>
      </w:r>
      <w:r w:rsidRPr="00B806B0">
        <w:rPr>
          <w:rStyle w:val="Emphasis"/>
          <w:highlight w:val="green"/>
        </w:rPr>
        <w:t xml:space="preserve">general tendencies </w:t>
      </w:r>
      <w:r w:rsidRPr="006E023B">
        <w:rPr>
          <w:rStyle w:val="Emphasis"/>
        </w:rPr>
        <w:t>of the age</w:t>
      </w:r>
      <w:r w:rsidRPr="00B806B0">
        <w:rPr>
          <w:rStyle w:val="Emphasis"/>
        </w:rPr>
        <w:t>.</w:t>
      </w:r>
      <w:r w:rsidRPr="00B806B0">
        <w:rPr>
          <w:sz w:val="8"/>
        </w:rPr>
        <w:t xml:space="preserve">3 In particular, it is </w:t>
      </w:r>
      <w:r w:rsidRPr="00B806B0">
        <w:rPr>
          <w:rStyle w:val="Emphasis"/>
        </w:rPr>
        <w:t xml:space="preserve">an extreme example </w:t>
      </w:r>
      <w:r w:rsidRPr="006E023B">
        <w:rPr>
          <w:rStyle w:val="Emphasis"/>
        </w:rPr>
        <w:t>of two</w:t>
      </w:r>
      <w:r w:rsidRPr="00B806B0">
        <w:rPr>
          <w:rStyle w:val="Emphasis"/>
        </w:rPr>
        <w:t xml:space="preserve"> (interrelated) central </w:t>
      </w:r>
      <w:r w:rsidRPr="006E023B">
        <w:rPr>
          <w:rStyle w:val="Emphasis"/>
        </w:rPr>
        <w:t>tendencies</w:t>
      </w:r>
      <w:r w:rsidRPr="00B806B0">
        <w:rPr>
          <w:rStyle w:val="Emphasis"/>
        </w:rPr>
        <w:t xml:space="preserve"> of modern social reality: (a) </w:t>
      </w:r>
      <w:r w:rsidRPr="006E023B">
        <w:rPr>
          <w:rStyle w:val="Emphasis"/>
        </w:rPr>
        <w:t xml:space="preserve">the </w:t>
      </w:r>
      <w:r w:rsidRPr="00B806B0">
        <w:rPr>
          <w:rStyle w:val="Emphasis"/>
          <w:highlight w:val="green"/>
        </w:rPr>
        <w:t>elimination of</w:t>
      </w:r>
      <w:r w:rsidRPr="00B806B0">
        <w:rPr>
          <w:rStyle w:val="Emphasis"/>
        </w:rPr>
        <w:t xml:space="preserve"> all </w:t>
      </w:r>
      <w:r w:rsidRPr="00B806B0">
        <w:rPr>
          <w:rStyle w:val="Emphasis"/>
          <w:highlight w:val="green"/>
        </w:rPr>
        <w:t>individuality</w:t>
      </w:r>
      <w:r w:rsidRPr="00B806B0">
        <w:rPr>
          <w:rStyle w:val="Emphasis"/>
        </w:rPr>
        <w:t xml:space="preserve"> to the point of indifference towards individual life</w:t>
      </w:r>
      <w:r w:rsidRPr="00B806B0">
        <w:rPr>
          <w:sz w:val="8"/>
        </w:rPr>
        <w:t xml:space="preserve"> (which includes the objectification and </w:t>
      </w:r>
      <w:proofErr w:type="spellStart"/>
      <w:r w:rsidRPr="00B806B0">
        <w:rPr>
          <w:sz w:val="8"/>
        </w:rPr>
        <w:t>depersonalisation</w:t>
      </w:r>
      <w:proofErr w:type="spellEnd"/>
      <w:r w:rsidRPr="00B806B0">
        <w:rPr>
          <w:sz w:val="8"/>
        </w:rPr>
        <w:t xml:space="preserve"> of human beings); </w:t>
      </w:r>
      <w:r w:rsidRPr="00B806B0">
        <w:rPr>
          <w:rStyle w:val="Emphasis"/>
          <w:highlight w:val="green"/>
        </w:rPr>
        <w:t>and</w:t>
      </w:r>
      <w:r w:rsidRPr="00B806B0">
        <w:rPr>
          <w:rStyle w:val="Emphasis"/>
        </w:rPr>
        <w:t xml:space="preserve"> (b) the </w:t>
      </w:r>
      <w:r w:rsidRPr="00B806B0">
        <w:rPr>
          <w:rStyle w:val="Emphasis"/>
          <w:highlight w:val="green"/>
        </w:rPr>
        <w:t>inversion of means and ends</w:t>
      </w:r>
      <w:r w:rsidRPr="00B806B0">
        <w:rPr>
          <w:sz w:val="8"/>
        </w:rPr>
        <w:t xml:space="preserve"> (which includes the subordination of human beings to their own creations). The </w:t>
      </w:r>
      <w:r w:rsidRPr="00B806B0">
        <w:rPr>
          <w:rStyle w:val="Emphasis"/>
        </w:rPr>
        <w:t xml:space="preserve">victims of </w:t>
      </w:r>
      <w:r w:rsidRPr="006E023B">
        <w:rPr>
          <w:rStyle w:val="Emphasis"/>
          <w:highlight w:val="green"/>
        </w:rPr>
        <w:t>Auschwitz</w:t>
      </w:r>
      <w:r w:rsidRPr="00B806B0">
        <w:rPr>
          <w:rStyle w:val="Emphasis"/>
        </w:rPr>
        <w:t xml:space="preserve"> were not just murdered but the </w:t>
      </w:r>
      <w:r w:rsidRPr="00B806B0">
        <w:rPr>
          <w:rStyle w:val="Emphasis"/>
          <w:highlight w:val="green"/>
        </w:rPr>
        <w:t>perpetrators</w:t>
      </w:r>
      <w:r w:rsidRPr="00B806B0">
        <w:rPr>
          <w:rStyle w:val="Emphasis"/>
        </w:rPr>
        <w:t xml:space="preserve"> also </w:t>
      </w:r>
      <w:r w:rsidRPr="006E023B">
        <w:rPr>
          <w:rStyle w:val="Emphasis"/>
        </w:rPr>
        <w:t>attempted to</w:t>
      </w:r>
      <w:r w:rsidRPr="00B806B0">
        <w:rPr>
          <w:rStyle w:val="Emphasis"/>
          <w:highlight w:val="green"/>
        </w:rPr>
        <w:t xml:space="preserve"> erase any sense of being </w:t>
      </w:r>
      <w:r w:rsidRPr="006E023B">
        <w:rPr>
          <w:rStyle w:val="Emphasis"/>
        </w:rPr>
        <w:t xml:space="preserve">a </w:t>
      </w:r>
      <w:r w:rsidRPr="00B806B0">
        <w:rPr>
          <w:rStyle w:val="Emphasis"/>
          <w:highlight w:val="green"/>
        </w:rPr>
        <w:t>unique</w:t>
      </w:r>
      <w:r w:rsidRPr="00B806B0">
        <w:rPr>
          <w:rStyle w:val="Emphasis"/>
        </w:rPr>
        <w:t xml:space="preserve">, irreplaceable </w:t>
      </w:r>
      <w:r w:rsidRPr="006E023B">
        <w:rPr>
          <w:rStyle w:val="Emphasis"/>
        </w:rPr>
        <w:t>individual</w:t>
      </w:r>
      <w:r w:rsidRPr="00B806B0">
        <w:rPr>
          <w:rStyle w:val="Emphasis"/>
        </w:rPr>
        <w:t xml:space="preserve"> in them</w:t>
      </w:r>
      <w:r w:rsidRPr="00B806B0">
        <w:rPr>
          <w:sz w:val="8"/>
        </w:rPr>
        <w:t xml:space="preserve">. In Primo Levi’s words, the aim was ‘to </w:t>
      </w:r>
      <w:r w:rsidRPr="00B806B0">
        <w:rPr>
          <w:rStyle w:val="Emphasis"/>
        </w:rPr>
        <w:t xml:space="preserve">annihilate us first as men in order to kill us more slowly </w:t>
      </w:r>
      <w:proofErr w:type="gramStart"/>
      <w:r w:rsidRPr="00B806B0">
        <w:rPr>
          <w:rStyle w:val="Emphasis"/>
        </w:rPr>
        <w:t>afterwards</w:t>
      </w:r>
      <w:r w:rsidRPr="00B806B0">
        <w:rPr>
          <w:sz w:val="8"/>
        </w:rPr>
        <w:t>’</w:t>
      </w:r>
      <w:proofErr w:type="gramEnd"/>
      <w:r w:rsidRPr="00B806B0">
        <w:rPr>
          <w:sz w:val="8"/>
        </w:rPr>
        <w:t xml:space="preserve">. 4 The actions of the </w:t>
      </w:r>
      <w:r w:rsidRPr="00B806B0">
        <w:rPr>
          <w:rStyle w:val="Emphasis"/>
        </w:rPr>
        <w:t>perpetrators thereby mirrored something fundamental in the workings of modern society and rationality</w:t>
      </w:r>
      <w:r w:rsidRPr="00B806B0">
        <w:rPr>
          <w:sz w:val="8"/>
        </w:rPr>
        <w:t xml:space="preserve"> (according to Adorno): </w:t>
      </w:r>
      <w:r w:rsidRPr="00B806B0">
        <w:rPr>
          <w:rStyle w:val="Emphasis"/>
        </w:rPr>
        <w:t xml:space="preserve">the elimination of particularity, such that everything and </w:t>
      </w:r>
      <w:r w:rsidRPr="00B806B0">
        <w:rPr>
          <w:rStyle w:val="Emphasis"/>
          <w:highlight w:val="green"/>
        </w:rPr>
        <w:t xml:space="preserve">everyone </w:t>
      </w:r>
      <w:r w:rsidRPr="006E023B">
        <w:rPr>
          <w:rStyle w:val="Emphasis"/>
        </w:rPr>
        <w:t xml:space="preserve">becomes </w:t>
      </w:r>
      <w:r w:rsidRPr="00B806B0">
        <w:rPr>
          <w:rStyle w:val="Emphasis"/>
          <w:highlight w:val="green"/>
        </w:rPr>
        <w:t>fungible</w:t>
      </w:r>
      <w:r w:rsidRPr="00B806B0">
        <w:rPr>
          <w:rStyle w:val="Emphasis"/>
        </w:rPr>
        <w:t xml:space="preserve"> – just another instance of a general category; one which can </w:t>
      </w:r>
      <w:r w:rsidRPr="00B806B0">
        <w:rPr>
          <w:rStyle w:val="Emphasis"/>
          <w:highlight w:val="green"/>
        </w:rPr>
        <w:t>easily</w:t>
      </w:r>
      <w:r w:rsidRPr="00B806B0">
        <w:rPr>
          <w:rStyle w:val="Emphasis"/>
        </w:rPr>
        <w:t xml:space="preserve"> be expended or </w:t>
      </w:r>
      <w:r w:rsidRPr="00B806B0">
        <w:rPr>
          <w:rStyle w:val="Emphasis"/>
          <w:highlight w:val="green"/>
        </w:rPr>
        <w:t xml:space="preserve">discarded, </w:t>
      </w:r>
      <w:r w:rsidRPr="006E023B">
        <w:rPr>
          <w:rStyle w:val="Emphasis"/>
        </w:rPr>
        <w:t xml:space="preserve">since </w:t>
      </w:r>
      <w:r w:rsidRPr="00B806B0">
        <w:rPr>
          <w:rStyle w:val="Emphasis"/>
          <w:highlight w:val="green"/>
        </w:rPr>
        <w:t xml:space="preserve">others </w:t>
      </w:r>
      <w:r w:rsidRPr="006E023B">
        <w:rPr>
          <w:rStyle w:val="Emphasis"/>
        </w:rPr>
        <w:t xml:space="preserve">could </w:t>
      </w:r>
      <w:r w:rsidRPr="00B806B0">
        <w:rPr>
          <w:rStyle w:val="Emphasis"/>
          <w:highlight w:val="green"/>
        </w:rPr>
        <w:t xml:space="preserve">take </w:t>
      </w:r>
      <w:r w:rsidRPr="006E023B">
        <w:rPr>
          <w:rStyle w:val="Emphasis"/>
        </w:rPr>
        <w:t xml:space="preserve">its </w:t>
      </w:r>
      <w:r w:rsidRPr="00B806B0">
        <w:rPr>
          <w:rStyle w:val="Emphasis"/>
          <w:highlight w:val="green"/>
        </w:rPr>
        <w:t>place</w:t>
      </w:r>
      <w:r w:rsidRPr="00B806B0">
        <w:rPr>
          <w:rStyle w:val="Emphasis"/>
        </w:rPr>
        <w:t>.</w:t>
      </w:r>
      <w:r w:rsidRPr="00B806B0">
        <w:rPr>
          <w:sz w:val="8"/>
        </w:rPr>
        <w:t xml:space="preserve"> Those actions foreshadowed a tendency, according to which differences matter, if at all, as inefficiencies or stopgaps to be eliminated. </w:t>
      </w:r>
      <w:r w:rsidRPr="00012C59">
        <w:rPr>
          <w:rStyle w:val="Emphasis"/>
          <w:highlight w:val="green"/>
        </w:rPr>
        <w:t xml:space="preserve">Auschwitz </w:t>
      </w:r>
      <w:proofErr w:type="gramStart"/>
      <w:r w:rsidRPr="00012C59">
        <w:rPr>
          <w:rStyle w:val="Emphasis"/>
          <w:highlight w:val="green"/>
        </w:rPr>
        <w:t>expresses</w:t>
      </w:r>
      <w:r w:rsidRPr="00B806B0">
        <w:rPr>
          <w:rStyle w:val="Emphasis"/>
        </w:rPr>
        <w:t xml:space="preserve"> also</w:t>
      </w:r>
      <w:proofErr w:type="gramEnd"/>
      <w:r w:rsidRPr="00B806B0">
        <w:rPr>
          <w:rStyle w:val="Emphasis"/>
        </w:rPr>
        <w:t xml:space="preserve"> the </w:t>
      </w:r>
      <w:r w:rsidRPr="00012C59">
        <w:rPr>
          <w:rStyle w:val="Emphasis"/>
          <w:highlight w:val="green"/>
        </w:rPr>
        <w:t>inversion of means and ends</w:t>
      </w:r>
      <w:r w:rsidRPr="00B806B0">
        <w:rPr>
          <w:rStyle w:val="Emphasis"/>
        </w:rPr>
        <w:t xml:space="preserve"> typical of modern society</w:t>
      </w:r>
      <w:r w:rsidRPr="00B806B0">
        <w:rPr>
          <w:sz w:val="8"/>
        </w:rPr>
        <w:t xml:space="preserve"> (and thought forms), </w:t>
      </w:r>
      <w:r w:rsidRPr="00B806B0">
        <w:rPr>
          <w:rStyle w:val="Emphasis"/>
        </w:rPr>
        <w:t xml:space="preserve">albeit in an extreme form: the modern means of </w:t>
      </w:r>
      <w:proofErr w:type="spellStart"/>
      <w:r w:rsidRPr="00B806B0">
        <w:rPr>
          <w:rStyle w:val="Emphasis"/>
        </w:rPr>
        <w:t>industrialisation</w:t>
      </w:r>
      <w:proofErr w:type="spellEnd"/>
      <w:r w:rsidRPr="00B806B0">
        <w:rPr>
          <w:rStyle w:val="Emphasis"/>
        </w:rPr>
        <w:t xml:space="preserve">, transport, and bureaucratic </w:t>
      </w:r>
      <w:r w:rsidRPr="00012C59">
        <w:rPr>
          <w:rStyle w:val="Emphasis"/>
        </w:rPr>
        <w:t>administration</w:t>
      </w:r>
      <w:r w:rsidRPr="00012C59">
        <w:rPr>
          <w:sz w:val="8"/>
        </w:rPr>
        <w:t xml:space="preserve"> (as well as technical-instrumental rationality) </w:t>
      </w:r>
      <w:r w:rsidRPr="00012C59">
        <w:rPr>
          <w:rStyle w:val="Emphasis"/>
        </w:rPr>
        <w:t xml:space="preserve">are not just decoupled from human ends, but actually </w:t>
      </w:r>
      <w:r w:rsidRPr="00012C59">
        <w:rPr>
          <w:rStyle w:val="Emphasis"/>
          <w:highlight w:val="green"/>
        </w:rPr>
        <w:t>turned against</w:t>
      </w:r>
      <w:r w:rsidRPr="00012C59">
        <w:rPr>
          <w:rStyle w:val="Emphasis"/>
        </w:rPr>
        <w:t xml:space="preserve"> the most basic of such ends, </w:t>
      </w:r>
      <w:r w:rsidRPr="00012C59">
        <w:rPr>
          <w:rStyle w:val="Emphasis"/>
          <w:highlight w:val="green"/>
        </w:rPr>
        <w:t>survival</w:t>
      </w:r>
      <w:r w:rsidRPr="00012C59">
        <w:rPr>
          <w:rStyle w:val="Emphasis"/>
        </w:rPr>
        <w:t>. Notably, capitalism has replaced human ends and needs with its own telos – production for production’s</w:t>
      </w:r>
      <w:r w:rsidRPr="00B806B0">
        <w:rPr>
          <w:rStyle w:val="Emphasis"/>
        </w:rPr>
        <w:t xml:space="preserve"> sake or</w:t>
      </w:r>
      <w:r w:rsidRPr="00B806B0">
        <w:rPr>
          <w:sz w:val="8"/>
        </w:rPr>
        <w:t xml:space="preserve"> (what comes to the same thing for Adorno) </w:t>
      </w:r>
      <w:r w:rsidRPr="00B806B0">
        <w:rPr>
          <w:rStyle w:val="Emphasis"/>
        </w:rPr>
        <w:t xml:space="preserve">the </w:t>
      </w:r>
      <w:proofErr w:type="spellStart"/>
      <w:r w:rsidRPr="00B806B0">
        <w:rPr>
          <w:rStyle w:val="Emphasis"/>
        </w:rPr>
        <w:t>maximisation</w:t>
      </w:r>
      <w:proofErr w:type="spellEnd"/>
      <w:r w:rsidRPr="00B806B0">
        <w:rPr>
          <w:rStyle w:val="Emphasis"/>
        </w:rPr>
        <w:t xml:space="preserve"> of profit </w:t>
      </w:r>
      <w:r w:rsidRPr="00B806B0">
        <w:rPr>
          <w:sz w:val="8"/>
        </w:rPr>
        <w:t xml:space="preserve">– and satisfies these ends and needs, if at all, incidentally and even </w:t>
      </w:r>
      <w:proofErr w:type="gramStart"/>
      <w:r w:rsidRPr="00B806B0">
        <w:rPr>
          <w:sz w:val="8"/>
        </w:rPr>
        <w:t>then</w:t>
      </w:r>
      <w:proofErr w:type="gramEnd"/>
      <w:r w:rsidRPr="00B806B0">
        <w:rPr>
          <w:sz w:val="8"/>
        </w:rPr>
        <w:t xml:space="preserve"> in a distorted and incomplete manner. In this way, the events for which </w:t>
      </w:r>
      <w:r w:rsidRPr="00B806B0">
        <w:rPr>
          <w:rStyle w:val="Emphasis"/>
        </w:rPr>
        <w:t>the name ‘</w:t>
      </w:r>
      <w:r w:rsidRPr="00631B2F">
        <w:rPr>
          <w:rStyle w:val="Emphasis"/>
          <w:highlight w:val="green"/>
        </w:rPr>
        <w:t>Auschwitz’</w:t>
      </w:r>
      <w:r w:rsidRPr="00B806B0">
        <w:rPr>
          <w:rStyle w:val="Emphasis"/>
        </w:rPr>
        <w:t xml:space="preserve"> stands were not something which went against the trend of </w:t>
      </w:r>
      <w:proofErr w:type="spellStart"/>
      <w:r w:rsidRPr="00B806B0">
        <w:rPr>
          <w:rStyle w:val="Emphasis"/>
        </w:rPr>
        <w:t>civilisation</w:t>
      </w:r>
      <w:proofErr w:type="spellEnd"/>
      <w:r w:rsidRPr="00B806B0">
        <w:rPr>
          <w:rStyle w:val="Emphasis"/>
        </w:rPr>
        <w:t xml:space="preserve">. Rather, these events were </w:t>
      </w:r>
      <w:r w:rsidRPr="00631B2F">
        <w:rPr>
          <w:rStyle w:val="Emphasis"/>
          <w:highlight w:val="green"/>
        </w:rPr>
        <w:t>intimately connected to</w:t>
      </w:r>
      <w:r w:rsidRPr="00B806B0">
        <w:rPr>
          <w:rStyle w:val="Emphasis"/>
        </w:rPr>
        <w:t xml:space="preserve"> some of the </w:t>
      </w:r>
      <w:r w:rsidRPr="00631B2F">
        <w:rPr>
          <w:rStyle w:val="Emphasis"/>
          <w:highlight w:val="green"/>
        </w:rPr>
        <w:t>main tendencies of</w:t>
      </w:r>
      <w:r w:rsidRPr="00B806B0">
        <w:rPr>
          <w:rStyle w:val="Emphasis"/>
        </w:rPr>
        <w:t xml:space="preserve"> the path which </w:t>
      </w:r>
      <w:proofErr w:type="spellStart"/>
      <w:r w:rsidRPr="00631B2F">
        <w:rPr>
          <w:rStyle w:val="Emphasis"/>
          <w:highlight w:val="green"/>
        </w:rPr>
        <w:t>civilisation</w:t>
      </w:r>
      <w:proofErr w:type="spellEnd"/>
      <w:r w:rsidRPr="00B806B0">
        <w:rPr>
          <w:rStyle w:val="Emphasis"/>
        </w:rPr>
        <w:t xml:space="preserve"> has taken </w:t>
      </w:r>
      <w:r w:rsidRPr="00631B2F">
        <w:rPr>
          <w:rStyle w:val="Emphasis"/>
          <w:highlight w:val="green"/>
        </w:rPr>
        <w:t>and</w:t>
      </w:r>
      <w:r w:rsidRPr="00B806B0">
        <w:rPr>
          <w:rStyle w:val="Emphasis"/>
        </w:rPr>
        <w:t xml:space="preserve"> to the structure of </w:t>
      </w:r>
      <w:r w:rsidRPr="00631B2F">
        <w:rPr>
          <w:rStyle w:val="Emphasis"/>
          <w:highlight w:val="green"/>
        </w:rPr>
        <w:t>modern society and thinking in particular.</w:t>
      </w:r>
      <w:r w:rsidRPr="00631B2F">
        <w:rPr>
          <w:rStyle w:val="Emphasis"/>
        </w:rPr>
        <w:t xml:space="preserve"> The lesson of Auschwitz – at least, according to Adorno – is not that culture was replaced by a momentary fallback into a barbaric state; the lesson is</w:t>
      </w:r>
      <w:r w:rsidRPr="00B806B0">
        <w:rPr>
          <w:rStyle w:val="Emphasis"/>
        </w:rPr>
        <w:t xml:space="preserve"> that </w:t>
      </w:r>
      <w:r w:rsidRPr="00012C59">
        <w:rPr>
          <w:rStyle w:val="Emphasis"/>
          <w:highlight w:val="green"/>
        </w:rPr>
        <w:t>culture itself failed</w:t>
      </w:r>
      <w:r w:rsidRPr="00B806B0">
        <w:rPr>
          <w:rStyle w:val="Emphasis"/>
        </w:rPr>
        <w:t>.</w:t>
      </w:r>
      <w:r w:rsidRPr="00B806B0">
        <w:rPr>
          <w:sz w:val="8"/>
        </w:rPr>
        <w:t xml:space="preserve">5 If </w:t>
      </w:r>
      <w:r w:rsidRPr="00012C59">
        <w:rPr>
          <w:rStyle w:val="Emphasis"/>
          <w:highlight w:val="green"/>
        </w:rPr>
        <w:t>Auschwitz was possible in a country with an advanced economy and</w:t>
      </w:r>
      <w:r w:rsidRPr="00B806B0">
        <w:rPr>
          <w:rStyle w:val="Emphasis"/>
        </w:rPr>
        <w:t xml:space="preserve"> high </w:t>
      </w:r>
      <w:r w:rsidRPr="00012C59">
        <w:rPr>
          <w:rStyle w:val="Emphasis"/>
          <w:highlight w:val="green"/>
        </w:rPr>
        <w:t>culture</w:t>
      </w:r>
      <w:r w:rsidRPr="00B806B0">
        <w:rPr>
          <w:sz w:val="8"/>
        </w:rPr>
        <w:t xml:space="preserve"> (‘a land of poets and thinkers’, as Germany is known); if it happened despite the fact that moral theories reached into the minds of perpetrators (in the way Eichmann claimed that he had lived his whole life according to Kant’s categorical imperative of which he seemed to have a decent grasp);6 if it was </w:t>
      </w:r>
      <w:r w:rsidRPr="00631B2F">
        <w:rPr>
          <w:rStyle w:val="Emphasis"/>
          <w:highlight w:val="green"/>
        </w:rPr>
        <w:t>carried out</w:t>
      </w:r>
      <w:r w:rsidRPr="00B806B0">
        <w:rPr>
          <w:rStyle w:val="Emphasis"/>
        </w:rPr>
        <w:t xml:space="preserve"> not so much </w:t>
      </w:r>
      <w:r w:rsidRPr="00631B2F">
        <w:rPr>
          <w:rStyle w:val="Emphasis"/>
          <w:highlight w:val="green"/>
        </w:rPr>
        <w:t>by</w:t>
      </w:r>
      <w:r w:rsidRPr="00B806B0">
        <w:rPr>
          <w:rStyle w:val="Emphasis"/>
        </w:rPr>
        <w:t xml:space="preserve"> monsters, </w:t>
      </w:r>
      <w:r w:rsidRPr="006E023B">
        <w:rPr>
          <w:rStyle w:val="Emphasis"/>
        </w:rPr>
        <w:t>but</w:t>
      </w:r>
      <w:r w:rsidRPr="00B806B0">
        <w:rPr>
          <w:rStyle w:val="Emphasis"/>
        </w:rPr>
        <w:t xml:space="preserve"> ordinary men (and women)</w:t>
      </w:r>
      <w:r>
        <w:rPr>
          <w:rStyle w:val="Emphasis"/>
        </w:rPr>
        <w:t xml:space="preserve"> </w:t>
      </w:r>
      <w:r w:rsidRPr="00631B2F">
        <w:rPr>
          <w:rStyle w:val="Emphasis"/>
          <w:highlight w:val="green"/>
        </w:rPr>
        <w:t>[people]</w:t>
      </w:r>
      <w:r w:rsidRPr="00B806B0">
        <w:rPr>
          <w:rStyle w:val="Emphasis"/>
        </w:rPr>
        <w:t xml:space="preserve">;7 if they </w:t>
      </w:r>
      <w:r w:rsidRPr="00631B2F">
        <w:rPr>
          <w:rStyle w:val="Emphasis"/>
          <w:highlight w:val="green"/>
        </w:rPr>
        <w:t>thought of themselves not</w:t>
      </w:r>
      <w:r w:rsidRPr="00B806B0">
        <w:rPr>
          <w:rStyle w:val="Emphasis"/>
        </w:rPr>
        <w:t xml:space="preserve"> as </w:t>
      </w:r>
      <w:r w:rsidRPr="00631B2F">
        <w:rPr>
          <w:rStyle w:val="Emphasis"/>
          <w:highlight w:val="green"/>
        </w:rPr>
        <w:t xml:space="preserve">acting against </w:t>
      </w:r>
      <w:r w:rsidRPr="00631B2F">
        <w:rPr>
          <w:rStyle w:val="Emphasis"/>
        </w:rPr>
        <w:t>morality</w:t>
      </w:r>
      <w:r w:rsidRPr="00B806B0">
        <w:rPr>
          <w:rStyle w:val="Emphasis"/>
        </w:rPr>
        <w:t xml:space="preserve"> and </w:t>
      </w:r>
      <w:proofErr w:type="spellStart"/>
      <w:r w:rsidRPr="00631B2F">
        <w:rPr>
          <w:rStyle w:val="Emphasis"/>
          <w:highlight w:val="green"/>
        </w:rPr>
        <w:t>civilisation</w:t>
      </w:r>
      <w:proofErr w:type="spellEnd"/>
      <w:r w:rsidRPr="00B806B0">
        <w:rPr>
          <w:sz w:val="8"/>
        </w:rPr>
        <w:t xml:space="preserve">, but as men of integrity who have taken on a heavy burden to protect them, remaining in their own eyes, with few exceptions, decent and respectful of human life (as Himmler described the work of the SS in his October 1943 speeches at Posen); and </w:t>
      </w:r>
      <w:r w:rsidRPr="00B806B0">
        <w:rPr>
          <w:rStyle w:val="Emphasis"/>
        </w:rPr>
        <w:t>if it was not the act of a small group of people, but if a whole society contributed</w:t>
      </w:r>
      <w:r w:rsidRPr="00B806B0">
        <w:rPr>
          <w:sz w:val="8"/>
        </w:rPr>
        <w:t xml:space="preserve">, in one way or another, to it;8 then </w:t>
      </w:r>
      <w:r w:rsidRPr="00B806B0">
        <w:rPr>
          <w:rStyle w:val="Emphasis"/>
        </w:rPr>
        <w:t xml:space="preserve">it seems not altogether far-fetched to come to Adorno’s pessimistic conclusion that Auschwitz was not an accident, but an indication of a deep-seated problem of modern society, </w:t>
      </w:r>
      <w:proofErr w:type="spellStart"/>
      <w:r w:rsidRPr="00B806B0">
        <w:rPr>
          <w:rStyle w:val="Emphasis"/>
        </w:rPr>
        <w:t>civilisation</w:t>
      </w:r>
      <w:proofErr w:type="spellEnd"/>
      <w:r w:rsidRPr="00B806B0">
        <w:rPr>
          <w:rStyle w:val="Emphasis"/>
        </w:rPr>
        <w:t>, and culture.</w:t>
      </w:r>
      <w:r w:rsidRPr="00B806B0">
        <w:rPr>
          <w:sz w:val="8"/>
        </w:rPr>
        <w:t xml:space="preserve"> If this view is defensible,9 then </w:t>
      </w:r>
      <w:r w:rsidRPr="006E023B">
        <w:rPr>
          <w:rStyle w:val="Emphasis"/>
        </w:rPr>
        <w:t xml:space="preserve">it </w:t>
      </w:r>
      <w:proofErr w:type="gramStart"/>
      <w:r w:rsidRPr="00012C59">
        <w:rPr>
          <w:rStyle w:val="Emphasis"/>
          <w:highlight w:val="green"/>
        </w:rPr>
        <w:t>suggests</w:t>
      </w:r>
      <w:r w:rsidRPr="00B806B0">
        <w:rPr>
          <w:rStyle w:val="Emphasis"/>
        </w:rPr>
        <w:t xml:space="preserve"> also</w:t>
      </w:r>
      <w:proofErr w:type="gramEnd"/>
      <w:r w:rsidRPr="00B806B0">
        <w:rPr>
          <w:rStyle w:val="Emphasis"/>
        </w:rPr>
        <w:t xml:space="preserve"> another conclusion: as long as </w:t>
      </w:r>
      <w:r w:rsidRPr="006E023B">
        <w:rPr>
          <w:rStyle w:val="Emphasis"/>
        </w:rPr>
        <w:t xml:space="preserve">our </w:t>
      </w:r>
      <w:r w:rsidRPr="00012C59">
        <w:rPr>
          <w:rStyle w:val="Emphasis"/>
          <w:highlight w:val="green"/>
        </w:rPr>
        <w:t>modern culture</w:t>
      </w:r>
      <w:r w:rsidRPr="00B806B0">
        <w:rPr>
          <w:rStyle w:val="Emphasis"/>
        </w:rPr>
        <w:t xml:space="preserve"> – </w:t>
      </w:r>
      <w:proofErr w:type="spellStart"/>
      <w:r w:rsidRPr="00B806B0">
        <w:rPr>
          <w:rStyle w:val="Emphasis"/>
        </w:rPr>
        <w:t>its</w:t>
      </w:r>
      <w:proofErr w:type="spellEnd"/>
      <w:r w:rsidRPr="00B806B0">
        <w:rPr>
          <w:rStyle w:val="Emphasis"/>
        </w:rPr>
        <w:t xml:space="preserve"> thought forms and the social world underpinning it – </w:t>
      </w:r>
      <w:r w:rsidRPr="006E023B">
        <w:rPr>
          <w:rStyle w:val="Emphasis"/>
        </w:rPr>
        <w:t xml:space="preserve">continues </w:t>
      </w:r>
      <w:r w:rsidRPr="00012C59">
        <w:rPr>
          <w:rStyle w:val="Emphasis"/>
          <w:highlight w:val="green"/>
        </w:rPr>
        <w:t xml:space="preserve">unchanged, </w:t>
      </w:r>
      <w:r w:rsidRPr="006E023B">
        <w:rPr>
          <w:rStyle w:val="Emphasis"/>
        </w:rPr>
        <w:t xml:space="preserve">the </w:t>
      </w:r>
      <w:r w:rsidRPr="00012C59">
        <w:rPr>
          <w:rStyle w:val="Emphasis"/>
          <w:highlight w:val="green"/>
        </w:rPr>
        <w:t xml:space="preserve">reoccurrence of </w:t>
      </w:r>
      <w:r w:rsidRPr="006E023B">
        <w:rPr>
          <w:rStyle w:val="Emphasis"/>
        </w:rPr>
        <w:t xml:space="preserve">events such as </w:t>
      </w:r>
      <w:r w:rsidRPr="00012C59">
        <w:rPr>
          <w:rStyle w:val="Emphasis"/>
          <w:highlight w:val="green"/>
        </w:rPr>
        <w:t xml:space="preserve">Auschwitz </w:t>
      </w:r>
      <w:r w:rsidRPr="006E023B">
        <w:rPr>
          <w:rStyle w:val="Emphasis"/>
        </w:rPr>
        <w:t>remains a</w:t>
      </w:r>
      <w:r w:rsidRPr="00B806B0">
        <w:rPr>
          <w:rStyle w:val="Emphasis"/>
        </w:rPr>
        <w:t xml:space="preserve"> real </w:t>
      </w:r>
      <w:r w:rsidRPr="00012C59">
        <w:rPr>
          <w:rStyle w:val="Emphasis"/>
          <w:highlight w:val="green"/>
        </w:rPr>
        <w:t>possibility.</w:t>
      </w:r>
    </w:p>
    <w:p w14:paraId="5FF170BA" w14:textId="77777777" w:rsidR="00F87CE1" w:rsidRDefault="00F87CE1" w:rsidP="00F87CE1">
      <w:pPr>
        <w:rPr>
          <w:rStyle w:val="Emphasis"/>
        </w:rPr>
      </w:pPr>
    </w:p>
    <w:p w14:paraId="4C7E67E9" w14:textId="77777777" w:rsidR="00F87CE1" w:rsidRPr="00E70492" w:rsidRDefault="00F87CE1" w:rsidP="00F87CE1">
      <w:pPr>
        <w:pStyle w:val="Heading4"/>
      </w:pPr>
      <w:r>
        <w:t xml:space="preserve">[2] </w:t>
      </w:r>
      <w:r w:rsidRPr="00E70492">
        <w:t>Enlightenment is not merely a period in 18th century Europe –</w:t>
      </w:r>
      <w:r>
        <w:t xml:space="preserve"> because of fear of the unknown, through identity thinking,</w:t>
      </w:r>
      <w:r w:rsidRPr="00E70492">
        <w:t xml:space="preserve"> </w:t>
      </w:r>
      <w:r>
        <w:t>enlightenment</w:t>
      </w:r>
      <w:r w:rsidRPr="00E70492">
        <w:t xml:space="preserve"> is a process of radicalizing mythical fear in the name of </w:t>
      </w:r>
      <w:proofErr w:type="spellStart"/>
      <w:r w:rsidRPr="00E70492">
        <w:t>demythologiziation</w:t>
      </w:r>
      <w:proofErr w:type="spellEnd"/>
      <w:r>
        <w:t xml:space="preserve">. </w:t>
      </w:r>
      <w:r w:rsidRPr="00E70492">
        <w:t xml:space="preserve">This all-consuming fear of the unknown maintains global systems of exploitation and oppression. </w:t>
      </w:r>
    </w:p>
    <w:p w14:paraId="28653568" w14:textId="77777777" w:rsidR="00F87CE1" w:rsidRPr="00A104A4" w:rsidRDefault="00F87CE1" w:rsidP="00F87CE1">
      <w:pPr>
        <w:rPr>
          <w:rFonts w:ascii="Times New Roman" w:hAnsi="Times New Roman" w:cs="Times New Roman"/>
          <w:sz w:val="24"/>
          <w:szCs w:val="24"/>
          <w:vertAlign w:val="subscript"/>
        </w:rPr>
      </w:pPr>
      <w:proofErr w:type="spellStart"/>
      <w:r w:rsidRPr="00E70492">
        <w:rPr>
          <w:rStyle w:val="Style13ptBold"/>
        </w:rPr>
        <w:t>Zuidervaart</w:t>
      </w:r>
      <w:proofErr w:type="spellEnd"/>
      <w:r w:rsidRPr="00E70492">
        <w:rPr>
          <w:rStyle w:val="Style13ptBold"/>
        </w:rPr>
        <w:t xml:space="preserve"> 15</w:t>
      </w:r>
      <w:r>
        <w:rPr>
          <w:rFonts w:ascii="Times New Roman" w:hAnsi="Times New Roman" w:cs="Times New Roman"/>
          <w:sz w:val="24"/>
          <w:szCs w:val="24"/>
        </w:rPr>
        <w:t xml:space="preserve"> </w:t>
      </w:r>
      <w:proofErr w:type="spellStart"/>
      <w:r w:rsidRPr="00E70492">
        <w:rPr>
          <w:sz w:val="14"/>
          <w:szCs w:val="14"/>
        </w:rPr>
        <w:t>Zuidervaart</w:t>
      </w:r>
      <w:proofErr w:type="spellEnd"/>
      <w:r w:rsidRPr="00E70492">
        <w:rPr>
          <w:sz w:val="14"/>
          <w:szCs w:val="14"/>
        </w:rPr>
        <w:t xml:space="preserve">, Lambert (Lambert </w:t>
      </w:r>
      <w:proofErr w:type="spellStart"/>
      <w:r w:rsidRPr="00E70492">
        <w:rPr>
          <w:sz w:val="14"/>
          <w:szCs w:val="14"/>
        </w:rPr>
        <w:t>Zuidervaart</w:t>
      </w:r>
      <w:proofErr w:type="spellEnd"/>
      <w:r w:rsidRPr="00E70492">
        <w:rPr>
          <w:sz w:val="14"/>
          <w:szCs w:val="14"/>
        </w:rPr>
        <w:t xml:space="preserve"> is Professor of Philosophy Emeritus at the Institute for Christian Studies in Toronto. He is the author of Adorno's Aesthetic Theory (MIT Press), Artistic Truth, Social Philosophy after Adorno, Religion, Truth, and Social Transformation, and other books.), "Theodor W. Adorno", The Stanford Encyclopedia of Philosophy (Winter 2015 Edition), Edward N. </w:t>
      </w:r>
      <w:proofErr w:type="spellStart"/>
      <w:r w:rsidRPr="00E70492">
        <w:rPr>
          <w:sz w:val="14"/>
          <w:szCs w:val="14"/>
        </w:rPr>
        <w:t>Zalta</w:t>
      </w:r>
      <w:proofErr w:type="spellEnd"/>
      <w:r w:rsidRPr="00E70492">
        <w:rPr>
          <w:sz w:val="14"/>
          <w:szCs w:val="14"/>
        </w:rPr>
        <w:t> (ed.), URL = &lt;https://plato.stanford.edu/archives/win2015/entries/adorno/&gt;. SJMS Ellipses in original.</w:t>
      </w:r>
    </w:p>
    <w:p w14:paraId="4DBE8F80" w14:textId="77777777" w:rsidR="00F87CE1" w:rsidRPr="00E70492" w:rsidRDefault="00F87CE1" w:rsidP="00F87CE1">
      <w:pPr>
        <w:rPr>
          <w:rStyle w:val="Emphasis"/>
        </w:rPr>
      </w:pPr>
      <w:r w:rsidRPr="00E70492">
        <w:rPr>
          <w:sz w:val="8"/>
        </w:rPr>
        <w:t xml:space="preserve">According to Horkheimer and Adorno, the </w:t>
      </w:r>
      <w:r w:rsidRPr="00E70492">
        <w:rPr>
          <w:rStyle w:val="Emphasis"/>
          <w:highlight w:val="green"/>
        </w:rPr>
        <w:t>source of</w:t>
      </w:r>
      <w:r w:rsidRPr="00E70492">
        <w:rPr>
          <w:rStyle w:val="Emphasis"/>
        </w:rPr>
        <w:t xml:space="preserve"> today's </w:t>
      </w:r>
      <w:r w:rsidRPr="00E70492">
        <w:rPr>
          <w:rStyle w:val="Emphasis"/>
          <w:highlight w:val="green"/>
        </w:rPr>
        <w:t>disaster is</w:t>
      </w:r>
      <w:r w:rsidRPr="00E70492">
        <w:rPr>
          <w:rStyle w:val="Emphasis"/>
        </w:rPr>
        <w:t xml:space="preserve"> a pattern of</w:t>
      </w:r>
      <w:r w:rsidRPr="00E70492">
        <w:rPr>
          <w:sz w:val="8"/>
        </w:rPr>
        <w:t xml:space="preserve"> </w:t>
      </w:r>
      <w:r w:rsidRPr="00E70492">
        <w:rPr>
          <w:strike/>
          <w:sz w:val="8"/>
        </w:rPr>
        <w:t>blind</w:t>
      </w:r>
      <w:r w:rsidRPr="00E70492">
        <w:rPr>
          <w:sz w:val="8"/>
        </w:rPr>
        <w:t xml:space="preserve"> </w:t>
      </w:r>
      <w:r w:rsidRPr="00E70492">
        <w:rPr>
          <w:rStyle w:val="Emphasis"/>
        </w:rPr>
        <w:t>domination</w:t>
      </w:r>
      <w:r w:rsidRPr="00E70492">
        <w:rPr>
          <w:sz w:val="8"/>
        </w:rPr>
        <w:t xml:space="preserve">, domination </w:t>
      </w:r>
      <w:r w:rsidRPr="00E70492">
        <w:rPr>
          <w:rStyle w:val="Emphasis"/>
        </w:rPr>
        <w:t>in a triple sense</w:t>
      </w:r>
      <w:r w:rsidRPr="00E70492">
        <w:rPr>
          <w:sz w:val="8"/>
        </w:rPr>
        <w:t xml:space="preserve">: the </w:t>
      </w:r>
      <w:r w:rsidRPr="00E70492">
        <w:rPr>
          <w:rStyle w:val="Emphasis"/>
          <w:highlight w:val="green"/>
        </w:rPr>
        <w:t xml:space="preserve">domination of nature by </w:t>
      </w:r>
      <w:r w:rsidRPr="00195F63">
        <w:rPr>
          <w:rStyle w:val="Emphasis"/>
        </w:rPr>
        <w:t>human beings</w:t>
      </w:r>
      <w:r w:rsidRPr="00195F63">
        <w:rPr>
          <w:sz w:val="8"/>
        </w:rPr>
        <w:t xml:space="preserve">, the </w:t>
      </w:r>
      <w:r w:rsidRPr="00195F63">
        <w:rPr>
          <w:rStyle w:val="Emphasis"/>
        </w:rPr>
        <w:t xml:space="preserve">domination of nature </w:t>
      </w:r>
      <w:r w:rsidRPr="00E70492">
        <w:rPr>
          <w:rStyle w:val="Emphasis"/>
          <w:highlight w:val="green"/>
        </w:rPr>
        <w:t>within human</w:t>
      </w:r>
      <w:r w:rsidRPr="00E70492">
        <w:rPr>
          <w:rStyle w:val="Emphasis"/>
        </w:rPr>
        <w:t xml:space="preserve"> beings</w:t>
      </w:r>
      <w:r w:rsidRPr="00E70492">
        <w:rPr>
          <w:sz w:val="8"/>
        </w:rPr>
        <w:t xml:space="preserve">, and, in both of these forms of domination, the </w:t>
      </w:r>
      <w:r w:rsidRPr="00E70492">
        <w:rPr>
          <w:rStyle w:val="Emphasis"/>
          <w:highlight w:val="green"/>
        </w:rPr>
        <w:t xml:space="preserve">domination of </w:t>
      </w:r>
      <w:r w:rsidRPr="00195F63">
        <w:rPr>
          <w:rStyle w:val="Emphasis"/>
        </w:rPr>
        <w:t xml:space="preserve">some human beings by </w:t>
      </w:r>
      <w:r w:rsidRPr="00E70492">
        <w:rPr>
          <w:rStyle w:val="Emphasis"/>
          <w:highlight w:val="green"/>
        </w:rPr>
        <w:t xml:space="preserve">others. </w:t>
      </w:r>
      <w:r w:rsidRPr="00195F63">
        <w:rPr>
          <w:rStyle w:val="Emphasis"/>
        </w:rPr>
        <w:t xml:space="preserve">What </w:t>
      </w:r>
      <w:r w:rsidRPr="00E70492">
        <w:rPr>
          <w:rStyle w:val="Emphasis"/>
          <w:highlight w:val="green"/>
        </w:rPr>
        <w:t>motivates</w:t>
      </w:r>
      <w:r w:rsidRPr="00E70492">
        <w:rPr>
          <w:rStyle w:val="Emphasis"/>
        </w:rPr>
        <w:t xml:space="preserve"> such triple </w:t>
      </w:r>
      <w:r w:rsidRPr="00E70492">
        <w:rPr>
          <w:rStyle w:val="Emphasis"/>
          <w:highlight w:val="green"/>
        </w:rPr>
        <w:t>domination is</w:t>
      </w:r>
      <w:r w:rsidRPr="00E70492">
        <w:rPr>
          <w:rStyle w:val="Emphasis"/>
        </w:rPr>
        <w:t xml:space="preserve"> an irrational </w:t>
      </w:r>
      <w:r w:rsidRPr="00E70492">
        <w:rPr>
          <w:rStyle w:val="Emphasis"/>
          <w:highlight w:val="green"/>
        </w:rPr>
        <w:lastRenderedPageBreak/>
        <w:t>fear of the unknown</w:t>
      </w:r>
      <w:r w:rsidRPr="00E70492">
        <w:rPr>
          <w:sz w:val="8"/>
        </w:rPr>
        <w:t>: “</w:t>
      </w:r>
      <w:r w:rsidRPr="00195F63">
        <w:rPr>
          <w:rStyle w:val="Emphasis"/>
        </w:rPr>
        <w:t xml:space="preserve">Humans </w:t>
      </w:r>
      <w:r w:rsidRPr="00E70492">
        <w:rPr>
          <w:rStyle w:val="Emphasis"/>
          <w:highlight w:val="green"/>
        </w:rPr>
        <w:t xml:space="preserve">believe </w:t>
      </w:r>
      <w:r w:rsidRPr="00195F63">
        <w:rPr>
          <w:rStyle w:val="Emphasis"/>
        </w:rPr>
        <w:t xml:space="preserve">themselves </w:t>
      </w:r>
      <w:r w:rsidRPr="00E70492">
        <w:rPr>
          <w:rStyle w:val="Emphasis"/>
          <w:highlight w:val="green"/>
        </w:rPr>
        <w:t>free</w:t>
      </w:r>
      <w:r w:rsidRPr="00E70492">
        <w:rPr>
          <w:rStyle w:val="Emphasis"/>
        </w:rPr>
        <w:t xml:space="preserve"> of fear </w:t>
      </w:r>
      <w:r w:rsidRPr="00E70492">
        <w:rPr>
          <w:rStyle w:val="Emphasis"/>
          <w:highlight w:val="green"/>
        </w:rPr>
        <w:t xml:space="preserve">when there is no </w:t>
      </w:r>
      <w:r w:rsidRPr="00195F63">
        <w:rPr>
          <w:rStyle w:val="Emphasis"/>
        </w:rPr>
        <w:t xml:space="preserve">longer anything </w:t>
      </w:r>
      <w:r w:rsidRPr="00E70492">
        <w:rPr>
          <w:rStyle w:val="Emphasis"/>
          <w:highlight w:val="green"/>
        </w:rPr>
        <w:t xml:space="preserve">unknown. </w:t>
      </w:r>
      <w:r w:rsidRPr="00195F63">
        <w:rPr>
          <w:rStyle w:val="Emphasis"/>
        </w:rPr>
        <w:t>This</w:t>
      </w:r>
      <w:r w:rsidRPr="00E70492">
        <w:rPr>
          <w:rStyle w:val="Emphasis"/>
        </w:rPr>
        <w:t xml:space="preserve"> has </w:t>
      </w:r>
      <w:r w:rsidRPr="00E70492">
        <w:rPr>
          <w:rStyle w:val="Emphasis"/>
          <w:highlight w:val="green"/>
        </w:rPr>
        <w:t>determined</w:t>
      </w:r>
      <w:r w:rsidRPr="00E70492">
        <w:rPr>
          <w:rStyle w:val="Emphasis"/>
        </w:rPr>
        <w:t xml:space="preserve"> the </w:t>
      </w:r>
      <w:r w:rsidRPr="00E70492">
        <w:rPr>
          <w:rStyle w:val="Emphasis"/>
          <w:highlight w:val="green"/>
        </w:rPr>
        <w:t>path of demythologization</w:t>
      </w:r>
      <w:r>
        <w:rPr>
          <w:rStyle w:val="Emphasis"/>
        </w:rPr>
        <w:t xml:space="preserve"> </w:t>
      </w:r>
      <w:r w:rsidRPr="00E70492">
        <w:rPr>
          <w:rStyle w:val="Emphasis"/>
        </w:rPr>
        <w:t>… Enlightenment is mythical fear radicalized</w:t>
      </w:r>
      <w:r w:rsidRPr="00E70492">
        <w:rPr>
          <w:sz w:val="8"/>
        </w:rPr>
        <w:t xml:space="preserve">” (DE 11). </w:t>
      </w:r>
      <w:r w:rsidRPr="00E70492">
        <w:rPr>
          <w:rStyle w:val="Emphasis"/>
          <w:highlight w:val="green"/>
        </w:rPr>
        <w:t>In an unfree society</w:t>
      </w:r>
      <w:r w:rsidRPr="00E70492">
        <w:rPr>
          <w:rStyle w:val="Emphasis"/>
        </w:rPr>
        <w:t xml:space="preserve"> whose culture pursues so-called progress no matter what the cost, </w:t>
      </w:r>
      <w:r w:rsidRPr="00E70492">
        <w:rPr>
          <w:rStyle w:val="Emphasis"/>
          <w:highlight w:val="green"/>
        </w:rPr>
        <w:t>that which is “other,”</w:t>
      </w:r>
      <w:r w:rsidRPr="00E70492">
        <w:rPr>
          <w:rStyle w:val="Emphasis"/>
        </w:rPr>
        <w:t xml:space="preserve"> whether human or nonhuman, </w:t>
      </w:r>
      <w:r w:rsidRPr="00E70492">
        <w:rPr>
          <w:rStyle w:val="Emphasis"/>
          <w:highlight w:val="green"/>
        </w:rPr>
        <w:t>gets</w:t>
      </w:r>
      <w:r w:rsidRPr="00E70492">
        <w:rPr>
          <w:rStyle w:val="Emphasis"/>
        </w:rPr>
        <w:t xml:space="preserve"> shoved aside, </w:t>
      </w:r>
      <w:r w:rsidRPr="00E70492">
        <w:rPr>
          <w:rStyle w:val="Emphasis"/>
          <w:highlight w:val="green"/>
        </w:rPr>
        <w:t>exploited</w:t>
      </w:r>
      <w:r w:rsidRPr="00E70492">
        <w:rPr>
          <w:rStyle w:val="Emphasis"/>
        </w:rPr>
        <w:t>, or destroyed.</w:t>
      </w:r>
      <w:r w:rsidRPr="00E70492">
        <w:rPr>
          <w:sz w:val="8"/>
        </w:rPr>
        <w:t xml:space="preserve"> The means of destruction may be more sophisticated in the modern West, and the exploitation may be less direct than outright slavery, but </w:t>
      </w:r>
      <w:r w:rsidRPr="00E70492">
        <w:rPr>
          <w:strike/>
          <w:sz w:val="8"/>
        </w:rPr>
        <w:t>blind</w:t>
      </w:r>
      <w:r w:rsidRPr="00E70492">
        <w:rPr>
          <w:sz w:val="8"/>
        </w:rPr>
        <w:t xml:space="preserve">, </w:t>
      </w:r>
      <w:r w:rsidRPr="00E70492">
        <w:rPr>
          <w:rStyle w:val="Emphasis"/>
        </w:rPr>
        <w:t xml:space="preserve">fear-driven domination continues, with ever greater global consequences. </w:t>
      </w:r>
      <w:r w:rsidRPr="00195F63">
        <w:rPr>
          <w:rStyle w:val="Emphasis"/>
        </w:rPr>
        <w:t>The all-consuming engine driving this process is an ever-expanding capitalist economy, fed by scientific research and the latest technologies.</w:t>
      </w:r>
      <w:r>
        <w:rPr>
          <w:rStyle w:val="Emphasis"/>
        </w:rPr>
        <w:t xml:space="preserve"> </w:t>
      </w:r>
      <w:r w:rsidRPr="00E70492">
        <w:rPr>
          <w:sz w:val="8"/>
        </w:rPr>
        <w:t xml:space="preserve">Contrary to some interpretations, </w:t>
      </w:r>
      <w:r w:rsidRPr="00E70492">
        <w:rPr>
          <w:rStyle w:val="Emphasis"/>
        </w:rPr>
        <w:t xml:space="preserve">Horkheimer and </w:t>
      </w:r>
      <w:r w:rsidRPr="00195F63">
        <w:rPr>
          <w:rStyle w:val="Emphasis"/>
        </w:rPr>
        <w:t>Adorno do not reject the eighteenth-century Enlightenment. Nor do they provide a negative “metanarrative” of universal historical decline.</w:t>
      </w:r>
      <w:r w:rsidRPr="00195F63">
        <w:rPr>
          <w:sz w:val="8"/>
        </w:rPr>
        <w:t xml:space="preserve"> Rather, through a highly unusual combination of philosophical argument, sociological reflection, and literary and cultural commentary, </w:t>
      </w:r>
      <w:r w:rsidRPr="00195F63">
        <w:rPr>
          <w:rStyle w:val="Emphasis"/>
        </w:rPr>
        <w:t>they construct a</w:t>
      </w:r>
      <w:r w:rsidRPr="00E70492">
        <w:rPr>
          <w:rStyle w:val="Emphasis"/>
        </w:rPr>
        <w:t xml:space="preserve"> </w:t>
      </w:r>
      <w:r w:rsidRPr="00E70492">
        <w:rPr>
          <w:rStyle w:val="Emphasis"/>
          <w:highlight w:val="green"/>
        </w:rPr>
        <w:t xml:space="preserve">“double perspective” on </w:t>
      </w:r>
      <w:r w:rsidRPr="00195F63">
        <w:rPr>
          <w:rStyle w:val="Emphasis"/>
        </w:rPr>
        <w:t xml:space="preserve">the </w:t>
      </w:r>
      <w:r w:rsidRPr="00E70492">
        <w:rPr>
          <w:rStyle w:val="Emphasis"/>
          <w:highlight w:val="green"/>
        </w:rPr>
        <w:t xml:space="preserve">modern West as </w:t>
      </w:r>
      <w:r w:rsidRPr="00195F63">
        <w:rPr>
          <w:rStyle w:val="Emphasis"/>
        </w:rPr>
        <w:t xml:space="preserve">a </w:t>
      </w:r>
      <w:r w:rsidRPr="00E70492">
        <w:rPr>
          <w:rStyle w:val="Emphasis"/>
          <w:highlight w:val="green"/>
        </w:rPr>
        <w:t>historical formation</w:t>
      </w:r>
      <w:r w:rsidRPr="00E70492">
        <w:rPr>
          <w:sz w:val="8"/>
        </w:rPr>
        <w:t xml:space="preserve"> (Jarvis 1998, 23). They summarize this double perspective in two interlinked theses: </w:t>
      </w:r>
      <w:r w:rsidRPr="00E70492">
        <w:rPr>
          <w:rStyle w:val="Emphasis"/>
        </w:rPr>
        <w:t>“</w:t>
      </w:r>
      <w:r w:rsidRPr="00E70492">
        <w:rPr>
          <w:rStyle w:val="Emphasis"/>
          <w:highlight w:val="green"/>
        </w:rPr>
        <w:t xml:space="preserve">Myth </w:t>
      </w:r>
      <w:r w:rsidRPr="00195F63">
        <w:rPr>
          <w:rStyle w:val="Emphasis"/>
        </w:rPr>
        <w:t xml:space="preserve">is </w:t>
      </w:r>
      <w:r w:rsidRPr="00E70492">
        <w:rPr>
          <w:rStyle w:val="Emphasis"/>
          <w:highlight w:val="green"/>
        </w:rPr>
        <w:t xml:space="preserve">already enlightenment, </w:t>
      </w:r>
      <w:r w:rsidRPr="00195F63">
        <w:rPr>
          <w:rStyle w:val="Emphasis"/>
        </w:rPr>
        <w:t xml:space="preserve">and </w:t>
      </w:r>
      <w:r w:rsidRPr="00E70492">
        <w:rPr>
          <w:rStyle w:val="Emphasis"/>
          <w:highlight w:val="green"/>
        </w:rPr>
        <w:t>enlightenment reverts to mythology</w:t>
      </w:r>
      <w:r w:rsidRPr="00E70492">
        <w:rPr>
          <w:rStyle w:val="Emphasis"/>
        </w:rPr>
        <w:t>”</w:t>
      </w:r>
      <w:r w:rsidRPr="00E70492">
        <w:rPr>
          <w:sz w:val="8"/>
        </w:rPr>
        <w:t xml:space="preserve"> (DE xviii). The </w:t>
      </w:r>
      <w:r w:rsidRPr="00E70492">
        <w:rPr>
          <w:rStyle w:val="Emphasis"/>
        </w:rPr>
        <w:t xml:space="preserve">first thesis allows them to suggest </w:t>
      </w:r>
      <w:r w:rsidRPr="00195F63">
        <w:rPr>
          <w:rStyle w:val="Emphasis"/>
        </w:rPr>
        <w:t>that, despite being declared mythical and outmoded by the forces of secularization,</w:t>
      </w:r>
      <w:r w:rsidRPr="00E70492">
        <w:rPr>
          <w:rStyle w:val="Emphasis"/>
        </w:rPr>
        <w:t xml:space="preserve"> </w:t>
      </w:r>
      <w:r w:rsidRPr="00E70492">
        <w:rPr>
          <w:rStyle w:val="Emphasis"/>
          <w:highlight w:val="green"/>
        </w:rPr>
        <w:t>older</w:t>
      </w:r>
      <w:r w:rsidRPr="00E70492">
        <w:rPr>
          <w:sz w:val="8"/>
        </w:rPr>
        <w:t xml:space="preserve"> rituals, religions, and </w:t>
      </w:r>
      <w:r w:rsidRPr="00E70492">
        <w:rPr>
          <w:rStyle w:val="Emphasis"/>
          <w:highlight w:val="green"/>
        </w:rPr>
        <w:t>philosophies</w:t>
      </w:r>
      <w:r w:rsidRPr="00E70492">
        <w:rPr>
          <w:rStyle w:val="Emphasis"/>
        </w:rPr>
        <w:t xml:space="preserve"> may have </w:t>
      </w:r>
      <w:r w:rsidRPr="00E70492">
        <w:rPr>
          <w:rStyle w:val="Emphasis"/>
          <w:highlight w:val="green"/>
        </w:rPr>
        <w:t>contributed to</w:t>
      </w:r>
      <w:r w:rsidRPr="00E70492">
        <w:rPr>
          <w:rStyle w:val="Emphasis"/>
        </w:rPr>
        <w:t xml:space="preserve"> the </w:t>
      </w:r>
      <w:r w:rsidRPr="00195F63">
        <w:rPr>
          <w:rStyle w:val="Emphasis"/>
        </w:rPr>
        <w:t xml:space="preserve">process of </w:t>
      </w:r>
      <w:r w:rsidRPr="00E70492">
        <w:rPr>
          <w:rStyle w:val="Emphasis"/>
          <w:highlight w:val="green"/>
        </w:rPr>
        <w:t>enlightenment</w:t>
      </w:r>
      <w:r w:rsidRPr="00E70492">
        <w:rPr>
          <w:rStyle w:val="Emphasis"/>
        </w:rPr>
        <w:t xml:space="preserve"> and may still have something worthwhile to contribute.</w:t>
      </w:r>
      <w:r w:rsidRPr="00E70492">
        <w:rPr>
          <w:sz w:val="8"/>
        </w:rPr>
        <w:t xml:space="preserve"> The </w:t>
      </w:r>
      <w:r w:rsidRPr="00E70492">
        <w:rPr>
          <w:rStyle w:val="Emphasis"/>
          <w:highlight w:val="green"/>
        </w:rPr>
        <w:t>second</w:t>
      </w:r>
      <w:r w:rsidRPr="00E70492">
        <w:rPr>
          <w:rStyle w:val="Emphasis"/>
        </w:rPr>
        <w:t xml:space="preserve"> thesis allows them to </w:t>
      </w:r>
      <w:r w:rsidRPr="00E70492">
        <w:rPr>
          <w:rStyle w:val="Emphasis"/>
          <w:highlight w:val="green"/>
        </w:rPr>
        <w:t>expose ideological</w:t>
      </w:r>
      <w:r w:rsidRPr="00E70492">
        <w:rPr>
          <w:rStyle w:val="Emphasis"/>
        </w:rPr>
        <w:t xml:space="preserve"> and </w:t>
      </w:r>
      <w:r w:rsidRPr="00E70492">
        <w:rPr>
          <w:rStyle w:val="Emphasis"/>
          <w:highlight w:val="green"/>
        </w:rPr>
        <w:t>destructive tendencies within</w:t>
      </w:r>
      <w:r w:rsidRPr="00E70492">
        <w:rPr>
          <w:rStyle w:val="Emphasis"/>
        </w:rPr>
        <w:t xml:space="preserve"> modern forces of </w:t>
      </w:r>
      <w:r w:rsidRPr="00E70492">
        <w:rPr>
          <w:rStyle w:val="Emphasis"/>
          <w:highlight w:val="green"/>
        </w:rPr>
        <w:t>secularization</w:t>
      </w:r>
      <w:r w:rsidRPr="00E70492">
        <w:rPr>
          <w:rStyle w:val="Emphasis"/>
        </w:rPr>
        <w:t xml:space="preserve">, but </w:t>
      </w:r>
      <w:r w:rsidRPr="00E70492">
        <w:rPr>
          <w:rStyle w:val="Emphasis"/>
          <w:highlight w:val="green"/>
        </w:rPr>
        <w:t>without denying</w:t>
      </w:r>
      <w:r w:rsidRPr="00E70492">
        <w:rPr>
          <w:rStyle w:val="Emphasis"/>
        </w:rPr>
        <w:t xml:space="preserve"> either </w:t>
      </w:r>
      <w:r w:rsidRPr="00E70492">
        <w:rPr>
          <w:rStyle w:val="Emphasis"/>
          <w:highlight w:val="green"/>
        </w:rPr>
        <w:t>that these forces are progressive</w:t>
      </w:r>
      <w:r w:rsidRPr="00E70492">
        <w:rPr>
          <w:rStyle w:val="Emphasis"/>
        </w:rPr>
        <w:t xml:space="preserve"> and enlightening or that the older conceptions they displace were themselves ideological and destructive.</w:t>
      </w:r>
    </w:p>
    <w:p w14:paraId="22940E99" w14:textId="77777777" w:rsidR="00F87CE1" w:rsidRDefault="00F87CE1" w:rsidP="00F87CE1"/>
    <w:p w14:paraId="2500C90B" w14:textId="77777777" w:rsidR="00F87CE1" w:rsidRDefault="00F87CE1" w:rsidP="00F87CE1">
      <w:pPr>
        <w:pStyle w:val="Heading4"/>
      </w:pPr>
      <w:r>
        <w:t>The Alternative is to use negative dialects to confront the non-identical - t</w:t>
      </w:r>
      <w:r w:rsidRPr="006E023B">
        <w:t>his resolves the crisis posed by your violence – it understands the subordinate needs of an object come before our concepts.</w:t>
      </w:r>
    </w:p>
    <w:p w14:paraId="2A2D6D16" w14:textId="77777777" w:rsidR="00F87CE1" w:rsidRPr="00D346C5" w:rsidRDefault="00F87CE1" w:rsidP="00F87CE1">
      <w:pPr>
        <w:rPr>
          <w:sz w:val="14"/>
          <w:szCs w:val="14"/>
        </w:rPr>
      </w:pPr>
      <w:r>
        <w:rPr>
          <w:rStyle w:val="Style13ptBold"/>
        </w:rPr>
        <w:t xml:space="preserve">Freyenhagen 13 </w:t>
      </w:r>
      <w:r w:rsidRPr="00961C2A">
        <w:rPr>
          <w:sz w:val="14"/>
          <w:szCs w:val="14"/>
        </w:rPr>
        <w:t xml:space="preserve">Fabian Freyenhagen [University of Essex], 2013, “ADORNO’S PRACTICAL PHILOSOPHY Living Less Wrongly” Cambridge University Press, ISBN: 978-1-107-03654-3, </w:t>
      </w:r>
      <w:hyperlink r:id="rId10"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p>
    <w:p w14:paraId="2BBEA069" w14:textId="77777777" w:rsidR="00F87CE1" w:rsidRPr="00380B65" w:rsidRDefault="00F87CE1" w:rsidP="00F87CE1">
      <w:pPr>
        <w:rPr>
          <w:rStyle w:val="Emphasis"/>
        </w:rPr>
      </w:pPr>
      <w:r w:rsidRPr="00631B2F">
        <w:rPr>
          <w:sz w:val="8"/>
        </w:rPr>
        <w:t xml:space="preserve">In fact, on Adorno’s view </w:t>
      </w:r>
      <w:r w:rsidRPr="00380B65">
        <w:rPr>
          <w:rStyle w:val="Emphasis"/>
        </w:rPr>
        <w:t xml:space="preserve">it is </w:t>
      </w:r>
      <w:r w:rsidRPr="00380B65">
        <w:rPr>
          <w:rStyle w:val="Emphasis"/>
          <w:highlight w:val="green"/>
        </w:rPr>
        <w:t>only through</w:t>
      </w:r>
      <w:r w:rsidRPr="00380B65">
        <w:rPr>
          <w:rStyle w:val="Emphasis"/>
        </w:rPr>
        <w:t xml:space="preserve"> the </w:t>
      </w:r>
      <w:r w:rsidRPr="00380B65">
        <w:rPr>
          <w:rStyle w:val="Emphasis"/>
          <w:highlight w:val="green"/>
        </w:rPr>
        <w:t>external intervention of the subject that objects</w:t>
      </w:r>
      <w:r w:rsidRPr="00380B65">
        <w:rPr>
          <w:rStyle w:val="Emphasis"/>
        </w:rPr>
        <w:t xml:space="preserve"> can fully </w:t>
      </w:r>
      <w:r w:rsidRPr="00380B65">
        <w:rPr>
          <w:rStyle w:val="Emphasis"/>
          <w:highlight w:val="green"/>
        </w:rPr>
        <w:t>unfold</w:t>
      </w:r>
      <w:r w:rsidRPr="00380B65">
        <w:rPr>
          <w:rStyle w:val="Emphasis"/>
        </w:rPr>
        <w:t xml:space="preserve"> their </w:t>
      </w:r>
      <w:r w:rsidRPr="00380B65">
        <w:rPr>
          <w:rStyle w:val="Emphasis"/>
          <w:highlight w:val="green"/>
        </w:rPr>
        <w:t>potential.</w:t>
      </w:r>
      <w:r w:rsidRPr="00380B65">
        <w:rPr>
          <w:rStyle w:val="Emphasis"/>
        </w:rPr>
        <w:t xml:space="preserve"> Whatever is contained in the objects themselves </w:t>
      </w:r>
      <w:r w:rsidRPr="00380B65">
        <w:rPr>
          <w:rStyle w:val="Emphasis"/>
          <w:highlight w:val="green"/>
        </w:rPr>
        <w:t>requires human subjectivity</w:t>
      </w:r>
      <w:r w:rsidRPr="00380B65">
        <w:rPr>
          <w:rStyle w:val="Emphasis"/>
        </w:rPr>
        <w:t xml:space="preserve"> to be voiced.</w:t>
      </w:r>
      <w:r w:rsidRPr="00631B2F">
        <w:rPr>
          <w:sz w:val="8"/>
        </w:rPr>
        <w:t xml:space="preserve">75 This </w:t>
      </w:r>
      <w:r w:rsidRPr="00380B65">
        <w:rPr>
          <w:rStyle w:val="Emphasis"/>
        </w:rPr>
        <w:t>can</w:t>
      </w:r>
      <w:r w:rsidRPr="00380B65">
        <w:rPr>
          <w:rStyle w:val="Emphasis"/>
          <w:highlight w:val="green"/>
        </w:rPr>
        <w:t>not</w:t>
      </w:r>
      <w:r w:rsidRPr="00380B65">
        <w:rPr>
          <w:rStyle w:val="Emphasis"/>
        </w:rPr>
        <w:t xml:space="preserve"> merely consist in </w:t>
      </w:r>
      <w:r w:rsidRPr="00380B65">
        <w:rPr>
          <w:rStyle w:val="Emphasis"/>
          <w:highlight w:val="green"/>
        </w:rPr>
        <w:t>copying the object</w:t>
      </w:r>
      <w:r w:rsidRPr="00380B65">
        <w:rPr>
          <w:rStyle w:val="Emphasis"/>
        </w:rPr>
        <w:t xml:space="preserve"> or perceiving it. </w:t>
      </w:r>
      <w:r w:rsidRPr="00380B65">
        <w:rPr>
          <w:rStyle w:val="Emphasis"/>
          <w:highlight w:val="green"/>
        </w:rPr>
        <w:t>Objects require interpretation</w:t>
      </w:r>
      <w:r w:rsidRPr="00380B65">
        <w:rPr>
          <w:rStyle w:val="Emphasis"/>
        </w:rPr>
        <w:t xml:space="preserve"> and this, in turn, </w:t>
      </w:r>
      <w:r w:rsidRPr="00380B65">
        <w:rPr>
          <w:rStyle w:val="Emphasis"/>
          <w:highlight w:val="green"/>
        </w:rPr>
        <w:t>requires the subject to move beyond them</w:t>
      </w:r>
      <w:r w:rsidRPr="00380B65">
        <w:rPr>
          <w:rStyle w:val="Emphasis"/>
        </w:rPr>
        <w:t xml:space="preserve"> – not </w:t>
      </w:r>
      <w:r w:rsidRPr="00380B65">
        <w:rPr>
          <w:rStyle w:val="Emphasis"/>
          <w:highlight w:val="green"/>
        </w:rPr>
        <w:t>to</w:t>
      </w:r>
      <w:r w:rsidRPr="00380B65">
        <w:rPr>
          <w:rStyle w:val="Emphasis"/>
        </w:rPr>
        <w:t xml:space="preserve"> the fixed </w:t>
      </w:r>
      <w:proofErr w:type="spellStart"/>
      <w:r w:rsidRPr="00380B65">
        <w:rPr>
          <w:rStyle w:val="Emphasis"/>
        </w:rPr>
        <w:t>categorisation</w:t>
      </w:r>
      <w:proofErr w:type="spellEnd"/>
      <w:r w:rsidRPr="00380B65">
        <w:rPr>
          <w:rStyle w:val="Emphasis"/>
        </w:rPr>
        <w:t xml:space="preserve"> of identity thinking, but to the more </w:t>
      </w:r>
      <w:r w:rsidRPr="00380B65">
        <w:rPr>
          <w:rStyle w:val="Emphasis"/>
          <w:highlight w:val="green"/>
        </w:rPr>
        <w:t>fluid</w:t>
      </w:r>
      <w:r w:rsidRPr="00380B65">
        <w:rPr>
          <w:rStyle w:val="Emphasis"/>
        </w:rPr>
        <w:t xml:space="preserve"> forms of</w:t>
      </w:r>
      <w:r w:rsidRPr="00631B2F">
        <w:rPr>
          <w:sz w:val="8"/>
        </w:rPr>
        <w:t xml:space="preserve"> (the already mentioned) </w:t>
      </w:r>
      <w:r w:rsidRPr="00380B65">
        <w:rPr>
          <w:rStyle w:val="Emphasis"/>
          <w:highlight w:val="green"/>
        </w:rPr>
        <w:t>constellations</w:t>
      </w:r>
      <w:r w:rsidRPr="00631B2F">
        <w:rPr>
          <w:sz w:val="8"/>
        </w:rPr>
        <w:t xml:space="preserve"> or force fields of concepts.76 </w:t>
      </w:r>
      <w:r w:rsidRPr="00380B65">
        <w:rPr>
          <w:rStyle w:val="Emphasis"/>
        </w:rPr>
        <w:t>In this way, the subject can help to unlock the historical, dynamic, and relational character of the objects they cognise.</w:t>
      </w:r>
      <w:r w:rsidRPr="00631B2F">
        <w:rPr>
          <w:sz w:val="8"/>
        </w:rPr>
        <w:t xml:space="preserve">77 Still, there are no guarantees here: interpretations can miss their object or fail to be illuminating; only the successful ones </w:t>
      </w:r>
      <w:proofErr w:type="spellStart"/>
      <w:r w:rsidRPr="00631B2F">
        <w:rPr>
          <w:sz w:val="8"/>
        </w:rPr>
        <w:t>realise</w:t>
      </w:r>
      <w:proofErr w:type="spellEnd"/>
      <w:r w:rsidRPr="00631B2F">
        <w:rPr>
          <w:sz w:val="8"/>
        </w:rPr>
        <w:t xml:space="preserve"> the difficult balancing act of achieving ‘bindingness [</w:t>
      </w:r>
      <w:proofErr w:type="spellStart"/>
      <w:r w:rsidRPr="00631B2F">
        <w:rPr>
          <w:sz w:val="8"/>
        </w:rPr>
        <w:t>Verbindlichkeit</w:t>
      </w:r>
      <w:proofErr w:type="spellEnd"/>
      <w:r w:rsidRPr="00631B2F">
        <w:rPr>
          <w:sz w:val="8"/>
        </w:rPr>
        <w:t xml:space="preserve">] without system’. 78 </w:t>
      </w:r>
      <w:r w:rsidRPr="00380B65">
        <w:rPr>
          <w:rStyle w:val="Emphasis"/>
        </w:rPr>
        <w:t xml:space="preserve">Along </w:t>
      </w:r>
      <w:r w:rsidRPr="00631B2F">
        <w:rPr>
          <w:rStyle w:val="Emphasis"/>
          <w:highlight w:val="green"/>
        </w:rPr>
        <w:t>with</w:t>
      </w:r>
      <w:r w:rsidRPr="00380B65">
        <w:rPr>
          <w:rStyle w:val="Emphasis"/>
        </w:rPr>
        <w:t xml:space="preserve"> the rigid nature of </w:t>
      </w:r>
      <w:r w:rsidRPr="00631B2F">
        <w:rPr>
          <w:rStyle w:val="Emphasis"/>
          <w:highlight w:val="green"/>
        </w:rPr>
        <w:t>identity thinking, certainty has to be given up</w:t>
      </w:r>
      <w:r w:rsidRPr="00380B65">
        <w:rPr>
          <w:rStyle w:val="Emphasis"/>
        </w:rPr>
        <w:t xml:space="preserve"> too, and </w:t>
      </w:r>
      <w:proofErr w:type="spellStart"/>
      <w:r w:rsidRPr="00380B65">
        <w:rPr>
          <w:rStyle w:val="Emphasis"/>
        </w:rPr>
        <w:t>fallabilism</w:t>
      </w:r>
      <w:proofErr w:type="spellEnd"/>
      <w:r w:rsidRPr="00380B65">
        <w:rPr>
          <w:rStyle w:val="Emphasis"/>
        </w:rPr>
        <w:t xml:space="preserve"> takes its place.</w:t>
      </w:r>
      <w:r w:rsidRPr="00631B2F">
        <w:rPr>
          <w:sz w:val="8"/>
        </w:rPr>
        <w:t xml:space="preserve">79 This </w:t>
      </w:r>
      <w:r w:rsidRPr="00380B65">
        <w:rPr>
          <w:rStyle w:val="Emphasis"/>
        </w:rPr>
        <w:t>lack of certainty is particularly acute within late modernity: within a wrong social life and against the background of the dominance of identity thinking, the objects themselves are deformed and cannot reveal their true nature.</w:t>
      </w:r>
      <w:r w:rsidRPr="00631B2F">
        <w:rPr>
          <w:sz w:val="8"/>
        </w:rPr>
        <w:t xml:space="preserve">80 </w:t>
      </w:r>
      <w:r w:rsidRPr="00631B2F">
        <w:rPr>
          <w:rStyle w:val="Emphasis"/>
          <w:highlight w:val="green"/>
        </w:rPr>
        <w:t>Instead</w:t>
      </w:r>
      <w:r w:rsidRPr="00380B65">
        <w:rPr>
          <w:rStyle w:val="Emphasis"/>
        </w:rPr>
        <w:t xml:space="preserve">, we have to </w:t>
      </w:r>
      <w:r w:rsidRPr="00631B2F">
        <w:rPr>
          <w:rStyle w:val="Emphasis"/>
          <w:highlight w:val="green"/>
        </w:rPr>
        <w:t>engage in ‘negative dialectics’</w:t>
      </w:r>
      <w:r w:rsidRPr="00380B65">
        <w:rPr>
          <w:rStyle w:val="Emphasis"/>
        </w:rPr>
        <w:t xml:space="preserve">, that is, we have to engage in </w:t>
      </w:r>
      <w:r w:rsidRPr="00631B2F">
        <w:rPr>
          <w:rStyle w:val="Emphasis"/>
          <w:highlight w:val="green"/>
        </w:rPr>
        <w:t>constant questioning of our thought</w:t>
      </w:r>
      <w:r w:rsidRPr="00380B65">
        <w:rPr>
          <w:rStyle w:val="Emphasis"/>
        </w:rPr>
        <w:t xml:space="preserve"> forms </w:t>
      </w:r>
      <w:r w:rsidRPr="00631B2F">
        <w:rPr>
          <w:rStyle w:val="Emphasis"/>
          <w:highlight w:val="green"/>
        </w:rPr>
        <w:t>and</w:t>
      </w:r>
      <w:r w:rsidRPr="00380B65">
        <w:rPr>
          <w:rStyle w:val="Emphasis"/>
        </w:rPr>
        <w:t xml:space="preserve"> the </w:t>
      </w:r>
      <w:r w:rsidRPr="00631B2F">
        <w:rPr>
          <w:rStyle w:val="Emphasis"/>
          <w:highlight w:val="green"/>
        </w:rPr>
        <w:t>confrontation</w:t>
      </w:r>
      <w:r w:rsidRPr="00380B65">
        <w:rPr>
          <w:rStyle w:val="Emphasis"/>
        </w:rPr>
        <w:t xml:space="preserve"> of them </w:t>
      </w:r>
      <w:r w:rsidRPr="00631B2F">
        <w:rPr>
          <w:rStyle w:val="Emphasis"/>
          <w:highlight w:val="green"/>
        </w:rPr>
        <w:t>with</w:t>
      </w:r>
      <w:r w:rsidRPr="00380B65">
        <w:rPr>
          <w:rStyle w:val="Emphasis"/>
        </w:rPr>
        <w:t xml:space="preserve"> the </w:t>
      </w:r>
      <w:r w:rsidRPr="00631B2F">
        <w:rPr>
          <w:rStyle w:val="Emphasis"/>
          <w:highlight w:val="green"/>
        </w:rPr>
        <w:t>experiences of non-identity.</w:t>
      </w:r>
      <w:r w:rsidRPr="00380B65">
        <w:rPr>
          <w:rStyle w:val="Emphasis"/>
        </w:rPr>
        <w:t xml:space="preserve"> </w:t>
      </w:r>
      <w:r w:rsidRPr="00631B2F">
        <w:rPr>
          <w:sz w:val="8"/>
        </w:rPr>
        <w:t xml:space="preserve">Such a dialectics </w:t>
      </w:r>
      <w:r w:rsidRPr="00380B65">
        <w:rPr>
          <w:rStyle w:val="Emphasis"/>
        </w:rPr>
        <w:t xml:space="preserve">is negative in the sense that it </w:t>
      </w:r>
      <w:r w:rsidRPr="00631B2F">
        <w:rPr>
          <w:rStyle w:val="Emphasis"/>
          <w:highlight w:val="green"/>
        </w:rPr>
        <w:t>incorporates</w:t>
      </w:r>
      <w:r w:rsidRPr="00380B65">
        <w:rPr>
          <w:rStyle w:val="Emphasis"/>
        </w:rPr>
        <w:t xml:space="preserve"> the </w:t>
      </w:r>
      <w:r w:rsidRPr="00631B2F">
        <w:rPr>
          <w:rStyle w:val="Emphasis"/>
          <w:highlight w:val="green"/>
        </w:rPr>
        <w:t>denial of two assumptions</w:t>
      </w:r>
      <w:r w:rsidRPr="00631B2F">
        <w:rPr>
          <w:sz w:val="8"/>
        </w:rPr>
        <w:t xml:space="preserve">: (1) the denial of the assumption </w:t>
      </w:r>
      <w:r w:rsidRPr="00631B2F">
        <w:rPr>
          <w:rStyle w:val="Emphasis"/>
          <w:highlight w:val="green"/>
        </w:rPr>
        <w:t>that identity of our conceptual scheme</w:t>
      </w:r>
      <w:r w:rsidRPr="00380B65">
        <w:rPr>
          <w:rStyle w:val="Emphasis"/>
        </w:rPr>
        <w:t xml:space="preserve"> with the world </w:t>
      </w:r>
      <w:r w:rsidRPr="00631B2F">
        <w:rPr>
          <w:rStyle w:val="Emphasis"/>
          <w:highlight w:val="green"/>
        </w:rPr>
        <w:t>can be achieved; and</w:t>
      </w:r>
      <w:r w:rsidRPr="00631B2F">
        <w:rPr>
          <w:sz w:val="8"/>
        </w:rPr>
        <w:t xml:space="preserve"> (2) the rejection of the assumption </w:t>
      </w:r>
      <w:r w:rsidRPr="00631B2F">
        <w:rPr>
          <w:rStyle w:val="Emphasis"/>
          <w:highlight w:val="green"/>
        </w:rPr>
        <w:t>that</w:t>
      </w:r>
      <w:r w:rsidRPr="00380B65">
        <w:rPr>
          <w:rStyle w:val="Emphasis"/>
        </w:rPr>
        <w:t xml:space="preserve"> the conclusions of </w:t>
      </w:r>
      <w:r w:rsidRPr="00631B2F">
        <w:rPr>
          <w:rStyle w:val="Emphasis"/>
          <w:highlight w:val="green"/>
        </w:rPr>
        <w:t>dialectics</w:t>
      </w:r>
      <w:r w:rsidRPr="00380B65">
        <w:rPr>
          <w:rStyle w:val="Emphasis"/>
        </w:rPr>
        <w:t xml:space="preserve"> can </w:t>
      </w:r>
      <w:r w:rsidRPr="00631B2F">
        <w:rPr>
          <w:rStyle w:val="Emphasis"/>
          <w:highlight w:val="green"/>
        </w:rPr>
        <w:t>move beyond the</w:t>
      </w:r>
      <w:r w:rsidRPr="00380B65">
        <w:rPr>
          <w:rStyle w:val="Emphasis"/>
        </w:rPr>
        <w:t xml:space="preserve"> wrong state of the </w:t>
      </w:r>
      <w:r w:rsidRPr="00631B2F">
        <w:rPr>
          <w:rStyle w:val="Emphasis"/>
          <w:highlight w:val="green"/>
        </w:rPr>
        <w:t>world</w:t>
      </w:r>
      <w:r w:rsidRPr="00631B2F">
        <w:rPr>
          <w:sz w:val="8"/>
        </w:rPr>
        <w:t xml:space="preserve"> and the wrong thought forms dominating within it.81 </w:t>
      </w:r>
      <w:r w:rsidRPr="00380B65">
        <w:rPr>
          <w:rStyle w:val="Emphasis"/>
        </w:rPr>
        <w:t>Negative dialectics is a reflection of this state and these thought forms, and if they were eventually overcome, then it would come to an end too.82 In that sense, it is not an eternal truth or orientation either</w:t>
      </w:r>
      <w:r>
        <w:rPr>
          <w:rStyle w:val="Emphasis"/>
        </w:rPr>
        <w:t>.</w:t>
      </w:r>
    </w:p>
    <w:p w14:paraId="4B1CB78F" w14:textId="0073B8FB" w:rsidR="00F87CE1" w:rsidRDefault="00F87CE1" w:rsidP="00F87CE1"/>
    <w:p w14:paraId="02EA30A3" w14:textId="77777777" w:rsidR="000070F6" w:rsidRDefault="000070F6" w:rsidP="000070F6">
      <w:pPr>
        <w:pStyle w:val="Heading4"/>
      </w:pPr>
      <w:r>
        <w:lastRenderedPageBreak/>
        <w:t xml:space="preserve">Negative dialectics contains a non-totalizing utopian potential in its </w:t>
      </w:r>
      <w:proofErr w:type="spellStart"/>
      <w:r>
        <w:t>micrological</w:t>
      </w:r>
      <w:proofErr w:type="spellEnd"/>
      <w:r>
        <w:t xml:space="preserve"> method. </w:t>
      </w:r>
    </w:p>
    <w:p w14:paraId="6D588A3F" w14:textId="77777777" w:rsidR="000070F6" w:rsidRPr="009D4FA2" w:rsidRDefault="000070F6" w:rsidP="000070F6">
      <w:proofErr w:type="spellStart"/>
      <w:r w:rsidRPr="005F0E4F">
        <w:rPr>
          <w:rStyle w:val="Style13ptBold"/>
        </w:rPr>
        <w:t>Tillar</w:t>
      </w:r>
      <w:proofErr w:type="spellEnd"/>
      <w:r w:rsidRPr="005F0E4F">
        <w:rPr>
          <w:rStyle w:val="Style13ptBold"/>
        </w:rPr>
        <w:t xml:space="preserve"> 1</w:t>
      </w:r>
      <w:r w:rsidRPr="005F0E4F">
        <w:rPr>
          <w:sz w:val="14"/>
          <w:szCs w:val="14"/>
        </w:rPr>
        <w:t xml:space="preserve"> Elizabeth K. </w:t>
      </w:r>
      <w:proofErr w:type="spellStart"/>
      <w:r w:rsidRPr="005F0E4F">
        <w:rPr>
          <w:sz w:val="14"/>
          <w:szCs w:val="14"/>
        </w:rPr>
        <w:t>Tillar</w:t>
      </w:r>
      <w:proofErr w:type="spellEnd"/>
      <w:r w:rsidRPr="005F0E4F">
        <w:rPr>
          <w:sz w:val="14"/>
          <w:szCs w:val="14"/>
        </w:rPr>
        <w:t xml:space="preserve"> (At the time the article was written: St. Anselm College. Currently Plymouth State University Teaching Lecturer in Philosophy), “The Influence of Social Critical Theory on Edward </w:t>
      </w:r>
      <w:proofErr w:type="spellStart"/>
      <w:r w:rsidRPr="005F0E4F">
        <w:rPr>
          <w:sz w:val="14"/>
          <w:szCs w:val="14"/>
        </w:rPr>
        <w:t>Schillebeeckx’s</w:t>
      </w:r>
      <w:proofErr w:type="spellEnd"/>
      <w:r w:rsidRPr="005F0E4F">
        <w:rPr>
          <w:sz w:val="14"/>
          <w:szCs w:val="14"/>
        </w:rPr>
        <w:t xml:space="preserve"> Theology of Suffering for Others,” </w:t>
      </w:r>
      <w:proofErr w:type="spellStart"/>
      <w:r w:rsidRPr="005F0E4F">
        <w:rPr>
          <w:i/>
          <w:iCs/>
          <w:sz w:val="14"/>
          <w:szCs w:val="14"/>
        </w:rPr>
        <w:t>Heythrop</w:t>
      </w:r>
      <w:proofErr w:type="spellEnd"/>
      <w:r w:rsidRPr="005F0E4F">
        <w:rPr>
          <w:i/>
          <w:iCs/>
          <w:sz w:val="14"/>
          <w:szCs w:val="14"/>
        </w:rPr>
        <w:t xml:space="preserve"> Journal, 42(2)</w:t>
      </w:r>
      <w:r w:rsidRPr="005F0E4F">
        <w:rPr>
          <w:sz w:val="14"/>
          <w:szCs w:val="14"/>
        </w:rPr>
        <w:t>, 2001. Pgs. 148-172</w:t>
      </w:r>
      <w:proofErr w:type="gramStart"/>
      <w:r w:rsidRPr="005F0E4F">
        <w:rPr>
          <w:sz w:val="14"/>
          <w:szCs w:val="14"/>
        </w:rPr>
        <w:t xml:space="preserve">.  </w:t>
      </w:r>
      <w:proofErr w:type="gramEnd"/>
      <w:r w:rsidR="006117F7">
        <w:fldChar w:fldCharType="begin"/>
      </w:r>
      <w:r w:rsidR="006117F7">
        <w:instrText xml:space="preserve"> HYPERLINK "https://onlinelibrary.wiley.com/doi/abs/10.1111/1468-2265.00167" </w:instrText>
      </w:r>
      <w:r w:rsidR="006117F7">
        <w:fldChar w:fldCharType="separate"/>
      </w:r>
      <w:r w:rsidRPr="005F0E4F">
        <w:rPr>
          <w:rStyle w:val="Hyperlink"/>
          <w:sz w:val="14"/>
          <w:szCs w:val="14"/>
        </w:rPr>
        <w:t>https://onlinelibrary.wiley.com/doi/abs/10.1111/1468-2265.00167</w:t>
      </w:r>
      <w:r w:rsidR="006117F7">
        <w:rPr>
          <w:rStyle w:val="Hyperlink"/>
          <w:sz w:val="14"/>
          <w:szCs w:val="14"/>
        </w:rPr>
        <w:fldChar w:fldCharType="end"/>
      </w:r>
      <w:r w:rsidRPr="005F0E4F">
        <w:rPr>
          <w:sz w:val="14"/>
          <w:szCs w:val="14"/>
        </w:rPr>
        <w:t xml:space="preserve"> Bracketed inserts mark quotations, the first from Adorno the second from David Toole. SJMS</w:t>
      </w:r>
      <w:r>
        <w:rPr>
          <w:sz w:val="14"/>
          <w:szCs w:val="14"/>
        </w:rPr>
        <w:t xml:space="preserve"> </w:t>
      </w:r>
      <w:r>
        <w:t>Quotes by Adorno and Toole marked by bracketed inserts</w:t>
      </w:r>
    </w:p>
    <w:p w14:paraId="78BC7318" w14:textId="77777777" w:rsidR="000070F6" w:rsidRPr="009F19FD" w:rsidRDefault="000070F6" w:rsidP="000070F6">
      <w:pPr>
        <w:rPr>
          <w:sz w:val="8"/>
        </w:rPr>
      </w:pPr>
      <w:r w:rsidRPr="009F19FD">
        <w:rPr>
          <w:sz w:val="8"/>
        </w:rPr>
        <w:t xml:space="preserve">As a social critique, Adorno’s negative dialectics is predicated on the notion that </w:t>
      </w:r>
      <w:r w:rsidRPr="009F19FD">
        <w:rPr>
          <w:rStyle w:val="Emphasis"/>
          <w:highlight w:val="green"/>
        </w:rPr>
        <w:t>nothing positive can be said about</w:t>
      </w:r>
      <w:r w:rsidRPr="004E15F9">
        <w:rPr>
          <w:rStyle w:val="Emphasis"/>
        </w:rPr>
        <w:t xml:space="preserve"> the </w:t>
      </w:r>
      <w:r w:rsidRPr="009F19FD">
        <w:rPr>
          <w:rStyle w:val="Emphasis"/>
          <w:highlight w:val="green"/>
        </w:rPr>
        <w:t>ideal form human society should take</w:t>
      </w:r>
      <w:r w:rsidRPr="004E15F9">
        <w:rPr>
          <w:rStyle w:val="Emphasis"/>
        </w:rPr>
        <w:t xml:space="preserve">. </w:t>
      </w:r>
      <w:r w:rsidRPr="009F19FD">
        <w:rPr>
          <w:sz w:val="8"/>
        </w:rPr>
        <w:t xml:space="preserve">In his view, </w:t>
      </w:r>
      <w:r w:rsidRPr="009F19FD">
        <w:rPr>
          <w:rStyle w:val="Emphasis"/>
          <w:highlight w:val="green"/>
        </w:rPr>
        <w:t>hope</w:t>
      </w:r>
      <w:r w:rsidRPr="004E15F9">
        <w:rPr>
          <w:rStyle w:val="Emphasis"/>
        </w:rPr>
        <w:t xml:space="preserve"> for the future of humankind </w:t>
      </w:r>
      <w:r w:rsidRPr="009F19FD">
        <w:rPr>
          <w:rStyle w:val="Emphasis"/>
          <w:highlight w:val="green"/>
        </w:rPr>
        <w:t>lies in the non-identity</w:t>
      </w:r>
      <w:r w:rsidRPr="004E15F9">
        <w:rPr>
          <w:rStyle w:val="Emphasis"/>
        </w:rPr>
        <w:t xml:space="preserve"> </w:t>
      </w:r>
      <w:r w:rsidRPr="009F19FD">
        <w:rPr>
          <w:sz w:val="8"/>
        </w:rPr>
        <w:t xml:space="preserve">of the utopian concept </w:t>
      </w:r>
      <w:r w:rsidRPr="004E15F9">
        <w:rPr>
          <w:rStyle w:val="Emphasis"/>
        </w:rPr>
        <w:t xml:space="preserve">and the </w:t>
      </w:r>
      <w:r w:rsidRPr="009F19FD">
        <w:rPr>
          <w:rStyle w:val="Emphasis"/>
          <w:highlight w:val="green"/>
        </w:rPr>
        <w:t>realization</w:t>
      </w:r>
      <w:r w:rsidRPr="004E15F9">
        <w:rPr>
          <w:rStyle w:val="Emphasis"/>
        </w:rPr>
        <w:t xml:space="preserve"> of such a concept, which </w:t>
      </w:r>
      <w:r w:rsidRPr="009F19FD">
        <w:rPr>
          <w:rStyle w:val="Emphasis"/>
          <w:highlight w:val="green"/>
        </w:rPr>
        <w:t>precludes</w:t>
      </w:r>
      <w:r w:rsidRPr="004E15F9">
        <w:rPr>
          <w:rStyle w:val="Emphasis"/>
        </w:rPr>
        <w:t xml:space="preserve"> </w:t>
      </w:r>
      <w:r w:rsidRPr="009F19FD">
        <w:rPr>
          <w:rStyle w:val="Emphasis"/>
          <w:highlight w:val="green"/>
        </w:rPr>
        <w:t>affirmation of</w:t>
      </w:r>
      <w:r w:rsidRPr="004E15F9">
        <w:rPr>
          <w:rStyle w:val="Emphasis"/>
        </w:rPr>
        <w:t xml:space="preserve"> </w:t>
      </w:r>
      <w:r w:rsidRPr="009F19FD">
        <w:rPr>
          <w:rStyle w:val="Emphasis"/>
        </w:rPr>
        <w:t xml:space="preserve">Marxism or </w:t>
      </w:r>
      <w:r w:rsidRPr="009F19FD">
        <w:rPr>
          <w:rStyle w:val="Emphasis"/>
          <w:highlight w:val="green"/>
        </w:rPr>
        <w:t>any totalizing system as the solution to</w:t>
      </w:r>
      <w:r w:rsidRPr="00B81C81">
        <w:rPr>
          <w:rStyle w:val="Emphasis"/>
        </w:rPr>
        <w:t xml:space="preserve"> the problem of exploitation, </w:t>
      </w:r>
      <w:proofErr w:type="gramStart"/>
      <w:r w:rsidRPr="009F19FD">
        <w:rPr>
          <w:rStyle w:val="Emphasis"/>
          <w:highlight w:val="green"/>
        </w:rPr>
        <w:t>oppression</w:t>
      </w:r>
      <w:proofErr w:type="gramEnd"/>
      <w:r w:rsidRPr="00B81C81">
        <w:rPr>
          <w:rStyle w:val="Emphasis"/>
        </w:rPr>
        <w:t xml:space="preserve"> and suffering.</w:t>
      </w:r>
      <w:r w:rsidRPr="009F19FD">
        <w:rPr>
          <w:sz w:val="8"/>
        </w:rPr>
        <w:t xml:space="preserve"> Significantly, however, he also maintains that non-identity implicitly contains identity: [QUOTE] Living in the rebuke that the thing is not identical with the concept is the concept’s longing to become identical with the thing. This is how the sense of nonidentity contains identity. [END QUOTE] The </w:t>
      </w:r>
      <w:r w:rsidRPr="00B81C81">
        <w:rPr>
          <w:rStyle w:val="Emphasis"/>
        </w:rPr>
        <w:t>supposition of identity is</w:t>
      </w:r>
      <w:r w:rsidRPr="009F19FD">
        <w:rPr>
          <w:sz w:val="8"/>
        </w:rPr>
        <w:t xml:space="preserve"> indeed the </w:t>
      </w:r>
      <w:r w:rsidRPr="00B81C81">
        <w:rPr>
          <w:rStyle w:val="Emphasis"/>
        </w:rPr>
        <w:t>ideological element of pure thought</w:t>
      </w:r>
      <w:r w:rsidRPr="009F19FD">
        <w:rPr>
          <w:sz w:val="8"/>
        </w:rPr>
        <w:t xml:space="preserve">, all the way </w:t>
      </w:r>
      <w:r w:rsidRPr="009D4FA2">
        <w:rPr>
          <w:rStyle w:val="Emphasis"/>
        </w:rPr>
        <w:t xml:space="preserve">down to formal logic; but hidden in it is also the truth moment of ideology, the pledge that there should be no contradiction, no antagonism. </w:t>
      </w:r>
      <w:r w:rsidRPr="009F19FD">
        <w:rPr>
          <w:rStyle w:val="Emphasis"/>
          <w:highlight w:val="green"/>
        </w:rPr>
        <w:t>In</w:t>
      </w:r>
      <w:r w:rsidRPr="009D4FA2">
        <w:rPr>
          <w:rStyle w:val="Emphasis"/>
        </w:rPr>
        <w:t xml:space="preserve"> the </w:t>
      </w:r>
      <w:r w:rsidRPr="009F19FD">
        <w:rPr>
          <w:rStyle w:val="Emphasis"/>
          <w:highlight w:val="green"/>
        </w:rPr>
        <w:t>simple</w:t>
      </w:r>
      <w:r w:rsidRPr="009D4FA2">
        <w:rPr>
          <w:rStyle w:val="Emphasis"/>
        </w:rPr>
        <w:t xml:space="preserve"> </w:t>
      </w:r>
      <w:r w:rsidRPr="009F19FD">
        <w:rPr>
          <w:rStyle w:val="Emphasis"/>
          <w:highlight w:val="green"/>
        </w:rPr>
        <w:t>identifying judgment</w:t>
      </w:r>
      <w:r w:rsidRPr="009F19FD">
        <w:rPr>
          <w:sz w:val="8"/>
        </w:rPr>
        <w:t xml:space="preserve">, the </w:t>
      </w:r>
      <w:r w:rsidRPr="009F19FD">
        <w:rPr>
          <w:rStyle w:val="Emphasis"/>
          <w:highlight w:val="green"/>
        </w:rPr>
        <w:t>pragmatist</w:t>
      </w:r>
      <w:r w:rsidRPr="009D4FA2">
        <w:rPr>
          <w:rStyle w:val="Emphasis"/>
        </w:rPr>
        <w:t xml:space="preserve">, nature-controlling element already </w:t>
      </w:r>
      <w:r w:rsidRPr="009F19FD">
        <w:rPr>
          <w:rStyle w:val="Emphasis"/>
          <w:highlight w:val="green"/>
        </w:rPr>
        <w:t>joins with a utopian element</w:t>
      </w:r>
      <w:r w:rsidRPr="009D4FA2">
        <w:rPr>
          <w:rStyle w:val="Emphasis"/>
        </w:rPr>
        <w:t>.</w:t>
      </w:r>
      <w:r w:rsidRPr="009F19FD">
        <w:rPr>
          <w:sz w:val="8"/>
        </w:rPr>
        <w:t xml:space="preserve">62 Since the </w:t>
      </w:r>
      <w:r w:rsidRPr="009F19FD">
        <w:rPr>
          <w:rStyle w:val="Emphasis"/>
          <w:highlight w:val="green"/>
        </w:rPr>
        <w:t>linguistic formulation of an imagined utopia necessarily delimits the envisioned society</w:t>
      </w:r>
      <w:r w:rsidRPr="009D4FA2">
        <w:rPr>
          <w:rStyle w:val="Emphasis"/>
        </w:rPr>
        <w:t xml:space="preserve"> (because of the non-identity</w:t>
      </w:r>
      <w:r w:rsidRPr="009F19FD">
        <w:rPr>
          <w:sz w:val="8"/>
        </w:rPr>
        <w:t xml:space="preserve"> of subject and object), </w:t>
      </w:r>
      <w:r w:rsidRPr="009D4FA2">
        <w:rPr>
          <w:rStyle w:val="Emphasis"/>
        </w:rPr>
        <w:t xml:space="preserve">the </w:t>
      </w:r>
      <w:r w:rsidRPr="009F19FD">
        <w:rPr>
          <w:rStyle w:val="Emphasis"/>
          <w:highlight w:val="green"/>
        </w:rPr>
        <w:t>actual identity of any conceptualized object remains</w:t>
      </w:r>
      <w:r w:rsidRPr="009D4FA2">
        <w:rPr>
          <w:rStyle w:val="Emphasis"/>
        </w:rPr>
        <w:t xml:space="preserve"> forever </w:t>
      </w:r>
      <w:r w:rsidRPr="009F19FD">
        <w:rPr>
          <w:rStyle w:val="Emphasis"/>
          <w:highlight w:val="green"/>
        </w:rPr>
        <w:t>elusive</w:t>
      </w:r>
      <w:r w:rsidRPr="009D4FA2">
        <w:rPr>
          <w:rStyle w:val="Emphasis"/>
        </w:rPr>
        <w:t>.</w:t>
      </w:r>
      <w:r w:rsidRPr="009F19FD">
        <w:rPr>
          <w:sz w:val="8"/>
        </w:rPr>
        <w:t xml:space="preserve"> At the same time, </w:t>
      </w:r>
      <w:r w:rsidRPr="009D4FA2">
        <w:rPr>
          <w:rStyle w:val="Emphasis"/>
        </w:rPr>
        <w:t>the ‘</w:t>
      </w:r>
      <w:r w:rsidRPr="009F19FD">
        <w:rPr>
          <w:rStyle w:val="Emphasis"/>
          <w:highlight w:val="green"/>
        </w:rPr>
        <w:t>longing of</w:t>
      </w:r>
      <w:r w:rsidRPr="009D4FA2">
        <w:rPr>
          <w:rStyle w:val="Emphasis"/>
        </w:rPr>
        <w:t xml:space="preserve"> the </w:t>
      </w:r>
      <w:r w:rsidRPr="009F19FD">
        <w:rPr>
          <w:rStyle w:val="Emphasis"/>
          <w:highlight w:val="green"/>
        </w:rPr>
        <w:t>concept to become identical</w:t>
      </w:r>
      <w:r w:rsidRPr="009D4FA2">
        <w:rPr>
          <w:rStyle w:val="Emphasis"/>
        </w:rPr>
        <w:t xml:space="preserve"> with the thing’ </w:t>
      </w:r>
      <w:r w:rsidRPr="009F19FD">
        <w:rPr>
          <w:rStyle w:val="Emphasis"/>
          <w:highlight w:val="green"/>
        </w:rPr>
        <w:t>creates</w:t>
      </w:r>
      <w:r w:rsidRPr="009D4FA2">
        <w:rPr>
          <w:rStyle w:val="Emphasis"/>
        </w:rPr>
        <w:t xml:space="preserve"> the </w:t>
      </w:r>
      <w:r w:rsidRPr="009F19FD">
        <w:rPr>
          <w:rStyle w:val="Emphasis"/>
          <w:highlight w:val="green"/>
        </w:rPr>
        <w:t>tension that drives</w:t>
      </w:r>
      <w:r w:rsidRPr="009D4FA2">
        <w:rPr>
          <w:rStyle w:val="Emphasis"/>
        </w:rPr>
        <w:t xml:space="preserve"> the </w:t>
      </w:r>
      <w:r w:rsidRPr="009F19FD">
        <w:rPr>
          <w:rStyle w:val="Emphasis"/>
          <w:highlight w:val="green"/>
        </w:rPr>
        <w:t>process of society’s becoming</w:t>
      </w:r>
      <w:r w:rsidRPr="009D4FA2">
        <w:rPr>
          <w:rStyle w:val="Emphasis"/>
        </w:rPr>
        <w:t>.</w:t>
      </w:r>
      <w:r w:rsidRPr="009F19FD">
        <w:rPr>
          <w:sz w:val="8"/>
        </w:rPr>
        <w:t xml:space="preserve"> In his article on Adorno and Deleuze, David </w:t>
      </w:r>
      <w:r w:rsidRPr="009D4FA2">
        <w:rPr>
          <w:rStyle w:val="Emphasis"/>
        </w:rPr>
        <w:t>Toole makes explicit the potentiality of utopia implicit in the tension of the non-identity of subject and object</w:t>
      </w:r>
      <w:r w:rsidRPr="009F19FD">
        <w:rPr>
          <w:sz w:val="8"/>
        </w:rPr>
        <w:t xml:space="preserve">: [QUOTE] </w:t>
      </w:r>
      <w:r w:rsidRPr="009F19FD">
        <w:rPr>
          <w:rStyle w:val="Emphasis"/>
        </w:rPr>
        <w:t>Utopia can exist</w:t>
      </w:r>
      <w:r w:rsidRPr="009F19FD">
        <w:rPr>
          <w:sz w:val="8"/>
        </w:rPr>
        <w:t xml:space="preserve">, then, </w:t>
      </w:r>
      <w:r w:rsidRPr="009F19FD">
        <w:rPr>
          <w:rStyle w:val="Emphasis"/>
        </w:rPr>
        <w:t>only as the reserve of possibility harbored within things.</w:t>
      </w:r>
      <w:r w:rsidRPr="009F19FD">
        <w:rPr>
          <w:sz w:val="8"/>
        </w:rPr>
        <w:t xml:space="preserve"> Hence, </w:t>
      </w:r>
      <w:r w:rsidRPr="009F19FD">
        <w:rPr>
          <w:rStyle w:val="Emphasis"/>
        </w:rPr>
        <w:t>the micrology of negative dialectics ends neither in despair nor in utopia, but rather recognizes that the latter emerges from the former as something vital to thought.</w:t>
      </w:r>
      <w:r w:rsidRPr="009F19FD">
        <w:rPr>
          <w:sz w:val="8"/>
        </w:rPr>
        <w:t xml:space="preserve"> This </w:t>
      </w:r>
      <w:r w:rsidRPr="009F19FD">
        <w:rPr>
          <w:rStyle w:val="Emphasis"/>
        </w:rPr>
        <w:t>dialogue between despair and utopia</w:t>
      </w:r>
      <w:r w:rsidRPr="009F19FD">
        <w:rPr>
          <w:sz w:val="8"/>
        </w:rPr>
        <w:t xml:space="preserve">, between an inconclusive reality and an inextinguishable possibility </w:t>
      </w:r>
      <w:r w:rsidRPr="009F19FD">
        <w:rPr>
          <w:rStyle w:val="Emphasis"/>
        </w:rPr>
        <w:t>has profound implications for negative dialectics: ‘It lies in the definition of negative dialectics that it will not come to rest in itself, as if it were total. This is its form of hope.</w:t>
      </w:r>
      <w:r w:rsidRPr="009F19FD">
        <w:rPr>
          <w:sz w:val="8"/>
        </w:rPr>
        <w:t>’63 [END QUOTE]</w:t>
      </w:r>
    </w:p>
    <w:p w14:paraId="728C140D" w14:textId="77777777" w:rsidR="000070F6" w:rsidRDefault="000070F6" w:rsidP="00F87CE1"/>
    <w:p w14:paraId="27BAB381" w14:textId="77777777" w:rsidR="00F87CE1" w:rsidRDefault="00F87CE1" w:rsidP="00F87CE1">
      <w:pPr>
        <w:pStyle w:val="Heading4"/>
      </w:pPr>
      <w:r>
        <w:t>The Role of the Ballot is to vote for the debater who best embraces Adorno’s education after Auschwitz – this means using the debate space as an educational space to instill distance of violence and atrocities</w:t>
      </w:r>
    </w:p>
    <w:p w14:paraId="40852B70" w14:textId="77777777" w:rsidR="00F87CE1" w:rsidRPr="009D0E89" w:rsidRDefault="00F87CE1" w:rsidP="00F87CE1">
      <w:r>
        <w:rPr>
          <w:rStyle w:val="Style13ptBold"/>
        </w:rPr>
        <w:t xml:space="preserve">Freyenhagen 13 (Quoting Adorno) </w:t>
      </w:r>
      <w:r w:rsidRPr="00961C2A">
        <w:rPr>
          <w:sz w:val="14"/>
          <w:szCs w:val="14"/>
        </w:rPr>
        <w:t xml:space="preserve">Fabian Freyenhagen [University of Essex], 2013, “ADORNO’S PRACTICAL PHILOSOPHY Living Less Wrongly” Cambridge University Press, ISBN: 978-1-107-03654-3, </w:t>
      </w:r>
      <w:hyperlink r:id="rId11" w:history="1">
        <w:r w:rsidRPr="00961C2A">
          <w:rPr>
            <w:rStyle w:val="Hyperlink"/>
            <w:sz w:val="14"/>
            <w:szCs w:val="14"/>
          </w:rPr>
          <w:t>https://www.cambridge.org/us/academic/subjects/philosophy/twentieth-century-philosophy/adornos-practical-philosophy-living-less-wrongly?format=HB&amp;isbn=9781107036543</w:t>
        </w:r>
      </w:hyperlink>
      <w:r w:rsidRPr="00961C2A">
        <w:rPr>
          <w:sz w:val="14"/>
          <w:szCs w:val="14"/>
        </w:rPr>
        <w:t xml:space="preserve"> SJMS</w:t>
      </w:r>
      <w:r>
        <w:rPr>
          <w:sz w:val="14"/>
          <w:szCs w:val="14"/>
        </w:rPr>
        <w:t xml:space="preserve"> </w:t>
      </w:r>
      <w:r>
        <w:t>Quotes from Adorno marked by bracketed inserts.</w:t>
      </w:r>
    </w:p>
    <w:p w14:paraId="734A0F9B" w14:textId="5814A504" w:rsidR="003273DD" w:rsidRPr="006117F7" w:rsidRDefault="00F87CE1" w:rsidP="003273DD">
      <w:pPr>
        <w:rPr>
          <w:b/>
          <w:iCs/>
          <w:u w:val="single"/>
        </w:rPr>
      </w:pPr>
      <w:r w:rsidRPr="00F066F2">
        <w:rPr>
          <w:sz w:val="8"/>
        </w:rPr>
        <w:t xml:space="preserve">In his essay </w:t>
      </w:r>
      <w:r w:rsidRPr="009D0E89">
        <w:rPr>
          <w:rStyle w:val="Emphasis"/>
        </w:rPr>
        <w:t>‘Education after Auschwitz’,</w:t>
      </w:r>
      <w:r w:rsidRPr="00F066F2">
        <w:rPr>
          <w:sz w:val="8"/>
        </w:rPr>
        <w:t xml:space="preserve"> Adorno </w:t>
      </w:r>
      <w:r w:rsidRPr="009D0E89">
        <w:rPr>
          <w:rStyle w:val="Emphasis"/>
        </w:rPr>
        <w:t xml:space="preserve">draws a </w:t>
      </w:r>
      <w:r w:rsidRPr="00ED09C4">
        <w:rPr>
          <w:rStyle w:val="Emphasis"/>
          <w:highlight w:val="green"/>
        </w:rPr>
        <w:t>distinction between</w:t>
      </w:r>
      <w:r w:rsidRPr="009D0E89">
        <w:rPr>
          <w:rStyle w:val="Emphasis"/>
        </w:rPr>
        <w:t xml:space="preserve"> the </w:t>
      </w:r>
      <w:r w:rsidRPr="00ED09C4">
        <w:rPr>
          <w:rStyle w:val="Emphasis"/>
          <w:highlight w:val="green"/>
        </w:rPr>
        <w:t xml:space="preserve">subjective conditions </w:t>
      </w:r>
      <w:r w:rsidRPr="00195F63">
        <w:rPr>
          <w:rStyle w:val="Emphasis"/>
        </w:rPr>
        <w:t xml:space="preserve">that </w:t>
      </w:r>
      <w:r w:rsidRPr="00ED09C4">
        <w:rPr>
          <w:rStyle w:val="Emphasis"/>
          <w:highlight w:val="green"/>
        </w:rPr>
        <w:t>made Auschwitz possible</w:t>
      </w:r>
      <w:r w:rsidRPr="009D0E89">
        <w:rPr>
          <w:rStyle w:val="Emphasis"/>
        </w:rPr>
        <w:t xml:space="preserve"> and could contribute to its reoccurrence, on the one hand, </w:t>
      </w:r>
      <w:r w:rsidRPr="00ED09C4">
        <w:rPr>
          <w:rStyle w:val="Emphasis"/>
          <w:highlight w:val="green"/>
        </w:rPr>
        <w:t>and</w:t>
      </w:r>
      <w:r w:rsidRPr="009D0E89">
        <w:rPr>
          <w:rStyle w:val="Emphasis"/>
        </w:rPr>
        <w:t xml:space="preserve"> the </w:t>
      </w:r>
      <w:r w:rsidRPr="00ED09C4">
        <w:rPr>
          <w:rStyle w:val="Emphasis"/>
          <w:highlight w:val="green"/>
        </w:rPr>
        <w:t xml:space="preserve">objective </w:t>
      </w:r>
      <w:r w:rsidRPr="00195F63">
        <w:rPr>
          <w:rStyle w:val="Emphasis"/>
        </w:rPr>
        <w:t>conditions</w:t>
      </w:r>
      <w:r w:rsidRPr="009D0E89">
        <w:rPr>
          <w:rStyle w:val="Emphasis"/>
        </w:rPr>
        <w:t>, on the other</w:t>
      </w:r>
      <w:r w:rsidRPr="00F066F2">
        <w:rPr>
          <w:sz w:val="8"/>
        </w:rPr>
        <w:t xml:space="preserve">: [Quote] </w:t>
      </w:r>
      <w:r w:rsidRPr="009D0E89">
        <w:rPr>
          <w:rStyle w:val="Emphasis"/>
        </w:rPr>
        <w:t xml:space="preserve">Since the possibility of </w:t>
      </w:r>
      <w:r w:rsidRPr="00ED09C4">
        <w:rPr>
          <w:rStyle w:val="Emphasis"/>
          <w:highlight w:val="green"/>
        </w:rPr>
        <w:t>changing the objective</w:t>
      </w:r>
      <w:r w:rsidRPr="009D0E89">
        <w:rPr>
          <w:rStyle w:val="Emphasis"/>
        </w:rPr>
        <w:t xml:space="preserve"> – </w:t>
      </w:r>
      <w:r w:rsidRPr="00195F63">
        <w:rPr>
          <w:rStyle w:val="Emphasis"/>
        </w:rPr>
        <w:t>namely, societal</w:t>
      </w:r>
      <w:r w:rsidRPr="009D0E89">
        <w:rPr>
          <w:rStyle w:val="Emphasis"/>
        </w:rPr>
        <w:t xml:space="preserve"> and political – conditions </w:t>
      </w:r>
      <w:proofErr w:type="gramStart"/>
      <w:r w:rsidRPr="00195F63">
        <w:rPr>
          <w:rStyle w:val="Emphasis"/>
        </w:rPr>
        <w:t>is</w:t>
      </w:r>
      <w:proofErr w:type="gramEnd"/>
      <w:r w:rsidRPr="00195F63">
        <w:rPr>
          <w:rStyle w:val="Emphasis"/>
        </w:rPr>
        <w:t xml:space="preserve"> extremely </w:t>
      </w:r>
      <w:r w:rsidRPr="00ED09C4">
        <w:rPr>
          <w:rStyle w:val="Emphasis"/>
          <w:highlight w:val="green"/>
        </w:rPr>
        <w:t>limited</w:t>
      </w:r>
      <w:r w:rsidRPr="009D0E89">
        <w:rPr>
          <w:rStyle w:val="Emphasis"/>
        </w:rPr>
        <w:t xml:space="preserve"> today, attempts to </w:t>
      </w:r>
      <w:r w:rsidRPr="00ED09C4">
        <w:rPr>
          <w:rStyle w:val="Emphasis"/>
          <w:highlight w:val="green"/>
        </w:rPr>
        <w:t xml:space="preserve">work </w:t>
      </w:r>
      <w:r w:rsidRPr="00195F63">
        <w:rPr>
          <w:rStyle w:val="Emphasis"/>
        </w:rPr>
        <w:t>against the repetition of Auschwitz are necessarily</w:t>
      </w:r>
      <w:r w:rsidRPr="009D0E89">
        <w:rPr>
          <w:rStyle w:val="Emphasis"/>
        </w:rPr>
        <w:t xml:space="preserve"> </w:t>
      </w:r>
      <w:r w:rsidRPr="00ED09C4">
        <w:rPr>
          <w:rStyle w:val="Emphasis"/>
          <w:highlight w:val="green"/>
        </w:rPr>
        <w:t xml:space="preserve">restricted to </w:t>
      </w:r>
      <w:r w:rsidRPr="00195F63">
        <w:rPr>
          <w:rStyle w:val="Emphasis"/>
        </w:rPr>
        <w:t xml:space="preserve">the </w:t>
      </w:r>
      <w:r w:rsidRPr="00ED09C4">
        <w:rPr>
          <w:rStyle w:val="Emphasis"/>
          <w:highlight w:val="green"/>
        </w:rPr>
        <w:t>subjective</w:t>
      </w:r>
      <w:r w:rsidRPr="009D0E89">
        <w:rPr>
          <w:rStyle w:val="Emphasis"/>
        </w:rPr>
        <w:t xml:space="preserve"> dimension.</w:t>
      </w:r>
      <w:r w:rsidRPr="00F066F2">
        <w:rPr>
          <w:sz w:val="8"/>
        </w:rPr>
        <w:t xml:space="preserve"> By this I also mean essentially the psychology of people who do such things</w:t>
      </w:r>
      <w:r w:rsidRPr="009D0E89">
        <w:rPr>
          <w:rStyle w:val="Emphasis"/>
        </w:rPr>
        <w:t>. I do not believe it would help much to appeal to eternal values, at which the very people who are prone to commit such atrocities would merely shrug their shoulders.</w:t>
      </w:r>
      <w:r w:rsidRPr="00F066F2">
        <w:rPr>
          <w:sz w:val="8"/>
        </w:rPr>
        <w:t xml:space="preserve"> I also do not believe that enlightenment about the positive qualities possessed by persecuted minorities would be of much use. The </w:t>
      </w:r>
      <w:r w:rsidRPr="009D0E89">
        <w:rPr>
          <w:rStyle w:val="Emphasis"/>
        </w:rPr>
        <w:t xml:space="preserve">roots must be sought in the persecutors, not in the victims, who are murdered under the paltriest of </w:t>
      </w:r>
      <w:proofErr w:type="spellStart"/>
      <w:r w:rsidRPr="009D0E89">
        <w:rPr>
          <w:rStyle w:val="Emphasis"/>
        </w:rPr>
        <w:t>pretences</w:t>
      </w:r>
      <w:proofErr w:type="spellEnd"/>
      <w:r w:rsidRPr="009D0E89">
        <w:rPr>
          <w:rStyle w:val="Emphasis"/>
        </w:rPr>
        <w:t>.</w:t>
      </w:r>
      <w:r w:rsidRPr="00F066F2">
        <w:rPr>
          <w:sz w:val="8"/>
        </w:rPr>
        <w:t xml:space="preserve"> What is </w:t>
      </w:r>
      <w:r w:rsidRPr="00ED09C4">
        <w:rPr>
          <w:rStyle w:val="Emphasis"/>
          <w:highlight w:val="green"/>
        </w:rPr>
        <w:t xml:space="preserve">necessary </w:t>
      </w:r>
      <w:r w:rsidRPr="00195F63">
        <w:rPr>
          <w:rStyle w:val="Emphasis"/>
        </w:rPr>
        <w:t>is</w:t>
      </w:r>
      <w:r w:rsidRPr="009D0E89">
        <w:rPr>
          <w:rStyle w:val="Emphasis"/>
        </w:rPr>
        <w:t xml:space="preserve"> what I once called </w:t>
      </w:r>
      <w:r w:rsidRPr="00195F63">
        <w:rPr>
          <w:rStyle w:val="Emphasis"/>
        </w:rPr>
        <w:t xml:space="preserve">the </w:t>
      </w:r>
      <w:r w:rsidRPr="00ED09C4">
        <w:rPr>
          <w:rStyle w:val="Emphasis"/>
          <w:highlight w:val="green"/>
        </w:rPr>
        <w:t xml:space="preserve">turn to </w:t>
      </w:r>
      <w:r w:rsidRPr="00195F63">
        <w:rPr>
          <w:rStyle w:val="Emphasis"/>
        </w:rPr>
        <w:t xml:space="preserve">the </w:t>
      </w:r>
      <w:r w:rsidRPr="00ED09C4">
        <w:rPr>
          <w:rStyle w:val="Emphasis"/>
          <w:highlight w:val="green"/>
        </w:rPr>
        <w:t>subject. One</w:t>
      </w:r>
      <w:r w:rsidRPr="009D0E89">
        <w:rPr>
          <w:rStyle w:val="Emphasis"/>
        </w:rPr>
        <w:t xml:space="preserve"> must </w:t>
      </w:r>
      <w:r w:rsidRPr="00ED09C4">
        <w:rPr>
          <w:rStyle w:val="Emphasis"/>
          <w:highlight w:val="green"/>
        </w:rPr>
        <w:t>know</w:t>
      </w:r>
      <w:r w:rsidRPr="009D0E89">
        <w:rPr>
          <w:rStyle w:val="Emphasis"/>
        </w:rPr>
        <w:t xml:space="preserve"> the </w:t>
      </w:r>
      <w:r w:rsidRPr="00ED09C4">
        <w:rPr>
          <w:rStyle w:val="Emphasis"/>
          <w:highlight w:val="green"/>
        </w:rPr>
        <w:t xml:space="preserve">mechanisms </w:t>
      </w:r>
      <w:r w:rsidRPr="00195F63">
        <w:rPr>
          <w:rStyle w:val="Emphasis"/>
        </w:rPr>
        <w:t xml:space="preserve">that </w:t>
      </w:r>
      <w:r w:rsidRPr="00ED09C4">
        <w:rPr>
          <w:rStyle w:val="Emphasis"/>
          <w:highlight w:val="green"/>
        </w:rPr>
        <w:t>render people capable of</w:t>
      </w:r>
      <w:r w:rsidRPr="009D0E89">
        <w:rPr>
          <w:rStyle w:val="Emphasis"/>
        </w:rPr>
        <w:t xml:space="preserve"> such </w:t>
      </w:r>
      <w:r w:rsidRPr="00ED09C4">
        <w:rPr>
          <w:rStyle w:val="Emphasis"/>
          <w:highlight w:val="green"/>
        </w:rPr>
        <w:t>deeds</w:t>
      </w:r>
      <w:r w:rsidRPr="009D0E89">
        <w:rPr>
          <w:rStyle w:val="Emphasis"/>
        </w:rPr>
        <w:t xml:space="preserve">, must </w:t>
      </w:r>
      <w:r w:rsidRPr="00ED09C4">
        <w:rPr>
          <w:rStyle w:val="Emphasis"/>
          <w:highlight w:val="green"/>
        </w:rPr>
        <w:t xml:space="preserve">reveal </w:t>
      </w:r>
      <w:r w:rsidRPr="00195F63">
        <w:rPr>
          <w:rStyle w:val="Emphasis"/>
        </w:rPr>
        <w:t xml:space="preserve">the mechanisms to them, and </w:t>
      </w:r>
      <w:r w:rsidRPr="00ED09C4">
        <w:rPr>
          <w:rStyle w:val="Emphasis"/>
          <w:highlight w:val="green"/>
        </w:rPr>
        <w:t>strive</w:t>
      </w:r>
      <w:r w:rsidRPr="009D0E89">
        <w:rPr>
          <w:rStyle w:val="Emphasis"/>
        </w:rPr>
        <w:t xml:space="preserve">, by general </w:t>
      </w:r>
      <w:r w:rsidRPr="009D0E89">
        <w:rPr>
          <w:rStyle w:val="Emphasis"/>
        </w:rPr>
        <w:lastRenderedPageBreak/>
        <w:t xml:space="preserve">awareness of those mechanisms, </w:t>
      </w:r>
      <w:r w:rsidRPr="00ED09C4">
        <w:rPr>
          <w:rStyle w:val="Emphasis"/>
          <w:highlight w:val="green"/>
        </w:rPr>
        <w:t xml:space="preserve">to prevent </w:t>
      </w:r>
      <w:r w:rsidRPr="00195F63">
        <w:rPr>
          <w:rStyle w:val="Emphasis"/>
        </w:rPr>
        <w:t>people from becoming so again.</w:t>
      </w:r>
      <w:r>
        <w:rPr>
          <w:rStyle w:val="Emphasis"/>
        </w:rPr>
        <w:t xml:space="preserve"> </w:t>
      </w:r>
      <w:r w:rsidRPr="00F066F2">
        <w:rPr>
          <w:sz w:val="8"/>
        </w:rPr>
        <w:t xml:space="preserve">86 [End Quote] With changes to the objective conditions highly unlikely, </w:t>
      </w:r>
      <w:r w:rsidRPr="009D0E89">
        <w:rPr>
          <w:rStyle w:val="Emphasis"/>
        </w:rPr>
        <w:t xml:space="preserve">Adorno here concludes that </w:t>
      </w:r>
      <w:r w:rsidRPr="00195F63">
        <w:rPr>
          <w:rStyle w:val="Emphasis"/>
        </w:rPr>
        <w:t xml:space="preserve">we should </w:t>
      </w:r>
      <w:r w:rsidRPr="00ED09C4">
        <w:rPr>
          <w:rStyle w:val="Emphasis"/>
          <w:highlight w:val="green"/>
        </w:rPr>
        <w:t>concentrate on understanding</w:t>
      </w:r>
      <w:r w:rsidRPr="009D0E89">
        <w:rPr>
          <w:rStyle w:val="Emphasis"/>
        </w:rPr>
        <w:t xml:space="preserve"> the </w:t>
      </w:r>
      <w:r w:rsidRPr="00195F63">
        <w:rPr>
          <w:rStyle w:val="Emphasis"/>
        </w:rPr>
        <w:t xml:space="preserve">(psychological) </w:t>
      </w:r>
      <w:r w:rsidRPr="00195F63">
        <w:rPr>
          <w:rStyle w:val="Emphasis"/>
          <w:highlight w:val="green"/>
        </w:rPr>
        <w:t xml:space="preserve">mechanisms which make </w:t>
      </w:r>
      <w:r w:rsidRPr="00195F63">
        <w:rPr>
          <w:rStyle w:val="Emphasis"/>
        </w:rPr>
        <w:t xml:space="preserve">people commit </w:t>
      </w:r>
      <w:r w:rsidRPr="00ED09C4">
        <w:rPr>
          <w:rStyle w:val="Emphasis"/>
          <w:highlight w:val="green"/>
        </w:rPr>
        <w:t>atrocities.</w:t>
      </w:r>
      <w:r w:rsidRPr="00F066F2">
        <w:rPr>
          <w:sz w:val="8"/>
        </w:rPr>
        <w:t xml:space="preserve"> In this sense, </w:t>
      </w:r>
      <w:r w:rsidRPr="009D0E89">
        <w:rPr>
          <w:rStyle w:val="Emphasis"/>
        </w:rPr>
        <w:t xml:space="preserve">he wants </w:t>
      </w:r>
      <w:r w:rsidRPr="00ED09C4">
        <w:rPr>
          <w:rStyle w:val="Emphasis"/>
          <w:highlight w:val="green"/>
        </w:rPr>
        <w:t>education</w:t>
      </w:r>
      <w:r w:rsidRPr="009D0E89">
        <w:rPr>
          <w:rStyle w:val="Emphasis"/>
        </w:rPr>
        <w:t xml:space="preserve"> as ‘an education </w:t>
      </w:r>
      <w:r w:rsidRPr="00ED09C4">
        <w:rPr>
          <w:rStyle w:val="Emphasis"/>
          <w:highlight w:val="green"/>
        </w:rPr>
        <w:t>toward critical self-reflection’.</w:t>
      </w:r>
      <w:r w:rsidRPr="00F066F2">
        <w:rPr>
          <w:sz w:val="8"/>
        </w:rPr>
        <w:t xml:space="preserve"> 87 This should </w:t>
      </w:r>
      <w:r w:rsidRPr="00195F63">
        <w:rPr>
          <w:rStyle w:val="Emphasis"/>
        </w:rPr>
        <w:t xml:space="preserve">proceed both via </w:t>
      </w:r>
      <w:r w:rsidRPr="00ED09C4">
        <w:rPr>
          <w:rStyle w:val="Emphasis"/>
          <w:highlight w:val="green"/>
        </w:rPr>
        <w:t>encouraging reflection and criticism from</w:t>
      </w:r>
      <w:r w:rsidRPr="009D0E89">
        <w:rPr>
          <w:rStyle w:val="Emphasis"/>
        </w:rPr>
        <w:t xml:space="preserve"> early </w:t>
      </w:r>
      <w:r w:rsidRPr="00ED09C4">
        <w:rPr>
          <w:rStyle w:val="Emphasis"/>
          <w:highlight w:val="green"/>
        </w:rPr>
        <w:t>childhood</w:t>
      </w:r>
      <w:r w:rsidRPr="009D0E89">
        <w:rPr>
          <w:rStyle w:val="Emphasis"/>
        </w:rPr>
        <w:t xml:space="preserve"> onwards, </w:t>
      </w:r>
      <w:r w:rsidRPr="00195F63">
        <w:rPr>
          <w:rStyle w:val="Emphasis"/>
        </w:rPr>
        <w:t>and</w:t>
      </w:r>
      <w:r w:rsidRPr="009D0E89">
        <w:rPr>
          <w:rStyle w:val="Emphasis"/>
        </w:rPr>
        <w:t xml:space="preserve"> by </w:t>
      </w:r>
      <w:r w:rsidRPr="00ED09C4">
        <w:rPr>
          <w:rStyle w:val="Emphasis"/>
          <w:highlight w:val="green"/>
        </w:rPr>
        <w:t xml:space="preserve">fostering </w:t>
      </w:r>
      <w:r w:rsidRPr="00195F63">
        <w:rPr>
          <w:rStyle w:val="Emphasis"/>
        </w:rPr>
        <w:t xml:space="preserve">it </w:t>
      </w:r>
      <w:r w:rsidRPr="00ED09C4">
        <w:rPr>
          <w:rStyle w:val="Emphasis"/>
          <w:highlight w:val="green"/>
        </w:rPr>
        <w:t>via public awareness campaigns</w:t>
      </w:r>
      <w:r w:rsidRPr="009D0E89">
        <w:rPr>
          <w:rStyle w:val="Emphasis"/>
        </w:rPr>
        <w:t xml:space="preserve"> about the (psychological) mechanisms in question.</w:t>
      </w:r>
      <w:r w:rsidRPr="00F066F2">
        <w:rPr>
          <w:sz w:val="8"/>
        </w:rPr>
        <w:t xml:space="preserve">88 Adorno also thinks that </w:t>
      </w:r>
      <w:r w:rsidRPr="00ED09C4">
        <w:rPr>
          <w:rStyle w:val="Emphasis"/>
          <w:highlight w:val="green"/>
        </w:rPr>
        <w:t>instilling</w:t>
      </w:r>
      <w:r w:rsidRPr="009D0E89">
        <w:rPr>
          <w:rStyle w:val="Emphasis"/>
        </w:rPr>
        <w:t xml:space="preserve"> a sense of </w:t>
      </w:r>
      <w:r w:rsidRPr="00ED09C4">
        <w:rPr>
          <w:rStyle w:val="Emphasis"/>
          <w:highlight w:val="green"/>
        </w:rPr>
        <w:t>distaste for</w:t>
      </w:r>
      <w:r w:rsidRPr="009D0E89">
        <w:rPr>
          <w:rStyle w:val="Emphasis"/>
        </w:rPr>
        <w:t xml:space="preserve">, or shame about, </w:t>
      </w:r>
      <w:r w:rsidRPr="00ED09C4">
        <w:rPr>
          <w:rStyle w:val="Emphasis"/>
          <w:highlight w:val="green"/>
        </w:rPr>
        <w:t xml:space="preserve">violence into </w:t>
      </w:r>
      <w:r w:rsidRPr="00195F63">
        <w:rPr>
          <w:rStyle w:val="Emphasis"/>
        </w:rPr>
        <w:t>children (and, if possible, adults) would be</w:t>
      </w:r>
      <w:r w:rsidRPr="009D0E89">
        <w:rPr>
          <w:rStyle w:val="Emphasis"/>
        </w:rPr>
        <w:t xml:space="preserve"> </w:t>
      </w:r>
      <w:r w:rsidRPr="00ED09C4">
        <w:rPr>
          <w:rStyle w:val="Emphasis"/>
          <w:highlight w:val="green"/>
        </w:rPr>
        <w:t xml:space="preserve">important </w:t>
      </w:r>
      <w:r w:rsidRPr="00195F63">
        <w:rPr>
          <w:rStyle w:val="Emphasis"/>
        </w:rPr>
        <w:t xml:space="preserve">to </w:t>
      </w:r>
      <w:r w:rsidRPr="00ED09C4">
        <w:rPr>
          <w:rStyle w:val="Emphasis"/>
          <w:highlight w:val="green"/>
        </w:rPr>
        <w:t xml:space="preserve">prevent Auschwitz </w:t>
      </w:r>
      <w:r w:rsidRPr="00195F63">
        <w:rPr>
          <w:rStyle w:val="Emphasis"/>
          <w:highlight w:val="green"/>
        </w:rPr>
        <w:t>repeating</w:t>
      </w:r>
      <w:r w:rsidRPr="009D0E89">
        <w:rPr>
          <w:rStyle w:val="Emphasis"/>
        </w:rPr>
        <w:t xml:space="preserve"> itself.</w:t>
      </w:r>
      <w:r w:rsidRPr="00F066F2">
        <w:rPr>
          <w:sz w:val="8"/>
        </w:rPr>
        <w:t xml:space="preserve">89 </w:t>
      </w:r>
      <w:r w:rsidRPr="009D0E89">
        <w:rPr>
          <w:rStyle w:val="Emphasis"/>
        </w:rPr>
        <w:t xml:space="preserve">He even makes a few suggestions about the form and content a </w:t>
      </w:r>
      <w:r w:rsidRPr="00ED09C4">
        <w:rPr>
          <w:rStyle w:val="Emphasis"/>
          <w:highlight w:val="green"/>
        </w:rPr>
        <w:t>post-Auschwitz education</w:t>
      </w:r>
      <w:r w:rsidRPr="009D0E89">
        <w:rPr>
          <w:rStyle w:val="Emphasis"/>
        </w:rPr>
        <w:t xml:space="preserve"> could have, such as recommending a </w:t>
      </w:r>
      <w:r w:rsidRPr="00ED09C4">
        <w:rPr>
          <w:rStyle w:val="Emphasis"/>
          <w:highlight w:val="green"/>
        </w:rPr>
        <w:t>focus on</w:t>
      </w:r>
      <w:r w:rsidRPr="009D0E89">
        <w:rPr>
          <w:rStyle w:val="Emphasis"/>
        </w:rPr>
        <w:t xml:space="preserve"> the </w:t>
      </w:r>
      <w:r w:rsidRPr="00ED09C4">
        <w:rPr>
          <w:rStyle w:val="Emphasis"/>
          <w:highlight w:val="green"/>
        </w:rPr>
        <w:t xml:space="preserve">concrete </w:t>
      </w:r>
      <w:r w:rsidRPr="00195F63">
        <w:rPr>
          <w:rStyle w:val="Emphasis"/>
        </w:rPr>
        <w:t xml:space="preserve">forms of </w:t>
      </w:r>
      <w:r w:rsidRPr="00ED09C4">
        <w:rPr>
          <w:rStyle w:val="Emphasis"/>
          <w:highlight w:val="green"/>
        </w:rPr>
        <w:t>resistance against</w:t>
      </w:r>
      <w:r w:rsidRPr="009D0E89">
        <w:rPr>
          <w:rStyle w:val="Emphasis"/>
        </w:rPr>
        <w:t xml:space="preserve"> the </w:t>
      </w:r>
      <w:r w:rsidRPr="00ED09C4">
        <w:rPr>
          <w:rStyle w:val="Emphasis"/>
          <w:highlight w:val="green"/>
        </w:rPr>
        <w:t>social horrors</w:t>
      </w:r>
      <w:r w:rsidRPr="009D0E89">
        <w:rPr>
          <w:rStyle w:val="Emphasis"/>
        </w:rPr>
        <w:t xml:space="preserve"> committed </w:t>
      </w:r>
      <w:r w:rsidRPr="00195F63">
        <w:rPr>
          <w:rStyle w:val="Emphasis"/>
        </w:rPr>
        <w:t xml:space="preserve">under Nazism or the opposition to parts thereof (for example, the euthanasia </w:t>
      </w:r>
      <w:proofErr w:type="spellStart"/>
      <w:r w:rsidRPr="00195F63">
        <w:rPr>
          <w:rStyle w:val="Emphasis"/>
        </w:rPr>
        <w:t>programme</w:t>
      </w:r>
      <w:proofErr w:type="spellEnd"/>
      <w:r w:rsidRPr="00195F63">
        <w:rPr>
          <w:rStyle w:val="Emphasis"/>
        </w:rPr>
        <w:t>) among the German population.</w:t>
      </w:r>
      <w:r w:rsidRPr="00195F63">
        <w:rPr>
          <w:sz w:val="8"/>
        </w:rPr>
        <w:t xml:space="preserve">90 </w:t>
      </w:r>
      <w:r w:rsidRPr="00195F63">
        <w:rPr>
          <w:rStyle w:val="Emphasis"/>
        </w:rPr>
        <w:t>On a social level, he also suggests</w:t>
      </w:r>
      <w:r w:rsidRPr="00ED09C4">
        <w:rPr>
          <w:rStyle w:val="Emphasis"/>
        </w:rPr>
        <w:t xml:space="preserve"> </w:t>
      </w:r>
      <w:r w:rsidRPr="00ED09C4">
        <w:rPr>
          <w:rStyle w:val="Emphasis"/>
          <w:highlight w:val="green"/>
        </w:rPr>
        <w:t>remind</w:t>
      </w:r>
      <w:r w:rsidRPr="00ED09C4">
        <w:rPr>
          <w:rStyle w:val="Emphasis"/>
        </w:rPr>
        <w:t xml:space="preserve">ing </w:t>
      </w:r>
      <w:r w:rsidRPr="00ED09C4">
        <w:rPr>
          <w:rStyle w:val="Emphasis"/>
          <w:highlight w:val="green"/>
        </w:rPr>
        <w:t xml:space="preserve">people </w:t>
      </w:r>
      <w:r w:rsidRPr="00195F63">
        <w:rPr>
          <w:rStyle w:val="Emphasis"/>
        </w:rPr>
        <w:t>of the catastrophic results – authoritarianism, war, suffering – which the fascist regimes had for their own populations and reminding them that</w:t>
      </w:r>
      <w:r w:rsidRPr="00ED09C4">
        <w:rPr>
          <w:rStyle w:val="Emphasis"/>
        </w:rPr>
        <w:t xml:space="preserve"> </w:t>
      </w:r>
      <w:r w:rsidRPr="00ED09C4">
        <w:rPr>
          <w:rStyle w:val="Emphasis"/>
          <w:highlight w:val="green"/>
        </w:rPr>
        <w:t>fascist revivals</w:t>
      </w:r>
      <w:r w:rsidRPr="00ED09C4">
        <w:rPr>
          <w:rStyle w:val="Emphasis"/>
        </w:rPr>
        <w:t xml:space="preserve"> would </w:t>
      </w:r>
      <w:r w:rsidRPr="00ED09C4">
        <w:rPr>
          <w:rStyle w:val="Emphasis"/>
          <w:highlight w:val="green"/>
        </w:rPr>
        <w:t>come at similar costs</w:t>
      </w:r>
      <w:r w:rsidRPr="00F066F2">
        <w:rPr>
          <w:sz w:val="8"/>
        </w:rPr>
        <w:t xml:space="preserve">, something which </w:t>
      </w:r>
      <w:r w:rsidRPr="00ED09C4">
        <w:rPr>
          <w:rStyle w:val="Emphasis"/>
        </w:rPr>
        <w:t xml:space="preserve">might present more of a counterweight than </w:t>
      </w:r>
      <w:r w:rsidRPr="00F066F2">
        <w:rPr>
          <w:rStyle w:val="Emphasis"/>
          <w:highlight w:val="green"/>
        </w:rPr>
        <w:t>reminders about</w:t>
      </w:r>
      <w:r w:rsidRPr="00ED09C4">
        <w:rPr>
          <w:rStyle w:val="Emphasis"/>
        </w:rPr>
        <w:t xml:space="preserve"> the </w:t>
      </w:r>
      <w:r w:rsidRPr="00195F63">
        <w:rPr>
          <w:rStyle w:val="Emphasis"/>
        </w:rPr>
        <w:t xml:space="preserve">(even worse) </w:t>
      </w:r>
      <w:r w:rsidRPr="00F066F2">
        <w:rPr>
          <w:rStyle w:val="Emphasis"/>
          <w:highlight w:val="green"/>
        </w:rPr>
        <w:t>suffering</w:t>
      </w:r>
      <w:r w:rsidRPr="00ED09C4">
        <w:rPr>
          <w:rStyle w:val="Emphasis"/>
        </w:rPr>
        <w:t xml:space="preserve"> of others.</w:t>
      </w:r>
      <w:r w:rsidRPr="00F066F2">
        <w:rPr>
          <w:sz w:val="8"/>
        </w:rPr>
        <w:t xml:space="preserve">91 What is most important is Adorno’s insistence that </w:t>
      </w:r>
      <w:r w:rsidRPr="00ED09C4">
        <w:rPr>
          <w:rStyle w:val="Emphasis"/>
        </w:rPr>
        <w:t>this subjective dimension can at best improve the chances of people refraining from participating in such atrocities and thereby reduce the number of those carrying out the murders</w:t>
      </w:r>
      <w:r w:rsidRPr="00F066F2">
        <w:rPr>
          <w:sz w:val="8"/>
        </w:rPr>
        <w:t xml:space="preserve"> (though not necessarily the number of the people working in the bureaucratic machine behind the atrocities who Adorno calls ‘desktop murderers’).92 </w:t>
      </w:r>
      <w:r w:rsidRPr="00ED09C4">
        <w:rPr>
          <w:rStyle w:val="Emphasis"/>
        </w:rPr>
        <w:t xml:space="preserve">Encouraging </w:t>
      </w:r>
      <w:r w:rsidRPr="00F066F2">
        <w:rPr>
          <w:rStyle w:val="Emphasis"/>
          <w:highlight w:val="green"/>
        </w:rPr>
        <w:t>reflection</w:t>
      </w:r>
      <w:r w:rsidRPr="00ED09C4">
        <w:rPr>
          <w:rStyle w:val="Emphasis"/>
        </w:rPr>
        <w:t xml:space="preserve"> from early on and public awareness campaigns </w:t>
      </w:r>
      <w:r w:rsidRPr="00195F63">
        <w:rPr>
          <w:rStyle w:val="Emphasis"/>
        </w:rPr>
        <w:t>will not transform the objective conditions. Still, it</w:t>
      </w:r>
      <w:r w:rsidRPr="00ED09C4">
        <w:rPr>
          <w:rStyle w:val="Emphasis"/>
        </w:rPr>
        <w:t xml:space="preserve"> might </w:t>
      </w:r>
      <w:r w:rsidRPr="00F066F2">
        <w:rPr>
          <w:rStyle w:val="Emphasis"/>
          <w:highlight w:val="green"/>
        </w:rPr>
        <w:t>influence</w:t>
      </w:r>
      <w:r w:rsidRPr="00ED09C4">
        <w:rPr>
          <w:rStyle w:val="Emphasis"/>
        </w:rPr>
        <w:t xml:space="preserve"> the </w:t>
      </w:r>
      <w:r w:rsidRPr="00F066F2">
        <w:rPr>
          <w:rStyle w:val="Emphasis"/>
          <w:highlight w:val="green"/>
        </w:rPr>
        <w:t>ease</w:t>
      </w:r>
      <w:r w:rsidRPr="00ED09C4">
        <w:rPr>
          <w:rStyle w:val="Emphasis"/>
        </w:rPr>
        <w:t xml:space="preserve"> with </w:t>
      </w:r>
      <w:r w:rsidRPr="00195F63">
        <w:rPr>
          <w:rStyle w:val="Emphasis"/>
        </w:rPr>
        <w:t xml:space="preserve">which people might be led by these conditions to the most barbaric excesses. </w:t>
      </w:r>
      <w:r w:rsidRPr="00195F63">
        <w:rPr>
          <w:sz w:val="8"/>
        </w:rPr>
        <w:t xml:space="preserve">As Adorno puts it in his conclusion of the essay: [Quote] </w:t>
      </w:r>
      <w:r w:rsidRPr="00195F63">
        <w:rPr>
          <w:rStyle w:val="Emphasis"/>
        </w:rPr>
        <w:t>Even if</w:t>
      </w:r>
      <w:r w:rsidRPr="00ED09C4">
        <w:rPr>
          <w:rStyle w:val="Emphasis"/>
        </w:rPr>
        <w:t xml:space="preserve"> </w:t>
      </w:r>
      <w:r w:rsidRPr="00F066F2">
        <w:rPr>
          <w:rStyle w:val="Emphasis"/>
          <w:highlight w:val="green"/>
        </w:rPr>
        <w:t>rational enlightenment</w:t>
      </w:r>
      <w:r w:rsidRPr="00F066F2">
        <w:rPr>
          <w:sz w:val="8"/>
        </w:rPr>
        <w:t xml:space="preserve">, as psychology well knows, </w:t>
      </w:r>
      <w:r w:rsidRPr="00ED09C4">
        <w:rPr>
          <w:rStyle w:val="Emphasis"/>
        </w:rPr>
        <w:t xml:space="preserve">does not straightaway eliminate the unconscious mechanisms, then it </w:t>
      </w:r>
      <w:r w:rsidRPr="00195F63">
        <w:rPr>
          <w:rStyle w:val="Emphasis"/>
        </w:rPr>
        <w:t xml:space="preserve">at least </w:t>
      </w:r>
      <w:r w:rsidRPr="00F066F2">
        <w:rPr>
          <w:rStyle w:val="Emphasis"/>
          <w:highlight w:val="green"/>
        </w:rPr>
        <w:t>reinforces in the preconscious</w:t>
      </w:r>
      <w:r w:rsidRPr="00ED09C4">
        <w:rPr>
          <w:rStyle w:val="Emphasis"/>
        </w:rPr>
        <w:t xml:space="preserve"> certain </w:t>
      </w:r>
      <w:r w:rsidRPr="00F066F2">
        <w:rPr>
          <w:rStyle w:val="Emphasis"/>
          <w:highlight w:val="green"/>
        </w:rPr>
        <w:t>counter-impulses</w:t>
      </w:r>
      <w:r w:rsidRPr="00ED09C4">
        <w:rPr>
          <w:rStyle w:val="Emphasis"/>
        </w:rPr>
        <w:t xml:space="preserve"> and helps prepare a climate </w:t>
      </w:r>
      <w:r w:rsidRPr="00F066F2">
        <w:rPr>
          <w:rStyle w:val="Emphasis"/>
          <w:highlight w:val="green"/>
        </w:rPr>
        <w:t xml:space="preserve">that does not </w:t>
      </w:r>
      <w:proofErr w:type="spellStart"/>
      <w:r w:rsidRPr="00F066F2">
        <w:rPr>
          <w:rStyle w:val="Emphasis"/>
          <w:highlight w:val="green"/>
        </w:rPr>
        <w:t>favour</w:t>
      </w:r>
      <w:proofErr w:type="spellEnd"/>
      <w:r w:rsidRPr="00F066F2">
        <w:rPr>
          <w:rStyle w:val="Emphasis"/>
          <w:highlight w:val="green"/>
        </w:rPr>
        <w:t xml:space="preserve"> the</w:t>
      </w:r>
      <w:r w:rsidRPr="00ED09C4">
        <w:rPr>
          <w:rStyle w:val="Emphasis"/>
        </w:rPr>
        <w:t xml:space="preserve"> uttermost </w:t>
      </w:r>
      <w:r w:rsidRPr="00F066F2">
        <w:rPr>
          <w:rStyle w:val="Emphasis"/>
          <w:highlight w:val="green"/>
        </w:rPr>
        <w:t>extreme.</w:t>
      </w:r>
      <w:r w:rsidRPr="00F066F2">
        <w:rPr>
          <w:sz w:val="8"/>
        </w:rPr>
        <w:t xml:space="preserve"> If </w:t>
      </w:r>
      <w:r w:rsidRPr="00ED09C4">
        <w:rPr>
          <w:rStyle w:val="Emphasis"/>
        </w:rPr>
        <w:t xml:space="preserve">the </w:t>
      </w:r>
      <w:r w:rsidRPr="00F066F2">
        <w:rPr>
          <w:rStyle w:val="Emphasis"/>
          <w:highlight w:val="green"/>
        </w:rPr>
        <w:t>entire culture</w:t>
      </w:r>
      <w:r w:rsidRPr="00ED09C4">
        <w:rPr>
          <w:rStyle w:val="Emphasis"/>
        </w:rPr>
        <w:t xml:space="preserve"> really </w:t>
      </w:r>
      <w:r w:rsidRPr="00F066F2">
        <w:rPr>
          <w:rStyle w:val="Emphasis"/>
          <w:highlight w:val="green"/>
        </w:rPr>
        <w:t>became permeated with</w:t>
      </w:r>
      <w:r w:rsidRPr="00ED09C4">
        <w:rPr>
          <w:rStyle w:val="Emphasis"/>
        </w:rPr>
        <w:t xml:space="preserve"> the </w:t>
      </w:r>
      <w:r w:rsidRPr="00F066F2">
        <w:rPr>
          <w:rStyle w:val="Emphasis"/>
          <w:highlight w:val="green"/>
        </w:rPr>
        <w:t>idea of</w:t>
      </w:r>
      <w:r w:rsidRPr="00ED09C4">
        <w:rPr>
          <w:rStyle w:val="Emphasis"/>
        </w:rPr>
        <w:t xml:space="preserve"> the </w:t>
      </w:r>
      <w:r w:rsidRPr="00F066F2">
        <w:rPr>
          <w:rStyle w:val="Emphasis"/>
          <w:highlight w:val="green"/>
        </w:rPr>
        <w:t>pathogenic character</w:t>
      </w:r>
      <w:r w:rsidRPr="00ED09C4">
        <w:rPr>
          <w:rStyle w:val="Emphasis"/>
        </w:rPr>
        <w:t xml:space="preserve"> of the tendencies that came into their own </w:t>
      </w:r>
      <w:r w:rsidRPr="00F066F2">
        <w:rPr>
          <w:rStyle w:val="Emphasis"/>
          <w:highlight w:val="green"/>
        </w:rPr>
        <w:t>in Auschwitz</w:t>
      </w:r>
      <w:r w:rsidRPr="00ED09C4">
        <w:rPr>
          <w:rStyle w:val="Emphasis"/>
        </w:rPr>
        <w:t xml:space="preserve">, then perhaps </w:t>
      </w:r>
      <w:r w:rsidRPr="00F066F2">
        <w:rPr>
          <w:rStyle w:val="Emphasis"/>
          <w:highlight w:val="green"/>
        </w:rPr>
        <w:t>people</w:t>
      </w:r>
      <w:r w:rsidRPr="00ED09C4">
        <w:rPr>
          <w:rStyle w:val="Emphasis"/>
        </w:rPr>
        <w:t xml:space="preserve"> would </w:t>
      </w:r>
      <w:r w:rsidRPr="00F066F2">
        <w:rPr>
          <w:rStyle w:val="Emphasis"/>
          <w:highlight w:val="green"/>
        </w:rPr>
        <w:t>better control those</w:t>
      </w:r>
      <w:r w:rsidRPr="00ED09C4">
        <w:rPr>
          <w:rStyle w:val="Emphasis"/>
        </w:rPr>
        <w:t xml:space="preserve"> tendencies.</w:t>
      </w:r>
      <w:r w:rsidRPr="00F066F2">
        <w:rPr>
          <w:sz w:val="8"/>
        </w:rPr>
        <w:t xml:space="preserve">93 [End Quote] The </w:t>
      </w:r>
      <w:r w:rsidRPr="00ED09C4">
        <w:rPr>
          <w:rStyle w:val="Emphasis"/>
        </w:rPr>
        <w:t xml:space="preserve">mere </w:t>
      </w:r>
      <w:r w:rsidRPr="00F066F2">
        <w:rPr>
          <w:rStyle w:val="Emphasis"/>
          <w:highlight w:val="green"/>
        </w:rPr>
        <w:t>knowledge of how things go wrong</w:t>
      </w:r>
      <w:r w:rsidRPr="00ED09C4">
        <w:rPr>
          <w:rStyle w:val="Emphasis"/>
        </w:rPr>
        <w:t xml:space="preserve"> may not be sufficient to stop them from going wrong, but it may, so to speak, </w:t>
      </w:r>
      <w:r w:rsidRPr="00F066F2">
        <w:rPr>
          <w:rStyle w:val="Emphasis"/>
          <w:highlight w:val="green"/>
        </w:rPr>
        <w:t>strengthen</w:t>
      </w:r>
      <w:r w:rsidRPr="00ED09C4">
        <w:rPr>
          <w:rStyle w:val="Emphasis"/>
        </w:rPr>
        <w:t xml:space="preserve"> the </w:t>
      </w:r>
      <w:r w:rsidRPr="00F066F2">
        <w:rPr>
          <w:rStyle w:val="Emphasis"/>
          <w:highlight w:val="green"/>
        </w:rPr>
        <w:t>immune system of</w:t>
      </w:r>
      <w:r w:rsidRPr="00ED09C4">
        <w:rPr>
          <w:rStyle w:val="Emphasis"/>
        </w:rPr>
        <w:t xml:space="preserve"> individuals or even whole </w:t>
      </w:r>
      <w:r w:rsidRPr="00F066F2">
        <w:rPr>
          <w:rStyle w:val="Emphasis"/>
          <w:highlight w:val="green"/>
        </w:rPr>
        <w:t>societies against</w:t>
      </w:r>
      <w:r w:rsidRPr="00ED09C4">
        <w:rPr>
          <w:rStyle w:val="Emphasis"/>
        </w:rPr>
        <w:t xml:space="preserve"> the </w:t>
      </w:r>
      <w:r w:rsidRPr="00F066F2">
        <w:rPr>
          <w:rStyle w:val="Emphasis"/>
          <w:highlight w:val="green"/>
        </w:rPr>
        <w:t xml:space="preserve">objective tendencies towards </w:t>
      </w:r>
      <w:proofErr w:type="spellStart"/>
      <w:r w:rsidRPr="00F066F2">
        <w:rPr>
          <w:rStyle w:val="Emphasis"/>
          <w:highlight w:val="green"/>
        </w:rPr>
        <w:t>depersonalisation</w:t>
      </w:r>
      <w:proofErr w:type="spellEnd"/>
      <w:r w:rsidRPr="00ED09C4">
        <w:rPr>
          <w:rStyle w:val="Emphasis"/>
        </w:rPr>
        <w:t>, means-end reversal, and disregard of individuals</w:t>
      </w:r>
      <w:r>
        <w:rPr>
          <w:rStyle w:val="Emphasis"/>
        </w:rPr>
        <w:t>.</w:t>
      </w:r>
    </w:p>
    <w:sectPr w:rsidR="003273DD" w:rsidRPr="006117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87CE1"/>
    <w:rsid w:val="000070F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6D9E"/>
    <w:rsid w:val="00325646"/>
    <w:rsid w:val="003273DD"/>
    <w:rsid w:val="00330F70"/>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17F7"/>
    <w:rsid w:val="006157F6"/>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2488"/>
    <w:rsid w:val="00E15E75"/>
    <w:rsid w:val="00E5262C"/>
    <w:rsid w:val="00EC7DC4"/>
    <w:rsid w:val="00ED30CF"/>
    <w:rsid w:val="00EF37A1"/>
    <w:rsid w:val="00F176EF"/>
    <w:rsid w:val="00F45E10"/>
    <w:rsid w:val="00F6364A"/>
    <w:rsid w:val="00F87CE1"/>
    <w:rsid w:val="00F9113A"/>
    <w:rsid w:val="00FA1E3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45193"/>
  <w15:chartTrackingRefBased/>
  <w15:docId w15:val="{D870183D-0644-4039-AB9D-9B2D03975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16D9E"/>
    <w:rPr>
      <w:rFonts w:ascii="Calibri" w:hAnsi="Calibri"/>
    </w:rPr>
  </w:style>
  <w:style w:type="paragraph" w:styleId="Heading1">
    <w:name w:val="heading 1"/>
    <w:aliases w:val="Pocket"/>
    <w:basedOn w:val="Normal"/>
    <w:next w:val="Normal"/>
    <w:link w:val="Heading1Char"/>
    <w:qFormat/>
    <w:rsid w:val="00316D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6D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16D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316D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16D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6D9E"/>
  </w:style>
  <w:style w:type="character" w:customStyle="1" w:styleId="Heading1Char">
    <w:name w:val="Heading 1 Char"/>
    <w:aliases w:val="Pocket Char"/>
    <w:basedOn w:val="DefaultParagraphFont"/>
    <w:link w:val="Heading1"/>
    <w:rsid w:val="00316D9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6D9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16D9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16D9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316D9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16D9E"/>
    <w:rPr>
      <w:b/>
      <w:bCs/>
      <w:sz w:val="26"/>
      <w:u w:val="none"/>
    </w:rPr>
  </w:style>
  <w:style w:type="character" w:customStyle="1" w:styleId="StyleUnderline">
    <w:name w:val="Style Underline"/>
    <w:aliases w:val="Underline"/>
    <w:basedOn w:val="DefaultParagraphFont"/>
    <w:uiPriority w:val="6"/>
    <w:qFormat/>
    <w:rsid w:val="00316D9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316D9E"/>
    <w:rPr>
      <w:color w:val="auto"/>
      <w:u w:val="none"/>
    </w:rPr>
  </w:style>
  <w:style w:type="character" w:styleId="FollowedHyperlink">
    <w:name w:val="FollowedHyperlink"/>
    <w:basedOn w:val="DefaultParagraphFont"/>
    <w:uiPriority w:val="99"/>
    <w:semiHidden/>
    <w:unhideWhenUsed/>
    <w:rsid w:val="00316D9E"/>
    <w:rPr>
      <w:color w:val="auto"/>
      <w:u w:val="none"/>
    </w:rPr>
  </w:style>
  <w:style w:type="paragraph" w:customStyle="1" w:styleId="textbold">
    <w:name w:val="text bold"/>
    <w:basedOn w:val="Normal"/>
    <w:link w:val="Emphasis"/>
    <w:autoRedefine/>
    <w:uiPriority w:val="7"/>
    <w:qFormat/>
    <w:rsid w:val="00F87CE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07655">
      <w:bodyDiv w:val="1"/>
      <w:marLeft w:val="0"/>
      <w:marRight w:val="0"/>
      <w:marTop w:val="0"/>
      <w:marBottom w:val="0"/>
      <w:divBdr>
        <w:top w:val="none" w:sz="0" w:space="0" w:color="auto"/>
        <w:left w:val="none" w:sz="0" w:space="0" w:color="auto"/>
        <w:bottom w:val="none" w:sz="0" w:space="0" w:color="auto"/>
        <w:right w:val="none" w:sz="0" w:space="0" w:color="auto"/>
      </w:divBdr>
      <w:divsChild>
        <w:div w:id="501310856">
          <w:marLeft w:val="0"/>
          <w:marRight w:val="0"/>
          <w:marTop w:val="0"/>
          <w:marBottom w:val="0"/>
          <w:divBdr>
            <w:top w:val="none" w:sz="0" w:space="0" w:color="auto"/>
            <w:left w:val="none" w:sz="0" w:space="0" w:color="auto"/>
            <w:bottom w:val="none" w:sz="0" w:space="0" w:color="auto"/>
            <w:right w:val="none" w:sz="0" w:space="0" w:color="auto"/>
          </w:divBdr>
          <w:divsChild>
            <w:div w:id="1583373045">
              <w:marLeft w:val="0"/>
              <w:marRight w:val="0"/>
              <w:marTop w:val="0"/>
              <w:marBottom w:val="0"/>
              <w:divBdr>
                <w:top w:val="none" w:sz="0" w:space="0" w:color="auto"/>
                <w:left w:val="none" w:sz="0" w:space="0" w:color="auto"/>
                <w:bottom w:val="none" w:sz="0" w:space="0" w:color="auto"/>
                <w:right w:val="none" w:sz="0" w:space="0" w:color="auto"/>
              </w:divBdr>
              <w:divsChild>
                <w:div w:id="199421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078343">
      <w:bodyDiv w:val="1"/>
      <w:marLeft w:val="0"/>
      <w:marRight w:val="0"/>
      <w:marTop w:val="0"/>
      <w:marBottom w:val="0"/>
      <w:divBdr>
        <w:top w:val="none" w:sz="0" w:space="0" w:color="auto"/>
        <w:left w:val="none" w:sz="0" w:space="0" w:color="auto"/>
        <w:bottom w:val="none" w:sz="0" w:space="0" w:color="auto"/>
        <w:right w:val="none" w:sz="0" w:space="0" w:color="auto"/>
      </w:divBdr>
      <w:divsChild>
        <w:div w:id="1430351952">
          <w:marLeft w:val="0"/>
          <w:marRight w:val="0"/>
          <w:marTop w:val="0"/>
          <w:marBottom w:val="0"/>
          <w:divBdr>
            <w:top w:val="none" w:sz="0" w:space="0" w:color="auto"/>
            <w:left w:val="none" w:sz="0" w:space="0" w:color="auto"/>
            <w:bottom w:val="none" w:sz="0" w:space="0" w:color="auto"/>
            <w:right w:val="none" w:sz="0" w:space="0" w:color="auto"/>
          </w:divBdr>
          <w:divsChild>
            <w:div w:id="2092041172">
              <w:marLeft w:val="0"/>
              <w:marRight w:val="0"/>
              <w:marTop w:val="0"/>
              <w:marBottom w:val="0"/>
              <w:divBdr>
                <w:top w:val="none" w:sz="0" w:space="0" w:color="auto"/>
                <w:left w:val="none" w:sz="0" w:space="0" w:color="auto"/>
                <w:bottom w:val="none" w:sz="0" w:space="0" w:color="auto"/>
                <w:right w:val="none" w:sz="0" w:space="0" w:color="auto"/>
              </w:divBdr>
              <w:divsChild>
                <w:div w:id="72410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327904">
      <w:bodyDiv w:val="1"/>
      <w:marLeft w:val="0"/>
      <w:marRight w:val="0"/>
      <w:marTop w:val="0"/>
      <w:marBottom w:val="0"/>
      <w:divBdr>
        <w:top w:val="none" w:sz="0" w:space="0" w:color="auto"/>
        <w:left w:val="none" w:sz="0" w:space="0" w:color="auto"/>
        <w:bottom w:val="none" w:sz="0" w:space="0" w:color="auto"/>
        <w:right w:val="none" w:sz="0" w:space="0" w:color="auto"/>
      </w:divBdr>
      <w:divsChild>
        <w:div w:id="918561994">
          <w:marLeft w:val="0"/>
          <w:marRight w:val="0"/>
          <w:marTop w:val="0"/>
          <w:marBottom w:val="0"/>
          <w:divBdr>
            <w:top w:val="none" w:sz="0" w:space="0" w:color="auto"/>
            <w:left w:val="none" w:sz="0" w:space="0" w:color="auto"/>
            <w:bottom w:val="none" w:sz="0" w:space="0" w:color="auto"/>
            <w:right w:val="none" w:sz="0" w:space="0" w:color="auto"/>
          </w:divBdr>
          <w:divsChild>
            <w:div w:id="1253780338">
              <w:marLeft w:val="0"/>
              <w:marRight w:val="0"/>
              <w:marTop w:val="0"/>
              <w:marBottom w:val="0"/>
              <w:divBdr>
                <w:top w:val="none" w:sz="0" w:space="0" w:color="auto"/>
                <w:left w:val="none" w:sz="0" w:space="0" w:color="auto"/>
                <w:bottom w:val="none" w:sz="0" w:space="0" w:color="auto"/>
                <w:right w:val="none" w:sz="0" w:space="0" w:color="auto"/>
              </w:divBdr>
              <w:divsChild>
                <w:div w:id="137673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q5publish.ou.edu/content/dam/Education/documents/the%20university%20and%20the%20undercommons.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orbi.uliege.be/handle/2268/222744"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us/academic/subjects/philosophy/twentieth-century-philosophy/adornos-practical-philosophy-living-less-wrongly?format=HB&amp;isbn=9781107036543" TargetMode="External"/><Relationship Id="rId11" Type="http://schemas.openxmlformats.org/officeDocument/2006/relationships/hyperlink" Target="https://www.cambridge.org/us/academic/subjects/philosophy/twentieth-century-philosophy/adornos-practical-philosophy-living-less-wrongly?format=HB&amp;isbn=9781107036543" TargetMode="External"/><Relationship Id="rId5" Type="http://schemas.openxmlformats.org/officeDocument/2006/relationships/webSettings" Target="webSettings.xml"/><Relationship Id="rId10" Type="http://schemas.openxmlformats.org/officeDocument/2006/relationships/hyperlink" Target="https://www.cambridge.org/us/academic/subjects/philosophy/twentieth-century-philosophy/adornos-practical-philosophy-living-less-wrongly?format=HB&amp;isbn=9781107036543" TargetMode="External"/><Relationship Id="rId4" Type="http://schemas.openxmlformats.org/officeDocument/2006/relationships/settings" Target="settings.xml"/><Relationship Id="rId9" Type="http://schemas.openxmlformats.org/officeDocument/2006/relationships/hyperlink" Target="https://www.cambridge.org/us/academic/subjects/philosophy/twentieth-century-philosophy/adornos-practical-philosophy-living-less-wrongly?format=HB&amp;isbn=97811070365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5119</Words>
  <Characters>29183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2021-10-16T23:30:00Z</dcterms:created>
  <dcterms:modified xsi:type="dcterms:W3CDTF">2021-10-16T23:30:00Z</dcterms:modified>
</cp:coreProperties>
</file>