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33149" w14:textId="77777777" w:rsidR="00E61CFB" w:rsidRDefault="00E61CFB" w:rsidP="00E61CFB">
      <w:pPr>
        <w:pStyle w:val="Heading2"/>
      </w:pPr>
      <w:r>
        <w:t>1</w:t>
      </w:r>
    </w:p>
    <w:p w14:paraId="4BB69137" w14:textId="77777777" w:rsidR="00E61CFB" w:rsidRPr="003D5952" w:rsidRDefault="00E61CFB" w:rsidP="00E61CFB">
      <w:pPr>
        <w:pStyle w:val="Heading4"/>
        <w:rPr>
          <w:rFonts w:eastAsia="MS Gothic"/>
        </w:rPr>
      </w:pPr>
      <w:r>
        <w:rPr>
          <w:rFonts w:eastAsia="MS Gothic"/>
        </w:rPr>
        <w:t xml:space="preserve">Interpretation: </w:t>
      </w:r>
      <w:r w:rsidRPr="003D5952">
        <w:rPr>
          <w:rFonts w:eastAsia="MS Gothic"/>
        </w:rPr>
        <w:t xml:space="preserve">Precluding a future increase is </w:t>
      </w:r>
      <w:r w:rsidRPr="003D5952">
        <w:rPr>
          <w:rFonts w:eastAsia="MS Gothic"/>
          <w:u w:val="single"/>
        </w:rPr>
        <w:t>not a reduction</w:t>
      </w:r>
      <w:r w:rsidRPr="003D5952">
        <w:rPr>
          <w:rFonts w:eastAsia="MS Gothic"/>
        </w:rPr>
        <w:t xml:space="preserve"> </w:t>
      </w:r>
    </w:p>
    <w:p w14:paraId="35EDC0B3" w14:textId="77777777" w:rsidR="00E61CFB" w:rsidRPr="003D5952" w:rsidRDefault="00E61CFB" w:rsidP="00E61CFB">
      <w:r w:rsidRPr="003D5952">
        <w:t xml:space="preserve">Melinda </w:t>
      </w:r>
      <w:r w:rsidRPr="003D5952">
        <w:rPr>
          <w:b/>
          <w:bCs/>
          <w:sz w:val="26"/>
        </w:rPr>
        <w:t>Harmon 12</w:t>
      </w:r>
      <w:r w:rsidRPr="003D5952">
        <w:t xml:space="preserve">, Judge, United States District Court for the Southern District of Texas, Houston Division, 3/6/12, </w:t>
      </w:r>
      <w:proofErr w:type="spellStart"/>
      <w:r w:rsidRPr="003D5952">
        <w:t>Zieche</w:t>
      </w:r>
      <w:proofErr w:type="spellEnd"/>
      <w:r w:rsidRPr="003D5952">
        <w:t xml:space="preserve"> v. Burlington Res., Inc., 2012 U.S. Dist. LEXIS 30134, p. lexis </w:t>
      </w:r>
    </w:p>
    <w:p w14:paraId="7D066512" w14:textId="77777777" w:rsidR="00E61CFB" w:rsidRPr="003D5952" w:rsidRDefault="00E61CFB" w:rsidP="00E61CFB">
      <w:pPr>
        <w:rPr>
          <w:rFonts w:eastAsia="Cambria"/>
          <w:sz w:val="16"/>
        </w:rPr>
      </w:pPr>
      <w:proofErr w:type="spellStart"/>
      <w:r w:rsidRPr="003D5952">
        <w:rPr>
          <w:rFonts w:eastAsia="Cambria"/>
          <w:u w:val="single"/>
        </w:rPr>
        <w:t>Zieche</w:t>
      </w:r>
      <w:proofErr w:type="spellEnd"/>
      <w:r w:rsidRPr="003D5952">
        <w:rPr>
          <w:rFonts w:eastAsia="Cambria"/>
          <w:u w:val="single"/>
        </w:rPr>
        <w:t xml:space="preserve"> contends</w:t>
      </w:r>
      <w:r w:rsidRPr="003D5952">
        <w:rPr>
          <w:rFonts w:eastAsia="Cambria"/>
          <w:sz w:val="16"/>
        </w:rPr>
        <w:t xml:space="preserve"> that </w:t>
      </w:r>
      <w:r w:rsidRPr="003D5952">
        <w:rPr>
          <w:rFonts w:eastAsia="Cambria"/>
          <w:u w:val="single"/>
        </w:rPr>
        <w:t>the Court erred when it concluded</w:t>
      </w:r>
      <w:r w:rsidRPr="003D5952">
        <w:rPr>
          <w:rFonts w:eastAsia="Cambria"/>
          <w:sz w:val="16"/>
        </w:rPr>
        <w:t xml:space="preserve"> that "</w:t>
      </w:r>
      <w:r w:rsidRPr="003D5952">
        <w:rPr>
          <w:rFonts w:eastAsia="Cambria"/>
          <w:u w:val="single"/>
        </w:rPr>
        <w:t>there was no reduction in</w:t>
      </w:r>
      <w:r w:rsidRPr="003D5952">
        <w:rPr>
          <w:rFonts w:eastAsia="Cambria"/>
          <w:sz w:val="16"/>
        </w:rPr>
        <w:t xml:space="preserve"> </w:t>
      </w:r>
      <w:proofErr w:type="spellStart"/>
      <w:r w:rsidRPr="003D5952">
        <w:rPr>
          <w:rFonts w:eastAsia="Cambria"/>
          <w:sz w:val="16"/>
        </w:rPr>
        <w:t>Zieche's</w:t>
      </w:r>
      <w:proofErr w:type="spellEnd"/>
      <w:r w:rsidRPr="003D5952">
        <w:rPr>
          <w:rFonts w:eastAsia="Cambria"/>
          <w:sz w:val="16"/>
        </w:rPr>
        <w:t xml:space="preserve"> </w:t>
      </w:r>
      <w:r w:rsidRPr="003D5952">
        <w:rPr>
          <w:rFonts w:eastAsia="Cambria"/>
          <w:u w:val="single"/>
        </w:rPr>
        <w:t>salary or bonus percentage</w:t>
      </w:r>
      <w:r w:rsidRPr="003D5952">
        <w:rPr>
          <w:rFonts w:eastAsia="Cambria"/>
          <w:sz w:val="16"/>
        </w:rPr>
        <w:t xml:space="preserve">" that would constitute "good reason" for his resignation. Doc. 70 at 8, 9. The Court relied on the fact that </w:t>
      </w:r>
      <w:proofErr w:type="spellStart"/>
      <w:r w:rsidRPr="003D5952">
        <w:rPr>
          <w:rFonts w:eastAsia="Cambria"/>
          <w:sz w:val="16"/>
        </w:rPr>
        <w:t>Zieche</w:t>
      </w:r>
      <w:proofErr w:type="spellEnd"/>
      <w:r w:rsidRPr="003D5952">
        <w:rPr>
          <w:rFonts w:eastAsia="Cambria"/>
          <w:sz w:val="16"/>
        </w:rPr>
        <w:t xml:space="preserve"> received "his full 2006 performance bonus" after he began working at ConocoPhillips and that the bonus percentage increased from 30% in 2005 to 40% in 2006 as proof that </w:t>
      </w:r>
      <w:proofErr w:type="spellStart"/>
      <w:r w:rsidRPr="003D5952">
        <w:rPr>
          <w:rFonts w:eastAsia="Cambria"/>
          <w:sz w:val="16"/>
        </w:rPr>
        <w:t>Zieche</w:t>
      </w:r>
      <w:proofErr w:type="spellEnd"/>
      <w:r w:rsidRPr="003D5952">
        <w:rPr>
          <w:rFonts w:eastAsia="Cambria"/>
          <w:sz w:val="16"/>
        </w:rPr>
        <w:t xml:space="preserve"> did not suffer a reduction in salary.</w:t>
      </w:r>
    </w:p>
    <w:p w14:paraId="79605FC4" w14:textId="77777777" w:rsidR="00E61CFB" w:rsidRPr="003D5952" w:rsidRDefault="00E61CFB" w:rsidP="00E61CFB">
      <w:pPr>
        <w:rPr>
          <w:rFonts w:eastAsia="Cambria"/>
          <w:sz w:val="16"/>
        </w:rPr>
      </w:pPr>
      <w:proofErr w:type="spellStart"/>
      <w:r w:rsidRPr="003D5952">
        <w:rPr>
          <w:rFonts w:eastAsia="Cambria"/>
          <w:sz w:val="16"/>
        </w:rPr>
        <w:t>Zieche</w:t>
      </w:r>
      <w:proofErr w:type="spellEnd"/>
      <w:r w:rsidRPr="003D5952">
        <w:rPr>
          <w:rFonts w:eastAsia="Cambria"/>
          <w:sz w:val="16"/>
        </w:rPr>
        <w:t xml:space="preserve"> contends that an increase in his bonus is irrelevant to a determination of whether his salary was reduced because a "bonus is not part of the salary," but is </w:t>
      </w:r>
      <w:proofErr w:type="gramStart"/>
      <w:r w:rsidRPr="003D5952">
        <w:rPr>
          <w:rFonts w:eastAsia="Cambria"/>
          <w:sz w:val="16"/>
        </w:rPr>
        <w:t>instead  [</w:t>
      </w:r>
      <w:proofErr w:type="gramEnd"/>
      <w:r w:rsidRPr="003D5952">
        <w:rPr>
          <w:rFonts w:eastAsia="Cambria"/>
          <w:sz w:val="16"/>
        </w:rPr>
        <w:t xml:space="preserve">*12] "something in addition to what is expected or strictly due." Doc. 72 at 4. Additionally, </w:t>
      </w:r>
      <w:proofErr w:type="spellStart"/>
      <w:r w:rsidRPr="003D5952">
        <w:rPr>
          <w:rFonts w:eastAsia="Cambria"/>
          <w:sz w:val="16"/>
        </w:rPr>
        <w:t>Zieche</w:t>
      </w:r>
      <w:proofErr w:type="spellEnd"/>
      <w:r w:rsidRPr="003D5952">
        <w:rPr>
          <w:rFonts w:eastAsia="Cambria"/>
          <w:sz w:val="16"/>
        </w:rPr>
        <w:t xml:space="preserve"> alleges that "the [C]</w:t>
      </w:r>
      <w:proofErr w:type="spellStart"/>
      <w:r w:rsidRPr="003D5952">
        <w:rPr>
          <w:rFonts w:eastAsia="Cambria"/>
          <w:sz w:val="16"/>
        </w:rPr>
        <w:t>ourt's</w:t>
      </w:r>
      <w:proofErr w:type="spellEnd"/>
      <w:r w:rsidRPr="003D5952">
        <w:rPr>
          <w:rFonts w:eastAsia="Cambria"/>
          <w:sz w:val="16"/>
        </w:rPr>
        <w:t xml:space="preserve"> analysis ignores the specific provisions of the retention agreement," which defines "good reason" to include "any reduction from your annual rate of base salary." Id.</w:t>
      </w:r>
    </w:p>
    <w:p w14:paraId="0146E8B4" w14:textId="77777777" w:rsidR="00E61CFB" w:rsidRDefault="00E61CFB" w:rsidP="00E61CFB">
      <w:pPr>
        <w:rPr>
          <w:rFonts w:eastAsia="Cambria"/>
          <w:sz w:val="16"/>
        </w:rPr>
      </w:pPr>
      <w:r w:rsidRPr="003D5952">
        <w:rPr>
          <w:rFonts w:eastAsia="Cambria"/>
          <w:sz w:val="16"/>
        </w:rPr>
        <w:t xml:space="preserve">Initially, </w:t>
      </w:r>
      <w:r w:rsidRPr="003D5952">
        <w:rPr>
          <w:rFonts w:eastAsia="Cambria"/>
          <w:u w:val="single"/>
        </w:rPr>
        <w:t xml:space="preserve">although </w:t>
      </w:r>
      <w:proofErr w:type="spellStart"/>
      <w:r w:rsidRPr="003D5952">
        <w:rPr>
          <w:rFonts w:eastAsia="Cambria"/>
          <w:u w:val="single"/>
        </w:rPr>
        <w:t>Zieche</w:t>
      </w:r>
      <w:proofErr w:type="spellEnd"/>
      <w:r w:rsidRPr="003D5952">
        <w:rPr>
          <w:rFonts w:eastAsia="Cambria"/>
          <w:u w:val="single"/>
        </w:rPr>
        <w:t xml:space="preserve"> alleges</w:t>
      </w:r>
      <w:r w:rsidRPr="003D5952">
        <w:rPr>
          <w:rFonts w:eastAsia="Cambria"/>
          <w:sz w:val="16"/>
        </w:rPr>
        <w:t xml:space="preserve"> that </w:t>
      </w:r>
      <w:r w:rsidRPr="003D5952">
        <w:rPr>
          <w:rFonts w:eastAsia="Cambria"/>
          <w:u w:val="single"/>
        </w:rPr>
        <w:t xml:space="preserve">ConocoPhillips reduced his salary, he introduced no summary judgment </w:t>
      </w:r>
      <w:r w:rsidRPr="003D5952">
        <w:rPr>
          <w:rFonts w:eastAsia="Cambria"/>
          <w:b/>
          <w:iCs/>
          <w:u w:val="single"/>
        </w:rPr>
        <w:t>ev</w:t>
      </w:r>
      <w:r w:rsidRPr="003D5952">
        <w:rPr>
          <w:rFonts w:eastAsia="Cambria"/>
          <w:u w:val="single"/>
        </w:rPr>
        <w:t>idence to support this contention</w:t>
      </w:r>
      <w:r w:rsidRPr="003D5952">
        <w:rPr>
          <w:rFonts w:eastAsia="Cambria"/>
          <w:sz w:val="16"/>
        </w:rPr>
        <w:t xml:space="preserve">. In his Response to </w:t>
      </w:r>
      <w:proofErr w:type="spellStart"/>
      <w:r w:rsidRPr="003D5952">
        <w:rPr>
          <w:rFonts w:eastAsia="Cambria"/>
          <w:sz w:val="16"/>
        </w:rPr>
        <w:t>ConocoPhillip's</w:t>
      </w:r>
      <w:proofErr w:type="spellEnd"/>
      <w:r w:rsidRPr="003D5952">
        <w:rPr>
          <w:rFonts w:eastAsia="Cambria"/>
          <w:sz w:val="16"/>
        </w:rPr>
        <w:t xml:space="preserve"> Motion for Summary Judgment, </w:t>
      </w:r>
      <w:proofErr w:type="spellStart"/>
      <w:r w:rsidRPr="003D5952">
        <w:rPr>
          <w:rFonts w:eastAsia="Cambria"/>
          <w:sz w:val="16"/>
        </w:rPr>
        <w:t>Zeiche</w:t>
      </w:r>
      <w:proofErr w:type="spellEnd"/>
      <w:r w:rsidRPr="003D5952">
        <w:rPr>
          <w:rFonts w:eastAsia="Cambria"/>
          <w:sz w:val="16"/>
        </w:rPr>
        <w:t xml:space="preserve"> repeatedly asserts that, in his new position at ConocoPhillips, </w:t>
      </w:r>
      <w:r w:rsidRPr="003D5952">
        <w:rPr>
          <w:rFonts w:eastAsia="Cambria"/>
          <w:u w:val="single"/>
        </w:rPr>
        <w:t>he would "</w:t>
      </w:r>
      <w:r w:rsidRPr="003D5952">
        <w:rPr>
          <w:rFonts w:eastAsia="Cambria"/>
          <w:b/>
          <w:iCs/>
          <w:u w:val="single"/>
        </w:rPr>
        <w:t xml:space="preserve">not be eligible for annual merit salary </w:t>
      </w:r>
      <w:r w:rsidRPr="003D5952">
        <w:rPr>
          <w:rFonts w:eastAsia="Cambria"/>
          <w:b/>
          <w:i/>
          <w:iCs/>
          <w:u w:val="single"/>
        </w:rPr>
        <w:t>increases</w:t>
      </w:r>
      <w:r w:rsidRPr="003D5952">
        <w:rPr>
          <w:rFonts w:eastAsia="Cambria"/>
          <w:sz w:val="16"/>
        </w:rPr>
        <w:t>" as he had previously received at Burlington. Doc. 54 at 4 (</w:t>
      </w:r>
      <w:proofErr w:type="spellStart"/>
      <w:r w:rsidRPr="003D5952">
        <w:rPr>
          <w:rFonts w:eastAsia="Cambria"/>
          <w:sz w:val="16"/>
        </w:rPr>
        <w:t>emph</w:t>
      </w:r>
      <w:proofErr w:type="spellEnd"/>
      <w:r w:rsidRPr="003D5952">
        <w:rPr>
          <w:rFonts w:eastAsia="Cambria"/>
          <w:sz w:val="16"/>
        </w:rPr>
        <w:t xml:space="preserve">. added). The summary judgment evidence before the Court included </w:t>
      </w:r>
      <w:proofErr w:type="spellStart"/>
      <w:r w:rsidRPr="003D5952">
        <w:rPr>
          <w:rFonts w:eastAsia="Cambria"/>
          <w:sz w:val="16"/>
        </w:rPr>
        <w:t>Zieche's</w:t>
      </w:r>
      <w:proofErr w:type="spellEnd"/>
      <w:r w:rsidRPr="003D5952">
        <w:rPr>
          <w:rFonts w:eastAsia="Cambria"/>
          <w:sz w:val="16"/>
        </w:rPr>
        <w:t xml:space="preserve"> deposition, in which he admitted that his salary "remained the same . . . up to the time [he] resigned from ConocoPhillips." Doc. 48-1 at 50 (</w:t>
      </w:r>
      <w:proofErr w:type="spellStart"/>
      <w:r w:rsidRPr="003D5952">
        <w:rPr>
          <w:rFonts w:eastAsia="Cambria"/>
          <w:sz w:val="16"/>
        </w:rPr>
        <w:t>emph</w:t>
      </w:r>
      <w:proofErr w:type="spellEnd"/>
      <w:r w:rsidRPr="003D5952">
        <w:rPr>
          <w:rFonts w:eastAsia="Cambria"/>
          <w:sz w:val="16"/>
        </w:rPr>
        <w:t xml:space="preserve">. added). Nevertheless, </w:t>
      </w:r>
      <w:proofErr w:type="spellStart"/>
      <w:r w:rsidRPr="001149B2">
        <w:rPr>
          <w:rFonts w:eastAsia="Cambria"/>
          <w:highlight w:val="cyan"/>
          <w:u w:val="single"/>
        </w:rPr>
        <w:t>Zieche</w:t>
      </w:r>
      <w:proofErr w:type="spellEnd"/>
      <w:r w:rsidRPr="001149B2">
        <w:rPr>
          <w:rFonts w:eastAsia="Cambria"/>
          <w:highlight w:val="cyan"/>
          <w:u w:val="single"/>
        </w:rPr>
        <w:t xml:space="preserve"> argues</w:t>
      </w:r>
      <w:r w:rsidRPr="003D5952">
        <w:rPr>
          <w:rFonts w:eastAsia="Cambria"/>
          <w:sz w:val="16"/>
        </w:rPr>
        <w:t xml:space="preserve"> that </w:t>
      </w:r>
      <w:r w:rsidRPr="001149B2">
        <w:rPr>
          <w:rFonts w:eastAsia="Cambria"/>
          <w:highlight w:val="cyan"/>
          <w:u w:val="single"/>
        </w:rPr>
        <w:t>the Court unnaturally should read</w:t>
      </w:r>
      <w:r w:rsidRPr="003D5952">
        <w:rPr>
          <w:rFonts w:eastAsia="Cambria"/>
          <w:u w:val="single"/>
        </w:rPr>
        <w:t xml:space="preserve"> the word "</w:t>
      </w:r>
      <w:r w:rsidRPr="001149B2">
        <w:rPr>
          <w:rFonts w:eastAsia="Cambria"/>
          <w:highlight w:val="cyan"/>
          <w:u w:val="single"/>
        </w:rPr>
        <w:t>reduce</w:t>
      </w:r>
      <w:r w:rsidRPr="003D5952">
        <w:rPr>
          <w:rFonts w:eastAsia="Cambria"/>
          <w:u w:val="single"/>
        </w:rPr>
        <w:t xml:space="preserve">" in the retention agreement </w:t>
      </w:r>
      <w:r w:rsidRPr="001149B2">
        <w:rPr>
          <w:rFonts w:eastAsia="Cambria"/>
          <w:highlight w:val="cyan"/>
          <w:u w:val="single"/>
        </w:rPr>
        <w:t>to mean "</w:t>
      </w:r>
      <w:r w:rsidRPr="001149B2">
        <w:rPr>
          <w:rFonts w:eastAsia="Cambria"/>
          <w:b/>
          <w:iCs/>
          <w:highlight w:val="cyan"/>
          <w:u w:val="single"/>
        </w:rPr>
        <w:t>not increase</w:t>
      </w:r>
      <w:r w:rsidRPr="001149B2">
        <w:rPr>
          <w:rFonts w:eastAsia="Cambria"/>
          <w:highlight w:val="cyan"/>
          <w:u w:val="single"/>
        </w:rPr>
        <w:t>," rather than</w:t>
      </w:r>
      <w:r w:rsidRPr="003D5952">
        <w:rPr>
          <w:rFonts w:eastAsia="Cambria"/>
          <w:u w:val="single"/>
        </w:rPr>
        <w:t xml:space="preserve"> interpreting the word </w:t>
      </w:r>
      <w:r w:rsidRPr="001149B2">
        <w:rPr>
          <w:rFonts w:eastAsia="Cambria"/>
          <w:highlight w:val="cyan"/>
          <w:u w:val="single"/>
        </w:rPr>
        <w:t xml:space="preserve">according to its plain meaning. </w:t>
      </w:r>
      <w:r w:rsidRPr="001149B2">
        <w:rPr>
          <w:rFonts w:eastAsia="Cambria"/>
          <w:b/>
          <w:iCs/>
          <w:highlight w:val="cyan"/>
          <w:u w:val="single"/>
        </w:rPr>
        <w:t>The Court does not agree</w:t>
      </w:r>
      <w:r w:rsidRPr="003D5952">
        <w:rPr>
          <w:rFonts w:eastAsia="Cambria"/>
          <w:b/>
          <w:iCs/>
          <w:u w:val="single"/>
        </w:rPr>
        <w:t xml:space="preserve"> </w:t>
      </w:r>
      <w:r w:rsidRPr="001149B2">
        <w:rPr>
          <w:rFonts w:eastAsia="Cambria"/>
          <w:b/>
          <w:iCs/>
          <w:highlight w:val="cyan"/>
          <w:u w:val="single"/>
        </w:rPr>
        <w:t>with this reasoning</w:t>
      </w:r>
      <w:r w:rsidRPr="003D5952">
        <w:rPr>
          <w:rFonts w:eastAsia="Cambria"/>
          <w:sz w:val="16"/>
        </w:rPr>
        <w:t xml:space="preserve">, and </w:t>
      </w:r>
      <w:proofErr w:type="spellStart"/>
      <w:r w:rsidRPr="003D5952">
        <w:rPr>
          <w:rFonts w:eastAsia="Cambria"/>
          <w:sz w:val="16"/>
        </w:rPr>
        <w:t>Zieche</w:t>
      </w:r>
      <w:proofErr w:type="spellEnd"/>
      <w:r w:rsidRPr="003D5952">
        <w:rPr>
          <w:rFonts w:eastAsia="Cambria"/>
          <w:sz w:val="16"/>
        </w:rPr>
        <w:t xml:space="preserve"> has </w:t>
      </w:r>
      <w:proofErr w:type="gramStart"/>
      <w:r w:rsidRPr="003D5952">
        <w:rPr>
          <w:rFonts w:eastAsia="Cambria"/>
          <w:sz w:val="16"/>
        </w:rPr>
        <w:t>introduced  [</w:t>
      </w:r>
      <w:proofErr w:type="gramEnd"/>
      <w:r w:rsidRPr="003D5952">
        <w:rPr>
          <w:rFonts w:eastAsia="Cambria"/>
          <w:sz w:val="16"/>
        </w:rPr>
        <w:t>*13] no evidence to convince the Court otherwise.</w:t>
      </w:r>
    </w:p>
    <w:p w14:paraId="1859F6AB" w14:textId="77777777" w:rsidR="00E61CFB" w:rsidRPr="00311F58" w:rsidRDefault="00E61CFB" w:rsidP="00E61CFB">
      <w:pPr>
        <w:pStyle w:val="Heading4"/>
        <w:rPr>
          <w:rFonts w:cs="Calibri"/>
          <w:b w:val="0"/>
          <w:iCs w:val="0"/>
          <w:sz w:val="22"/>
          <w:u w:val="single"/>
        </w:rPr>
      </w:pPr>
      <w:r>
        <w:t>Violation: They just preclude future secondary patents</w:t>
      </w:r>
    </w:p>
    <w:p w14:paraId="4E58B738" w14:textId="77777777" w:rsidR="00E61CFB" w:rsidRDefault="00E61CFB" w:rsidP="00E61CFB"/>
    <w:p w14:paraId="3C79AE0E" w14:textId="77777777" w:rsidR="00E61CFB" w:rsidRPr="000F0F15" w:rsidRDefault="00E61CFB" w:rsidP="00E61CFB">
      <w:pPr>
        <w:pStyle w:val="Heading4"/>
        <w:rPr>
          <w:rFonts w:cs="Calibri"/>
        </w:rPr>
      </w:pPr>
      <w:r w:rsidRPr="000F0F15">
        <w:rPr>
          <w:rFonts w:cs="Calibri"/>
        </w:rPr>
        <w:t>Vote neg:</w:t>
      </w:r>
    </w:p>
    <w:p w14:paraId="231734FE" w14:textId="77777777" w:rsidR="00E61CFB" w:rsidRDefault="00E61CFB" w:rsidP="00E61CFB">
      <w:pPr>
        <w:pStyle w:val="Heading4"/>
      </w:pPr>
      <w:r>
        <w:t xml:space="preserve">1] </w:t>
      </w:r>
      <w:r w:rsidRPr="005F3BCD">
        <w:t>Limits</w:t>
      </w:r>
      <w:r>
        <w:t xml:space="preserve"> and ground</w:t>
      </w:r>
      <w:r w:rsidRPr="005F3BCD">
        <w:t xml:space="preserve">– their model allows affs to defend anything from </w:t>
      </w:r>
      <w:r>
        <w:t>secondary patents</w:t>
      </w:r>
      <w:r w:rsidRPr="005F3BCD">
        <w:t xml:space="preserve"> to</w:t>
      </w:r>
      <w:r>
        <w:t xml:space="preserve"> eightieth patents to future pandemics </w:t>
      </w:r>
      <w:r w:rsidRPr="005F3BCD">
        <w:t xml:space="preserve">— there's no universal DA since </w:t>
      </w:r>
      <w:r>
        <w:t>it’s impossible to know the future where there won’t be IP</w:t>
      </w:r>
      <w:r w:rsidRPr="005F3BCD">
        <w:t xml:space="preserve">— that explodes neg prep and leads to random </w:t>
      </w:r>
      <w:r>
        <w:t>future patent</w:t>
      </w:r>
      <w:r w:rsidRPr="005F3BCD">
        <w:t xml:space="preserve"> of the week affs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r w:rsidRPr="005F3BCD">
        <w:t xml:space="preserve"> </w:t>
      </w:r>
    </w:p>
    <w:p w14:paraId="4C58A8F3" w14:textId="77777777" w:rsidR="00E61CFB" w:rsidRPr="002F7767" w:rsidRDefault="00E61CFB" w:rsidP="00E61CFB">
      <w:pPr>
        <w:pStyle w:val="Heading4"/>
        <w:rPr>
          <w:rFonts w:cs="Calibri"/>
        </w:rPr>
      </w:pPr>
      <w:r>
        <w:rPr>
          <w:rFonts w:cs="Calibri"/>
        </w:rPr>
        <w:t>2</w:t>
      </w:r>
      <w:r w:rsidRPr="00FF172F">
        <w:rPr>
          <w:rFonts w:cs="Calibri"/>
        </w:rPr>
        <w:t>] TVA –</w:t>
      </w:r>
      <w:r>
        <w:rPr>
          <w:rFonts w:cs="Calibri"/>
        </w:rPr>
        <w:t xml:space="preserve"> defend the advantage to a whole rez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 xml:space="preserve">our model allows you to specify countries and </w:t>
      </w:r>
      <w:proofErr w:type="gramStart"/>
      <w:r>
        <w:rPr>
          <w:rFonts w:cs="Calibri"/>
        </w:rPr>
        <w:t>medicines</w:t>
      </w:r>
      <w:proofErr w:type="gramEnd"/>
      <w:r>
        <w:rPr>
          <w:rFonts w:cs="Calibri"/>
        </w:rPr>
        <w:t xml:space="preserve"> but your model still allows for shifty word PICs.</w:t>
      </w:r>
    </w:p>
    <w:p w14:paraId="0056405B" w14:textId="77777777" w:rsidR="00E61CFB" w:rsidRDefault="00E61CFB" w:rsidP="00E61CFB">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07EFA0E1" w14:textId="77777777" w:rsidR="00E61CFB" w:rsidRDefault="00E61CFB" w:rsidP="00E61CFB">
      <w:pPr>
        <w:pStyle w:val="Heading4"/>
      </w:pPr>
      <w:r>
        <w:t>Drop the debater – a] deter future abuse and b] set better norms for debate.</w:t>
      </w:r>
    </w:p>
    <w:p w14:paraId="0EFB8599" w14:textId="77777777" w:rsidR="00E61CFB" w:rsidRDefault="00E61CFB" w:rsidP="00E61CFB">
      <w:pPr>
        <w:pStyle w:val="Heading4"/>
      </w:pPr>
      <w:r>
        <w:t>Competing interps – [a] reasonability is arbitrary and encourages judge intervention since there’s no clear norm, [b] it creates a race to the top where we create the best possible norms for debate.</w:t>
      </w:r>
    </w:p>
    <w:p w14:paraId="624106BA" w14:textId="77777777" w:rsidR="00E61CFB" w:rsidRPr="00B91164" w:rsidRDefault="00E61CFB" w:rsidP="00E61CFB">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26B3D6A" w14:textId="0F8392AF" w:rsidR="00E61CFB" w:rsidRDefault="00E61CFB" w:rsidP="00E61CFB">
      <w:pPr>
        <w:pStyle w:val="Heading2"/>
      </w:pPr>
      <w:r>
        <w:t>2</w:t>
      </w:r>
    </w:p>
    <w:p w14:paraId="271FECD7" w14:textId="77777777" w:rsidR="00E61CFB" w:rsidRPr="00F44728" w:rsidRDefault="00E61CFB" w:rsidP="00E61CFB">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0ECDCC13" w14:textId="77777777" w:rsidR="00E61CFB" w:rsidRPr="00F44728" w:rsidRDefault="00E61CFB" w:rsidP="00E61CFB">
      <w:r w:rsidRPr="00F44728">
        <w:rPr>
          <w:rStyle w:val="Style13ptBold"/>
        </w:rPr>
        <w:t>Koop 21</w:t>
      </w:r>
      <w:r w:rsidRPr="00F44728">
        <w:t xml:space="preserve"> [Fermin; Argentine journalist specializing in the environment with experience across diverse publications; “WTO Inches Towards a Deal to End Harmful Fishing Subsidies,” Maritime-Executive; 7/30/21; </w:t>
      </w:r>
      <w:hyperlink r:id="rId6" w:history="1">
        <w:r w:rsidRPr="00F44728">
          <w:rPr>
            <w:rStyle w:val="Hyperlink"/>
          </w:rPr>
          <w:t>https://www.maritime-executive.com/editorials/wto-inches-towards-a-deal-to-end-harmful-fishing-subsidies</w:t>
        </w:r>
      </w:hyperlink>
      <w:r w:rsidRPr="00F44728">
        <w:t>] Justin</w:t>
      </w:r>
    </w:p>
    <w:p w14:paraId="081AB1D3" w14:textId="77777777" w:rsidR="00E61CFB" w:rsidRPr="00F44728" w:rsidRDefault="00E61CFB" w:rsidP="00E61CFB">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Ngozi </w:t>
      </w:r>
      <w:proofErr w:type="spellStart"/>
      <w:r w:rsidRPr="00F44728">
        <w:rPr>
          <w:u w:val="single"/>
        </w:rPr>
        <w:t>Okonjo</w:t>
      </w:r>
      <w:proofErr w:type="spellEnd"/>
      <w:r w:rsidRPr="00F44728">
        <w:rPr>
          <w:u w:val="single"/>
        </w:rPr>
        <w:t xml:space="preserve">-Iweala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w:t>
      </w:r>
      <w:proofErr w:type="gramStart"/>
      <w:r w:rsidRPr="00F44728">
        <w:rPr>
          <w:sz w:val="16"/>
        </w:rPr>
        <w:t>unreported</w:t>
      </w:r>
      <w:proofErr w:type="gramEnd"/>
      <w:r w:rsidRPr="00F44728">
        <w:rPr>
          <w:sz w:val="16"/>
        </w:rPr>
        <w:t xml:space="preserve">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F44728">
        <w:rPr>
          <w:u w:val="single"/>
        </w:rPr>
        <w:t>Okonjo</w:t>
      </w:r>
      <w:proofErr w:type="spellEnd"/>
      <w:r w:rsidRPr="00F44728">
        <w:rPr>
          <w:u w:val="single"/>
        </w:rPr>
        <w:t xml:space="preserve">-Iweala,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Ngozi and Wills reflected correctly what happened in the meeting, we can say </w:t>
      </w:r>
      <w:r w:rsidRPr="00F44728">
        <w:rPr>
          <w:u w:val="single"/>
        </w:rPr>
        <w:t>there’s cautious optimism over an agreement</w:t>
      </w:r>
      <w:r w:rsidRPr="00F44728">
        <w:rPr>
          <w:sz w:val="16"/>
        </w:rPr>
        <w:t xml:space="preserve">,” Remi </w:t>
      </w:r>
      <w:proofErr w:type="spellStart"/>
      <w:r w:rsidRPr="00F44728">
        <w:rPr>
          <w:sz w:val="16"/>
        </w:rPr>
        <w:t>Parmentier</w:t>
      </w:r>
      <w:proofErr w:type="spellEnd"/>
      <w:r w:rsidRPr="00F44728">
        <w:rPr>
          <w:sz w:val="16"/>
        </w:rPr>
        <w:t xml:space="preserve">, director of environmental consultancy The Varda Group, told China Dialogue Ocean. A potential agreement </w:t>
      </w:r>
      <w:proofErr w:type="gramStart"/>
      <w:r w:rsidRPr="00F44728">
        <w:rPr>
          <w:sz w:val="16"/>
        </w:rPr>
        <w:t>At</w:t>
      </w:r>
      <w:proofErr w:type="gramEnd"/>
      <w:r w:rsidRPr="00F44728">
        <w:rPr>
          <w:sz w:val="16"/>
        </w:rPr>
        <w:t xml:space="preserve">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 xml:space="preserve">yet to be </w:t>
      </w:r>
      <w:proofErr w:type="spellStart"/>
      <w:r w:rsidRPr="00F44728">
        <w:rPr>
          <w:rStyle w:val="Emphasis"/>
          <w:highlight w:val="green"/>
        </w:rPr>
        <w:t>finalised</w:t>
      </w:r>
      <w:proofErr w:type="spellEnd"/>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w:t>
      </w:r>
      <w:proofErr w:type="gramStart"/>
      <w:r w:rsidRPr="00F44728">
        <w:rPr>
          <w:sz w:val="16"/>
        </w:rPr>
        <w:t>economic</w:t>
      </w:r>
      <w:proofErr w:type="gramEnd"/>
      <w:r w:rsidRPr="00F44728">
        <w:rPr>
          <w:sz w:val="16"/>
        </w:rPr>
        <w:t xml:space="preserve">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t>
      </w:r>
      <w:proofErr w:type="spellStart"/>
      <w:r w:rsidRPr="00F44728">
        <w:rPr>
          <w:sz w:val="16"/>
        </w:rPr>
        <w:t>Wentao</w:t>
      </w:r>
      <w:proofErr w:type="spellEnd"/>
      <w:r w:rsidRPr="00F44728">
        <w:rPr>
          <w:sz w:val="16"/>
        </w:rPr>
        <w:t xml:space="preserve">,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w:t>
      </w:r>
      <w:proofErr w:type="spellStart"/>
      <w:r w:rsidRPr="00F44728">
        <w:rPr>
          <w:u w:val="single"/>
        </w:rPr>
        <w:t>programmes</w:t>
      </w:r>
      <w:proofErr w:type="spellEnd"/>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 xml:space="preserve">35 million metric </w:t>
      </w:r>
      <w:proofErr w:type="spellStart"/>
      <w:r w:rsidRPr="00F44728">
        <w:rPr>
          <w:rStyle w:val="Emphasis"/>
        </w:rPr>
        <w:t>tonnes</w:t>
      </w:r>
      <w:proofErr w:type="spellEnd"/>
      <w:r w:rsidRPr="00F44728">
        <w:rPr>
          <w:rStyle w:val="Emphasis"/>
        </w:rPr>
        <w:t xml:space="preserve">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w:t>
      </w:r>
      <w:proofErr w:type="gramStart"/>
      <w:r w:rsidRPr="00F44728">
        <w:rPr>
          <w:u w:val="single"/>
        </w:rPr>
        <w:t>exploited</w:t>
      </w:r>
      <w:proofErr w:type="gramEnd"/>
      <w:r w:rsidRPr="00F44728">
        <w:rPr>
          <w:u w:val="single"/>
        </w:rPr>
        <w:t xml:space="preserve">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proofErr w:type="gramStart"/>
      <w:r w:rsidRPr="00F44728">
        <w:rPr>
          <w:sz w:val="16"/>
        </w:rPr>
        <w:t>Thomson,?</w:t>
      </w:r>
      <w:proofErr w:type="gramEnd"/>
      <w:r w:rsidRPr="00F44728">
        <w:rPr>
          <w:sz w:val="16"/>
        </w:rPr>
        <w:t>UN</w:t>
      </w:r>
      <w:proofErr w:type="spellEnd"/>
      <w:r w:rsidRPr="00F44728">
        <w:rPr>
          <w:sz w:val="16"/>
        </w:rPr>
        <w:t xml:space="preserve"> special envoy for the ocean, said in a recent webinar.</w:t>
      </w:r>
    </w:p>
    <w:p w14:paraId="0324929E" w14:textId="77777777" w:rsidR="00E61CFB" w:rsidRPr="00F44728" w:rsidRDefault="00E61CFB" w:rsidP="00E61CFB"/>
    <w:p w14:paraId="2D197C42" w14:textId="77777777" w:rsidR="00E61CFB" w:rsidRPr="00F44728" w:rsidRDefault="00E61CFB" w:rsidP="00E61CFB">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45C0C70C" w14:textId="77777777" w:rsidR="00E61CFB" w:rsidRPr="00F44728" w:rsidRDefault="00E61CFB" w:rsidP="00E61CFB">
      <w:pPr>
        <w:rPr>
          <w:sz w:val="16"/>
          <w:szCs w:val="16"/>
        </w:rPr>
      </w:pPr>
      <w:r w:rsidRPr="00F44728">
        <w:rPr>
          <w:sz w:val="16"/>
          <w:szCs w:val="16"/>
        </w:rPr>
        <w:t>DC = DEVELOPING COUNTRY</w:t>
      </w:r>
    </w:p>
    <w:p w14:paraId="0FA0E464" w14:textId="77777777" w:rsidR="00E61CFB" w:rsidRPr="00F44728" w:rsidRDefault="00E61CFB" w:rsidP="00E61CFB">
      <w:pPr>
        <w:rPr>
          <w:sz w:val="16"/>
          <w:szCs w:val="16"/>
        </w:rPr>
      </w:pPr>
      <w:r w:rsidRPr="00F44728">
        <w:rPr>
          <w:sz w:val="16"/>
          <w:szCs w:val="16"/>
        </w:rPr>
        <w:t>NET = NET EXPORTER OF TECH (advanced countries)</w:t>
      </w:r>
    </w:p>
    <w:p w14:paraId="2A667951" w14:textId="77777777" w:rsidR="00E61CFB" w:rsidRPr="00F44728" w:rsidRDefault="00E61CFB" w:rsidP="00E61CFB">
      <w:pPr>
        <w:rPr>
          <w:sz w:val="16"/>
          <w:szCs w:val="16"/>
        </w:rPr>
      </w:pPr>
      <w:r w:rsidRPr="00F44728">
        <w:rPr>
          <w:sz w:val="16"/>
          <w:szCs w:val="16"/>
        </w:rPr>
        <w:t>TNC = Trade Negotiations Committee</w:t>
      </w:r>
    </w:p>
    <w:p w14:paraId="3848D99D" w14:textId="77777777" w:rsidR="00E61CFB" w:rsidRPr="00F44728" w:rsidRDefault="00E61CFB" w:rsidP="00E61CFB">
      <w:pPr>
        <w:rPr>
          <w:sz w:val="16"/>
          <w:szCs w:val="16"/>
        </w:rPr>
      </w:pPr>
      <w:proofErr w:type="spellStart"/>
      <w:r w:rsidRPr="00F44728">
        <w:rPr>
          <w:sz w:val="16"/>
          <w:szCs w:val="16"/>
        </w:rPr>
        <w:t>Anell</w:t>
      </w:r>
      <w:proofErr w:type="spellEnd"/>
      <w:r w:rsidRPr="00F44728">
        <w:rPr>
          <w:sz w:val="16"/>
          <w:szCs w:val="16"/>
        </w:rPr>
        <w:t xml:space="preserve"> = Lars </w:t>
      </w:r>
      <w:proofErr w:type="spellStart"/>
      <w:r w:rsidRPr="00F44728">
        <w:rPr>
          <w:sz w:val="16"/>
          <w:szCs w:val="16"/>
        </w:rPr>
        <w:t>Anell</w:t>
      </w:r>
      <w:proofErr w:type="spellEnd"/>
      <w:r w:rsidRPr="00F44728">
        <w:rPr>
          <w:sz w:val="16"/>
          <w:szCs w:val="16"/>
        </w:rPr>
        <w:t xml:space="preserve"> the Chair of the TRIPS negotiations </w:t>
      </w:r>
    </w:p>
    <w:p w14:paraId="5DD136EC" w14:textId="77777777" w:rsidR="00E61CFB" w:rsidRPr="00F44728" w:rsidRDefault="00E61CFB" w:rsidP="00E61CFB">
      <w:r w:rsidRPr="00F44728">
        <w:rPr>
          <w:rStyle w:val="Style13ptBold"/>
        </w:rPr>
        <w:t>Marcellin 16</w:t>
      </w:r>
      <w:r w:rsidRPr="00F44728">
        <w:t xml:space="preserve"> Marcellin, Sherry (Professor, London School of Economics). The political economy of pharmaceutical patents: US sectional interests and the African Group at the WTO. Routledge, 2016. SJMS</w:t>
      </w:r>
    </w:p>
    <w:p w14:paraId="3E34E23D" w14:textId="77777777" w:rsidR="00E61CFB" w:rsidRPr="00F44728" w:rsidRDefault="00E61CFB" w:rsidP="00E61CFB">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 xml:space="preserve">proceeded to </w:t>
      </w:r>
      <w:proofErr w:type="spellStart"/>
      <w:r w:rsidRPr="00F44728">
        <w:rPr>
          <w:rStyle w:val="Emphasis"/>
          <w:highlight w:val="green"/>
        </w:rPr>
        <w:t>categorise</w:t>
      </w:r>
      <w:proofErr w:type="spellEnd"/>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F44728">
        <w:rPr>
          <w:rStyle w:val="Emphasis"/>
          <w:highlight w:val="green"/>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w:t>
      </w:r>
      <w:proofErr w:type="spellStart"/>
      <w:r w:rsidRPr="00F44728">
        <w:rPr>
          <w:sz w:val="16"/>
        </w:rPr>
        <w:t>favour</w:t>
      </w:r>
      <w:proofErr w:type="spellEnd"/>
      <w:r w:rsidRPr="00F44728">
        <w:rPr>
          <w:sz w:val="16"/>
        </w:rPr>
        <w:t xml:space="preserve">.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make sacrifices in</w:t>
      </w:r>
      <w:r w:rsidRPr="00F44728">
        <w:rPr>
          <w:rStyle w:val="Emphasis"/>
        </w:rPr>
        <w:t xml:space="preserve"> the area of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w:t>
      </w:r>
      <w:proofErr w:type="gramStart"/>
      <w:r w:rsidRPr="00F44728">
        <w:rPr>
          <w:rStyle w:val="Emphasis"/>
        </w:rPr>
        <w:t>resources</w:t>
      </w:r>
      <w:proofErr w:type="gramEnd"/>
      <w:r w:rsidRPr="00F44728">
        <w:rPr>
          <w:rStyle w:val="Emphasis"/>
        </w:rPr>
        <w:t xml:space="preserve">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w:t>
      </w:r>
      <w:proofErr w:type="spellStart"/>
      <w:r w:rsidRPr="00F44728">
        <w:rPr>
          <w:rStyle w:val="Emphasis"/>
        </w:rPr>
        <w:t>disfavoured</w:t>
      </w:r>
      <w:proofErr w:type="spellEnd"/>
      <w:r w:rsidRPr="00F44728">
        <w:rPr>
          <w:rStyle w:val="Emphasis"/>
        </w:rPr>
        <w:t xml:space="preserve">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manner in which the NETs had anticipated</w:t>
      </w:r>
      <w:r w:rsidRPr="00F44728">
        <w:rPr>
          <w:sz w:val="16"/>
        </w:rPr>
        <w:t xml:space="preserve"> (</w:t>
      </w:r>
      <w:proofErr w:type="spellStart"/>
      <w:r w:rsidRPr="00F44728">
        <w:rPr>
          <w:sz w:val="16"/>
        </w:rPr>
        <w:t>Adede</w:t>
      </w:r>
      <w:proofErr w:type="spellEnd"/>
      <w:r w:rsidRPr="00F44728">
        <w:rPr>
          <w:sz w:val="16"/>
        </w:rPr>
        <w:t xml:space="preserve"> 2003: 30 and Matthews 2002: 109). </w:t>
      </w:r>
      <w:proofErr w:type="spellStart"/>
      <w:r w:rsidRPr="00F44728">
        <w:rPr>
          <w:rStyle w:val="Emphasis"/>
        </w:rPr>
        <w:t>Anell’s</w:t>
      </w:r>
      <w:proofErr w:type="spellEnd"/>
      <w:r w:rsidRPr="00F44728">
        <w:rPr>
          <w:rStyle w:val="Emphasis"/>
        </w:rPr>
        <w:t xml:space="preserve">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proofErr w:type="spellStart"/>
      <w:r w:rsidRPr="00F44728">
        <w:rPr>
          <w:rStyle w:val="Emphasis"/>
          <w:highlight w:val="green"/>
        </w:rPr>
        <w:t>Anell</w:t>
      </w:r>
      <w:proofErr w:type="spellEnd"/>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0DD80439" w14:textId="77777777" w:rsidR="00E61CFB" w:rsidRPr="00F44728" w:rsidRDefault="00E61CFB" w:rsidP="00E61CFB">
      <w:pPr>
        <w:rPr>
          <w:sz w:val="16"/>
        </w:rPr>
      </w:pPr>
    </w:p>
    <w:p w14:paraId="3326ABD1" w14:textId="77777777" w:rsidR="00E61CFB" w:rsidRPr="00F44728" w:rsidRDefault="00E61CFB" w:rsidP="00E61CFB">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6D9A31BC" w14:textId="77777777" w:rsidR="00E61CFB" w:rsidRPr="00F44728" w:rsidRDefault="00E61CFB" w:rsidP="00E61CFB">
      <w:proofErr w:type="spellStart"/>
      <w:r w:rsidRPr="00F44728">
        <w:rPr>
          <w:rStyle w:val="Style13ptBold"/>
        </w:rPr>
        <w:t>Osmanski</w:t>
      </w:r>
      <w:proofErr w:type="spellEnd"/>
      <w:r w:rsidRPr="00F44728">
        <w:rPr>
          <w:rStyle w:val="Style13ptBold"/>
        </w:rPr>
        <w:t xml:space="preserve"> 20</w:t>
      </w:r>
      <w:r w:rsidRPr="00F44728">
        <w:t xml:space="preserve"> [Stephanie; Freelance </w:t>
      </w:r>
      <w:proofErr w:type="spellStart"/>
      <w:r w:rsidRPr="00F44728">
        <w:t>Journaler</w:t>
      </w:r>
      <w:proofErr w:type="spellEnd"/>
      <w:r w:rsidRPr="00F44728">
        <w:t xml:space="preserve">, Writer at </w:t>
      </w:r>
      <w:proofErr w:type="spellStart"/>
      <w:r w:rsidRPr="00F44728">
        <w:t>GreenMatters</w:t>
      </w:r>
      <w:proofErr w:type="spellEnd"/>
      <w:r w:rsidRPr="00F44728">
        <w:t xml:space="preserve">; “How Does Overfishing Affect Biodiversity? Let's Do a Deep Dive,” </w:t>
      </w:r>
      <w:proofErr w:type="spellStart"/>
      <w:r w:rsidRPr="00F44728">
        <w:t>GreenMatters</w:t>
      </w:r>
      <w:proofErr w:type="spellEnd"/>
      <w:r w:rsidRPr="00F44728">
        <w:t xml:space="preserve">; 12/29/20; </w:t>
      </w:r>
      <w:hyperlink r:id="rId7" w:history="1">
        <w:r w:rsidRPr="00F44728">
          <w:rPr>
            <w:rStyle w:val="Hyperlink"/>
          </w:rPr>
          <w:t>https://www.greenmatters.com/p/how-overfishing-affects-biodiversity</w:t>
        </w:r>
      </w:hyperlink>
      <w:r w:rsidRPr="00F44728">
        <w:t>] Justin</w:t>
      </w:r>
    </w:p>
    <w:p w14:paraId="4F72FE12" w14:textId="77777777" w:rsidR="00E61CFB" w:rsidRPr="00F44728" w:rsidRDefault="00E61CFB" w:rsidP="00E61CFB">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w:t>
      </w:r>
      <w:proofErr w:type="gramStart"/>
      <w:r w:rsidRPr="00F44728">
        <w:rPr>
          <w:sz w:val="16"/>
        </w:rPr>
        <w:t>exist, or</w:t>
      </w:r>
      <w:proofErr w:type="gramEnd"/>
      <w:r w:rsidRPr="00F44728">
        <w:rPr>
          <w:sz w:val="16"/>
        </w:rPr>
        <w:t xml:space="preserve">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thus altering the ecosystem and food chain as a whole</w:t>
      </w:r>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w:t>
      </w:r>
      <w:proofErr w:type="gramStart"/>
      <w:r w:rsidRPr="00F44728">
        <w:rPr>
          <w:sz w:val="16"/>
        </w:rPr>
        <w:t>necessary, because</w:t>
      </w:r>
      <w:proofErr w:type="gramEnd"/>
      <w:r w:rsidRPr="00F44728">
        <w:rPr>
          <w:sz w:val="16"/>
        </w:rPr>
        <w:t xml:space="preserv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xml:space="preserve">.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w:t>
      </w:r>
      <w:proofErr w:type="gramStart"/>
      <w:r w:rsidRPr="00F44728">
        <w:rPr>
          <w:sz w:val="16"/>
        </w:rPr>
        <w:t>is</w:t>
      </w:r>
      <w:proofErr w:type="gramEnd"/>
      <w:r w:rsidRPr="00F44728">
        <w:rPr>
          <w:sz w:val="16"/>
        </w:rPr>
        <w:t xml:space="preserve">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0989CD49" w14:textId="77777777" w:rsidR="00E61CFB" w:rsidRPr="00F44728" w:rsidRDefault="00E61CFB" w:rsidP="00E61CFB"/>
    <w:p w14:paraId="06952DB5" w14:textId="77777777" w:rsidR="00E61CFB" w:rsidRPr="00F44728" w:rsidRDefault="00E61CFB" w:rsidP="00E61CFB">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24073779" w14:textId="77777777" w:rsidR="00E61CFB" w:rsidRPr="00F44728" w:rsidRDefault="00E61CFB" w:rsidP="00E61CFB">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w:t>
      </w:r>
      <w:proofErr w:type="spellStart"/>
      <w:r w:rsidRPr="00F44728">
        <w:t>Erkenntnis</w:t>
      </w:r>
      <w:proofErr w:type="spellEnd"/>
      <w:r w:rsidRPr="00F44728">
        <w:t xml:space="preserve">, </w:t>
      </w:r>
      <w:proofErr w:type="spellStart"/>
      <w:r w:rsidRPr="00F44728">
        <w:t>Metaphilosophy</w:t>
      </w:r>
      <w:proofErr w:type="spellEnd"/>
      <w:r w:rsidRPr="00F44728">
        <w:t xml:space="preserve">; “Biodiversity Loss: An Existential Risk Comparable To Climate Change,” Bulletin of the Atomic Scientists; 4/11/16; </w:t>
      </w:r>
      <w:hyperlink r:id="rId8" w:history="1">
        <w:r w:rsidRPr="00F44728">
          <w:rPr>
            <w:rStyle w:val="Hyperlink"/>
          </w:rPr>
          <w:t>https://thebulletin.org/2016/04/biodiversity-loss-an-existential-risk-comparable-to-climate-change/</w:t>
        </w:r>
      </w:hyperlink>
      <w:r w:rsidRPr="00F44728">
        <w:t>] Justin</w:t>
      </w:r>
    </w:p>
    <w:p w14:paraId="43E7D1B5" w14:textId="77777777" w:rsidR="00E61CFB" w:rsidRPr="00F44728" w:rsidRDefault="00E61CFB" w:rsidP="00E61CFB">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2F64E1CD" w14:textId="77777777" w:rsidR="00E61CFB" w:rsidRPr="00F44728" w:rsidRDefault="00E61CFB" w:rsidP="00E61CFB">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4C372F2B" w14:textId="77777777" w:rsidR="00E61CFB" w:rsidRPr="00F44728" w:rsidRDefault="00E61CFB" w:rsidP="00E61CFB">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7C195936" w14:textId="77777777" w:rsidR="00E61CFB" w:rsidRPr="00F44728" w:rsidRDefault="00E61CFB" w:rsidP="00E61CFB">
      <w:pPr>
        <w:rPr>
          <w:sz w:val="16"/>
        </w:rPr>
      </w:pPr>
      <w:r w:rsidRPr="00F44728">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73806F97" w14:textId="77777777" w:rsidR="00E61CFB" w:rsidRPr="00F44728" w:rsidRDefault="00E61CFB" w:rsidP="00E61CFB">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existential threat</w:t>
      </w:r>
      <w:r w:rsidRPr="00F44728">
        <w:rPr>
          <w:sz w:val="16"/>
        </w:rPr>
        <w:t xml:space="preserve"> in its own right.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2145E12E" w14:textId="7FC5F064" w:rsidR="00E61CFB" w:rsidRDefault="00E61CFB" w:rsidP="00E61CFB">
      <w:pPr>
        <w:pStyle w:val="Heading2"/>
      </w:pPr>
      <w:r>
        <w:t>3</w:t>
      </w:r>
    </w:p>
    <w:p w14:paraId="10DC55CA" w14:textId="77777777" w:rsidR="00E61CFB" w:rsidRDefault="00E61CFB" w:rsidP="00E61CFB">
      <w:pPr>
        <w:pStyle w:val="Heading4"/>
      </w:pPr>
      <w:r>
        <w:t>CP text: States should add more stringent requirements for filing secondary patents by requiring secondary patent filers to demonstrate increased efficacy as compared to the original</w:t>
      </w:r>
      <w:proofErr w:type="gramStart"/>
      <w:r>
        <w:t xml:space="preserve">.  </w:t>
      </w:r>
      <w:proofErr w:type="gramEnd"/>
      <w:r>
        <w:t>Solves all your offense by reducing purely strategic patents while permitting R and D for genuine improvements</w:t>
      </w:r>
      <w:proofErr w:type="gramStart"/>
      <w:r>
        <w:t xml:space="preserve">.  </w:t>
      </w:r>
      <w:proofErr w:type="gramEnd"/>
    </w:p>
    <w:p w14:paraId="6FD3E312" w14:textId="77777777" w:rsidR="00E61CFB" w:rsidRDefault="00E61CFB" w:rsidP="00E61CFB">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2EBB2EB0" w14:textId="77777777" w:rsidR="00E61CFB" w:rsidRPr="00637114" w:rsidRDefault="00E61CFB" w:rsidP="00E61CFB">
      <w:pPr>
        <w:rPr>
          <w:sz w:val="16"/>
        </w:rPr>
      </w:pPr>
      <w:r w:rsidRPr="00637114">
        <w:rPr>
          <w:u w:val="single"/>
        </w:rPr>
        <w:t xml:space="preserve">The current framework for evaluating a patent application, particularly the requirements of utility and </w:t>
      </w:r>
      <w:proofErr w:type="spellStart"/>
      <w:r w:rsidRPr="00637114">
        <w:rPr>
          <w:u w:val="single"/>
        </w:rPr>
        <w:t>nonobviousness</w:t>
      </w:r>
      <w:proofErr w:type="spellEnd"/>
      <w:r w:rsidRPr="00637114">
        <w:rPr>
          <w:u w:val="single"/>
        </w:rPr>
        <w:t>, is insufficient</w:t>
      </w:r>
      <w:r w:rsidRPr="00637114">
        <w:rPr>
          <w:sz w:val="16"/>
        </w:rPr>
        <w:t xml:space="preserve"> for evaluating whether a secondary patent should be issued for a drug. Given that courts are tied to the low bar for utility and inconsistent with their application of nonobviousness,1 04 </w:t>
      </w:r>
      <w:r w:rsidRPr="00637114">
        <w:rPr>
          <w:u w:val="single"/>
        </w:rPr>
        <w:t xml:space="preserve">it is necessary to </w:t>
      </w:r>
      <w:r w:rsidRPr="00637114">
        <w:rPr>
          <w:highlight w:val="green"/>
          <w:u w:val="single"/>
        </w:rPr>
        <w:t>pass legislation creating</w:t>
      </w:r>
      <w:r w:rsidRPr="00637114">
        <w:rPr>
          <w:u w:val="single"/>
        </w:rPr>
        <w:t xml:space="preserve"> a new </w:t>
      </w:r>
      <w:r w:rsidRPr="00637114">
        <w:rPr>
          <w:highlight w:val="green"/>
          <w:u w:val="single"/>
        </w:rPr>
        <w:t>utility requirement</w:t>
      </w:r>
      <w:r w:rsidRPr="00637114">
        <w:rPr>
          <w:u w:val="single"/>
        </w:rPr>
        <w:t xml:space="preserve"> tailored to secondary pharmaceutical patents</w:t>
      </w:r>
      <w:r w:rsidRPr="00637114">
        <w:rPr>
          <w:sz w:val="16"/>
        </w:rPr>
        <w:t xml:space="preserve">. This Note's Author proposes legislation language as follows: 35 U.S.C. § 106: Patentable Pharmaceutical Inventions </w:t>
      </w:r>
    </w:p>
    <w:p w14:paraId="5DFAE73C" w14:textId="77777777" w:rsidR="00E61CFB" w:rsidRPr="00637114" w:rsidRDefault="00E61CFB" w:rsidP="00E61CFB">
      <w:pPr>
        <w:rPr>
          <w:u w:val="single"/>
        </w:rPr>
      </w:pPr>
      <w:r w:rsidRPr="00637114">
        <w:rPr>
          <w:u w:val="single"/>
        </w:rPr>
        <w:t xml:space="preserve">(a) Utility requirement </w:t>
      </w:r>
      <w:r w:rsidRPr="00637114">
        <w:rPr>
          <w:highlight w:val="green"/>
          <w:u w:val="single"/>
        </w:rPr>
        <w:t>for secondary patent: In</w:t>
      </w:r>
      <w:r w:rsidRPr="00637114">
        <w:rPr>
          <w:u w:val="single"/>
        </w:rPr>
        <w:t xml:space="preserve"> the case of a pharmaceutical </w:t>
      </w:r>
      <w:r w:rsidRPr="00637114">
        <w:rPr>
          <w:highlight w:val="green"/>
          <w:u w:val="single"/>
        </w:rPr>
        <w:t>invention claiming</w:t>
      </w:r>
      <w:r w:rsidRPr="00637114">
        <w:rPr>
          <w:u w:val="single"/>
        </w:rPr>
        <w:t xml:space="preserve"> an </w:t>
      </w:r>
      <w:r w:rsidRPr="00637114">
        <w:rPr>
          <w:highlight w:val="green"/>
          <w:u w:val="single"/>
        </w:rPr>
        <w:t>improvement</w:t>
      </w:r>
      <w:r w:rsidRPr="00637114">
        <w:rPr>
          <w:u w:val="single"/>
        </w:rPr>
        <w:t xml:space="preserve"> on a patented invention</w:t>
      </w:r>
      <w:r w:rsidRPr="00637114">
        <w:rPr>
          <w:sz w:val="16"/>
        </w:rPr>
        <w:t xml:space="preserve">, </w:t>
      </w:r>
      <w:r w:rsidRPr="00637114">
        <w:rPr>
          <w:u w:val="single"/>
        </w:rPr>
        <w:t xml:space="preserve">the </w:t>
      </w:r>
      <w:r w:rsidRPr="00637114">
        <w:rPr>
          <w:highlight w:val="green"/>
          <w:u w:val="single"/>
        </w:rPr>
        <w:t>applicant shall demonstrate</w:t>
      </w:r>
      <w:r w:rsidRPr="00637114">
        <w:rPr>
          <w:u w:val="single"/>
        </w:rPr>
        <w:t xml:space="preserve"> through clear and convincing evidence </w:t>
      </w:r>
      <w:r w:rsidRPr="00637114">
        <w:rPr>
          <w:highlight w:val="green"/>
          <w:u w:val="single"/>
        </w:rPr>
        <w:t>in</w:t>
      </w:r>
      <w:r w:rsidRPr="00637114">
        <w:rPr>
          <w:u w:val="single"/>
        </w:rPr>
        <w:t xml:space="preserve"> the written </w:t>
      </w:r>
      <w:r w:rsidRPr="00637114">
        <w:rPr>
          <w:highlight w:val="green"/>
          <w:u w:val="single"/>
        </w:rPr>
        <w:t>description that</w:t>
      </w:r>
      <w:r w:rsidRPr="00637114">
        <w:rPr>
          <w:u w:val="single"/>
        </w:rPr>
        <w:t xml:space="preserve"> such </w:t>
      </w:r>
      <w:r w:rsidRPr="00637114">
        <w:rPr>
          <w:highlight w:val="green"/>
          <w:u w:val="single"/>
        </w:rPr>
        <w:t>invention has increased efficacy</w:t>
      </w:r>
      <w:r w:rsidRPr="00637114">
        <w:rPr>
          <w:u w:val="single"/>
        </w:rPr>
        <w:t xml:space="preserve"> as compared to the original. </w:t>
      </w:r>
    </w:p>
    <w:p w14:paraId="7D85C5B4" w14:textId="77777777" w:rsidR="00E61CFB" w:rsidRPr="00637114" w:rsidRDefault="00E61CFB" w:rsidP="00E61CFB">
      <w:pPr>
        <w:rPr>
          <w:sz w:val="16"/>
        </w:rPr>
      </w:pPr>
      <w:r w:rsidRPr="00637114">
        <w:rPr>
          <w:sz w:val="16"/>
        </w:rPr>
        <w:t xml:space="preserve">(b) </w:t>
      </w:r>
      <w:r w:rsidRPr="00637114">
        <w:rPr>
          <w:u w:val="single"/>
        </w:rPr>
        <w:t>Increased efficacy defined</w:t>
      </w:r>
      <w:r w:rsidRPr="00637114">
        <w:rPr>
          <w:sz w:val="16"/>
        </w:rPr>
        <w:t xml:space="preserve">: As used in part (a), "increased efficacy" </w:t>
      </w:r>
      <w:r w:rsidRPr="00637114">
        <w:rPr>
          <w:u w:val="single"/>
        </w:rPr>
        <w:t xml:space="preserve">refers to a proven </w:t>
      </w:r>
      <w:r w:rsidRPr="00AB18E8">
        <w:rPr>
          <w:highlight w:val="green"/>
          <w:u w:val="single"/>
        </w:rPr>
        <w:t>improvement</w:t>
      </w:r>
      <w:r w:rsidRPr="00637114">
        <w:rPr>
          <w:u w:val="single"/>
        </w:rPr>
        <w:t xml:space="preserve"> in the mechanism of action, as </w:t>
      </w:r>
      <w:r w:rsidRPr="00AB18E8">
        <w:rPr>
          <w:highlight w:val="green"/>
          <w:u w:val="single"/>
        </w:rPr>
        <w:t>disclosed</w:t>
      </w:r>
      <w:r w:rsidRPr="00637114">
        <w:rPr>
          <w:u w:val="single"/>
        </w:rPr>
        <w:t xml:space="preserve"> in the patent claims</w:t>
      </w:r>
      <w:r w:rsidRPr="00637114">
        <w:rPr>
          <w:sz w:val="16"/>
        </w:rPr>
        <w:t xml:space="preserve">. 0 5 </w:t>
      </w:r>
    </w:p>
    <w:p w14:paraId="0FFE9396" w14:textId="77777777" w:rsidR="00E61CFB" w:rsidRPr="00637114" w:rsidRDefault="00E61CFB" w:rsidP="00E61CFB">
      <w:pPr>
        <w:rPr>
          <w:sz w:val="16"/>
        </w:rPr>
      </w:pPr>
      <w:r w:rsidRPr="00637114">
        <w:rPr>
          <w:sz w:val="16"/>
        </w:rPr>
        <w:t xml:space="preserve">(c) </w:t>
      </w:r>
      <w:r w:rsidRPr="00AB18E8">
        <w:rPr>
          <w:highlight w:val="green"/>
          <w:u w:val="single"/>
        </w:rPr>
        <w:t>Mechanism</w:t>
      </w:r>
      <w:r w:rsidRPr="00637114">
        <w:rPr>
          <w:u w:val="single"/>
        </w:rPr>
        <w:t xml:space="preserve"> of action defined</w:t>
      </w:r>
      <w:r w:rsidRPr="00637114">
        <w:rPr>
          <w:sz w:val="16"/>
        </w:rPr>
        <w:t xml:space="preserve">: As used in part (b), "mechanism of action" </w:t>
      </w:r>
      <w:r w:rsidRPr="00AB18E8">
        <w:rPr>
          <w:highlight w:val="green"/>
          <w:u w:val="single"/>
        </w:rPr>
        <w:t>refers to</w:t>
      </w:r>
      <w:r w:rsidRPr="00637114">
        <w:rPr>
          <w:u w:val="single"/>
        </w:rPr>
        <w:t xml:space="preserve"> the process by which a drug functions to produce a </w:t>
      </w:r>
      <w:r w:rsidRPr="00AB18E8">
        <w:rPr>
          <w:highlight w:val="green"/>
          <w:u w:val="single"/>
        </w:rPr>
        <w:t>therapeutic effect</w:t>
      </w:r>
      <w:r w:rsidRPr="00637114">
        <w:rPr>
          <w:sz w:val="16"/>
        </w:rPr>
        <w:t xml:space="preserve">, </w:t>
      </w:r>
      <w:r w:rsidRPr="00637114">
        <w:rPr>
          <w:u w:val="single"/>
        </w:rPr>
        <w:t xml:space="preserve">as disclosed </w:t>
      </w:r>
      <w:r w:rsidRPr="00AB18E8">
        <w:rPr>
          <w:highlight w:val="green"/>
          <w:u w:val="single"/>
        </w:rPr>
        <w:t>in</w:t>
      </w:r>
      <w:r w:rsidRPr="00637114">
        <w:rPr>
          <w:u w:val="single"/>
        </w:rPr>
        <w:t xml:space="preserve"> the </w:t>
      </w:r>
      <w:r w:rsidRPr="00AB18E8">
        <w:rPr>
          <w:highlight w:val="green"/>
          <w:u w:val="single"/>
        </w:rPr>
        <w:t>patent claims</w:t>
      </w:r>
      <w:r w:rsidRPr="00637114">
        <w:rPr>
          <w:sz w:val="16"/>
        </w:rPr>
        <w:t>. 06</w:t>
      </w:r>
    </w:p>
    <w:p w14:paraId="3470AB73" w14:textId="77777777" w:rsidR="00E61CFB" w:rsidRPr="00637114" w:rsidRDefault="00E61CFB" w:rsidP="00E61CFB">
      <w:pPr>
        <w:rPr>
          <w:u w:val="single"/>
        </w:rPr>
      </w:pPr>
      <w:r w:rsidRPr="00637114">
        <w:rPr>
          <w:sz w:val="16"/>
        </w:rPr>
        <w:t xml:space="preserve"> Under this legislation, </w:t>
      </w:r>
      <w:r w:rsidRPr="00637114">
        <w:rPr>
          <w:u w:val="single"/>
        </w:rPr>
        <w:t>the USPTO could grant a secondary patent only if the new formula's mechanism of action</w:t>
      </w:r>
      <w:r w:rsidRPr="00637114">
        <w:rPr>
          <w:sz w:val="16"/>
        </w:rPr>
        <w:t xml:space="preserve">, or production of the intended pharmacological effect, </w:t>
      </w:r>
      <w:r w:rsidRPr="00637114">
        <w:rPr>
          <w:u w:val="single"/>
        </w:rPr>
        <w:t>in fact improves upon the patented drug's mechanism of action</w:t>
      </w:r>
      <w:r w:rsidRPr="00637114">
        <w:rPr>
          <w:sz w:val="16"/>
        </w:rPr>
        <w:t xml:space="preserve">. For example, </w:t>
      </w:r>
      <w:r w:rsidRPr="00637114">
        <w:rPr>
          <w:u w:val="single"/>
        </w:rPr>
        <w:t xml:space="preserve">because </w:t>
      </w:r>
      <w:proofErr w:type="spellStart"/>
      <w:r w:rsidRPr="00637114">
        <w:rPr>
          <w:u w:val="single"/>
        </w:rPr>
        <w:t>VidaDrug</w:t>
      </w:r>
      <w:proofErr w:type="spellEnd"/>
      <w:r w:rsidRPr="00637114">
        <w:rPr>
          <w:u w:val="single"/>
        </w:rPr>
        <w:t xml:space="preserve"> is a chemotherapy drug, the new formula must include a change in the mechanism of action which </w:t>
      </w:r>
      <w:r w:rsidRPr="00AB18E8">
        <w:rPr>
          <w:highlight w:val="green"/>
          <w:u w:val="single"/>
        </w:rPr>
        <w:t>causes</w:t>
      </w:r>
      <w:r w:rsidRPr="00637114">
        <w:rPr>
          <w:u w:val="single"/>
        </w:rPr>
        <w:t xml:space="preserve"> an </w:t>
      </w:r>
      <w:r w:rsidRPr="00AB18E8">
        <w:rPr>
          <w:highlight w:val="green"/>
          <w:u w:val="single"/>
        </w:rPr>
        <w:t>improvement in</w:t>
      </w:r>
      <w:r w:rsidRPr="00637114">
        <w:rPr>
          <w:u w:val="single"/>
        </w:rPr>
        <w:t xml:space="preserve"> the </w:t>
      </w:r>
      <w:r w:rsidRPr="00AB18E8">
        <w:rPr>
          <w:highlight w:val="green"/>
          <w:u w:val="single"/>
        </w:rPr>
        <w:t>efficacy</w:t>
      </w:r>
      <w:r w:rsidRPr="00637114">
        <w:rPr>
          <w:u w:val="single"/>
        </w:rPr>
        <w:t xml:space="preserve"> of the drug's tumor-shrinking abilities to be eligible for a secondary patent. A </w:t>
      </w:r>
      <w:r w:rsidRPr="00AB18E8">
        <w:rPr>
          <w:highlight w:val="green"/>
          <w:u w:val="single"/>
        </w:rPr>
        <w:t>formula tweak</w:t>
      </w:r>
      <w:r w:rsidRPr="00637114">
        <w:rPr>
          <w:sz w:val="16"/>
        </w:rPr>
        <w:t xml:space="preserve"> that reduces side effects </w:t>
      </w:r>
      <w:r w:rsidRPr="00637114">
        <w:rPr>
          <w:u w:val="single"/>
        </w:rPr>
        <w:t xml:space="preserve">is </w:t>
      </w:r>
      <w:proofErr w:type="gramStart"/>
      <w:r w:rsidRPr="00AB18E8">
        <w:rPr>
          <w:highlight w:val="green"/>
          <w:u w:val="single"/>
        </w:rPr>
        <w:t>insufficient</w:t>
      </w:r>
      <w:r w:rsidRPr="00637114">
        <w:rPr>
          <w:u w:val="single"/>
        </w:rPr>
        <w:t>, because</w:t>
      </w:r>
      <w:proofErr w:type="gramEnd"/>
      <w:r w:rsidRPr="00637114">
        <w:rPr>
          <w:u w:val="single"/>
        </w:rPr>
        <w:t xml:space="preserve"> the underlying purpose of the drug - to treat cancer - remains unaffected. </w:t>
      </w:r>
    </w:p>
    <w:p w14:paraId="616E18F7" w14:textId="77777777" w:rsidR="00E61CFB" w:rsidRDefault="00E61CFB" w:rsidP="00E61CFB">
      <w:pPr>
        <w:rPr>
          <w:sz w:val="16"/>
        </w:rPr>
      </w:pPr>
      <w:r w:rsidRPr="00637114">
        <w:rPr>
          <w:u w:val="single"/>
        </w:rPr>
        <w:t>Lowell provides some precedent</w:t>
      </w:r>
      <w:r w:rsidRPr="00637114">
        <w:rPr>
          <w:sz w:val="16"/>
        </w:rPr>
        <w:t xml:space="preserve"> for creating a higher utility standard. 07 This new standard would focus on a drug's overall improved efficacy, rather than a minor tweak in the formula that would mitigate or resolve a previously caused side effect. </w:t>
      </w:r>
      <w:r w:rsidRPr="00637114">
        <w:rPr>
          <w:u w:val="single"/>
        </w:rPr>
        <w:t>This standard would require holding the pharmaceutical industry to a higher standard than other industries</w:t>
      </w:r>
      <w:r w:rsidRPr="00637114">
        <w:rPr>
          <w:sz w:val="16"/>
        </w:rPr>
        <w:t>, which could potentially conflict with the United States' TRIPS Agreement obligations with the WTO.</w:t>
      </w:r>
    </w:p>
    <w:p w14:paraId="57C0B2CA" w14:textId="77777777" w:rsidR="00E61CFB" w:rsidRDefault="00E61CFB" w:rsidP="00E61CFB">
      <w:pPr>
        <w:rPr>
          <w:sz w:val="16"/>
        </w:rPr>
      </w:pPr>
    </w:p>
    <w:p w14:paraId="1697E147" w14:textId="77777777" w:rsidR="00E61CFB" w:rsidRPr="00637114" w:rsidRDefault="00E61CFB" w:rsidP="00E61CFB">
      <w:pPr>
        <w:pStyle w:val="Heading4"/>
      </w:pPr>
      <w:r>
        <w:t>Solves best.</w:t>
      </w:r>
    </w:p>
    <w:p w14:paraId="5BAA17DD" w14:textId="77777777" w:rsidR="00E61CFB" w:rsidRDefault="00E61CFB" w:rsidP="00E61CFB">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27626688" w14:textId="6C51D4FA" w:rsidR="00E61CFB" w:rsidRDefault="00E61CFB" w:rsidP="00E61CFB">
      <w:pPr>
        <w:rPr>
          <w:sz w:val="16"/>
          <w:szCs w:val="16"/>
        </w:rPr>
      </w:pPr>
      <w:r w:rsidRPr="00AB18E8">
        <w:rPr>
          <w:sz w:val="16"/>
        </w:rPr>
        <w:t xml:space="preserve">Pharmaceutical patents are inherently different from software or manufacturing patents. 144 </w:t>
      </w:r>
      <w:r w:rsidRPr="00AB18E8">
        <w:rPr>
          <w:highlight w:val="green"/>
          <w:u w:val="single"/>
        </w:rPr>
        <w:t>Pharma</w:t>
      </w:r>
      <w:r w:rsidRPr="00AB18E8">
        <w:rPr>
          <w:u w:val="single"/>
        </w:rPr>
        <w:t xml:space="preserve">ceutical companies </w:t>
      </w:r>
      <w:r w:rsidRPr="00AB18E8">
        <w:rPr>
          <w:highlight w:val="green"/>
          <w:u w:val="single"/>
        </w:rPr>
        <w:t>create</w:t>
      </w:r>
      <w:r w:rsidRPr="00AB18E8">
        <w:rPr>
          <w:u w:val="single"/>
        </w:rPr>
        <w:t xml:space="preserve"> life-saving </w:t>
      </w:r>
      <w:r w:rsidRPr="00AB18E8">
        <w:rPr>
          <w:highlight w:val="green"/>
          <w:u w:val="single"/>
        </w:rPr>
        <w:t>drugs that carry</w:t>
      </w:r>
      <w:r w:rsidRPr="00AB18E8">
        <w:rPr>
          <w:u w:val="single"/>
        </w:rPr>
        <w:t xml:space="preserve"> a very serious </w:t>
      </w:r>
      <w:r w:rsidRPr="00AB18E8">
        <w:rPr>
          <w:highlight w:val="green"/>
          <w:u w:val="single"/>
        </w:rPr>
        <w:t>benefit</w:t>
      </w:r>
      <w:r w:rsidRPr="00AB18E8">
        <w:rPr>
          <w:u w:val="single"/>
        </w:rPr>
        <w:t xml:space="preserve"> for a vulnerable group of consumers - patients. Because of this, the pharmaceutical </w:t>
      </w:r>
      <w:r w:rsidRPr="00AB18E8">
        <w:rPr>
          <w:highlight w:val="green"/>
          <w:u w:val="single"/>
        </w:rPr>
        <w:t>industry</w:t>
      </w:r>
      <w:r w:rsidRPr="00AB18E8">
        <w:rPr>
          <w:u w:val="single"/>
        </w:rPr>
        <w:t xml:space="preserve"> should be </w:t>
      </w:r>
      <w:r w:rsidRPr="00AB18E8">
        <w:rPr>
          <w:highlight w:val="green"/>
          <w:u w:val="single"/>
        </w:rPr>
        <w:t>held to a higher standard</w:t>
      </w:r>
      <w:r w:rsidRPr="00AB18E8">
        <w:rPr>
          <w:sz w:val="16"/>
        </w:rPr>
        <w:t xml:space="preserve"> if its companies seek to prohibit affordable generic drugs from coming to the marketplace.</w:t>
      </w:r>
      <w:r>
        <w:rPr>
          <w:sz w:val="16"/>
        </w:rPr>
        <w:t xml:space="preserve"> </w:t>
      </w:r>
      <w:r w:rsidRPr="00631DAF">
        <w:rPr>
          <w:rFonts w:cs="Calibri"/>
          <w:u w:val="single"/>
        </w:rPr>
        <w:t xml:space="preserve">An Efficacy-Focused </w:t>
      </w:r>
      <w:r w:rsidRPr="00631DAF">
        <w:rPr>
          <w:rFonts w:cs="Calibri"/>
          <w:highlight w:val="green"/>
          <w:u w:val="single"/>
        </w:rPr>
        <w:t>Standard</w:t>
      </w:r>
      <w:r w:rsidRPr="00631DAF">
        <w:rPr>
          <w:rFonts w:cs="Calibri"/>
          <w:u w:val="single"/>
        </w:rPr>
        <w:t xml:space="preserve"> Will Motivate Pharmaceutical Companies to Channel Resources to Creating Real Innovation</w:t>
      </w:r>
      <w:r w:rsidRPr="00631DAF">
        <w:rPr>
          <w:sz w:val="16"/>
        </w:rPr>
        <w:t xml:space="preserve"> Pharmaceutical companies argue that patent-life-cycle-management strategies (their preferred name for those tactics described herein as evergreening) are essential to ensuring they recoup R&amp;D costs. 145 However, </w:t>
      </w:r>
      <w:r w:rsidRPr="00631DAF">
        <w:rPr>
          <w:rFonts w:cs="Calibri"/>
          <w:u w:val="single"/>
        </w:rPr>
        <w:t xml:space="preserve">creation of a standard such as the one proposed here would </w:t>
      </w:r>
      <w:r w:rsidRPr="00631DAF">
        <w:rPr>
          <w:rFonts w:cs="Calibri"/>
          <w:highlight w:val="green"/>
          <w:u w:val="single"/>
        </w:rPr>
        <w:t>ensure</w:t>
      </w:r>
      <w:r w:rsidRPr="00631DAF">
        <w:rPr>
          <w:rFonts w:cs="Calibri"/>
          <w:u w:val="single"/>
        </w:rPr>
        <w:t xml:space="preserve"> that pharmaceutical </w:t>
      </w:r>
      <w:r w:rsidRPr="00631DAF">
        <w:rPr>
          <w:rFonts w:cs="Calibri"/>
          <w:highlight w:val="green"/>
          <w:u w:val="single"/>
        </w:rPr>
        <w:t>companies</w:t>
      </w:r>
      <w:r w:rsidRPr="00631DAF">
        <w:rPr>
          <w:rFonts w:cs="Calibri"/>
          <w:u w:val="single"/>
        </w:rPr>
        <w:t xml:space="preserve"> are properly incentivized to </w:t>
      </w:r>
      <w:r w:rsidRPr="00631DAF">
        <w:rPr>
          <w:rFonts w:cs="Calibri"/>
          <w:highlight w:val="green"/>
          <w:u w:val="single"/>
        </w:rPr>
        <w:t>channel R&amp;D resources</w:t>
      </w:r>
      <w:r w:rsidRPr="00631DAF">
        <w:rPr>
          <w:rFonts w:cs="Calibri"/>
          <w:u w:val="single"/>
        </w:rPr>
        <w:t xml:space="preserve"> to creating measurable change in the drugs, rather than creating minor changes</w:t>
      </w:r>
      <w:r w:rsidRPr="00631DAF">
        <w:rPr>
          <w:sz w:val="16"/>
        </w:rPr>
        <w:t xml:space="preserve"> that prolong the time they can profit off of monopolies at the expense of patients. For those industries in which R&amp;D is more productive, like the pharmaceutical industry, "</w:t>
      </w:r>
      <w:r w:rsidRPr="00631DAF">
        <w:rPr>
          <w:rFonts w:cs="Calibri"/>
          <w:u w:val="single"/>
        </w:rPr>
        <w:t>patent procedures should be refined to tighten the relationship between patents and the underlying inventions</w:t>
      </w:r>
      <w:r w:rsidRPr="00631DAF">
        <w:rPr>
          <w:sz w:val="16"/>
        </w:rPr>
        <w:t>."14 6</w:t>
      </w:r>
      <w:r>
        <w:rPr>
          <w:sz w:val="16"/>
        </w:rPr>
        <w:t xml:space="preserve"> </w:t>
      </w:r>
      <w:r w:rsidRPr="00631DAF">
        <w:rPr>
          <w:sz w:val="16"/>
          <w:szCs w:val="16"/>
        </w:rPr>
        <w:t xml:space="preserve">A </w:t>
      </w:r>
      <w:r w:rsidRPr="00631DAF">
        <w:rPr>
          <w:rFonts w:cs="Calibri"/>
          <w:u w:val="single"/>
        </w:rPr>
        <w:t xml:space="preserve">Higher Standard for Secondary Pharmaceutical Patents Will </w:t>
      </w:r>
      <w:r w:rsidRPr="00631DAF">
        <w:rPr>
          <w:rFonts w:cs="Calibri"/>
          <w:highlight w:val="green"/>
          <w:u w:val="single"/>
        </w:rPr>
        <w:t>Increase Competition</w:t>
      </w:r>
      <w:r w:rsidRPr="00631DAF">
        <w:rPr>
          <w:rFonts w:cs="Calibri"/>
          <w:u w:val="single"/>
        </w:rPr>
        <w:t xml:space="preserve"> &amp; Lead to Lower Prices</w:t>
      </w:r>
      <w:r w:rsidRPr="00631DAF">
        <w:rPr>
          <w:sz w:val="16"/>
          <w:szCs w:val="16"/>
        </w:rPr>
        <w:t xml:space="preserve"> The patent system enables pharmaceutical companies to retain market exclusivity for their drugs, allowing them to set high prices without an eye toward competition.1 47 The </w:t>
      </w:r>
      <w:r w:rsidRPr="00631DAF">
        <w:rPr>
          <w:rFonts w:cs="Calibri"/>
          <w:u w:val="single"/>
        </w:rPr>
        <w:t>companies cite the need to recoup R&amp;D costs as the driving factor for their pricing decisions</w:t>
      </w:r>
      <w:r w:rsidRPr="00631DAF">
        <w:rPr>
          <w:sz w:val="16"/>
          <w:szCs w:val="16"/>
        </w:rPr>
        <w:t xml:space="preserve">,148 but </w:t>
      </w:r>
      <w:r w:rsidRPr="00631DAF">
        <w:rPr>
          <w:rFonts w:cs="Calibri"/>
          <w:u w:val="single"/>
        </w:rPr>
        <w:t>critics say their main motivation is making a profit</w:t>
      </w:r>
      <w:r w:rsidRPr="00631DAF">
        <w:rPr>
          <w:sz w:val="16"/>
          <w:szCs w:val="16"/>
        </w:rPr>
        <w:t xml:space="preserve">.'49 While the pharmaceutical companies' argument may hold weight, high prices for drugs have a negative impact on those patients who need those drugs, but cannot afford them.150 </w:t>
      </w:r>
      <w:r w:rsidRPr="00631DAF">
        <w:rPr>
          <w:rFonts w:cs="Calibri"/>
          <w:highlight w:val="green"/>
          <w:u w:val="single"/>
        </w:rPr>
        <w:t>Tightening</w:t>
      </w:r>
      <w:r w:rsidRPr="00631DAF">
        <w:rPr>
          <w:rFonts w:cs="Calibri"/>
          <w:u w:val="single"/>
        </w:rPr>
        <w:t xml:space="preserve"> patent </w:t>
      </w:r>
      <w:r w:rsidRPr="00631DAF">
        <w:rPr>
          <w:rFonts w:cs="Calibri"/>
          <w:highlight w:val="green"/>
          <w:u w:val="single"/>
        </w:rPr>
        <w:t>laws</w:t>
      </w:r>
      <w:r w:rsidRPr="00631DAF">
        <w:rPr>
          <w:rFonts w:cs="Calibri"/>
          <w:u w:val="single"/>
        </w:rPr>
        <w:t xml:space="preserve"> to </w:t>
      </w:r>
      <w:r w:rsidRPr="00631DAF">
        <w:rPr>
          <w:rFonts w:cs="Calibri"/>
          <w:highlight w:val="green"/>
          <w:u w:val="single"/>
        </w:rPr>
        <w:t>prevent</w:t>
      </w:r>
      <w:r w:rsidRPr="00631DAF">
        <w:rPr>
          <w:rFonts w:cs="Calibri"/>
          <w:u w:val="single"/>
        </w:rPr>
        <w:t xml:space="preserve"> pharmaceutical companies from </w:t>
      </w:r>
      <w:r w:rsidRPr="00631DAF">
        <w:rPr>
          <w:rFonts w:cs="Calibri"/>
          <w:highlight w:val="green"/>
          <w:u w:val="single"/>
        </w:rPr>
        <w:t>retaining</w:t>
      </w:r>
      <w:r w:rsidRPr="00631DAF">
        <w:rPr>
          <w:rFonts w:cs="Calibri"/>
          <w:u w:val="single"/>
        </w:rPr>
        <w:t xml:space="preserve"> patent protection for </w:t>
      </w:r>
      <w:r w:rsidRPr="00631DAF">
        <w:rPr>
          <w:rFonts w:cs="Calibri"/>
          <w:highlight w:val="green"/>
          <w:u w:val="single"/>
        </w:rPr>
        <w:t>minor changes</w:t>
      </w:r>
      <w:r w:rsidRPr="00631DAF">
        <w:rPr>
          <w:rFonts w:cs="Calibri"/>
          <w:u w:val="single"/>
        </w:rPr>
        <w:t xml:space="preserve"> in their patented drugs will allow other companies to enter the marketplace sooner and drive prices down through competition</w:t>
      </w:r>
      <w:r w:rsidRPr="00631DAF">
        <w:rPr>
          <w:sz w:val="16"/>
          <w:szCs w:val="16"/>
        </w:rPr>
        <w:t>. 5</w:t>
      </w:r>
    </w:p>
    <w:p w14:paraId="5AA2BB51" w14:textId="2B9B3AD3" w:rsidR="00860366" w:rsidRPr="00860366" w:rsidRDefault="00860366" w:rsidP="00860366"/>
    <w:sectPr w:rsidR="00860366" w:rsidRPr="008603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61CFB"/>
    <w:rsid w:val="000139A3"/>
    <w:rsid w:val="0007472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6CB6"/>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1534"/>
    <w:rsid w:val="00722258"/>
    <w:rsid w:val="007243E5"/>
    <w:rsid w:val="00766EA0"/>
    <w:rsid w:val="007A2226"/>
    <w:rsid w:val="007A59CC"/>
    <w:rsid w:val="007F5B66"/>
    <w:rsid w:val="00823A1C"/>
    <w:rsid w:val="00845B9D"/>
    <w:rsid w:val="00860366"/>
    <w:rsid w:val="00860984"/>
    <w:rsid w:val="008B3ECB"/>
    <w:rsid w:val="008B4E85"/>
    <w:rsid w:val="008C1B2E"/>
    <w:rsid w:val="0091627E"/>
    <w:rsid w:val="0097032B"/>
    <w:rsid w:val="009D2EAD"/>
    <w:rsid w:val="009D54B2"/>
    <w:rsid w:val="009E1922"/>
    <w:rsid w:val="009F7ED2"/>
    <w:rsid w:val="00A93661"/>
    <w:rsid w:val="00A95652"/>
    <w:rsid w:val="00AA02C1"/>
    <w:rsid w:val="00AC0AB8"/>
    <w:rsid w:val="00B33C6D"/>
    <w:rsid w:val="00B4508F"/>
    <w:rsid w:val="00B55AD5"/>
    <w:rsid w:val="00B8057C"/>
    <w:rsid w:val="00BD6238"/>
    <w:rsid w:val="00BF593B"/>
    <w:rsid w:val="00BF773A"/>
    <w:rsid w:val="00BF7E81"/>
    <w:rsid w:val="00C13773"/>
    <w:rsid w:val="00C17CC8"/>
    <w:rsid w:val="00C83417"/>
    <w:rsid w:val="00C9225D"/>
    <w:rsid w:val="00C9604F"/>
    <w:rsid w:val="00CA19AA"/>
    <w:rsid w:val="00CC5298"/>
    <w:rsid w:val="00CD736E"/>
    <w:rsid w:val="00CD798D"/>
    <w:rsid w:val="00CE161E"/>
    <w:rsid w:val="00CF59A8"/>
    <w:rsid w:val="00D325A9"/>
    <w:rsid w:val="00D36A8A"/>
    <w:rsid w:val="00D61409"/>
    <w:rsid w:val="00D6691E"/>
    <w:rsid w:val="00D71170"/>
    <w:rsid w:val="00D9771C"/>
    <w:rsid w:val="00DA1C92"/>
    <w:rsid w:val="00DA25D4"/>
    <w:rsid w:val="00DA6538"/>
    <w:rsid w:val="00E15E75"/>
    <w:rsid w:val="00E5262C"/>
    <w:rsid w:val="00E61CFB"/>
    <w:rsid w:val="00EA637D"/>
    <w:rsid w:val="00EC7DC4"/>
    <w:rsid w:val="00ED30CF"/>
    <w:rsid w:val="00EF37A1"/>
    <w:rsid w:val="00F176EF"/>
    <w:rsid w:val="00F302F7"/>
    <w:rsid w:val="00F45E10"/>
    <w:rsid w:val="00F6364A"/>
    <w:rsid w:val="00F6531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2A8E6"/>
  <w15:chartTrackingRefBased/>
  <w15:docId w15:val="{B706FB9D-0521-44D0-A55C-58019009B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1CFB"/>
    <w:rPr>
      <w:rFonts w:ascii="Calibri" w:hAnsi="Calibri"/>
    </w:rPr>
  </w:style>
  <w:style w:type="paragraph" w:styleId="Heading1">
    <w:name w:val="heading 1"/>
    <w:aliases w:val="Pocket"/>
    <w:basedOn w:val="Normal"/>
    <w:next w:val="Normal"/>
    <w:link w:val="Heading1Char"/>
    <w:qFormat/>
    <w:rsid w:val="00E61C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1C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1C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3"/>
    <w:unhideWhenUsed/>
    <w:qFormat/>
    <w:rsid w:val="00E61C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61C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CFB"/>
  </w:style>
  <w:style w:type="character" w:customStyle="1" w:styleId="Heading1Char">
    <w:name w:val="Heading 1 Char"/>
    <w:aliases w:val="Pocket Char"/>
    <w:basedOn w:val="DefaultParagraphFont"/>
    <w:link w:val="Heading1"/>
    <w:rsid w:val="00E61CF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61CF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61CFB"/>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E61CFB"/>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B"/>
    <w:basedOn w:val="DefaultParagraphFont"/>
    <w:link w:val="textbold"/>
    <w:uiPriority w:val="7"/>
    <w:qFormat/>
    <w:rsid w:val="00E61CF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61CFB"/>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6"/>
    <w:qFormat/>
    <w:rsid w:val="00E61CFB"/>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Dont u Char"/>
    <w:basedOn w:val="DefaultParagraphFont"/>
    <w:link w:val="NoSpacing"/>
    <w:uiPriority w:val="99"/>
    <w:unhideWhenUsed/>
    <w:rsid w:val="00E61CFB"/>
    <w:rPr>
      <w:color w:val="auto"/>
      <w:u w:val="none"/>
    </w:rPr>
  </w:style>
  <w:style w:type="character" w:styleId="FollowedHyperlink">
    <w:name w:val="FollowedHyperlink"/>
    <w:basedOn w:val="DefaultParagraphFont"/>
    <w:uiPriority w:val="99"/>
    <w:semiHidden/>
    <w:unhideWhenUsed/>
    <w:rsid w:val="00E61CFB"/>
    <w:rPr>
      <w:color w:val="auto"/>
      <w:u w:val="none"/>
    </w:rPr>
  </w:style>
  <w:style w:type="paragraph" w:customStyle="1" w:styleId="textbold">
    <w:name w:val="text bold"/>
    <w:basedOn w:val="Normal"/>
    <w:link w:val="Emphasis"/>
    <w:uiPriority w:val="7"/>
    <w:qFormat/>
    <w:rsid w:val="00E61CF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Note Level 2"/>
    <w:basedOn w:val="Heading1"/>
    <w:link w:val="Hyperlink"/>
    <w:autoRedefine/>
    <w:uiPriority w:val="99"/>
    <w:qFormat/>
    <w:rsid w:val="00E61C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bulletin.org/2016/04/biodiversity-loss-an-existential-risk-comparable-to-climate-change/" TargetMode="External"/><Relationship Id="rId3" Type="http://schemas.openxmlformats.org/officeDocument/2006/relationships/styles" Target="styles.xml"/><Relationship Id="rId7" Type="http://schemas.openxmlformats.org/officeDocument/2006/relationships/hyperlink" Target="https://www.greenmatters.com/p/how-overfishing-affects-biodivers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aritime-executive.com/editorials/wto-inches-towards-a-deal-to-end-harmful-fishing-subsidi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4160</Words>
  <Characters>23712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4</cp:revision>
  <dcterms:created xsi:type="dcterms:W3CDTF">2021-10-17T02:49:00Z</dcterms:created>
  <dcterms:modified xsi:type="dcterms:W3CDTF">2021-10-17T02:49:00Z</dcterms:modified>
</cp:coreProperties>
</file>