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BBF5B" w14:textId="409B047B" w:rsidR="00A95652" w:rsidRDefault="009E5900" w:rsidP="009E5900">
      <w:pPr>
        <w:pStyle w:val="Heading2"/>
      </w:pPr>
      <w:r>
        <w:t>1</w:t>
      </w:r>
    </w:p>
    <w:p w14:paraId="53E6A2AB" w14:textId="77777777" w:rsidR="009A1574" w:rsidRPr="00EA060E" w:rsidRDefault="009A1574" w:rsidP="009A1574">
      <w:pPr>
        <w:pStyle w:val="Heading4"/>
      </w:pPr>
      <w:r w:rsidRPr="00EA060E">
        <w:t>Reduce excludes elimination</w:t>
      </w:r>
    </w:p>
    <w:p w14:paraId="51FB6E09" w14:textId="77777777" w:rsidR="009A1574" w:rsidRPr="00EA060E" w:rsidRDefault="009A1574" w:rsidP="009A1574">
      <w:r w:rsidRPr="00EA060E">
        <w:rPr>
          <w:rStyle w:val="Style13ptBold"/>
        </w:rPr>
        <w:t>Words and Phrases, 02</w:t>
      </w:r>
      <w:r w:rsidRPr="00EA060E">
        <w:t xml:space="preserve"> (vol 36B, p. 80) ///BDN</w:t>
      </w:r>
    </w:p>
    <w:p w14:paraId="35B92909" w14:textId="5EBA6A36" w:rsidR="009A1574" w:rsidRDefault="009A1574" w:rsidP="009A1574">
      <w:pPr>
        <w:rPr>
          <w:rFonts w:eastAsia="Cambria"/>
        </w:rPr>
      </w:pPr>
      <w:r w:rsidRPr="00B77F45">
        <w:rPr>
          <w:rFonts w:eastAsia="Cambria"/>
        </w:rPr>
        <w:t xml:space="preserve">Mass. 1905.  </w:t>
      </w:r>
      <w:proofErr w:type="spellStart"/>
      <w:r w:rsidRPr="00B77F45">
        <w:rPr>
          <w:rFonts w:eastAsia="Cambria"/>
        </w:rPr>
        <w:t>Rev.Laws</w:t>
      </w:r>
      <w:proofErr w:type="spellEnd"/>
      <w:r w:rsidRPr="00B77F45">
        <w:rPr>
          <w:rFonts w:eastAsia="Cambria"/>
        </w:rPr>
        <w:t xml:space="preserve">, c.203, § 9, provides that, if two or more cases are tried together in the superior court, </w:t>
      </w:r>
      <w:r w:rsidRPr="00B77F45">
        <w:rPr>
          <w:rStyle w:val="StyleUnderline"/>
        </w:rPr>
        <w:t>the presiding judge may “reduce” the witness fees and other costs, but “not less than the ordinary witness fees, and other costs recoverable in one of the cases”</w:t>
      </w:r>
      <w:r w:rsidRPr="00B77F45">
        <w:rPr>
          <w:rFonts w:eastAsia="Cambria"/>
        </w:rPr>
        <w:t xml:space="preserve"> which are so tried together shall be allowed.  Held that, in reducing the costs, the amount in all the cases together is to be considered and reduced, providing that there must be left in the aggregate an amount not less than the largest sum recoverable in any of the cases.  </w:t>
      </w:r>
      <w:r w:rsidRPr="004F2884">
        <w:rPr>
          <w:rStyle w:val="Emphasis"/>
          <w:highlight w:val="cyan"/>
        </w:rPr>
        <w:t xml:space="preserve">The word “reduce,” in its ordinary signification, does not mean to cancel, destroy, or bring to naught, but to diminish, lower, or bring to an inferior </w:t>
      </w:r>
      <w:proofErr w:type="gramStart"/>
      <w:r w:rsidRPr="004F2884">
        <w:rPr>
          <w:rStyle w:val="Emphasis"/>
          <w:highlight w:val="cyan"/>
        </w:rPr>
        <w:t>state</w:t>
      </w:r>
      <w:r w:rsidRPr="00B77F45">
        <w:rPr>
          <w:rFonts w:eastAsia="Cambria"/>
        </w:rPr>
        <w:t>.—</w:t>
      </w:r>
      <w:proofErr w:type="gramEnd"/>
      <w:r w:rsidRPr="00B77F45">
        <w:rPr>
          <w:rFonts w:eastAsia="Cambria"/>
        </w:rPr>
        <w:t xml:space="preserve">Green v. </w:t>
      </w:r>
      <w:proofErr w:type="spellStart"/>
      <w:r w:rsidRPr="00B77F45">
        <w:rPr>
          <w:rFonts w:eastAsia="Cambria"/>
        </w:rPr>
        <w:t>Sklar</w:t>
      </w:r>
      <w:proofErr w:type="spellEnd"/>
      <w:r w:rsidRPr="00B77F45">
        <w:rPr>
          <w:rFonts w:eastAsia="Cambria"/>
        </w:rPr>
        <w:t>, 74 N.E. 595, 188 Mass. 363.</w:t>
      </w:r>
    </w:p>
    <w:p w14:paraId="308977B1" w14:textId="24C189D5" w:rsidR="009A1574" w:rsidRDefault="009A1574" w:rsidP="009A1574">
      <w:pPr>
        <w:rPr>
          <w:rFonts w:eastAsia="Cambria"/>
        </w:rPr>
      </w:pPr>
    </w:p>
    <w:p w14:paraId="13B36366" w14:textId="77777777" w:rsidR="009A1574" w:rsidRPr="00311F58" w:rsidRDefault="009A1574" w:rsidP="009A1574">
      <w:pPr>
        <w:pStyle w:val="Heading4"/>
        <w:rPr>
          <w:rFonts w:cs="Calibri"/>
          <w:b w:val="0"/>
          <w:iCs w:val="0"/>
          <w:sz w:val="22"/>
          <w:u w:val="single"/>
        </w:rPr>
      </w:pPr>
      <w:r>
        <w:t xml:space="preserve">Violation: </w:t>
      </w:r>
    </w:p>
    <w:p w14:paraId="63F90476" w14:textId="77777777" w:rsidR="009A1574" w:rsidRDefault="009A1574" w:rsidP="009A1574"/>
    <w:p w14:paraId="632D1CD9" w14:textId="77777777" w:rsidR="009A1574" w:rsidRPr="000F0F15" w:rsidRDefault="009A1574" w:rsidP="009A1574">
      <w:pPr>
        <w:pStyle w:val="Heading4"/>
        <w:rPr>
          <w:rFonts w:cs="Calibri"/>
        </w:rPr>
      </w:pPr>
      <w:r w:rsidRPr="000F0F15">
        <w:rPr>
          <w:rFonts w:cs="Calibri"/>
        </w:rPr>
        <w:t>Vote neg:</w:t>
      </w:r>
    </w:p>
    <w:p w14:paraId="54B8A5F2" w14:textId="77777777" w:rsidR="009A1574" w:rsidRDefault="009A1574" w:rsidP="009A1574">
      <w:pPr>
        <w:pStyle w:val="Heading4"/>
      </w:pPr>
      <w:r>
        <w:t xml:space="preserve">1] </w:t>
      </w:r>
      <w:r w:rsidRPr="005F3BCD">
        <w:t>Limits</w:t>
      </w:r>
      <w:r>
        <w:t xml:space="preserve"> and ground</w:t>
      </w:r>
      <w:r w:rsidRPr="005F3BCD">
        <w:t xml:space="preserve">– their model allows affs to defend anything from </w:t>
      </w:r>
      <w:r>
        <w:t>pandemics</w:t>
      </w:r>
      <w:r w:rsidRPr="005F3BCD">
        <w:t xml:space="preserve"> to</w:t>
      </w:r>
      <w:r>
        <w:t xml:space="preserve"> Biden’s presidency</w:t>
      </w:r>
      <w:r w:rsidRPr="005F3BCD">
        <w:t xml:space="preserve">— there's no universal DA since </w:t>
      </w:r>
      <w:r>
        <w:t>it’s impossible to know the timeframe when there won’t be IP</w:t>
      </w:r>
      <w:r w:rsidRPr="005F3BCD">
        <w:t xml:space="preserve">— that explodes neg prep and leads to random </w:t>
      </w:r>
      <w:r>
        <w:t>timeframe</w:t>
      </w:r>
      <w:r w:rsidRPr="005F3BCD">
        <w:t xml:space="preserve"> of the week affs which makes cutting stable neg links impossible — limits key to reciprocal engagement since they create a </w:t>
      </w:r>
      <w:proofErr w:type="spellStart"/>
      <w:r w:rsidRPr="005F3BCD">
        <w:t>caselist</w:t>
      </w:r>
      <w:proofErr w:type="spellEnd"/>
      <w:r w:rsidRPr="005F3BCD">
        <w:t xml:space="preserve"> for neg prep</w:t>
      </w:r>
      <w:r>
        <w:t xml:space="preserve"> (innovation, collaboration, econ, </w:t>
      </w:r>
      <w:proofErr w:type="spellStart"/>
      <w:r>
        <w:t>ptx</w:t>
      </w:r>
      <w:proofErr w:type="spellEnd"/>
      <w:r>
        <w:t>: all core neg literature thrown away)</w:t>
      </w:r>
      <w:r w:rsidRPr="005F3BCD">
        <w:t xml:space="preserve"> </w:t>
      </w:r>
    </w:p>
    <w:p w14:paraId="4AC30B15" w14:textId="77777777" w:rsidR="009A1574" w:rsidRPr="00DB5A61" w:rsidRDefault="009A1574" w:rsidP="009A1574">
      <w:pPr>
        <w:pStyle w:val="Heading4"/>
      </w:pPr>
      <w:r>
        <w:t xml:space="preserve">2] Precision o/w – anything else justifies the aff arbitrarily jettisoning words in the resolution at their whim which decks negative ground and preparation because the aff is no longer bounded by the resolution. </w:t>
      </w:r>
    </w:p>
    <w:p w14:paraId="378CFA1F" w14:textId="77777777" w:rsidR="009A1574" w:rsidRPr="002F7767" w:rsidRDefault="009A1574" w:rsidP="009A1574">
      <w:pPr>
        <w:pStyle w:val="Heading4"/>
        <w:rPr>
          <w:rFonts w:cs="Calibri"/>
        </w:rPr>
      </w:pPr>
      <w:r>
        <w:rPr>
          <w:rFonts w:cs="Calibri"/>
        </w:rPr>
        <w:t>3</w:t>
      </w:r>
      <w:r w:rsidRPr="00FF172F">
        <w:rPr>
          <w:rFonts w:cs="Calibri"/>
        </w:rPr>
        <w:t>] TVA –</w:t>
      </w:r>
      <w:r>
        <w:rPr>
          <w:rFonts w:cs="Calibri"/>
        </w:rPr>
        <w:t xml:space="preserve"> defend the advantage to a whole rez timeframe</w:t>
      </w:r>
      <w:r w:rsidRPr="00FF172F">
        <w:rPr>
          <w:rFonts w:cs="Calibri"/>
        </w:rPr>
        <w:t xml:space="preserve">. </w:t>
      </w:r>
      <w:r w:rsidRPr="006C434D">
        <w:rPr>
          <w:rFonts w:cs="Calibri"/>
        </w:rPr>
        <w:t xml:space="preserve">We don’t prevent new FWs, mechanisms, or advantages. </w:t>
      </w:r>
      <w:r w:rsidRPr="00FF172F">
        <w:rPr>
          <w:rFonts w:cs="Calibri"/>
        </w:rPr>
        <w:t xml:space="preserve">PICs don’t solve – </w:t>
      </w:r>
      <w:r>
        <w:rPr>
          <w:rFonts w:cs="Calibri"/>
        </w:rPr>
        <w:t>our model allows you to specify countries and medicines.</w:t>
      </w:r>
      <w:r w:rsidRPr="000F0F15">
        <w:rPr>
          <w:rFonts w:cs="Calibri"/>
          <w:color w:val="000000" w:themeColor="text1"/>
        </w:rPr>
        <w:t xml:space="preserve"> </w:t>
      </w:r>
    </w:p>
    <w:p w14:paraId="36645AC4" w14:textId="77777777" w:rsidR="009A1574" w:rsidRDefault="009A1574" w:rsidP="009A1574">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42FAF36F" w14:textId="77777777" w:rsidR="009A1574" w:rsidRDefault="009A1574" w:rsidP="009A1574">
      <w:pPr>
        <w:pStyle w:val="Heading4"/>
      </w:pPr>
      <w:r>
        <w:t>Drop the debater – a] deter future abuse and b] set better norms for debate.</w:t>
      </w:r>
    </w:p>
    <w:p w14:paraId="3059C82F" w14:textId="77777777" w:rsidR="009A1574" w:rsidRDefault="009A1574" w:rsidP="009A1574">
      <w:pPr>
        <w:pStyle w:val="Heading4"/>
      </w:pPr>
      <w:r>
        <w:t>Competing interps – [a] reasonability is arbitrary and encourages judge intervention since there’s no clear norm, [b] it creates a race to the top where we create the best possible norms for debate.</w:t>
      </w:r>
    </w:p>
    <w:p w14:paraId="7F618B43" w14:textId="77777777" w:rsidR="009A1574" w:rsidRPr="00B91164" w:rsidRDefault="009A1574" w:rsidP="009A1574">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2FD183A0" w14:textId="77777777" w:rsidR="009A1574" w:rsidRPr="00B77F45" w:rsidRDefault="009A1574" w:rsidP="009A1574">
      <w:pPr>
        <w:rPr>
          <w:rFonts w:eastAsia="Cambria"/>
        </w:rPr>
      </w:pPr>
    </w:p>
    <w:p w14:paraId="1607CA9D" w14:textId="33316F52" w:rsidR="009E5900" w:rsidRDefault="009E5900" w:rsidP="009E5900">
      <w:pPr>
        <w:pStyle w:val="Heading2"/>
      </w:pPr>
      <w:r>
        <w:t>2</w:t>
      </w:r>
    </w:p>
    <w:p w14:paraId="36500E18" w14:textId="77777777" w:rsidR="009E5900" w:rsidRDefault="009E5900" w:rsidP="009E5900">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38397899" w14:textId="77777777" w:rsidR="009E5900" w:rsidRDefault="009E5900" w:rsidP="009E5900">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0FD4632C" w14:textId="77777777" w:rsidR="009E5900" w:rsidRDefault="009E5900" w:rsidP="009E5900">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61ED3D70" w14:textId="77777777" w:rsidR="009E5900" w:rsidRPr="00611177" w:rsidRDefault="009E5900" w:rsidP="009E5900">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655AE334" w14:textId="77777777" w:rsidR="009E5900" w:rsidRPr="00611177" w:rsidRDefault="009E5900" w:rsidP="009E5900">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6ACB22D8" w14:textId="77777777" w:rsidR="009E5900" w:rsidRPr="00484031" w:rsidRDefault="009E5900" w:rsidP="009E5900">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0E04BA53" w14:textId="77777777" w:rsidR="009E5900" w:rsidRDefault="009E5900" w:rsidP="009E5900">
      <w:pPr>
        <w:pStyle w:val="Heading4"/>
      </w:pPr>
      <w:r>
        <w:t>4] Extinction outweighs</w:t>
      </w:r>
    </w:p>
    <w:p w14:paraId="666CAD62" w14:textId="77777777" w:rsidR="009E5900" w:rsidRPr="00166CFF" w:rsidRDefault="009E5900" w:rsidP="009E5900">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72448162" w14:textId="77777777" w:rsidR="009E5900" w:rsidRDefault="009E5900" w:rsidP="009E5900">
      <w:pPr>
        <w:rPr>
          <w:sz w:val="14"/>
          <w:szCs w:val="26"/>
        </w:rPr>
      </w:pPr>
      <w:r w:rsidRPr="00166CFF">
        <w:rPr>
          <w:rStyle w:val="StyleUnderline"/>
          <w:szCs w:val="26"/>
        </w:rPr>
        <w:t xml:space="preserve">The human race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49248550" w14:textId="77777777" w:rsidR="009E5900" w:rsidRPr="00B53A01" w:rsidRDefault="009E5900" w:rsidP="009E5900">
      <w:pPr>
        <w:pStyle w:val="Heading4"/>
        <w:rPr>
          <w:rFonts w:cs="Calibri"/>
          <w:color w:val="000000" w:themeColor="text1"/>
        </w:rPr>
      </w:pPr>
      <w:r>
        <w:rPr>
          <w:rFonts w:cs="Calibri"/>
          <w:color w:val="000000" w:themeColor="text1"/>
        </w:rPr>
        <w:t>5</w:t>
      </w:r>
      <w:r w:rsidRPr="00B53A01">
        <w:rPr>
          <w:rFonts w:cs="Calibri"/>
          <w:color w:val="000000" w:themeColor="text1"/>
        </w:rPr>
        <w:t>] Physicalism is true and leads to util – ignore non-material circumstances.</w:t>
      </w:r>
    </w:p>
    <w:p w14:paraId="191B1985" w14:textId="77777777" w:rsidR="009E5900" w:rsidRPr="00B53A01" w:rsidRDefault="009E5900" w:rsidP="009E5900">
      <w:pPr>
        <w:rPr>
          <w:color w:val="000000" w:themeColor="text1"/>
        </w:rPr>
      </w:pPr>
      <w:r w:rsidRPr="00B53A01">
        <w:rPr>
          <w:rStyle w:val="Heading4Char"/>
          <w:rFonts w:cs="Calibri"/>
          <w:color w:val="000000" w:themeColor="text1"/>
        </w:rPr>
        <w:t>Papineau 9</w:t>
      </w:r>
      <w:r w:rsidRPr="00B53A01">
        <w:rPr>
          <w:color w:val="000000" w:themeColor="text1"/>
          <w:sz w:val="16"/>
          <w:szCs w:val="16"/>
        </w:rPr>
        <w:t xml:space="preserve"> Papineau, David, "Naturalism", The Stanford Encyclopedia of Philosophy (Spring 2009 Edition), Edward N. </w:t>
      </w:r>
      <w:proofErr w:type="spellStart"/>
      <w:r w:rsidRPr="00B53A01">
        <w:rPr>
          <w:color w:val="000000" w:themeColor="text1"/>
          <w:sz w:val="16"/>
          <w:szCs w:val="16"/>
        </w:rPr>
        <w:t>Zalta</w:t>
      </w:r>
      <w:proofErr w:type="spellEnd"/>
      <w:r w:rsidRPr="00B53A01">
        <w:rPr>
          <w:color w:val="000000" w:themeColor="text1"/>
          <w:sz w:val="16"/>
          <w:szCs w:val="16"/>
        </w:rPr>
        <w:t xml:space="preserve"> (ed.), URL = &lt;http://plato.stanford.edu/archives/spr2009/entries/naturalism/&gt;.</w:t>
      </w:r>
    </w:p>
    <w:p w14:paraId="3FAEB36C" w14:textId="755E56FD" w:rsidR="009E5900" w:rsidRDefault="009E5900" w:rsidP="009E5900">
      <w:pPr>
        <w:rPr>
          <w:b/>
          <w:color w:val="000000" w:themeColor="text1"/>
          <w:u w:val="single"/>
        </w:rPr>
      </w:pPr>
      <w:r w:rsidRPr="00B53A01">
        <w:rPr>
          <w:color w:val="000000" w:themeColor="text1"/>
          <w:sz w:val="16"/>
        </w:rPr>
        <w:t>In the middle of the nineteenth century the conservation of kinetic plus potential energy came to be accepted as a basic principle of physics (</w:t>
      </w:r>
      <w:proofErr w:type="spellStart"/>
      <w:r w:rsidRPr="00B53A01">
        <w:rPr>
          <w:color w:val="000000" w:themeColor="text1"/>
          <w:sz w:val="16"/>
        </w:rPr>
        <w:t>Elkana</w:t>
      </w:r>
      <w:proofErr w:type="spellEnd"/>
      <w:r w:rsidRPr="00B53A01">
        <w:rPr>
          <w:color w:val="000000" w:themeColor="text1"/>
          <w:sz w:val="16"/>
        </w:rPr>
        <w:t xml:space="preserve"> 1974). In itself this does not rule out distinct mental or vital forces, for there is no reason why such forces should not be ‘conservative’, operating in such a way as to compensate losses of kinetic energy by gains in potential energy and vice versa. (The term ‘nervous energy’ is a relic of the widespread late nineteenth-century assumption that mental processes store up a species of potential energy that is then released in action.) However, the</w:t>
      </w:r>
      <w:r w:rsidRPr="00B53A01">
        <w:rPr>
          <w:b/>
          <w:color w:val="000000" w:themeColor="text1"/>
          <w:u w:val="single"/>
        </w:rPr>
        <w:t xml:space="preserve"> </w:t>
      </w:r>
      <w:r w:rsidRPr="00B53A01">
        <w:rPr>
          <w:b/>
          <w:color w:val="000000" w:themeColor="text1"/>
          <w:sz w:val="28"/>
          <w:szCs w:val="28"/>
          <w:highlight w:val="green"/>
          <w:u w:val="single"/>
        </w:rPr>
        <w:t>conservation of energy</w:t>
      </w:r>
      <w:r w:rsidRPr="00B53A01">
        <w:rPr>
          <w:b/>
          <w:color w:val="000000" w:themeColor="text1"/>
          <w:u w:val="single"/>
        </w:rPr>
        <w:t xml:space="preserve"> </w:t>
      </w:r>
      <w:r w:rsidRPr="00B53A01">
        <w:rPr>
          <w:color w:val="000000" w:themeColor="text1"/>
          <w:sz w:val="16"/>
        </w:rPr>
        <w:t>does</w:t>
      </w:r>
      <w:r w:rsidRPr="00B53A01">
        <w:rPr>
          <w:b/>
          <w:color w:val="000000" w:themeColor="text1"/>
          <w:u w:val="single"/>
        </w:rPr>
        <w:t xml:space="preserve"> </w:t>
      </w:r>
      <w:proofErr w:type="gramStart"/>
      <w:r w:rsidRPr="00B53A01">
        <w:rPr>
          <w:b/>
          <w:color w:val="000000" w:themeColor="text1"/>
          <w:sz w:val="28"/>
          <w:szCs w:val="28"/>
          <w:highlight w:val="green"/>
          <w:u w:val="single"/>
        </w:rPr>
        <w:t>imply</w:t>
      </w:r>
      <w:r w:rsidRPr="00B53A01">
        <w:rPr>
          <w:b/>
          <w:color w:val="000000" w:themeColor="text1"/>
          <w:highlight w:val="green"/>
          <w:u w:val="single"/>
        </w:rPr>
        <w:t xml:space="preserve"> </w:t>
      </w:r>
      <w:r w:rsidRPr="00B53A01">
        <w:rPr>
          <w:color w:val="000000" w:themeColor="text1"/>
          <w:sz w:val="16"/>
        </w:rPr>
        <w:t xml:space="preserve"> that</w:t>
      </w:r>
      <w:proofErr w:type="gramEnd"/>
      <w:r w:rsidRPr="00B53A01">
        <w:rPr>
          <w:color w:val="000000" w:themeColor="text1"/>
          <w:sz w:val="16"/>
        </w:rPr>
        <w:t xml:space="preserve"> any such special forces must be governed by strict </w:t>
      </w:r>
      <w:r w:rsidRPr="00B53A01">
        <w:rPr>
          <w:b/>
          <w:color w:val="000000" w:themeColor="text1"/>
          <w:sz w:val="28"/>
          <w:szCs w:val="28"/>
          <w:highlight w:val="green"/>
          <w:u w:val="single"/>
        </w:rPr>
        <w:t>deterministic laws</w:t>
      </w:r>
      <w:r w:rsidRPr="00B53A01">
        <w:rPr>
          <w:b/>
          <w:color w:val="000000" w:themeColor="text1"/>
          <w:u w:val="single"/>
        </w:rPr>
        <w:t xml:space="preserve">: </w:t>
      </w:r>
      <w:r w:rsidRPr="00B53A01">
        <w:rPr>
          <w:color w:val="000000" w:themeColor="text1"/>
          <w:sz w:val="16"/>
        </w:rPr>
        <w:t xml:space="preserve">if mental or vital forces arose spontaneously, then there would be nothing to </w:t>
      </w:r>
      <w:r w:rsidRPr="00B53A01">
        <w:rPr>
          <w:b/>
          <w:color w:val="000000" w:themeColor="text1"/>
          <w:sz w:val="16"/>
        </w:rPr>
        <w:t>ensure</w:t>
      </w:r>
      <w:r w:rsidRPr="00B53A01">
        <w:rPr>
          <w:color w:val="000000" w:themeColor="text1"/>
          <w:sz w:val="16"/>
        </w:rPr>
        <w:t xml:space="preserve"> that they never led to energy increases. During the course of the twentieth century received scientific opinion became even more restrictive about possible causes of physical </w:t>
      </w:r>
      <w:proofErr w:type="gramStart"/>
      <w:r w:rsidRPr="00B53A01">
        <w:rPr>
          <w:color w:val="000000" w:themeColor="text1"/>
          <w:sz w:val="16"/>
        </w:rPr>
        <w:t>effects, and</w:t>
      </w:r>
      <w:proofErr w:type="gramEnd"/>
      <w:r w:rsidRPr="00B53A01">
        <w:rPr>
          <w:color w:val="000000" w:themeColor="text1"/>
          <w:sz w:val="16"/>
        </w:rPr>
        <w:t xml:space="preserve"> came to reject sui generis mental or vital causes, even of a law-governed and predictable kind. Detailed physiological </w:t>
      </w:r>
      <w:r w:rsidRPr="00B53A01">
        <w:rPr>
          <w:rStyle w:val="Emphasis"/>
          <w:color w:val="000000" w:themeColor="text1"/>
          <w:sz w:val="28"/>
          <w:szCs w:val="28"/>
          <w:highlight w:val="green"/>
        </w:rPr>
        <w:t>research</w:t>
      </w:r>
      <w:r w:rsidRPr="00B53A01">
        <w:rPr>
          <w:rStyle w:val="Emphasis"/>
          <w:color w:val="000000" w:themeColor="text1"/>
          <w:sz w:val="28"/>
          <w:szCs w:val="28"/>
        </w:rPr>
        <w:t xml:space="preserve">, especially </w:t>
      </w:r>
      <w:r w:rsidRPr="00B53A01">
        <w:rPr>
          <w:rStyle w:val="Emphasis"/>
          <w:color w:val="000000" w:themeColor="text1"/>
          <w:sz w:val="28"/>
          <w:szCs w:val="28"/>
          <w:highlight w:val="green"/>
        </w:rPr>
        <w:t>in</w:t>
      </w:r>
      <w:r w:rsidRPr="00B53A01">
        <w:rPr>
          <w:rStyle w:val="Emphasis"/>
          <w:color w:val="000000" w:themeColor="text1"/>
          <w:sz w:val="28"/>
          <w:szCs w:val="28"/>
        </w:rPr>
        <w:t xml:space="preserve">to </w:t>
      </w:r>
      <w:r w:rsidRPr="00B53A01">
        <w:rPr>
          <w:rStyle w:val="Emphasis"/>
          <w:color w:val="000000" w:themeColor="text1"/>
          <w:sz w:val="28"/>
          <w:szCs w:val="28"/>
          <w:highlight w:val="green"/>
        </w:rPr>
        <w:t>nerve cells</w:t>
      </w:r>
      <w:r w:rsidRPr="00B53A01">
        <w:rPr>
          <w:rStyle w:val="Emphasis"/>
          <w:color w:val="000000" w:themeColor="text1"/>
          <w:sz w:val="28"/>
          <w:szCs w:val="28"/>
        </w:rPr>
        <w:t xml:space="preserve">, </w:t>
      </w:r>
      <w:r w:rsidRPr="00B53A01">
        <w:rPr>
          <w:rStyle w:val="Emphasis"/>
          <w:color w:val="000000" w:themeColor="text1"/>
          <w:sz w:val="28"/>
          <w:szCs w:val="28"/>
          <w:highlight w:val="green"/>
        </w:rPr>
        <w:t>gave no indication of</w:t>
      </w:r>
      <w:r w:rsidRPr="00B53A01">
        <w:rPr>
          <w:rStyle w:val="Emphasis"/>
          <w:color w:val="000000" w:themeColor="text1"/>
          <w:sz w:val="28"/>
          <w:szCs w:val="28"/>
        </w:rPr>
        <w:t xml:space="preserve"> any physical </w:t>
      </w:r>
      <w:r w:rsidRPr="00B53A01">
        <w:rPr>
          <w:rStyle w:val="Emphasis"/>
          <w:color w:val="000000" w:themeColor="text1"/>
          <w:sz w:val="28"/>
          <w:szCs w:val="28"/>
          <w:highlight w:val="green"/>
        </w:rPr>
        <w:t xml:space="preserve">effects that cannot be explained </w:t>
      </w:r>
      <w:r w:rsidRPr="00B53A01">
        <w:rPr>
          <w:rStyle w:val="Emphasis"/>
          <w:color w:val="000000" w:themeColor="text1"/>
          <w:sz w:val="28"/>
          <w:szCs w:val="28"/>
        </w:rPr>
        <w:t xml:space="preserve">in terms of basic </w:t>
      </w:r>
      <w:r w:rsidRPr="00B53A01">
        <w:rPr>
          <w:rStyle w:val="Emphasis"/>
          <w:color w:val="000000" w:themeColor="text1"/>
          <w:sz w:val="28"/>
          <w:szCs w:val="28"/>
          <w:highlight w:val="green"/>
        </w:rPr>
        <w:t>physical forces</w:t>
      </w:r>
      <w:r w:rsidRPr="00B53A01">
        <w:rPr>
          <w:b/>
          <w:color w:val="000000" w:themeColor="text1"/>
          <w:sz w:val="28"/>
          <w:szCs w:val="28"/>
          <w:highlight w:val="green"/>
          <w:u w:val="single"/>
        </w:rPr>
        <w:t xml:space="preserve"> </w:t>
      </w:r>
      <w:r w:rsidRPr="00B53A01">
        <w:rPr>
          <w:b/>
          <w:color w:val="000000" w:themeColor="text1"/>
          <w:sz w:val="28"/>
          <w:szCs w:val="28"/>
          <w:u w:val="single"/>
        </w:rPr>
        <w:t>that</w:t>
      </w:r>
      <w:r w:rsidRPr="00B53A01">
        <w:rPr>
          <w:b/>
          <w:color w:val="000000" w:themeColor="text1"/>
          <w:u w:val="single"/>
        </w:rPr>
        <w:t xml:space="preserve"> </w:t>
      </w:r>
      <w:r w:rsidRPr="00B53A01">
        <w:rPr>
          <w:color w:val="000000" w:themeColor="text1"/>
          <w:sz w:val="16"/>
        </w:rPr>
        <w:t xml:space="preserve">also </w:t>
      </w:r>
      <w:r w:rsidRPr="00B53A01">
        <w:rPr>
          <w:b/>
          <w:color w:val="000000" w:themeColor="text1"/>
          <w:sz w:val="28"/>
          <w:szCs w:val="28"/>
          <w:u w:val="single"/>
        </w:rPr>
        <w:t>occur outside</w:t>
      </w:r>
      <w:r w:rsidRPr="00B53A01">
        <w:rPr>
          <w:b/>
          <w:color w:val="000000" w:themeColor="text1"/>
          <w:u w:val="single"/>
        </w:rPr>
        <w:t xml:space="preserve"> </w:t>
      </w:r>
      <w:r w:rsidRPr="00B53A01">
        <w:rPr>
          <w:color w:val="000000" w:themeColor="text1"/>
          <w:sz w:val="16"/>
        </w:rPr>
        <w:t>living bodies. By the middle of the twentieth century, belief in sui generis mental or vital forces had become a minority view.</w:t>
      </w:r>
      <w:r w:rsidRPr="00B53A01">
        <w:rPr>
          <w:b/>
          <w:color w:val="000000" w:themeColor="text1"/>
          <w:u w:val="single"/>
        </w:rPr>
        <w:t xml:space="preserve"> </w:t>
      </w:r>
      <w:r w:rsidRPr="00B53A01">
        <w:rPr>
          <w:b/>
          <w:color w:val="000000" w:themeColor="text1"/>
          <w:sz w:val="28"/>
          <w:szCs w:val="28"/>
          <w:highlight w:val="green"/>
          <w:u w:val="single"/>
        </w:rPr>
        <w:t xml:space="preserve">This </w:t>
      </w:r>
      <w:r w:rsidRPr="00B53A01">
        <w:rPr>
          <w:b/>
          <w:color w:val="000000" w:themeColor="text1"/>
          <w:sz w:val="28"/>
          <w:szCs w:val="28"/>
          <w:u w:val="single"/>
        </w:rPr>
        <w:t>led to</w:t>
      </w:r>
      <w:r w:rsidRPr="00B53A01">
        <w:rPr>
          <w:b/>
          <w:color w:val="000000" w:themeColor="text1"/>
          <w:u w:val="single"/>
        </w:rPr>
        <w:t xml:space="preserve"> </w:t>
      </w:r>
      <w:r w:rsidRPr="00B53A01">
        <w:rPr>
          <w:color w:val="000000" w:themeColor="text1"/>
          <w:sz w:val="16"/>
        </w:rPr>
        <w:t>the widespread acceptance of the doctrine now known as the</w:t>
      </w:r>
      <w:r w:rsidRPr="00B53A01">
        <w:rPr>
          <w:b/>
          <w:color w:val="000000" w:themeColor="text1"/>
          <w:u w:val="single"/>
        </w:rPr>
        <w:t xml:space="preserve"> </w:t>
      </w:r>
      <w:r w:rsidRPr="00B53A01">
        <w:rPr>
          <w:rStyle w:val="Emphasis"/>
          <w:color w:val="000000" w:themeColor="text1"/>
        </w:rPr>
        <w:t>‘</w:t>
      </w:r>
      <w:r w:rsidRPr="00B53A01">
        <w:rPr>
          <w:rStyle w:val="Emphasis"/>
          <w:color w:val="000000" w:themeColor="text1"/>
          <w:sz w:val="28"/>
          <w:szCs w:val="28"/>
          <w:highlight w:val="green"/>
        </w:rPr>
        <w:t>causal closure’</w:t>
      </w:r>
      <w:r w:rsidRPr="00B53A01">
        <w:rPr>
          <w:b/>
          <w:color w:val="000000" w:themeColor="text1"/>
          <w:u w:val="single"/>
        </w:rPr>
        <w:t xml:space="preserve"> </w:t>
      </w:r>
      <w:r w:rsidRPr="00B53A01">
        <w:rPr>
          <w:color w:val="000000" w:themeColor="text1"/>
          <w:sz w:val="16"/>
        </w:rPr>
        <w:t>or the ‘causal completeness’ of the physical realm, according to which</w:t>
      </w:r>
      <w:r w:rsidRPr="00B53A01">
        <w:rPr>
          <w:b/>
          <w:color w:val="000000" w:themeColor="text1"/>
          <w:u w:val="single"/>
        </w:rPr>
        <w:t xml:space="preserve"> </w:t>
      </w:r>
      <w:r w:rsidRPr="00B53A01">
        <w:rPr>
          <w:b/>
          <w:color w:val="000000" w:themeColor="text1"/>
          <w:sz w:val="28"/>
          <w:szCs w:val="28"/>
          <w:u w:val="single"/>
        </w:rPr>
        <w:t>all</w:t>
      </w:r>
      <w:r w:rsidRPr="00B53A01">
        <w:rPr>
          <w:color w:val="000000" w:themeColor="text1"/>
          <w:sz w:val="16"/>
        </w:rPr>
        <w:t xml:space="preserve"> physical </w:t>
      </w:r>
      <w:r w:rsidRPr="00B53A01">
        <w:rPr>
          <w:b/>
          <w:color w:val="000000" w:themeColor="text1"/>
          <w:sz w:val="28"/>
          <w:szCs w:val="28"/>
          <w:u w:val="single"/>
        </w:rPr>
        <w:t>effects</w:t>
      </w:r>
      <w:r w:rsidRPr="00B53A01">
        <w:rPr>
          <w:color w:val="000000" w:themeColor="text1"/>
          <w:sz w:val="28"/>
          <w:szCs w:val="28"/>
        </w:rPr>
        <w:t xml:space="preserve"> </w:t>
      </w:r>
      <w:r w:rsidRPr="00B53A01">
        <w:rPr>
          <w:b/>
          <w:color w:val="000000" w:themeColor="text1"/>
          <w:sz w:val="28"/>
          <w:szCs w:val="28"/>
          <w:u w:val="single"/>
        </w:rPr>
        <w:t>can be accounted for by</w:t>
      </w:r>
      <w:r w:rsidRPr="00B53A01">
        <w:rPr>
          <w:color w:val="000000" w:themeColor="text1"/>
          <w:sz w:val="16"/>
        </w:rPr>
        <w:t xml:space="preserve"> basic</w:t>
      </w:r>
      <w:r w:rsidRPr="00B53A01">
        <w:rPr>
          <w:b/>
          <w:color w:val="000000" w:themeColor="text1"/>
          <w:u w:val="single"/>
        </w:rPr>
        <w:t xml:space="preserve"> </w:t>
      </w:r>
      <w:r w:rsidRPr="00B53A01">
        <w:rPr>
          <w:rStyle w:val="Emphasis"/>
          <w:color w:val="000000" w:themeColor="text1"/>
          <w:sz w:val="28"/>
          <w:szCs w:val="28"/>
        </w:rPr>
        <w:t>physical causes</w:t>
      </w:r>
      <w:r w:rsidRPr="00B53A01">
        <w:rPr>
          <w:color w:val="000000" w:themeColor="text1"/>
          <w:sz w:val="16"/>
        </w:rPr>
        <w:t xml:space="preserve"> (where ‘physical’ can be understood as referring to some list of fundamental forces) non-physical causes of physical effects. As a result, the default philosophical view was a non-naturalist interactive pluralism which recognized a wide range of such non-physical influences, including spontaneous mental influences (or ‘determinations of the soul’ as they would then have been called). The nineteenth-century discovery of the conservation of energy continued to allow that sui generis non-physical forces can interact with the physical </w:t>
      </w:r>
      <w:proofErr w:type="gramStart"/>
      <w:r w:rsidRPr="00B53A01">
        <w:rPr>
          <w:color w:val="000000" w:themeColor="text1"/>
          <w:sz w:val="16"/>
        </w:rPr>
        <w:t>world, but</w:t>
      </w:r>
      <w:proofErr w:type="gramEnd"/>
      <w:r w:rsidRPr="00B53A01">
        <w:rPr>
          <w:color w:val="000000" w:themeColor="text1"/>
          <w:sz w:val="16"/>
        </w:rPr>
        <w:t xml:space="preserve"> required that they be governed by strict force laws. This gave rise to an initial wave of naturalist doctrines around the beginning of the twentieth century. Sui generis mental forces were still widely accepted, but an extensive philosophical debate about the significance of the conservation of energy led to a widespread recognition that any such mental forces would need to be law-governed and thus amenable to scientific investigation along with more familiar physical forces.[5] By the middle of the twentieth century, the acceptance of the casual closure of the physical realm led to even stronger naturalist views. The causal closure thesis implies that any</w:t>
      </w:r>
      <w:r w:rsidRPr="00B53A01">
        <w:rPr>
          <w:b/>
          <w:color w:val="000000" w:themeColor="text1"/>
          <w:u w:val="single"/>
        </w:rPr>
        <w:t xml:space="preserve"> </w:t>
      </w:r>
      <w:r w:rsidRPr="00B53A01">
        <w:rPr>
          <w:b/>
          <w:color w:val="000000" w:themeColor="text1"/>
          <w:sz w:val="28"/>
          <w:szCs w:val="28"/>
          <w:highlight w:val="green"/>
          <w:u w:val="single"/>
        </w:rPr>
        <w:t>mental</w:t>
      </w:r>
      <w:r w:rsidRPr="00B53A01">
        <w:rPr>
          <w:b/>
          <w:color w:val="000000" w:themeColor="text1"/>
          <w:u w:val="single"/>
        </w:rPr>
        <w:t xml:space="preserve"> </w:t>
      </w:r>
      <w:r w:rsidRPr="00B53A01">
        <w:rPr>
          <w:color w:val="000000" w:themeColor="text1"/>
          <w:sz w:val="16"/>
        </w:rPr>
        <w:t>and biological causes</w:t>
      </w:r>
      <w:r w:rsidRPr="00B53A01">
        <w:rPr>
          <w:b/>
          <w:color w:val="000000" w:themeColor="text1"/>
          <w:u w:val="single"/>
        </w:rPr>
        <w:t xml:space="preserve"> </w:t>
      </w:r>
      <w:r w:rsidRPr="00B53A01">
        <w:rPr>
          <w:b/>
          <w:color w:val="000000" w:themeColor="text1"/>
          <w:sz w:val="28"/>
          <w:szCs w:val="28"/>
          <w:highlight w:val="green"/>
          <w:u w:val="single"/>
        </w:rPr>
        <w:t>must</w:t>
      </w:r>
      <w:r w:rsidRPr="00B53A01">
        <w:rPr>
          <w:b/>
          <w:color w:val="000000" w:themeColor="text1"/>
          <w:u w:val="single"/>
        </w:rPr>
        <w:t xml:space="preserve"> </w:t>
      </w:r>
      <w:r w:rsidRPr="00B53A01">
        <w:rPr>
          <w:color w:val="000000" w:themeColor="text1"/>
          <w:sz w:val="16"/>
        </w:rPr>
        <w:t>themselves</w:t>
      </w:r>
      <w:r w:rsidRPr="00B53A01">
        <w:rPr>
          <w:b/>
          <w:color w:val="000000" w:themeColor="text1"/>
          <w:u w:val="single"/>
        </w:rPr>
        <w:t xml:space="preserve"> </w:t>
      </w:r>
      <w:r w:rsidRPr="00B53A01">
        <w:rPr>
          <w:b/>
          <w:color w:val="000000" w:themeColor="text1"/>
          <w:sz w:val="28"/>
          <w:szCs w:val="28"/>
          <w:highlight w:val="green"/>
          <w:u w:val="single"/>
        </w:rPr>
        <w:t>be physical</w:t>
      </w:r>
      <w:r w:rsidRPr="00B53A01">
        <w:rPr>
          <w:color w:val="000000" w:themeColor="text1"/>
          <w:sz w:val="16"/>
        </w:rPr>
        <w:t>ly constituted</w:t>
      </w:r>
      <w:r w:rsidRPr="00B53A01">
        <w:rPr>
          <w:b/>
          <w:color w:val="000000" w:themeColor="text1"/>
          <w:u w:val="single"/>
        </w:rPr>
        <w:t xml:space="preserve">, </w:t>
      </w:r>
      <w:r w:rsidRPr="00B53A01">
        <w:rPr>
          <w:b/>
          <w:color w:val="000000" w:themeColor="text1"/>
          <w:sz w:val="28"/>
          <w:szCs w:val="28"/>
          <w:highlight w:val="green"/>
          <w:u w:val="single"/>
        </w:rPr>
        <w:t>if they are to produce</w:t>
      </w:r>
      <w:r w:rsidRPr="00B53A01">
        <w:rPr>
          <w:b/>
          <w:color w:val="000000" w:themeColor="text1"/>
          <w:u w:val="single"/>
        </w:rPr>
        <w:t xml:space="preserve"> </w:t>
      </w:r>
      <w:r w:rsidRPr="00B53A01">
        <w:rPr>
          <w:color w:val="000000" w:themeColor="text1"/>
          <w:sz w:val="16"/>
        </w:rPr>
        <w:t>physical</w:t>
      </w:r>
      <w:r w:rsidRPr="00B53A01">
        <w:rPr>
          <w:b/>
          <w:color w:val="000000" w:themeColor="text1"/>
          <w:u w:val="single"/>
        </w:rPr>
        <w:t xml:space="preserve"> </w:t>
      </w:r>
      <w:r w:rsidRPr="00B53A01">
        <w:rPr>
          <w:b/>
          <w:color w:val="000000" w:themeColor="text1"/>
          <w:sz w:val="28"/>
          <w:szCs w:val="28"/>
          <w:highlight w:val="green"/>
          <w:u w:val="single"/>
        </w:rPr>
        <w:t>effects</w:t>
      </w:r>
      <w:r w:rsidRPr="00B53A01">
        <w:rPr>
          <w:b/>
          <w:color w:val="000000" w:themeColor="text1"/>
          <w:u w:val="single"/>
        </w:rPr>
        <w:t xml:space="preserve">. </w:t>
      </w:r>
      <w:r w:rsidRPr="00B53A01">
        <w:rPr>
          <w:color w:val="000000" w:themeColor="text1"/>
          <w:sz w:val="4"/>
          <w:szCs w:val="4"/>
        </w:rPr>
        <w:t>It thus gives rise to a particularly strong form of</w:t>
      </w:r>
      <w:r w:rsidRPr="00B53A01">
        <w:rPr>
          <w:b/>
          <w:color w:val="000000" w:themeColor="text1"/>
          <w:sz w:val="4"/>
          <w:szCs w:val="4"/>
          <w:u w:val="single"/>
        </w:rPr>
        <w:t xml:space="preserve"> </w:t>
      </w:r>
      <w:r w:rsidRPr="00B53A01">
        <w:rPr>
          <w:color w:val="000000" w:themeColor="text1"/>
          <w:sz w:val="4"/>
          <w:szCs w:val="4"/>
        </w:rPr>
        <w:t xml:space="preserve">ontological naturalism, namely the physicalist doctrine that any state that has physical effects must itself be physical. From the 1950s onwards, philosophers began to formulate arguments for ontological physicalism. Some of these arguments appealed explicitly to the causal closure of the physical realm (Feigl 1958, </w:t>
      </w:r>
      <w:proofErr w:type="gramStart"/>
      <w:r w:rsidRPr="00B53A01">
        <w:rPr>
          <w:color w:val="000000" w:themeColor="text1"/>
          <w:sz w:val="4"/>
          <w:szCs w:val="4"/>
        </w:rPr>
        <w:t>Oppenheim</w:t>
      </w:r>
      <w:proofErr w:type="gramEnd"/>
      <w:r w:rsidRPr="00B53A01">
        <w:rPr>
          <w:color w:val="000000" w:themeColor="text1"/>
          <w:sz w:val="4"/>
          <w:szCs w:val="4"/>
        </w:rPr>
        <w:t xml:space="preserve"> and Putnam 1958). In other cases, the reliance on causal closure lay below the surface. However, it is not hard to see that even in these latter cases the causal closure thesis played a crucial role. Thus, for example, consider J.J.C. Smart's (1958) thought that we should identify mental states with brain states, for otherwise those mental states would be "nomological danglers" which play no role in the explanation of </w:t>
      </w:r>
      <w:proofErr w:type="spellStart"/>
      <w:r w:rsidRPr="00B53A01">
        <w:rPr>
          <w:color w:val="000000" w:themeColor="text1"/>
          <w:sz w:val="4"/>
          <w:szCs w:val="4"/>
        </w:rPr>
        <w:t>behaviour</w:t>
      </w:r>
      <w:proofErr w:type="spellEnd"/>
      <w:r w:rsidRPr="00B53A01">
        <w:rPr>
          <w:color w:val="000000" w:themeColor="text1"/>
          <w:sz w:val="4"/>
          <w:szCs w:val="4"/>
        </w:rPr>
        <w:t xml:space="preserve">. Or take David Lewis's (1966) and David Armstrong's (1968) argument that, since mental states are picked out by their causal roles, and since we know that physical states play these roles, mental states must be identical with those physical states. Again, consider Donald Davidson's (1970) argument that, since the only laws governing </w:t>
      </w:r>
      <w:proofErr w:type="spellStart"/>
      <w:r w:rsidRPr="00B53A01">
        <w:rPr>
          <w:color w:val="000000" w:themeColor="text1"/>
          <w:sz w:val="4"/>
          <w:szCs w:val="4"/>
        </w:rPr>
        <w:t>behaviour</w:t>
      </w:r>
      <w:proofErr w:type="spellEnd"/>
      <w:r w:rsidRPr="00B53A01">
        <w:rPr>
          <w:color w:val="000000" w:themeColor="text1"/>
          <w:sz w:val="4"/>
          <w:szCs w:val="4"/>
        </w:rPr>
        <w:t xml:space="preserve"> are those connecting </w:t>
      </w:r>
      <w:proofErr w:type="spellStart"/>
      <w:r w:rsidRPr="00B53A01">
        <w:rPr>
          <w:color w:val="000000" w:themeColor="text1"/>
          <w:sz w:val="4"/>
          <w:szCs w:val="4"/>
        </w:rPr>
        <w:t>behaviour</w:t>
      </w:r>
      <w:proofErr w:type="spellEnd"/>
      <w:r w:rsidRPr="00B53A01">
        <w:rPr>
          <w:color w:val="000000" w:themeColor="text1"/>
          <w:sz w:val="4"/>
          <w:szCs w:val="4"/>
        </w:rPr>
        <w:t xml:space="preserve"> with physical antecedents, mental events can only be causes of </w:t>
      </w:r>
      <w:proofErr w:type="spellStart"/>
      <w:r w:rsidRPr="00B53A01">
        <w:rPr>
          <w:color w:val="000000" w:themeColor="text1"/>
          <w:sz w:val="4"/>
          <w:szCs w:val="4"/>
        </w:rPr>
        <w:t>behaviour</w:t>
      </w:r>
      <w:proofErr w:type="spellEnd"/>
      <w:r w:rsidRPr="00B53A01">
        <w:rPr>
          <w:color w:val="000000" w:themeColor="text1"/>
          <w:sz w:val="4"/>
          <w:szCs w:val="4"/>
        </w:rPr>
        <w:t xml:space="preserve"> if they are identical with those physical antecedents. At first sight, it may not be obvious that these arguments require the causal closure thesis. But a moment's thought will show that none of these arguments would remain cogent if the closure thesis were not true, and that some physical effects (the movement of matter in arms, perhaps, or the firings of the motor </w:t>
      </w:r>
      <w:proofErr w:type="spellStart"/>
      <w:r w:rsidRPr="00B53A01">
        <w:rPr>
          <w:color w:val="000000" w:themeColor="text1"/>
          <w:sz w:val="4"/>
          <w:szCs w:val="4"/>
        </w:rPr>
        <w:t>neurones</w:t>
      </w:r>
      <w:proofErr w:type="spellEnd"/>
      <w:r w:rsidRPr="00B53A01">
        <w:rPr>
          <w:color w:val="000000" w:themeColor="text1"/>
          <w:sz w:val="4"/>
          <w:szCs w:val="4"/>
        </w:rPr>
        <w:t xml:space="preserve"> which instigate those movements) were not determined by prior physical causes at all, but by sui generis mental causes. Sometimes it is suggested that the indeterminism of modern quantum mechanics creates room for sui generis non-physical causes to influence the physical world. However, even if quantum mechanics implies that some physical effects are themselves undetermined, it provides no reason to doubt a quantum version of the causal closure thesis, to the effect that the chances of those effects are fully fixed by prior physical circumstances. And this alone is enough to rule out sui generis non-physical causes. For such sui generis causes, if they are to be genuinely </w:t>
      </w:r>
      <w:proofErr w:type="spellStart"/>
      <w:r w:rsidRPr="00B53A01">
        <w:rPr>
          <w:color w:val="000000" w:themeColor="text1"/>
          <w:sz w:val="4"/>
          <w:szCs w:val="4"/>
        </w:rPr>
        <w:t>efficiacious</w:t>
      </w:r>
      <w:proofErr w:type="spellEnd"/>
      <w:r w:rsidRPr="00B53A01">
        <w:rPr>
          <w:color w:val="000000" w:themeColor="text1"/>
          <w:sz w:val="4"/>
          <w:szCs w:val="4"/>
        </w:rPr>
        <w:t xml:space="preserve">, must presumably make an independent difference to the chances of physical effects, and this in itself would be inconsistent with the quantum causal closure claim that such chances are already fixed by prior physical circumstances. Once more, it seems that anything that makes a difference to the physical realm must itself be physical. Even if it is agreed that anything with physical effects must in some sense be physical, there is plenty of room to debate exactly what ontologically naturalist doctrines follow. The causal closure thesis says that (the chance of) every physical effect is fixed by a fully physical prior history. So, to avoid an unacceptable proliferation of causes, any prima facie non-physical cause of a physical effect will need to be included in that physical history. But what exactly does this require? The contemporary literature offers a wide range of answers to this question. In part the issue hinges on the ontological status of causes. Some philosophers think of causes as particular events, considered in abstraction from any properties they may possess (Davidson 1980). Given this view of causation, a mental or other apparently non-physical cause will be the same as some physical cause as long as it is constituted by the same particular (or ‘token’) event. For example, a given feeling and a given brain event will count as the same cause as long as they are constituted by the same token event. However, it is widely agreed that this kind of ‘token identity’ on its own fails to ensure that prima facie non-physical causes can make any real difference to physical effects. To see why, note that token identity is a very weak doctrine: it does not imply any relationship at all between the properties involved in the physical and non-physical cause; it is enough that the same particular entity should possess both these properties. Compare the way in which an apple's shape and </w:t>
      </w:r>
      <w:proofErr w:type="spellStart"/>
      <w:r w:rsidRPr="00B53A01">
        <w:rPr>
          <w:color w:val="000000" w:themeColor="text1"/>
          <w:sz w:val="4"/>
          <w:szCs w:val="4"/>
        </w:rPr>
        <w:t>colour</w:t>
      </w:r>
      <w:proofErr w:type="spellEnd"/>
      <w:r w:rsidRPr="00B53A01">
        <w:rPr>
          <w:color w:val="000000" w:themeColor="text1"/>
          <w:sz w:val="4"/>
          <w:szCs w:val="4"/>
        </w:rPr>
        <w:t xml:space="preserve"> are both possessed by the same particular thing, namely that apple. It seems wrong to conclude on this account that the apple's </w:t>
      </w:r>
      <w:proofErr w:type="spellStart"/>
      <w:r w:rsidRPr="00B53A01">
        <w:rPr>
          <w:color w:val="000000" w:themeColor="text1"/>
          <w:sz w:val="4"/>
          <w:szCs w:val="4"/>
        </w:rPr>
        <w:t>colour</w:t>
      </w:r>
      <w:proofErr w:type="spellEnd"/>
      <w:r w:rsidRPr="00B53A01">
        <w:rPr>
          <w:color w:val="000000" w:themeColor="text1"/>
          <w:sz w:val="4"/>
          <w:szCs w:val="4"/>
        </w:rPr>
        <w:t xml:space="preserve"> causes what its shape causes. Similarly, it seems unwarranted to conclude that someone's feelings cause what that person's neuronal discharges cause, simply on the grounds that these are both aspects of the same particular event. This could be true, and yet the mental property of the event could be entirely irrelevant to any subsequent physical effects. Token identity on its own thus seems to leave it open that the mental and other prima facie non-physical properties are ‘epiphenomenal’, exerting no real influence on effects that are already fixed by physical processes (</w:t>
      </w:r>
      <w:proofErr w:type="spellStart"/>
      <w:r w:rsidRPr="00B53A01">
        <w:rPr>
          <w:color w:val="000000" w:themeColor="text1"/>
          <w:sz w:val="4"/>
          <w:szCs w:val="4"/>
        </w:rPr>
        <w:t>Honderich</w:t>
      </w:r>
      <w:proofErr w:type="spellEnd"/>
      <w:r w:rsidRPr="00B53A01">
        <w:rPr>
          <w:color w:val="000000" w:themeColor="text1"/>
          <w:sz w:val="4"/>
          <w:szCs w:val="4"/>
        </w:rPr>
        <w:t xml:space="preserve"> 1982, </w:t>
      </w:r>
      <w:proofErr w:type="spellStart"/>
      <w:r w:rsidRPr="00B53A01">
        <w:rPr>
          <w:color w:val="000000" w:themeColor="text1"/>
          <w:sz w:val="4"/>
          <w:szCs w:val="4"/>
        </w:rPr>
        <w:t>Yalowitz</w:t>
      </w:r>
      <w:proofErr w:type="spellEnd"/>
      <w:r w:rsidRPr="00B53A01">
        <w:rPr>
          <w:color w:val="000000" w:themeColor="text1"/>
          <w:sz w:val="4"/>
          <w:szCs w:val="4"/>
        </w:rPr>
        <w:t xml:space="preserve"> 2006 Section 6, Robb and Heil 2005 Section 5). These considerations argue that causation depends on properties as well as particulars. There are various accounts of causation that respect this requirement, the differences between which do not matter for present purposes. The important point is that, if mental and other prima facie non-physical causes are to be equated with physical causes, [any] non-physical properties must somehow be constituted by physical properties. If your anger is to cause what your brain state causes, the property of being angry cannot be ontologically independent of the relevant brain properties. So much is agreed by nearly all contemporary naturalists. At this point, however, consensus ends. One school holds that epiphenomenalism can only be avoided by type-identity, the strict identity of the relevant prima facie non-physical properties with physical properties. On the other side stand ‘non-reductive’ physicalists, who hold that the causal efficacy of non-physical properties will be respected as long as they are ‘realized by’ physical properties, even if they are not reductively identified with them. Type-identity is the most obvious way to ensure that non-physical and physical causes coincide: if exactly the same particulars and properties comprise a non-physical and a physical cause, the two causes will certainly themselves be fully identical. Still, type-identity is a very strong doctrine. Type identity about thoughts, for example, would imply that the property of thinking about the square root of two is identical with some physical property. And this seems highly implausible. Even if all human beings with this thought must be distinguished by some common physical property of their brains—which itself seems highly unlikely—there remains the argument that other life-forms, or intelligent androids, will also be able to think about the square root of two, even though their brains may share no significant physical properties with ours (cf. </w:t>
      </w:r>
      <w:proofErr w:type="spellStart"/>
      <w:r w:rsidRPr="00B53A01">
        <w:rPr>
          <w:color w:val="000000" w:themeColor="text1"/>
          <w:sz w:val="4"/>
          <w:szCs w:val="4"/>
        </w:rPr>
        <w:t>Bickle</w:t>
      </w:r>
      <w:proofErr w:type="spellEnd"/>
      <w:r w:rsidRPr="00B53A01">
        <w:rPr>
          <w:color w:val="000000" w:themeColor="text1"/>
          <w:sz w:val="4"/>
          <w:szCs w:val="4"/>
        </w:rPr>
        <w:t xml:space="preserve"> 2006). This ‘variable realization’ argument has led many philosophers to seek an alternative way of reconciling the efficacy of non-physical causes with the causal closure thesis, one which does not require the strict identity of non-physical and physical properties. The general idea of this ‘non-reductive physicalism’ is to allow that a given non-physical property can be ‘realized’ by different physical properties in different cases. There are various ways of filling out this idea. A common feature is the requirement that non-physical properties should metaphysically supervene on physical properties, in the sense that any two beings who share all physical properties will necessarily share the same non-physical properties, even though the physical properties which so realize the non-physical ones can be different in different beings. This arguably ensures that nothing more is required for any specific instantiation of a non-physical property than its physical realization—even God could not have created your brain states without thereby creating your feelings—yet avoids any reductive identification of non-physical properties with physical ones. (This is a rough sketch of the supervenience formulation of physicalism. For more see </w:t>
      </w:r>
      <w:proofErr w:type="spellStart"/>
      <w:r w:rsidRPr="00B53A01">
        <w:rPr>
          <w:color w:val="000000" w:themeColor="text1"/>
          <w:sz w:val="4"/>
          <w:szCs w:val="4"/>
        </w:rPr>
        <w:t>Stoljar</w:t>
      </w:r>
      <w:proofErr w:type="spellEnd"/>
      <w:r w:rsidRPr="00B53A01">
        <w:rPr>
          <w:color w:val="000000" w:themeColor="text1"/>
          <w:sz w:val="4"/>
          <w:szCs w:val="4"/>
        </w:rPr>
        <w:t xml:space="preserve"> 2001 Sections 2 and 3.) Some philosophers object that non-reductive physicalism does not in fact satisfy the original motivation for physicalism, since it fails to reconcile the efficacy of non-physical causes with the causal closure thesis (Kim 1993. Robb and Heil 2005 Section 6). According to non-reductive physicalism, prima facie non-physical properties are not type-identical with any strictly physical properties, even though they supervene on them. However, if causes are in some way property-involving, this then seems to imply that any prima facie non-physical cause will be distinct from any physical cause. Opponents of non-reductive physicalism object that this gives us an unacceptable proliferation of causes for the physical effects of non-physical causes—both the physical cause implied by the causal closure thesis and the distinct non-physical cause. In response, advocates of non-reductive physicalism respond that there is nothing wrong with such an apparent duplication of causes if it is also specified that the latter metaphysically supervene on the former. The issue here hinges on the acceptability of different kinds of overdetermination (Bennett 2003). All can agree that it would be absurd if the physical effects of non-physical causes always had two completely independent causes. This much was assumed by the original causal argument for physicalism, which reasoned that no sui generis non-physical state of affairs can cause some effect that already has a full physical cause. However, even if ‘strong overdetermination’ by two ontologically independent causes is so ruled out, this does not necessarily preclude ‘weak overdetermination’ by both a physical cause and a metaphysically supervenient non-physical cause. Advocates of non-reductive physicalism argue that this kind of overdetermination is benign, on the grounds that the two causes are not ontologically distinct—the non-physical cause isn't genuinely additional to the physical cause (nothing more is needed for your feelings than your brain states). There is room to query whether non-reductive physicalism amounts to a substantial form of naturalism. After all, the requirement that some category of properties metaphysically supervenes on physical properties is not a strong one. A very wide range of properties would seem intuitively to satisfy this requirement, including moral and aesthetic properties, along with any mental, biological, and social properties. (Can two physically identical things be different with respect to wickedness or beauty?) Supervenience on the physical realm is thus a far weaker requirement than that some property should enter into natural laws, say, or be </w:t>
      </w:r>
      <w:proofErr w:type="spellStart"/>
      <w:r w:rsidRPr="00B53A01">
        <w:rPr>
          <w:color w:val="000000" w:themeColor="text1"/>
          <w:sz w:val="4"/>
          <w:szCs w:val="4"/>
        </w:rPr>
        <w:t>analysable</w:t>
      </w:r>
      <w:proofErr w:type="spellEnd"/>
      <w:r w:rsidRPr="00B53A01">
        <w:rPr>
          <w:color w:val="000000" w:themeColor="text1"/>
          <w:sz w:val="4"/>
          <w:szCs w:val="4"/>
        </w:rPr>
        <w:t xml:space="preserve"> by the methods of the natural sciences. </w:t>
      </w:r>
      <w:proofErr w:type="gramStart"/>
      <w:r w:rsidRPr="00B53A01">
        <w:rPr>
          <w:color w:val="000000" w:themeColor="text1"/>
          <w:sz w:val="4"/>
          <w:szCs w:val="4"/>
        </w:rPr>
        <w:t>Indeed</w:t>
      </w:r>
      <w:proofErr w:type="gramEnd"/>
      <w:r w:rsidRPr="00B53A01">
        <w:rPr>
          <w:color w:val="000000" w:themeColor="text1"/>
          <w:sz w:val="4"/>
          <w:szCs w:val="4"/>
        </w:rPr>
        <w:t xml:space="preserve"> some philosophers are explicitly anti-naturalist about categories that they allow to supervene on the physical—we need only think of G.E. Moore on moral properties, or Donald Davidson and his followers on mental properties (Moore 1903, Davidson 1980). In response, those of naturalist sympathies are likely to point out that any viable response to the argument from causal closure will require more than metaphysical supervenience alone (Horgan 1993, Wilson 1999). Supervenience is at least </w:t>
      </w:r>
      <w:proofErr w:type="gramStart"/>
      <w:r w:rsidRPr="00B53A01">
        <w:rPr>
          <w:color w:val="000000" w:themeColor="text1"/>
          <w:sz w:val="4"/>
          <w:szCs w:val="4"/>
        </w:rPr>
        <w:t>necessary, if</w:t>
      </w:r>
      <w:proofErr w:type="gramEnd"/>
      <w:r w:rsidRPr="00B53A01">
        <w:rPr>
          <w:color w:val="000000" w:themeColor="text1"/>
          <w:sz w:val="4"/>
          <w:szCs w:val="4"/>
        </w:rPr>
        <w:t xml:space="preserve"> non-reductive physicalists are to avoid the absurdity of strong overdetermination. But something more than mere supervenience is arguably needed if non-reductive physicalists are to make good their claim that non-physical states cause the physical effects that their realizers cause. Metaphysical supervenience alone does not ensure this. (Suppose ricketiness, in a car, is defined as the property of having some loose part. Then ricketiness will supervene on physical properties. In a given car, it may be realized by a disconnected wire between ignition and starter motor.</w:t>
      </w:r>
      <w:r w:rsidRPr="00B53A01">
        <w:rPr>
          <w:b/>
          <w:color w:val="000000" w:themeColor="text1"/>
          <w:sz w:val="4"/>
          <w:szCs w:val="4"/>
          <w:u w:val="single"/>
        </w:rPr>
        <w:t xml:space="preserve"> </w:t>
      </w:r>
      <w:r w:rsidRPr="00B53A01">
        <w:rPr>
          <w:color w:val="000000" w:themeColor="text1"/>
          <w:sz w:val="4"/>
          <w:szCs w:val="4"/>
        </w:rPr>
        <w:t xml:space="preserve">This disconnected wire will cause this car not to start. But it doesn't follow that this car's then not starting will be caused by its property of ricketiness. Most rickety cars start perfectly well.) </w:t>
      </w:r>
      <w:proofErr w:type="gramStart"/>
      <w:r w:rsidRPr="00B53A01">
        <w:rPr>
          <w:color w:val="000000" w:themeColor="text1"/>
          <w:sz w:val="4"/>
          <w:szCs w:val="4"/>
        </w:rPr>
        <w:t>So</w:t>
      </w:r>
      <w:proofErr w:type="gramEnd"/>
      <w:r w:rsidRPr="00B53A01">
        <w:rPr>
          <w:color w:val="000000" w:themeColor="text1"/>
          <w:sz w:val="4"/>
          <w:szCs w:val="4"/>
        </w:rPr>
        <w:t xml:space="preserve"> it looks as if the causal closure argument requires not only that non-physical properties metaphysically supervene on physical properties, but that they be natural in some stronger sense, so as to qualify as causes of those properties' effects. It is a much-discussed issue how this demand can be satisfied. Some philosophers seek to meet it by offering a further account of the nature of the relevant non-physical properties, for example, that they are second-order role properties whose presence is constituted by some first-order property with a specified causal role (Levin 2004). Others suggest that the crucial feature is how these properties feature in certain laws (Fodor 1974) or alternatively the degree of their explanatory relevance to physical effects (</w:t>
      </w:r>
      <w:proofErr w:type="spellStart"/>
      <w:r w:rsidRPr="00B53A01">
        <w:rPr>
          <w:color w:val="000000" w:themeColor="text1"/>
          <w:sz w:val="4"/>
          <w:szCs w:val="4"/>
        </w:rPr>
        <w:t>Yablo</w:t>
      </w:r>
      <w:proofErr w:type="spellEnd"/>
      <w:r w:rsidRPr="00B53A01">
        <w:rPr>
          <w:color w:val="000000" w:themeColor="text1"/>
          <w:sz w:val="4"/>
          <w:szCs w:val="4"/>
        </w:rPr>
        <w:t xml:space="preserve"> 1992). And reductive physicalists will insist that the demand can only be met by type-identifying prima-facie non-physical properties with physical properties after all.[6] There is no agreed view on the requirements for prima facie non-physical properties to have physical effects. This difficult issue hinges, inter alia, on the nature of the causal relation itself, and it would take us too far afield to pursue it further here. For the purpose of this entry, we need only note that the causal closure argument seems to require that properties with physical effects must be ‘natural’ in some sense that is stronger than metaphysical supervenience on physical properties. Beyond that, we can leave it open exactly what this extra strength requires. Some philosophers hold that mental states escape the causal argument, on the grounds that mental states cause actions rather than any physical effects. Actions are not part of the subject matter of the physical sciences, and so a fortiori not the kinds of effects guaranteed to have physical causes by any casual closure thesis. </w:t>
      </w:r>
      <w:proofErr w:type="gramStart"/>
      <w:r w:rsidRPr="00B53A01">
        <w:rPr>
          <w:color w:val="000000" w:themeColor="text1"/>
          <w:sz w:val="4"/>
          <w:szCs w:val="4"/>
        </w:rPr>
        <w:t>So</w:t>
      </w:r>
      <w:proofErr w:type="gramEnd"/>
      <w:r w:rsidRPr="00B53A01">
        <w:rPr>
          <w:color w:val="000000" w:themeColor="text1"/>
          <w:sz w:val="4"/>
          <w:szCs w:val="4"/>
        </w:rPr>
        <w:t xml:space="preserve"> there is no reason, according to this line of thought, to suppose that the status of mental states as causes of actions is threatened by physics, nor therefore any reason to think that mental states must in some sense be realized by physical states (Hornsby 1997, Sturgeon 1998). The obvious problem with this line of argument is that actions aren't the only effects of mental states. On occasion mental states also cause unequivocally physical effects. Fast Eddie Felsen's desire to move a pool ball in a certain direction will characteristically have just that effect. And now the causal closure argument bites once more. The snooker ball's motion has a purely physical cause, by the causal closure thesis. This will pre-empt Fast Eddie's desire as a cause of that motion, unless that desire is in some sense physically realized (Balog 1999, Witmer 2000). Other philosophers have a different reason for saying that mental states, or more particularly conscious mental states, don't have physical effects. They think that there are strong independent arguments to show that conscious states can't possibly supervene metaphysically on physical states. Putting this together with the closure claim that physical effects always have physical </w:t>
      </w:r>
      <w:proofErr w:type="gramStart"/>
      <w:r w:rsidRPr="00B53A01">
        <w:rPr>
          <w:color w:val="000000" w:themeColor="text1"/>
          <w:sz w:val="4"/>
          <w:szCs w:val="4"/>
        </w:rPr>
        <w:t>causes, and</w:t>
      </w:r>
      <w:proofErr w:type="gramEnd"/>
      <w:r w:rsidRPr="00B53A01">
        <w:rPr>
          <w:color w:val="000000" w:themeColor="text1"/>
          <w:sz w:val="4"/>
          <w:szCs w:val="4"/>
        </w:rPr>
        <w:t xml:space="preserve"> abjuring the idea that the physical effects of conscious causes are strongly overdetermined by both a physical cause and an ontologically independent conscious cause, they conclude that conscious states must be ‘epiphenomenal’, lacking any power to causally influence the physical realm (Jackson 1981; 1985. See also Chalmers 1995).[7] The rejection of physicalism about conscious properties certainly has the backing of intuition. (Don't zombies—beings who are physically exactly like humans but have no conscious life—seem intuitively possible?) However, whether this intuition can be parlayed into a sound argument is a highly controversial issue, and one that lies beyond the scope of this entry. A majority of contemporary philosophers probably hold that physicalism can resist these arguments. But a significant minority take the other side.[8] If the majority are right, and physicalism about conscious states is not ruled out by independent arguments, then physicalism seems clearly preferable to epiphenomenalism. In itself, epiphenomenalism is not an attractive position. It requires us to suppose that conscious states, even though they are caused by processes in the physical world, have no effects on that world. This is a very odd kind of causal structure. Nature displays no other examples of such one-way causal intercourse between realms. By contrast, a physicalist</w:t>
      </w:r>
      <w:r w:rsidRPr="00B53A01">
        <w:rPr>
          <w:b/>
          <w:color w:val="000000" w:themeColor="text1"/>
          <w:u w:val="single"/>
        </w:rPr>
        <w:t xml:space="preserve"> </w:t>
      </w:r>
      <w:r w:rsidRPr="00B53A01">
        <w:rPr>
          <w:b/>
          <w:color w:val="000000" w:themeColor="text1"/>
          <w:sz w:val="28"/>
          <w:szCs w:val="28"/>
          <w:u w:val="single"/>
        </w:rPr>
        <w:t>naturalism</w:t>
      </w:r>
      <w:r w:rsidRPr="00B53A01">
        <w:rPr>
          <w:b/>
          <w:color w:val="000000" w:themeColor="text1"/>
          <w:u w:val="single"/>
        </w:rPr>
        <w:t xml:space="preserve"> </w:t>
      </w:r>
      <w:r w:rsidRPr="00B53A01">
        <w:rPr>
          <w:color w:val="000000" w:themeColor="text1"/>
          <w:sz w:val="16"/>
        </w:rPr>
        <w:t>about conscious states will</w:t>
      </w:r>
      <w:r w:rsidRPr="00B53A01">
        <w:rPr>
          <w:b/>
          <w:color w:val="000000" w:themeColor="text1"/>
          <w:u w:val="single"/>
        </w:rPr>
        <w:t xml:space="preserve"> </w:t>
      </w:r>
      <w:r w:rsidRPr="00B53A01">
        <w:rPr>
          <w:b/>
          <w:color w:val="000000" w:themeColor="text1"/>
          <w:sz w:val="28"/>
          <w:szCs w:val="28"/>
          <w:u w:val="single"/>
        </w:rPr>
        <w:t>integrate the mental</w:t>
      </w:r>
      <w:r w:rsidRPr="00B53A01">
        <w:rPr>
          <w:b/>
          <w:color w:val="000000" w:themeColor="text1"/>
          <w:u w:val="single"/>
        </w:rPr>
        <w:t xml:space="preserve"> </w:t>
      </w:r>
      <w:r w:rsidRPr="00B53A01">
        <w:rPr>
          <w:color w:val="000000" w:themeColor="text1"/>
          <w:sz w:val="16"/>
        </w:rPr>
        <w:t xml:space="preserve">realm </w:t>
      </w:r>
      <w:r w:rsidRPr="00B53A01">
        <w:rPr>
          <w:b/>
          <w:color w:val="000000" w:themeColor="text1"/>
          <w:sz w:val="28"/>
          <w:szCs w:val="28"/>
          <w:u w:val="single"/>
        </w:rPr>
        <w:t>with</w:t>
      </w:r>
      <w:r w:rsidRPr="00B53A01">
        <w:rPr>
          <w:b/>
          <w:color w:val="000000" w:themeColor="text1"/>
          <w:u w:val="single"/>
        </w:rPr>
        <w:t xml:space="preserve"> </w:t>
      </w:r>
      <w:r w:rsidRPr="00B53A01">
        <w:rPr>
          <w:color w:val="000000" w:themeColor="text1"/>
          <w:sz w:val="16"/>
        </w:rPr>
        <w:t xml:space="preserve">the </w:t>
      </w:r>
      <w:r w:rsidRPr="00B53A01">
        <w:rPr>
          <w:rStyle w:val="Emphasis"/>
          <w:color w:val="000000" w:themeColor="text1"/>
          <w:sz w:val="28"/>
          <w:szCs w:val="28"/>
        </w:rPr>
        <w:t>causal unfolding of the spatiotemporal</w:t>
      </w:r>
      <w:r w:rsidRPr="00B53A01">
        <w:rPr>
          <w:b/>
          <w:color w:val="000000" w:themeColor="text1"/>
          <w:u w:val="single"/>
        </w:rPr>
        <w:t xml:space="preserve"> </w:t>
      </w:r>
      <w:r w:rsidRPr="00B53A01">
        <w:rPr>
          <w:color w:val="000000" w:themeColor="text1"/>
          <w:sz w:val="8"/>
          <w:szCs w:val="8"/>
        </w:rPr>
        <w:t xml:space="preserve">world in an entirely familiar way. Given this, general principles of theory choice would seem to argue strongly for physicalism over epiphenomenalism.[9] If we focus on this last point, we may start wondering why the causal closure thesis is so important. If general principles of theory choice can justify physicalism, why bring in all the complications associated with causal closure? The answer is that causal closure is needed to rule out interactionist dualism. General principles of theory choice may dismiss epiphenomenalism in </w:t>
      </w:r>
      <w:proofErr w:type="spellStart"/>
      <w:r w:rsidRPr="00B53A01">
        <w:rPr>
          <w:color w:val="000000" w:themeColor="text1"/>
          <w:sz w:val="8"/>
          <w:szCs w:val="8"/>
        </w:rPr>
        <w:t>favour</w:t>
      </w:r>
      <w:proofErr w:type="spellEnd"/>
      <w:r w:rsidRPr="00B53A01">
        <w:rPr>
          <w:color w:val="000000" w:themeColor="text1"/>
          <w:sz w:val="8"/>
          <w:szCs w:val="8"/>
        </w:rPr>
        <w:t xml:space="preserve"> of physicalism, but they do not similarly discredit interactionist dualism. As the brief historical sketch earlier will have made clear, interactionist dualism offers a perfectly straightforward theoretical option requiring no commitment to any bizarre causal structures. </w:t>
      </w:r>
      <w:proofErr w:type="gramStart"/>
      <w:r w:rsidRPr="00B53A01">
        <w:rPr>
          <w:color w:val="000000" w:themeColor="text1"/>
          <w:sz w:val="8"/>
          <w:szCs w:val="8"/>
        </w:rPr>
        <w:t>Certainly</w:t>
      </w:r>
      <w:proofErr w:type="gramEnd"/>
      <w:r w:rsidRPr="00B53A01">
        <w:rPr>
          <w:color w:val="000000" w:themeColor="text1"/>
          <w:sz w:val="8"/>
          <w:szCs w:val="8"/>
        </w:rPr>
        <w:t xml:space="preserve"> the historical norm has been to regard it as the default account of the causal role of the mental realm.[10] Given this, arguments from theoretical simplicity cut no ice against interactionist dualism. Rather, the case against interactionist dualism hinges crucially on the empirical thesis that all physical effects already have physical causes. It is specifically this claim that makes it difficult to see how dualist states can make a causal difference to the physical world. It is sometimes suggested that physicalism about the mind can be vindicated by an ‘inference to the best explanation’. The thought here is that there are many well-established synchronic correlations between mental states and brain states, and that physicalism is a ‘better explanation’ of these correlations than epiphenomenalism (Hill 1991, </w:t>
      </w:r>
      <w:proofErr w:type="gramStart"/>
      <w:r w:rsidRPr="00B53A01">
        <w:rPr>
          <w:color w:val="000000" w:themeColor="text1"/>
          <w:sz w:val="8"/>
          <w:szCs w:val="8"/>
        </w:rPr>
        <w:t>Hill</w:t>
      </w:r>
      <w:proofErr w:type="gramEnd"/>
      <w:r w:rsidRPr="00B53A01">
        <w:rPr>
          <w:color w:val="000000" w:themeColor="text1"/>
          <w:sz w:val="8"/>
          <w:szCs w:val="8"/>
        </w:rPr>
        <w:t xml:space="preserve"> and McLaughlin 1999). From the perspective outlined here, this starts the argument in the middle rather than the beginning, by simply assuming the relevant mind-brain correlations. This assumption of pervasive synchronic mind-brain correlations is only plausible if interactionist dualism has already been ruled out. After all, if we believed interactionist dualism, then we wouldn't think dualist mental states needed any help from synchronic neural correlates to produce physical effects. And it is implausible to suppose that we have direct empirical evidence, prior to the rejection of interactive dualism, for pervasive mind-brain correlations, given the paucity of any explicit examples of well-established neural correlates for specific mental states. Rather our rationale for believing in such correlations must be that the causal closure of the physical realm eliminates interactive dualism, whence we infer </w:t>
      </w:r>
      <w:proofErr w:type="gramStart"/>
      <w:r w:rsidRPr="00B53A01">
        <w:rPr>
          <w:color w:val="000000" w:themeColor="text1"/>
          <w:sz w:val="8"/>
          <w:szCs w:val="8"/>
        </w:rPr>
        <w:t>that mental states</w:t>
      </w:r>
      <w:proofErr w:type="gramEnd"/>
      <w:r w:rsidRPr="00B53A01">
        <w:rPr>
          <w:color w:val="000000" w:themeColor="text1"/>
          <w:sz w:val="8"/>
          <w:szCs w:val="8"/>
        </w:rPr>
        <w:t xml:space="preserve"> can only systematically precede physical effects if they are correlated with the physical causes of those effects. G.E. Moore's famous ‘open question’ argument is designed to show that moral facts cannot possibly be identical to natural facts. Suppose the natural properties of some </w:t>
      </w:r>
      <w:proofErr w:type="gramStart"/>
      <w:r w:rsidRPr="00B53A01">
        <w:rPr>
          <w:color w:val="000000" w:themeColor="text1"/>
          <w:sz w:val="8"/>
          <w:szCs w:val="8"/>
        </w:rPr>
        <w:t>situation</w:t>
      </w:r>
      <w:proofErr w:type="gramEnd"/>
      <w:r w:rsidRPr="00B53A01">
        <w:rPr>
          <w:color w:val="000000" w:themeColor="text1"/>
          <w:sz w:val="8"/>
          <w:szCs w:val="8"/>
        </w:rPr>
        <w:t xml:space="preserve"> are completely specified. It will always remain an open question, argued Moore, whether that situation is morally good or bad. (Moore 1903.) Moore took this argument to show that moral facts comprise a distinct species of non-natural fact. However, any such non-naturalist view of morality faces immediate difficulties, deriving ultimately from the kind of causal closure thesis discussed above. If all physical effects are due to a limited range of natural causes, and if moral facts lie outside this range, then it </w:t>
      </w:r>
      <w:proofErr w:type="gramStart"/>
      <w:r w:rsidRPr="00B53A01">
        <w:rPr>
          <w:color w:val="000000" w:themeColor="text1"/>
          <w:sz w:val="8"/>
          <w:szCs w:val="8"/>
        </w:rPr>
        <w:t>follow</w:t>
      </w:r>
      <w:proofErr w:type="gramEnd"/>
      <w:r w:rsidRPr="00B53A01">
        <w:rPr>
          <w:color w:val="000000" w:themeColor="text1"/>
          <w:sz w:val="8"/>
          <w:szCs w:val="8"/>
        </w:rPr>
        <w:t xml:space="preserve"> that moral facts can never make any difference to what happens in the physical world (Harman, 1986). At first sight this may seem tolerable (perhaps moral facts indeed don't have any physical effects). But it has very awkward epistemological consequences. For beings like us, knowledge of the spatiotemporal world is mediated by physical processes involving our sense organs and cognitive systems.</w:t>
      </w:r>
      <w:r w:rsidRPr="00B53A01">
        <w:rPr>
          <w:b/>
          <w:color w:val="000000" w:themeColor="text1"/>
          <w:u w:val="single"/>
        </w:rPr>
        <w:t xml:space="preserve"> </w:t>
      </w:r>
      <w:r w:rsidRPr="00B53A01">
        <w:rPr>
          <w:b/>
          <w:color w:val="000000" w:themeColor="text1"/>
          <w:sz w:val="28"/>
          <w:szCs w:val="28"/>
          <w:highlight w:val="green"/>
          <w:u w:val="single"/>
        </w:rPr>
        <w:t xml:space="preserve">If moral facts cannot influence the physical </w:t>
      </w:r>
      <w:r w:rsidRPr="00B53A01">
        <w:rPr>
          <w:b/>
          <w:color w:val="000000" w:themeColor="text1"/>
          <w:sz w:val="28"/>
          <w:szCs w:val="28"/>
          <w:u w:val="single"/>
        </w:rPr>
        <w:t xml:space="preserve">world, </w:t>
      </w:r>
      <w:r w:rsidRPr="00B53A01">
        <w:rPr>
          <w:rStyle w:val="Emphasis"/>
          <w:color w:val="000000" w:themeColor="text1"/>
          <w:szCs w:val="28"/>
        </w:rPr>
        <w:t xml:space="preserve">then </w:t>
      </w:r>
      <w:r w:rsidRPr="00B53A01">
        <w:rPr>
          <w:rStyle w:val="Emphasis"/>
          <w:color w:val="000000" w:themeColor="text1"/>
          <w:szCs w:val="28"/>
          <w:highlight w:val="green"/>
        </w:rPr>
        <w:t xml:space="preserve">it is hard to see how we </w:t>
      </w:r>
      <w:r w:rsidRPr="00B53A01">
        <w:rPr>
          <w:b/>
          <w:color w:val="000000" w:themeColor="text1"/>
          <w:sz w:val="28"/>
          <w:szCs w:val="28"/>
          <w:highlight w:val="green"/>
          <w:u w:val="single"/>
        </w:rPr>
        <w:t>can have</w:t>
      </w:r>
      <w:r w:rsidRPr="00B53A01">
        <w:rPr>
          <w:b/>
          <w:color w:val="000000" w:themeColor="text1"/>
          <w:u w:val="single"/>
        </w:rPr>
        <w:t xml:space="preserve"> </w:t>
      </w:r>
      <w:r w:rsidRPr="00B53A01">
        <w:rPr>
          <w:color w:val="000000" w:themeColor="text1"/>
          <w:sz w:val="16"/>
        </w:rPr>
        <w:t>any</w:t>
      </w:r>
      <w:r w:rsidRPr="00B53A01">
        <w:rPr>
          <w:b/>
          <w:color w:val="000000" w:themeColor="text1"/>
          <w:u w:val="single"/>
        </w:rPr>
        <w:t xml:space="preserve"> </w:t>
      </w:r>
      <w:r w:rsidRPr="00B53A01">
        <w:rPr>
          <w:b/>
          <w:color w:val="000000" w:themeColor="text1"/>
          <w:sz w:val="28"/>
          <w:szCs w:val="28"/>
          <w:highlight w:val="green"/>
          <w:u w:val="single"/>
        </w:rPr>
        <w:t>knowledge of them</w:t>
      </w:r>
      <w:r w:rsidRPr="00B53A01">
        <w:rPr>
          <w:b/>
          <w:color w:val="000000" w:themeColor="text1"/>
          <w:u w:val="single"/>
        </w:rPr>
        <w:t>.</w:t>
      </w:r>
    </w:p>
    <w:p w14:paraId="3F3C22B8" w14:textId="3AADF6AB" w:rsidR="00181287" w:rsidRDefault="00181287" w:rsidP="00181287">
      <w:pPr>
        <w:pStyle w:val="Heading3"/>
      </w:pPr>
      <w:r>
        <w:t>Offense</w:t>
      </w:r>
    </w:p>
    <w:p w14:paraId="4E921A00" w14:textId="77777777" w:rsidR="00181287" w:rsidRDefault="00181287" w:rsidP="00181287">
      <w:pPr>
        <w:pStyle w:val="Heading4"/>
      </w:pPr>
      <w:r>
        <w:t xml:space="preserve">We are on pace to cut emissions by half in 2030 and prevent </w:t>
      </w:r>
      <w:proofErr w:type="gramStart"/>
      <w:r>
        <w:t>2 degree</w:t>
      </w:r>
      <w:proofErr w:type="gramEnd"/>
      <w:r>
        <w:t xml:space="preserve"> tipping point, but continued biotech innovation is key</w:t>
      </w:r>
    </w:p>
    <w:p w14:paraId="55FC6085" w14:textId="77777777" w:rsidR="00181287" w:rsidRPr="00602ED8" w:rsidRDefault="00181287" w:rsidP="00181287">
      <w:proofErr w:type="spellStart"/>
      <w:r w:rsidRPr="00602ED8">
        <w:rPr>
          <w:b/>
          <w:bCs/>
        </w:rPr>
        <w:t>Mcmurry</w:t>
      </w:r>
      <w:proofErr w:type="spellEnd"/>
      <w:r w:rsidRPr="00602ED8">
        <w:rPr>
          <w:b/>
          <w:bCs/>
        </w:rPr>
        <w:t>-Health 5-21</w:t>
      </w:r>
      <w:r>
        <w:t xml:space="preserve"> </w:t>
      </w:r>
      <w:r w:rsidRPr="00602ED8">
        <w:t xml:space="preserve">Michelle </w:t>
      </w:r>
      <w:proofErr w:type="spellStart"/>
      <w:r w:rsidRPr="00602ED8">
        <w:t>Mcmurry</w:t>
      </w:r>
      <w:proofErr w:type="spellEnd"/>
      <w:r w:rsidRPr="00602ED8">
        <w:t xml:space="preserve">-Heath May 21, 2021, 5-21-2021, "To help solve climate change, look to the biosciences," STAT, </w:t>
      </w:r>
      <w:hyperlink r:id="rId6" w:history="1">
        <w:r w:rsidRPr="009F62A2">
          <w:rPr>
            <w:rStyle w:val="Hyperlink"/>
          </w:rPr>
          <w:t>https://www.statnews.com/2021/05/21/climate-change-solutions-from-biosciences/</w:t>
        </w:r>
      </w:hyperlink>
      <w:r>
        <w:t xml:space="preserve"> //</w:t>
      </w:r>
      <w:proofErr w:type="spellStart"/>
      <w:r>
        <w:t>Nato</w:t>
      </w:r>
      <w:proofErr w:type="spellEnd"/>
    </w:p>
    <w:p w14:paraId="4E0FA515" w14:textId="77777777" w:rsidR="00181287" w:rsidRPr="002569A2" w:rsidRDefault="00181287" w:rsidP="00181287">
      <w:pPr>
        <w:rPr>
          <w:rFonts w:ascii="Garamond" w:hAnsi="Garamond"/>
          <w:color w:val="1C1C1C"/>
          <w:sz w:val="16"/>
          <w:szCs w:val="16"/>
        </w:rPr>
      </w:pPr>
      <w:r w:rsidRPr="3875C37C">
        <w:rPr>
          <w:rStyle w:val="StyleUnderline"/>
        </w:rPr>
        <w:t xml:space="preserve">President </w:t>
      </w:r>
      <w:r w:rsidRPr="3875C37C">
        <w:rPr>
          <w:rStyle w:val="StyleUnderline"/>
          <w:highlight w:val="green"/>
        </w:rPr>
        <w:t>Biden’s pledge to</w:t>
      </w:r>
      <w:r w:rsidRPr="3875C37C">
        <w:rPr>
          <w:rStyle w:val="StyleUnderline"/>
        </w:rPr>
        <w:t xml:space="preserve"> </w:t>
      </w:r>
      <w:r w:rsidRPr="3875C37C">
        <w:rPr>
          <w:rStyle w:val="StyleUnderline"/>
          <w:highlight w:val="green"/>
        </w:rPr>
        <w:t>cut</w:t>
      </w:r>
      <w:r w:rsidRPr="3875C37C">
        <w:rPr>
          <w:rStyle w:val="StyleUnderline"/>
        </w:rPr>
        <w:t xml:space="preserve"> U.S. greenhouse gas </w:t>
      </w:r>
      <w:r w:rsidRPr="3875C37C">
        <w:rPr>
          <w:rStyle w:val="StyleUnderline"/>
          <w:highlight w:val="green"/>
        </w:rPr>
        <w:t>emissions in half by 2030</w:t>
      </w:r>
      <w:r w:rsidRPr="3875C37C">
        <w:rPr>
          <w:sz w:val="16"/>
          <w:szCs w:val="16"/>
        </w:rPr>
        <w:t xml:space="preserve"> is an admirable and ambitious undertaking. It’s nearly double the goal set by President Obama in 2015. And it establishes the United States as a world leader in battling climate change. But </w:t>
      </w:r>
      <w:r w:rsidRPr="3875C37C">
        <w:rPr>
          <w:rStyle w:val="StyleUnderline"/>
        </w:rPr>
        <w:t>reaching</w:t>
      </w:r>
      <w:r w:rsidRPr="3875C37C">
        <w:rPr>
          <w:sz w:val="16"/>
          <w:szCs w:val="16"/>
        </w:rPr>
        <w:t xml:space="preserve"> the </w:t>
      </w:r>
      <w:r w:rsidRPr="3875C37C">
        <w:rPr>
          <w:rStyle w:val="StyleUnderline"/>
        </w:rPr>
        <w:t>president’s target</w:t>
      </w:r>
      <w:r w:rsidRPr="3875C37C">
        <w:rPr>
          <w:sz w:val="16"/>
          <w:szCs w:val="16"/>
        </w:rPr>
        <w:t xml:space="preserve"> in just under 10 years </w:t>
      </w:r>
      <w:r w:rsidRPr="3875C37C">
        <w:rPr>
          <w:rStyle w:val="StyleUnderline"/>
        </w:rPr>
        <w:t>is a monumental task.</w:t>
      </w:r>
      <w:r w:rsidRPr="3875C37C">
        <w:rPr>
          <w:sz w:val="16"/>
          <w:szCs w:val="16"/>
        </w:rPr>
        <w:t xml:space="preserve"> It’s so big, in fact, that </w:t>
      </w:r>
      <w:r w:rsidRPr="3875C37C">
        <w:rPr>
          <w:rStyle w:val="StyleUnderline"/>
          <w:highlight w:val="green"/>
        </w:rPr>
        <w:t>we’ll never get there by government action</w:t>
      </w:r>
      <w:r w:rsidRPr="3875C37C">
        <w:rPr>
          <w:rStyle w:val="StyleUnderline"/>
        </w:rPr>
        <w:t xml:space="preserve"> alone. No amount of vehicle efficiency standards, forest conservation efforts, or gas taxes can </w:t>
      </w:r>
      <w:hyperlink r:id="rId7">
        <w:r w:rsidRPr="3875C37C">
          <w:rPr>
            <w:rStyle w:val="StyleUnderline"/>
          </w:rPr>
          <w:t>fully solve the problem</w:t>
        </w:r>
      </w:hyperlink>
      <w:r w:rsidRPr="3875C37C">
        <w:rPr>
          <w:rStyle w:val="StyleUnderline"/>
        </w:rPr>
        <w:t>.</w:t>
      </w:r>
      <w:r w:rsidRPr="3875C37C">
        <w:rPr>
          <w:sz w:val="16"/>
          <w:szCs w:val="16"/>
        </w:rPr>
        <w:t xml:space="preserve"> We have to science our way out of it. The biosciences, including </w:t>
      </w:r>
      <w:r w:rsidRPr="3875C37C">
        <w:rPr>
          <w:rStyle w:val="StyleUnderline"/>
        </w:rPr>
        <w:t>biotechnology</w:t>
      </w:r>
      <w:r w:rsidRPr="3875C37C">
        <w:rPr>
          <w:sz w:val="16"/>
          <w:szCs w:val="16"/>
        </w:rPr>
        <w:t xml:space="preserve">, will </w:t>
      </w:r>
      <w:r w:rsidRPr="3875C37C">
        <w:rPr>
          <w:rStyle w:val="StyleUnderline"/>
        </w:rPr>
        <w:t>play a pivotal role in the fight against climate change</w:t>
      </w:r>
      <w:r w:rsidRPr="3875C37C">
        <w:rPr>
          <w:sz w:val="16"/>
          <w:szCs w:val="16"/>
        </w:rPr>
        <w:t xml:space="preserve">. It is already leading the way on several fronts. According to a </w:t>
      </w:r>
      <w:hyperlink r:id="rId8">
        <w:r w:rsidRPr="3875C37C">
          <w:rPr>
            <w:rStyle w:val="Hyperlink"/>
            <w:sz w:val="16"/>
            <w:szCs w:val="16"/>
          </w:rPr>
          <w:t>report from BIO</w:t>
        </w:r>
      </w:hyperlink>
      <w:r w:rsidRPr="3875C37C">
        <w:rPr>
          <w:sz w:val="16"/>
          <w:szCs w:val="16"/>
        </w:rPr>
        <w:t xml:space="preserve">, the organization I work for, the </w:t>
      </w:r>
      <w:r w:rsidRPr="3875C37C">
        <w:rPr>
          <w:rStyle w:val="StyleUnderline"/>
          <w:highlight w:val="green"/>
        </w:rPr>
        <w:t>biotech</w:t>
      </w:r>
      <w:r w:rsidRPr="3875C37C">
        <w:rPr>
          <w:rStyle w:val="StyleUnderline"/>
        </w:rPr>
        <w:t xml:space="preserve"> industry’s green initiatives </w:t>
      </w:r>
      <w:r w:rsidRPr="3875C37C">
        <w:rPr>
          <w:rStyle w:val="StyleUnderline"/>
          <w:highlight w:val="green"/>
        </w:rPr>
        <w:t>could mitigate</w:t>
      </w:r>
      <w:r w:rsidRPr="3875C37C">
        <w:rPr>
          <w:rStyle w:val="StyleUnderline"/>
        </w:rPr>
        <w:t xml:space="preserve"> the equivalent of 3 billion tons of carbon dioxide every year by 2030, or </w:t>
      </w:r>
      <w:hyperlink r:id="rId9" w:anchor=":~:text=Energy%E2%80%90related%20CO2%20emissions%20in,economy%20declined%204.9%25%20in%202019.">
        <w:r w:rsidRPr="3875C37C">
          <w:rPr>
            <w:rStyle w:val="StyleUnderline"/>
            <w:highlight w:val="green"/>
          </w:rPr>
          <w:t>about half</w:t>
        </w:r>
      </w:hyperlink>
      <w:r w:rsidRPr="3875C37C">
        <w:rPr>
          <w:rStyle w:val="StyleUnderline"/>
          <w:highlight w:val="green"/>
        </w:rPr>
        <w:t xml:space="preserve"> of the country’s annual CO2 emissions</w:t>
      </w:r>
      <w:r w:rsidRPr="3875C37C">
        <w:rPr>
          <w:rStyle w:val="StyleUnderline"/>
        </w:rPr>
        <w:t>.</w:t>
      </w:r>
      <w:r w:rsidRPr="3875C37C">
        <w:rPr>
          <w:sz w:val="16"/>
          <w:szCs w:val="16"/>
        </w:rPr>
        <w:t xml:space="preserve"> Take food, for example. Food consumption — and production — is central to human existence. </w:t>
      </w:r>
      <w:r w:rsidRPr="3875C37C">
        <w:rPr>
          <w:rStyle w:val="StyleUnderline"/>
        </w:rPr>
        <w:t xml:space="preserve">Global food production accounts for </w:t>
      </w:r>
      <w:hyperlink r:id="rId10">
        <w:r w:rsidRPr="3875C37C">
          <w:rPr>
            <w:rStyle w:val="StyleUnderline"/>
          </w:rPr>
          <w:t>one-quarter of greenhouse gas emissions</w:t>
        </w:r>
      </w:hyperlink>
      <w:r w:rsidRPr="3875C37C">
        <w:rPr>
          <w:rStyle w:val="StyleUnderline"/>
        </w:rPr>
        <w:t xml:space="preserve">. A recent report from an international team of researchers concluded that even if all other fossil fuel emissions were eliminated, </w:t>
      </w:r>
      <w:hyperlink r:id="rId11">
        <w:r w:rsidRPr="3875C37C">
          <w:rPr>
            <w:rStyle w:val="StyleUnderline"/>
            <w:highlight w:val="green"/>
          </w:rPr>
          <w:t>emissions from food production alone</w:t>
        </w:r>
      </w:hyperlink>
      <w:r w:rsidRPr="3875C37C">
        <w:rPr>
          <w:rStyle w:val="StyleUnderline"/>
        </w:rPr>
        <w:t xml:space="preserve"> would </w:t>
      </w:r>
      <w:r w:rsidRPr="3875C37C">
        <w:rPr>
          <w:rStyle w:val="StyleUnderline"/>
          <w:highlight w:val="green"/>
        </w:rPr>
        <w:t>prevent us from reaching a key goal</w:t>
      </w:r>
      <w:r w:rsidRPr="3875C37C">
        <w:rPr>
          <w:rStyle w:val="StyleUnderline"/>
        </w:rPr>
        <w:t xml:space="preserve"> of the climate change agreement signed in Paris: preventing</w:t>
      </w:r>
      <w:r w:rsidRPr="3875C37C">
        <w:rPr>
          <w:sz w:val="16"/>
          <w:szCs w:val="16"/>
        </w:rPr>
        <w:t xml:space="preserve"> the </w:t>
      </w:r>
      <w:r w:rsidRPr="3875C37C">
        <w:rPr>
          <w:rStyle w:val="StyleUnderline"/>
        </w:rPr>
        <w:t xml:space="preserve">global temperature from </w:t>
      </w:r>
      <w:hyperlink r:id="rId12">
        <w:r w:rsidRPr="3875C37C">
          <w:rPr>
            <w:rStyle w:val="StyleUnderline"/>
          </w:rPr>
          <w:t>rising more than 2 degrees Celsius</w:t>
        </w:r>
      </w:hyperlink>
      <w:r w:rsidRPr="3875C37C">
        <w:rPr>
          <w:rStyle w:val="StyleUnderline"/>
        </w:rPr>
        <w:t>. Halting food production isn’t an option</w:t>
      </w:r>
      <w:r w:rsidRPr="3875C37C">
        <w:rPr>
          <w:sz w:val="16"/>
          <w:szCs w:val="16"/>
        </w:rPr>
        <w:t xml:space="preserve">, so </w:t>
      </w:r>
      <w:r w:rsidRPr="3875C37C">
        <w:rPr>
          <w:rStyle w:val="StyleUnderline"/>
        </w:rPr>
        <w:t xml:space="preserve">biotech </w:t>
      </w:r>
      <w:r w:rsidRPr="3875C37C">
        <w:rPr>
          <w:rStyle w:val="StyleUnderline"/>
          <w:highlight w:val="green"/>
        </w:rPr>
        <w:t>companies are</w:t>
      </w:r>
      <w:r w:rsidRPr="3875C37C">
        <w:rPr>
          <w:rStyle w:val="StyleUnderline"/>
        </w:rPr>
        <w:t xml:space="preserve"> helping farmers</w:t>
      </w:r>
      <w:r w:rsidRPr="3875C37C">
        <w:rPr>
          <w:sz w:val="16"/>
          <w:szCs w:val="16"/>
        </w:rPr>
        <w:t xml:space="preserve"> become part of the climate solution. Take, for example, Boston-based </w:t>
      </w:r>
      <w:hyperlink r:id="rId13">
        <w:proofErr w:type="spellStart"/>
        <w:r w:rsidRPr="3875C37C">
          <w:rPr>
            <w:rStyle w:val="Hyperlink"/>
            <w:sz w:val="16"/>
            <w:szCs w:val="16"/>
          </w:rPr>
          <w:t>Joyn</w:t>
        </w:r>
        <w:proofErr w:type="spellEnd"/>
        <w:r w:rsidRPr="3875C37C">
          <w:rPr>
            <w:rStyle w:val="Hyperlink"/>
            <w:sz w:val="16"/>
            <w:szCs w:val="16"/>
          </w:rPr>
          <w:t xml:space="preserve"> Bio</w:t>
        </w:r>
      </w:hyperlink>
      <w:r w:rsidRPr="3875C37C">
        <w:rPr>
          <w:sz w:val="16"/>
          <w:szCs w:val="16"/>
        </w:rPr>
        <w:t xml:space="preserve">. </w:t>
      </w:r>
      <w:r w:rsidRPr="3875C37C">
        <w:rPr>
          <w:rStyle w:val="StyleUnderline"/>
        </w:rPr>
        <w:t xml:space="preserve">It is </w:t>
      </w:r>
      <w:r w:rsidRPr="3875C37C">
        <w:rPr>
          <w:rStyle w:val="StyleUnderline"/>
          <w:highlight w:val="green"/>
        </w:rPr>
        <w:t>engineering bacteria that pull nitrogen directly from the atmosphere</w:t>
      </w:r>
      <w:r w:rsidRPr="3875C37C">
        <w:rPr>
          <w:sz w:val="16"/>
          <w:szCs w:val="16"/>
        </w:rPr>
        <w:t xml:space="preserve">. These microbes then pass the nitrogen to crops like wheat and corn, </w:t>
      </w:r>
      <w:r w:rsidRPr="3875C37C">
        <w:rPr>
          <w:rStyle w:val="StyleUnderline"/>
          <w:highlight w:val="green"/>
        </w:rPr>
        <w:t>reducing the need to</w:t>
      </w:r>
      <w:r w:rsidRPr="3875C37C">
        <w:rPr>
          <w:rStyle w:val="StyleUnderline"/>
        </w:rPr>
        <w:t xml:space="preserve"> make, transport, and </w:t>
      </w:r>
      <w:r w:rsidRPr="3875C37C">
        <w:rPr>
          <w:rStyle w:val="StyleUnderline"/>
          <w:highlight w:val="green"/>
        </w:rPr>
        <w:t>apply</w:t>
      </w:r>
      <w:r w:rsidRPr="3875C37C">
        <w:rPr>
          <w:rStyle w:val="StyleUnderline"/>
        </w:rPr>
        <w:t xml:space="preserve"> nitrogen </w:t>
      </w:r>
      <w:r w:rsidRPr="3875C37C">
        <w:rPr>
          <w:rStyle w:val="StyleUnderline"/>
          <w:highlight w:val="green"/>
        </w:rPr>
        <w:t>fertilizers</w:t>
      </w:r>
      <w:r w:rsidRPr="3875C37C">
        <w:rPr>
          <w:rStyle w:val="StyleUnderline"/>
        </w:rPr>
        <w:t>, which reduces greenhouse gas emissions.</w:t>
      </w:r>
      <w:r w:rsidRPr="3875C37C">
        <w:rPr>
          <w:sz w:val="16"/>
          <w:szCs w:val="16"/>
        </w:rPr>
        <w:t xml:space="preserve"> Minnesota-based </w:t>
      </w:r>
      <w:proofErr w:type="spellStart"/>
      <w:r w:rsidRPr="3875C37C">
        <w:rPr>
          <w:sz w:val="16"/>
          <w:szCs w:val="16"/>
        </w:rPr>
        <w:t>Acceligen</w:t>
      </w:r>
      <w:proofErr w:type="spellEnd"/>
      <w:r w:rsidRPr="3875C37C">
        <w:rPr>
          <w:sz w:val="16"/>
          <w:szCs w:val="16"/>
        </w:rPr>
        <w:t xml:space="preserve"> is using a technique it calls </w:t>
      </w:r>
      <w:hyperlink r:id="rId14">
        <w:r w:rsidRPr="3875C37C">
          <w:rPr>
            <w:rStyle w:val="Hyperlink"/>
            <w:sz w:val="16"/>
            <w:szCs w:val="16"/>
          </w:rPr>
          <w:t>precision breeding</w:t>
        </w:r>
      </w:hyperlink>
      <w:r w:rsidRPr="3875C37C">
        <w:rPr>
          <w:sz w:val="16"/>
          <w:szCs w:val="16"/>
        </w:rPr>
        <w:t xml:space="preserve"> that improves the health of livestock while reducing their waste, greenhouse gas emissions, and water usage. </w:t>
      </w:r>
      <w:r w:rsidRPr="3875C37C">
        <w:rPr>
          <w:rStyle w:val="StyleUnderline"/>
          <w:highlight w:val="green"/>
        </w:rPr>
        <w:t>Biotech</w:t>
      </w:r>
      <w:r w:rsidRPr="3875C37C">
        <w:rPr>
          <w:rStyle w:val="StyleUnderline"/>
        </w:rPr>
        <w:t xml:space="preserve">nology can also </w:t>
      </w:r>
      <w:r w:rsidRPr="3875C37C">
        <w:rPr>
          <w:rStyle w:val="StyleUnderline"/>
          <w:highlight w:val="green"/>
        </w:rPr>
        <w:t>help protect food from climate change</w:t>
      </w:r>
      <w:r w:rsidRPr="3875C37C">
        <w:rPr>
          <w:rStyle w:val="StyleUnderline"/>
        </w:rPr>
        <w:t xml:space="preserve">. As fungal and bacterial infections accelerated by </w:t>
      </w:r>
      <w:hyperlink r:id="rId15">
        <w:r w:rsidRPr="3875C37C">
          <w:rPr>
            <w:rStyle w:val="StyleUnderline"/>
          </w:rPr>
          <w:t>human-driven environmental disturbances</w:t>
        </w:r>
      </w:hyperlink>
      <w:r w:rsidRPr="3875C37C">
        <w:rPr>
          <w:rStyle w:val="StyleUnderline"/>
        </w:rPr>
        <w:t xml:space="preserve"> threaten to wipe out Cavendish bananas, </w:t>
      </w:r>
      <w:hyperlink r:id="rId16">
        <w:r w:rsidRPr="3875C37C">
          <w:rPr>
            <w:rStyle w:val="StyleUnderline"/>
          </w:rPr>
          <w:t>Tropic Biosciences</w:t>
        </w:r>
      </w:hyperlink>
      <w:r w:rsidRPr="3875C37C">
        <w:rPr>
          <w:rStyle w:val="StyleUnderline"/>
        </w:rPr>
        <w:t xml:space="preserve"> in the United Kingdom is using CRISPR </w:t>
      </w:r>
      <w:r w:rsidRPr="3875C37C">
        <w:rPr>
          <w:rStyle w:val="StyleUnderline"/>
          <w:highlight w:val="green"/>
        </w:rPr>
        <w:t>gene-editing technology</w:t>
      </w:r>
      <w:r w:rsidRPr="3875C37C">
        <w:rPr>
          <w:rStyle w:val="StyleUnderline"/>
        </w:rPr>
        <w:t xml:space="preserve"> to </w:t>
      </w:r>
      <w:r w:rsidRPr="3875C37C">
        <w:rPr>
          <w:rStyle w:val="StyleUnderline"/>
          <w:highlight w:val="green"/>
        </w:rPr>
        <w:t>engineer infection-resistant bananas</w:t>
      </w:r>
      <w:r w:rsidRPr="3875C37C">
        <w:rPr>
          <w:rStyle w:val="StyleUnderline"/>
        </w:rPr>
        <w:t>.</w:t>
      </w:r>
      <w:r w:rsidRPr="3875C37C">
        <w:rPr>
          <w:sz w:val="16"/>
          <w:szCs w:val="16"/>
        </w:rPr>
        <w:t xml:space="preserve"> Companies are also rethinking how food is packaged to reduce plastic pollution and open high-tech paths to broader adoption of biodegradables. This would be a game-changer in the interlinked fight to modulate climate change and protect the oceans. Globally, </w:t>
      </w:r>
      <w:hyperlink r:id="rId17" w:anchor="gs.0r1uqu">
        <w:r w:rsidRPr="3875C37C">
          <w:rPr>
            <w:rStyle w:val="Hyperlink"/>
            <w:sz w:val="16"/>
            <w:szCs w:val="16"/>
          </w:rPr>
          <w:t>100 million tons</w:t>
        </w:r>
      </w:hyperlink>
      <w:r w:rsidRPr="3875C37C">
        <w:rPr>
          <w:sz w:val="16"/>
          <w:szCs w:val="16"/>
        </w:rPr>
        <w:t xml:space="preserve"> of plastic are produced every year, </w:t>
      </w:r>
      <w:hyperlink r:id="rId18" w:anchor="gs.0r1uqu">
        <w:r w:rsidRPr="3875C37C">
          <w:rPr>
            <w:rStyle w:val="Hyperlink"/>
            <w:sz w:val="16"/>
            <w:szCs w:val="16"/>
          </w:rPr>
          <w:t>8 million of which ends up in the oceans</w:t>
        </w:r>
      </w:hyperlink>
      <w:r w:rsidRPr="3875C37C">
        <w:rPr>
          <w:sz w:val="16"/>
          <w:szCs w:val="16"/>
        </w:rPr>
        <w:t xml:space="preserve">. The production of plastic requires at least 8% of the world’s petroleum. Greenhouse gas emissions from plastic production and incineration </w:t>
      </w:r>
      <w:hyperlink r:id="rId19" w:anchor="gs.0r1uqu">
        <w:r w:rsidRPr="3875C37C">
          <w:rPr>
            <w:rStyle w:val="Hyperlink"/>
            <w:sz w:val="16"/>
            <w:szCs w:val="16"/>
          </w:rPr>
          <w:t>could rise</w:t>
        </w:r>
      </w:hyperlink>
      <w:r w:rsidRPr="3875C37C">
        <w:rPr>
          <w:sz w:val="16"/>
          <w:szCs w:val="16"/>
        </w:rPr>
        <w:t xml:space="preserve"> from the current 850 million tons a year to 3 billion tons a year by 2050. And discarded plastic that ends up in the ocean slowly breaks down in sunlight, releasing greenhouse gases and toxic microplastics. Georgia-based </w:t>
      </w:r>
      <w:hyperlink r:id="rId20">
        <w:proofErr w:type="spellStart"/>
        <w:r w:rsidRPr="3875C37C">
          <w:rPr>
            <w:rStyle w:val="Hyperlink"/>
            <w:sz w:val="16"/>
            <w:szCs w:val="16"/>
          </w:rPr>
          <w:t>Danimer</w:t>
        </w:r>
        <w:proofErr w:type="spellEnd"/>
        <w:r w:rsidRPr="3875C37C">
          <w:rPr>
            <w:rStyle w:val="Hyperlink"/>
            <w:sz w:val="16"/>
            <w:szCs w:val="16"/>
          </w:rPr>
          <w:t xml:space="preserve"> Scientific</w:t>
        </w:r>
      </w:hyperlink>
      <w:r w:rsidRPr="3875C37C">
        <w:rPr>
          <w:sz w:val="16"/>
          <w:szCs w:val="16"/>
        </w:rPr>
        <w:t xml:space="preserve"> — partnering with the Mars Wrigley candy company — is working on biodegradable packaging that uses plant oils to manufacture “plastic” that dissolves in soil and water. </w:t>
      </w:r>
      <w:r w:rsidRPr="3875C37C">
        <w:rPr>
          <w:rStyle w:val="StyleUnderline"/>
          <w:highlight w:val="green"/>
        </w:rPr>
        <w:t>Bioplastics</w:t>
      </w:r>
      <w:r w:rsidRPr="3875C37C">
        <w:rPr>
          <w:rStyle w:val="StyleUnderline"/>
        </w:rPr>
        <w:t xml:space="preserve"> and biopolymers can </w:t>
      </w:r>
      <w:r w:rsidRPr="3875C37C">
        <w:rPr>
          <w:rStyle w:val="StyleUnderline"/>
          <w:highlight w:val="green"/>
        </w:rPr>
        <w:t xml:space="preserve">reduce greenhouse gas emissions reductions by up to </w:t>
      </w:r>
      <w:hyperlink r:id="rId21">
        <w:r w:rsidRPr="3875C37C">
          <w:rPr>
            <w:rStyle w:val="StyleUnderline"/>
            <w:highlight w:val="green"/>
          </w:rPr>
          <w:t>80%</w:t>
        </w:r>
      </w:hyperlink>
      <w:r w:rsidRPr="3875C37C">
        <w:rPr>
          <w:rStyle w:val="StyleUnderline"/>
          <w:highlight w:val="green"/>
        </w:rPr>
        <w:t xml:space="preserve"> more</w:t>
      </w:r>
      <w:r w:rsidRPr="3875C37C">
        <w:rPr>
          <w:rStyle w:val="StyleUnderline"/>
        </w:rPr>
        <w:t xml:space="preserve"> compared to their petroleum-based counterparts. Fuel is another target for biotechnology</w:t>
      </w:r>
      <w:r w:rsidRPr="3875C37C">
        <w:rPr>
          <w:sz w:val="16"/>
          <w:szCs w:val="16"/>
        </w:rPr>
        <w:t xml:space="preserve">. Transportation accounts for the </w:t>
      </w:r>
      <w:hyperlink r:id="rId22">
        <w:r w:rsidRPr="3875C37C">
          <w:rPr>
            <w:rStyle w:val="Hyperlink"/>
            <w:sz w:val="16"/>
            <w:szCs w:val="16"/>
          </w:rPr>
          <w:t>highest percentage</w:t>
        </w:r>
      </w:hyperlink>
      <w:r w:rsidRPr="3875C37C">
        <w:rPr>
          <w:sz w:val="16"/>
          <w:szCs w:val="16"/>
        </w:rPr>
        <w:t xml:space="preserve"> of U.S. greenhouse gas emissions. While electric cars are gaining popularity, and the $174 billion allocated to support the transition to electrics in Biden’s American Jobs Plan is important, </w:t>
      </w:r>
      <w:r w:rsidRPr="3875C37C">
        <w:rPr>
          <w:rStyle w:val="StyleUnderline"/>
          <w:highlight w:val="green"/>
        </w:rPr>
        <w:t>biofuels</w:t>
      </w:r>
      <w:r w:rsidRPr="3875C37C">
        <w:rPr>
          <w:rStyle w:val="StyleUnderline"/>
        </w:rPr>
        <w:t xml:space="preserve"> — which are </w:t>
      </w:r>
      <w:hyperlink r:id="rId23" w:anchor=":~:text=of%20climate%20change.-,Biofuels%20can%20reduce%20the%20consumption%20of%20fossil%20fuels%20and%20thus,because%20biofuels%20are%20carbon%20neutral.&amp;text=The%20production%20of%20a%20biofuel,material%20for%20making%20liquid%20fuel.">
        <w:r w:rsidRPr="3875C37C">
          <w:rPr>
            <w:rStyle w:val="StyleUnderline"/>
          </w:rPr>
          <w:t>carbon neutral</w:t>
        </w:r>
      </w:hyperlink>
      <w:r w:rsidRPr="3875C37C">
        <w:rPr>
          <w:rStyle w:val="StyleUnderline"/>
        </w:rPr>
        <w:t xml:space="preserve"> — will be needed to help </w:t>
      </w:r>
      <w:r w:rsidRPr="3875C37C">
        <w:rPr>
          <w:rStyle w:val="StyleUnderline"/>
          <w:highlight w:val="green"/>
        </w:rPr>
        <w:t>reduce emissions in transportation</w:t>
      </w:r>
      <w:r w:rsidRPr="3875C37C">
        <w:rPr>
          <w:rStyle w:val="StyleUnderline"/>
        </w:rPr>
        <w:t xml:space="preserve"> and need comparable support</w:t>
      </w:r>
      <w:r w:rsidRPr="3875C37C">
        <w:rPr>
          <w:sz w:val="16"/>
          <w:szCs w:val="16"/>
        </w:rPr>
        <w:t xml:space="preserve">. The </w:t>
      </w:r>
      <w:r w:rsidRPr="3875C37C">
        <w:rPr>
          <w:rStyle w:val="StyleUnderline"/>
        </w:rPr>
        <w:t xml:space="preserve">biotech company </w:t>
      </w:r>
      <w:hyperlink r:id="rId24" w:anchor="beyond_biofuels">
        <w:r w:rsidRPr="3875C37C">
          <w:rPr>
            <w:rStyle w:val="StyleUnderline"/>
          </w:rPr>
          <w:t>Synthetic Genomics</w:t>
        </w:r>
      </w:hyperlink>
      <w:r w:rsidRPr="3875C37C">
        <w:rPr>
          <w:sz w:val="16"/>
          <w:szCs w:val="16"/>
        </w:rPr>
        <w:t>, for instance</w:t>
      </w:r>
      <w:r w:rsidRPr="3875C37C">
        <w:rPr>
          <w:rStyle w:val="StyleUnderline"/>
        </w:rPr>
        <w:t>, is utilizing saltwater algae, which convert sunlight and carbon dioxide into biomass, to make sustainable auto fuel.</w:t>
      </w:r>
      <w:r w:rsidRPr="3875C37C">
        <w:rPr>
          <w:sz w:val="16"/>
          <w:szCs w:val="16"/>
        </w:rPr>
        <w:t xml:space="preserve"> By 2025, 10,000 barrels of the algal biofuel could be produced per day for commercial use. Biofuels will also play an important role in air travel. While flying accounts for less than </w:t>
      </w:r>
      <w:hyperlink r:id="rId25">
        <w:r w:rsidRPr="3875C37C">
          <w:rPr>
            <w:rStyle w:val="Hyperlink"/>
            <w:sz w:val="16"/>
            <w:szCs w:val="16"/>
          </w:rPr>
          <w:t>3% of global CO2 emissions</w:t>
        </w:r>
      </w:hyperlink>
      <w:r w:rsidRPr="3875C37C">
        <w:rPr>
          <w:sz w:val="16"/>
          <w:szCs w:val="16"/>
        </w:rPr>
        <w:t xml:space="preserve"> a year, on a per-mile calculation it’s the least green form of travel. With the number of air travel passengers expected to double by 2040, the Biden administration is upping the financial incentives — through tax credits — for companies that produce sustainable aircraft fuels. Biotech firms are already stepping up. Companies like </w:t>
      </w:r>
      <w:hyperlink r:id="rId26">
        <w:r w:rsidRPr="3875C37C">
          <w:rPr>
            <w:rStyle w:val="Hyperlink"/>
            <w:sz w:val="16"/>
            <w:szCs w:val="16"/>
          </w:rPr>
          <w:t>Neste</w:t>
        </w:r>
      </w:hyperlink>
      <w:r w:rsidRPr="3875C37C">
        <w:rPr>
          <w:sz w:val="16"/>
          <w:szCs w:val="16"/>
        </w:rPr>
        <w:t xml:space="preserve">, </w:t>
      </w:r>
      <w:hyperlink r:id="rId27">
        <w:proofErr w:type="spellStart"/>
        <w:r w:rsidRPr="3875C37C">
          <w:rPr>
            <w:rStyle w:val="Hyperlink"/>
            <w:sz w:val="16"/>
            <w:szCs w:val="16"/>
          </w:rPr>
          <w:t>Gevo</w:t>
        </w:r>
        <w:proofErr w:type="spellEnd"/>
      </w:hyperlink>
      <w:r w:rsidRPr="3875C37C">
        <w:rPr>
          <w:sz w:val="16"/>
          <w:szCs w:val="16"/>
        </w:rPr>
        <w:t xml:space="preserve">, and </w:t>
      </w:r>
      <w:hyperlink r:id="rId28">
        <w:r w:rsidRPr="3875C37C">
          <w:rPr>
            <w:rStyle w:val="Hyperlink"/>
            <w:sz w:val="16"/>
            <w:szCs w:val="16"/>
          </w:rPr>
          <w:t>World Energy</w:t>
        </w:r>
      </w:hyperlink>
      <w:r w:rsidRPr="3875C37C">
        <w:rPr>
          <w:sz w:val="16"/>
          <w:szCs w:val="16"/>
        </w:rPr>
        <w:t xml:space="preserve"> are using everything from algae to used or wasted cooking oil to create sustainable jet fuels. </w:t>
      </w:r>
      <w:hyperlink r:id="rId29">
        <w:proofErr w:type="spellStart"/>
        <w:r w:rsidRPr="3875C37C">
          <w:rPr>
            <w:rStyle w:val="Hyperlink"/>
            <w:sz w:val="16"/>
            <w:szCs w:val="16"/>
          </w:rPr>
          <w:t>LanzaTech</w:t>
        </w:r>
        <w:proofErr w:type="spellEnd"/>
      </w:hyperlink>
      <w:r w:rsidRPr="3875C37C">
        <w:rPr>
          <w:sz w:val="16"/>
          <w:szCs w:val="16"/>
        </w:rPr>
        <w:t xml:space="preserve"> recycles carbon from industrial emissions and other sources and turns it into aviation fuel — and has recently </w:t>
      </w:r>
      <w:hyperlink r:id="rId30">
        <w:r w:rsidRPr="3875C37C">
          <w:rPr>
            <w:rStyle w:val="Hyperlink"/>
            <w:sz w:val="16"/>
            <w:szCs w:val="16"/>
          </w:rPr>
          <w:t>partnered with other corporations</w:t>
        </w:r>
      </w:hyperlink>
      <w:r w:rsidRPr="3875C37C">
        <w:rPr>
          <w:sz w:val="16"/>
          <w:szCs w:val="16"/>
        </w:rPr>
        <w:t xml:space="preserve"> to bring that fuel to market for commercial airline use. </w:t>
      </w:r>
      <w:r w:rsidRPr="3875C37C">
        <w:rPr>
          <w:rStyle w:val="StyleUnderline"/>
          <w:highlight w:val="green"/>
        </w:rPr>
        <w:t>With</w:t>
      </w:r>
      <w:r w:rsidRPr="3875C37C">
        <w:rPr>
          <w:rStyle w:val="StyleUnderline"/>
        </w:rPr>
        <w:t xml:space="preserve"> help from </w:t>
      </w:r>
      <w:r w:rsidRPr="3875C37C">
        <w:rPr>
          <w:rStyle w:val="StyleUnderline"/>
          <w:highlight w:val="green"/>
        </w:rPr>
        <w:t>biotechnology</w:t>
      </w:r>
      <w:r w:rsidRPr="3875C37C">
        <w:rPr>
          <w:rStyle w:val="StyleUnderline"/>
        </w:rPr>
        <w:t xml:space="preserve">, the </w:t>
      </w:r>
      <w:r w:rsidRPr="3875C37C">
        <w:rPr>
          <w:rStyle w:val="StyleUnderline"/>
          <w:highlight w:val="green"/>
        </w:rPr>
        <w:t>U.S. can achieve the climate change goals</w:t>
      </w:r>
      <w:r w:rsidRPr="3875C37C">
        <w:rPr>
          <w:rStyle w:val="StyleUnderline"/>
        </w:rPr>
        <w:t xml:space="preserve"> outlined by the Biden administration and the Paris Agreement.</w:t>
      </w:r>
      <w:r w:rsidRPr="3875C37C">
        <w:rPr>
          <w:sz w:val="16"/>
          <w:szCs w:val="16"/>
        </w:rPr>
        <w:t xml:space="preserve"> Human progress and technology got us into this mess. That same ingenuity can help get us out.</w:t>
      </w:r>
    </w:p>
    <w:p w14:paraId="493CFD81" w14:textId="77777777" w:rsidR="00181287" w:rsidRPr="002569A2" w:rsidRDefault="00181287" w:rsidP="00181287"/>
    <w:p w14:paraId="43D626C3" w14:textId="77777777" w:rsidR="00181287" w:rsidRPr="002569A2" w:rsidRDefault="00181287" w:rsidP="00181287"/>
    <w:p w14:paraId="0999EC12" w14:textId="0089C755" w:rsidR="00181287" w:rsidRPr="00CC0DEA" w:rsidRDefault="00181287" w:rsidP="00181287">
      <w:pPr>
        <w:pStyle w:val="Heading4"/>
      </w:pPr>
      <w:r>
        <w:t xml:space="preserve">The aff sets the precedent that IP can be WAIVED to solve global problems. That stunts innovation in Climate Change tech – means the CP doesn’t link because it eliminates IP </w:t>
      </w:r>
      <w:proofErr w:type="gramStart"/>
      <w:r>
        <w:t>not waives</w:t>
      </w:r>
      <w:proofErr w:type="gramEnd"/>
      <w:r>
        <w:t xml:space="preserve"> it</w:t>
      </w:r>
    </w:p>
    <w:p w14:paraId="71023139" w14:textId="77777777" w:rsidR="00181287" w:rsidRPr="00CC0DEA" w:rsidRDefault="00181287" w:rsidP="00181287">
      <w:r w:rsidRPr="00602ED8">
        <w:rPr>
          <w:b/>
          <w:bCs/>
        </w:rPr>
        <w:t>Brand 5-6</w:t>
      </w:r>
      <w:r>
        <w:t xml:space="preserve"> </w:t>
      </w:r>
      <w:r w:rsidRPr="00CC0DEA">
        <w:t xml:space="preserve">Melissa Brand, 5-26-2021, "TRIPS IP Waiver Could Establish Dangerous Precedent for Climate Change and Other Biotech Sectors," </w:t>
      </w:r>
      <w:proofErr w:type="spellStart"/>
      <w:r w:rsidRPr="00CC0DEA">
        <w:t>IPWatchdog</w:t>
      </w:r>
      <w:proofErr w:type="spellEnd"/>
      <w:r w:rsidRPr="00CC0DEA">
        <w:t xml:space="preserve">, </w:t>
      </w:r>
      <w:hyperlink r:id="rId31" w:history="1">
        <w:r w:rsidRPr="009F62A2">
          <w:rPr>
            <w:rStyle w:val="Hyperlink"/>
          </w:rPr>
          <w:t>https://www.ipwatchdog.com/2021/05/26/trips-ip-waiver-establish-dangerous-precedent-climate-change-biotech-sectors/id=133964/</w:t>
        </w:r>
      </w:hyperlink>
      <w:r>
        <w:t xml:space="preserve"> //</w:t>
      </w:r>
      <w:proofErr w:type="spellStart"/>
      <w:r>
        <w:t>Nato</w:t>
      </w:r>
      <w:proofErr w:type="spellEnd"/>
    </w:p>
    <w:p w14:paraId="7C274ADE" w14:textId="77777777" w:rsidR="00181287" w:rsidRPr="00337982" w:rsidRDefault="00181287" w:rsidP="00181287">
      <w:pPr>
        <w:rPr>
          <w:u w:val="single"/>
        </w:rPr>
      </w:pPr>
      <w:r w:rsidRPr="3875C37C">
        <w:rPr>
          <w:sz w:val="16"/>
          <w:szCs w:val="16"/>
        </w:rPr>
        <w:t xml:space="preserve">While the discussions around </w:t>
      </w:r>
      <w:r w:rsidRPr="3875C37C">
        <w:rPr>
          <w:rStyle w:val="StyleUnderline"/>
          <w:highlight w:val="green"/>
        </w:rPr>
        <w:t>waiving intellectual property</w:t>
      </w:r>
      <w:r w:rsidRPr="3875C37C">
        <w:rPr>
          <w:rStyle w:val="StyleUnderline"/>
        </w:rPr>
        <w:t xml:space="preserve"> (IP) </w:t>
      </w:r>
      <w:r w:rsidRPr="3875C37C">
        <w:rPr>
          <w:rStyle w:val="StyleUnderline"/>
          <w:highlight w:val="green"/>
        </w:rPr>
        <w:t>rights</w:t>
      </w:r>
      <w:r w:rsidRPr="3875C37C">
        <w:rPr>
          <w:rStyle w:val="StyleUnderline"/>
        </w:rPr>
        <w:t xml:space="preserve"> set forth in</w:t>
      </w:r>
      <w:r w:rsidRPr="3875C37C">
        <w:rPr>
          <w:sz w:val="16"/>
          <w:szCs w:val="16"/>
        </w:rPr>
        <w:t xml:space="preserve"> the Agreement on Trade-Related Aspects of </w:t>
      </w:r>
      <w:r w:rsidRPr="3875C37C">
        <w:rPr>
          <w:rStyle w:val="StyleUnderline"/>
        </w:rPr>
        <w:t>Intellectual Property Rights (TRIPS) are</w:t>
      </w:r>
      <w:r w:rsidRPr="3875C37C">
        <w:rPr>
          <w:sz w:val="16"/>
          <w:szCs w:val="16"/>
        </w:rPr>
        <w:t xml:space="preserve"> currently (and somewhat amorphously) </w:t>
      </w:r>
      <w:r w:rsidRPr="3875C37C">
        <w:rPr>
          <w:rStyle w:val="StyleUnderline"/>
        </w:rPr>
        <w:t xml:space="preserve">limited to COVID-19 related drug and medical products, it </w:t>
      </w:r>
      <w:r w:rsidRPr="3875C37C">
        <w:rPr>
          <w:rStyle w:val="StyleUnderline"/>
          <w:highlight w:val="green"/>
        </w:rPr>
        <w:t>is</w:t>
      </w:r>
      <w:r w:rsidRPr="3875C37C">
        <w:rPr>
          <w:rStyle w:val="StyleUnderline"/>
        </w:rPr>
        <w:t xml:space="preserve"> probably </w:t>
      </w:r>
      <w:r w:rsidRPr="3875C37C">
        <w:rPr>
          <w:rStyle w:val="StyleUnderline"/>
          <w:highlight w:val="green"/>
        </w:rPr>
        <w:t>shortsighted to ignore the implications for other technologies</w:t>
      </w:r>
      <w:r w:rsidRPr="3875C37C">
        <w:rPr>
          <w:rStyle w:val="StyleUnderline"/>
        </w:rPr>
        <w:t xml:space="preserve"> </w:t>
      </w:r>
      <w:r w:rsidRPr="3875C37C">
        <w:rPr>
          <w:rStyle w:val="StyleUnderline"/>
          <w:highlight w:val="green"/>
        </w:rPr>
        <w:t>critical to</w:t>
      </w:r>
      <w:r w:rsidRPr="3875C37C">
        <w:rPr>
          <w:rStyle w:val="StyleUnderline"/>
        </w:rPr>
        <w:t xml:space="preserve"> sustaining our </w:t>
      </w:r>
      <w:r w:rsidRPr="3875C37C">
        <w:rPr>
          <w:rStyle w:val="StyleUnderline"/>
          <w:highlight w:val="green"/>
        </w:rPr>
        <w:t>environment</w:t>
      </w:r>
      <w:r w:rsidRPr="3875C37C">
        <w:rPr>
          <w:u w:val="single"/>
        </w:rPr>
        <w:t xml:space="preserve"> and advancing a more </w:t>
      </w:r>
      <w:r w:rsidRPr="3875C37C">
        <w:rPr>
          <w:highlight w:val="green"/>
          <w:u w:val="single"/>
        </w:rPr>
        <w:t>health</w:t>
      </w:r>
      <w:r w:rsidRPr="3875C37C">
        <w:rPr>
          <w:u w:val="single"/>
        </w:rPr>
        <w:t>ful world</w:t>
      </w:r>
      <w:r w:rsidRPr="3875C37C">
        <w:t>.</w:t>
      </w:r>
      <w:r w:rsidRPr="3875C37C">
        <w:rPr>
          <w:sz w:val="16"/>
          <w:szCs w:val="16"/>
        </w:rPr>
        <w:t xml:space="preserve"> In fact</w:t>
      </w:r>
      <w:r w:rsidRPr="3875C37C">
        <w:rPr>
          <w:rStyle w:val="StyleUnderline"/>
        </w:rPr>
        <w:t xml:space="preserve">, if we want </w:t>
      </w:r>
      <w:r w:rsidRPr="3875C37C">
        <w:rPr>
          <w:rStyle w:val="StyleUnderline"/>
          <w:highlight w:val="green"/>
        </w:rPr>
        <w:t>to ensure</w:t>
      </w:r>
      <w:r w:rsidRPr="3875C37C">
        <w:rPr>
          <w:rStyle w:val="StyleUnderline"/>
        </w:rPr>
        <w:t xml:space="preserve"> continued </w:t>
      </w:r>
      <w:r w:rsidRPr="3875C37C">
        <w:rPr>
          <w:rStyle w:val="StyleUnderline"/>
          <w:highlight w:val="green"/>
        </w:rPr>
        <w:t>investment</w:t>
      </w:r>
      <w:r w:rsidRPr="3875C37C">
        <w:rPr>
          <w:rStyle w:val="StyleUnderline"/>
        </w:rPr>
        <w:t xml:space="preserve"> in these technologies, </w:t>
      </w:r>
      <w:r w:rsidRPr="3875C37C">
        <w:rPr>
          <w:rStyle w:val="StyleUnderline"/>
          <w:highlight w:val="green"/>
        </w:rPr>
        <w:t>we should be</w:t>
      </w:r>
      <w:r w:rsidRPr="3875C37C">
        <w:rPr>
          <w:rStyle w:val="StyleUnderline"/>
        </w:rPr>
        <w:t xml:space="preserve"> very </w:t>
      </w:r>
      <w:r w:rsidRPr="3875C37C">
        <w:rPr>
          <w:rStyle w:val="StyleUnderline"/>
          <w:highlight w:val="green"/>
        </w:rPr>
        <w:t>concerned about the message conveyed</w:t>
      </w:r>
      <w:r w:rsidRPr="3875C37C">
        <w:rPr>
          <w:rStyle w:val="StyleUnderline"/>
        </w:rPr>
        <w:t xml:space="preserve"> by the international political tide</w:t>
      </w:r>
      <w:r w:rsidRPr="3875C37C">
        <w:rPr>
          <w:sz w:val="16"/>
          <w:szCs w:val="16"/>
        </w:rPr>
        <w:t xml:space="preserve">: </w:t>
      </w:r>
      <w:r w:rsidRPr="3875C37C">
        <w:rPr>
          <w:rStyle w:val="StyleUnderline"/>
          <w:highlight w:val="green"/>
        </w:rPr>
        <w:t>if you overcome a challenging scientific problem</w:t>
      </w:r>
      <w:r w:rsidRPr="3875C37C">
        <w:rPr>
          <w:rStyle w:val="StyleUnderline"/>
        </w:rPr>
        <w:t xml:space="preserve"> and your solution has the potential to save lives, </w:t>
      </w:r>
      <w:r w:rsidRPr="3875C37C">
        <w:rPr>
          <w:rStyle w:val="StyleUnderline"/>
          <w:highlight w:val="green"/>
        </w:rPr>
        <w:t>be prepared to be subjected to intense political pressure and</w:t>
      </w:r>
      <w:r w:rsidRPr="3875C37C">
        <w:rPr>
          <w:rStyle w:val="StyleUnderline"/>
        </w:rPr>
        <w:t xml:space="preserve"> to </w:t>
      </w:r>
      <w:r w:rsidRPr="3875C37C">
        <w:rPr>
          <w:rStyle w:val="StyleUnderline"/>
          <w:highlight w:val="green"/>
        </w:rPr>
        <w:t>potentially hand over</w:t>
      </w:r>
      <w:r w:rsidRPr="3875C37C">
        <w:rPr>
          <w:rStyle w:val="StyleUnderline"/>
        </w:rPr>
        <w:t xml:space="preserve"> </w:t>
      </w:r>
      <w:r w:rsidRPr="3875C37C">
        <w:rPr>
          <w:rStyle w:val="StyleUnderline"/>
          <w:highlight w:val="green"/>
        </w:rPr>
        <w:t>your technology without compensation</w:t>
      </w:r>
      <w:r w:rsidRPr="3875C37C">
        <w:rPr>
          <w:rStyle w:val="StyleUnderline"/>
        </w:rPr>
        <w:t xml:space="preserve"> and regardless of the consequences</w:t>
      </w:r>
      <w:r w:rsidRPr="3875C37C">
        <w:rPr>
          <w:sz w:val="16"/>
          <w:szCs w:val="16"/>
        </w:rPr>
        <w:t xml:space="preserve">. The </w:t>
      </w:r>
      <w:r w:rsidRPr="3875C37C">
        <w:rPr>
          <w:rStyle w:val="StyleUnderline"/>
          <w:highlight w:val="green"/>
        </w:rPr>
        <w:t>biotech</w:t>
      </w:r>
      <w:r w:rsidRPr="3875C37C">
        <w:rPr>
          <w:rStyle w:val="StyleUnderline"/>
        </w:rPr>
        <w:t xml:space="preserve"> industry is </w:t>
      </w:r>
      <w:r w:rsidRPr="3875C37C">
        <w:rPr>
          <w:rStyle w:val="StyleUnderline"/>
          <w:highlight w:val="green"/>
        </w:rPr>
        <w:t>making</w:t>
      </w:r>
      <w:r w:rsidRPr="3875C37C">
        <w:rPr>
          <w:rStyle w:val="StyleUnderline"/>
        </w:rPr>
        <w:t xml:space="preserve"> </w:t>
      </w:r>
      <w:r w:rsidRPr="3875C37C">
        <w:rPr>
          <w:sz w:val="16"/>
          <w:szCs w:val="16"/>
        </w:rPr>
        <w:t xml:space="preserve">remarkable </w:t>
      </w:r>
      <w:r w:rsidRPr="3875C37C">
        <w:rPr>
          <w:rStyle w:val="StyleUnderline"/>
          <w:highlight w:val="green"/>
        </w:rPr>
        <w:t>advances towards climate change solutions</w:t>
      </w:r>
      <w:r w:rsidRPr="3875C37C">
        <w:rPr>
          <w:sz w:val="16"/>
          <w:szCs w:val="16"/>
        </w:rPr>
        <w:t xml:space="preserve">, and it is precisely for this reason that it </w:t>
      </w:r>
      <w:r w:rsidRPr="3875C37C">
        <w:rPr>
          <w:rStyle w:val="StyleUnderline"/>
          <w:highlight w:val="green"/>
        </w:rPr>
        <w:t>can expect to be in</w:t>
      </w:r>
      <w:r w:rsidRPr="3875C37C">
        <w:rPr>
          <w:rStyle w:val="StyleUnderline"/>
        </w:rPr>
        <w:t xml:space="preserve"> the crosshairs of potential IP </w:t>
      </w:r>
      <w:r w:rsidRPr="3875C37C">
        <w:rPr>
          <w:rStyle w:val="StyleUnderline"/>
          <w:highlight w:val="green"/>
        </w:rPr>
        <w:t>waiver discussions</w:t>
      </w:r>
      <w:r w:rsidRPr="3875C37C">
        <w:rPr>
          <w:rStyle w:val="StyleUnderline"/>
        </w:rPr>
        <w:t>.</w:t>
      </w:r>
      <w:r w:rsidRPr="3875C37C">
        <w:rPr>
          <w:sz w:val="16"/>
          <w:szCs w:val="16"/>
        </w:rPr>
        <w:t xml:space="preserve">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3875C37C">
        <w:rPr>
          <w:rStyle w:val="StyleUnderline"/>
          <w:highlight w:val="green"/>
        </w:rPr>
        <w:t>If an IP waiver is</w:t>
      </w:r>
      <w:r w:rsidRPr="3875C37C">
        <w:rPr>
          <w:rStyle w:val="StyleUnderline"/>
        </w:rPr>
        <w:t xml:space="preserve"> purportedly </w:t>
      </w:r>
      <w:r w:rsidRPr="3875C37C">
        <w:rPr>
          <w:rStyle w:val="StyleUnderline"/>
          <w:highlight w:val="green"/>
        </w:rPr>
        <w:t>necessary</w:t>
      </w:r>
      <w:r w:rsidRPr="3875C37C">
        <w:rPr>
          <w:rStyle w:val="StyleUnderline"/>
        </w:rPr>
        <w:t xml:space="preserve"> </w:t>
      </w:r>
      <w:r w:rsidRPr="3875C37C">
        <w:rPr>
          <w:rStyle w:val="StyleUnderline"/>
          <w:highlight w:val="green"/>
        </w:rPr>
        <w:t>to solve</w:t>
      </w:r>
      <w:r w:rsidRPr="3875C37C">
        <w:rPr>
          <w:rStyle w:val="StyleUnderline"/>
        </w:rPr>
        <w:t xml:space="preserve"> the </w:t>
      </w:r>
      <w:r w:rsidRPr="3875C37C">
        <w:rPr>
          <w:rStyle w:val="StyleUnderline"/>
          <w:highlight w:val="green"/>
        </w:rPr>
        <w:t>COVID</w:t>
      </w:r>
      <w:r w:rsidRPr="3875C37C">
        <w:rPr>
          <w:rStyle w:val="StyleUnderline"/>
        </w:rPr>
        <w:t>-19 global health crisis</w:t>
      </w:r>
      <w:r w:rsidRPr="3875C37C">
        <w:rPr>
          <w:sz w:val="16"/>
          <w:szCs w:val="16"/>
        </w:rPr>
        <w:t xml:space="preserve"> (and of course </w:t>
      </w:r>
      <w:hyperlink r:id="rId32">
        <w:r w:rsidRPr="3875C37C">
          <w:rPr>
            <w:rStyle w:val="Hyperlink"/>
            <w:sz w:val="16"/>
            <w:szCs w:val="16"/>
          </w:rPr>
          <w:t>we dispute this notion</w:t>
        </w:r>
      </w:hyperlink>
      <w:r w:rsidRPr="3875C37C">
        <w:rPr>
          <w:sz w:val="16"/>
          <w:szCs w:val="16"/>
        </w:rPr>
        <w:t xml:space="preserve">), </w:t>
      </w:r>
      <w:r w:rsidRPr="3875C37C">
        <w:rPr>
          <w:rStyle w:val="StyleUnderline"/>
          <w:highlight w:val="green"/>
        </w:rPr>
        <w:t>can we really feel confident that this or some future Administration will not apply the same logic to the climate crisis</w:t>
      </w:r>
      <w:r w:rsidRPr="3875C37C">
        <w:rPr>
          <w:sz w:val="16"/>
          <w:szCs w:val="16"/>
        </w:rPr>
        <w:t xml:space="preserve">? </w:t>
      </w:r>
      <w:r w:rsidRPr="3875C37C">
        <w:rPr>
          <w:sz w:val="24"/>
          <w:szCs w:val="24"/>
          <w:u w:val="single"/>
        </w:rPr>
        <w:t xml:space="preserve">And, </w:t>
      </w:r>
      <w:r w:rsidRPr="3875C37C">
        <w:rPr>
          <w:sz w:val="24"/>
          <w:szCs w:val="24"/>
          <w:highlight w:val="green"/>
          <w:u w:val="single"/>
        </w:rPr>
        <w:t>without</w:t>
      </w:r>
      <w:r w:rsidRPr="3875C37C">
        <w:rPr>
          <w:sz w:val="24"/>
          <w:szCs w:val="24"/>
          <w:u w:val="single"/>
        </w:rPr>
        <w:t xml:space="preserve"> the </w:t>
      </w:r>
      <w:r w:rsidRPr="3875C37C">
        <w:rPr>
          <w:sz w:val="24"/>
          <w:szCs w:val="24"/>
          <w:highlight w:val="green"/>
          <w:u w:val="single"/>
        </w:rPr>
        <w:t>confidence in the underlying IP</w:t>
      </w:r>
      <w:r w:rsidRPr="3875C37C">
        <w:rPr>
          <w:sz w:val="24"/>
          <w:szCs w:val="24"/>
          <w:u w:val="single"/>
        </w:rPr>
        <w:t xml:space="preserve"> for such solutions, </w:t>
      </w:r>
      <w:r w:rsidRPr="3875C37C">
        <w:rPr>
          <w:sz w:val="24"/>
          <w:szCs w:val="24"/>
          <w:highlight w:val="green"/>
          <w:u w:val="single"/>
        </w:rPr>
        <w:t>what does this mean for U.S. innovation</w:t>
      </w:r>
      <w:r w:rsidRPr="3875C37C">
        <w:rPr>
          <w:sz w:val="24"/>
          <w:szCs w:val="24"/>
          <w:u w:val="single"/>
        </w:rPr>
        <w:t xml:space="preserve"> and economic growth</w:t>
      </w:r>
      <w:r w:rsidRPr="3875C37C">
        <w:rPr>
          <w:sz w:val="24"/>
          <w:szCs w:val="24"/>
        </w:rPr>
        <w:t>?</w:t>
      </w:r>
      <w:r w:rsidRPr="3875C37C">
        <w:rPr>
          <w:sz w:val="16"/>
          <w:szCs w:val="16"/>
        </w:rPr>
        <w:t xml:space="preserve"> United States Trade Representative (USTR) </w:t>
      </w:r>
      <w:hyperlink r:id="rId33">
        <w:r w:rsidRPr="3875C37C">
          <w:rPr>
            <w:rStyle w:val="Hyperlink"/>
            <w:sz w:val="16"/>
            <w:szCs w:val="16"/>
          </w:rPr>
          <w:t>Katherine Tai</w:t>
        </w:r>
      </w:hyperlink>
      <w:r w:rsidRPr="3875C37C">
        <w:rPr>
          <w:sz w:val="16"/>
          <w:szCs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International Pressure May Be Influencing Domestic IP Policy </w:t>
      </w:r>
      <w:proofErr w:type="gramStart"/>
      <w:r w:rsidRPr="3875C37C">
        <w:rPr>
          <w:rStyle w:val="StyleUnderline"/>
        </w:rPr>
        <w:t>The</w:t>
      </w:r>
      <w:proofErr w:type="gramEnd"/>
      <w:r w:rsidRPr="3875C37C">
        <w:rPr>
          <w:rStyle w:val="StyleUnderline"/>
        </w:rPr>
        <w:t xml:space="preserve"> United States has historically supported robust IP protection. This support is one reason the United States is the center of biotechnology innovation and leading the fight against COVID-19.</w:t>
      </w:r>
      <w:r w:rsidRPr="3875C37C">
        <w:rPr>
          <w:sz w:val="16"/>
          <w:szCs w:val="16"/>
        </w:rPr>
        <w:t xml:space="preserve"> However, a brief review of the domestic legislation arguably most relevant to this discussion shows just how far the international campaign against IP rights has eroded our normative position. </w:t>
      </w:r>
      <w:r w:rsidRPr="3875C37C">
        <w:rPr>
          <w:rStyle w:val="StyleUnderline"/>
          <w:highlight w:val="green"/>
        </w:rPr>
        <w:t>The Clean Air Act</w:t>
      </w:r>
      <w:r w:rsidRPr="3875C37C">
        <w:rPr>
          <w:sz w:val="16"/>
          <w:szCs w:val="16"/>
        </w:rPr>
        <w:t xml:space="preserve">, for example, </w:t>
      </w:r>
      <w:r w:rsidRPr="3875C37C">
        <w:rPr>
          <w:rStyle w:val="StyleUnderline"/>
          <w:highlight w:val="green"/>
        </w:rPr>
        <w:t>contains a provision allowing for the mandatory licensing</w:t>
      </w:r>
      <w:r w:rsidRPr="3875C37C">
        <w:rPr>
          <w:rStyle w:val="StyleUnderline"/>
        </w:rPr>
        <w:t xml:space="preserve"> of patents covering certain devices for reducing air pollution</w:t>
      </w:r>
      <w:r w:rsidRPr="3875C37C">
        <w:rPr>
          <w:sz w:val="16"/>
          <w:szCs w:val="16"/>
        </w:rPr>
        <w:t xml:space="preserve">. Importantly, </w:t>
      </w:r>
      <w:r w:rsidRPr="3875C37C">
        <w:rPr>
          <w:rStyle w:val="StyleUnderline"/>
          <w:highlight w:val="green"/>
        </w:rPr>
        <w:t>however</w:t>
      </w:r>
      <w:r w:rsidRPr="3875C37C">
        <w:rPr>
          <w:sz w:val="16"/>
          <w:szCs w:val="16"/>
        </w:rPr>
        <w:t xml:space="preserve">, </w:t>
      </w:r>
      <w:r w:rsidRPr="3875C37C">
        <w:rPr>
          <w:rStyle w:val="StyleUnderline"/>
          <w:highlight w:val="green"/>
        </w:rPr>
        <w:t>the patent owner is accorded due process</w:t>
      </w:r>
      <w:r w:rsidRPr="3875C37C">
        <w:rPr>
          <w:rStyle w:val="StyleUnderline"/>
        </w:rPr>
        <w:t xml:space="preserve"> and the statute lays out a detailed process regulating the manner in which any such license can be issued</w:t>
      </w:r>
      <w:r w:rsidRPr="3875C37C">
        <w:rPr>
          <w:sz w:val="16"/>
          <w:szCs w:val="16"/>
        </w:rPr>
        <w:t xml:space="preserve">,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w:t>
      </w:r>
      <w:r w:rsidRPr="3875C37C">
        <w:rPr>
          <w:rStyle w:val="StyleUnderline"/>
          <w:highlight w:val="green"/>
        </w:rPr>
        <w:t>A TRIPS IP waiver would operate outside</w:t>
      </w:r>
      <w:r w:rsidRPr="3875C37C">
        <w:rPr>
          <w:rStyle w:val="StyleUnderline"/>
        </w:rPr>
        <w:t xml:space="preserve"> of these types of </w:t>
      </w:r>
      <w:r w:rsidRPr="3875C37C">
        <w:rPr>
          <w:rStyle w:val="StyleUnderline"/>
          <w:highlight w:val="green"/>
        </w:rPr>
        <w:t>frameworks</w:t>
      </w:r>
      <w:r w:rsidRPr="3875C37C">
        <w:rPr>
          <w:rStyle w:val="StyleUnderline"/>
        </w:rPr>
        <w:t xml:space="preserve">. There would be </w:t>
      </w:r>
      <w:r w:rsidRPr="3875C37C">
        <w:rPr>
          <w:rStyle w:val="StyleUnderline"/>
          <w:highlight w:val="green"/>
        </w:rPr>
        <w:t>no due process</w:t>
      </w:r>
      <w:r w:rsidRPr="3875C37C">
        <w:rPr>
          <w:rStyle w:val="StyleUnderline"/>
        </w:rPr>
        <w:t xml:space="preserve">, no particularized findings, no </w:t>
      </w:r>
      <w:proofErr w:type="gramStart"/>
      <w:r w:rsidRPr="3875C37C">
        <w:rPr>
          <w:rStyle w:val="StyleUnderline"/>
        </w:rPr>
        <w:t>compensation</w:t>
      </w:r>
      <w:proofErr w:type="gramEnd"/>
      <w:r w:rsidRPr="3875C37C">
        <w:rPr>
          <w:rStyle w:val="StyleUnderline"/>
        </w:rPr>
        <w:t xml:space="preserve"> and no recourse.</w:t>
      </w:r>
      <w:r w:rsidRPr="3875C37C">
        <w:rPr>
          <w:sz w:val="16"/>
          <w:szCs w:val="16"/>
        </w:rPr>
        <w:t xml:space="preserve"> Indeed, the fact that the World Trade Organization (</w:t>
      </w:r>
      <w:r w:rsidRPr="3875C37C">
        <w:rPr>
          <w:rStyle w:val="StyleUnderline"/>
        </w:rPr>
        <w:t xml:space="preserve">WTO) already has a process under the TRIPS agreement to address public health crises, including the compulsory licensing provisions, with necessary guardrails and compensation, makes quite clear that the </w:t>
      </w:r>
      <w:r w:rsidRPr="3875C37C">
        <w:rPr>
          <w:rStyle w:val="StyleUnderline"/>
          <w:highlight w:val="green"/>
        </w:rPr>
        <w:t>waiver would operate as a free for all</w:t>
      </w:r>
      <w:r w:rsidRPr="3875C37C">
        <w:rPr>
          <w:rStyle w:val="StyleUnderline"/>
        </w:rPr>
        <w:t>.</w:t>
      </w:r>
      <w:r w:rsidRPr="3875C37C">
        <w:rPr>
          <w:sz w:val="16"/>
          <w:szCs w:val="16"/>
        </w:rPr>
        <w:t xml:space="preserve">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Ambassador Tai acknowledged that the scope of the current TRIPS IP waiver discussions includes the concept of forced tech transfer</w:t>
      </w:r>
      <w:r w:rsidRPr="3875C37C">
        <w:rPr>
          <w:rStyle w:val="StyleUnderline"/>
        </w:rPr>
        <w:t xml:space="preserve">. </w:t>
      </w:r>
      <w:r w:rsidRPr="3875C37C">
        <w:rPr>
          <w:rStyle w:val="StyleUnderline"/>
          <w:highlight w:val="green"/>
        </w:rPr>
        <w:t>In</w:t>
      </w:r>
      <w:r w:rsidRPr="3875C37C">
        <w:rPr>
          <w:rStyle w:val="StyleUnderline"/>
        </w:rPr>
        <w:t xml:space="preserve"> the context of </w:t>
      </w:r>
      <w:r w:rsidRPr="3875C37C">
        <w:rPr>
          <w:rStyle w:val="StyleUnderline"/>
          <w:highlight w:val="green"/>
        </w:rPr>
        <w:t>climate change</w:t>
      </w:r>
      <w:r w:rsidRPr="3875C37C">
        <w:rPr>
          <w:rStyle w:val="StyleUnderline"/>
        </w:rPr>
        <w:t xml:space="preserve">, the idea would be that </w:t>
      </w:r>
      <w:r w:rsidRPr="3875C37C">
        <w:rPr>
          <w:rStyle w:val="StyleUnderline"/>
          <w:highlight w:val="green"/>
        </w:rPr>
        <w:t>companies who develop successful methods</w:t>
      </w:r>
      <w:r w:rsidRPr="3875C37C">
        <w:rPr>
          <w:rStyle w:val="StyleUnderline"/>
        </w:rPr>
        <w:t xml:space="preserve"> for producing new seed technologies and sustainable biomass, reducing greenhouse gases in manufacturing and transportation, capturing and sequestering carbon in soil and products, and more, </w:t>
      </w:r>
      <w:r w:rsidRPr="3875C37C">
        <w:rPr>
          <w:rStyle w:val="StyleUnderline"/>
          <w:highlight w:val="green"/>
        </w:rPr>
        <w:t>would be required to turn over</w:t>
      </w:r>
      <w:r w:rsidRPr="3875C37C">
        <w:rPr>
          <w:rStyle w:val="StyleUnderline"/>
        </w:rPr>
        <w:t xml:space="preserve"> their proprietary know-how </w:t>
      </w:r>
      <w:r w:rsidRPr="3875C37C">
        <w:rPr>
          <w:rStyle w:val="StyleUnderline"/>
          <w:highlight w:val="green"/>
        </w:rPr>
        <w:t>to global competitors</w:t>
      </w:r>
      <w:r w:rsidRPr="3875C37C">
        <w:rPr>
          <w:rStyle w:val="StyleUnderline"/>
        </w:rPr>
        <w:t>.</w:t>
      </w:r>
      <w:r w:rsidRPr="3875C37C">
        <w:rPr>
          <w:sz w:val="16"/>
          <w:szCs w:val="16"/>
        </w:rPr>
        <w:t xml:space="preserve"> While it is unclear how this concept would work in practice and under the constitutions of certain countries, the suggestion alone could be devastating to voluntary international collaborations. </w:t>
      </w:r>
      <w:r w:rsidRPr="3875C37C">
        <w:rPr>
          <w:rStyle w:val="StyleUnderline"/>
        </w:rPr>
        <w:t>Even if one could assume that the United States could not implement forced tech transfer on its own soil, what about the governments of our international development partners</w:t>
      </w:r>
      <w:r w:rsidRPr="3875C37C">
        <w:rPr>
          <w:sz w:val="16"/>
          <w:szCs w:val="16"/>
        </w:rPr>
        <w:t xml:space="preserve">?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w:t>
      </w:r>
      <w:r w:rsidRPr="3875C37C">
        <w:rPr>
          <w:rStyle w:val="StyleUnderline"/>
          <w:highlight w:val="green"/>
        </w:rPr>
        <w:t>Necessary Investment</w:t>
      </w:r>
      <w:r w:rsidRPr="3875C37C">
        <w:rPr>
          <w:rStyle w:val="StyleUnderline"/>
        </w:rPr>
        <w:t xml:space="preserve"> Could </w:t>
      </w:r>
      <w:r w:rsidRPr="3875C37C">
        <w:rPr>
          <w:rStyle w:val="StyleUnderline"/>
          <w:highlight w:val="green"/>
        </w:rPr>
        <w:t>Diminish</w:t>
      </w:r>
      <w:r w:rsidRPr="3875C37C">
        <w:rPr>
          <w:rStyle w:val="StyleUnderline"/>
        </w:rPr>
        <w:t xml:space="preserve"> </w:t>
      </w:r>
      <w:r w:rsidRPr="3875C37C">
        <w:rPr>
          <w:rStyle w:val="StyleUnderline"/>
          <w:highlight w:val="green"/>
        </w:rPr>
        <w:t>Developing climate change solutions</w:t>
      </w:r>
      <w:r w:rsidRPr="3875C37C">
        <w:rPr>
          <w:rStyle w:val="StyleUnderline"/>
        </w:rPr>
        <w:t xml:space="preserve"> is not an easy endeavor </w:t>
      </w:r>
      <w:r w:rsidRPr="3875C37C">
        <w:rPr>
          <w:rStyle w:val="StyleUnderline"/>
          <w:highlight w:val="green"/>
        </w:rPr>
        <w:t>and</w:t>
      </w:r>
      <w:r w:rsidRPr="3875C37C">
        <w:rPr>
          <w:rStyle w:val="StyleUnderline"/>
        </w:rPr>
        <w:t xml:space="preserve"> bad policy positions </w:t>
      </w:r>
      <w:r w:rsidRPr="3875C37C">
        <w:rPr>
          <w:rStyle w:val="StyleUnderline"/>
          <w:highlight w:val="green"/>
        </w:rPr>
        <w:t>threaten the likelihood</w:t>
      </w:r>
      <w:r w:rsidRPr="3875C37C">
        <w:rPr>
          <w:rStyle w:val="StyleUnderline"/>
        </w:rPr>
        <w:t xml:space="preserve"> that </w:t>
      </w:r>
      <w:r w:rsidRPr="3875C37C">
        <w:rPr>
          <w:rStyle w:val="StyleUnderline"/>
          <w:highlight w:val="green"/>
        </w:rPr>
        <w:t>they</w:t>
      </w:r>
      <w:r w:rsidRPr="3875C37C">
        <w:rPr>
          <w:rStyle w:val="StyleUnderline"/>
        </w:rPr>
        <w:t xml:space="preserve"> will </w:t>
      </w:r>
      <w:r w:rsidRPr="3875C37C">
        <w:rPr>
          <w:rStyle w:val="StyleUnderline"/>
          <w:highlight w:val="green"/>
        </w:rPr>
        <w:t>materialize</w:t>
      </w:r>
      <w:r w:rsidRPr="3875C37C">
        <w:rPr>
          <w:sz w:val="16"/>
          <w:szCs w:val="16"/>
        </w:rPr>
        <w:t xml:space="preserve">. These products have long lead times from research and development to market introduction, owing not only to a high rate of failure but also rigorous regulatory oversight. </w:t>
      </w:r>
      <w:r w:rsidRPr="3875C37C">
        <w:rPr>
          <w:rStyle w:val="StyleUnderline"/>
        </w:rPr>
        <w:t xml:space="preserve">Significant investment is required to sustain and drive these challenging and long-enduring endeavors. For example, synthetic biology companies critical to this area of innovation </w:t>
      </w:r>
      <w:hyperlink r:id="rId34">
        <w:r w:rsidRPr="3875C37C">
          <w:rPr>
            <w:rStyle w:val="StyleUnderline"/>
          </w:rPr>
          <w:t>raised over $1 billion in investment in the second quarter of 2019 alone</w:t>
        </w:r>
      </w:hyperlink>
      <w:r w:rsidRPr="3875C37C">
        <w:rPr>
          <w:rStyle w:val="StyleUnderline"/>
        </w:rPr>
        <w:t xml:space="preserve">. </w:t>
      </w:r>
      <w:r w:rsidRPr="3875C37C">
        <w:rPr>
          <w:rStyle w:val="StyleUnderline"/>
          <w:highlight w:val="green"/>
        </w:rPr>
        <w:t>If investors cannot be confident that IP will be in place</w:t>
      </w:r>
      <w:r w:rsidRPr="3875C37C">
        <w:rPr>
          <w:rStyle w:val="StyleUnderline"/>
        </w:rPr>
        <w:t xml:space="preserve"> to protect important climate change technologies after their long road from bench to market, </w:t>
      </w:r>
      <w:r w:rsidRPr="3875C37C">
        <w:rPr>
          <w:rStyle w:val="StyleUnderline"/>
          <w:highlight w:val="green"/>
        </w:rPr>
        <w:t>it is unlikely they will continue to invest at</w:t>
      </w:r>
      <w:r w:rsidRPr="3875C37C">
        <w:rPr>
          <w:rStyle w:val="StyleUnderline"/>
        </w:rPr>
        <w:t xml:space="preserve"> the current and </w:t>
      </w:r>
      <w:r w:rsidRPr="3875C37C">
        <w:rPr>
          <w:rStyle w:val="StyleUnderline"/>
          <w:highlight w:val="green"/>
        </w:rPr>
        <w:t>required levels</w:t>
      </w:r>
      <w:r w:rsidRPr="3875C37C">
        <w:rPr>
          <w:sz w:val="16"/>
          <w:szCs w:val="16"/>
        </w:rPr>
        <w:t xml:space="preserve">. Next on the Chopping Block It is quite reasonable to be worried about the broad implications of a TRIPS IP waiver precedent. International campaigns to weaken IP rights seem to be taking hold in U.S. domestic policy. The TRIPS IP waiver discussions will not conclude in the near term and will not yield more shots in people’s arms. This is not even truly disputed, as our own administration acknowledges that the goal here is technology transfer abroad. </w:t>
      </w:r>
      <w:r w:rsidRPr="3875C37C">
        <w:rPr>
          <w:rStyle w:val="StyleUnderline"/>
        </w:rPr>
        <w:t>Given the signaling that our Administration believes waiving IP rights is an appropriate measure to end global crises, it is proper to worry that facets of the biotech sector addressing climate change may be next on the chopping block.</w:t>
      </w:r>
    </w:p>
    <w:p w14:paraId="0A702DE6" w14:textId="77777777" w:rsidR="00181287" w:rsidRPr="00132EB0" w:rsidRDefault="00181287" w:rsidP="00181287">
      <w:pPr>
        <w:pStyle w:val="Heading4"/>
        <w:rPr>
          <w:rFonts w:cs="Calibri"/>
          <w:iCs w:val="0"/>
          <w:color w:val="000000" w:themeColor="text1"/>
        </w:rPr>
      </w:pPr>
      <w:r w:rsidRPr="00132EB0">
        <w:rPr>
          <w:rFonts w:cs="Calibri"/>
          <w:color w:val="000000" w:themeColor="text1"/>
        </w:rPr>
        <w:t xml:space="preserve">Climate change </w:t>
      </w:r>
      <w:r w:rsidRPr="00132EB0">
        <w:rPr>
          <w:rFonts w:cs="Calibri"/>
          <w:color w:val="000000" w:themeColor="text1"/>
          <w:u w:val="single"/>
        </w:rPr>
        <w:t>destroys the world</w:t>
      </w:r>
      <w:r w:rsidRPr="00132EB0">
        <w:rPr>
          <w:rFonts w:cs="Calibri"/>
          <w:color w:val="000000" w:themeColor="text1"/>
        </w:rPr>
        <w:t>.</w:t>
      </w:r>
    </w:p>
    <w:p w14:paraId="0C9D7ECA" w14:textId="77777777" w:rsidR="00181287" w:rsidRPr="00132EB0" w:rsidRDefault="00181287" w:rsidP="00181287">
      <w:pPr>
        <w:rPr>
          <w:color w:val="000000" w:themeColor="text1"/>
          <w:sz w:val="16"/>
          <w:szCs w:val="16"/>
        </w:rPr>
      </w:pPr>
      <w:proofErr w:type="spellStart"/>
      <w:r w:rsidRPr="00132EB0">
        <w:rPr>
          <w:rStyle w:val="Style13ptBold"/>
          <w:color w:val="000000" w:themeColor="text1"/>
        </w:rPr>
        <w:t>Specktor</w:t>
      </w:r>
      <w:proofErr w:type="spellEnd"/>
      <w:r w:rsidRPr="00132EB0">
        <w:rPr>
          <w:rStyle w:val="Style13ptBold"/>
          <w:color w:val="000000" w:themeColor="text1"/>
        </w:rPr>
        <w:t xml:space="preserve"> 19</w:t>
      </w:r>
      <w:r w:rsidRPr="00132EB0">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132EB0">
        <w:rPr>
          <w:color w:val="000000" w:themeColor="text1"/>
        </w:rPr>
        <w:t>livescience</w:t>
      </w:r>
      <w:proofErr w:type="spellEnd"/>
      <w:r w:rsidRPr="00132EB0">
        <w:rPr>
          <w:color w:val="000000" w:themeColor="text1"/>
        </w:rPr>
        <w:t xml:space="preserve">, 6/4/19; </w:t>
      </w:r>
      <w:hyperlink r:id="rId35" w:history="1">
        <w:r w:rsidRPr="00132EB0">
          <w:rPr>
            <w:color w:val="000000" w:themeColor="text1"/>
          </w:rPr>
          <w:t>https://www.livescience.com/65633-climate-change-dooms-humans-by-2050.html</w:t>
        </w:r>
      </w:hyperlink>
      <w:r w:rsidRPr="00132EB0">
        <w:rPr>
          <w:color w:val="000000" w:themeColor="text1"/>
        </w:rPr>
        <w:t>] Justin</w:t>
      </w:r>
    </w:p>
    <w:p w14:paraId="1115C1A2" w14:textId="77777777" w:rsidR="00181287" w:rsidRPr="00132EB0" w:rsidRDefault="00181287" w:rsidP="00181287">
      <w:pPr>
        <w:rPr>
          <w:color w:val="000000" w:themeColor="text1"/>
          <w:u w:val="single"/>
        </w:rPr>
      </w:pPr>
      <w:r w:rsidRPr="47F6D849">
        <w:rPr>
          <w:color w:val="000000" w:themeColor="text1"/>
          <w:sz w:val="16"/>
          <w:szCs w:val="16"/>
        </w:rPr>
        <w:t xml:space="preserve">The current climate crisis, they say, is larger and more complex than any humans have ever dealt with before. </w:t>
      </w:r>
      <w:r w:rsidRPr="3875C37C">
        <w:rPr>
          <w:color w:val="000000" w:themeColor="text1"/>
          <w:highlight w:val="green"/>
          <w:u w:val="single"/>
        </w:rPr>
        <w:t>General climate</w:t>
      </w:r>
      <w:r w:rsidRPr="00132EB0">
        <w:rPr>
          <w:color w:val="000000" w:themeColor="text1"/>
          <w:u w:val="single"/>
        </w:rPr>
        <w:t xml:space="preserve"> </w:t>
      </w:r>
      <w:r w:rsidRPr="00EA6A04">
        <w:rPr>
          <w:color w:val="000000" w:themeColor="text1"/>
          <w:highlight w:val="green"/>
          <w:u w:val="single"/>
        </w:rPr>
        <w:t>models</w:t>
      </w:r>
      <w:r w:rsidRPr="47F6D849">
        <w:rPr>
          <w:color w:val="000000" w:themeColor="text1"/>
          <w:sz w:val="16"/>
          <w:szCs w:val="16"/>
        </w:rPr>
        <w:t xml:space="preserve"> — like the one that the </w:t>
      </w:r>
      <w:hyperlink r:id="rId36" w:history="1">
        <w:r w:rsidRPr="00132EB0">
          <w:rPr>
            <w:rStyle w:val="Hyperlink"/>
            <w:color w:val="000000" w:themeColor="text1"/>
            <w:u w:val="single"/>
            <w:bdr w:val="none" w:sz="0" w:space="0" w:color="auto" w:frame="1"/>
          </w:rPr>
          <w:t>United Nations' Panel on Climate Change</w:t>
        </w:r>
      </w:hyperlink>
      <w:r w:rsidRPr="47F6D849">
        <w:rPr>
          <w:color w:val="000000" w:themeColor="text1"/>
          <w:sz w:val="16"/>
          <w:szCs w:val="16"/>
        </w:rPr>
        <w:t xml:space="preserve"> (IPCC) used in 2018 to predict that a global temperature increase of 3.6 degrees Fahrenheit (2 degrees Celsius) could put hundreds of millions of people at risk — </w:t>
      </w:r>
      <w:r w:rsidRPr="00EA6A04">
        <w:rPr>
          <w:color w:val="000000" w:themeColor="text1"/>
          <w:highlight w:val="green"/>
          <w:u w:val="single"/>
        </w:rPr>
        <w:t>fail to account for</w:t>
      </w:r>
      <w:r w:rsidRPr="00132EB0">
        <w:rPr>
          <w:color w:val="000000" w:themeColor="text1"/>
          <w:u w:val="single"/>
        </w:rPr>
        <w:t xml:space="preserve"> the </w:t>
      </w:r>
      <w:r w:rsidRPr="00132EB0">
        <w:rPr>
          <w:b/>
          <w:bCs/>
          <w:color w:val="000000" w:themeColor="text1"/>
          <w:u w:val="single"/>
        </w:rPr>
        <w:t xml:space="preserve">sheer complexity of Earth's many </w:t>
      </w:r>
      <w:r w:rsidRPr="00EA6A04">
        <w:rPr>
          <w:b/>
          <w:bCs/>
          <w:color w:val="000000" w:themeColor="text1"/>
          <w:highlight w:val="green"/>
          <w:u w:val="single"/>
        </w:rPr>
        <w:t xml:space="preserve">interlinked </w:t>
      </w:r>
      <w:r w:rsidRPr="00132EB0">
        <w:rPr>
          <w:b/>
          <w:bCs/>
          <w:color w:val="000000" w:themeColor="text1"/>
          <w:u w:val="single"/>
        </w:rPr>
        <w:t xml:space="preserve">geological </w:t>
      </w:r>
      <w:r w:rsidRPr="00EA6A04">
        <w:rPr>
          <w:b/>
          <w:bCs/>
          <w:color w:val="000000" w:themeColor="text1"/>
          <w:highlight w:val="green"/>
          <w:u w:val="single"/>
        </w:rPr>
        <w:t>processes</w:t>
      </w:r>
      <w:r w:rsidRPr="47F6D849">
        <w:rPr>
          <w:color w:val="000000" w:themeColor="text1"/>
          <w:sz w:val="16"/>
          <w:szCs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132EB0">
        <w:rPr>
          <w:color w:val="000000" w:themeColor="text1"/>
          <w:u w:val="single"/>
        </w:rPr>
        <w:t xml:space="preserve">world </w:t>
      </w:r>
      <w:r w:rsidRPr="3875C37C">
        <w:rPr>
          <w:color w:val="000000" w:themeColor="text1"/>
          <w:u w:val="single"/>
        </w:rPr>
        <w:t>governments</w:t>
      </w:r>
      <w:r w:rsidRPr="00132EB0">
        <w:rPr>
          <w:color w:val="000000" w:themeColor="text1"/>
          <w:u w:val="single"/>
        </w:rPr>
        <w:t xml:space="preserve"> "politely </w:t>
      </w:r>
      <w:r w:rsidRPr="3875C37C">
        <w:rPr>
          <w:color w:val="000000" w:themeColor="text1"/>
          <w:u w:val="single"/>
        </w:rPr>
        <w:t>ignor</w:t>
      </w:r>
      <w:r w:rsidRPr="00132EB0">
        <w:rPr>
          <w:color w:val="000000" w:themeColor="text1"/>
          <w:u w:val="single"/>
        </w:rPr>
        <w:t>ing"</w:t>
      </w:r>
      <w:r w:rsidRPr="47F6D849">
        <w:rPr>
          <w:color w:val="000000" w:themeColor="text1"/>
          <w:sz w:val="16"/>
          <w:szCs w:val="16"/>
        </w:rPr>
        <w:t xml:space="preserve"> the advice of </w:t>
      </w:r>
      <w:r w:rsidRPr="3875C37C">
        <w:rPr>
          <w:color w:val="000000" w:themeColor="text1"/>
          <w:u w:val="single"/>
        </w:rPr>
        <w:t>scientists</w:t>
      </w:r>
      <w:r w:rsidRPr="47F6D849">
        <w:rPr>
          <w:color w:val="000000" w:themeColor="text1"/>
          <w:sz w:val="16"/>
          <w:szCs w:val="16"/>
        </w:rPr>
        <w:t xml:space="preserve"> and the will of the public to decarbonize the economy (finding alternative energy sources), resulting in a global temperature increase 5.4 F (3 C) by the year 2050. At this point, </w:t>
      </w:r>
      <w:r w:rsidRPr="00132EB0">
        <w:rPr>
          <w:color w:val="000000" w:themeColor="text1"/>
          <w:u w:val="single"/>
        </w:rPr>
        <w:t xml:space="preserve">the world's </w:t>
      </w:r>
      <w:r w:rsidRPr="00EA6A04">
        <w:rPr>
          <w:color w:val="000000" w:themeColor="text1"/>
          <w:highlight w:val="green"/>
          <w:u w:val="single"/>
        </w:rPr>
        <w:t>ice sheets vanish</w:t>
      </w:r>
      <w:r w:rsidRPr="00132EB0">
        <w:rPr>
          <w:color w:val="000000" w:themeColor="text1"/>
          <w:u w:val="single"/>
        </w:rPr>
        <w:t xml:space="preserve">; </w:t>
      </w:r>
      <w:r w:rsidRPr="3875C37C">
        <w:rPr>
          <w:color w:val="000000" w:themeColor="text1"/>
          <w:highlight w:val="green"/>
          <w:u w:val="single"/>
        </w:rPr>
        <w:t>brutal droughts kill</w:t>
      </w:r>
      <w:r w:rsidRPr="00132EB0">
        <w:rPr>
          <w:color w:val="000000" w:themeColor="text1"/>
          <w:u w:val="single"/>
        </w:rPr>
        <w:t xml:space="preserve"> many</w:t>
      </w:r>
      <w:r w:rsidRPr="47F6D849">
        <w:rPr>
          <w:color w:val="000000" w:themeColor="text1"/>
          <w:sz w:val="16"/>
          <w:szCs w:val="16"/>
        </w:rPr>
        <w:t xml:space="preserve"> of the trees in </w:t>
      </w:r>
      <w:r w:rsidRPr="3875C37C">
        <w:rPr>
          <w:color w:val="000000" w:themeColor="text1"/>
          <w:highlight w:val="green"/>
          <w:u w:val="single"/>
        </w:rPr>
        <w:t>the</w:t>
      </w:r>
      <w:r w:rsidRPr="3875C37C">
        <w:rPr>
          <w:color w:val="000000" w:themeColor="text1"/>
          <w:highlight w:val="green"/>
        </w:rPr>
        <w:t xml:space="preserve"> </w:t>
      </w:r>
      <w:hyperlink r:id="rId37" w:history="1">
        <w:r w:rsidRPr="3875C37C">
          <w:rPr>
            <w:rStyle w:val="Hyperlink"/>
            <w:color w:val="000000" w:themeColor="text1"/>
            <w:highlight w:val="green"/>
            <w:u w:val="single"/>
            <w:bdr w:val="none" w:sz="0" w:space="0" w:color="auto" w:frame="1"/>
          </w:rPr>
          <w:t>Amazon</w:t>
        </w:r>
        <w:r w:rsidRPr="00132EB0">
          <w:rPr>
            <w:rStyle w:val="Hyperlink"/>
            <w:color w:val="000000" w:themeColor="text1"/>
            <w:u w:val="single"/>
            <w:bdr w:val="none" w:sz="0" w:space="0" w:color="auto" w:frame="1"/>
          </w:rPr>
          <w:t xml:space="preserve"> rainforest</w:t>
        </w:r>
      </w:hyperlink>
      <w:r w:rsidRPr="47F6D849">
        <w:rPr>
          <w:color w:val="000000" w:themeColor="text1"/>
          <w:sz w:val="16"/>
          <w:szCs w:val="16"/>
        </w:rPr>
        <w:t xml:space="preserve"> (removing one of the world's largest carbon offsets); </w:t>
      </w:r>
      <w:r w:rsidRPr="00132EB0">
        <w:rPr>
          <w:color w:val="000000" w:themeColor="text1"/>
          <w:u w:val="single"/>
        </w:rPr>
        <w:t xml:space="preserve">and </w:t>
      </w:r>
      <w:r w:rsidRPr="3875C37C">
        <w:rPr>
          <w:color w:val="000000" w:themeColor="text1"/>
          <w:highlight w:val="green"/>
          <w:u w:val="single"/>
        </w:rPr>
        <w:t xml:space="preserve">the planet plunges into a </w:t>
      </w:r>
      <w:r w:rsidRPr="00EA6A04">
        <w:rPr>
          <w:color w:val="000000" w:themeColor="text1"/>
          <w:highlight w:val="green"/>
          <w:u w:val="single"/>
        </w:rPr>
        <w:t>feedback loop</w:t>
      </w:r>
      <w:r w:rsidRPr="3875C37C">
        <w:rPr>
          <w:color w:val="000000" w:themeColor="text1"/>
          <w:highlight w:val="green"/>
          <w:u w:val="single"/>
        </w:rPr>
        <w:t xml:space="preserve"> of ever-hotter, ever-deadlier</w:t>
      </w:r>
      <w:r w:rsidRPr="3875C37C">
        <w:rPr>
          <w:color w:val="000000" w:themeColor="text1"/>
          <w:highlight w:val="green"/>
        </w:rPr>
        <w:t xml:space="preserve"> </w:t>
      </w:r>
      <w:r w:rsidRPr="3875C37C">
        <w:rPr>
          <w:color w:val="000000" w:themeColor="text1"/>
          <w:highlight w:val="green"/>
          <w:u w:val="single"/>
        </w:rPr>
        <w:t>conditions</w:t>
      </w:r>
      <w:r w:rsidRPr="47F6D849">
        <w:rPr>
          <w:color w:val="000000" w:themeColor="text1"/>
          <w:sz w:val="16"/>
          <w:szCs w:val="16"/>
        </w:rPr>
        <w:t>. "</w:t>
      </w:r>
      <w:r w:rsidRPr="00EA6A04">
        <w:rPr>
          <w:color w:val="000000" w:themeColor="text1"/>
          <w:highlight w:val="green"/>
          <w:u w:val="single"/>
        </w:rPr>
        <w:t>Thirty-five percent of</w:t>
      </w:r>
      <w:r w:rsidRPr="00132EB0">
        <w:rPr>
          <w:color w:val="000000" w:themeColor="text1"/>
          <w:u w:val="single"/>
        </w:rPr>
        <w:t xml:space="preserve"> the global </w:t>
      </w:r>
      <w:r w:rsidRPr="00EA6A04">
        <w:rPr>
          <w:color w:val="000000" w:themeColor="text1"/>
          <w:highlight w:val="green"/>
          <w:u w:val="single"/>
        </w:rPr>
        <w:t>land</w:t>
      </w:r>
      <w:r w:rsidRPr="00132EB0">
        <w:rPr>
          <w:color w:val="000000" w:themeColor="text1"/>
          <w:u w:val="single"/>
        </w:rPr>
        <w:t xml:space="preserve"> area, </w:t>
      </w:r>
      <w:r w:rsidRPr="00EA6A04">
        <w:rPr>
          <w:color w:val="000000" w:themeColor="text1"/>
          <w:highlight w:val="green"/>
          <w:u w:val="single"/>
        </w:rPr>
        <w:t xml:space="preserve">and </w:t>
      </w:r>
      <w:r w:rsidRPr="00EA6A04">
        <w:rPr>
          <w:b/>
          <w:bCs/>
          <w:color w:val="000000" w:themeColor="text1"/>
          <w:highlight w:val="green"/>
          <w:u w:val="single"/>
        </w:rPr>
        <w:t xml:space="preserve">55 percent of </w:t>
      </w:r>
      <w:r w:rsidRPr="00132EB0">
        <w:rPr>
          <w:b/>
          <w:bCs/>
          <w:color w:val="000000" w:themeColor="text1"/>
          <w:u w:val="single"/>
        </w:rPr>
        <w:t xml:space="preserve">the global </w:t>
      </w:r>
      <w:r w:rsidRPr="00EA6A04">
        <w:rPr>
          <w:b/>
          <w:bCs/>
          <w:color w:val="000000" w:themeColor="text1"/>
          <w:highlight w:val="green"/>
          <w:u w:val="single"/>
        </w:rPr>
        <w:t>population</w:t>
      </w:r>
      <w:r w:rsidRPr="00132EB0">
        <w:rPr>
          <w:b/>
          <w:bCs/>
          <w:color w:val="000000" w:themeColor="text1"/>
          <w:u w:val="single"/>
        </w:rPr>
        <w:t xml:space="preserve">, are </w:t>
      </w:r>
      <w:r w:rsidRPr="00EA6A04">
        <w:rPr>
          <w:b/>
          <w:bCs/>
          <w:color w:val="000000" w:themeColor="text1"/>
          <w:highlight w:val="green"/>
          <w:u w:val="single"/>
        </w:rPr>
        <w:t>subject to</w:t>
      </w:r>
      <w:r w:rsidRPr="00132EB0">
        <w:rPr>
          <w:b/>
          <w:bCs/>
          <w:color w:val="000000" w:themeColor="text1"/>
          <w:u w:val="single"/>
        </w:rPr>
        <w:t xml:space="preserve"> more than 20 days a year of </w:t>
      </w:r>
      <w:hyperlink r:id="rId38" w:history="1">
        <w:r w:rsidRPr="00EA6A04">
          <w:rPr>
            <w:rStyle w:val="Hyperlink"/>
            <w:b/>
            <w:bCs/>
            <w:color w:val="000000" w:themeColor="text1"/>
            <w:highlight w:val="green"/>
            <w:u w:val="single"/>
          </w:rPr>
          <w:t>lethal heat</w:t>
        </w:r>
        <w:r w:rsidRPr="00132EB0">
          <w:rPr>
            <w:rStyle w:val="Hyperlink"/>
            <w:b/>
            <w:bCs/>
            <w:color w:val="000000" w:themeColor="text1"/>
            <w:u w:val="single"/>
          </w:rPr>
          <w:t xml:space="preserve"> conditions</w:t>
        </w:r>
      </w:hyperlink>
      <w:r w:rsidRPr="00132EB0">
        <w:rPr>
          <w:color w:val="000000" w:themeColor="text1"/>
          <w:u w:val="single"/>
        </w:rPr>
        <w:t>, beyond</w:t>
      </w:r>
      <w:r w:rsidRPr="47F6D849">
        <w:rPr>
          <w:color w:val="000000" w:themeColor="text1"/>
          <w:sz w:val="16"/>
          <w:szCs w:val="16"/>
        </w:rPr>
        <w:t xml:space="preserve"> the threshold of human </w:t>
      </w:r>
      <w:r w:rsidRPr="00132EB0">
        <w:rPr>
          <w:color w:val="000000" w:themeColor="text1"/>
          <w:u w:val="single"/>
        </w:rPr>
        <w:t>survivability</w:t>
      </w:r>
      <w:r w:rsidRPr="47F6D849">
        <w:rPr>
          <w:color w:val="000000" w:themeColor="text1"/>
          <w:sz w:val="16"/>
          <w:szCs w:val="16"/>
        </w:rPr>
        <w:t xml:space="preserve">," the authors hypothesized. Meanwhile, </w:t>
      </w:r>
      <w:r w:rsidRPr="00EA6A04">
        <w:rPr>
          <w:color w:val="000000" w:themeColor="text1"/>
          <w:highlight w:val="green"/>
          <w:u w:val="single"/>
        </w:rPr>
        <w:t>droughts, floods and wildfires</w:t>
      </w:r>
      <w:r w:rsidRPr="00132EB0">
        <w:rPr>
          <w:color w:val="000000" w:themeColor="text1"/>
          <w:u w:val="single"/>
        </w:rPr>
        <w:t xml:space="preserve"> regularly </w:t>
      </w:r>
      <w:r w:rsidRPr="00EA6A04">
        <w:rPr>
          <w:color w:val="000000" w:themeColor="text1"/>
          <w:highlight w:val="green"/>
          <w:u w:val="single"/>
        </w:rPr>
        <w:t>ravage the land</w:t>
      </w:r>
      <w:r w:rsidRPr="00132EB0">
        <w:rPr>
          <w:color w:val="000000" w:themeColor="text1"/>
          <w:u w:val="single"/>
        </w:rPr>
        <w:t xml:space="preserve">. Nearly </w:t>
      </w:r>
      <w:r w:rsidRPr="00EA6A04">
        <w:rPr>
          <w:b/>
          <w:bCs/>
          <w:color w:val="000000" w:themeColor="text1"/>
          <w:highlight w:val="green"/>
          <w:u w:val="single"/>
        </w:rPr>
        <w:t xml:space="preserve">one-third </w:t>
      </w:r>
      <w:r w:rsidRPr="00132EB0">
        <w:rPr>
          <w:b/>
          <w:bCs/>
          <w:color w:val="000000" w:themeColor="text1"/>
          <w:u w:val="single"/>
        </w:rPr>
        <w:t xml:space="preserve">of the world's land surface </w:t>
      </w:r>
      <w:r w:rsidRPr="00EA6A04">
        <w:rPr>
          <w:b/>
          <w:bCs/>
          <w:color w:val="000000" w:themeColor="text1"/>
          <w:highlight w:val="green"/>
          <w:u w:val="single"/>
        </w:rPr>
        <w:t>turns to desert</w:t>
      </w:r>
      <w:r w:rsidRPr="00132EB0">
        <w:rPr>
          <w:color w:val="000000" w:themeColor="text1"/>
          <w:u w:val="single"/>
        </w:rPr>
        <w:t>.</w:t>
      </w:r>
      <w:r w:rsidRPr="47F6D849">
        <w:rPr>
          <w:color w:val="000000" w:themeColor="text1"/>
          <w:sz w:val="16"/>
          <w:szCs w:val="16"/>
        </w:rPr>
        <w:t xml:space="preserve"> Entire </w:t>
      </w:r>
      <w:r w:rsidRPr="00EA6A04">
        <w:rPr>
          <w:b/>
          <w:bCs/>
          <w:color w:val="000000" w:themeColor="text1"/>
          <w:highlight w:val="green"/>
          <w:u w:val="single"/>
        </w:rPr>
        <w:t>ecosystems collapse</w:t>
      </w:r>
      <w:r w:rsidRPr="00132EB0">
        <w:rPr>
          <w:color w:val="000000" w:themeColor="text1"/>
          <w:u w:val="single"/>
        </w:rPr>
        <w:t xml:space="preserve">, beginning with the </w:t>
      </w:r>
      <w:r w:rsidRPr="00132EB0">
        <w:rPr>
          <w:b/>
          <w:bCs/>
          <w:color w:val="000000" w:themeColor="text1"/>
          <w:u w:val="single"/>
        </w:rPr>
        <w:t>planet's coral reefs</w:t>
      </w:r>
      <w:r w:rsidRPr="00132EB0">
        <w:rPr>
          <w:color w:val="000000" w:themeColor="text1"/>
          <w:u w:val="single"/>
        </w:rPr>
        <w:t xml:space="preserve">, the </w:t>
      </w:r>
      <w:r w:rsidRPr="00132EB0">
        <w:rPr>
          <w:b/>
          <w:bCs/>
          <w:color w:val="000000" w:themeColor="text1"/>
          <w:u w:val="single"/>
        </w:rPr>
        <w:t>rainforest and the Arctic ice sheets</w:t>
      </w:r>
      <w:r w:rsidRPr="47F6D849">
        <w:rPr>
          <w:b/>
          <w:bCs/>
          <w:color w:val="000000" w:themeColor="text1"/>
          <w:sz w:val="16"/>
          <w:szCs w:val="16"/>
        </w:rPr>
        <w:t>.</w:t>
      </w:r>
      <w:r w:rsidRPr="47F6D849">
        <w:rPr>
          <w:color w:val="000000" w:themeColor="text1"/>
          <w:sz w:val="16"/>
          <w:szCs w:val="16"/>
        </w:rPr>
        <w:t xml:space="preserve"> The world's tropics are hit hardest by these new climate extremes, </w:t>
      </w:r>
      <w:r w:rsidRPr="00EA6A04">
        <w:rPr>
          <w:color w:val="000000" w:themeColor="text1"/>
          <w:highlight w:val="green"/>
          <w:u w:val="single"/>
        </w:rPr>
        <w:t>destroying</w:t>
      </w:r>
      <w:r w:rsidRPr="00132EB0">
        <w:rPr>
          <w:color w:val="000000" w:themeColor="text1"/>
          <w:u w:val="single"/>
        </w:rPr>
        <w:t xml:space="preserve"> the region's </w:t>
      </w:r>
      <w:proofErr w:type="gramStart"/>
      <w:r w:rsidRPr="00EA6A04">
        <w:rPr>
          <w:color w:val="000000" w:themeColor="text1"/>
          <w:highlight w:val="green"/>
          <w:u w:val="single"/>
        </w:rPr>
        <w:t>ag</w:t>
      </w:r>
      <w:r w:rsidRPr="00132EB0">
        <w:rPr>
          <w:color w:val="000000" w:themeColor="text1"/>
          <w:u w:val="single"/>
        </w:rPr>
        <w:t>riculture</w:t>
      </w:r>
      <w:proofErr w:type="gramEnd"/>
      <w:r w:rsidRPr="00132EB0">
        <w:rPr>
          <w:color w:val="000000" w:themeColor="text1"/>
          <w:u w:val="single"/>
        </w:rPr>
        <w:t xml:space="preserve"> and </w:t>
      </w:r>
      <w:r w:rsidRPr="00EA6A04">
        <w:rPr>
          <w:color w:val="000000" w:themeColor="text1"/>
          <w:highlight w:val="green"/>
          <w:u w:val="single"/>
        </w:rPr>
        <w:t>turning</w:t>
      </w:r>
      <w:r w:rsidRPr="00132EB0">
        <w:rPr>
          <w:color w:val="000000" w:themeColor="text1"/>
          <w:u w:val="single"/>
        </w:rPr>
        <w:t xml:space="preserve"> more than </w:t>
      </w:r>
      <w:r w:rsidRPr="00EA6A04">
        <w:rPr>
          <w:color w:val="000000" w:themeColor="text1"/>
          <w:highlight w:val="green"/>
          <w:u w:val="single"/>
        </w:rPr>
        <w:t>1 bil</w:t>
      </w:r>
      <w:r w:rsidRPr="00132EB0">
        <w:rPr>
          <w:color w:val="000000" w:themeColor="text1"/>
          <w:u w:val="single"/>
        </w:rPr>
        <w:t xml:space="preserve">lion people </w:t>
      </w:r>
      <w:r w:rsidRPr="00EA6A04">
        <w:rPr>
          <w:color w:val="000000" w:themeColor="text1"/>
          <w:highlight w:val="green"/>
          <w:u w:val="single"/>
        </w:rPr>
        <w:t>into refugees</w:t>
      </w:r>
      <w:r w:rsidRPr="00132EB0">
        <w:rPr>
          <w:color w:val="000000" w:themeColor="text1"/>
          <w:u w:val="single"/>
        </w:rPr>
        <w:t xml:space="preserve">. </w:t>
      </w:r>
      <w:r w:rsidRPr="47F6D849">
        <w:rPr>
          <w:color w:val="000000" w:themeColor="text1"/>
          <w:sz w:val="16"/>
          <w:szCs w:val="16"/>
        </w:rPr>
        <w:t xml:space="preserve">This mass movement of </w:t>
      </w:r>
      <w:r w:rsidRPr="00132EB0">
        <w:rPr>
          <w:color w:val="000000" w:themeColor="text1"/>
          <w:u w:val="single"/>
        </w:rPr>
        <w:t xml:space="preserve">refugees — coupled with </w:t>
      </w:r>
      <w:hyperlink r:id="rId39" w:history="1">
        <w:r w:rsidRPr="00EA6A04">
          <w:rPr>
            <w:rStyle w:val="Hyperlink"/>
            <w:color w:val="000000" w:themeColor="text1"/>
            <w:highlight w:val="green"/>
            <w:u w:val="single"/>
          </w:rPr>
          <w:t>shrinking coastlines</w:t>
        </w:r>
      </w:hyperlink>
      <w:r w:rsidRPr="00EA6A04">
        <w:rPr>
          <w:color w:val="000000" w:themeColor="text1"/>
          <w:highlight w:val="green"/>
          <w:u w:val="single"/>
        </w:rPr>
        <w:t xml:space="preserve"> and</w:t>
      </w:r>
      <w:r w:rsidRPr="00132EB0">
        <w:rPr>
          <w:color w:val="000000" w:themeColor="text1"/>
          <w:u w:val="single"/>
        </w:rPr>
        <w:t xml:space="preserve"> severe </w:t>
      </w:r>
      <w:r w:rsidRPr="00EA6A04">
        <w:rPr>
          <w:color w:val="000000" w:themeColor="text1"/>
          <w:highlight w:val="green"/>
          <w:u w:val="single"/>
        </w:rPr>
        <w:t>drops in food and water</w:t>
      </w:r>
      <w:r w:rsidRPr="00132EB0">
        <w:rPr>
          <w:color w:val="000000" w:themeColor="text1"/>
          <w:u w:val="single"/>
        </w:rPr>
        <w:t xml:space="preserve"> availability — begin to </w:t>
      </w:r>
      <w:r w:rsidRPr="00EA6A04">
        <w:rPr>
          <w:b/>
          <w:bCs/>
          <w:color w:val="000000" w:themeColor="text1"/>
          <w:highlight w:val="green"/>
          <w:u w:val="single"/>
        </w:rPr>
        <w:t>stress</w:t>
      </w:r>
      <w:r w:rsidRPr="00132EB0">
        <w:rPr>
          <w:b/>
          <w:bCs/>
          <w:color w:val="000000" w:themeColor="text1"/>
          <w:u w:val="single"/>
        </w:rPr>
        <w:t xml:space="preserve"> the fabric of the world's largest </w:t>
      </w:r>
      <w:r w:rsidRPr="00EA6A04">
        <w:rPr>
          <w:b/>
          <w:bCs/>
          <w:color w:val="000000" w:themeColor="text1"/>
          <w:highlight w:val="green"/>
          <w:u w:val="single"/>
        </w:rPr>
        <w:t>nations</w:t>
      </w:r>
      <w:r w:rsidRPr="47F6D849">
        <w:rPr>
          <w:color w:val="000000" w:themeColor="text1"/>
          <w:sz w:val="16"/>
          <w:szCs w:val="16"/>
        </w:rPr>
        <w:t xml:space="preserve">, including the United States. </w:t>
      </w:r>
      <w:r w:rsidRPr="3875C37C">
        <w:rPr>
          <w:color w:val="000000" w:themeColor="text1"/>
          <w:highlight w:val="green"/>
          <w:u w:val="single"/>
        </w:rPr>
        <w:t>Armed conflicts over resources</w:t>
      </w:r>
      <w:r w:rsidRPr="00132EB0">
        <w:rPr>
          <w:color w:val="000000" w:themeColor="text1"/>
          <w:u w:val="single"/>
        </w:rPr>
        <w:t xml:space="preserve">, </w:t>
      </w:r>
      <w:r w:rsidRPr="3875C37C">
        <w:rPr>
          <w:color w:val="000000" w:themeColor="text1"/>
          <w:highlight w:val="green"/>
          <w:u w:val="single"/>
        </w:rPr>
        <w:t>perhaps</w:t>
      </w:r>
      <w:r w:rsidRPr="00132EB0">
        <w:rPr>
          <w:color w:val="000000" w:themeColor="text1"/>
          <w:u w:val="single"/>
        </w:rPr>
        <w:t xml:space="preserve"> culminating in </w:t>
      </w:r>
      <w:r w:rsidRPr="00EA6A04">
        <w:rPr>
          <w:b/>
          <w:bCs/>
          <w:color w:val="000000" w:themeColor="text1"/>
          <w:highlight w:val="green"/>
          <w:u w:val="single"/>
        </w:rPr>
        <w:t>nuclear war</w:t>
      </w:r>
      <w:r w:rsidRPr="00132EB0">
        <w:rPr>
          <w:b/>
          <w:bCs/>
          <w:color w:val="000000" w:themeColor="text1"/>
          <w:u w:val="single"/>
        </w:rPr>
        <w:t xml:space="preserve">, are </w:t>
      </w:r>
      <w:r w:rsidRPr="00EA6A04">
        <w:rPr>
          <w:b/>
          <w:bCs/>
          <w:color w:val="000000" w:themeColor="text1"/>
          <w:highlight w:val="green"/>
          <w:u w:val="single"/>
        </w:rPr>
        <w:t>likely</w:t>
      </w:r>
      <w:r w:rsidRPr="00132EB0">
        <w:rPr>
          <w:color w:val="000000" w:themeColor="text1"/>
          <w:u w:val="single"/>
        </w:rPr>
        <w:t xml:space="preserve">. </w:t>
      </w:r>
      <w:r w:rsidRPr="3875C37C">
        <w:rPr>
          <w:color w:val="000000" w:themeColor="text1"/>
          <w:highlight w:val="green"/>
          <w:u w:val="single"/>
        </w:rPr>
        <w:t>The result</w:t>
      </w:r>
      <w:r w:rsidRPr="3875C37C">
        <w:rPr>
          <w:color w:val="000000" w:themeColor="text1"/>
          <w:sz w:val="16"/>
          <w:szCs w:val="16"/>
          <w:highlight w:val="green"/>
        </w:rPr>
        <w:t>,</w:t>
      </w:r>
      <w:r w:rsidRPr="47F6D849">
        <w:rPr>
          <w:color w:val="000000" w:themeColor="text1"/>
          <w:sz w:val="16"/>
          <w:szCs w:val="16"/>
        </w:rPr>
        <w:t xml:space="preserve"> according to the new paper, </w:t>
      </w:r>
      <w:r w:rsidRPr="3875C37C">
        <w:rPr>
          <w:color w:val="000000" w:themeColor="text1"/>
          <w:highlight w:val="green"/>
          <w:u w:val="single"/>
        </w:rPr>
        <w:t>is</w:t>
      </w:r>
      <w:r w:rsidRPr="00132EB0">
        <w:rPr>
          <w:color w:val="000000" w:themeColor="text1"/>
          <w:u w:val="single"/>
        </w:rPr>
        <w:t xml:space="preserve"> "outright chaos" and perhaps "the </w:t>
      </w:r>
      <w:r w:rsidRPr="00EA6A04">
        <w:rPr>
          <w:color w:val="000000" w:themeColor="text1"/>
          <w:highlight w:val="green"/>
          <w:u w:val="single"/>
        </w:rPr>
        <w:t>end of</w:t>
      </w:r>
      <w:r w:rsidRPr="00132EB0">
        <w:rPr>
          <w:color w:val="000000" w:themeColor="text1"/>
          <w:u w:val="single"/>
        </w:rPr>
        <w:t xml:space="preserve"> human global </w:t>
      </w:r>
      <w:r w:rsidRPr="00EA6A04">
        <w:rPr>
          <w:color w:val="000000" w:themeColor="text1"/>
          <w:highlight w:val="green"/>
          <w:u w:val="single"/>
        </w:rPr>
        <w:t>civilization</w:t>
      </w:r>
      <w:r w:rsidRPr="00132EB0">
        <w:rPr>
          <w:color w:val="000000" w:themeColor="text1"/>
          <w:u w:val="single"/>
        </w:rPr>
        <w:t xml:space="preserve"> as we know it."</w:t>
      </w:r>
    </w:p>
    <w:p w14:paraId="63F524D0" w14:textId="77777777" w:rsidR="00181287" w:rsidRPr="00B53A01" w:rsidRDefault="00181287" w:rsidP="009E5900">
      <w:pPr>
        <w:rPr>
          <w:color w:val="000000" w:themeColor="text1"/>
          <w:sz w:val="16"/>
        </w:rPr>
      </w:pPr>
    </w:p>
    <w:p w14:paraId="0A8861BA" w14:textId="7A8BC42F" w:rsidR="009E5900" w:rsidRDefault="009E5900" w:rsidP="009E5900">
      <w:pPr>
        <w:pStyle w:val="Heading2"/>
      </w:pPr>
      <w:r>
        <w:t>3</w:t>
      </w:r>
    </w:p>
    <w:p w14:paraId="0DC8C019" w14:textId="3A1AB065" w:rsidR="009E5900" w:rsidRPr="00867825" w:rsidRDefault="009E5900" w:rsidP="009E5900">
      <w:pPr>
        <w:pStyle w:val="Heading4"/>
        <w:rPr>
          <w:rFonts w:cs="Calibri"/>
        </w:rPr>
      </w:pPr>
      <w:r w:rsidRPr="00867825">
        <w:rPr>
          <w:rFonts w:cs="Calibri"/>
        </w:rPr>
        <w:t xml:space="preserve">Interpretation: The affirmative must defend that the hypothetical enactment of a policy by which </w:t>
      </w:r>
      <w:r>
        <w:rPr>
          <w:rFonts w:cs="Calibri"/>
        </w:rPr>
        <w:t>member nations of the WTO reduce IP for medicines.</w:t>
      </w:r>
    </w:p>
    <w:p w14:paraId="697E3F12" w14:textId="77777777" w:rsidR="009E5900" w:rsidRPr="00867825" w:rsidRDefault="009E5900" w:rsidP="009E5900">
      <w:pPr>
        <w:pStyle w:val="Heading4"/>
        <w:rPr>
          <w:rFonts w:cs="Calibri"/>
        </w:rPr>
      </w:pPr>
      <w:r w:rsidRPr="00867825">
        <w:rPr>
          <w:rFonts w:cs="Calibri"/>
        </w:rPr>
        <w:t xml:space="preserve">Resolved denotes a proposal to be enacted by law </w:t>
      </w:r>
    </w:p>
    <w:p w14:paraId="2B467406" w14:textId="77777777" w:rsidR="009E5900" w:rsidRPr="00867825" w:rsidRDefault="009E5900" w:rsidP="009E5900">
      <w:r w:rsidRPr="00867825">
        <w:rPr>
          <w:rStyle w:val="Heading4Char"/>
          <w:rFonts w:cs="Calibri"/>
        </w:rPr>
        <w:t>Words and Phrases 1964</w:t>
      </w:r>
      <w:r w:rsidRPr="00867825">
        <w:t xml:space="preserve"> Permanent Edition </w:t>
      </w:r>
    </w:p>
    <w:p w14:paraId="48DDE5E4" w14:textId="2CEDDF7F" w:rsidR="009E5900" w:rsidRDefault="009E5900" w:rsidP="009E5900">
      <w:pPr>
        <w:spacing w:line="276" w:lineRule="auto"/>
        <w:ind w:right="288"/>
        <w:rPr>
          <w:rFonts w:eastAsia="Times New Roman"/>
          <w:sz w:val="16"/>
        </w:rPr>
      </w:pPr>
      <w:r w:rsidRPr="00867825">
        <w:rPr>
          <w:rFonts w:eastAsia="Times New Roman"/>
          <w:sz w:val="16"/>
        </w:rPr>
        <w:t>Definition of the word “resolve,” given by Webster is “</w:t>
      </w:r>
      <w:r w:rsidRPr="00867825">
        <w:rPr>
          <w:rFonts w:eastAsia="Times New Roman"/>
          <w:b/>
          <w:bCs/>
          <w:highlight w:val="green"/>
          <w:u w:val="single"/>
        </w:rPr>
        <w:t>to express</w:t>
      </w:r>
      <w:r w:rsidRPr="00867825">
        <w:rPr>
          <w:rFonts w:eastAsia="Times New Roman"/>
          <w:b/>
          <w:bCs/>
          <w:u w:val="single"/>
        </w:rPr>
        <w:t xml:space="preserve"> an opinion or </w:t>
      </w:r>
      <w:r w:rsidRPr="00867825">
        <w:rPr>
          <w:rFonts w:eastAsia="Times New Roman"/>
          <w:b/>
          <w:bCs/>
          <w:highlight w:val="green"/>
          <w:u w:val="single"/>
        </w:rPr>
        <w:t xml:space="preserve">determination by resolution or </w:t>
      </w:r>
      <w:r w:rsidRPr="00867825">
        <w:rPr>
          <w:rFonts w:eastAsia="Times New Roman"/>
          <w:b/>
          <w:bCs/>
          <w:u w:val="single"/>
        </w:rPr>
        <w:t xml:space="preserve">vote; as ‘it was resolved by the </w:t>
      </w:r>
      <w:r w:rsidRPr="00867825">
        <w:rPr>
          <w:rFonts w:eastAsia="Times New Roman"/>
          <w:b/>
          <w:bCs/>
          <w:highlight w:val="green"/>
          <w:u w:val="single"/>
        </w:rPr>
        <w:t>legislature</w:t>
      </w:r>
      <w:r w:rsidRPr="00867825">
        <w:rPr>
          <w:rFonts w:eastAsia="Times New Roman"/>
          <w:b/>
          <w:bCs/>
          <w:u w:val="single"/>
        </w:rPr>
        <w:t>;</w:t>
      </w:r>
      <w:r w:rsidRPr="00867825">
        <w:rPr>
          <w:rFonts w:eastAsia="Times New Roman"/>
          <w:sz w:val="16"/>
        </w:rPr>
        <w:t xml:space="preserve">” It is of </w:t>
      </w:r>
      <w:r w:rsidRPr="00867825">
        <w:rPr>
          <w:rFonts w:eastAsia="Times New Roman"/>
          <w:b/>
          <w:bCs/>
          <w:u w:val="single"/>
        </w:rPr>
        <w:t>similar</w:t>
      </w:r>
      <w:r w:rsidRPr="00867825">
        <w:rPr>
          <w:rFonts w:eastAsia="Times New Roman"/>
          <w:sz w:val="16"/>
        </w:rPr>
        <w:t xml:space="preserve"> force </w:t>
      </w:r>
      <w:r w:rsidRPr="00867825">
        <w:rPr>
          <w:rFonts w:eastAsia="Times New Roman"/>
          <w:b/>
          <w:bCs/>
          <w:u w:val="single"/>
        </w:rPr>
        <w:t>to the word “enact,”</w:t>
      </w:r>
      <w:r w:rsidRPr="00867825">
        <w:rPr>
          <w:rFonts w:eastAsia="Times New Roman"/>
          <w:sz w:val="16"/>
        </w:rPr>
        <w:t xml:space="preserve"> which is </w:t>
      </w:r>
      <w:r w:rsidRPr="00867825">
        <w:rPr>
          <w:rFonts w:eastAsia="Times New Roman"/>
          <w:b/>
          <w:bCs/>
          <w:u w:val="single"/>
        </w:rPr>
        <w:t>defined</w:t>
      </w:r>
      <w:r w:rsidRPr="00867825">
        <w:rPr>
          <w:rFonts w:eastAsia="Times New Roman"/>
          <w:sz w:val="16"/>
        </w:rPr>
        <w:t xml:space="preserve"> by Bouvier </w:t>
      </w:r>
      <w:r w:rsidRPr="00867825">
        <w:rPr>
          <w:rFonts w:eastAsia="Times New Roman"/>
          <w:b/>
          <w:bCs/>
          <w:u w:val="single"/>
        </w:rPr>
        <w:t>as</w:t>
      </w:r>
      <w:r w:rsidRPr="00867825">
        <w:rPr>
          <w:rFonts w:eastAsia="Times New Roman"/>
          <w:sz w:val="16"/>
        </w:rPr>
        <w:t xml:space="preserve"> meaning “</w:t>
      </w:r>
      <w:r w:rsidRPr="00867825">
        <w:rPr>
          <w:rFonts w:eastAsia="Times New Roman"/>
          <w:b/>
          <w:bCs/>
          <w:highlight w:val="green"/>
          <w:u w:val="single"/>
        </w:rPr>
        <w:t>to establish by law</w:t>
      </w:r>
      <w:r w:rsidRPr="00867825">
        <w:rPr>
          <w:rFonts w:eastAsia="Times New Roman"/>
          <w:sz w:val="16"/>
          <w:highlight w:val="green"/>
        </w:rPr>
        <w:t>”.</w:t>
      </w:r>
      <w:r w:rsidRPr="00867825">
        <w:rPr>
          <w:rFonts w:eastAsia="Times New Roman"/>
          <w:sz w:val="16"/>
        </w:rPr>
        <w:t xml:space="preserve">  </w:t>
      </w:r>
    </w:p>
    <w:p w14:paraId="3CA3C595" w14:textId="46CB2782" w:rsidR="009E5900" w:rsidRPr="00867825" w:rsidRDefault="009E5900" w:rsidP="009E5900">
      <w:pPr>
        <w:pStyle w:val="Heading4"/>
      </w:pPr>
      <w:r>
        <w:t xml:space="preserve">Violation: They defend the </w:t>
      </w:r>
      <w:r w:rsidRPr="009E5900">
        <w:t>resolution as a general principle</w:t>
      </w:r>
    </w:p>
    <w:p w14:paraId="03C94242" w14:textId="77777777" w:rsidR="009E5900" w:rsidRPr="00867825" w:rsidRDefault="009E5900" w:rsidP="009E5900">
      <w:pPr>
        <w:pStyle w:val="Heading4"/>
        <w:spacing w:line="276" w:lineRule="auto"/>
        <w:rPr>
          <w:rFonts w:cs="Calibri"/>
        </w:rPr>
      </w:pPr>
      <w:r w:rsidRPr="00867825">
        <w:rPr>
          <w:rFonts w:cs="Calibri"/>
        </w:rPr>
        <w:t>Vote Neg:</w:t>
      </w:r>
    </w:p>
    <w:p w14:paraId="1B396CC5" w14:textId="751FD4A1" w:rsidR="009E5900" w:rsidRPr="00867825" w:rsidRDefault="009E5900" w:rsidP="009E5900">
      <w:pPr>
        <w:pStyle w:val="Heading4"/>
        <w:spacing w:line="276" w:lineRule="auto"/>
        <w:rPr>
          <w:rFonts w:cs="Calibri"/>
        </w:rPr>
      </w:pPr>
      <w:r w:rsidRPr="00867825">
        <w:rPr>
          <w:rFonts w:cs="Calibri"/>
        </w:rPr>
        <w:t>1. Procedural Fairness- Not all topics offer equitable ground. Absent a topical requirement, the aff will be biased by competitive incentives to find the most uncontroversial advocacy possible with a germane relation to the topic. That limits me to offensive arguments against the AC like oppression good. The only way to make sure that debates are fair is to have one chosen by a 3</w:t>
      </w:r>
      <w:r w:rsidRPr="00867825">
        <w:rPr>
          <w:rFonts w:cs="Calibri"/>
          <w:vertAlign w:val="superscript"/>
        </w:rPr>
        <w:t>rd</w:t>
      </w:r>
      <w:r w:rsidRPr="00867825">
        <w:rPr>
          <w:rFonts w:cs="Calibri"/>
        </w:rPr>
        <w:t xml:space="preserve"> party topic committee.  In-round competitive equity is a voting issue and outweighs the K. Resolvability- the judge has to indicate who won the round, fairness best coheres with this since if one debater had ten minutes to speak and the other had three there would be incongruence that alters ability to judge the </w:t>
      </w:r>
      <w:r w:rsidRPr="00867825">
        <w:rPr>
          <w:rFonts w:cs="Calibri"/>
          <w:i/>
        </w:rPr>
        <w:t>truth value</w:t>
      </w:r>
      <w:r w:rsidRPr="00867825">
        <w:rPr>
          <w:rFonts w:cs="Calibri"/>
        </w:rPr>
        <w:t xml:space="preserve"> of who wins on the AC so cross-applications don’t work. </w:t>
      </w:r>
    </w:p>
    <w:p w14:paraId="2912410B" w14:textId="612D1A33" w:rsidR="009E5900" w:rsidRPr="00867825" w:rsidRDefault="009E5900" w:rsidP="009E5900">
      <w:pPr>
        <w:pStyle w:val="Heading4"/>
        <w:spacing w:line="276" w:lineRule="auto"/>
        <w:rPr>
          <w:sz w:val="14"/>
        </w:rPr>
      </w:pPr>
      <w:r w:rsidRPr="00867825">
        <w:rPr>
          <w:rFonts w:cs="Calibri"/>
          <w:shd w:val="clear" w:color="auto" w:fill="FFFFFF"/>
        </w:rPr>
        <w:t xml:space="preserve">2. Limits- Affs outside the topic justify a literal infinite number of affs because you only need to be germanely topical. </w:t>
      </w:r>
    </w:p>
    <w:p w14:paraId="11528A98" w14:textId="72D89C80" w:rsidR="009E5900" w:rsidRDefault="009E5900" w:rsidP="009E5900">
      <w:pPr>
        <w:pStyle w:val="Heading4"/>
        <w:spacing w:before="0" w:line="276" w:lineRule="auto"/>
        <w:rPr>
          <w:rFonts w:cs="Calibri"/>
          <w:shd w:val="clear" w:color="auto" w:fill="FFFFFF"/>
        </w:rPr>
      </w:pPr>
      <w:r w:rsidRPr="00867825">
        <w:rPr>
          <w:rFonts w:cs="Calibri"/>
        </w:rPr>
        <w:t>Controls</w:t>
      </w:r>
      <w:r w:rsidRPr="00867825">
        <w:rPr>
          <w:rFonts w:cs="Calibri"/>
          <w:shd w:val="clear" w:color="auto" w:fill="FFFFFF"/>
        </w:rPr>
        <w:t xml:space="preserve"> the internal link to the aff- I can’t engage in the 1AC’s critical issues in round AND you cause research overload so I cannot be politically active for your cause outside of round because I am too busy researching. </w:t>
      </w:r>
    </w:p>
    <w:p w14:paraId="7AF8C6EB" w14:textId="7C124792" w:rsidR="00181287" w:rsidRPr="00181287" w:rsidRDefault="00181287" w:rsidP="00181287">
      <w:pPr>
        <w:pStyle w:val="Heading4"/>
      </w:pPr>
      <w:r>
        <w:t>3. Ground I can’t read DA’s or PICs which are k2 neg ground when you defend implementation</w:t>
      </w:r>
    </w:p>
    <w:p w14:paraId="3C49F9A7" w14:textId="7E6CA6A5" w:rsidR="009E5900" w:rsidRDefault="009E5900" w:rsidP="009E5900">
      <w:pPr>
        <w:pStyle w:val="Heading4"/>
        <w:spacing w:before="0" w:line="276" w:lineRule="auto"/>
        <w:rPr>
          <w:rFonts w:cs="Calibri"/>
        </w:rPr>
      </w:pPr>
      <w:r w:rsidRPr="00867825">
        <w:rPr>
          <w:rFonts w:cs="Calibri"/>
        </w:rPr>
        <w:t xml:space="preserve">4. TVA- </w:t>
      </w:r>
      <w:r>
        <w:rPr>
          <w:rFonts w:cs="Calibri"/>
        </w:rPr>
        <w:t>Defend implementation – solves all your offense</w:t>
      </w:r>
    </w:p>
    <w:p w14:paraId="51CCC53C" w14:textId="5BAEF2EA" w:rsidR="009E5900" w:rsidRDefault="009E5900" w:rsidP="009E5900">
      <w:pPr>
        <w:pStyle w:val="Heading4"/>
      </w:pPr>
      <w:r>
        <w:t xml:space="preserve">5. Jurisdiction on </w:t>
      </w:r>
      <w:proofErr w:type="spellStart"/>
      <w:r>
        <w:t>Tabroom</w:t>
      </w:r>
      <w:proofErr w:type="spellEnd"/>
      <w:r>
        <w:t xml:space="preserve"> or joy of tournaments </w:t>
      </w:r>
      <w:proofErr w:type="gramStart"/>
      <w:r>
        <w:t>its</w:t>
      </w:r>
      <w:proofErr w:type="gramEnd"/>
      <w:r>
        <w:t xml:space="preserve"> says debaters have to defend the topic, the judge has to affirm or negate the resolution, if I win they are </w:t>
      </w:r>
      <w:proofErr w:type="spellStart"/>
      <w:r>
        <w:t>non topical</w:t>
      </w:r>
      <w:proofErr w:type="spellEnd"/>
      <w:r>
        <w:t xml:space="preserve"> you vote neg because you </w:t>
      </w:r>
      <w:proofErr w:type="spellStart"/>
      <w:r>
        <w:t>cant</w:t>
      </w:r>
      <w:proofErr w:type="spellEnd"/>
      <w:r>
        <w:t xml:space="preserve"> vote aff since it was literally not an. Jurisdiction is an independent voter because it constrains judge obligation</w:t>
      </w:r>
    </w:p>
    <w:p w14:paraId="0BC0E51B" w14:textId="785A4B01" w:rsidR="009E5900" w:rsidRPr="009E5900" w:rsidRDefault="00181287" w:rsidP="00F82289">
      <w:pPr>
        <w:pStyle w:val="Heading4"/>
      </w:pPr>
      <w:r>
        <w:t xml:space="preserve">6. This is </w:t>
      </w:r>
      <w:r w:rsidRPr="00181287">
        <w:t>offense under the AC because it abstracts from questions of how we should go about fighting the color line</w:t>
      </w:r>
    </w:p>
    <w:sectPr w:rsidR="009E5900" w:rsidRPr="009E59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A07D50"/>
    <w:multiLevelType w:val="hybridMultilevel"/>
    <w:tmpl w:val="4F4445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F0E2B45"/>
    <w:multiLevelType w:val="hybridMultilevel"/>
    <w:tmpl w:val="6870F4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E5900"/>
    <w:rsid w:val="000139A3"/>
    <w:rsid w:val="00100833"/>
    <w:rsid w:val="00104529"/>
    <w:rsid w:val="00105942"/>
    <w:rsid w:val="00107396"/>
    <w:rsid w:val="00144A4C"/>
    <w:rsid w:val="00176AB0"/>
    <w:rsid w:val="00177B7D"/>
    <w:rsid w:val="00181287"/>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A4F17"/>
    <w:rsid w:val="007F5B66"/>
    <w:rsid w:val="00823A1C"/>
    <w:rsid w:val="00845B9D"/>
    <w:rsid w:val="00860984"/>
    <w:rsid w:val="008B3ECB"/>
    <w:rsid w:val="008B4E85"/>
    <w:rsid w:val="008C1B2E"/>
    <w:rsid w:val="0091627E"/>
    <w:rsid w:val="0097032B"/>
    <w:rsid w:val="009A1574"/>
    <w:rsid w:val="009D2EAD"/>
    <w:rsid w:val="009D54B2"/>
    <w:rsid w:val="009E1922"/>
    <w:rsid w:val="009E5900"/>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8228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78B56"/>
  <w15:chartTrackingRefBased/>
  <w15:docId w15:val="{E07E1176-CEA4-4862-B084-3D99DC2C1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82289"/>
    <w:rPr>
      <w:rFonts w:ascii="Calibri" w:hAnsi="Calibri"/>
    </w:rPr>
  </w:style>
  <w:style w:type="paragraph" w:styleId="Heading1">
    <w:name w:val="heading 1"/>
    <w:aliases w:val="Pocket"/>
    <w:basedOn w:val="Normal"/>
    <w:next w:val="Normal"/>
    <w:link w:val="Heading1Char"/>
    <w:qFormat/>
    <w:rsid w:val="00F822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8228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8228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no read,No Spacing12,No Spacing211,No Spacing2111,Ch,TAG,No Spacing111111,No Spacing4,No Spacing11111,Card,tags,No Spacing21,CD - Cite,ta,Heading 2 Char1 Char Char,Tags"/>
    <w:basedOn w:val="Normal"/>
    <w:next w:val="Normal"/>
    <w:link w:val="Heading4Char"/>
    <w:uiPriority w:val="3"/>
    <w:unhideWhenUsed/>
    <w:qFormat/>
    <w:rsid w:val="00F8228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822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2289"/>
  </w:style>
  <w:style w:type="character" w:customStyle="1" w:styleId="Heading1Char">
    <w:name w:val="Heading 1 Char"/>
    <w:aliases w:val="Pocket Char"/>
    <w:basedOn w:val="DefaultParagraphFont"/>
    <w:link w:val="Heading1"/>
    <w:rsid w:val="00F8228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8228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8228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no read Char,No Spacing12 Char,No Spacing211 Char,No Spacing2111 Char,Ch Char,TAG Char,No Spacing111111 Char,Card Char"/>
    <w:basedOn w:val="DefaultParagraphFont"/>
    <w:link w:val="Heading4"/>
    <w:uiPriority w:val="3"/>
    <w:rsid w:val="00F82289"/>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F8228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82289"/>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8"/>
    <w:basedOn w:val="DefaultParagraphFont"/>
    <w:uiPriority w:val="6"/>
    <w:qFormat/>
    <w:rsid w:val="00F82289"/>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
    <w:basedOn w:val="DefaultParagraphFont"/>
    <w:uiPriority w:val="99"/>
    <w:unhideWhenUsed/>
    <w:rsid w:val="00F82289"/>
    <w:rPr>
      <w:color w:val="auto"/>
      <w:u w:val="none"/>
    </w:rPr>
  </w:style>
  <w:style w:type="character" w:styleId="FollowedHyperlink">
    <w:name w:val="FollowedHyperlink"/>
    <w:basedOn w:val="DefaultParagraphFont"/>
    <w:uiPriority w:val="99"/>
    <w:semiHidden/>
    <w:unhideWhenUsed/>
    <w:rsid w:val="00F82289"/>
    <w:rPr>
      <w:color w:val="auto"/>
      <w:u w:val="none"/>
    </w:rPr>
  </w:style>
  <w:style w:type="paragraph" w:customStyle="1" w:styleId="textbold">
    <w:name w:val="text bold"/>
    <w:basedOn w:val="Normal"/>
    <w:link w:val="Emphasis"/>
    <w:uiPriority w:val="7"/>
    <w:qFormat/>
    <w:rsid w:val="009E590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TitleChar">
    <w:name w:val="Title Char"/>
    <w:basedOn w:val="DefaultParagraphFont"/>
    <w:link w:val="Title"/>
    <w:uiPriority w:val="1"/>
    <w:qFormat/>
    <w:rsid w:val="009E5900"/>
    <w:rPr>
      <w:u w:val="single"/>
    </w:rPr>
  </w:style>
  <w:style w:type="paragraph" w:styleId="Title">
    <w:name w:val="Title"/>
    <w:basedOn w:val="Normal"/>
    <w:link w:val="TitleChar"/>
    <w:uiPriority w:val="1"/>
    <w:qFormat/>
    <w:rsid w:val="009E5900"/>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9E5900"/>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9E59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oynbio.com/" TargetMode="External"/><Relationship Id="rId18" Type="http://schemas.openxmlformats.org/officeDocument/2006/relationships/hyperlink" Target="https://www.wwf.org.au/news/blogs/plastic-waste-and-climate-change-whats-the-connection" TargetMode="External"/><Relationship Id="rId26" Type="http://schemas.openxmlformats.org/officeDocument/2006/relationships/hyperlink" Target="https://www.neste.us/neste-in-north-america" TargetMode="External"/><Relationship Id="rId39" Type="http://schemas.openxmlformats.org/officeDocument/2006/relationships/hyperlink" Target="https://www.livescience.com/51990-sea-level-rise-unknowns.html" TargetMode="External"/><Relationship Id="rId21" Type="http://schemas.openxmlformats.org/officeDocument/2006/relationships/hyperlink" Target="https://www.bio.org/sites/default/files/2021-04/Climate%20Report%20Executive%20Summary_FINAL.pdf" TargetMode="External"/><Relationship Id="rId34" Type="http://schemas.openxmlformats.org/officeDocument/2006/relationships/hyperlink" Target="https://www.bio.org/sites/default/files/2021-04/Climate%20Report_FINAL.pdf" TargetMode="External"/><Relationship Id="rId7" Type="http://schemas.openxmlformats.org/officeDocument/2006/relationships/hyperlink" Target="https://www.rff.org/publications/issue-briefs/emissions-projections-for-a-trio-of-federal-climate-policies/" TargetMode="External"/><Relationship Id="rId2" Type="http://schemas.openxmlformats.org/officeDocument/2006/relationships/numbering" Target="numbering.xml"/><Relationship Id="rId16" Type="http://schemas.openxmlformats.org/officeDocument/2006/relationships/hyperlink" Target="https://www.tropicbioscience.com/" TargetMode="External"/><Relationship Id="rId20" Type="http://schemas.openxmlformats.org/officeDocument/2006/relationships/hyperlink" Target="https://danimerscientific.com/" TargetMode="External"/><Relationship Id="rId29" Type="http://schemas.openxmlformats.org/officeDocument/2006/relationships/hyperlink" Target="https://www.lanzatech.co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tatnews.com/2021/05/21/climate-change-solutions-from-biosciences/" TargetMode="External"/><Relationship Id="rId11" Type="http://schemas.openxmlformats.org/officeDocument/2006/relationships/hyperlink" Target="https://science.sciencemag.org/content/370/6517/705" TargetMode="External"/><Relationship Id="rId24" Type="http://schemas.openxmlformats.org/officeDocument/2006/relationships/hyperlink" Target="https://syntheticgenomics.com/algal-cell-factories/" TargetMode="External"/><Relationship Id="rId32" Type="http://schemas.openxmlformats.org/officeDocument/2006/relationships/hyperlink" Target="https://www.ipwatchdog.com/2021/04/19/waiving-ip-rights-during-times-of-covid-a-false-good-idea/id=132399/" TargetMode="External"/><Relationship Id="rId37" Type="http://schemas.openxmlformats.org/officeDocument/2006/relationships/hyperlink" Target="https://www.livescience.com/57266-amazon-river.htm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ature.com/articles/s41579-019-0222-5" TargetMode="External"/><Relationship Id="rId23" Type="http://schemas.openxmlformats.org/officeDocument/2006/relationships/hyperlink" Target="https://link.springer.com/chapter/10.1007/978-4-431-54895-9_6" TargetMode="External"/><Relationship Id="rId28" Type="http://schemas.openxmlformats.org/officeDocument/2006/relationships/hyperlink" Target="https://www.worldenergy.net/products/sustainable-aviation-fuel-saf/" TargetMode="External"/><Relationship Id="rId36" Type="http://schemas.openxmlformats.org/officeDocument/2006/relationships/hyperlink" Target="https://www.ipcc.ch/sr15/" TargetMode="External"/><Relationship Id="rId10" Type="http://schemas.openxmlformats.org/officeDocument/2006/relationships/hyperlink" Target="https://ourworldindata.org/food-ghg-emissions" TargetMode="External"/><Relationship Id="rId19" Type="http://schemas.openxmlformats.org/officeDocument/2006/relationships/hyperlink" Target="https://www.wwf.org.au/news/blogs/plastic-waste-and-climate-change-whats-the-connection" TargetMode="External"/><Relationship Id="rId31" Type="http://schemas.openxmlformats.org/officeDocument/2006/relationships/hyperlink" Target="https://www.ipwatchdog.com/2021/05/26/trips-ip-waiver-establish-dangerous-precedent-climate-change-biotech-sectors/id=133964/" TargetMode="External"/><Relationship Id="rId4" Type="http://schemas.openxmlformats.org/officeDocument/2006/relationships/settings" Target="settings.xml"/><Relationship Id="rId9" Type="http://schemas.openxmlformats.org/officeDocument/2006/relationships/hyperlink" Target="https://www.eia.gov/environment/emissions/carbon/" TargetMode="External"/><Relationship Id="rId14" Type="http://schemas.openxmlformats.org/officeDocument/2006/relationships/hyperlink" Target="https://www.acceligen.com/precision-breeding/" TargetMode="External"/><Relationship Id="rId22" Type="http://schemas.openxmlformats.org/officeDocument/2006/relationships/hyperlink" Target="https://www.epa.gov/ghgemissions/sources-greenhouse-gas-emissions" TargetMode="External"/><Relationship Id="rId27" Type="http://schemas.openxmlformats.org/officeDocument/2006/relationships/hyperlink" Target="https://gevo.com/" TargetMode="External"/><Relationship Id="rId30" Type="http://schemas.openxmlformats.org/officeDocument/2006/relationships/hyperlink" Target="https://techcrunch.com/2020/06/02/lanzajet-launches-to-make-renewable-jet-fuel-a-reality/" TargetMode="External"/><Relationship Id="rId35" Type="http://schemas.openxmlformats.org/officeDocument/2006/relationships/hyperlink" Target="https://www.livescience.com/65633-climate-change-dooms-humans-by-2050.html" TargetMode="External"/><Relationship Id="rId8" Type="http://schemas.openxmlformats.org/officeDocument/2006/relationships/hyperlink" Target="https://www.bio.org/sites/default/files/2021-04/Climate%20Report%20Executive%20Summary_FINAL.pdf" TargetMode="External"/><Relationship Id="rId3" Type="http://schemas.openxmlformats.org/officeDocument/2006/relationships/styles" Target="styles.xml"/><Relationship Id="rId12" Type="http://schemas.openxmlformats.org/officeDocument/2006/relationships/hyperlink" Target="https://unfccc.int/process-and-meetings/the-paris-agreement/the-paris-agreement" TargetMode="External"/><Relationship Id="rId17" Type="http://schemas.openxmlformats.org/officeDocument/2006/relationships/hyperlink" Target="https://www.wwf.org.au/news/blogs/plastic-waste-and-climate-change-whats-the-connection" TargetMode="External"/><Relationship Id="rId25" Type="http://schemas.openxmlformats.org/officeDocument/2006/relationships/hyperlink" Target="https://ourworldindata.org/co2-emissions-from-aviation" TargetMode="External"/><Relationship Id="rId33" Type="http://schemas.openxmlformats.org/officeDocument/2006/relationships/hyperlink" Target="https://www.ipwatchdog.com/2021/05/05/tai-says-united-states-will-back-india-southafrica-proposal-waive-ip-rights-trips/id=133224/" TargetMode="External"/><Relationship Id="rId38" Type="http://schemas.openxmlformats.org/officeDocument/2006/relationships/hyperlink" Target="https://www.livescience.com/55129-how-heat-waves-kill-so-quickl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9329</Words>
  <Characters>53178</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2021-09-12T00:06:00Z</dcterms:created>
  <dcterms:modified xsi:type="dcterms:W3CDTF">2021-09-12T02:05:00Z</dcterms:modified>
</cp:coreProperties>
</file>