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6C408" w14:textId="55AB75C3" w:rsidR="007633E5" w:rsidRPr="007633E5" w:rsidRDefault="007633E5" w:rsidP="007633E5">
      <w:pPr>
        <w:pStyle w:val="Heading4"/>
        <w:rPr>
          <w:color w:val="FF0000"/>
        </w:rPr>
      </w:pPr>
      <w:r w:rsidRPr="007633E5">
        <w:rPr>
          <w:color w:val="FF0000"/>
        </w:rPr>
        <w:t xml:space="preserve">** Trigger warning: This K will discuss non-explicit mentions of </w:t>
      </w:r>
      <w:proofErr w:type="spellStart"/>
      <w:r w:rsidRPr="007633E5">
        <w:rPr>
          <w:color w:val="FF0000"/>
        </w:rPr>
        <w:t>anti-semitic</w:t>
      </w:r>
      <w:proofErr w:type="spellEnd"/>
      <w:r w:rsidRPr="007633E5">
        <w:rPr>
          <w:color w:val="FF0000"/>
        </w:rPr>
        <w:t xml:space="preserve"> violence</w:t>
      </w:r>
      <w:r>
        <w:rPr>
          <w:color w:val="FF0000"/>
        </w:rPr>
        <w:t>**</w:t>
      </w:r>
    </w:p>
    <w:p w14:paraId="6F45D1B5" w14:textId="778F0B36" w:rsidR="00A95652" w:rsidRDefault="001D25EB" w:rsidP="001D25EB">
      <w:pPr>
        <w:pStyle w:val="Heading2"/>
      </w:pPr>
      <w:r>
        <w:lastRenderedPageBreak/>
        <w:t>1</w:t>
      </w:r>
    </w:p>
    <w:p w14:paraId="00893892" w14:textId="77777777" w:rsidR="007633E5" w:rsidRPr="00B806B0" w:rsidRDefault="007633E5" w:rsidP="007633E5">
      <w:pPr>
        <w:pStyle w:val="Heading4"/>
      </w:pPr>
      <w:r>
        <w:t>Identity thinking generalizes objects under categories assuming it’s capturing the object in full thereby ignoring the inherent commitment of the non-identical. Therefore, all non-negative dialectical modern thinking fails.</w:t>
      </w:r>
    </w:p>
    <w:p w14:paraId="2B4BDF2E" w14:textId="77777777" w:rsidR="007633E5" w:rsidRPr="00D346C5" w:rsidRDefault="007633E5" w:rsidP="007633E5">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8BDACA6" w14:textId="77777777" w:rsidR="007633E5" w:rsidRDefault="007633E5" w:rsidP="007633E5">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3F951F7A" w14:textId="77777777" w:rsidR="007633E5" w:rsidRDefault="007633E5" w:rsidP="007633E5">
      <w:pPr>
        <w:rPr>
          <w:sz w:val="8"/>
        </w:rPr>
      </w:pPr>
    </w:p>
    <w:p w14:paraId="5F5D1D76" w14:textId="77777777" w:rsidR="007633E5" w:rsidRPr="00CD4A92" w:rsidRDefault="007633E5" w:rsidP="007633E5">
      <w:pPr>
        <w:pStyle w:val="Heading4"/>
      </w:pPr>
      <w:r>
        <w:t xml:space="preserve">Strikes are an example of praxis – they’re just a call for direct political action. </w:t>
      </w:r>
      <w:r w:rsidRPr="00CD4A92">
        <w:t>Prioritizing praxis over theory does not challenge the system itself</w:t>
      </w:r>
      <w:r>
        <w:t xml:space="preserve"> and is a link.</w:t>
      </w:r>
    </w:p>
    <w:p w14:paraId="12403454" w14:textId="77777777" w:rsidR="007633E5" w:rsidRPr="00E418E2" w:rsidRDefault="007633E5" w:rsidP="007633E5">
      <w:pPr>
        <w:rPr>
          <w:sz w:val="14"/>
          <w:szCs w:val="14"/>
        </w:rPr>
      </w:pPr>
      <w:r w:rsidRPr="00E418E2">
        <w:rPr>
          <w:rStyle w:val="Style13ptBold"/>
        </w:rPr>
        <w:t>Wilding 09</w:t>
      </w:r>
      <w:r>
        <w:rPr>
          <w:rStyle w:val="Style13ptBold"/>
        </w:rPr>
        <w:t xml:space="preserve"> </w:t>
      </w:r>
      <w:r w:rsidRPr="00E418E2">
        <w:rPr>
          <w:sz w:val="14"/>
          <w:szCs w:val="14"/>
        </w:rPr>
        <w:t xml:space="preserve">Adrian Wilding. “Pied Pipers and Polymaths: Adorno’s Critique of </w:t>
      </w:r>
      <w:proofErr w:type="spellStart"/>
      <w:r w:rsidRPr="00E418E2">
        <w:rPr>
          <w:sz w:val="14"/>
          <w:szCs w:val="14"/>
        </w:rPr>
        <w:t>Praxism</w:t>
      </w:r>
      <w:proofErr w:type="spellEnd"/>
      <w:r w:rsidRPr="00E418E2">
        <w:rPr>
          <w:sz w:val="14"/>
          <w:szCs w:val="14"/>
        </w:rPr>
        <w:t>,” Chapter Three in:</w:t>
      </w:r>
      <w:r w:rsidRPr="00E418E2">
        <w:rPr>
          <w:i/>
          <w:iCs/>
          <w:sz w:val="14"/>
          <w:szCs w:val="14"/>
        </w:rPr>
        <w:t xml:space="preserve"> Negativity and Revolution: Adorno and Political Activism</w:t>
      </w:r>
      <w:r w:rsidRPr="00E418E2">
        <w:rPr>
          <w:sz w:val="14"/>
          <w:szCs w:val="14"/>
        </w:rPr>
        <w:t xml:space="preserve">. Edited by John Holloway, Fernando </w:t>
      </w:r>
      <w:proofErr w:type="gramStart"/>
      <w:r w:rsidRPr="00E418E2">
        <w:rPr>
          <w:sz w:val="14"/>
          <w:szCs w:val="14"/>
        </w:rPr>
        <w:t>Matamoros</w:t>
      </w:r>
      <w:proofErr w:type="gramEnd"/>
      <w:r w:rsidRPr="00E418E2">
        <w:rPr>
          <w:sz w:val="14"/>
          <w:szCs w:val="14"/>
        </w:rPr>
        <w:t xml:space="preserve"> and Sergio Tischler. Instituto de </w:t>
      </w:r>
      <w:proofErr w:type="spellStart"/>
      <w:r w:rsidRPr="00E418E2">
        <w:rPr>
          <w:sz w:val="14"/>
          <w:szCs w:val="14"/>
        </w:rPr>
        <w:t>Ciencias</w:t>
      </w:r>
      <w:proofErr w:type="spellEnd"/>
      <w:r w:rsidRPr="00E418E2">
        <w:rPr>
          <w:sz w:val="14"/>
          <w:szCs w:val="14"/>
        </w:rPr>
        <w:t xml:space="preserve"> </w:t>
      </w:r>
      <w:proofErr w:type="spellStart"/>
      <w:r w:rsidRPr="00E418E2">
        <w:rPr>
          <w:sz w:val="14"/>
          <w:szCs w:val="14"/>
        </w:rPr>
        <w:t>Sociales</w:t>
      </w:r>
      <w:proofErr w:type="spellEnd"/>
      <w:r w:rsidRPr="00E418E2">
        <w:rPr>
          <w:sz w:val="14"/>
          <w:szCs w:val="14"/>
        </w:rPr>
        <w:t xml:space="preserve"> y </w:t>
      </w:r>
      <w:proofErr w:type="spellStart"/>
      <w:r w:rsidRPr="00E418E2">
        <w:rPr>
          <w:sz w:val="14"/>
          <w:szCs w:val="14"/>
        </w:rPr>
        <w:t>Humanidades</w:t>
      </w:r>
      <w:proofErr w:type="spellEnd"/>
      <w:r w:rsidRPr="00E418E2">
        <w:rPr>
          <w:sz w:val="14"/>
          <w:szCs w:val="14"/>
        </w:rPr>
        <w:t xml:space="preserve"> </w:t>
      </w:r>
      <w:proofErr w:type="spellStart"/>
      <w:r w:rsidRPr="00E418E2">
        <w:rPr>
          <w:sz w:val="14"/>
          <w:szCs w:val="14"/>
        </w:rPr>
        <w:t>Benemérita</w:t>
      </w:r>
      <w:proofErr w:type="spellEnd"/>
      <w:r w:rsidRPr="00E418E2">
        <w:rPr>
          <w:sz w:val="14"/>
          <w:szCs w:val="14"/>
        </w:rPr>
        <w:t xml:space="preserve"> Universidad </w:t>
      </w:r>
      <w:proofErr w:type="spellStart"/>
      <w:r w:rsidRPr="00E418E2">
        <w:rPr>
          <w:sz w:val="14"/>
          <w:szCs w:val="14"/>
        </w:rPr>
        <w:t>Autónoma</w:t>
      </w:r>
      <w:proofErr w:type="spellEnd"/>
      <w:r w:rsidRPr="00E418E2">
        <w:rPr>
          <w:sz w:val="14"/>
          <w:szCs w:val="14"/>
        </w:rPr>
        <w:t xml:space="preserve"> de Puebla. 2009. Print. </w:t>
      </w:r>
      <w:r>
        <w:rPr>
          <w:sz w:val="14"/>
          <w:szCs w:val="14"/>
        </w:rPr>
        <w:t xml:space="preserve">SJMS </w:t>
      </w:r>
    </w:p>
    <w:p w14:paraId="442422AD" w14:textId="77777777" w:rsidR="007633E5" w:rsidRDefault="007633E5" w:rsidP="007633E5">
      <w:pPr>
        <w:rPr>
          <w:rStyle w:val="Emphasis"/>
        </w:rPr>
      </w:pPr>
      <w:r w:rsidRPr="005814A1">
        <w:rPr>
          <w:sz w:val="8"/>
        </w:rPr>
        <w:t xml:space="preserve">Adorno finds himself having to respond explicitly to the increasingly tense situation and the political pressures placed upon him. He tells his students that the </w:t>
      </w:r>
      <w:r w:rsidRPr="005814A1">
        <w:rPr>
          <w:rStyle w:val="Emphasis"/>
          <w:highlight w:val="green"/>
        </w:rPr>
        <w:t>call for</w:t>
      </w:r>
      <w:r w:rsidRPr="005814A1">
        <w:rPr>
          <w:rStyle w:val="Emphasis"/>
        </w:rPr>
        <w:t xml:space="preserve"> direct </w:t>
      </w:r>
      <w:r w:rsidRPr="005814A1">
        <w:rPr>
          <w:rStyle w:val="Emphasis"/>
          <w:highlight w:val="green"/>
        </w:rPr>
        <w:t xml:space="preserve">political action is </w:t>
      </w:r>
      <w:proofErr w:type="gramStart"/>
      <w:r w:rsidRPr="005814A1">
        <w:rPr>
          <w:rStyle w:val="Emphasis"/>
          <w:highlight w:val="green"/>
        </w:rPr>
        <w:t>problematic</w:t>
      </w:r>
      <w:r w:rsidRPr="005814A1">
        <w:rPr>
          <w:rStyle w:val="Emphasis"/>
        </w:rPr>
        <w:t>, because</w:t>
      </w:r>
      <w:proofErr w:type="gramEnd"/>
      <w:r w:rsidRPr="005814A1">
        <w:rPr>
          <w:rStyle w:val="Emphasis"/>
        </w:rPr>
        <w:t xml:space="preserve"> </w:t>
      </w:r>
      <w:r w:rsidRPr="005814A1">
        <w:rPr>
          <w:rStyle w:val="Emphasis"/>
          <w:highlight w:val="green"/>
        </w:rPr>
        <w:t>it is a desire for immediacy amidst</w:t>
      </w:r>
      <w:r w:rsidRPr="005814A1">
        <w:rPr>
          <w:rStyle w:val="Emphasis"/>
        </w:rPr>
        <w:t xml:space="preserve"> the most mediated, amidst </w:t>
      </w:r>
      <w:r w:rsidRPr="005814A1">
        <w:rPr>
          <w:rStyle w:val="Emphasis"/>
          <w:highlight w:val="green"/>
        </w:rPr>
        <w:t>the</w:t>
      </w:r>
      <w:r w:rsidRPr="005814A1">
        <w:rPr>
          <w:rStyle w:val="Emphasis"/>
        </w:rPr>
        <w:t xml:space="preserve"> complex and </w:t>
      </w:r>
      <w:r w:rsidRPr="005814A1">
        <w:rPr>
          <w:rStyle w:val="Emphasis"/>
          <w:highlight w:val="green"/>
        </w:rPr>
        <w:t>opaque capitalist society</w:t>
      </w:r>
      <w:r w:rsidRPr="005814A1">
        <w:rPr>
          <w:sz w:val="8"/>
        </w:rPr>
        <w:t xml:space="preserve"> in which both student and teacher fi </w:t>
      </w:r>
      <w:proofErr w:type="spellStart"/>
      <w:r w:rsidRPr="005814A1">
        <w:rPr>
          <w:sz w:val="8"/>
        </w:rPr>
        <w:t>nd</w:t>
      </w:r>
      <w:proofErr w:type="spellEnd"/>
      <w:r w:rsidRPr="005814A1">
        <w:rPr>
          <w:sz w:val="8"/>
        </w:rPr>
        <w:t xml:space="preserve"> themselves: </w:t>
      </w:r>
      <w:r w:rsidRPr="005814A1">
        <w:rPr>
          <w:rStyle w:val="Emphasis"/>
        </w:rPr>
        <w:t xml:space="preserve">“there is nowadays a great danger,” he says, “of what might be termed an </w:t>
      </w:r>
      <w:r w:rsidRPr="005814A1">
        <w:rPr>
          <w:rStyle w:val="Emphasis"/>
          <w:highlight w:val="green"/>
        </w:rPr>
        <w:t>illicit shortcut to practical action</w:t>
      </w:r>
      <w:r w:rsidRPr="005814A1">
        <w:rPr>
          <w:rStyle w:val="Emphasis"/>
        </w:rPr>
        <w:t>”</w:t>
      </w:r>
      <w:r w:rsidRPr="005814A1">
        <w:rPr>
          <w:sz w:val="8"/>
        </w:rPr>
        <w:t xml:space="preserve"> (Adorno 2001: 3). </w:t>
      </w:r>
      <w:r w:rsidRPr="005814A1">
        <w:rPr>
          <w:rStyle w:val="Emphasis"/>
        </w:rPr>
        <w:t>Such shortcuts</w:t>
      </w:r>
      <w:r w:rsidRPr="005814A1">
        <w:rPr>
          <w:sz w:val="8"/>
        </w:rPr>
        <w:t>, he tells them</w:t>
      </w:r>
      <w:r w:rsidRPr="005814A1">
        <w:rPr>
          <w:rStyle w:val="Emphasis"/>
        </w:rPr>
        <w:t xml:space="preserve">, </w:t>
      </w:r>
      <w:r w:rsidRPr="005814A1">
        <w:rPr>
          <w:rStyle w:val="Emphasis"/>
          <w:highlight w:val="green"/>
        </w:rPr>
        <w:t>rest</w:t>
      </w:r>
      <w:r w:rsidRPr="005814A1">
        <w:rPr>
          <w:rStyle w:val="Emphasis"/>
        </w:rPr>
        <w:t xml:space="preserve"> ironically </w:t>
      </w:r>
      <w:r w:rsidRPr="005814A1">
        <w:rPr>
          <w:rStyle w:val="Emphasis"/>
          <w:highlight w:val="green"/>
        </w:rPr>
        <w:t>on</w:t>
      </w:r>
      <w:r w:rsidRPr="005814A1">
        <w:rPr>
          <w:rStyle w:val="Emphasis"/>
        </w:rPr>
        <w:t xml:space="preserve"> the reverse of that which philosophy is accused, </w:t>
      </w:r>
      <w:r w:rsidRPr="005814A1">
        <w:rPr>
          <w:rStyle w:val="Emphasis"/>
          <w:highlight w:val="green"/>
        </w:rPr>
        <w:t>a subordination of theory to practice</w:t>
      </w:r>
      <w:r w:rsidRPr="005814A1">
        <w:rPr>
          <w:sz w:val="8"/>
        </w:rPr>
        <w:t xml:space="preserve"> (and an attenuation of the original meaning of both terms), and </w:t>
      </w:r>
      <w:r w:rsidRPr="005814A1">
        <w:rPr>
          <w:rStyle w:val="Emphasis"/>
          <w:highlight w:val="green"/>
        </w:rPr>
        <w:t>in this subordination</w:t>
      </w:r>
      <w:r w:rsidRPr="005814A1">
        <w:rPr>
          <w:rStyle w:val="Emphasis"/>
        </w:rPr>
        <w:t xml:space="preserve"> Adorno sees an </w:t>
      </w:r>
      <w:r w:rsidRPr="005814A1">
        <w:rPr>
          <w:rStyle w:val="Emphasis"/>
          <w:highlight w:val="green"/>
        </w:rPr>
        <w:t>unholy alliance of radical politics with</w:t>
      </w:r>
      <w:r w:rsidRPr="005814A1">
        <w:rPr>
          <w:rStyle w:val="Emphasis"/>
        </w:rPr>
        <w:t xml:space="preserve"> the most </w:t>
      </w:r>
      <w:r w:rsidRPr="005814A1">
        <w:rPr>
          <w:rStyle w:val="Emphasis"/>
          <w:highlight w:val="green"/>
        </w:rPr>
        <w:t>instrumental attitudes of the ruling ideology, a symptom of alienation</w:t>
      </w:r>
      <w:r w:rsidRPr="005814A1">
        <w:rPr>
          <w:rStyle w:val="Emphasis"/>
        </w:rPr>
        <w:t xml:space="preserve"> rather than the solution to it.</w:t>
      </w:r>
    </w:p>
    <w:p w14:paraId="76400458" w14:textId="77777777" w:rsidR="007633E5" w:rsidRPr="00954153" w:rsidRDefault="007633E5" w:rsidP="007633E5">
      <w:pPr>
        <w:pStyle w:val="Heading4"/>
      </w:pPr>
      <w:r>
        <w:t>The resolution the aff defends asks us to use the state for the working class’s strikes movement but w</w:t>
      </w:r>
      <w:r w:rsidRPr="00954153">
        <w:t xml:space="preserve">orking </w:t>
      </w:r>
      <w:r>
        <w:t>within the state is epistemically flawed – the IDEA OF STATE POWER co-ops any movement</w:t>
      </w:r>
    </w:p>
    <w:p w14:paraId="10F39A49" w14:textId="77777777" w:rsidR="007633E5" w:rsidRDefault="007633E5" w:rsidP="007633E5">
      <w:proofErr w:type="spellStart"/>
      <w:r w:rsidRPr="00954153">
        <w:rPr>
          <w:rStyle w:val="Style13ptBold"/>
        </w:rPr>
        <w:t>Zadnikar</w:t>
      </w:r>
      <w:proofErr w:type="spellEnd"/>
      <w:r w:rsidRPr="00954153">
        <w:rPr>
          <w:rStyle w:val="Style13ptBold"/>
        </w:rPr>
        <w:t xml:space="preserve"> 09</w:t>
      </w:r>
      <w:r>
        <w:rPr>
          <w:rStyle w:val="Style13ptBold"/>
        </w:rPr>
        <w:t xml:space="preserve"> Quoting Holloway</w:t>
      </w:r>
      <w:r w:rsidRPr="00954153">
        <w:rPr>
          <w:rStyle w:val="Style13ptBold"/>
        </w:rPr>
        <w:t xml:space="preserve"> </w:t>
      </w:r>
      <w:proofErr w:type="spellStart"/>
      <w:r w:rsidRPr="00954153">
        <w:rPr>
          <w:sz w:val="14"/>
          <w:szCs w:val="14"/>
        </w:rPr>
        <w:t>Darij</w:t>
      </w:r>
      <w:proofErr w:type="spellEnd"/>
      <w:r w:rsidRPr="00954153">
        <w:rPr>
          <w:sz w:val="14"/>
          <w:szCs w:val="14"/>
        </w:rPr>
        <w:t xml:space="preserve"> </w:t>
      </w:r>
      <w:proofErr w:type="spellStart"/>
      <w:r w:rsidRPr="00954153">
        <w:rPr>
          <w:sz w:val="14"/>
          <w:szCs w:val="14"/>
        </w:rPr>
        <w:t>Zadnikar</w:t>
      </w:r>
      <w:proofErr w:type="spellEnd"/>
      <w:r w:rsidRPr="00954153">
        <w:rPr>
          <w:sz w:val="14"/>
          <w:szCs w:val="14"/>
        </w:rPr>
        <w:t xml:space="preserve">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w:t>
      </w:r>
      <w:proofErr w:type="gramStart"/>
      <w:r w:rsidRPr="00954153">
        <w:rPr>
          <w:sz w:val="14"/>
          <w:szCs w:val="14"/>
        </w:rPr>
        <w:t>Matamoros</w:t>
      </w:r>
      <w:proofErr w:type="gramEnd"/>
      <w:r w:rsidRPr="00954153">
        <w:rPr>
          <w:sz w:val="14"/>
          <w:szCs w:val="14"/>
        </w:rPr>
        <w:t xml:space="preserve"> and Sergio Tischler. Instituto de </w:t>
      </w:r>
      <w:proofErr w:type="spellStart"/>
      <w:r w:rsidRPr="00954153">
        <w:rPr>
          <w:sz w:val="14"/>
          <w:szCs w:val="14"/>
        </w:rPr>
        <w:t>Ciencias</w:t>
      </w:r>
      <w:proofErr w:type="spellEnd"/>
      <w:r w:rsidRPr="00954153">
        <w:rPr>
          <w:sz w:val="14"/>
          <w:szCs w:val="14"/>
        </w:rPr>
        <w:t xml:space="preserve"> </w:t>
      </w:r>
      <w:proofErr w:type="spellStart"/>
      <w:r w:rsidRPr="00954153">
        <w:rPr>
          <w:sz w:val="14"/>
          <w:szCs w:val="14"/>
        </w:rPr>
        <w:t>Sociales</w:t>
      </w:r>
      <w:proofErr w:type="spellEnd"/>
      <w:r w:rsidRPr="00954153">
        <w:rPr>
          <w:sz w:val="14"/>
          <w:szCs w:val="14"/>
        </w:rPr>
        <w:t xml:space="preserve"> y </w:t>
      </w:r>
      <w:proofErr w:type="spellStart"/>
      <w:r w:rsidRPr="00954153">
        <w:rPr>
          <w:sz w:val="14"/>
          <w:szCs w:val="14"/>
        </w:rPr>
        <w:t>Humanidades</w:t>
      </w:r>
      <w:proofErr w:type="spellEnd"/>
      <w:r w:rsidRPr="00954153">
        <w:rPr>
          <w:sz w:val="14"/>
          <w:szCs w:val="14"/>
        </w:rPr>
        <w:t xml:space="preserve"> </w:t>
      </w:r>
      <w:proofErr w:type="spellStart"/>
      <w:r w:rsidRPr="00954153">
        <w:rPr>
          <w:sz w:val="14"/>
          <w:szCs w:val="14"/>
        </w:rPr>
        <w:t>Benemérita</w:t>
      </w:r>
      <w:proofErr w:type="spellEnd"/>
      <w:r w:rsidRPr="00954153">
        <w:rPr>
          <w:sz w:val="14"/>
          <w:szCs w:val="14"/>
        </w:rPr>
        <w:t xml:space="preserve"> Universidad </w:t>
      </w:r>
      <w:proofErr w:type="spellStart"/>
      <w:r w:rsidRPr="00954153">
        <w:rPr>
          <w:sz w:val="14"/>
          <w:szCs w:val="14"/>
        </w:rPr>
        <w:t>Autónoma</w:t>
      </w:r>
      <w:proofErr w:type="spellEnd"/>
      <w:r w:rsidRPr="00954153">
        <w:rPr>
          <w:sz w:val="14"/>
          <w:szCs w:val="14"/>
        </w:rPr>
        <w:t xml:space="preserve"> de Puebla. Pgs. 79-94 2009. Print. SJMS </w:t>
      </w:r>
      <w:r>
        <w:t>Extended quote from Holloway marked by brackets.</w:t>
      </w:r>
    </w:p>
    <w:p w14:paraId="6C728ECD" w14:textId="77777777" w:rsidR="007633E5" w:rsidRPr="00954153" w:rsidRDefault="007633E5" w:rsidP="007633E5">
      <w:pPr>
        <w:rPr>
          <w:sz w:val="8"/>
        </w:rPr>
      </w:pPr>
      <w:r w:rsidRPr="00954153">
        <w:rPr>
          <w:rStyle w:val="Emphasis"/>
        </w:rPr>
        <w:t xml:space="preserve">Although the </w:t>
      </w:r>
      <w:r w:rsidRPr="00954153">
        <w:rPr>
          <w:rStyle w:val="Emphasis"/>
          <w:highlight w:val="green"/>
        </w:rPr>
        <w:t>Marxist revolutionary movements</w:t>
      </w:r>
      <w:r w:rsidRPr="00954153">
        <w:rPr>
          <w:rStyle w:val="Emphasis"/>
        </w:rPr>
        <w:t xml:space="preserve"> understood the state in the context of broader social transition, the </w:t>
      </w:r>
      <w:r w:rsidRPr="00954153">
        <w:rPr>
          <w:rStyle w:val="Emphasis"/>
          <w:highlight w:val="green"/>
        </w:rPr>
        <w:t>reality was</w:t>
      </w:r>
      <w:r w:rsidRPr="00954153">
        <w:rPr>
          <w:rStyle w:val="Emphasis"/>
        </w:rPr>
        <w:t xml:space="preserve"> a total </w:t>
      </w:r>
      <w:proofErr w:type="spellStart"/>
      <w:r w:rsidRPr="00954153">
        <w:rPr>
          <w:rStyle w:val="Emphasis"/>
          <w:highlight w:val="green"/>
        </w:rPr>
        <w:t>fetishisation</w:t>
      </w:r>
      <w:proofErr w:type="spellEnd"/>
      <w:r w:rsidRPr="00954153">
        <w:rPr>
          <w:rStyle w:val="Emphasis"/>
          <w:highlight w:val="green"/>
        </w:rPr>
        <w:t xml:space="preserve"> of state power.</w:t>
      </w:r>
      <w:r w:rsidRPr="00954153">
        <w:rPr>
          <w:rStyle w:val="Emphasis"/>
        </w:rPr>
        <w:t xml:space="preserve"> </w:t>
      </w:r>
      <w:r w:rsidRPr="00954153">
        <w:rPr>
          <w:sz w:val="8"/>
        </w:rPr>
        <w:t xml:space="preserve">They </w:t>
      </w:r>
      <w:r w:rsidRPr="00954153">
        <w:rPr>
          <w:rStyle w:val="Emphasis"/>
        </w:rPr>
        <w:t xml:space="preserve">understood their “historic” </w:t>
      </w:r>
      <w:r w:rsidRPr="00954153">
        <w:rPr>
          <w:rStyle w:val="Emphasis"/>
          <w:highlight w:val="green"/>
        </w:rPr>
        <w:t xml:space="preserve">task in </w:t>
      </w:r>
      <w:r w:rsidRPr="00954153">
        <w:rPr>
          <w:rStyle w:val="Emphasis"/>
          <w:highlight w:val="green"/>
        </w:rPr>
        <w:lastRenderedPageBreak/>
        <w:t>terms of</w:t>
      </w:r>
      <w:r w:rsidRPr="00954153">
        <w:rPr>
          <w:rStyle w:val="Emphasis"/>
        </w:rPr>
        <w:t xml:space="preserve"> taking </w:t>
      </w:r>
      <w:r w:rsidRPr="00954153">
        <w:rPr>
          <w:rStyle w:val="Emphasis"/>
          <w:highlight w:val="green"/>
        </w:rPr>
        <w:t>state power</w:t>
      </w:r>
      <w:r w:rsidRPr="00954153">
        <w:rPr>
          <w:sz w:val="8"/>
        </w:rPr>
        <w:t xml:space="preserve"> (by elections or revolution, social </w:t>
      </w:r>
      <w:proofErr w:type="gramStart"/>
      <w:r w:rsidRPr="00954153">
        <w:rPr>
          <w:sz w:val="8"/>
        </w:rPr>
        <w:t>democrats</w:t>
      </w:r>
      <w:proofErr w:type="gramEnd"/>
      <w:r w:rsidRPr="00954153">
        <w:rPr>
          <w:sz w:val="8"/>
        </w:rPr>
        <w:t xml:space="preserve"> and communists alike) </w:t>
      </w:r>
      <w:r w:rsidRPr="00954153">
        <w:rPr>
          <w:rStyle w:val="Emphasis"/>
        </w:rPr>
        <w:t xml:space="preserve">as an instrument </w:t>
      </w:r>
      <w:r w:rsidRPr="00954153">
        <w:rPr>
          <w:rStyle w:val="Emphasis"/>
          <w:highlight w:val="green"/>
        </w:rPr>
        <w:t>for</w:t>
      </w:r>
      <w:r w:rsidRPr="00954153">
        <w:rPr>
          <w:rStyle w:val="Emphasis"/>
        </w:rPr>
        <w:t xml:space="preserve"> social </w:t>
      </w:r>
      <w:r w:rsidRPr="00954153">
        <w:rPr>
          <w:rStyle w:val="Emphasis"/>
          <w:highlight w:val="green"/>
        </w:rPr>
        <w:t>change.</w:t>
      </w:r>
      <w:r w:rsidRPr="00954153">
        <w:rPr>
          <w:rStyle w:val="Emphasis"/>
        </w:rPr>
        <w:t xml:space="preserve"> </w:t>
      </w:r>
      <w:proofErr w:type="gramStart"/>
      <w:r w:rsidRPr="00954153">
        <w:rPr>
          <w:rStyle w:val="Emphasis"/>
        </w:rPr>
        <w:t>So</w:t>
      </w:r>
      <w:proofErr w:type="gramEnd"/>
      <w:r w:rsidRPr="00954153">
        <w:rPr>
          <w:rStyle w:val="Emphasis"/>
        </w:rPr>
        <w:t xml:space="preserve"> they had to build militaristic and bureaucratic parties.</w:t>
      </w:r>
      <w:r w:rsidRPr="00954153">
        <w:rPr>
          <w:sz w:val="8"/>
        </w:rPr>
        <w:t xml:space="preserve"> [QUOTE] The </w:t>
      </w:r>
      <w:r w:rsidRPr="00954153">
        <w:rPr>
          <w:rStyle w:val="Emphasis"/>
        </w:rPr>
        <w:t xml:space="preserve">induction into the conquest of power inevitably </w:t>
      </w:r>
      <w:r w:rsidRPr="00954153">
        <w:rPr>
          <w:rStyle w:val="Emphasis"/>
          <w:highlight w:val="green"/>
        </w:rPr>
        <w:t>becomes</w:t>
      </w:r>
      <w:r w:rsidRPr="00954153">
        <w:rPr>
          <w:rStyle w:val="Emphasis"/>
        </w:rPr>
        <w:t xml:space="preserve"> an </w:t>
      </w:r>
      <w:r w:rsidRPr="00954153">
        <w:rPr>
          <w:rStyle w:val="Emphasis"/>
          <w:highlight w:val="green"/>
        </w:rPr>
        <w:t>induction into power itself</w:t>
      </w:r>
      <w:r w:rsidRPr="00954153">
        <w:rPr>
          <w:rStyle w:val="Emphasis"/>
        </w:rPr>
        <w:t>.</w:t>
      </w:r>
      <w:r w:rsidRPr="00954153">
        <w:rPr>
          <w:sz w:val="8"/>
        </w:rPr>
        <w:t xml:space="preserve"> The </w:t>
      </w:r>
      <w:r w:rsidRPr="00954153">
        <w:rPr>
          <w:rStyle w:val="Emphasis"/>
        </w:rPr>
        <w:t xml:space="preserve">initiates learn the language, </w:t>
      </w:r>
      <w:proofErr w:type="gramStart"/>
      <w:r w:rsidRPr="00954153">
        <w:rPr>
          <w:rStyle w:val="Emphasis"/>
        </w:rPr>
        <w:t>logic</w:t>
      </w:r>
      <w:proofErr w:type="gramEnd"/>
      <w:r w:rsidRPr="00954153">
        <w:rPr>
          <w:rStyle w:val="Emphasis"/>
        </w:rPr>
        <w:t xml:space="preserve"> and calculations of power; they </w:t>
      </w:r>
      <w:r w:rsidRPr="00954153">
        <w:rPr>
          <w:rStyle w:val="Emphasis"/>
          <w:highlight w:val="green"/>
        </w:rPr>
        <w:t>learn to wield</w:t>
      </w:r>
      <w:r w:rsidRPr="00954153">
        <w:rPr>
          <w:rStyle w:val="Emphasis"/>
        </w:rPr>
        <w:t xml:space="preserve"> the </w:t>
      </w:r>
      <w:r w:rsidRPr="00954153">
        <w:rPr>
          <w:rStyle w:val="Emphasis"/>
          <w:highlight w:val="green"/>
        </w:rPr>
        <w:t>categories of a social science</w:t>
      </w:r>
      <w:r w:rsidRPr="00954153">
        <w:rPr>
          <w:rStyle w:val="Emphasis"/>
        </w:rPr>
        <w:t xml:space="preserve">, which has been entirely </w:t>
      </w:r>
      <w:r w:rsidRPr="00954153">
        <w:rPr>
          <w:rStyle w:val="Emphasis"/>
          <w:highlight w:val="green"/>
        </w:rPr>
        <w:t>shaped by</w:t>
      </w:r>
      <w:r w:rsidRPr="00954153">
        <w:rPr>
          <w:rStyle w:val="Emphasis"/>
        </w:rPr>
        <w:t xml:space="preserve"> its obsession with </w:t>
      </w:r>
      <w:r w:rsidRPr="00954153">
        <w:rPr>
          <w:rStyle w:val="Emphasis"/>
          <w:highlight w:val="green"/>
        </w:rPr>
        <w:t>power</w:t>
      </w:r>
      <w:r w:rsidRPr="00954153">
        <w:rPr>
          <w:rStyle w:val="Emphasis"/>
        </w:rPr>
        <w:t>.</w:t>
      </w:r>
      <w:r w:rsidRPr="00954153">
        <w:rPr>
          <w:sz w:val="8"/>
        </w:rPr>
        <w:t xml:space="preserve"> … </w:t>
      </w:r>
      <w:r w:rsidRPr="00954153">
        <w:rPr>
          <w:rStyle w:val="Emphasis"/>
        </w:rPr>
        <w:t xml:space="preserve">Manipulation and </w:t>
      </w:r>
      <w:proofErr w:type="spellStart"/>
      <w:r w:rsidRPr="00954153">
        <w:rPr>
          <w:rStyle w:val="Emphasis"/>
        </w:rPr>
        <w:t>manoeuvring</w:t>
      </w:r>
      <w:proofErr w:type="spellEnd"/>
      <w:r w:rsidRPr="00954153">
        <w:rPr>
          <w:rStyle w:val="Emphasis"/>
        </w:rPr>
        <w:t xml:space="preserve"> for power become a way of life.</w:t>
      </w:r>
      <w:r w:rsidRPr="00954153">
        <w:rPr>
          <w:sz w:val="8"/>
        </w:rPr>
        <w:t xml:space="preserve"> (Holloway 2002: 15–16) [END QUOTE] The </w:t>
      </w:r>
      <w:r w:rsidRPr="00954153">
        <w:rPr>
          <w:rStyle w:val="Emphasis"/>
          <w:highlight w:val="green"/>
        </w:rPr>
        <w:t>result</w:t>
      </w:r>
      <w:r w:rsidRPr="00954153">
        <w:rPr>
          <w:rStyle w:val="Emphasis"/>
        </w:rPr>
        <w:t xml:space="preserve"> was a profound </w:t>
      </w:r>
      <w:r w:rsidRPr="00954153">
        <w:rPr>
          <w:rStyle w:val="Emphasis"/>
          <w:highlight w:val="green"/>
        </w:rPr>
        <w:t>impoverishment of emancipatory goals</w:t>
      </w:r>
      <w:r w:rsidRPr="00954153">
        <w:rPr>
          <w:rStyle w:val="Emphasis"/>
        </w:rPr>
        <w:t xml:space="preserve"> and methods and their subordination to state-oriented ends.</w:t>
      </w:r>
      <w:r w:rsidRPr="00954153">
        <w:rPr>
          <w:sz w:val="8"/>
        </w:rPr>
        <w:t xml:space="preserve"> The </w:t>
      </w:r>
      <w:r w:rsidRPr="00954153">
        <w:rPr>
          <w:rStyle w:val="Emphasis"/>
        </w:rPr>
        <w:t>disciplinary society</w:t>
      </w:r>
      <w:r w:rsidRPr="00954153">
        <w:rPr>
          <w:sz w:val="8"/>
        </w:rPr>
        <w:t xml:space="preserve"> was </w:t>
      </w:r>
      <w:r w:rsidRPr="00954153">
        <w:rPr>
          <w:rStyle w:val="Emphasis"/>
        </w:rPr>
        <w:t>built on the model of the factory.</w:t>
      </w:r>
      <w:r w:rsidRPr="00954153">
        <w:rPr>
          <w:sz w:val="8"/>
        </w:rPr>
        <w:t xml:space="preserve"> The </w:t>
      </w:r>
      <w:r w:rsidRPr="00954153">
        <w:rPr>
          <w:rStyle w:val="Emphasis"/>
        </w:rPr>
        <w:t xml:space="preserve">hierarchical </w:t>
      </w:r>
      <w:proofErr w:type="spellStart"/>
      <w:r w:rsidRPr="00954153">
        <w:rPr>
          <w:rStyle w:val="Emphasis"/>
        </w:rPr>
        <w:t>organisation</w:t>
      </w:r>
      <w:proofErr w:type="spellEnd"/>
      <w:r w:rsidRPr="00954153">
        <w:rPr>
          <w:rStyle w:val="Emphasis"/>
        </w:rPr>
        <w:t xml:space="preserve"> of political life has been conceived as the proper rational basis of society itself, as though </w:t>
      </w:r>
      <w:r w:rsidRPr="00954153">
        <w:rPr>
          <w:rStyle w:val="Emphasis"/>
          <w:highlight w:val="green"/>
        </w:rPr>
        <w:t>society</w:t>
      </w:r>
      <w:r w:rsidRPr="00954153">
        <w:rPr>
          <w:rStyle w:val="Emphasis"/>
        </w:rPr>
        <w:t xml:space="preserve"> were </w:t>
      </w:r>
      <w:r w:rsidRPr="00954153">
        <w:rPr>
          <w:rStyle w:val="Emphasis"/>
          <w:highlight w:val="green"/>
        </w:rPr>
        <w:t>just</w:t>
      </w:r>
      <w:r w:rsidRPr="00954153">
        <w:rPr>
          <w:rStyle w:val="Emphasis"/>
        </w:rPr>
        <w:t xml:space="preserve"> an </w:t>
      </w:r>
      <w:r w:rsidRPr="00954153">
        <w:rPr>
          <w:rStyle w:val="Emphasis"/>
          <w:highlight w:val="green"/>
        </w:rPr>
        <w:t>extended factory.</w:t>
      </w:r>
      <w:r w:rsidRPr="00954153">
        <w:rPr>
          <w:rStyle w:val="Emphasis"/>
        </w:rPr>
        <w:t xml:space="preserve"> Politics became engineering and bureaucratic administration.</w:t>
      </w:r>
      <w:r w:rsidRPr="00954153">
        <w:rPr>
          <w:sz w:val="8"/>
        </w:rPr>
        <w:t xml:space="preserve"> With such a mentality the members of old-fashioned trade unions and parties cannot adapt themselves to the dynamic and chaotic ways of contemporary social movements. They miss the meetings with appointed delegates, agendas, minutes, speakers, etc. They want order and clear instructions. All the plurality of resistant multitudes and their ways of expressing rebellion is seen as a childish charade. They are solemn. They act like church dignitaries. They know. They are respectable and this shows in their ties and clothes. They do not have dreadlocks, </w:t>
      </w:r>
      <w:proofErr w:type="gramStart"/>
      <w:r w:rsidRPr="00954153">
        <w:rPr>
          <w:sz w:val="8"/>
        </w:rPr>
        <w:t>piercings</w:t>
      </w:r>
      <w:proofErr w:type="gramEnd"/>
      <w:r w:rsidRPr="00954153">
        <w:rPr>
          <w:sz w:val="8"/>
        </w:rPr>
        <w:t xml:space="preserve"> or tattoos.</w:t>
      </w:r>
    </w:p>
    <w:p w14:paraId="4BD6843E" w14:textId="5E75EAE0" w:rsidR="007633E5" w:rsidRPr="00C52F09" w:rsidRDefault="007633E5" w:rsidP="00C52F09">
      <w:pPr>
        <w:pStyle w:val="Heading4"/>
      </w:pPr>
      <w:r w:rsidRPr="00C52F09">
        <w:t xml:space="preserve">The aff fetishizes the suffering of the working class – it says they’re suffering so, in a linear historical view, they can strike. This just idealizes the working class and is an example of identity thinking. </w:t>
      </w:r>
      <w:proofErr w:type="gramStart"/>
      <w:r w:rsidR="00C52F09" w:rsidRPr="00C52F09">
        <w:t>Also</w:t>
      </w:r>
      <w:proofErr w:type="gramEnd"/>
      <w:r w:rsidR="00C52F09" w:rsidRPr="00C52F09">
        <w:t xml:space="preserve"> alt </w:t>
      </w:r>
      <w:proofErr w:type="spellStart"/>
      <w:r w:rsidR="00C52F09" w:rsidRPr="00C52F09">
        <w:t>solevs</w:t>
      </w:r>
      <w:proofErr w:type="spellEnd"/>
      <w:r w:rsidR="00C52F09" w:rsidRPr="00C52F09">
        <w:t xml:space="preserve"> case the aff is just vanguardism it’s just “the smart communist people organize the dumb proletariat”</w:t>
      </w:r>
    </w:p>
    <w:p w14:paraId="7F9C17C2" w14:textId="77777777" w:rsidR="007633E5" w:rsidRDefault="007633E5" w:rsidP="007633E5">
      <w:proofErr w:type="spellStart"/>
      <w:r w:rsidRPr="00954153">
        <w:rPr>
          <w:rStyle w:val="Style13ptBold"/>
        </w:rPr>
        <w:t>Zadnikar</w:t>
      </w:r>
      <w:proofErr w:type="spellEnd"/>
      <w:r w:rsidRPr="00954153">
        <w:rPr>
          <w:rStyle w:val="Style13ptBold"/>
        </w:rPr>
        <w:t xml:space="preserve"> 09</w:t>
      </w:r>
      <w:r>
        <w:t xml:space="preserve"> </w:t>
      </w:r>
      <w:proofErr w:type="spellStart"/>
      <w:r w:rsidRPr="00954153">
        <w:rPr>
          <w:sz w:val="14"/>
          <w:szCs w:val="14"/>
        </w:rPr>
        <w:t>Darij</w:t>
      </w:r>
      <w:proofErr w:type="spellEnd"/>
      <w:r w:rsidRPr="00954153">
        <w:rPr>
          <w:sz w:val="14"/>
          <w:szCs w:val="14"/>
        </w:rPr>
        <w:t xml:space="preserve"> </w:t>
      </w:r>
      <w:proofErr w:type="spellStart"/>
      <w:r w:rsidRPr="00954153">
        <w:rPr>
          <w:sz w:val="14"/>
          <w:szCs w:val="14"/>
        </w:rPr>
        <w:t>Zadnikar</w:t>
      </w:r>
      <w:proofErr w:type="spellEnd"/>
      <w:r w:rsidRPr="00954153">
        <w:rPr>
          <w:sz w:val="14"/>
          <w:szCs w:val="14"/>
        </w:rPr>
        <w:t xml:space="preserve"> (Assistant Professor for Philosophy of Education at University of Ljubljana). “Adorno and Post-Vanguardism,” Chapter Five in:</w:t>
      </w:r>
      <w:r w:rsidRPr="00954153">
        <w:rPr>
          <w:i/>
          <w:iCs/>
          <w:sz w:val="14"/>
          <w:szCs w:val="14"/>
        </w:rPr>
        <w:t xml:space="preserve"> Negativity and Revolution: Adorno and Political Activism</w:t>
      </w:r>
      <w:r w:rsidRPr="00954153">
        <w:rPr>
          <w:sz w:val="14"/>
          <w:szCs w:val="14"/>
        </w:rPr>
        <w:t xml:space="preserve">. Edited by John Holloway, Fernando </w:t>
      </w:r>
      <w:proofErr w:type="gramStart"/>
      <w:r w:rsidRPr="00954153">
        <w:rPr>
          <w:sz w:val="14"/>
          <w:szCs w:val="14"/>
        </w:rPr>
        <w:t>Matamoros</w:t>
      </w:r>
      <w:proofErr w:type="gramEnd"/>
      <w:r w:rsidRPr="00954153">
        <w:rPr>
          <w:sz w:val="14"/>
          <w:szCs w:val="14"/>
        </w:rPr>
        <w:t xml:space="preserve"> and Sergio Tischler. Instituto de </w:t>
      </w:r>
      <w:proofErr w:type="spellStart"/>
      <w:r w:rsidRPr="00954153">
        <w:rPr>
          <w:sz w:val="14"/>
          <w:szCs w:val="14"/>
        </w:rPr>
        <w:t>Ciencias</w:t>
      </w:r>
      <w:proofErr w:type="spellEnd"/>
      <w:r w:rsidRPr="00954153">
        <w:rPr>
          <w:sz w:val="14"/>
          <w:szCs w:val="14"/>
        </w:rPr>
        <w:t xml:space="preserve"> </w:t>
      </w:r>
      <w:proofErr w:type="spellStart"/>
      <w:r w:rsidRPr="00954153">
        <w:rPr>
          <w:sz w:val="14"/>
          <w:szCs w:val="14"/>
        </w:rPr>
        <w:t>Sociales</w:t>
      </w:r>
      <w:proofErr w:type="spellEnd"/>
      <w:r w:rsidRPr="00954153">
        <w:rPr>
          <w:sz w:val="14"/>
          <w:szCs w:val="14"/>
        </w:rPr>
        <w:t xml:space="preserve"> y </w:t>
      </w:r>
      <w:proofErr w:type="spellStart"/>
      <w:r w:rsidRPr="00954153">
        <w:rPr>
          <w:sz w:val="14"/>
          <w:szCs w:val="14"/>
        </w:rPr>
        <w:t>Humanidades</w:t>
      </w:r>
      <w:proofErr w:type="spellEnd"/>
      <w:r w:rsidRPr="00954153">
        <w:rPr>
          <w:sz w:val="14"/>
          <w:szCs w:val="14"/>
        </w:rPr>
        <w:t xml:space="preserve"> </w:t>
      </w:r>
      <w:proofErr w:type="spellStart"/>
      <w:r w:rsidRPr="00954153">
        <w:rPr>
          <w:sz w:val="14"/>
          <w:szCs w:val="14"/>
        </w:rPr>
        <w:t>Benemérita</w:t>
      </w:r>
      <w:proofErr w:type="spellEnd"/>
      <w:r w:rsidRPr="00954153">
        <w:rPr>
          <w:sz w:val="14"/>
          <w:szCs w:val="14"/>
        </w:rPr>
        <w:t xml:space="preserve"> Universidad </w:t>
      </w:r>
      <w:proofErr w:type="spellStart"/>
      <w:r w:rsidRPr="00954153">
        <w:rPr>
          <w:sz w:val="14"/>
          <w:szCs w:val="14"/>
        </w:rPr>
        <w:t>Autónoma</w:t>
      </w:r>
      <w:proofErr w:type="spellEnd"/>
      <w:r w:rsidRPr="00954153">
        <w:rPr>
          <w:sz w:val="14"/>
          <w:szCs w:val="14"/>
        </w:rPr>
        <w:t xml:space="preserve"> de Puebla. Pgs. 79-94 2009. Print. SJMS</w:t>
      </w:r>
    </w:p>
    <w:p w14:paraId="22487A7E" w14:textId="77777777" w:rsidR="007633E5" w:rsidRPr="005814A1" w:rsidRDefault="007633E5" w:rsidP="007633E5">
      <w:pPr>
        <w:rPr>
          <w:sz w:val="8"/>
        </w:rPr>
      </w:pPr>
      <w:r w:rsidRPr="005814A1">
        <w:rPr>
          <w:sz w:val="8"/>
        </w:rPr>
        <w:t xml:space="preserve">This </w:t>
      </w:r>
      <w:proofErr w:type="spellStart"/>
      <w:r w:rsidRPr="005814A1">
        <w:rPr>
          <w:sz w:val="8"/>
        </w:rPr>
        <w:t>organisational</w:t>
      </w:r>
      <w:proofErr w:type="spellEnd"/>
      <w:r w:rsidRPr="005814A1">
        <w:rPr>
          <w:sz w:val="8"/>
        </w:rPr>
        <w:t xml:space="preserve"> closeness to clergy shows a deep connection with Judeo-Christian conceptions of society and history. For them history is an explicable drama with a cathartic dénouement. </w:t>
      </w:r>
      <w:r w:rsidRPr="005814A1">
        <w:rPr>
          <w:rStyle w:val="Emphasis"/>
          <w:highlight w:val="green"/>
        </w:rPr>
        <w:t>History</w:t>
      </w:r>
      <w:r w:rsidRPr="005814A1">
        <w:rPr>
          <w:rStyle w:val="Emphasis"/>
        </w:rPr>
        <w:t xml:space="preserve"> is seen </w:t>
      </w:r>
      <w:r w:rsidRPr="005814A1">
        <w:rPr>
          <w:rStyle w:val="Emphasis"/>
          <w:highlight w:val="green"/>
        </w:rPr>
        <w:t>as</w:t>
      </w:r>
      <w:r w:rsidRPr="005814A1">
        <w:rPr>
          <w:rStyle w:val="Emphasis"/>
        </w:rPr>
        <w:t xml:space="preserve"> a </w:t>
      </w:r>
      <w:r w:rsidRPr="005814A1">
        <w:rPr>
          <w:rStyle w:val="Emphasis"/>
          <w:highlight w:val="green"/>
        </w:rPr>
        <w:t>linear progression towards</w:t>
      </w:r>
      <w:r w:rsidRPr="005814A1">
        <w:rPr>
          <w:rStyle w:val="Emphasis"/>
        </w:rPr>
        <w:t xml:space="preserve"> this </w:t>
      </w:r>
      <w:r w:rsidRPr="005814A1">
        <w:rPr>
          <w:rStyle w:val="Emphasis"/>
          <w:highlight w:val="green"/>
        </w:rPr>
        <w:t>dénouement</w:t>
      </w:r>
      <w:r w:rsidRPr="005814A1">
        <w:rPr>
          <w:rStyle w:val="Emphasis"/>
        </w:rPr>
        <w:t>.</w:t>
      </w:r>
      <w:r w:rsidRPr="005814A1">
        <w:rPr>
          <w:sz w:val="8"/>
        </w:rPr>
        <w:t xml:space="preserve"> It is measured by the criteria of industrial advance. It is more a Protestant than a Catholic version of Christianity. </w:t>
      </w:r>
      <w:r w:rsidRPr="005814A1">
        <w:rPr>
          <w:rStyle w:val="Emphasis"/>
        </w:rPr>
        <w:t xml:space="preserve">It is always possible to </w:t>
      </w:r>
      <w:proofErr w:type="spellStart"/>
      <w:r w:rsidRPr="005814A1">
        <w:rPr>
          <w:rStyle w:val="Emphasis"/>
        </w:rPr>
        <w:t>recognise</w:t>
      </w:r>
      <w:proofErr w:type="spellEnd"/>
      <w:r w:rsidRPr="005814A1">
        <w:rPr>
          <w:rStyle w:val="Emphasis"/>
        </w:rPr>
        <w:t xml:space="preserve"> the “ethics” of work in the criteria of historic progress. Work that produces surplus value, of course. </w:t>
      </w:r>
      <w:r w:rsidRPr="005814A1">
        <w:rPr>
          <w:sz w:val="8"/>
        </w:rPr>
        <w:t xml:space="preserve">There is </w:t>
      </w:r>
      <w:r w:rsidRPr="005814A1">
        <w:rPr>
          <w:rStyle w:val="Emphasis"/>
        </w:rPr>
        <w:t>not much scope outside these criteria.</w:t>
      </w:r>
      <w:r w:rsidRPr="005814A1">
        <w:rPr>
          <w:sz w:val="8"/>
        </w:rPr>
        <w:t xml:space="preserve"> I want to stress here that </w:t>
      </w:r>
      <w:r w:rsidRPr="005814A1">
        <w:rPr>
          <w:rStyle w:val="Emphasis"/>
        </w:rPr>
        <w:t xml:space="preserve">a linear notion of history reduces itself to a </w:t>
      </w:r>
      <w:r w:rsidRPr="005814A1">
        <w:rPr>
          <w:rStyle w:val="Emphasis"/>
          <w:highlight w:val="green"/>
        </w:rPr>
        <w:t>unique criterion of progress.</w:t>
      </w:r>
      <w:r w:rsidRPr="005814A1">
        <w:rPr>
          <w:rStyle w:val="Emphasis"/>
        </w:rPr>
        <w:t xml:space="preserve"> Such a history consists of reduced narration.</w:t>
      </w:r>
      <w:r w:rsidRPr="005814A1">
        <w:rPr>
          <w:sz w:val="8"/>
        </w:rPr>
        <w:t xml:space="preserve"> It is an impoverishment that is constructed with the exclusion of plural narratives, or at least with their </w:t>
      </w:r>
      <w:proofErr w:type="spellStart"/>
      <w:r w:rsidRPr="005814A1">
        <w:rPr>
          <w:sz w:val="8"/>
        </w:rPr>
        <w:t>hierarchisation</w:t>
      </w:r>
      <w:proofErr w:type="spellEnd"/>
      <w:r w:rsidRPr="005814A1">
        <w:rPr>
          <w:sz w:val="8"/>
        </w:rPr>
        <w:t xml:space="preserve">. </w:t>
      </w:r>
      <w:r w:rsidRPr="005814A1">
        <w:rPr>
          <w:rStyle w:val="Emphasis"/>
        </w:rPr>
        <w:t xml:space="preserve">The end of history, its </w:t>
      </w:r>
      <w:proofErr w:type="gramStart"/>
      <w:r w:rsidRPr="005814A1">
        <w:rPr>
          <w:rStyle w:val="Emphasis"/>
        </w:rPr>
        <w:t>dénouement</w:t>
      </w:r>
      <w:proofErr w:type="gramEnd"/>
      <w:r w:rsidRPr="005814A1">
        <w:rPr>
          <w:rStyle w:val="Emphasis"/>
        </w:rPr>
        <w:t xml:space="preserve"> or Day of Judgement, is of course the revolution, which establishes the heavenly kingdom on earth, Communism or anarchy.</w:t>
      </w:r>
      <w:r w:rsidRPr="005814A1">
        <w:rPr>
          <w:sz w:val="8"/>
        </w:rPr>
        <w:t xml:space="preserve"> The </w:t>
      </w:r>
      <w:r w:rsidRPr="005814A1">
        <w:rPr>
          <w:rStyle w:val="Emphasis"/>
        </w:rPr>
        <w:t>question</w:t>
      </w:r>
      <w:r w:rsidRPr="005814A1">
        <w:rPr>
          <w:sz w:val="8"/>
        </w:rPr>
        <w:t xml:space="preserve"> is: </w:t>
      </w:r>
      <w:r w:rsidRPr="005814A1">
        <w:rPr>
          <w:rStyle w:val="Emphasis"/>
        </w:rPr>
        <w:t>how to identify this file rouge of history and not miss the historic point of revolutionary dénouement.</w:t>
      </w:r>
      <w:r w:rsidRPr="005814A1">
        <w:rPr>
          <w:sz w:val="8"/>
        </w:rPr>
        <w:t xml:space="preserve"> The revolutionary clergy, the party intellectuals and bureaucracy have to decipher this historical point. </w:t>
      </w:r>
      <w:proofErr w:type="gramStart"/>
      <w:r w:rsidRPr="005814A1">
        <w:rPr>
          <w:sz w:val="8"/>
        </w:rPr>
        <w:t>Following their Christian predecessors, there</w:t>
      </w:r>
      <w:proofErr w:type="gramEnd"/>
      <w:r w:rsidRPr="005814A1">
        <w:rPr>
          <w:sz w:val="8"/>
        </w:rPr>
        <w:t xml:space="preserve"> are </w:t>
      </w:r>
      <w:r w:rsidRPr="005814A1">
        <w:rPr>
          <w:rStyle w:val="Emphasis"/>
        </w:rPr>
        <w:t>some revolutionaries who patiently wait for it and others who are hatching a plot in their kitchens of history.</w:t>
      </w:r>
      <w:r w:rsidRPr="005814A1">
        <w:rPr>
          <w:sz w:val="8"/>
        </w:rPr>
        <w:t xml:space="preserve"> As the narratives of contemporary global movement, the multitudes are plural, dispersed, non-centric, chaotic, anarchic, non-hierarchic, etc., and </w:t>
      </w:r>
      <w:r w:rsidRPr="005814A1">
        <w:rPr>
          <w:rStyle w:val="Emphasis"/>
          <w:highlight w:val="green"/>
        </w:rPr>
        <w:t>history</w:t>
      </w:r>
      <w:r w:rsidRPr="005814A1">
        <w:rPr>
          <w:sz w:val="8"/>
        </w:rPr>
        <w:t xml:space="preserve"> loses its </w:t>
      </w:r>
      <w:proofErr w:type="spellStart"/>
      <w:r w:rsidRPr="005814A1">
        <w:rPr>
          <w:sz w:val="8"/>
        </w:rPr>
        <w:t>onedimensional</w:t>
      </w:r>
      <w:proofErr w:type="spellEnd"/>
      <w:r w:rsidRPr="005814A1">
        <w:rPr>
          <w:sz w:val="8"/>
        </w:rPr>
        <w:t xml:space="preserve"> characteristic. It </w:t>
      </w:r>
      <w:r w:rsidRPr="005814A1">
        <w:rPr>
          <w:rStyle w:val="Emphasis"/>
        </w:rPr>
        <w:t xml:space="preserve">loses its emphatic </w:t>
      </w:r>
      <w:proofErr w:type="gramStart"/>
      <w:r w:rsidRPr="005814A1">
        <w:rPr>
          <w:rStyle w:val="Emphasis"/>
        </w:rPr>
        <w:t>explicability,</w:t>
      </w:r>
      <w:proofErr w:type="gramEnd"/>
      <w:r w:rsidRPr="005814A1">
        <w:rPr>
          <w:rStyle w:val="Emphasis"/>
        </w:rPr>
        <w:t xml:space="preserve"> it </w:t>
      </w:r>
      <w:r w:rsidRPr="005814A1">
        <w:rPr>
          <w:rStyle w:val="Emphasis"/>
          <w:highlight w:val="green"/>
        </w:rPr>
        <w:t>becomes</w:t>
      </w:r>
      <w:r w:rsidRPr="005814A1">
        <w:rPr>
          <w:rStyle w:val="Emphasis"/>
        </w:rPr>
        <w:t xml:space="preserve"> the </w:t>
      </w:r>
      <w:r w:rsidRPr="005814A1">
        <w:rPr>
          <w:rStyle w:val="Emphasis"/>
          <w:highlight w:val="green"/>
        </w:rPr>
        <w:t>stage for various scripts rather than</w:t>
      </w:r>
      <w:r w:rsidRPr="005814A1">
        <w:rPr>
          <w:rStyle w:val="Emphasis"/>
        </w:rPr>
        <w:t xml:space="preserve"> a single </w:t>
      </w:r>
      <w:r w:rsidRPr="005814A1">
        <w:rPr>
          <w:rStyle w:val="Emphasis"/>
          <w:highlight w:val="green"/>
        </w:rPr>
        <w:t>truth</w:t>
      </w:r>
      <w:r w:rsidRPr="005814A1">
        <w:rPr>
          <w:rStyle w:val="Emphasis"/>
        </w:rPr>
        <w:t xml:space="preserve">. </w:t>
      </w:r>
      <w:r w:rsidRPr="005814A1">
        <w:rPr>
          <w:sz w:val="8"/>
        </w:rPr>
        <w:t xml:space="preserve">It does not mean we have to subject ourselves to any kind of fancy, postmodern </w:t>
      </w:r>
      <w:proofErr w:type="spellStart"/>
      <w:r w:rsidRPr="005814A1">
        <w:rPr>
          <w:sz w:val="8"/>
        </w:rPr>
        <w:t>scepticism</w:t>
      </w:r>
      <w:proofErr w:type="spellEnd"/>
      <w:r w:rsidRPr="005814A1">
        <w:rPr>
          <w:sz w:val="8"/>
        </w:rPr>
        <w:t xml:space="preserve">, but it </w:t>
      </w:r>
      <w:r w:rsidRPr="005814A1">
        <w:rPr>
          <w:rStyle w:val="Emphasis"/>
        </w:rPr>
        <w:t>does mean we have a broader task than the revolutionary bureaucrats would like to admit.</w:t>
      </w:r>
      <w:r w:rsidRPr="005814A1">
        <w:rPr>
          <w:sz w:val="8"/>
        </w:rPr>
        <w:t xml:space="preserve"> From the standpoint of grassroots multitudes and the multiplicity of their resistances, </w:t>
      </w:r>
      <w:r w:rsidRPr="00AE2D7C">
        <w:rPr>
          <w:rStyle w:val="Emphasis"/>
        </w:rPr>
        <w:t>the revolution is real, it is happening right now</w:t>
      </w:r>
      <w:r w:rsidRPr="005814A1">
        <w:rPr>
          <w:rStyle w:val="Emphasis"/>
        </w:rPr>
        <w:t>.</w:t>
      </w:r>
      <w:r w:rsidRPr="005814A1">
        <w:rPr>
          <w:sz w:val="8"/>
        </w:rPr>
        <w:t xml:space="preserve"> </w:t>
      </w:r>
      <w:proofErr w:type="gramStart"/>
      <w:r w:rsidRPr="005814A1">
        <w:rPr>
          <w:sz w:val="8"/>
        </w:rPr>
        <w:t>So</w:t>
      </w:r>
      <w:proofErr w:type="gramEnd"/>
      <w:r w:rsidRPr="005814A1">
        <w:rPr>
          <w:sz w:val="8"/>
        </w:rPr>
        <w:t xml:space="preserve"> the multitudes are working out their plural and divergent tasks without waiting for the proper historic time or </w:t>
      </w:r>
      <w:proofErr w:type="spellStart"/>
      <w:r w:rsidRPr="005814A1">
        <w:rPr>
          <w:sz w:val="8"/>
        </w:rPr>
        <w:t>realising</w:t>
      </w:r>
      <w:proofErr w:type="spellEnd"/>
      <w:r w:rsidRPr="005814A1">
        <w:rPr>
          <w:sz w:val="8"/>
        </w:rPr>
        <w:t xml:space="preserve"> an emphatic </w:t>
      </w:r>
      <w:proofErr w:type="spellStart"/>
      <w:r w:rsidRPr="005814A1">
        <w:rPr>
          <w:sz w:val="8"/>
        </w:rPr>
        <w:t>programme</w:t>
      </w:r>
      <w:proofErr w:type="spellEnd"/>
      <w:r w:rsidRPr="005814A1">
        <w:rPr>
          <w:sz w:val="8"/>
        </w:rPr>
        <w:t xml:space="preserve">. </w:t>
      </w:r>
      <w:r w:rsidRPr="005814A1">
        <w:rPr>
          <w:rStyle w:val="Emphasis"/>
        </w:rPr>
        <w:t xml:space="preserve">The </w:t>
      </w:r>
      <w:r w:rsidRPr="005814A1">
        <w:rPr>
          <w:rStyle w:val="Emphasis"/>
          <w:highlight w:val="green"/>
        </w:rPr>
        <w:t>notion of</w:t>
      </w:r>
      <w:r w:rsidRPr="005814A1">
        <w:rPr>
          <w:rStyle w:val="Emphasis"/>
        </w:rPr>
        <w:t xml:space="preserve"> revolution and of the </w:t>
      </w:r>
      <w:r w:rsidRPr="005814A1">
        <w:rPr>
          <w:rStyle w:val="Emphasis"/>
          <w:highlight w:val="green"/>
        </w:rPr>
        <w:t>revolutionary working class</w:t>
      </w:r>
      <w:r w:rsidRPr="005814A1">
        <w:rPr>
          <w:rStyle w:val="Emphasis"/>
        </w:rPr>
        <w:t xml:space="preserve"> from the industrial era followed the example of the French Revolution</w:t>
      </w:r>
      <w:r w:rsidRPr="005814A1">
        <w:rPr>
          <w:sz w:val="8"/>
        </w:rPr>
        <w:t xml:space="preserve">, when the revolutionary bourgeoisie overthrew the aristocracy, </w:t>
      </w:r>
      <w:r w:rsidRPr="005814A1">
        <w:rPr>
          <w:rStyle w:val="Emphasis"/>
        </w:rPr>
        <w:t>so that capitalism took the place of feudalism in the “historic line.” The party revolutionaries overlooked the fact that the world of bourgeois life had already overwhelmed feudalism.</w:t>
      </w:r>
      <w:r w:rsidRPr="005814A1">
        <w:rPr>
          <w:sz w:val="8"/>
        </w:rPr>
        <w:t xml:space="preserve"> The alternative now existed at the level of everyday experience. </w:t>
      </w:r>
      <w:r w:rsidRPr="005814A1">
        <w:rPr>
          <w:rStyle w:val="Emphasis"/>
        </w:rPr>
        <w:t xml:space="preserve">In the case of the industrial party revolution, the </w:t>
      </w:r>
      <w:r w:rsidRPr="005814A1">
        <w:rPr>
          <w:rStyle w:val="Emphasis"/>
          <w:highlight w:val="green"/>
        </w:rPr>
        <w:t>working class</w:t>
      </w:r>
      <w:r w:rsidRPr="005814A1">
        <w:rPr>
          <w:rStyle w:val="Emphasis"/>
        </w:rPr>
        <w:t xml:space="preserve"> </w:t>
      </w:r>
      <w:r w:rsidRPr="005814A1">
        <w:rPr>
          <w:rStyle w:val="Emphasis"/>
          <w:highlight w:val="green"/>
        </w:rPr>
        <w:t xml:space="preserve">has been </w:t>
      </w:r>
      <w:proofErr w:type="spellStart"/>
      <w:r w:rsidRPr="005814A1">
        <w:rPr>
          <w:rStyle w:val="Emphasis"/>
          <w:highlight w:val="green"/>
        </w:rPr>
        <w:t>idealised</w:t>
      </w:r>
      <w:proofErr w:type="spellEnd"/>
      <w:r w:rsidRPr="005814A1">
        <w:rPr>
          <w:rStyle w:val="Emphasis"/>
        </w:rPr>
        <w:t>, though it did not build much in the way of positive alternatives at the level of everyday life.</w:t>
      </w:r>
      <w:r w:rsidRPr="005814A1">
        <w:rPr>
          <w:sz w:val="8"/>
        </w:rPr>
        <w:t xml:space="preserve"> And this is precisely the point of Marxist understanding </w:t>
      </w:r>
      <w:r w:rsidRPr="005814A1">
        <w:rPr>
          <w:rStyle w:val="Emphasis"/>
        </w:rPr>
        <w:t xml:space="preserve">of the revolutionary proletariat: </w:t>
      </w:r>
      <w:r w:rsidRPr="005814A1">
        <w:rPr>
          <w:rStyle w:val="Emphasis"/>
          <w:highlight w:val="green"/>
        </w:rPr>
        <w:t>it is its total social negativity</w:t>
      </w:r>
      <w:r w:rsidRPr="005814A1">
        <w:rPr>
          <w:rStyle w:val="Emphasis"/>
        </w:rPr>
        <w:t xml:space="preserve">, which is </w:t>
      </w:r>
      <w:proofErr w:type="spellStart"/>
      <w:r w:rsidRPr="005814A1">
        <w:rPr>
          <w:rStyle w:val="Emphasis"/>
          <w:highlight w:val="green"/>
        </w:rPr>
        <w:t>realised</w:t>
      </w:r>
      <w:proofErr w:type="spellEnd"/>
      <w:r w:rsidRPr="005814A1">
        <w:rPr>
          <w:rStyle w:val="Emphasis"/>
          <w:highlight w:val="green"/>
        </w:rPr>
        <w:t xml:space="preserve"> through the commodification of </w:t>
      </w:r>
      <w:proofErr w:type="spellStart"/>
      <w:r w:rsidRPr="005814A1">
        <w:rPr>
          <w:rStyle w:val="Emphasis"/>
          <w:highlight w:val="green"/>
        </w:rPr>
        <w:t>labour</w:t>
      </w:r>
      <w:proofErr w:type="spellEnd"/>
      <w:r w:rsidRPr="005814A1">
        <w:rPr>
          <w:rStyle w:val="Emphasis"/>
        </w:rPr>
        <w:t>. The proletariat</w:t>
      </w:r>
      <w:r w:rsidRPr="005814A1">
        <w:rPr>
          <w:sz w:val="8"/>
        </w:rPr>
        <w:t xml:space="preserve"> is the excess of alienation, the point from which you have to step out from the realm of work. The proletariat is the point of self-destruction of capitalism, it is not an </w:t>
      </w:r>
      <w:proofErr w:type="spellStart"/>
      <w:r w:rsidRPr="005814A1">
        <w:rPr>
          <w:sz w:val="8"/>
        </w:rPr>
        <w:t>idealised</w:t>
      </w:r>
      <w:proofErr w:type="spellEnd"/>
      <w:r w:rsidRPr="005814A1">
        <w:rPr>
          <w:sz w:val="8"/>
        </w:rPr>
        <w:t xml:space="preserve"> actor of history. It </w:t>
      </w:r>
      <w:r w:rsidRPr="005814A1">
        <w:rPr>
          <w:rStyle w:val="Emphasis"/>
        </w:rPr>
        <w:t>is the end of humanity.</w:t>
      </w:r>
      <w:r w:rsidRPr="005814A1">
        <w:rPr>
          <w:sz w:val="8"/>
        </w:rPr>
        <w:t xml:space="preserve"> It is the </w:t>
      </w:r>
      <w:r w:rsidRPr="005814A1">
        <w:rPr>
          <w:rStyle w:val="Emphasis"/>
          <w:highlight w:val="green"/>
        </w:rPr>
        <w:t>standpoint</w:t>
      </w:r>
      <w:r w:rsidRPr="005814A1">
        <w:rPr>
          <w:rStyle w:val="Emphasis"/>
        </w:rPr>
        <w:t xml:space="preserve"> from which </w:t>
      </w:r>
      <w:r w:rsidRPr="005814A1">
        <w:rPr>
          <w:rStyle w:val="Emphasis"/>
          <w:highlight w:val="green"/>
        </w:rPr>
        <w:t>freedom is seen only beyond work</w:t>
      </w:r>
      <w:r w:rsidRPr="005814A1">
        <w:rPr>
          <w:rStyle w:val="Emphasis"/>
        </w:rPr>
        <w:t xml:space="preserve">. </w:t>
      </w:r>
      <w:r w:rsidRPr="005814A1">
        <w:rPr>
          <w:sz w:val="8"/>
        </w:rPr>
        <w:t xml:space="preserve">The nomadic and contingent characteristics of the multitudes regarding the systemic imperatives of neo-liberalism are opening up the cracks in the history, the pockets of resistance, the exodus from Empire, the revolution. It is productive and inventive through its negativity. The plurality of possible different worlds is actual, but not in the sense of a gigantic historical swap. The multitudes are inconsistent and contradictory, </w:t>
      </w:r>
      <w:r w:rsidRPr="005814A1">
        <w:rPr>
          <w:rStyle w:val="Emphasis"/>
        </w:rPr>
        <w:t xml:space="preserve">therefore the </w:t>
      </w:r>
      <w:r w:rsidRPr="005814A1">
        <w:rPr>
          <w:rStyle w:val="Emphasis"/>
          <w:highlight w:val="green"/>
        </w:rPr>
        <w:t xml:space="preserve">system wants to </w:t>
      </w:r>
      <w:proofErr w:type="spellStart"/>
      <w:r w:rsidRPr="005814A1">
        <w:rPr>
          <w:rStyle w:val="Emphasis"/>
          <w:highlight w:val="green"/>
        </w:rPr>
        <w:t>normalise</w:t>
      </w:r>
      <w:proofErr w:type="spellEnd"/>
      <w:r w:rsidRPr="005814A1">
        <w:rPr>
          <w:rStyle w:val="Emphasis"/>
          <w:highlight w:val="green"/>
        </w:rPr>
        <w:t xml:space="preserve"> them</w:t>
      </w:r>
      <w:r w:rsidRPr="005814A1">
        <w:rPr>
          <w:rStyle w:val="Emphasis"/>
        </w:rPr>
        <w:t>.</w:t>
      </w:r>
      <w:r w:rsidRPr="005814A1">
        <w:rPr>
          <w:sz w:val="8"/>
        </w:rPr>
        <w:t xml:space="preserve"> We have to understand them in Georges </w:t>
      </w:r>
      <w:proofErr w:type="spellStart"/>
      <w:r w:rsidRPr="005814A1">
        <w:rPr>
          <w:sz w:val="8"/>
        </w:rPr>
        <w:t>Bataille’s</w:t>
      </w:r>
      <w:proofErr w:type="spellEnd"/>
      <w:r w:rsidRPr="005814A1">
        <w:rPr>
          <w:sz w:val="8"/>
        </w:rPr>
        <w:t xml:space="preserve"> term heterogeneity. They have to build the practices of transgression. </w:t>
      </w:r>
      <w:r w:rsidRPr="005814A1">
        <w:rPr>
          <w:rStyle w:val="Emphasis"/>
        </w:rPr>
        <w:t xml:space="preserve">The actual notion of revolution, which goes through and beyond the world of capital, is comparable with composting in </w:t>
      </w:r>
      <w:r w:rsidRPr="005814A1">
        <w:rPr>
          <w:rStyle w:val="Emphasis"/>
        </w:rPr>
        <w:lastRenderedPageBreak/>
        <w:t>organic gardening. The multitudes have to decompose the system by means of a plurality of rebellious life practices into something that is suitable and worth living.</w:t>
      </w:r>
      <w:r w:rsidRPr="005814A1">
        <w:rPr>
          <w:sz w:val="8"/>
        </w:rPr>
        <w:t xml:space="preserve"> I can understand the position of some British comrades (for example, Callinicos 2003) from the viewpoint of the rich tradition of the British </w:t>
      </w:r>
      <w:proofErr w:type="spellStart"/>
      <w:r w:rsidRPr="005814A1">
        <w:rPr>
          <w:sz w:val="8"/>
        </w:rPr>
        <w:t>labour</w:t>
      </w:r>
      <w:proofErr w:type="spellEnd"/>
      <w:r w:rsidRPr="005814A1">
        <w:rPr>
          <w:sz w:val="8"/>
        </w:rPr>
        <w:t xml:space="preserve"> movement. But what they offer us is the </w:t>
      </w:r>
      <w:proofErr w:type="spellStart"/>
      <w:r w:rsidRPr="005814A1">
        <w:rPr>
          <w:sz w:val="8"/>
        </w:rPr>
        <w:t>nationalisation</w:t>
      </w:r>
      <w:proofErr w:type="spellEnd"/>
      <w:r w:rsidRPr="005814A1">
        <w:rPr>
          <w:sz w:val="8"/>
        </w:rPr>
        <w:t xml:space="preserve"> of industry, which could only strengthen the state and integrate the workers into the capitalist mode of production. Still more: such a </w:t>
      </w:r>
      <w:proofErr w:type="spellStart"/>
      <w:r w:rsidRPr="005814A1">
        <w:rPr>
          <w:sz w:val="8"/>
        </w:rPr>
        <w:t>nationalised</w:t>
      </w:r>
      <w:proofErr w:type="spellEnd"/>
      <w:r w:rsidRPr="005814A1">
        <w:rPr>
          <w:sz w:val="8"/>
        </w:rPr>
        <w:t xml:space="preserve"> economy can function only within nationalistic and protectionist frameworks. </w:t>
      </w:r>
      <w:r w:rsidRPr="005814A1">
        <w:rPr>
          <w:rStyle w:val="Emphasis"/>
        </w:rPr>
        <w:t xml:space="preserve">It is no coincidence that this so often </w:t>
      </w:r>
      <w:proofErr w:type="spellStart"/>
      <w:r w:rsidRPr="005814A1">
        <w:rPr>
          <w:rStyle w:val="Emphasis"/>
        </w:rPr>
        <w:t>idealised</w:t>
      </w:r>
      <w:proofErr w:type="spellEnd"/>
      <w:r w:rsidRPr="005814A1">
        <w:rPr>
          <w:rStyle w:val="Emphasis"/>
        </w:rPr>
        <w:t xml:space="preserve"> </w:t>
      </w:r>
      <w:r w:rsidRPr="005814A1">
        <w:rPr>
          <w:rStyle w:val="Emphasis"/>
          <w:highlight w:val="green"/>
        </w:rPr>
        <w:t>working class</w:t>
      </w:r>
      <w:r w:rsidRPr="005814A1">
        <w:rPr>
          <w:rStyle w:val="Emphasis"/>
        </w:rPr>
        <w:t xml:space="preserve"> is the social </w:t>
      </w:r>
      <w:r w:rsidRPr="005814A1">
        <w:rPr>
          <w:rStyle w:val="Emphasis"/>
          <w:highlight w:val="green"/>
        </w:rPr>
        <w:t>basis for right extremism.</w:t>
      </w:r>
      <w:r w:rsidRPr="005814A1">
        <w:rPr>
          <w:rStyle w:val="Emphasis"/>
        </w:rPr>
        <w:t xml:space="preserve"> The </w:t>
      </w:r>
      <w:proofErr w:type="spellStart"/>
      <w:r w:rsidRPr="005814A1">
        <w:rPr>
          <w:rStyle w:val="Emphasis"/>
          <w:highlight w:val="green"/>
        </w:rPr>
        <w:t>idealisation</w:t>
      </w:r>
      <w:proofErr w:type="spellEnd"/>
      <w:r w:rsidRPr="005814A1">
        <w:rPr>
          <w:rStyle w:val="Emphasis"/>
        </w:rPr>
        <w:t xml:space="preserve"> of the working class, so foreign to the Marxian concept of the proletariat as social negativity, is </w:t>
      </w:r>
      <w:r w:rsidRPr="005814A1">
        <w:rPr>
          <w:rStyle w:val="Emphasis"/>
          <w:highlight w:val="green"/>
        </w:rPr>
        <w:t>consequent on</w:t>
      </w:r>
      <w:r w:rsidRPr="005814A1">
        <w:rPr>
          <w:rStyle w:val="Emphasis"/>
        </w:rPr>
        <w:t xml:space="preserve"> the contemplative </w:t>
      </w:r>
      <w:r w:rsidRPr="005814A1">
        <w:rPr>
          <w:rStyle w:val="Emphasis"/>
          <w:highlight w:val="green"/>
        </w:rPr>
        <w:t>view of history as linear progress</w:t>
      </w:r>
      <w:r w:rsidRPr="005814A1">
        <w:rPr>
          <w:rStyle w:val="Emphasis"/>
        </w:rPr>
        <w:t>.</w:t>
      </w:r>
      <w:r w:rsidRPr="005814A1">
        <w:rPr>
          <w:sz w:val="8"/>
        </w:rPr>
        <w:t xml:space="preserve"> This view needs, intellectually and from above, to identify the social actors of history, the subjects of history. History no longer emerges from the rebellious negativity of social groups, but these have to fulfil the task of history as heroes. The problem is that either they do not see this historic task, or do not care about its long-term goals: the revolution is missing its revolutionary subject. As we know, it has been substituted by “revolutionary” parties, their bureaucracies and militants and leaders. They have to bring the subject to its senses, by fair means or foul. The clerical vision of history is the birthplace of vanguardism. This vanguardism is blind to all social movements which cannot be </w:t>
      </w:r>
      <w:proofErr w:type="gramStart"/>
      <w:r w:rsidRPr="005814A1">
        <w:rPr>
          <w:sz w:val="8"/>
        </w:rPr>
        <w:t>manipulated</w:t>
      </w:r>
      <w:proofErr w:type="gramEnd"/>
      <w:r w:rsidRPr="005814A1">
        <w:rPr>
          <w:sz w:val="8"/>
        </w:rPr>
        <w:t xml:space="preserve"> and which express their rebellious visions by themselves. Vanguardism is the absolute </w:t>
      </w:r>
      <w:proofErr w:type="spellStart"/>
      <w:r w:rsidRPr="005814A1">
        <w:rPr>
          <w:sz w:val="8"/>
        </w:rPr>
        <w:t>realisation</w:t>
      </w:r>
      <w:proofErr w:type="spellEnd"/>
      <w:r w:rsidRPr="005814A1">
        <w:rPr>
          <w:sz w:val="8"/>
        </w:rPr>
        <w:t xml:space="preserve"> of representative politics. As we have said, it is manipulative and totalitarian. </w:t>
      </w:r>
      <w:r w:rsidRPr="005814A1">
        <w:rPr>
          <w:rStyle w:val="Emphasis"/>
        </w:rPr>
        <w:t>The dictatorship of the proletariat is in fact the dictatorship of the party vanguard, which seized state power to fulfil the task of history.</w:t>
      </w:r>
      <w:r w:rsidRPr="005814A1">
        <w:rPr>
          <w:sz w:val="8"/>
        </w:rPr>
        <w:t xml:space="preserve"> As they separate themselves from the heterogeneity of negative life (creativity) they cannot see emancipated society outside the visions of factory management. </w:t>
      </w:r>
      <w:r w:rsidRPr="005814A1">
        <w:rPr>
          <w:rStyle w:val="Emphasis"/>
        </w:rPr>
        <w:t xml:space="preserve">The “ruling” </w:t>
      </w:r>
      <w:r w:rsidRPr="00AE2D7C">
        <w:rPr>
          <w:rStyle w:val="Emphasis"/>
        </w:rPr>
        <w:t>working class</w:t>
      </w:r>
      <w:r w:rsidRPr="005814A1">
        <w:rPr>
          <w:rStyle w:val="Emphasis"/>
        </w:rPr>
        <w:t xml:space="preserve"> becomes that which it can only be inside the factory boundaries: executors of orders. The </w:t>
      </w:r>
      <w:r w:rsidRPr="00AE2D7C">
        <w:rPr>
          <w:rStyle w:val="Emphasis"/>
          <w:highlight w:val="green"/>
        </w:rPr>
        <w:t>more</w:t>
      </w:r>
      <w:r w:rsidRPr="005814A1">
        <w:rPr>
          <w:rStyle w:val="Emphasis"/>
        </w:rPr>
        <w:t xml:space="preserve"> this </w:t>
      </w:r>
      <w:r w:rsidRPr="00AE2D7C">
        <w:rPr>
          <w:rStyle w:val="Emphasis"/>
          <w:highlight w:val="green"/>
        </w:rPr>
        <w:t>class is exploited</w:t>
      </w:r>
      <w:r w:rsidRPr="005814A1">
        <w:rPr>
          <w:rStyle w:val="Emphasis"/>
        </w:rPr>
        <w:t xml:space="preserve"> and repressed, the </w:t>
      </w:r>
      <w:r w:rsidRPr="00AE2D7C">
        <w:rPr>
          <w:rStyle w:val="Emphasis"/>
          <w:highlight w:val="green"/>
        </w:rPr>
        <w:t xml:space="preserve">more its social image is </w:t>
      </w:r>
      <w:proofErr w:type="spellStart"/>
      <w:r w:rsidRPr="00AE2D7C">
        <w:rPr>
          <w:rStyle w:val="Emphasis"/>
          <w:highlight w:val="green"/>
        </w:rPr>
        <w:t>idealised</w:t>
      </w:r>
      <w:proofErr w:type="spellEnd"/>
      <w:r w:rsidRPr="005814A1">
        <w:rPr>
          <w:rStyle w:val="Emphasis"/>
        </w:rPr>
        <w:t xml:space="preserve">. They </w:t>
      </w:r>
      <w:r w:rsidRPr="00AE2D7C">
        <w:rPr>
          <w:rStyle w:val="Emphasis"/>
          <w:highlight w:val="green"/>
        </w:rPr>
        <w:t>become</w:t>
      </w:r>
      <w:r w:rsidRPr="005814A1">
        <w:rPr>
          <w:rStyle w:val="Emphasis"/>
        </w:rPr>
        <w:t xml:space="preserve"> the superheroes of work (living in poor conditions).</w:t>
      </w:r>
      <w:r w:rsidRPr="005814A1">
        <w:rPr>
          <w:sz w:val="8"/>
        </w:rPr>
        <w:t xml:space="preserve"> It is similar to the </w:t>
      </w:r>
      <w:proofErr w:type="spellStart"/>
      <w:r w:rsidRPr="005814A1">
        <w:rPr>
          <w:sz w:val="8"/>
        </w:rPr>
        <w:t>idealisation</w:t>
      </w:r>
      <w:proofErr w:type="spellEnd"/>
      <w:r w:rsidRPr="005814A1">
        <w:rPr>
          <w:sz w:val="8"/>
        </w:rPr>
        <w:t xml:space="preserve"> of women (virgin mother) in patriarchal societies. The multitudes are useless for vanguardists. They do not accept the supreme historic task. They do not accept the representatives. They are difficult to read. They are not serious. They are networking and swarming instead of </w:t>
      </w:r>
      <w:proofErr w:type="spellStart"/>
      <w:r w:rsidRPr="005814A1">
        <w:rPr>
          <w:sz w:val="8"/>
        </w:rPr>
        <w:t>organising</w:t>
      </w:r>
      <w:proofErr w:type="spellEnd"/>
      <w:r w:rsidRPr="005814A1">
        <w:rPr>
          <w:sz w:val="8"/>
        </w:rPr>
        <w:t xml:space="preserve"> themselves. </w:t>
      </w:r>
      <w:r w:rsidRPr="005814A1">
        <w:rPr>
          <w:rStyle w:val="Emphasis"/>
        </w:rPr>
        <w:t xml:space="preserve">They are useless and therefore </w:t>
      </w:r>
      <w:r w:rsidRPr="00AE2D7C">
        <w:rPr>
          <w:rStyle w:val="Emphasis"/>
          <w:highlight w:val="green"/>
        </w:rPr>
        <w:t>invisible. This vanguardism</w:t>
      </w:r>
      <w:r w:rsidRPr="005814A1">
        <w:rPr>
          <w:rStyle w:val="Emphasis"/>
        </w:rPr>
        <w:t xml:space="preserve"> constitutes </w:t>
      </w:r>
      <w:r w:rsidRPr="00AE2D7C">
        <w:rPr>
          <w:rStyle w:val="Emphasis"/>
          <w:highlight w:val="green"/>
        </w:rPr>
        <w:t>an obstacle for</w:t>
      </w:r>
      <w:r w:rsidRPr="005814A1">
        <w:rPr>
          <w:rStyle w:val="Emphasis"/>
        </w:rPr>
        <w:t xml:space="preserve"> a lot of parties, </w:t>
      </w:r>
      <w:proofErr w:type="gramStart"/>
      <w:r w:rsidRPr="005814A1">
        <w:rPr>
          <w:rStyle w:val="Emphasis"/>
        </w:rPr>
        <w:t>groups</w:t>
      </w:r>
      <w:proofErr w:type="gramEnd"/>
      <w:r w:rsidRPr="005814A1">
        <w:rPr>
          <w:rStyle w:val="Emphasis"/>
        </w:rPr>
        <w:t xml:space="preserve"> and trade </w:t>
      </w:r>
      <w:r w:rsidRPr="00AE2D7C">
        <w:rPr>
          <w:rStyle w:val="Emphasis"/>
          <w:highlight w:val="green"/>
        </w:rPr>
        <w:t>unionists</w:t>
      </w:r>
      <w:r w:rsidRPr="005814A1">
        <w:rPr>
          <w:rStyle w:val="Emphasis"/>
        </w:rPr>
        <w:t xml:space="preserve">, irrespective of their socialist, anarchist or other origins. The </w:t>
      </w:r>
      <w:r w:rsidRPr="00AE2D7C">
        <w:rPr>
          <w:rStyle w:val="Emphasis"/>
          <w:highlight w:val="green"/>
        </w:rPr>
        <w:t>objectives of their struggle are defined from nineteenth</w:t>
      </w:r>
      <w:r w:rsidRPr="005814A1">
        <w:rPr>
          <w:rStyle w:val="Emphasis"/>
        </w:rPr>
        <w:t>- and early twentieth-</w:t>
      </w:r>
      <w:r w:rsidRPr="00AE2D7C">
        <w:rPr>
          <w:rStyle w:val="Emphasis"/>
          <w:highlight w:val="green"/>
        </w:rPr>
        <w:t>century books</w:t>
      </w:r>
      <w:r w:rsidRPr="005814A1">
        <w:rPr>
          <w:rStyle w:val="Emphasis"/>
        </w:rPr>
        <w:t xml:space="preserve">, so </w:t>
      </w:r>
      <w:r w:rsidRPr="00AE2D7C">
        <w:rPr>
          <w:rStyle w:val="Emphasis"/>
          <w:highlight w:val="green"/>
        </w:rPr>
        <w:t>they are</w:t>
      </w:r>
      <w:r w:rsidRPr="005814A1">
        <w:rPr>
          <w:rStyle w:val="Emphasis"/>
        </w:rPr>
        <w:t xml:space="preserve"> often </w:t>
      </w:r>
      <w:r w:rsidRPr="00AE2D7C">
        <w:rPr>
          <w:rStyle w:val="Emphasis"/>
          <w:highlight w:val="green"/>
        </w:rPr>
        <w:t>missing the point of today’s fight</w:t>
      </w:r>
      <w:r w:rsidRPr="005814A1">
        <w:rPr>
          <w:rStyle w:val="Emphasis"/>
        </w:rPr>
        <w:t>.</w:t>
      </w:r>
      <w:r w:rsidRPr="005814A1">
        <w:rPr>
          <w:sz w:val="8"/>
        </w:rPr>
        <w:t xml:space="preserve"> The anarchistic standpoint towards the state is as a rule defined by old-fashioned images of state power, which have little to do with the reality of the society of control that is emerging in post-industrial societies. The socialists are dreaming of a state with full employment. The communists are discussing the differences between Leninism, Maoism, </w:t>
      </w:r>
      <w:proofErr w:type="gramStart"/>
      <w:r w:rsidRPr="005814A1">
        <w:rPr>
          <w:sz w:val="8"/>
        </w:rPr>
        <w:t>Trotskyism</w:t>
      </w:r>
      <w:proofErr w:type="gramEnd"/>
      <w:r w:rsidRPr="005814A1">
        <w:rPr>
          <w:sz w:val="8"/>
        </w:rPr>
        <w:t xml:space="preserve"> and other “-isms”.</w:t>
      </w:r>
    </w:p>
    <w:p w14:paraId="171E1FC7" w14:textId="77777777" w:rsidR="007633E5" w:rsidRDefault="007633E5" w:rsidP="007633E5"/>
    <w:p w14:paraId="79B5C877" w14:textId="77777777" w:rsidR="007633E5" w:rsidRDefault="007633E5" w:rsidP="007633E5">
      <w:pPr>
        <w:pStyle w:val="Heading4"/>
      </w:pPr>
      <w:r>
        <w:t>2 Impacts:</w:t>
      </w:r>
    </w:p>
    <w:p w14:paraId="4DD87FC1" w14:textId="77777777" w:rsidR="007633E5" w:rsidRPr="00B806B0" w:rsidRDefault="007633E5" w:rsidP="007633E5">
      <w:pPr>
        <w:pStyle w:val="Heading4"/>
      </w:pPr>
      <w:r>
        <w:t>[1] Identity thinking reproduces Auschwitz</w:t>
      </w:r>
    </w:p>
    <w:p w14:paraId="05A9F924" w14:textId="77777777" w:rsidR="007633E5" w:rsidRPr="00631B2F" w:rsidRDefault="007633E5" w:rsidP="007633E5">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7"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4C78E60" w14:textId="77777777" w:rsidR="007633E5" w:rsidRDefault="007633E5" w:rsidP="007633E5">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 xml:space="preserve">modern society and </w:t>
      </w:r>
      <w:r w:rsidRPr="00631B2F">
        <w:rPr>
          <w:rStyle w:val="Emphasis"/>
          <w:highlight w:val="green"/>
        </w:rPr>
        <w:lastRenderedPageBreak/>
        <w:t>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56ADF0D6" w14:textId="77777777" w:rsidR="007633E5" w:rsidRDefault="007633E5" w:rsidP="007633E5">
      <w:pPr>
        <w:rPr>
          <w:rStyle w:val="Emphasis"/>
        </w:rPr>
      </w:pPr>
    </w:p>
    <w:p w14:paraId="69FD1429" w14:textId="77777777" w:rsidR="007633E5" w:rsidRPr="00E70492" w:rsidRDefault="007633E5" w:rsidP="007633E5">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2CFB619B" w14:textId="77777777" w:rsidR="007633E5" w:rsidRPr="00A104A4" w:rsidRDefault="007633E5" w:rsidP="007633E5">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42DC42B0" w14:textId="77777777" w:rsidR="007633E5" w:rsidRPr="00E70492" w:rsidRDefault="007633E5" w:rsidP="007633E5">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16F72970" w14:textId="77777777" w:rsidR="007633E5" w:rsidRDefault="007633E5" w:rsidP="007633E5"/>
    <w:p w14:paraId="22FD7CD0" w14:textId="77777777" w:rsidR="007633E5" w:rsidRDefault="007633E5" w:rsidP="007633E5">
      <w:pPr>
        <w:pStyle w:val="Heading4"/>
      </w:pPr>
      <w:r>
        <w:lastRenderedPageBreak/>
        <w:t>The Alternative is to use negative dialects to confront the non-identical - t</w:t>
      </w:r>
      <w:r w:rsidRPr="006E023B">
        <w:t>his resolves the crisis posed by your violence – it understands the subordinate needs of an object come before our concepts.</w:t>
      </w:r>
    </w:p>
    <w:p w14:paraId="71AA0A35" w14:textId="77777777" w:rsidR="007633E5" w:rsidRPr="00D346C5" w:rsidRDefault="007633E5" w:rsidP="007633E5">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8"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3567A82" w14:textId="77777777" w:rsidR="007633E5" w:rsidRPr="00380B65" w:rsidRDefault="007633E5" w:rsidP="007633E5">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47A68C64" w14:textId="77777777" w:rsidR="007633E5" w:rsidRDefault="007633E5" w:rsidP="007633E5"/>
    <w:p w14:paraId="5B64B6E3" w14:textId="77777777" w:rsidR="007633E5" w:rsidRDefault="007633E5" w:rsidP="007633E5">
      <w:pPr>
        <w:pStyle w:val="Heading4"/>
      </w:pPr>
      <w:r>
        <w:t>The Role of the Ballot is to vote for the debater who best embraces Adorno’s education after Auschwitz – this means using the debate space as an educational space to instill distance of violence and atrocities</w:t>
      </w:r>
    </w:p>
    <w:p w14:paraId="41C90525" w14:textId="77777777" w:rsidR="007633E5" w:rsidRPr="009D0E89" w:rsidRDefault="007633E5" w:rsidP="007633E5">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631228F3" w14:textId="4F294B6F" w:rsidR="001D25EB" w:rsidRPr="00C72B5B" w:rsidRDefault="007633E5" w:rsidP="001D25EB">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w:t>
      </w:r>
      <w:r w:rsidRPr="00F066F2">
        <w:rPr>
          <w:sz w:val="8"/>
        </w:rPr>
        <w:lastRenderedPageBreak/>
        <w:t xml:space="preserve">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sectPr w:rsidR="001D25EB" w:rsidRPr="00C72B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64277888864"/>
    <w:docVar w:name="VerbatimVersion" w:val="5.1"/>
  </w:docVars>
  <w:rsids>
    <w:rsidRoot w:val="001D25EB"/>
    <w:rsid w:val="000139A3"/>
    <w:rsid w:val="00100833"/>
    <w:rsid w:val="00104529"/>
    <w:rsid w:val="00105942"/>
    <w:rsid w:val="00107396"/>
    <w:rsid w:val="00144A4C"/>
    <w:rsid w:val="00176AB0"/>
    <w:rsid w:val="00177B7D"/>
    <w:rsid w:val="0018322D"/>
    <w:rsid w:val="001B5776"/>
    <w:rsid w:val="001D25EB"/>
    <w:rsid w:val="001E527A"/>
    <w:rsid w:val="001F78CE"/>
    <w:rsid w:val="00251FC7"/>
    <w:rsid w:val="002855A7"/>
    <w:rsid w:val="002B146A"/>
    <w:rsid w:val="002B2C26"/>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10B7"/>
    <w:rsid w:val="006A2AD0"/>
    <w:rsid w:val="006C2375"/>
    <w:rsid w:val="006D4ECC"/>
    <w:rsid w:val="00722258"/>
    <w:rsid w:val="007243E5"/>
    <w:rsid w:val="00763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060A"/>
    <w:rsid w:val="00B33C6D"/>
    <w:rsid w:val="00B4508F"/>
    <w:rsid w:val="00B55AD5"/>
    <w:rsid w:val="00B8057C"/>
    <w:rsid w:val="00BD6238"/>
    <w:rsid w:val="00BF593B"/>
    <w:rsid w:val="00BF773A"/>
    <w:rsid w:val="00BF7E81"/>
    <w:rsid w:val="00C13773"/>
    <w:rsid w:val="00C17CC8"/>
    <w:rsid w:val="00C35522"/>
    <w:rsid w:val="00C52F09"/>
    <w:rsid w:val="00C72B5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1309"/>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2F5B"/>
  <w15:chartTrackingRefBased/>
  <w15:docId w15:val="{93F69842-2ED1-4442-AD72-D14C67F3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2B5B"/>
    <w:rPr>
      <w:rFonts w:ascii="Calibri" w:hAnsi="Calibri"/>
    </w:rPr>
  </w:style>
  <w:style w:type="paragraph" w:styleId="Heading1">
    <w:name w:val="heading 1"/>
    <w:aliases w:val="Pocket"/>
    <w:basedOn w:val="Normal"/>
    <w:next w:val="Normal"/>
    <w:link w:val="Heading1Char"/>
    <w:qFormat/>
    <w:rsid w:val="00C72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2B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2B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72B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2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B5B"/>
  </w:style>
  <w:style w:type="character" w:customStyle="1" w:styleId="Heading1Char">
    <w:name w:val="Heading 1 Char"/>
    <w:aliases w:val="Pocket Char"/>
    <w:basedOn w:val="DefaultParagraphFont"/>
    <w:link w:val="Heading1"/>
    <w:rsid w:val="00C72B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2B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2B5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72B5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72B5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72B5B"/>
    <w:rPr>
      <w:b/>
      <w:bCs/>
      <w:sz w:val="26"/>
      <w:u w:val="none"/>
    </w:rPr>
  </w:style>
  <w:style w:type="character" w:customStyle="1" w:styleId="StyleUnderline">
    <w:name w:val="Style Underline"/>
    <w:aliases w:val="Underline"/>
    <w:basedOn w:val="DefaultParagraphFont"/>
    <w:uiPriority w:val="6"/>
    <w:qFormat/>
    <w:rsid w:val="00C72B5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72B5B"/>
    <w:rPr>
      <w:color w:val="auto"/>
      <w:u w:val="none"/>
    </w:rPr>
  </w:style>
  <w:style w:type="character" w:styleId="FollowedHyperlink">
    <w:name w:val="FollowedHyperlink"/>
    <w:basedOn w:val="DefaultParagraphFont"/>
    <w:uiPriority w:val="99"/>
    <w:semiHidden/>
    <w:unhideWhenUsed/>
    <w:rsid w:val="00C72B5B"/>
    <w:rPr>
      <w:color w:val="auto"/>
      <w:u w:val="none"/>
    </w:rPr>
  </w:style>
  <w:style w:type="paragraph" w:customStyle="1" w:styleId="textbold">
    <w:name w:val="text bold"/>
    <w:basedOn w:val="Normal"/>
    <w:link w:val="Emphasis"/>
    <w:autoRedefine/>
    <w:uiPriority w:val="7"/>
    <w:qFormat/>
    <w:rsid w:val="007633E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7633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68593">
      <w:bodyDiv w:val="1"/>
      <w:marLeft w:val="0"/>
      <w:marRight w:val="0"/>
      <w:marTop w:val="0"/>
      <w:marBottom w:val="0"/>
      <w:divBdr>
        <w:top w:val="none" w:sz="0" w:space="0" w:color="auto"/>
        <w:left w:val="none" w:sz="0" w:space="0" w:color="auto"/>
        <w:bottom w:val="none" w:sz="0" w:space="0" w:color="auto"/>
        <w:right w:val="none" w:sz="0" w:space="0" w:color="auto"/>
      </w:divBdr>
      <w:divsChild>
        <w:div w:id="434055449">
          <w:marLeft w:val="0"/>
          <w:marRight w:val="0"/>
          <w:marTop w:val="0"/>
          <w:marBottom w:val="0"/>
          <w:divBdr>
            <w:top w:val="none" w:sz="0" w:space="0" w:color="auto"/>
            <w:left w:val="none" w:sz="0" w:space="0" w:color="auto"/>
            <w:bottom w:val="none" w:sz="0" w:space="0" w:color="auto"/>
            <w:right w:val="none" w:sz="0" w:space="0" w:color="auto"/>
          </w:divBdr>
          <w:divsChild>
            <w:div w:id="72630457">
              <w:marLeft w:val="0"/>
              <w:marRight w:val="0"/>
              <w:marTop w:val="0"/>
              <w:marBottom w:val="0"/>
              <w:divBdr>
                <w:top w:val="none" w:sz="0" w:space="0" w:color="auto"/>
                <w:left w:val="none" w:sz="0" w:space="0" w:color="auto"/>
                <w:bottom w:val="none" w:sz="0" w:space="0" w:color="auto"/>
                <w:right w:val="none" w:sz="0" w:space="0" w:color="auto"/>
              </w:divBdr>
              <w:divsChild>
                <w:div w:id="18879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121192">
      <w:bodyDiv w:val="1"/>
      <w:marLeft w:val="0"/>
      <w:marRight w:val="0"/>
      <w:marTop w:val="0"/>
      <w:marBottom w:val="0"/>
      <w:divBdr>
        <w:top w:val="none" w:sz="0" w:space="0" w:color="auto"/>
        <w:left w:val="none" w:sz="0" w:space="0" w:color="auto"/>
        <w:bottom w:val="none" w:sz="0" w:space="0" w:color="auto"/>
        <w:right w:val="none" w:sz="0" w:space="0" w:color="auto"/>
      </w:divBdr>
      <w:divsChild>
        <w:div w:id="1856066954">
          <w:marLeft w:val="0"/>
          <w:marRight w:val="0"/>
          <w:marTop w:val="0"/>
          <w:marBottom w:val="0"/>
          <w:divBdr>
            <w:top w:val="none" w:sz="0" w:space="0" w:color="auto"/>
            <w:left w:val="none" w:sz="0" w:space="0" w:color="auto"/>
            <w:bottom w:val="none" w:sz="0" w:space="0" w:color="auto"/>
            <w:right w:val="none" w:sz="0" w:space="0" w:color="auto"/>
          </w:divBdr>
          <w:divsChild>
            <w:div w:id="855733439">
              <w:marLeft w:val="0"/>
              <w:marRight w:val="0"/>
              <w:marTop w:val="0"/>
              <w:marBottom w:val="0"/>
              <w:divBdr>
                <w:top w:val="none" w:sz="0" w:space="0" w:color="auto"/>
                <w:left w:val="none" w:sz="0" w:space="0" w:color="auto"/>
                <w:bottom w:val="none" w:sz="0" w:space="0" w:color="auto"/>
                <w:right w:val="none" w:sz="0" w:space="0" w:color="auto"/>
              </w:divBdr>
              <w:divsChild>
                <w:div w:id="734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6275">
      <w:bodyDiv w:val="1"/>
      <w:marLeft w:val="0"/>
      <w:marRight w:val="0"/>
      <w:marTop w:val="0"/>
      <w:marBottom w:val="0"/>
      <w:divBdr>
        <w:top w:val="none" w:sz="0" w:space="0" w:color="auto"/>
        <w:left w:val="none" w:sz="0" w:space="0" w:color="auto"/>
        <w:bottom w:val="none" w:sz="0" w:space="0" w:color="auto"/>
        <w:right w:val="none" w:sz="0" w:space="0" w:color="auto"/>
      </w:divBdr>
      <w:divsChild>
        <w:div w:id="346908281">
          <w:marLeft w:val="0"/>
          <w:marRight w:val="0"/>
          <w:marTop w:val="0"/>
          <w:marBottom w:val="0"/>
          <w:divBdr>
            <w:top w:val="none" w:sz="0" w:space="0" w:color="auto"/>
            <w:left w:val="none" w:sz="0" w:space="0" w:color="auto"/>
            <w:bottom w:val="none" w:sz="0" w:space="0" w:color="auto"/>
            <w:right w:val="none" w:sz="0" w:space="0" w:color="auto"/>
          </w:divBdr>
          <w:divsChild>
            <w:div w:id="2125416247">
              <w:marLeft w:val="0"/>
              <w:marRight w:val="0"/>
              <w:marTop w:val="0"/>
              <w:marBottom w:val="0"/>
              <w:divBdr>
                <w:top w:val="none" w:sz="0" w:space="0" w:color="auto"/>
                <w:left w:val="none" w:sz="0" w:space="0" w:color="auto"/>
                <w:bottom w:val="none" w:sz="0" w:space="0" w:color="auto"/>
                <w:right w:val="none" w:sz="0" w:space="0" w:color="auto"/>
              </w:divBdr>
              <w:divsChild>
                <w:div w:id="119361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137128">
      <w:bodyDiv w:val="1"/>
      <w:marLeft w:val="0"/>
      <w:marRight w:val="0"/>
      <w:marTop w:val="0"/>
      <w:marBottom w:val="0"/>
      <w:divBdr>
        <w:top w:val="none" w:sz="0" w:space="0" w:color="auto"/>
        <w:left w:val="none" w:sz="0" w:space="0" w:color="auto"/>
        <w:bottom w:val="none" w:sz="0" w:space="0" w:color="auto"/>
        <w:right w:val="none" w:sz="0" w:space="0" w:color="auto"/>
      </w:divBdr>
    </w:div>
    <w:div w:id="1898540889">
      <w:bodyDiv w:val="1"/>
      <w:marLeft w:val="0"/>
      <w:marRight w:val="0"/>
      <w:marTop w:val="0"/>
      <w:marBottom w:val="0"/>
      <w:divBdr>
        <w:top w:val="none" w:sz="0" w:space="0" w:color="auto"/>
        <w:left w:val="none" w:sz="0" w:space="0" w:color="auto"/>
        <w:bottom w:val="none" w:sz="0" w:space="0" w:color="auto"/>
        <w:right w:val="none" w:sz="0" w:space="0" w:color="auto"/>
      </w:divBdr>
      <w:divsChild>
        <w:div w:id="1572037776">
          <w:marLeft w:val="0"/>
          <w:marRight w:val="0"/>
          <w:marTop w:val="0"/>
          <w:marBottom w:val="0"/>
          <w:divBdr>
            <w:top w:val="none" w:sz="0" w:space="0" w:color="auto"/>
            <w:left w:val="none" w:sz="0" w:space="0" w:color="auto"/>
            <w:bottom w:val="none" w:sz="0" w:space="0" w:color="auto"/>
            <w:right w:val="none" w:sz="0" w:space="0" w:color="auto"/>
          </w:divBdr>
          <w:divsChild>
            <w:div w:id="1709375577">
              <w:marLeft w:val="0"/>
              <w:marRight w:val="0"/>
              <w:marTop w:val="0"/>
              <w:marBottom w:val="0"/>
              <w:divBdr>
                <w:top w:val="none" w:sz="0" w:space="0" w:color="auto"/>
                <w:left w:val="none" w:sz="0" w:space="0" w:color="auto"/>
                <w:bottom w:val="none" w:sz="0" w:space="0" w:color="auto"/>
                <w:right w:val="none" w:sz="0" w:space="0" w:color="auto"/>
              </w:divBdr>
              <w:divsChild>
                <w:div w:id="84995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5243</Words>
  <Characters>29888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2021-11-21T14:46:00Z</dcterms:created>
  <dcterms:modified xsi:type="dcterms:W3CDTF">2021-11-21T14:46:00Z</dcterms:modified>
</cp:coreProperties>
</file>