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01ED0" w14:textId="59AAC6FC" w:rsidR="00092682" w:rsidRDefault="00092682" w:rsidP="00092682">
      <w:pPr>
        <w:pStyle w:val="Heading2"/>
      </w:pPr>
      <w:r>
        <w:t>1</w:t>
      </w:r>
    </w:p>
    <w:p w14:paraId="2E64BDC2" w14:textId="1A71275F" w:rsidR="00092682" w:rsidRPr="00010B7D" w:rsidRDefault="00092682" w:rsidP="00092682">
      <w:pPr>
        <w:pStyle w:val="Heading4"/>
      </w:pPr>
      <w:r>
        <w:t xml:space="preserve">Ethics must begin </w:t>
      </w:r>
      <w:proofErr w:type="gramStart"/>
      <w:r>
        <w:t>a priori</w:t>
      </w:r>
      <w:proofErr w:type="gramEnd"/>
      <w:r>
        <w:t xml:space="preserve"> and the meta-ethic is bindingness.</w:t>
      </w:r>
    </w:p>
    <w:p w14:paraId="69D08F2B" w14:textId="77777777" w:rsidR="00092682" w:rsidRDefault="00092682" w:rsidP="00092682">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011160B5" w14:textId="77777777" w:rsidR="00092682" w:rsidRDefault="00092682" w:rsidP="00092682">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12B7AB71" w14:textId="77777777" w:rsidR="00092682" w:rsidRDefault="00092682" w:rsidP="00092682">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2B38BD8F" w14:textId="77777777" w:rsidR="00092682" w:rsidRDefault="00092682" w:rsidP="00092682">
      <w:pPr>
        <w:pStyle w:val="Heading4"/>
      </w:pPr>
      <w:r w:rsidRPr="000A5608">
        <w:t xml:space="preserve">Thus, the standard is consistency with the categorical imperative. </w:t>
      </w:r>
    </w:p>
    <w:p w14:paraId="3ACCDC12" w14:textId="77777777" w:rsidR="00092682" w:rsidRDefault="00092682" w:rsidP="00092682">
      <w:pPr>
        <w:pStyle w:val="Heading4"/>
      </w:pPr>
      <w:r>
        <w:t xml:space="preserve">Prefer – </w:t>
      </w:r>
    </w:p>
    <w:p w14:paraId="60237AD0" w14:textId="77777777" w:rsidR="00092682" w:rsidRDefault="00092682" w:rsidP="00092682">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4C2B5EAB" w14:textId="1C08A702" w:rsidR="00092682" w:rsidRDefault="00092682" w:rsidP="00092682">
      <w:pPr>
        <w:pStyle w:val="Heading4"/>
      </w:pPr>
      <w:r w:rsidRPr="00A30317">
        <w:rPr>
          <w:u w:val="single"/>
        </w:rPr>
        <w:t>[</w:t>
      </w:r>
      <w:r>
        <w:rPr>
          <w:u w:val="single"/>
        </w:rPr>
        <w:t>2</w:t>
      </w:r>
      <w:r w:rsidRPr="00A30317">
        <w:rPr>
          <w:u w:val="single"/>
        </w:rPr>
        <w:t>] Theory</w:t>
      </w:r>
      <w:r>
        <w:t xml:space="preserve"> – </w:t>
      </w:r>
      <w:r w:rsidRPr="0023127E">
        <w:t>Frameworks are topicality interps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12FBB446" w14:textId="3982487E" w:rsidR="00B07558" w:rsidRPr="00B07558" w:rsidRDefault="00B07558" w:rsidP="00B07558">
      <w:pPr>
        <w:pStyle w:val="Heading4"/>
      </w:pPr>
      <w:r w:rsidRPr="00B07558">
        <w:rPr>
          <w:u w:val="single"/>
        </w:rPr>
        <w:t>[3] No 1ar Theory</w:t>
      </w:r>
      <w:r>
        <w:t xml:space="preserve"> – Moots 7 min of the 1N and restarts the 1ar creating a </w:t>
      </w:r>
      <w:proofErr w:type="gramStart"/>
      <w:r>
        <w:t>7-6 time</w:t>
      </w:r>
      <w:proofErr w:type="gramEnd"/>
      <w:r>
        <w:t xml:space="preserve"> skew against the neg</w:t>
      </w:r>
    </w:p>
    <w:p w14:paraId="24EA5724" w14:textId="77777777" w:rsidR="00092682" w:rsidRDefault="00092682" w:rsidP="00092682">
      <w:pPr>
        <w:pStyle w:val="Heading4"/>
      </w:pPr>
      <w:r>
        <w:t>Negate:</w:t>
      </w:r>
    </w:p>
    <w:p w14:paraId="4D1DCC48" w14:textId="77777777" w:rsidR="00092682" w:rsidRDefault="00092682" w:rsidP="00092682"/>
    <w:p w14:paraId="0B32B595" w14:textId="77777777" w:rsidR="00092682" w:rsidRDefault="00092682" w:rsidP="00092682">
      <w:pPr>
        <w:pStyle w:val="Heading4"/>
        <w:rPr>
          <w:b w:val="0"/>
          <w:bCs/>
        </w:rPr>
      </w:pPr>
      <w:r w:rsidRPr="00092682">
        <w:t>[1] A model</w:t>
      </w:r>
      <w:r>
        <w:t xml:space="preserve"> of freedom mandates a market-oriented approach to space—that negates</w:t>
      </w:r>
    </w:p>
    <w:p w14:paraId="336CDD49" w14:textId="77777777" w:rsidR="00092682" w:rsidRPr="006C5A71" w:rsidRDefault="00092682" w:rsidP="00092682">
      <w:r w:rsidRPr="005C7A43">
        <w:rPr>
          <w:rStyle w:val="Style13ptBold"/>
        </w:rPr>
        <w:t>Broker 20</w:t>
      </w:r>
      <w:r>
        <w:t xml:space="preserve"> </w:t>
      </w:r>
      <w:r w:rsidRPr="006C5A71">
        <w:t xml:space="preserve">[(Tyler, work has been published in the Gonzaga Law Review, the Albany Law </w:t>
      </w:r>
      <w:proofErr w:type="gramStart"/>
      <w:r w:rsidRPr="006C5A71">
        <w:t>Review</w:t>
      </w:r>
      <w:proofErr w:type="gramEnd"/>
      <w:r w:rsidRPr="006C5A71">
        <w:t xml:space="preserve"> and the University of Memphis Law Review.) “Space Law Can Only Be Libertarian Minded,” Above the Law, 1-14-20, </w:t>
      </w:r>
      <w:hyperlink r:id="rId6" w:history="1">
        <w:r w:rsidRPr="006C5A71">
          <w:rPr>
            <w:rStyle w:val="Hyperlink"/>
          </w:rPr>
          <w:t>https://abovethelaw.com/2020/01/space-law-can-only-be-libertarian-minded/</w:t>
        </w:r>
      </w:hyperlink>
      <w:r w:rsidRPr="006C5A71">
        <w:t>] TDI</w:t>
      </w:r>
    </w:p>
    <w:p w14:paraId="72721049" w14:textId="77777777" w:rsidR="00092682" w:rsidRPr="00A93110" w:rsidRDefault="00092682" w:rsidP="00092682">
      <w:pPr>
        <w:rPr>
          <w:rStyle w:val="Emphasis"/>
        </w:rPr>
      </w:pPr>
      <w:r w:rsidRPr="00A93110">
        <w:rPr>
          <w:sz w:val="16"/>
        </w:rPr>
        <w:t xml:space="preserve">The </w:t>
      </w:r>
      <w:r w:rsidRPr="00A93110">
        <w:rPr>
          <w:rStyle w:val="Emphasis"/>
          <w:highlight w:val="green"/>
        </w:rPr>
        <w:t>impact</w:t>
      </w:r>
      <w:r w:rsidRPr="00A93110">
        <w:rPr>
          <w:rStyle w:val="Emphasis"/>
        </w:rPr>
        <w:t xml:space="preserve"> on human daily life </w:t>
      </w:r>
      <w:r w:rsidRPr="00A93110">
        <w:rPr>
          <w:rStyle w:val="Emphasis"/>
          <w:highlight w:val="green"/>
        </w:rPr>
        <w:t>from</w:t>
      </w:r>
      <w:r w:rsidRPr="00A93110">
        <w:rPr>
          <w:rStyle w:val="Emphasis"/>
        </w:rPr>
        <w:t xml:space="preserve"> a transition to the virtually </w:t>
      </w:r>
      <w:r w:rsidRPr="00A93110">
        <w:rPr>
          <w:rStyle w:val="Emphasis"/>
          <w:highlight w:val="green"/>
        </w:rPr>
        <w:t>unlimited resource</w:t>
      </w:r>
      <w:r w:rsidRPr="00A93110">
        <w:rPr>
          <w:rStyle w:val="Emphasis"/>
        </w:rPr>
        <w:t xml:space="preserve"> reality of space </w:t>
      </w:r>
      <w:r w:rsidRPr="00A93110">
        <w:rPr>
          <w:rStyle w:val="Emphasis"/>
          <w:highlight w:val="green"/>
        </w:rPr>
        <w:t>cannot be overstated</w:t>
      </w:r>
      <w:r w:rsidRPr="00A93110">
        <w:rPr>
          <w:rStyle w:val="Emphasis"/>
        </w:rPr>
        <w:t>.</w:t>
      </w:r>
      <w:r w:rsidRPr="00A93110">
        <w:rPr>
          <w:sz w:val="16"/>
        </w:rPr>
        <w:t xml:space="preserve"> However, </w:t>
      </w:r>
      <w:r w:rsidRPr="00A93110">
        <w:rPr>
          <w:rStyle w:val="Emphasis"/>
          <w:highlight w:val="green"/>
        </w:rPr>
        <w:t>when</w:t>
      </w:r>
      <w:r w:rsidRPr="00A93110">
        <w:rPr>
          <w:rStyle w:val="Emphasis"/>
        </w:rPr>
        <w:t xml:space="preserve"> it comes to the </w:t>
      </w:r>
      <w:r w:rsidRPr="00A93110">
        <w:rPr>
          <w:rStyle w:val="Emphasis"/>
          <w:highlight w:val="green"/>
        </w:rPr>
        <w:t>law</w:t>
      </w:r>
      <w:r w:rsidRPr="00A93110">
        <w:rPr>
          <w:rStyle w:val="Emphasis"/>
        </w:rPr>
        <w:t xml:space="preserve">, a minimalist, dare I say </w:t>
      </w:r>
      <w:r w:rsidRPr="00A93110">
        <w:rPr>
          <w:rStyle w:val="Emphasis"/>
          <w:highlight w:val="green"/>
        </w:rPr>
        <w:t>libertarian, approach</w:t>
      </w:r>
      <w:r w:rsidRPr="00A93110">
        <w:rPr>
          <w:rStyle w:val="Emphasis"/>
        </w:rPr>
        <w:t xml:space="preserve"> appears as the </w:t>
      </w:r>
      <w:r w:rsidRPr="00A93110">
        <w:rPr>
          <w:rStyle w:val="Emphasis"/>
          <w:highlight w:val="green"/>
        </w:rPr>
        <w:t>only applicable system</w:t>
      </w:r>
      <w:r w:rsidRPr="00A93110">
        <w:rPr>
          <w:rStyle w:val="Emphasis"/>
        </w:rPr>
        <w:t>.</w:t>
      </w:r>
      <w:r w:rsidRPr="00A93110">
        <w:rPr>
          <w:sz w:val="16"/>
        </w:rPr>
        <w:t xml:space="preserve"> In the words of NASA, “2020 promises to be a big year for space exploration.” Yet, </w:t>
      </w:r>
      <w:r w:rsidRPr="00A93110">
        <w:rPr>
          <w:rStyle w:val="Emphasis"/>
        </w:rPr>
        <w:t xml:space="preserve">as Rand </w:t>
      </w:r>
      <w:proofErr w:type="spellStart"/>
      <w:r w:rsidRPr="00A93110">
        <w:rPr>
          <w:rStyle w:val="Emphasis"/>
        </w:rPr>
        <w:t>Simberg</w:t>
      </w:r>
      <w:proofErr w:type="spellEnd"/>
      <w:r w:rsidRPr="00A93110">
        <w:rPr>
          <w:rStyle w:val="Emphasis"/>
        </w:rPr>
        <w:t xml:space="preserve"> points out in Reason magazine, it is actually </w:t>
      </w:r>
      <w:r w:rsidRPr="00A93110">
        <w:rPr>
          <w:rStyle w:val="Emphasis"/>
          <w:highlight w:val="green"/>
        </w:rPr>
        <w:t>private</w:t>
      </w:r>
      <w:r w:rsidRPr="00A93110">
        <w:rPr>
          <w:rStyle w:val="Emphasis"/>
        </w:rPr>
        <w:t xml:space="preserve"> American </w:t>
      </w:r>
      <w:r w:rsidRPr="00A93110">
        <w:rPr>
          <w:rStyle w:val="Emphasis"/>
          <w:highlight w:val="green"/>
        </w:rPr>
        <w:t>investment</w:t>
      </w:r>
      <w:r w:rsidRPr="00A93110">
        <w:rPr>
          <w:rStyle w:val="Emphasis"/>
        </w:rPr>
        <w:t xml:space="preserve"> that is currently </w:t>
      </w:r>
      <w:r w:rsidRPr="00A93110">
        <w:rPr>
          <w:rStyle w:val="Emphasis"/>
          <w:highlight w:val="green"/>
        </w:rPr>
        <w:t>moving space exploration</w:t>
      </w:r>
      <w:r w:rsidRPr="00A93110">
        <w:rPr>
          <w:rStyle w:val="Emphasis"/>
        </w:rPr>
        <w:t xml:space="preserve"> to “a pace unseen since the 1960s.”</w:t>
      </w:r>
      <w:r w:rsidRPr="00A93110">
        <w:rPr>
          <w:sz w:val="16"/>
        </w:rPr>
        <w:t xml:space="preserve"> According to </w:t>
      </w:r>
      <w:proofErr w:type="spellStart"/>
      <w:r w:rsidRPr="00A93110">
        <w:rPr>
          <w:sz w:val="16"/>
        </w:rPr>
        <w:t>Simberg</w:t>
      </w:r>
      <w:proofErr w:type="spellEnd"/>
      <w:r w:rsidRPr="00A93110">
        <w:rPr>
          <w:sz w:val="16"/>
        </w:rPr>
        <w:t xml:space="preserve">, </w:t>
      </w:r>
      <w:r w:rsidRPr="00A93110">
        <w:rPr>
          <w:rStyle w:val="Emphasis"/>
        </w:rPr>
        <w:t>due to this increase in private investment “We are now on the verge of getting affordable private access to orbit for large masses of payload and people.”</w:t>
      </w:r>
      <w:r w:rsidRPr="00A93110">
        <w:rPr>
          <w:sz w:val="16"/>
        </w:rPr>
        <w:t xml:space="preserve"> The impact of that type of affordable travel into space might sound sensational to some, but in </w:t>
      </w:r>
      <w:proofErr w:type="gramStart"/>
      <w:r w:rsidRPr="00A93110">
        <w:rPr>
          <w:sz w:val="16"/>
        </w:rPr>
        <w:t>reality</w:t>
      </w:r>
      <w:proofErr w:type="gramEnd"/>
      <w:r w:rsidRPr="00A93110">
        <w:rPr>
          <w:sz w:val="16"/>
        </w:rPr>
        <w:t xml:space="preserve"> </w:t>
      </w:r>
      <w:r w:rsidRPr="00A93110">
        <w:rPr>
          <w:rStyle w:val="Emphasis"/>
        </w:rPr>
        <w:t xml:space="preserve">the </w:t>
      </w:r>
      <w:r w:rsidRPr="00A93110">
        <w:rPr>
          <w:rStyle w:val="Emphasis"/>
          <w:highlight w:val="green"/>
        </w:rPr>
        <w:t>benefits</w:t>
      </w:r>
      <w:r w:rsidRPr="00A93110">
        <w:rPr>
          <w:rStyle w:val="Emphasis"/>
        </w:rPr>
        <w:t xml:space="preserve"> that </w:t>
      </w:r>
      <w:r w:rsidRPr="00A93110">
        <w:rPr>
          <w:rStyle w:val="Emphasis"/>
          <w:highlight w:val="green"/>
        </w:rPr>
        <w:t>space can offer</w:t>
      </w:r>
      <w:r w:rsidRPr="00A93110">
        <w:rPr>
          <w:rStyle w:val="Emphasis"/>
        </w:rPr>
        <w:t xml:space="preserve"> are far greater than any benefit currently attributed to any major policy proposal being discussed at the national level. The sheer </w:t>
      </w:r>
      <w:proofErr w:type="gramStart"/>
      <w:r w:rsidRPr="00A93110">
        <w:rPr>
          <w:rStyle w:val="Emphasis"/>
        </w:rPr>
        <w:t>amount</w:t>
      </w:r>
      <w:proofErr w:type="gramEnd"/>
      <w:r w:rsidRPr="00A93110">
        <w:rPr>
          <w:rStyle w:val="Emphasis"/>
        </w:rPr>
        <w:t xml:space="preserve"> of resources </w:t>
      </w:r>
      <w:r w:rsidRPr="00A93110">
        <w:rPr>
          <w:rStyle w:val="Emphasis"/>
        </w:rPr>
        <w:lastRenderedPageBreak/>
        <w:t>available within our current reach/capabilities simply speaks for itself.</w:t>
      </w:r>
      <w:r w:rsidRPr="00A93110">
        <w:rPr>
          <w:sz w:val="16"/>
        </w:rPr>
        <w:t xml:space="preserve"> However, although those new realities will, as </w:t>
      </w:r>
      <w:proofErr w:type="spellStart"/>
      <w:r w:rsidRPr="00A93110">
        <w:rPr>
          <w:sz w:val="16"/>
        </w:rPr>
        <w:t>Simberg</w:t>
      </w:r>
      <w:proofErr w:type="spellEnd"/>
      <w:r w:rsidRPr="00A93110">
        <w:rPr>
          <w:sz w:val="16"/>
        </w:rPr>
        <w:t xml:space="preserve"> says, “bring to the fore a lot of ideological issues that up to now were just theoretical,” I believe </w:t>
      </w:r>
      <w:r w:rsidRPr="00A93110">
        <w:rPr>
          <w:rStyle w:val="Emphasis"/>
        </w:rPr>
        <w:t xml:space="preserve">it will also eliminate many economic and legal distinctions we currently utilize today. For example, the sheer number of </w:t>
      </w:r>
      <w:r w:rsidRPr="005C7A43">
        <w:rPr>
          <w:rStyle w:val="Emphasis"/>
          <w:highlight w:val="green"/>
        </w:rPr>
        <w:t>resources</w:t>
      </w:r>
      <w:r w:rsidRPr="00A93110">
        <w:rPr>
          <w:rStyle w:val="Emphasis"/>
        </w:rPr>
        <w:t xml:space="preserve"> we can already obtain in space means that in the rapidly near future, the </w:t>
      </w:r>
      <w:r w:rsidRPr="005C7A43">
        <w:rPr>
          <w:rStyle w:val="Emphasis"/>
          <w:highlight w:val="green"/>
        </w:rPr>
        <w:t>distinction between a nonpublic good or a public good</w:t>
      </w:r>
      <w:r w:rsidRPr="00A93110">
        <w:rPr>
          <w:rStyle w:val="Emphasis"/>
        </w:rPr>
        <w:t xml:space="preserve"> will be rendered </w:t>
      </w:r>
      <w:r w:rsidRPr="005C7A43">
        <w:rPr>
          <w:rStyle w:val="Emphasis"/>
          <w:highlight w:val="green"/>
        </w:rPr>
        <w:t>meaningless</w:t>
      </w:r>
      <w:r w:rsidRPr="00A93110">
        <w:rPr>
          <w:rStyle w:val="Emphasis"/>
        </w:rPr>
        <w:t xml:space="preserve">. </w:t>
      </w:r>
      <w:r w:rsidRPr="00A93110">
        <w:rPr>
          <w:sz w:val="16"/>
        </w:rPr>
        <w:t xml:space="preserve">In other words, because the resources available within our solar system exist in such quantities, </w:t>
      </w:r>
      <w:r w:rsidRPr="00A93110">
        <w:rPr>
          <w:rStyle w:val="Emphasis"/>
        </w:rPr>
        <w:t xml:space="preserve">all goods will become </w:t>
      </w:r>
      <w:proofErr w:type="spellStart"/>
      <w:r w:rsidRPr="00A93110">
        <w:rPr>
          <w:rStyle w:val="Emphasis"/>
        </w:rPr>
        <w:t>nonrivalrous</w:t>
      </w:r>
      <w:proofErr w:type="spellEnd"/>
      <w:r w:rsidRPr="00A93110">
        <w:rPr>
          <w:rStyle w:val="Emphasis"/>
        </w:rPr>
        <w:t xml:space="preserve"> in their consumption and nonexcludable in their distribution. </w:t>
      </w:r>
      <w:r w:rsidRPr="00A93110">
        <w:rPr>
          <w:sz w:val="16"/>
        </w:rPr>
        <w:t xml:space="preserve">This would mean </w:t>
      </w:r>
      <w:r w:rsidRPr="00A93110">
        <w:rPr>
          <w:rStyle w:val="Emphasis"/>
        </w:rPr>
        <w:t>government engagement in the public provision of a nonpublic good</w:t>
      </w:r>
      <w:r w:rsidRPr="00A93110">
        <w:rPr>
          <w:sz w:val="16"/>
        </w:rPr>
        <w:t xml:space="preserve">, even at the trivial level, or what Kevin Williamson defines as socialism, </w:t>
      </w:r>
      <w:r w:rsidRPr="00A93110">
        <w:rPr>
          <w:rStyle w:val="Emphasis"/>
        </w:rPr>
        <w:t>is rendered meaningless or impossible.</w:t>
      </w:r>
      <w:r w:rsidRPr="00A93110">
        <w:rPr>
          <w:sz w:val="16"/>
        </w:rPr>
        <w:t xml:space="preserve"> In fact, </w:t>
      </w:r>
      <w:r w:rsidRPr="00A93110">
        <w:rPr>
          <w:rStyle w:val="Emphasis"/>
        </w:rPr>
        <w:t>in space, I fail to see how any government could even try to legally compel collectivism</w:t>
      </w:r>
      <w:r w:rsidRPr="00A93110">
        <w:rPr>
          <w:sz w:val="16"/>
        </w:rPr>
        <w:t xml:space="preserve"> in the way </w:t>
      </w:r>
      <w:proofErr w:type="spellStart"/>
      <w:r w:rsidRPr="00A93110">
        <w:rPr>
          <w:sz w:val="16"/>
        </w:rPr>
        <w:t>Simberg</w:t>
      </w:r>
      <w:proofErr w:type="spellEnd"/>
      <w:r w:rsidRPr="00A93110">
        <w:rPr>
          <w:sz w:val="16"/>
        </w:rPr>
        <w:t xml:space="preserve"> fears. Similar to many economic distinctions, however, it appears that many laws, both the good and the bad, will also be rendered meaningless as soon as we begin to utilize the resources within our solar system. For example, if </w:t>
      </w:r>
      <w:r w:rsidRPr="005C7A43">
        <w:rPr>
          <w:rStyle w:val="Emphasis"/>
          <w:highlight w:val="green"/>
        </w:rPr>
        <w:t>every human</w:t>
      </w:r>
      <w:r w:rsidRPr="00A93110">
        <w:rPr>
          <w:rStyle w:val="Emphasis"/>
        </w:rPr>
        <w:t xml:space="preserve"> being is given </w:t>
      </w:r>
      <w:r w:rsidRPr="005C7A43">
        <w:rPr>
          <w:rStyle w:val="Emphasis"/>
          <w:highlight w:val="green"/>
        </w:rPr>
        <w:t>access to the resources</w:t>
      </w:r>
      <w:r w:rsidRPr="00A93110">
        <w:rPr>
          <w:rStyle w:val="Emphasis"/>
        </w:rPr>
        <w:t xml:space="preserve"> that </w:t>
      </w:r>
      <w:r w:rsidRPr="005C7A43">
        <w:rPr>
          <w:rStyle w:val="Emphasis"/>
          <w:highlight w:val="green"/>
        </w:rPr>
        <w:t>allows them to replicate anything anyone</w:t>
      </w:r>
      <w:r w:rsidRPr="00A93110">
        <w:rPr>
          <w:rStyle w:val="Emphasis"/>
        </w:rPr>
        <w:t xml:space="preserve"> else </w:t>
      </w:r>
      <w:r w:rsidRPr="005C7A43">
        <w:rPr>
          <w:rStyle w:val="Emphasis"/>
          <w:highlight w:val="green"/>
        </w:rPr>
        <w:t>has</w:t>
      </w:r>
      <w:r w:rsidRPr="00A93110">
        <w:rPr>
          <w:rStyle w:val="Emphasis"/>
        </w:rPr>
        <w:t xml:space="preserve">, or </w:t>
      </w:r>
      <w:r w:rsidRPr="005C7A43">
        <w:rPr>
          <w:rStyle w:val="Emphasis"/>
          <w:highlight w:val="green"/>
        </w:rPr>
        <w:t>replace anything “taken”</w:t>
      </w:r>
      <w:r w:rsidRPr="00A93110">
        <w:rPr>
          <w:rStyle w:val="Emphasis"/>
        </w:rPr>
        <w:t xml:space="preserve"> from them instantly</w:t>
      </w:r>
      <w:r w:rsidRPr="00A93110">
        <w:rPr>
          <w:sz w:val="16"/>
        </w:rPr>
        <w:t xml:space="preserve">, what would be the point of theft laws? If you had </w:t>
      </w:r>
      <w:r w:rsidRPr="00A93110">
        <w:rPr>
          <w:rStyle w:val="Emphasis"/>
        </w:rPr>
        <w:t xml:space="preserve">virtually </w:t>
      </w:r>
      <w:r w:rsidRPr="005C7A43">
        <w:rPr>
          <w:rStyle w:val="Emphasis"/>
          <w:highlight w:val="green"/>
        </w:rPr>
        <w:t>infinite space</w:t>
      </w:r>
      <w:r w:rsidRPr="00A93110">
        <w:rPr>
          <w:rStyle w:val="Emphasis"/>
        </w:rPr>
        <w:t xml:space="preserve"> in which you can </w:t>
      </w:r>
      <w:r w:rsidRPr="005C7A43">
        <w:rPr>
          <w:rStyle w:val="Emphasis"/>
          <w:highlight w:val="green"/>
        </w:rPr>
        <w:t>build</w:t>
      </w:r>
      <w:r w:rsidRPr="00A93110">
        <w:rPr>
          <w:rStyle w:val="Emphasis"/>
        </w:rPr>
        <w:t xml:space="preserve"> what we would now call </w:t>
      </w:r>
      <w:r w:rsidRPr="005C7A43">
        <w:rPr>
          <w:rStyle w:val="Emphasis"/>
          <w:highlight w:val="green"/>
        </w:rPr>
        <w:t>luxurious</w:t>
      </w:r>
      <w:r w:rsidRPr="00A93110">
        <w:rPr>
          <w:rStyle w:val="Emphasis"/>
        </w:rPr>
        <w:t xml:space="preserve"> livable </w:t>
      </w:r>
      <w:r w:rsidRPr="005C7A43">
        <w:rPr>
          <w:rStyle w:val="Emphasis"/>
          <w:highlight w:val="green"/>
        </w:rPr>
        <w:t>quarters</w:t>
      </w:r>
      <w:r w:rsidRPr="00A93110">
        <w:rPr>
          <w:rStyle w:val="Emphasis"/>
        </w:rPr>
        <w:t xml:space="preserve">, all without </w:t>
      </w:r>
      <w:r w:rsidRPr="005C7A43">
        <w:rPr>
          <w:rStyle w:val="Emphasis"/>
          <w:highlight w:val="green"/>
        </w:rPr>
        <w:t>exploiting</w:t>
      </w:r>
      <w:r w:rsidRPr="00A93110">
        <w:rPr>
          <w:rStyle w:val="Emphasis"/>
        </w:rPr>
        <w:t xml:space="preserve"> human </w:t>
      </w:r>
      <w:r w:rsidRPr="005C7A43">
        <w:rPr>
          <w:rStyle w:val="Emphasis"/>
          <w:highlight w:val="green"/>
        </w:rPr>
        <w:t>labor or</w:t>
      </w:r>
      <w:r w:rsidRPr="00A93110">
        <w:rPr>
          <w:rStyle w:val="Emphasis"/>
        </w:rPr>
        <w:t xml:space="preserve"> </w:t>
      </w:r>
      <w:r w:rsidRPr="005C7A43">
        <w:rPr>
          <w:rStyle w:val="Emphasis"/>
        </w:rPr>
        <w:t xml:space="preserve">fragile Earth </w:t>
      </w:r>
      <w:r w:rsidRPr="005C7A43">
        <w:rPr>
          <w:rStyle w:val="Emphasis"/>
          <w:highlight w:val="green"/>
        </w:rPr>
        <w:t>ecosystems</w:t>
      </w:r>
      <w:r w:rsidRPr="00A93110">
        <w:rPr>
          <w:sz w:val="16"/>
        </w:rPr>
        <w:t xml:space="preserve"> when you do it, what sense would most property, employment, or commercial law make? Again, this is not a pipe dream, </w:t>
      </w:r>
      <w:r w:rsidRPr="00A93110">
        <w:rPr>
          <w:rStyle w:val="Emphasis"/>
        </w:rPr>
        <w:t xml:space="preserve">no matter how much our population grows for the next several millennia, the </w:t>
      </w:r>
      <w:proofErr w:type="gramStart"/>
      <w:r w:rsidRPr="00A93110">
        <w:rPr>
          <w:rStyle w:val="Emphasis"/>
        </w:rPr>
        <w:t>amount</w:t>
      </w:r>
      <w:proofErr w:type="gramEnd"/>
      <w:r w:rsidRPr="00A93110">
        <w:rPr>
          <w:rStyle w:val="Emphasis"/>
        </w:rPr>
        <w:t xml:space="preserve"> of resources within our solar system can sustain such an existence for every human being. </w:t>
      </w:r>
      <w:r w:rsidRPr="00A93110">
        <w:rPr>
          <w:sz w:val="1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5C7A43">
        <w:rPr>
          <w:rStyle w:val="Emphasis"/>
          <w:highlight w:val="green"/>
        </w:rPr>
        <w:t>Regardless</w:t>
      </w:r>
      <w:r w:rsidRPr="00A93110">
        <w:rPr>
          <w:rStyle w:val="Emphasis"/>
        </w:rPr>
        <w:t xml:space="preserve"> of </w:t>
      </w:r>
      <w:r w:rsidRPr="005C7A43">
        <w:rPr>
          <w:rStyle w:val="Emphasis"/>
          <w:highlight w:val="green"/>
        </w:rPr>
        <w:t>whether governments allow it</w:t>
      </w:r>
      <w:r w:rsidRPr="00A93110">
        <w:rPr>
          <w:rStyle w:val="Emphasis"/>
        </w:rPr>
        <w:t xml:space="preserve">, however, </w:t>
      </w:r>
      <w:r w:rsidRPr="005C7A43">
        <w:rPr>
          <w:rStyle w:val="Emphasis"/>
          <w:highlight w:val="green"/>
        </w:rPr>
        <w:t>private citizens</w:t>
      </w:r>
      <w:r w:rsidRPr="00A93110">
        <w:rPr>
          <w:rStyle w:val="Emphasis"/>
        </w:rPr>
        <w:t xml:space="preserve"> are </w:t>
      </w:r>
      <w:r w:rsidRPr="005C7A43">
        <w:rPr>
          <w:rStyle w:val="Emphasis"/>
          <w:highlight w:val="green"/>
        </w:rPr>
        <w:t>currently obtaining the ability to travel there</w:t>
      </w:r>
      <w:r w:rsidRPr="00A93110">
        <w:rPr>
          <w:rStyle w:val="Emphasis"/>
        </w:rPr>
        <w:t>, and if human history is any indicator, private homesteading will follow, flag or no flag.</w:t>
      </w:r>
      <w:r w:rsidRPr="00A93110">
        <w:rPr>
          <w:sz w:val="16"/>
        </w:rPr>
        <w:t xml:space="preserve"> We Americans know this is how a Wild West starts, where most regulation becomes the impractical pipe dream. But again, this would be a Wild West where the exploitation of human labor and </w:t>
      </w:r>
      <w:r w:rsidRPr="00A93110">
        <w:rPr>
          <w:rStyle w:val="Emphasis"/>
        </w:rPr>
        <w:t xml:space="preserve">fragile Earth ecosystem makes no economic sense, where every single human can be granted access to resources that even the wealthiest among us now would envy, and where innovation and imagination become the only </w:t>
      </w:r>
      <w:proofErr w:type="gramStart"/>
      <w:r w:rsidRPr="00A93110">
        <w:rPr>
          <w:rStyle w:val="Emphasis"/>
        </w:rPr>
        <w:t>things</w:t>
      </w:r>
      <w:proofErr w:type="gramEnd"/>
      <w:r w:rsidRPr="00A93110">
        <w:rPr>
          <w:rStyle w:val="Emphasis"/>
        </w:rPr>
        <w:t xml:space="preserve"> we would recognize as currency. </w:t>
      </w:r>
      <w:r w:rsidRPr="005C7A43">
        <w:rPr>
          <w:rStyle w:val="Emphasis"/>
          <w:highlight w:val="green"/>
        </w:rPr>
        <w:t>Only</w:t>
      </w:r>
      <w:r w:rsidRPr="00A93110">
        <w:rPr>
          <w:rStyle w:val="Emphasis"/>
        </w:rPr>
        <w:t xml:space="preserve"> a </w:t>
      </w:r>
      <w:r w:rsidRPr="005C7A43">
        <w:rPr>
          <w:rStyle w:val="Emphasis"/>
          <w:highlight w:val="green"/>
        </w:rPr>
        <w:t>libertarian-type system</w:t>
      </w:r>
      <w:r w:rsidRPr="00A93110">
        <w:rPr>
          <w:rStyle w:val="Emphasis"/>
        </w:rPr>
        <w:t xml:space="preserve">, that </w:t>
      </w:r>
      <w:r w:rsidRPr="005C7A43">
        <w:rPr>
          <w:rStyle w:val="Emphasis"/>
          <w:highlight w:val="green"/>
        </w:rPr>
        <w:t>guarantees basic individual rights</w:t>
      </w:r>
      <w:r w:rsidRPr="00A93110">
        <w:rPr>
          <w:rStyle w:val="Emphasis"/>
        </w:rPr>
        <w:t xml:space="preserve"> to life, </w:t>
      </w:r>
      <w:r w:rsidRPr="005C7A43">
        <w:rPr>
          <w:rStyle w:val="Emphasis"/>
          <w:highlight w:val="green"/>
        </w:rPr>
        <w:t>liberty</w:t>
      </w:r>
      <w:r w:rsidRPr="00A93110">
        <w:rPr>
          <w:rStyle w:val="Emphasis"/>
        </w:rPr>
        <w:t xml:space="preserve">, and the pursuit of happiness </w:t>
      </w:r>
      <w:r w:rsidRPr="005C7A43">
        <w:rPr>
          <w:rStyle w:val="Emphasis"/>
          <w:highlight w:val="green"/>
        </w:rPr>
        <w:t>could be valued</w:t>
      </w:r>
      <w:r w:rsidRPr="00A93110">
        <w:rPr>
          <w:rStyle w:val="Emphasis"/>
        </w:rPr>
        <w:t xml:space="preserve"> and therefore human fidelity to a </w:t>
      </w:r>
      <w:r w:rsidRPr="005C7A43">
        <w:rPr>
          <w:rStyle w:val="Emphasis"/>
          <w:highlight w:val="green"/>
        </w:rPr>
        <w:t>set</w:t>
      </w:r>
      <w:r w:rsidRPr="00A93110">
        <w:rPr>
          <w:rStyle w:val="Emphasis"/>
        </w:rPr>
        <w:t xml:space="preserve"> of </w:t>
      </w:r>
      <w:r w:rsidRPr="005C7A43">
        <w:rPr>
          <w:rStyle w:val="Emphasis"/>
          <w:highlight w:val="green"/>
        </w:rPr>
        <w:t>laws</w:t>
      </w:r>
      <w:r w:rsidRPr="00A93110">
        <w:rPr>
          <w:rStyle w:val="Emphasis"/>
        </w:rPr>
        <w:t xml:space="preserve"> made possible, </w:t>
      </w:r>
      <w:r w:rsidRPr="005C7A43">
        <w:rPr>
          <w:rStyle w:val="Emphasis"/>
          <w:highlight w:val="green"/>
        </w:rPr>
        <w:t>in</w:t>
      </w:r>
      <w:r w:rsidRPr="00A93110">
        <w:rPr>
          <w:rStyle w:val="Emphasis"/>
        </w:rPr>
        <w:t xml:space="preserve"> such an </w:t>
      </w:r>
      <w:r w:rsidRPr="005C7A43">
        <w:rPr>
          <w:rStyle w:val="Emphasis"/>
          <w:highlight w:val="green"/>
        </w:rPr>
        <w:t>existence</w:t>
      </w:r>
      <w:r w:rsidRPr="00A93110">
        <w:rPr>
          <w:rStyle w:val="Emphasis"/>
        </w:rPr>
        <w:t>.</w:t>
      </w:r>
    </w:p>
    <w:p w14:paraId="1CE7A766" w14:textId="77777777" w:rsidR="00092682" w:rsidRDefault="00092682" w:rsidP="00092682"/>
    <w:p w14:paraId="7E0DB6AA" w14:textId="77777777" w:rsidR="00092682" w:rsidRDefault="00092682" w:rsidP="00092682">
      <w:pPr>
        <w:pStyle w:val="Heading4"/>
        <w:spacing w:line="240" w:lineRule="auto"/>
      </w:pPr>
      <w:r>
        <w:t>[2] Banning private space appropriation inhibits the sale and use of spacecraft and fuel- that’s a form of restricting the free economic choices of individuals</w:t>
      </w:r>
    </w:p>
    <w:p w14:paraId="6F2583F4" w14:textId="77777777" w:rsidR="00092682" w:rsidRPr="00023E75" w:rsidRDefault="00092682" w:rsidP="00092682">
      <w:pPr>
        <w:spacing w:line="240" w:lineRule="auto"/>
        <w:rPr>
          <w:sz w:val="16"/>
          <w:szCs w:val="26"/>
        </w:rPr>
      </w:pPr>
      <w:r w:rsidRPr="003572E3">
        <w:rPr>
          <w:b/>
          <w:sz w:val="26"/>
          <w:szCs w:val="26"/>
        </w:rPr>
        <w:t>Richman 12</w:t>
      </w:r>
      <w:r w:rsidRPr="00023E75">
        <w:rPr>
          <w:sz w:val="16"/>
          <w:szCs w:val="26"/>
        </w:rPr>
        <w:t>, Sheldon. “The free market doesn’t need government regulation.” Reason, August 5, 2012.</w:t>
      </w:r>
      <w:r>
        <w:rPr>
          <w:sz w:val="16"/>
          <w:szCs w:val="26"/>
        </w:rPr>
        <w:t xml:space="preserve"> // AHS RG</w:t>
      </w:r>
    </w:p>
    <w:p w14:paraId="0D440C93" w14:textId="77777777" w:rsidR="00092682" w:rsidRDefault="00092682" w:rsidP="00092682">
      <w:pPr>
        <w:spacing w:line="240" w:lineRule="auto"/>
        <w:rPr>
          <w:b/>
          <w:sz w:val="26"/>
          <w:szCs w:val="26"/>
          <w:u w:val="single"/>
        </w:rPr>
      </w:pPr>
      <w:r w:rsidRPr="003572E3">
        <w:rPr>
          <w:sz w:val="14"/>
          <w:szCs w:val="26"/>
        </w:rPr>
        <w:t xml:space="preserve">Order grows from market forces. But where do </w:t>
      </w:r>
      <w:r w:rsidRPr="00B33B10">
        <w:rPr>
          <w:b/>
          <w:sz w:val="26"/>
          <w:szCs w:val="26"/>
          <w:highlight w:val="green"/>
          <w:u w:val="single"/>
        </w:rPr>
        <w:t>market forces</w:t>
      </w:r>
      <w:r w:rsidRPr="003572E3">
        <w:rPr>
          <w:sz w:val="14"/>
          <w:szCs w:val="26"/>
        </w:rPr>
        <w:t xml:space="preserve"> come from? They </w:t>
      </w:r>
      <w:r w:rsidRPr="00B33B10">
        <w:rPr>
          <w:b/>
          <w:sz w:val="26"/>
          <w:szCs w:val="26"/>
          <w:highlight w:val="green"/>
          <w:u w:val="single"/>
        </w:rPr>
        <w:t xml:space="preserve">are the result of human action. Individuals select ends </w:t>
      </w:r>
      <w:r w:rsidRPr="003572E3">
        <w:rPr>
          <w:b/>
          <w:sz w:val="26"/>
          <w:szCs w:val="26"/>
          <w:u w:val="single"/>
        </w:rPr>
        <w:t xml:space="preserve">and act </w:t>
      </w:r>
      <w:r w:rsidRPr="00B33B10">
        <w:rPr>
          <w:b/>
          <w:sz w:val="26"/>
          <w:szCs w:val="26"/>
          <w:highlight w:val="green"/>
          <w:u w:val="single"/>
        </w:rPr>
        <w:t xml:space="preserve">to achieve </w:t>
      </w:r>
      <w:r w:rsidRPr="003572E3">
        <w:rPr>
          <w:b/>
          <w:sz w:val="26"/>
          <w:szCs w:val="26"/>
          <w:u w:val="single"/>
        </w:rPr>
        <w:t>them</w:t>
      </w:r>
      <w:r w:rsidRPr="00B33B10">
        <w:rPr>
          <w:b/>
          <w:sz w:val="26"/>
          <w:szCs w:val="26"/>
          <w:highlight w:val="green"/>
          <w:u w:val="single"/>
        </w:rPr>
        <w:t xml:space="preserve"> by adopting suitable means.</w:t>
      </w:r>
      <w:r w:rsidRPr="003572E3">
        <w:rPr>
          <w:sz w:val="14"/>
          <w:szCs w:val="26"/>
        </w:rPr>
        <w:t xml:space="preserve"> Since means are scarce and ends are abundant, </w:t>
      </w:r>
      <w:r w:rsidRPr="00B33B10">
        <w:rPr>
          <w:b/>
          <w:sz w:val="26"/>
          <w:szCs w:val="26"/>
          <w:highlight w:val="green"/>
          <w:u w:val="single"/>
        </w:rPr>
        <w:t>individuals economize</w:t>
      </w:r>
      <w:r w:rsidRPr="003572E3">
        <w:rPr>
          <w:b/>
          <w:sz w:val="26"/>
          <w:szCs w:val="26"/>
          <w:u w:val="single"/>
        </w:rPr>
        <w:t xml:space="preserve"> in order </w:t>
      </w:r>
      <w:r w:rsidRPr="00B33B10">
        <w:rPr>
          <w:b/>
          <w:sz w:val="26"/>
          <w:szCs w:val="26"/>
          <w:highlight w:val="green"/>
          <w:u w:val="single"/>
        </w:rPr>
        <w:t>to accomplish more</w:t>
      </w:r>
      <w:r w:rsidRPr="003572E3">
        <w:rPr>
          <w:b/>
          <w:sz w:val="26"/>
          <w:szCs w:val="26"/>
          <w:u w:val="single"/>
        </w:rPr>
        <w:t xml:space="preserve"> rather than less.</w:t>
      </w:r>
      <w:r w:rsidRPr="003572E3">
        <w:rPr>
          <w:sz w:val="14"/>
          <w:szCs w:val="26"/>
        </w:rPr>
        <w:t xml:space="preserve"> And they always seek to exchange lower values for higher values (as they see them) and never the other way around. In a world of scarcity, tradeoffs are unavoidable, so one aims to trade up rather than down. (One’s trading partner does the same.) </w:t>
      </w:r>
      <w:r w:rsidRPr="003572E3">
        <w:rPr>
          <w:b/>
          <w:sz w:val="26"/>
          <w:szCs w:val="26"/>
          <w:u w:val="single"/>
        </w:rPr>
        <w:t>The result of this</w:t>
      </w:r>
      <w:r w:rsidRPr="003572E3">
        <w:rPr>
          <w:sz w:val="14"/>
          <w:szCs w:val="26"/>
        </w:rPr>
        <w:t xml:space="preserve">, along with other </w:t>
      </w:r>
      <w:r w:rsidRPr="003572E3">
        <w:rPr>
          <w:b/>
          <w:sz w:val="26"/>
          <w:szCs w:val="26"/>
          <w:u w:val="single"/>
        </w:rPr>
        <w:t>features of human action</w:t>
      </w:r>
      <w:r w:rsidRPr="003572E3">
        <w:rPr>
          <w:sz w:val="14"/>
          <w:szCs w:val="26"/>
        </w:rPr>
        <w:t xml:space="preserve">, and the world at large </w:t>
      </w:r>
      <w:r w:rsidRPr="003572E3">
        <w:rPr>
          <w:b/>
          <w:sz w:val="26"/>
          <w:szCs w:val="26"/>
          <w:u w:val="single"/>
        </w:rPr>
        <w:t xml:space="preserve">is what we call </w:t>
      </w:r>
      <w:r w:rsidRPr="00B33B10">
        <w:rPr>
          <w:b/>
          <w:sz w:val="26"/>
          <w:szCs w:val="26"/>
          <w:highlight w:val="green"/>
          <w:u w:val="single"/>
        </w:rPr>
        <w:t>market forces</w:t>
      </w:r>
      <w:r w:rsidRPr="003572E3">
        <w:rPr>
          <w:b/>
          <w:sz w:val="26"/>
          <w:szCs w:val="26"/>
          <w:u w:val="single"/>
        </w:rPr>
        <w:t xml:space="preserve">. But really, it </w:t>
      </w:r>
      <w:r w:rsidRPr="00B33B10">
        <w:rPr>
          <w:b/>
          <w:sz w:val="26"/>
          <w:szCs w:val="26"/>
          <w:highlight w:val="green"/>
          <w:u w:val="single"/>
        </w:rPr>
        <w:t>is just</w:t>
      </w:r>
      <w:r w:rsidRPr="003572E3">
        <w:rPr>
          <w:b/>
          <w:sz w:val="26"/>
          <w:szCs w:val="26"/>
          <w:u w:val="single"/>
        </w:rPr>
        <w:t xml:space="preserve"> men and women </w:t>
      </w:r>
      <w:r w:rsidRPr="00B33B10">
        <w:rPr>
          <w:b/>
          <w:sz w:val="26"/>
          <w:szCs w:val="26"/>
          <w:highlight w:val="green"/>
          <w:u w:val="single"/>
        </w:rPr>
        <w:t>acting rationally in the world.</w:t>
      </w:r>
    </w:p>
    <w:p w14:paraId="06A30A4B" w14:textId="77777777" w:rsidR="00092682" w:rsidRDefault="00092682" w:rsidP="00092682">
      <w:pPr>
        <w:pStyle w:val="Heading4"/>
        <w:spacing w:before="0"/>
        <w:rPr>
          <w:rFonts w:ascii="Times New Roman" w:hAnsi="Times New Roman" w:cs="Times New Roman"/>
          <w:sz w:val="24"/>
        </w:rPr>
      </w:pPr>
      <w:r>
        <w:rPr>
          <w:rFonts w:cs="Calibri"/>
        </w:rPr>
        <w:lastRenderedPageBreak/>
        <w:t xml:space="preserve">[3] Acquisition of property can never be unjust – to create rights violations, there must already be an owner of the property being violated, but that presupposes its appropriation by another entity. </w:t>
      </w:r>
    </w:p>
    <w:p w14:paraId="37CE9D23" w14:textId="77777777" w:rsidR="00092682" w:rsidRPr="009D349B" w:rsidRDefault="00092682" w:rsidP="00092682">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7"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0B0D0DE5" w14:textId="77777777" w:rsidR="00092682" w:rsidRDefault="00092682" w:rsidP="00092682">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709701DB" w14:textId="38E3825D" w:rsidR="00092682" w:rsidRPr="00092682" w:rsidRDefault="00092682" w:rsidP="00092682">
      <w:pPr>
        <w:pStyle w:val="Heading4"/>
      </w:pPr>
      <w:r w:rsidRPr="00092682">
        <w:lastRenderedPageBreak/>
        <w:t>Self-ownership justifies the appropriation of property – our freedom necessitates being able to set and pursue external things as our ends, including exercising our rights on property. Restricting this arbitrarily limits our freedom which is unjust.</w:t>
      </w:r>
    </w:p>
    <w:p w14:paraId="6C2F11C3" w14:textId="76C83084" w:rsidR="00092682" w:rsidRPr="009D349B" w:rsidRDefault="00092682" w:rsidP="00092682">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8"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64C9528F" w14:textId="77777777" w:rsidR="00092682" w:rsidRPr="009D349B" w:rsidRDefault="00092682" w:rsidP="00092682">
      <w:pPr>
        <w:rPr>
          <w:sz w:val="16"/>
        </w:rPr>
      </w:pPr>
      <w:r w:rsidRPr="009D349B">
        <w:rPr>
          <w:sz w:val="16"/>
        </w:rPr>
        <w:t>V. Some Implications If what I have argued so far is correct, then the way is opened to the following revised case for strongly libertarian Lockean-Nozickian prop-</w:t>
      </w:r>
      <w:proofErr w:type="spellStart"/>
      <w:r w:rsidRPr="009D349B">
        <w:rPr>
          <w:sz w:val="16"/>
        </w:rPr>
        <w:t>erty</w:t>
      </w:r>
      <w:proofErr w:type="spellEnd"/>
      <w:r w:rsidRPr="009D349B">
        <w:rPr>
          <w:sz w:val="16"/>
        </w:rPr>
        <w:t xml:space="preserve"> rights: </w:t>
      </w:r>
      <w:r w:rsidRPr="009D349B">
        <w:rPr>
          <w:rStyle w:val="Emphasis"/>
          <w:highlight w:val="cyan"/>
        </w:rPr>
        <w:t xml:space="preserve">We </w:t>
      </w:r>
      <w:r w:rsidRPr="009D349B">
        <w:rPr>
          <w:rStyle w:val="Emphasis"/>
        </w:rPr>
        <w:t xml:space="preserve">are self-owners, </w:t>
      </w:r>
      <w:r w:rsidRPr="009D349B">
        <w:rPr>
          <w:rStyle w:val="Emphasis"/>
          <w:highlight w:val="cyan"/>
        </w:rPr>
        <w:t>hav</w:t>
      </w:r>
      <w:r w:rsidRPr="009D349B">
        <w:rPr>
          <w:rStyle w:val="Emphasis"/>
        </w:rPr>
        <w:t xml:space="preserve">ing </w:t>
      </w:r>
      <w:r w:rsidRPr="009D349B">
        <w:rPr>
          <w:rStyle w:val="Emphasis"/>
          <w:highlight w:val="cyan"/>
        </w:rPr>
        <w:t>full property rights to our body parts,</w:t>
      </w:r>
      <w:r w:rsidRPr="009D349B">
        <w:rPr>
          <w:rStyle w:val="Emphasis"/>
        </w:rPr>
        <w:t xml:space="preserve"> powers</w:t>
      </w:r>
      <w:r w:rsidRPr="009D349B">
        <w:rPr>
          <w:sz w:val="16"/>
        </w:rPr>
        <w:t>, talents, energies</w:t>
      </w:r>
      <w:r w:rsidRPr="009D349B">
        <w:rPr>
          <w:rStyle w:val="Emphasis"/>
        </w:rPr>
        <w:t xml:space="preserve">, etc. As self-owners, </w:t>
      </w:r>
      <w:r w:rsidRPr="009D349B">
        <w:rPr>
          <w:rStyle w:val="Emphasis"/>
          <w:highlight w:val="cyan"/>
        </w:rPr>
        <w:t>we also have a right</w:t>
      </w:r>
      <w:r w:rsidRPr="009D349B">
        <w:rPr>
          <w:sz w:val="16"/>
          <w:highlight w:val="cyan"/>
        </w:rPr>
        <w:t>,</w:t>
      </w:r>
      <w:r w:rsidRPr="009D349B">
        <w:rPr>
          <w:sz w:val="16"/>
        </w:rPr>
        <w:t xml:space="preserve"> given the SOP, </w:t>
      </w:r>
      <w:r w:rsidRPr="009D349B">
        <w:rPr>
          <w:rStyle w:val="Emphasis"/>
          <w:highlight w:val="cyan"/>
        </w:rPr>
        <w:t>not to have our self-owned powers nullified</w:t>
      </w:r>
      <w:r w:rsidRPr="009D349B">
        <w:rPr>
          <w:rStyle w:val="Emphasis"/>
        </w:rPr>
        <w:t xml:space="preserve"> —we have the right, </w:t>
      </w:r>
      <w:r w:rsidRPr="009D349B">
        <w:rPr>
          <w:rStyle w:val="Emphasis"/>
          <w:highlight w:val="cyan"/>
        </w:rPr>
        <w:t>that is, to</w:t>
      </w:r>
      <w:r w:rsidRPr="009D349B">
        <w:rPr>
          <w:rStyle w:val="Emphasis"/>
        </w:rPr>
        <w:t xml:space="preserve"> act within the extra-personal world and thus to </w:t>
      </w:r>
      <w:r w:rsidRPr="009D349B">
        <w:rPr>
          <w:rStyle w:val="Emphasis"/>
          <w:highlight w:val="cyan"/>
        </w:rPr>
        <w:t>acquire rights to extra-personal objects that the use of our self-owned powers requires</w:t>
      </w:r>
      <w:r w:rsidRPr="009D349B">
        <w:rPr>
          <w:rStyle w:val="Emphasis"/>
        </w:rPr>
        <w:t>.</w:t>
      </w:r>
      <w:r w:rsidRPr="009D349B">
        <w:rPr>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In initially acquiring a resource, an agent does no one an injustice (it was unowned, after all)</w:t>
      </w:r>
      <w:r w:rsidRPr="009D349B">
        <w:rPr>
          <w:sz w:val="16"/>
        </w:rPr>
        <w:t xml:space="preserve">. Furthermore, </w:t>
      </w:r>
      <w:r w:rsidRPr="009D349B">
        <w:rPr>
          <w:rStyle w:val="Emphasis"/>
          <w:highlight w:val="cyan"/>
        </w:rPr>
        <w:t>[they] has</w:t>
      </w:r>
      <w:r w:rsidRPr="009D349B">
        <w:rPr>
          <w:rStyle w:val="Emphasis"/>
        </w:rPr>
        <w:t xml:space="preserve"> </w:t>
      </w:r>
      <w:r w:rsidRPr="009D349B">
        <w:rPr>
          <w:rStyle w:val="Emphasis"/>
          <w:highlight w:val="cyan"/>
        </w:rPr>
        <w:t>mixed</w:t>
      </w:r>
      <w:r w:rsidRPr="009D349B">
        <w:rPr>
          <w:rStyle w:val="Emphasis"/>
        </w:rPr>
        <w:t xml:space="preserve"> </w:t>
      </w:r>
      <w:r>
        <w:rPr>
          <w:rStyle w:val="Emphasis"/>
        </w:rPr>
        <w:t>[their]</w:t>
      </w:r>
      <w:r w:rsidRPr="009D349B">
        <w:rPr>
          <w:rStyle w:val="Emphasis"/>
        </w:rPr>
        <w:t xml:space="preserve"> </w:t>
      </w:r>
      <w:r w:rsidRPr="009D349B">
        <w:rPr>
          <w:rStyle w:val="Emphasis"/>
          <w:highlight w:val="cyan"/>
        </w:rPr>
        <w:t>labor with the resource</w:t>
      </w:r>
      <w:r w:rsidRPr="009D349B">
        <w:rPr>
          <w:rStyle w:val="Emphasis"/>
        </w:rPr>
        <w:t xml:space="preserve">, significantly altering it and/or bringing it under his </w:t>
      </w:r>
      <w:proofErr w:type="gramStart"/>
      <w:r w:rsidRPr="009D349B">
        <w:rPr>
          <w:rStyle w:val="Emphasis"/>
        </w:rPr>
        <w:t>control</w:t>
      </w:r>
      <w:r w:rsidRPr="009D349B">
        <w:rPr>
          <w:sz w:val="16"/>
        </w:rPr>
        <w:t xml:space="preserve">, </w:t>
      </w:r>
      <w:r w:rsidRPr="009D349B">
        <w:rPr>
          <w:rStyle w:val="Emphasis"/>
          <w:highlight w:val="cyan"/>
        </w:rPr>
        <w:t>and</w:t>
      </w:r>
      <w:proofErr w:type="gramEnd"/>
      <w:r w:rsidRPr="009D349B">
        <w:rPr>
          <w:rStyle w:val="Emphasis"/>
          <w:highlight w:val="cyan"/>
        </w:rPr>
        <w:t xml:space="preserve"> is</w:t>
      </w:r>
      <w:r w:rsidRPr="009D349B">
        <w:rPr>
          <w:sz w:val="16"/>
        </w:rPr>
        <w:t xml:space="preserve"> himself </w:t>
      </w:r>
      <w:r w:rsidRPr="009D349B">
        <w:rPr>
          <w:rStyle w:val="Emphasis"/>
          <w:highlight w:val="cyan"/>
        </w:rPr>
        <w:t>solely responsible for</w:t>
      </w:r>
      <w:r w:rsidRPr="009D349B">
        <w:rPr>
          <w:rStyle w:val="Emphasis"/>
        </w:rPr>
        <w:t xml:space="preserve"> whatever value or utility </w:t>
      </w:r>
      <w:r w:rsidRPr="009D349B">
        <w:rPr>
          <w:rStyle w:val="Emphasis"/>
          <w:highlight w:val="cyan"/>
        </w:rPr>
        <w:t>the resource</w:t>
      </w:r>
      <w:r w:rsidRPr="009D349B">
        <w:rPr>
          <w:rStyle w:val="Emphasis"/>
        </w:rPr>
        <w:t xml:space="preserve"> has come to have</w:t>
      </w:r>
      <w:r w:rsidRPr="009D349B">
        <w:rPr>
          <w:sz w:val="16"/>
        </w:rPr>
        <w:t xml:space="preserve">. Thus, </w:t>
      </w:r>
      <w:r w:rsidRPr="009D349B">
        <w:rPr>
          <w:rStyle w:val="Emphasis"/>
          <w:highlight w:val="cyan"/>
        </w:rPr>
        <w:t>[they] has a presumptive right to it</w:t>
      </w:r>
      <w:r w:rsidRPr="009D349B">
        <w:rPr>
          <w:sz w:val="16"/>
        </w:rPr>
        <w:t xml:space="preserve">, and, </w:t>
      </w:r>
      <w:r w:rsidRPr="009D349B">
        <w:rPr>
          <w:rStyle w:val="Emphasis"/>
        </w:rPr>
        <w:t xml:space="preserve">if his control and/or alteration (and thus acquisition) of it is (more or less) complete, his own- </w:t>
      </w:r>
      <w:proofErr w:type="spellStart"/>
      <w:r w:rsidRPr="009D349B">
        <w:rPr>
          <w:rStyle w:val="Emphasis"/>
        </w:rPr>
        <w:t>ership</w:t>
      </w:r>
      <w:proofErr w:type="spellEnd"/>
      <w:r w:rsidRPr="009D349B">
        <w:rPr>
          <w:rStyle w:val="Emphasis"/>
        </w:rPr>
        <w:t xml:space="preserve"> is accordingly (more or less) full.</w:t>
      </w:r>
      <w:r w:rsidRPr="009D349B">
        <w:rPr>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w:t>
      </w:r>
      <w:proofErr w:type="spellStart"/>
      <w:r w:rsidRPr="009D349B">
        <w:rPr>
          <w:sz w:val="16"/>
        </w:rPr>
        <w:t>ing</w:t>
      </w:r>
      <w:proofErr w:type="spellEnd"/>
      <w:r w:rsidRPr="009D349B">
        <w:rPr>
          <w:sz w:val="16"/>
        </w:rPr>
        <w:t xml:space="preserve"> property titles in general. In any case, there is a strong presumption against any general egalitarian redistribution of wealth, and no case what- soever to be made for such redistribution from the general theory of prop- </w:t>
      </w:r>
      <w:proofErr w:type="spellStart"/>
      <w:r w:rsidRPr="009D349B">
        <w:rPr>
          <w:sz w:val="16"/>
        </w:rPr>
        <w:t>erty</w:t>
      </w:r>
      <w:proofErr w:type="spellEnd"/>
      <w:r w:rsidRPr="009D349B">
        <w:rPr>
          <w:sz w:val="16"/>
        </w:rPr>
        <w:t xml:space="preserve"> just sketched, purged as it is of the Lockean proviso, with all the egalitarian mischief-making the proviso has made possible.</w:t>
      </w:r>
    </w:p>
    <w:p w14:paraId="5D0B9416" w14:textId="47C1A204" w:rsidR="00A95652" w:rsidRDefault="00092682" w:rsidP="00092682">
      <w:pPr>
        <w:pStyle w:val="Heading2"/>
      </w:pPr>
      <w:r>
        <w:lastRenderedPageBreak/>
        <w:t>2</w:t>
      </w:r>
    </w:p>
    <w:p w14:paraId="1602BB31" w14:textId="77777777" w:rsidR="00092682" w:rsidRDefault="00092682" w:rsidP="00092682">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01D3FA0E" w14:textId="77777777" w:rsidR="00092682" w:rsidRPr="00F82E63" w:rsidRDefault="00092682" w:rsidP="00092682">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9" w:history="1">
        <w:r w:rsidRPr="008E3DAC">
          <w:rPr>
            <w:rStyle w:val="Hyperlink"/>
          </w:rPr>
          <w:t>https://www.thehindu.com/news/international/xi-tightened-control-over-the-pla/article37549460.ece</w:t>
        </w:r>
      </w:hyperlink>
      <w:r>
        <w:t>] Justin</w:t>
      </w:r>
    </w:p>
    <w:p w14:paraId="3C2CA7DA" w14:textId="77777777" w:rsidR="00092682" w:rsidRPr="00F82E63" w:rsidRDefault="00092682" w:rsidP="00092682">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18303BF4" w14:textId="77777777" w:rsidR="00092682" w:rsidRPr="00F82E63" w:rsidRDefault="00092682" w:rsidP="00092682">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defence”.</w:t>
      </w:r>
    </w:p>
    <w:p w14:paraId="0D78BD63" w14:textId="77777777" w:rsidR="00092682" w:rsidRPr="00F82E63" w:rsidRDefault="00092682" w:rsidP="00092682">
      <w:pPr>
        <w:rPr>
          <w:sz w:val="6"/>
          <w:szCs w:val="6"/>
        </w:rPr>
      </w:pPr>
      <w:r w:rsidRPr="00F82E63">
        <w:rPr>
          <w:sz w:val="6"/>
          <w:szCs w:val="6"/>
        </w:rPr>
        <w:t>No specifics</w:t>
      </w:r>
    </w:p>
    <w:p w14:paraId="6C0625DA" w14:textId="77777777" w:rsidR="00092682" w:rsidRPr="00F82E63" w:rsidRDefault="00092682" w:rsidP="00092682">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42E70073" w14:textId="77777777" w:rsidR="00092682" w:rsidRPr="00F82E63" w:rsidRDefault="00092682" w:rsidP="00092682">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3309171E" w14:textId="77777777" w:rsidR="00092682" w:rsidRPr="00F82E63" w:rsidRDefault="00092682" w:rsidP="00092682">
      <w:pPr>
        <w:rPr>
          <w:sz w:val="6"/>
          <w:szCs w:val="6"/>
        </w:rPr>
      </w:pPr>
      <w:r w:rsidRPr="00F82E63">
        <w:rPr>
          <w:sz w:val="6"/>
          <w:szCs w:val="6"/>
        </w:rPr>
        <w:t>“They have conducted major operations related to border defence, protecting China’s maritime rights, countering terrorism and maintaining stability, disaster rescue and relief, fighting COVID-19, peacekeeping and escort services, humanitarian assistance, and international military cooperation.”</w:t>
      </w:r>
    </w:p>
    <w:p w14:paraId="7EC89D7B" w14:textId="77777777" w:rsidR="00092682" w:rsidRPr="00F82E63" w:rsidRDefault="00092682" w:rsidP="00092682">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714E71BD" w14:textId="77777777" w:rsidR="00092682" w:rsidRPr="00F82E63" w:rsidRDefault="00092682" w:rsidP="00092682">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696E5BD0" w14:textId="77777777" w:rsidR="00092682" w:rsidRPr="00F82E63" w:rsidRDefault="00092682" w:rsidP="00092682">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49C53A04" w14:textId="77777777" w:rsidR="00092682" w:rsidRPr="00F82E63" w:rsidRDefault="00092682" w:rsidP="00092682">
      <w:pPr>
        <w:rPr>
          <w:sz w:val="6"/>
          <w:szCs w:val="6"/>
        </w:rPr>
      </w:pPr>
      <w:r w:rsidRPr="00F82E63">
        <w:rPr>
          <w:sz w:val="6"/>
          <w:szCs w:val="6"/>
        </w:rPr>
        <w:t>Criticism of predecessors</w:t>
      </w:r>
    </w:p>
    <w:p w14:paraId="2E4F842B" w14:textId="77777777" w:rsidR="00092682" w:rsidRPr="00F82E63" w:rsidRDefault="00092682" w:rsidP="00092682">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3B8E41DC" w14:textId="77777777" w:rsidR="00092682" w:rsidRPr="00F82E63" w:rsidRDefault="00092682" w:rsidP="00092682">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5B815F66" w14:textId="77777777" w:rsidR="00092682" w:rsidRPr="00DB568A" w:rsidRDefault="00092682" w:rsidP="00092682">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0D35BB07" w14:textId="77777777" w:rsidR="00092682" w:rsidRPr="00F82E63" w:rsidRDefault="00092682" w:rsidP="00092682">
      <w:pPr>
        <w:rPr>
          <w:sz w:val="16"/>
        </w:rPr>
      </w:pPr>
      <w:r w:rsidRPr="00F82E63">
        <w:rPr>
          <w:sz w:val="16"/>
        </w:rPr>
        <w:t>‘Working vigorously’</w:t>
      </w:r>
    </w:p>
    <w:p w14:paraId="6154AF64" w14:textId="77777777" w:rsidR="00092682" w:rsidRPr="00F82E63" w:rsidRDefault="00092682" w:rsidP="00092682">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08D983D8" w14:textId="77777777" w:rsidR="00092682" w:rsidRPr="00DA193B" w:rsidRDefault="00092682" w:rsidP="00092682"/>
    <w:p w14:paraId="1BA3BA41" w14:textId="77777777" w:rsidR="00092682" w:rsidRDefault="00092682" w:rsidP="00092682">
      <w:pPr>
        <w:pStyle w:val="Heading4"/>
      </w:pPr>
      <w:r>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732D1FB5" w14:textId="77777777" w:rsidR="00092682" w:rsidRPr="00DC1444" w:rsidRDefault="00092682" w:rsidP="00092682">
      <w:r w:rsidRPr="00DC1444">
        <w:rPr>
          <w:rStyle w:val="Style13ptBold"/>
        </w:rPr>
        <w:t>Bartholomew &amp; Cleveland 19</w:t>
      </w:r>
      <w:r>
        <w:t xml:space="preserve"> – Carolyn and Robin, 4/25/19, Chairmen and Vice Chairmen. Section is written from Michael A. McDevitt, US Congressperson, [“</w:t>
      </w:r>
      <w:r w:rsidRPr="00DC1444">
        <w:t xml:space="preserve">HEARING ON CHINA IN SPACE: A STRATEGIC </w:t>
      </w:r>
      <w:r w:rsidRPr="00DC1444">
        <w:lastRenderedPageBreak/>
        <w:t>COMPETITION?</w:t>
      </w:r>
      <w:r>
        <w:t xml:space="preserve">,” </w:t>
      </w:r>
      <w:hyperlink r:id="rId10" w:history="1">
        <w:r w:rsidRPr="008E3DAC">
          <w:rPr>
            <w:rStyle w:val="Hyperlink"/>
          </w:rPr>
          <w:t>https://www.uscc.gov/sites/default/files/transcripts/April%2025%2C%202019%20Hearing%20Transcript%20%282%29.pdf</w:t>
        </w:r>
      </w:hyperlink>
      <w:r>
        <w:t>] Justin</w:t>
      </w:r>
    </w:p>
    <w:p w14:paraId="252669A0" w14:textId="77777777" w:rsidR="00092682" w:rsidRPr="00DC1444" w:rsidRDefault="00092682" w:rsidP="00092682">
      <w:pPr>
        <w:rPr>
          <w:sz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highlight w:val="green"/>
        </w:rPr>
        <w:t>every aspect</w:t>
      </w:r>
      <w:r w:rsidRPr="00DE2EF7">
        <w:rPr>
          <w:sz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highlight w:val="green"/>
        </w:rPr>
        <w:t>if they exist</w:t>
      </w:r>
      <w:r w:rsidRPr="00DC1444">
        <w:rPr>
          <w:rStyle w:val="Emphasis"/>
          <w:sz w:val="24"/>
        </w:rPr>
        <w:t xml:space="preserve"> at all.</w:t>
      </w:r>
      <w:r w:rsidRPr="00DC1444">
        <w:rPr>
          <w:sz w:val="24"/>
          <w:u w:val="single"/>
        </w:rPr>
        <w:t xml:space="preserve"> </w:t>
      </w:r>
    </w:p>
    <w:p w14:paraId="4DAEF72A" w14:textId="77777777" w:rsidR="00092682" w:rsidRPr="00DC1444" w:rsidRDefault="00092682" w:rsidP="00092682">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4C4CF081" w14:textId="77777777" w:rsidR="00092682" w:rsidRDefault="00092682" w:rsidP="00092682">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3EB3746F" w14:textId="77777777" w:rsidR="00092682" w:rsidRDefault="00092682" w:rsidP="00092682">
      <w:pPr>
        <w:rPr>
          <w:sz w:val="16"/>
        </w:rPr>
      </w:pPr>
    </w:p>
    <w:p w14:paraId="05868B90" w14:textId="77777777" w:rsidR="00092682" w:rsidRDefault="00092682" w:rsidP="00092682">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15A4C07F" w14:textId="77777777" w:rsidR="00092682" w:rsidRPr="00DB1082" w:rsidRDefault="00092682" w:rsidP="00092682">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6C798FEA" w14:textId="77777777" w:rsidR="00092682" w:rsidRPr="00F82E63" w:rsidRDefault="00092682" w:rsidP="00092682">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 xml:space="preserve">China </w:t>
      </w:r>
      <w:r w:rsidRPr="00DE2EF7">
        <w:rPr>
          <w:rStyle w:val="StyleUnderline"/>
          <w:highlight w:val="green"/>
        </w:rPr>
        <w:lastRenderedPageBreak/>
        <w:t>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r w:rsidRPr="00DE2EF7">
        <w:rPr>
          <w:rStyle w:val="StyleUnderline"/>
          <w:highlight w:val="green"/>
        </w:rPr>
        <w:t>in the area of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China’s past experience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eration.[10] Moreover, as long as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0E9304AA" w14:textId="77777777" w:rsidR="00092682" w:rsidRDefault="00092682" w:rsidP="00092682">
      <w:pPr>
        <w:rPr>
          <w:sz w:val="16"/>
        </w:rPr>
      </w:pPr>
    </w:p>
    <w:p w14:paraId="39269C97" w14:textId="77777777" w:rsidR="00092682" w:rsidRPr="00E07E9B" w:rsidRDefault="00092682" w:rsidP="00092682">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1952147D" w14:textId="77777777" w:rsidR="00092682" w:rsidRPr="00E07E9B" w:rsidRDefault="00092682" w:rsidP="00092682">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7CE8CBC2" w14:textId="77777777" w:rsidR="00092682" w:rsidRPr="00DE2EF7" w:rsidRDefault="00092682" w:rsidP="00092682">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spectre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defence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defence </w:t>
      </w:r>
      <w:r w:rsidRPr="00DE2EF7">
        <w:rPr>
          <w:sz w:val="16"/>
        </w:rPr>
        <w:lastRenderedPageBreak/>
        <w:t xml:space="preserve">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a number of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09DDD534" w14:textId="77777777" w:rsidR="00092682" w:rsidRDefault="00092682" w:rsidP="00092682">
      <w:pPr>
        <w:rPr>
          <w:sz w:val="16"/>
        </w:rPr>
      </w:pPr>
    </w:p>
    <w:p w14:paraId="1E48EBF5" w14:textId="77777777" w:rsidR="00092682" w:rsidRPr="007A531D" w:rsidRDefault="00092682" w:rsidP="00092682">
      <w:pPr>
        <w:pStyle w:val="Heading4"/>
      </w:pPr>
      <w:r>
        <w:t>Extinction.</w:t>
      </w:r>
    </w:p>
    <w:p w14:paraId="6E90D517" w14:textId="77777777" w:rsidR="00092682" w:rsidRPr="007A531D" w:rsidRDefault="00092682" w:rsidP="00092682">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454BD14F" w14:textId="77777777" w:rsidR="00092682" w:rsidRPr="00DE2EF7" w:rsidRDefault="00092682" w:rsidP="00092682">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1A75990A" w14:textId="08054C7D" w:rsidR="00092682" w:rsidRDefault="001F225A" w:rsidP="001F225A">
      <w:pPr>
        <w:pStyle w:val="Heading2"/>
      </w:pPr>
      <w:r>
        <w:lastRenderedPageBreak/>
        <w:t>Case</w:t>
      </w:r>
    </w:p>
    <w:p w14:paraId="7FA51926" w14:textId="5539086E" w:rsidR="00E657F1" w:rsidRPr="00E657F1" w:rsidRDefault="00E657F1" w:rsidP="00E657F1">
      <w:pPr>
        <w:pStyle w:val="Heading3"/>
      </w:pPr>
      <w:r>
        <w:lastRenderedPageBreak/>
        <w:t>IVI</w:t>
      </w:r>
    </w:p>
    <w:p w14:paraId="32D4D127" w14:textId="029BF910" w:rsidR="001F225A" w:rsidRDefault="001F225A" w:rsidP="001F225A">
      <w:pPr>
        <w:pStyle w:val="Heading4"/>
      </w:pPr>
      <w:r>
        <w:t xml:space="preserve">Independent voter for evidence ethics and bracketing cards without clarification – drop them for </w:t>
      </w:r>
      <w:proofErr w:type="gramStart"/>
      <w:r>
        <w:t>academics</w:t>
      </w:r>
      <w:proofErr w:type="gramEnd"/>
      <w:r>
        <w:t xml:space="preserve"> ethics - they can misrepresent their </w:t>
      </w:r>
      <w:r w:rsidRPr="001F225A">
        <w:t>intent because paragraphs are how authors delineate arguments. Also allows debaters to manipulate evidence and strategically leave out what contradicts with their arguments – putting rest of the uncut paragraph</w:t>
      </w:r>
      <w:r>
        <w:t xml:space="preserve"> and clarifying the bracketing</w:t>
      </w:r>
      <w:r w:rsidRPr="001F225A">
        <w:t xml:space="preserve"> in the doc solves all your offense</w:t>
      </w:r>
      <w:r w:rsidR="00952BBE">
        <w:t xml:space="preserve"> – drop them in order to set better norms</w:t>
      </w:r>
    </w:p>
    <w:p w14:paraId="75923B7D" w14:textId="63578541" w:rsidR="001F225A" w:rsidRDefault="001F225A" w:rsidP="001F225A"/>
    <w:p w14:paraId="2F9FF20B" w14:textId="219AF629" w:rsidR="001F225A" w:rsidRDefault="001F225A" w:rsidP="001F225A">
      <w:pPr>
        <w:pStyle w:val="Heading4"/>
      </w:pPr>
      <w:r>
        <w:t>1</w:t>
      </w:r>
      <w:r w:rsidRPr="001F225A">
        <w:rPr>
          <w:vertAlign w:val="superscript"/>
        </w:rPr>
        <w:t>st</w:t>
      </w:r>
      <w:r>
        <w:t xml:space="preserve"> is Moen 16 – check the doc they got rid of the words “a man” without crossing it out they just deleted it and cut the card in the middle of a paragraph</w:t>
      </w:r>
    </w:p>
    <w:p w14:paraId="5B9BF125" w14:textId="66D6DB35" w:rsidR="001F225A" w:rsidRDefault="001F225A" w:rsidP="001F225A">
      <w:r w:rsidRPr="001F225A">
        <w:rPr>
          <w:noProof/>
        </w:rPr>
        <w:drawing>
          <wp:inline distT="0" distB="0" distL="0" distR="0" wp14:anchorId="325E5173" wp14:editId="67676C23">
            <wp:extent cx="4324954" cy="2829320"/>
            <wp:effectExtent l="0" t="0" r="0" b="9525"/>
            <wp:docPr id="1" name="Picture 1"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with medium confidence"/>
                    <pic:cNvPicPr/>
                  </pic:nvPicPr>
                  <pic:blipFill>
                    <a:blip r:embed="rId11"/>
                    <a:stretch>
                      <a:fillRect/>
                    </a:stretch>
                  </pic:blipFill>
                  <pic:spPr>
                    <a:xfrm>
                      <a:off x="0" y="0"/>
                      <a:ext cx="4324954" cy="2829320"/>
                    </a:xfrm>
                    <a:prstGeom prst="rect">
                      <a:avLst/>
                    </a:prstGeom>
                  </pic:spPr>
                </pic:pic>
              </a:graphicData>
            </a:graphic>
          </wp:inline>
        </w:drawing>
      </w:r>
    </w:p>
    <w:p w14:paraId="5BA46B53" w14:textId="50E24C8C" w:rsidR="001F225A" w:rsidRDefault="001F225A" w:rsidP="001F225A">
      <w:r w:rsidRPr="001F225A">
        <w:rPr>
          <w:noProof/>
        </w:rPr>
        <w:drawing>
          <wp:inline distT="0" distB="0" distL="0" distR="0" wp14:anchorId="4F0AAFCA" wp14:editId="6806C6C0">
            <wp:extent cx="4477375" cy="1781424"/>
            <wp:effectExtent l="0" t="0" r="0" b="9525"/>
            <wp:docPr id="2" name="Picture 2"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 letter&#10;&#10;Description automatically generated"/>
                    <pic:cNvPicPr/>
                  </pic:nvPicPr>
                  <pic:blipFill>
                    <a:blip r:embed="rId12"/>
                    <a:stretch>
                      <a:fillRect/>
                    </a:stretch>
                  </pic:blipFill>
                  <pic:spPr>
                    <a:xfrm>
                      <a:off x="0" y="0"/>
                      <a:ext cx="4477375" cy="1781424"/>
                    </a:xfrm>
                    <a:prstGeom prst="rect">
                      <a:avLst/>
                    </a:prstGeom>
                  </pic:spPr>
                </pic:pic>
              </a:graphicData>
            </a:graphic>
          </wp:inline>
        </w:drawing>
      </w:r>
    </w:p>
    <w:p w14:paraId="149F85E8" w14:textId="4C08B50D" w:rsidR="001F225A" w:rsidRDefault="001F225A" w:rsidP="001F225A">
      <w:r w:rsidRPr="001F225A">
        <w:t xml:space="preserve">Here’s a URL to Moen’s pdf for clarification: </w:t>
      </w:r>
      <w:hyperlink r:id="rId13" w:history="1">
        <w:r w:rsidRPr="00337044">
          <w:rPr>
            <w:rStyle w:val="Hyperlink"/>
          </w:rPr>
          <w:t>http://www.olemartinmoen.com/wp-content/uploads/AnArgumentForHedonism.pdf</w:t>
        </w:r>
      </w:hyperlink>
    </w:p>
    <w:p w14:paraId="12EDA083" w14:textId="44B03E11" w:rsidR="001F225A" w:rsidRDefault="001F225A" w:rsidP="001F225A">
      <w:pPr>
        <w:pStyle w:val="Heading4"/>
      </w:pPr>
      <w:r>
        <w:lastRenderedPageBreak/>
        <w:t>2</w:t>
      </w:r>
      <w:r w:rsidRPr="001F225A">
        <w:rPr>
          <w:vertAlign w:val="superscript"/>
        </w:rPr>
        <w:t>nd</w:t>
      </w:r>
      <w:r>
        <w:t xml:space="preserve"> is World Atlas 19 – Check the doc their card starts and ends in the middle of a paragraph</w:t>
      </w:r>
    </w:p>
    <w:p w14:paraId="38430C2D" w14:textId="79016AA8" w:rsidR="001F225A" w:rsidRDefault="001F225A" w:rsidP="001F225A">
      <w:r w:rsidRPr="001F225A">
        <w:rPr>
          <w:noProof/>
        </w:rPr>
        <w:drawing>
          <wp:inline distT="0" distB="0" distL="0" distR="0" wp14:anchorId="2741A79E" wp14:editId="2A1EB8B1">
            <wp:extent cx="5943600" cy="2324735"/>
            <wp:effectExtent l="0" t="0" r="0" b="0"/>
            <wp:docPr id="3" name="Picture 3" descr="Timeli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imeline&#10;&#10;Description automatically generated with medium confidence"/>
                    <pic:cNvPicPr/>
                  </pic:nvPicPr>
                  <pic:blipFill>
                    <a:blip r:embed="rId14"/>
                    <a:stretch>
                      <a:fillRect/>
                    </a:stretch>
                  </pic:blipFill>
                  <pic:spPr>
                    <a:xfrm>
                      <a:off x="0" y="0"/>
                      <a:ext cx="5943600" cy="2324735"/>
                    </a:xfrm>
                    <a:prstGeom prst="rect">
                      <a:avLst/>
                    </a:prstGeom>
                  </pic:spPr>
                </pic:pic>
              </a:graphicData>
            </a:graphic>
          </wp:inline>
        </w:drawing>
      </w:r>
    </w:p>
    <w:p w14:paraId="4665B47B" w14:textId="3C752451" w:rsidR="00952BBE" w:rsidRDefault="00952BBE" w:rsidP="00952BBE">
      <w:pPr>
        <w:pStyle w:val="Heading4"/>
      </w:pPr>
      <w:r>
        <w:t>3</w:t>
      </w:r>
      <w:r w:rsidRPr="00952BBE">
        <w:rPr>
          <w:vertAlign w:val="superscript"/>
        </w:rPr>
        <w:t>rd</w:t>
      </w:r>
      <w:r>
        <w:t xml:space="preserve"> is Thompson 20 – Check the doc the word “and” is bracketed in with no indication</w:t>
      </w:r>
      <w:r w:rsidR="002B7084">
        <w:t xml:space="preserve"> of that</w:t>
      </w:r>
      <w:r>
        <w:t xml:space="preserve"> in the doc</w:t>
      </w:r>
    </w:p>
    <w:p w14:paraId="1CC9B1E2" w14:textId="0ECFFEDF" w:rsidR="00952BBE" w:rsidRDefault="00952BBE" w:rsidP="00952BBE">
      <w:r w:rsidRPr="00952BBE">
        <w:rPr>
          <w:noProof/>
        </w:rPr>
        <w:drawing>
          <wp:inline distT="0" distB="0" distL="0" distR="0" wp14:anchorId="76DEEAA9" wp14:editId="0849B5CC">
            <wp:extent cx="5943600" cy="3326765"/>
            <wp:effectExtent l="0" t="0" r="0" b="6985"/>
            <wp:docPr id="4" name="Picture 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pic:nvPicPr>
                  <pic:blipFill>
                    <a:blip r:embed="rId15"/>
                    <a:stretch>
                      <a:fillRect/>
                    </a:stretch>
                  </pic:blipFill>
                  <pic:spPr>
                    <a:xfrm>
                      <a:off x="0" y="0"/>
                      <a:ext cx="5943600" cy="3326765"/>
                    </a:xfrm>
                    <a:prstGeom prst="rect">
                      <a:avLst/>
                    </a:prstGeom>
                  </pic:spPr>
                </pic:pic>
              </a:graphicData>
            </a:graphic>
          </wp:inline>
        </w:drawing>
      </w:r>
    </w:p>
    <w:p w14:paraId="5C71677C" w14:textId="716867C2" w:rsidR="00952BBE" w:rsidRDefault="00952BBE" w:rsidP="00952BBE">
      <w:r w:rsidRPr="00952BBE">
        <w:rPr>
          <w:noProof/>
        </w:rPr>
        <w:drawing>
          <wp:inline distT="0" distB="0" distL="0" distR="0" wp14:anchorId="5AA94543" wp14:editId="2AD2FAA6">
            <wp:extent cx="5296639" cy="1219370"/>
            <wp:effectExtent l="0" t="0" r="0" b="0"/>
            <wp:docPr id="5" name="Picture 5" descr="Text,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 table&#10;&#10;Description automatically generated"/>
                    <pic:cNvPicPr/>
                  </pic:nvPicPr>
                  <pic:blipFill>
                    <a:blip r:embed="rId16"/>
                    <a:stretch>
                      <a:fillRect/>
                    </a:stretch>
                  </pic:blipFill>
                  <pic:spPr>
                    <a:xfrm>
                      <a:off x="0" y="0"/>
                      <a:ext cx="5296639" cy="1219370"/>
                    </a:xfrm>
                    <a:prstGeom prst="rect">
                      <a:avLst/>
                    </a:prstGeom>
                  </pic:spPr>
                </pic:pic>
              </a:graphicData>
            </a:graphic>
          </wp:inline>
        </w:drawing>
      </w:r>
    </w:p>
    <w:p w14:paraId="29FCA2E2" w14:textId="714AD94D" w:rsidR="00952BBE" w:rsidRPr="00103E81" w:rsidRDefault="00B711D3" w:rsidP="00E657F1">
      <w:r w:rsidRPr="007D0CE1">
        <w:lastRenderedPageBreak/>
        <w:t xml:space="preserve"> </w:t>
      </w:r>
    </w:p>
    <w:sectPr w:rsidR="00952BBE" w:rsidRPr="00103E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92682"/>
    <w:rsid w:val="000139A3"/>
    <w:rsid w:val="0002462F"/>
    <w:rsid w:val="00092682"/>
    <w:rsid w:val="00100833"/>
    <w:rsid w:val="00103E81"/>
    <w:rsid w:val="00104529"/>
    <w:rsid w:val="00105942"/>
    <w:rsid w:val="00107396"/>
    <w:rsid w:val="00144A4C"/>
    <w:rsid w:val="00176AB0"/>
    <w:rsid w:val="00177B7D"/>
    <w:rsid w:val="0018322D"/>
    <w:rsid w:val="001B5776"/>
    <w:rsid w:val="001E527A"/>
    <w:rsid w:val="001F225A"/>
    <w:rsid w:val="001F78CE"/>
    <w:rsid w:val="00251FC7"/>
    <w:rsid w:val="002855A7"/>
    <w:rsid w:val="002B146A"/>
    <w:rsid w:val="002B5E17"/>
    <w:rsid w:val="002B7084"/>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1ADB"/>
    <w:rsid w:val="00845B9D"/>
    <w:rsid w:val="00860984"/>
    <w:rsid w:val="008B3ECB"/>
    <w:rsid w:val="008B4E85"/>
    <w:rsid w:val="008C1B2E"/>
    <w:rsid w:val="0091627E"/>
    <w:rsid w:val="00952BBE"/>
    <w:rsid w:val="0097032B"/>
    <w:rsid w:val="009D2EAD"/>
    <w:rsid w:val="009D54B2"/>
    <w:rsid w:val="009E1922"/>
    <w:rsid w:val="009F7ED2"/>
    <w:rsid w:val="00A93661"/>
    <w:rsid w:val="00A95652"/>
    <w:rsid w:val="00AC0AB8"/>
    <w:rsid w:val="00B07558"/>
    <w:rsid w:val="00B33C6D"/>
    <w:rsid w:val="00B4508F"/>
    <w:rsid w:val="00B55AD5"/>
    <w:rsid w:val="00B711D3"/>
    <w:rsid w:val="00B8057C"/>
    <w:rsid w:val="00BD6238"/>
    <w:rsid w:val="00BF593B"/>
    <w:rsid w:val="00BF773A"/>
    <w:rsid w:val="00BF7E81"/>
    <w:rsid w:val="00C13773"/>
    <w:rsid w:val="00C17CC8"/>
    <w:rsid w:val="00C83417"/>
    <w:rsid w:val="00C9604F"/>
    <w:rsid w:val="00CA19AA"/>
    <w:rsid w:val="00CB591F"/>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657F1"/>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0A78A"/>
  <w15:chartTrackingRefBased/>
  <w15:docId w15:val="{3D7962CF-FF91-450B-A585-E62C8713D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2462F"/>
    <w:rPr>
      <w:rFonts w:ascii="Calibri" w:hAnsi="Calibri"/>
    </w:rPr>
  </w:style>
  <w:style w:type="paragraph" w:styleId="Heading1">
    <w:name w:val="heading 1"/>
    <w:aliases w:val="Pocket"/>
    <w:basedOn w:val="Normal"/>
    <w:next w:val="Normal"/>
    <w:link w:val="Heading1Char"/>
    <w:qFormat/>
    <w:rsid w:val="000246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2462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2462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3"/>
    <w:unhideWhenUsed/>
    <w:qFormat/>
    <w:rsid w:val="0002462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246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462F"/>
  </w:style>
  <w:style w:type="character" w:customStyle="1" w:styleId="Heading1Char">
    <w:name w:val="Heading 1 Char"/>
    <w:aliases w:val="Pocket Char"/>
    <w:basedOn w:val="DefaultParagraphFont"/>
    <w:link w:val="Heading1"/>
    <w:rsid w:val="0002462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2462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2462F"/>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02462F"/>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7"/>
    <w:qFormat/>
    <w:rsid w:val="0002462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02462F"/>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8.,S"/>
    <w:basedOn w:val="DefaultParagraphFont"/>
    <w:uiPriority w:val="6"/>
    <w:qFormat/>
    <w:rsid w:val="0002462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cite,C,TAG "/>
    <w:basedOn w:val="DefaultParagraphFont"/>
    <w:link w:val="Card"/>
    <w:uiPriority w:val="99"/>
    <w:unhideWhenUsed/>
    <w:rsid w:val="0002462F"/>
    <w:rPr>
      <w:color w:val="auto"/>
      <w:u w:val="none"/>
    </w:rPr>
  </w:style>
  <w:style w:type="character" w:styleId="FollowedHyperlink">
    <w:name w:val="FollowedHyperlink"/>
    <w:basedOn w:val="DefaultParagraphFont"/>
    <w:uiPriority w:val="99"/>
    <w:semiHidden/>
    <w:unhideWhenUsed/>
    <w:rsid w:val="0002462F"/>
    <w:rPr>
      <w:color w:val="auto"/>
      <w:u w:val="none"/>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092682"/>
    <w:pPr>
      <w:spacing w:before="480" w:line="240" w:lineRule="auto"/>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092682"/>
    <w:pPr>
      <w:spacing w:line="256" w:lineRule="auto"/>
      <w:ind w:left="720"/>
      <w:jc w:val="both"/>
    </w:pPr>
    <w:rPr>
      <w:b/>
      <w:iCs/>
      <w:u w:val="single"/>
    </w:rPr>
  </w:style>
  <w:style w:type="character" w:styleId="UnresolvedMention">
    <w:name w:val="Unresolved Mention"/>
    <w:basedOn w:val="DefaultParagraphFont"/>
    <w:uiPriority w:val="99"/>
    <w:semiHidden/>
    <w:unhideWhenUsed/>
    <w:rsid w:val="001F225A"/>
    <w:rPr>
      <w:color w:val="605E5C"/>
      <w:shd w:val="clear" w:color="auto" w:fill="E1DFDD"/>
    </w:rPr>
  </w:style>
  <w:style w:type="paragraph" w:styleId="NormalWeb">
    <w:name w:val="Normal (Web)"/>
    <w:basedOn w:val="Normal"/>
    <w:uiPriority w:val="99"/>
    <w:semiHidden/>
    <w:unhideWhenUsed/>
    <w:rsid w:val="00103E81"/>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customStyle="1" w:styleId="Emphasis1">
    <w:name w:val="Emphasis1"/>
    <w:basedOn w:val="Normal"/>
    <w:autoRedefine/>
    <w:uiPriority w:val="7"/>
    <w:qFormat/>
    <w:rsid w:val="00B711D3"/>
    <w:pPr>
      <w:pBdr>
        <w:top w:val="single" w:sz="4" w:space="1" w:color="auto"/>
        <w:left w:val="single" w:sz="4" w:space="4" w:color="auto"/>
        <w:bottom w:val="single" w:sz="4" w:space="1" w:color="auto"/>
        <w:right w:val="single" w:sz="4" w:space="4" w:color="auto"/>
      </w:pBdr>
      <w:ind w:left="720"/>
      <w:jc w:val="both"/>
    </w:pPr>
    <w:rPr>
      <w:rFonts w:eastAsiaTheme="minorEastAsia" w:cs="Calibri (Headings)"/>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9027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core/journals/social-philosophy-and-policy/article/abs/there-is-no-such-thing-as-an-unjust-initial-acquisition/5C744D6D5C525E711EC75F75BF7109D1)%5bbrackets" TargetMode="External"/><Relationship Id="rId13" Type="http://schemas.openxmlformats.org/officeDocument/2006/relationships/hyperlink" Target="http://www.olemartinmoen.com/wp-content/uploads/AnArgumentForHedonism.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cambridge.org/core/journals/social-philosophy-and-policy/article/abs/there-is-no-such-thing-as-an-unjust-initial-acquisition/5C744D6D5C525E711EC75F75BF7109D1)%5bbrackets" TargetMode="Externa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hyperlink" Target="https://abovethelaw.com/2020/01/space-law-can-only-be-libertarian-minded/" TargetMode="Externa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s://www.uscc.gov/sites/default/files/transcripts/April%2025%2C%202019%20Hearing%20Transcript%20%282%29.pdf" TargetMode="External"/><Relationship Id="rId4" Type="http://schemas.openxmlformats.org/officeDocument/2006/relationships/settings" Target="settings.xml"/><Relationship Id="rId9" Type="http://schemas.openxmlformats.org/officeDocument/2006/relationships/hyperlink" Target="https://www.thehindu.com/news/international/xi-tightened-control-over-the-pla/article37549460.ece" TargetMode="External"/><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12</Pages>
  <Words>5049</Words>
  <Characters>28782</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2022-02-20T03:46:00Z</dcterms:created>
  <dcterms:modified xsi:type="dcterms:W3CDTF">2022-02-20T03:46:00Z</dcterms:modified>
</cp:coreProperties>
</file>