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310F9" w14:textId="6A4DDCC7" w:rsidR="00F67035" w:rsidRDefault="00F67035" w:rsidP="00F67035">
      <w:pPr>
        <w:pStyle w:val="Heading1"/>
      </w:pPr>
      <w:r>
        <w:t>1AC</w:t>
      </w:r>
    </w:p>
    <w:p w14:paraId="554519D2" w14:textId="62A20BFF" w:rsidR="002E54B9" w:rsidRDefault="002E54B9" w:rsidP="002E54B9">
      <w:pPr>
        <w:pStyle w:val="Heading3"/>
      </w:pPr>
      <w:r>
        <w:t>1AC – Plan</w:t>
      </w:r>
    </w:p>
    <w:p w14:paraId="56FC7C08" w14:textId="77777777" w:rsidR="002E54B9" w:rsidRDefault="002E54B9" w:rsidP="002E54B9">
      <w:pPr>
        <w:pStyle w:val="Heading4"/>
      </w:pPr>
      <w:r>
        <w:t>Plan – The appropriation of outer space through the production of space debris by private entities is unjust.</w:t>
      </w:r>
    </w:p>
    <w:p w14:paraId="2F2F2A94" w14:textId="77777777" w:rsidR="002E54B9" w:rsidRPr="009A5A91" w:rsidRDefault="002E54B9" w:rsidP="002E54B9"/>
    <w:p w14:paraId="3F814A48" w14:textId="77777777" w:rsidR="002E54B9" w:rsidRDefault="002E54B9" w:rsidP="002E54B9">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5E0B6FD1" w14:textId="77777777" w:rsidR="002E54B9" w:rsidRPr="00612602" w:rsidRDefault="002E54B9" w:rsidP="002E54B9">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6" w:history="1">
        <w:r w:rsidRPr="008E3DAC">
          <w:rPr>
            <w:rStyle w:val="Hyperlink"/>
          </w:rPr>
          <w:t>https://www.culsr.org/articles/the-international-legal-regulation-of-space-debris</w:t>
        </w:r>
      </w:hyperlink>
      <w:r>
        <w:t>] Justin</w:t>
      </w:r>
    </w:p>
    <w:p w14:paraId="77CD7F96" w14:textId="77777777" w:rsidR="002E54B9" w:rsidRPr="00612602" w:rsidRDefault="002E54B9" w:rsidP="002E54B9">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225EA0EF" w14:textId="77777777" w:rsidR="002E54B9" w:rsidRPr="002E452C" w:rsidRDefault="002E54B9" w:rsidP="002E54B9">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2350A2E1" w14:textId="77777777" w:rsidR="002E54B9" w:rsidRPr="002E452C" w:rsidRDefault="002E54B9" w:rsidP="002E54B9">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67855219" w14:textId="77777777" w:rsidR="002E54B9" w:rsidRPr="00B81FFB" w:rsidRDefault="002E54B9" w:rsidP="002E54B9">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B81FFB">
        <w:rPr>
          <w:sz w:val="8"/>
        </w:rPr>
        <w:t>defragmentations</w:t>
      </w:r>
      <w:proofErr w:type="spellEnd"/>
      <w:r w:rsidRPr="00B81FFB">
        <w:rPr>
          <w:sz w:val="8"/>
        </w:rPr>
        <w:t xml:space="preserve"> [5]. As a consequence of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In the near future, </w:t>
      </w:r>
      <w:r w:rsidRPr="002E452C">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 xml:space="preserve">Sun-synchronous orbits where atmospheric drag is non-existent; and (2) the compact mass of objects below 500 kg which suggests low-thrust electrical propulsions for orbital </w:t>
      </w:r>
      <w:proofErr w:type="spellStart"/>
      <w:r w:rsidRPr="002E452C">
        <w:rPr>
          <w:rStyle w:val="StyleUnderline"/>
        </w:rPr>
        <w:t>manoeuvers</w:t>
      </w:r>
      <w:proofErr w:type="spellEnd"/>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B81FFB">
        <w:rPr>
          <w:sz w:val="8"/>
        </w:rPr>
        <w:t>Globalstar</w:t>
      </w:r>
      <w:proofErr w:type="spellEnd"/>
      <w:r w:rsidRPr="00B81FFB">
        <w:rPr>
          <w:sz w:val="8"/>
        </w:rPr>
        <w:t xml:space="preserve"> and </w:t>
      </w:r>
      <w:proofErr w:type="spellStart"/>
      <w:r w:rsidRPr="00B81FFB">
        <w:rPr>
          <w:sz w:val="8"/>
        </w:rPr>
        <w:t>Orbcomm</w:t>
      </w:r>
      <w:proofErr w:type="spellEnd"/>
      <w:r w:rsidRPr="00B81FFB">
        <w:rPr>
          <w:sz w:val="8"/>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All of</w:t>
      </w:r>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 xml:space="preserve">the following mechanisms are considered vital to mitigate the debris population to a sustainable level: (1) post-mission disposal; (2) passivation; </w:t>
      </w:r>
      <w:proofErr w:type="gramStart"/>
      <w:r w:rsidRPr="002E452C">
        <w:rPr>
          <w:rStyle w:val="StyleUnderline"/>
        </w:rPr>
        <w:t>and,</w:t>
      </w:r>
      <w:proofErr w:type="gramEnd"/>
      <w:r w:rsidRPr="002E452C">
        <w:rPr>
          <w:rStyle w:val="StyleUnderline"/>
        </w:rPr>
        <w:t xml:space="preserve">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w:t>
      </w:r>
      <w:proofErr w:type="gramStart"/>
      <w:r w:rsidRPr="008F7114">
        <w:rPr>
          <w:sz w:val="8"/>
        </w:rPr>
        <w:t>are in compliance with</w:t>
      </w:r>
      <w:proofErr w:type="gramEnd"/>
      <w:r w:rsidRPr="008F7114">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sidRPr="00B81FFB">
        <w:rPr>
          <w:sz w:val="8"/>
        </w:rPr>
        <w:t>on the one hand,</w:t>
      </w:r>
      <w:proofErr w:type="gramEnd"/>
      <w:r w:rsidRPr="00B81FFB">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w:t>
      </w:r>
      <w:proofErr w:type="gramStart"/>
      <w:r w:rsidRPr="00B81FFB">
        <w:rPr>
          <w:sz w:val="8"/>
        </w:rPr>
        <w:t>explore</w:t>
      </w:r>
      <w:proofErr w:type="gramEnd"/>
      <w:r w:rsidRPr="00B81FFB">
        <w:rPr>
          <w:sz w:val="8"/>
        </w:rPr>
        <w:t xml:space="preserv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sidRPr="00B81FFB">
        <w:rPr>
          <w:sz w:val="8"/>
        </w:rPr>
        <w:t>iuris</w:t>
      </w:r>
      <w:proofErr w:type="spellEnd"/>
      <w:r w:rsidRPr="00B81FFB">
        <w:rPr>
          <w:sz w:val="8"/>
        </w:rPr>
        <w:t xml:space="preserve"> </w:t>
      </w:r>
      <w:proofErr w:type="spellStart"/>
      <w:r w:rsidRPr="00B81FFB">
        <w:rPr>
          <w:sz w:val="8"/>
        </w:rPr>
        <w:t>spatialis</w:t>
      </w:r>
      <w:proofErr w:type="spellEnd"/>
      <w:r w:rsidRPr="00B81FFB">
        <w:rPr>
          <w:sz w:val="8"/>
        </w:rPr>
        <w:t xml:space="preserve">. Such as, inter alia, the common benefit clause (Art. I para 1 OST), Art. III OST and Article 2 UN Charter, Art. IV para 1 OST, Art. VII </w:t>
      </w:r>
      <w:proofErr w:type="gramStart"/>
      <w:r w:rsidRPr="00B81FFB">
        <w:rPr>
          <w:sz w:val="8"/>
        </w:rPr>
        <w:t>OST</w:t>
      </w:r>
      <w:proofErr w:type="gramEnd"/>
      <w:r w:rsidRPr="00B81FFB">
        <w:rPr>
          <w:sz w:val="8"/>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sidRPr="00B81FFB">
        <w:rPr>
          <w:sz w:val="8"/>
        </w:rPr>
        <w:t>space-faring</w:t>
      </w:r>
      <w:proofErr w:type="gramEnd"/>
      <w:r w:rsidRPr="00B81FFB">
        <w:rPr>
          <w:sz w:val="8"/>
        </w:rPr>
        <w:t xml:space="preserve">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B81FFB">
        <w:rPr>
          <w:sz w:val="8"/>
        </w:rPr>
        <w:t>self-defence</w:t>
      </w:r>
      <w:proofErr w:type="spellEnd"/>
      <w:r w:rsidRPr="00B81FFB">
        <w:rPr>
          <w:sz w:val="8"/>
        </w:rPr>
        <w:t xml:space="preserve">, Art. 51 UN Charter) [39]. This provision is relevant especially as e.g., anti-satellite testing and other military destructive activities can produce a considerable </w:t>
      </w:r>
      <w:proofErr w:type="gramStart"/>
      <w:r w:rsidRPr="00B81FFB">
        <w:rPr>
          <w:sz w:val="8"/>
        </w:rPr>
        <w:t>amount</w:t>
      </w:r>
      <w:proofErr w:type="gramEnd"/>
      <w:r w:rsidRPr="00B81FFB">
        <w:rPr>
          <w:sz w:val="8"/>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sidRPr="00B81FFB">
        <w:rPr>
          <w:sz w:val="8"/>
        </w:rPr>
        <w:t>and, in case</w:t>
      </w:r>
      <w:proofErr w:type="gramEnd"/>
      <w:r w:rsidRPr="00B81FFB">
        <w:rPr>
          <w:sz w:val="8"/>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B81FFB">
        <w:rPr>
          <w:sz w:val="8"/>
        </w:rPr>
        <w:t>erga</w:t>
      </w:r>
      <w:proofErr w:type="spellEnd"/>
      <w:r w:rsidRPr="00B81FFB">
        <w:rPr>
          <w:sz w:val="8"/>
        </w:rPr>
        <w:t xml:space="preserve">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sidRPr="00B81FFB">
        <w:rPr>
          <w:sz w:val="8"/>
        </w:rPr>
        <w:t>practices</w:t>
      </w:r>
      <w:proofErr w:type="gramEnd"/>
      <w:r w:rsidRPr="00B81FFB">
        <w:rPr>
          <w:sz w:val="8"/>
        </w:rPr>
        <w:t xml:space="preserve">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w:t>
      </w:r>
      <w:proofErr w:type="gramStart"/>
      <w:r w:rsidRPr="00B81FFB">
        <w:rPr>
          <w:sz w:val="8"/>
        </w:rPr>
        <w:t>break-ups</w:t>
      </w:r>
      <w:proofErr w:type="gramEnd"/>
      <w:r w:rsidRPr="00B81FFB">
        <w:rPr>
          <w:sz w:val="8"/>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216BB089" w14:textId="77777777" w:rsidR="002E54B9" w:rsidRDefault="002E54B9" w:rsidP="002E54B9">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3B602D0B" w14:textId="77777777" w:rsidR="002E54B9" w:rsidRPr="00DC4B66" w:rsidRDefault="002E54B9" w:rsidP="002E54B9">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73ACDE74" w14:textId="77777777" w:rsidR="002E54B9" w:rsidRPr="00DC4B66" w:rsidRDefault="002E54B9" w:rsidP="002E54B9">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1E65FAAA" w14:textId="707D3624" w:rsidR="002E54B9" w:rsidRDefault="002E54B9" w:rsidP="002E54B9">
      <w:pPr>
        <w:pStyle w:val="Heading3"/>
      </w:pPr>
      <w:r>
        <w:t xml:space="preserve">1AC – Adv – </w:t>
      </w:r>
      <w:r>
        <w:t>Debris</w:t>
      </w:r>
    </w:p>
    <w:p w14:paraId="494E0467" w14:textId="77777777" w:rsidR="002E54B9" w:rsidRPr="00A8218A" w:rsidRDefault="002E54B9" w:rsidP="002E54B9">
      <w:pPr>
        <w:pStyle w:val="Heading4"/>
      </w:pPr>
      <w:r>
        <w:t xml:space="preserve">The advantage is </w:t>
      </w:r>
      <w:r w:rsidRPr="00A8218A">
        <w:rPr>
          <w:u w:val="single"/>
        </w:rPr>
        <w:t>Debris</w:t>
      </w:r>
      <w:r>
        <w:t xml:space="preserve"> –</w:t>
      </w:r>
    </w:p>
    <w:p w14:paraId="510BC98B" w14:textId="77777777" w:rsidR="002E54B9" w:rsidRDefault="002E54B9" w:rsidP="002E54B9">
      <w:pPr>
        <w:pStyle w:val="Heading4"/>
      </w:pPr>
      <w:r>
        <w:t xml:space="preserve">Privatization of space leads to </w:t>
      </w:r>
      <w:r w:rsidRPr="00A73303">
        <w:rPr>
          <w:u w:val="single"/>
        </w:rPr>
        <w:t>unchecked debris</w:t>
      </w:r>
      <w:r>
        <w:t>.</w:t>
      </w:r>
    </w:p>
    <w:p w14:paraId="4C3FC970" w14:textId="77777777" w:rsidR="002E54B9" w:rsidRPr="00367C57" w:rsidRDefault="002E54B9" w:rsidP="002E54B9">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8" w:history="1">
        <w:r w:rsidRPr="008E3DAC">
          <w:rPr>
            <w:rStyle w:val="Hyperlink"/>
          </w:rPr>
          <w:t>https://www.sciencedirect.com/science/article/pii/S246889671930045X?via%3Dihub</w:t>
        </w:r>
      </w:hyperlink>
      <w:r>
        <w:t>] Justin</w:t>
      </w:r>
    </w:p>
    <w:p w14:paraId="461FB5C3" w14:textId="77777777" w:rsidR="002E54B9" w:rsidRPr="00A73303" w:rsidRDefault="002E54B9" w:rsidP="002E54B9">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98CDF25" w14:textId="77777777" w:rsidR="002E54B9" w:rsidRPr="00367C57" w:rsidRDefault="002E54B9" w:rsidP="002E54B9">
      <w:pPr>
        <w:rPr>
          <w:sz w:val="16"/>
        </w:rPr>
      </w:pPr>
      <w:r w:rsidRPr="00367C57">
        <w:rPr>
          <w:noProof/>
          <w:sz w:val="16"/>
        </w:rPr>
        <w:drawing>
          <wp:inline distT="0" distB="0" distL="0" distR="0" wp14:anchorId="5755C45B" wp14:editId="105ABF70">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C595819" w14:textId="77777777" w:rsidR="002E54B9" w:rsidRDefault="002E54B9" w:rsidP="002E54B9">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4A957FC3" w14:textId="77777777" w:rsidR="002E54B9" w:rsidRDefault="002E54B9" w:rsidP="002E54B9">
      <w:pPr>
        <w:rPr>
          <w:u w:val="single"/>
        </w:rPr>
      </w:pPr>
    </w:p>
    <w:p w14:paraId="64533D05" w14:textId="77777777" w:rsidR="002E54B9" w:rsidRDefault="002E54B9" w:rsidP="002E54B9">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6858D935" w14:textId="77777777" w:rsidR="002E54B9" w:rsidRPr="00667B14" w:rsidRDefault="002E54B9" w:rsidP="002E54B9">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391B1C7" w14:textId="77777777" w:rsidR="002E54B9" w:rsidRPr="009228A1" w:rsidRDefault="002E54B9" w:rsidP="002E54B9">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75DEBDE" w14:textId="77777777" w:rsidR="002E54B9" w:rsidRDefault="002E54B9" w:rsidP="002E54B9">
      <w:pPr>
        <w:rPr>
          <w:u w:val="single"/>
        </w:rPr>
      </w:pPr>
    </w:p>
    <w:p w14:paraId="692E95E9" w14:textId="77777777" w:rsidR="002E54B9" w:rsidRPr="00A73303" w:rsidRDefault="002E54B9" w:rsidP="002E54B9">
      <w:pPr>
        <w:pStyle w:val="Heading4"/>
        <w:jc w:val="both"/>
      </w:pPr>
      <w:r>
        <w:t xml:space="preserve">Invisible tipping points trigger the </w:t>
      </w:r>
      <w:r w:rsidRPr="00A73303">
        <w:rPr>
          <w:u w:val="single"/>
        </w:rPr>
        <w:t>Kessler Syndrome</w:t>
      </w:r>
      <w:r>
        <w:t>.</w:t>
      </w:r>
    </w:p>
    <w:p w14:paraId="3B3A0BFF" w14:textId="77777777" w:rsidR="002E54B9" w:rsidRPr="008F7C7F" w:rsidRDefault="002E54B9" w:rsidP="002E54B9">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0" w:history="1">
        <w:r w:rsidRPr="008E3DAC">
          <w:rPr>
            <w:rStyle w:val="Hyperlink"/>
          </w:rPr>
          <w:t>https://onezero.medium.com/get-ready-for-the-kessler-syndrome-to-wreck-outer-space-7f29cfe62c3e</w:t>
        </w:r>
      </w:hyperlink>
      <w:r>
        <w:t>] Justin</w:t>
      </w:r>
    </w:p>
    <w:p w14:paraId="3CEB153F" w14:textId="77777777" w:rsidR="002E54B9" w:rsidRPr="00C7654E" w:rsidRDefault="002E54B9" w:rsidP="002E54B9">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219AE309" w14:textId="77777777" w:rsidR="002E54B9" w:rsidRPr="00A05D9C" w:rsidRDefault="002E54B9" w:rsidP="002E54B9"/>
    <w:p w14:paraId="4E049F3E" w14:textId="77777777" w:rsidR="002E54B9" w:rsidRDefault="002E54B9" w:rsidP="002E54B9">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225DF899" w14:textId="77777777" w:rsidR="002E54B9" w:rsidRPr="00667B14" w:rsidRDefault="002E54B9" w:rsidP="002E54B9">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A16CEB7" w14:textId="77777777" w:rsidR="002E54B9" w:rsidRPr="00BE0EC1" w:rsidRDefault="002E54B9" w:rsidP="002E54B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80500BF" w14:textId="77777777" w:rsidR="002E54B9" w:rsidRDefault="002E54B9" w:rsidP="002E54B9">
      <w:r w:rsidRPr="00A44E95">
        <w:rPr>
          <w:noProof/>
        </w:rPr>
        <w:drawing>
          <wp:inline distT="0" distB="0" distL="0" distR="0" wp14:anchorId="046EE024" wp14:editId="2C997E40">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62FA770D" w14:textId="77777777" w:rsidR="002E54B9" w:rsidRPr="00FF4115" w:rsidRDefault="002E54B9" w:rsidP="002E54B9">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DB61B7E" w14:textId="77777777" w:rsidR="002E54B9" w:rsidRDefault="002E54B9" w:rsidP="002E54B9"/>
    <w:p w14:paraId="0E498E96" w14:textId="123EFBE4" w:rsidR="002E54B9" w:rsidRPr="00FF4115" w:rsidRDefault="002E54B9" w:rsidP="002E54B9">
      <w:pPr>
        <w:pStyle w:val="Heading4"/>
      </w:pPr>
      <w:r>
        <w:t xml:space="preserve">Models are </w:t>
      </w:r>
      <w:r w:rsidRPr="00FF4115">
        <w:rPr>
          <w:u w:val="single"/>
        </w:rPr>
        <w:t>rigorous</w:t>
      </w:r>
      <w:r>
        <w:t xml:space="preserve"> and </w:t>
      </w:r>
      <w:r w:rsidRPr="00FF4115">
        <w:rPr>
          <w:u w:val="single"/>
        </w:rPr>
        <w:t>robust</w:t>
      </w:r>
    </w:p>
    <w:p w14:paraId="36EFD3DB" w14:textId="77777777" w:rsidR="002E54B9" w:rsidRDefault="002E54B9" w:rsidP="002E54B9">
      <w:r>
        <w:t>---To clarify this is the methodology for above chart.</w:t>
      </w:r>
    </w:p>
    <w:p w14:paraId="299F375A" w14:textId="77777777" w:rsidR="002E54B9" w:rsidRDefault="002E54B9" w:rsidP="002E54B9">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2" w:history="1">
        <w:r w:rsidRPr="008E3DAC">
          <w:rPr>
            <w:rStyle w:val="Hyperlink"/>
          </w:rPr>
          <w:t>https://sci-hub.se/10.1016/j.actaastro.2016.03.034</w:t>
        </w:r>
      </w:hyperlink>
      <w:r w:rsidRPr="00FF4115">
        <w:t>.</w:t>
      </w:r>
      <w:r>
        <w:t>] Justin</w:t>
      </w:r>
    </w:p>
    <w:p w14:paraId="5C1B3369" w14:textId="77777777" w:rsidR="002E54B9" w:rsidRDefault="002E54B9" w:rsidP="002E54B9">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A903A6F" w14:textId="77777777" w:rsidR="002E54B9" w:rsidRDefault="002E54B9" w:rsidP="002E54B9"/>
    <w:p w14:paraId="2A1E6E65" w14:textId="77777777" w:rsidR="002E54B9" w:rsidRPr="0036263B" w:rsidRDefault="002E54B9" w:rsidP="002E54B9">
      <w:pPr>
        <w:pStyle w:val="Heading4"/>
      </w:pPr>
      <w:r>
        <w:t xml:space="preserve">Debris triggers </w:t>
      </w:r>
      <w:r w:rsidRPr="0020445B">
        <w:rPr>
          <w:u w:val="single"/>
        </w:rPr>
        <w:t>miscalculated war</w:t>
      </w:r>
      <w:r>
        <w:t>.</w:t>
      </w:r>
    </w:p>
    <w:p w14:paraId="6C7DE9C3" w14:textId="77777777" w:rsidR="002E54B9" w:rsidRPr="000F20C1" w:rsidRDefault="002E54B9" w:rsidP="002E54B9">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3" w:history="1">
        <w:r w:rsidRPr="005773F3">
          <w:rPr>
            <w:rStyle w:val="Hyperlink"/>
          </w:rPr>
          <w:t>https://www.sciencealert.com/space-junk-accidents-could-trigger-armed-conflict-expert-warns</w:t>
        </w:r>
      </w:hyperlink>
      <w:r>
        <w:t xml:space="preserve">. </w:t>
      </w:r>
    </w:p>
    <w:p w14:paraId="357DCC36" w14:textId="77777777" w:rsidR="002E54B9" w:rsidRDefault="002E54B9" w:rsidP="002E54B9">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360FFC86" w14:textId="77777777" w:rsidR="002E54B9" w:rsidRDefault="002E54B9" w:rsidP="002E54B9">
      <w:pPr>
        <w:rPr>
          <w:rStyle w:val="StyleUnderline"/>
        </w:rPr>
      </w:pPr>
    </w:p>
    <w:p w14:paraId="1E577068" w14:textId="77777777" w:rsidR="002E54B9" w:rsidRPr="00A87F24" w:rsidRDefault="002E54B9" w:rsidP="002E54B9">
      <w:pPr>
        <w:pStyle w:val="Heading4"/>
        <w:rPr>
          <w:rStyle w:val="Style13ptBold"/>
          <w:b/>
          <w:bCs w:val="0"/>
        </w:rPr>
      </w:pPr>
      <w:r>
        <w:rPr>
          <w:rStyle w:val="Style13ptBold"/>
          <w:b/>
        </w:rPr>
        <w:t xml:space="preserve">Goes </w:t>
      </w:r>
      <w:r w:rsidRPr="00A73303">
        <w:rPr>
          <w:rStyle w:val="Style13ptBold"/>
          <w:b/>
          <w:u w:val="single"/>
        </w:rPr>
        <w:t>nuclear</w:t>
      </w:r>
      <w:r>
        <w:rPr>
          <w:rStyle w:val="Style13ptBold"/>
          <w:b/>
        </w:rPr>
        <w:t>.</w:t>
      </w:r>
    </w:p>
    <w:p w14:paraId="1B800373" w14:textId="77777777" w:rsidR="002E54B9" w:rsidRPr="002F7FDF" w:rsidRDefault="002E54B9" w:rsidP="002E54B9">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4" w:history="1">
        <w:r w:rsidRPr="005773F3">
          <w:rPr>
            <w:rStyle w:val="Hyperlink"/>
          </w:rPr>
          <w:t>https://www.baen.com/living_without_satellites</w:t>
        </w:r>
      </w:hyperlink>
      <w:r>
        <w:t xml:space="preserve">. </w:t>
      </w:r>
    </w:p>
    <w:p w14:paraId="19111910" w14:textId="77777777" w:rsidR="002E54B9" w:rsidRPr="007216D2" w:rsidRDefault="002E54B9" w:rsidP="002E54B9">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3FFB3CD3" w14:textId="77777777" w:rsidR="002E54B9" w:rsidRDefault="002E54B9" w:rsidP="002E54B9"/>
    <w:p w14:paraId="24594578" w14:textId="77777777" w:rsidR="002E54B9" w:rsidRPr="00A16AB1" w:rsidRDefault="002E54B9" w:rsidP="002E54B9">
      <w:pPr>
        <w:pStyle w:val="Heading4"/>
      </w:pPr>
      <w:r>
        <w:t xml:space="preserve">Public pressure </w:t>
      </w:r>
      <w:r w:rsidRPr="009E63A2">
        <w:rPr>
          <w:u w:val="single"/>
        </w:rPr>
        <w:t>forces</w:t>
      </w:r>
      <w:r>
        <w:t xml:space="preserve"> retaliation.</w:t>
      </w:r>
    </w:p>
    <w:p w14:paraId="0FCAC5C4" w14:textId="77777777" w:rsidR="002E54B9" w:rsidRPr="00D0048E" w:rsidRDefault="002E54B9" w:rsidP="002E54B9">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5" w:history="1">
        <w:r w:rsidRPr="00D0048E">
          <w:rPr>
            <w:rStyle w:val="Hyperlink"/>
          </w:rPr>
          <w:t>http://thebulletin.org/space-weapons-and-risk-nuclear-exchanges8346</w:t>
        </w:r>
      </w:hyperlink>
    </w:p>
    <w:p w14:paraId="7111BA61" w14:textId="77777777" w:rsidR="002E54B9" w:rsidRPr="00131706" w:rsidRDefault="002E54B9" w:rsidP="002E54B9">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502814B2" w14:textId="77777777" w:rsidR="002E54B9" w:rsidRDefault="002E54B9" w:rsidP="002E54B9"/>
    <w:p w14:paraId="2CAEDB70" w14:textId="77777777" w:rsidR="002E54B9" w:rsidRDefault="002E54B9" w:rsidP="002E54B9">
      <w:pPr>
        <w:pStyle w:val="Heading4"/>
      </w:pPr>
      <w:r>
        <w:t xml:space="preserve">Convergence of factors </w:t>
      </w:r>
      <w:r w:rsidRPr="00C1576D">
        <w:rPr>
          <w:u w:val="single"/>
        </w:rPr>
        <w:t>guarantee</w:t>
      </w:r>
      <w:r>
        <w:t xml:space="preserve"> space escalation. </w:t>
      </w:r>
    </w:p>
    <w:p w14:paraId="4B252B4F" w14:textId="77777777" w:rsidR="002E54B9" w:rsidRPr="00A80DF9" w:rsidRDefault="002E54B9" w:rsidP="002E54B9">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6"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17" w:history="1">
        <w:r>
          <w:rPr>
            <w:rStyle w:val="Hyperlink"/>
          </w:rPr>
          <w:t>https://www.theatlantic.com/science/archive/2017/12/why-we-should-be-worried-about-a-war-in-space/548507/</w:t>
        </w:r>
      </w:hyperlink>
    </w:p>
    <w:p w14:paraId="6BFB4472" w14:textId="77777777" w:rsidR="002E54B9" w:rsidRDefault="002E54B9" w:rsidP="002E54B9">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18"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19" w:tgtFrame="_blank" w:history="1">
        <w:r w:rsidRPr="00131706">
          <w:rPr>
            <w:rStyle w:val="Hyperlink"/>
            <w:sz w:val="12"/>
          </w:rPr>
          <w:t>already underway</w:t>
        </w:r>
      </w:hyperlink>
      <w:r w:rsidRPr="00131706">
        <w:rPr>
          <w:sz w:val="12"/>
        </w:rPr>
        <w:t xml:space="preserve">. No longer confined to the </w:t>
      </w:r>
      <w:hyperlink r:id="rId20"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1"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2"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3"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4"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5"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6"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27"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28"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217DC5F2" w14:textId="77777777" w:rsidR="002E54B9" w:rsidRPr="00831EB4" w:rsidRDefault="002E54B9" w:rsidP="002E54B9">
      <w:pPr>
        <w:pStyle w:val="StyleMinimizedTextArialNarrow9pt"/>
      </w:pPr>
    </w:p>
    <w:p w14:paraId="711FAA8E" w14:textId="77777777" w:rsidR="002E54B9" w:rsidRPr="00831EB4" w:rsidRDefault="002E54B9" w:rsidP="002E54B9">
      <w:pPr>
        <w:pStyle w:val="Heading4"/>
        <w:rPr>
          <w:rStyle w:val="Style13ptBold"/>
          <w:b/>
          <w:bCs w:val="0"/>
        </w:rPr>
      </w:pPr>
      <w:r w:rsidRPr="00831EB4">
        <w:rPr>
          <w:rStyle w:val="Style13ptBold"/>
          <w:b/>
          <w:bCs w:val="0"/>
          <w:u w:val="single"/>
        </w:rPr>
        <w:t>No checks</w:t>
      </w:r>
      <w:r w:rsidRPr="00831EB4">
        <w:rPr>
          <w:rStyle w:val="Style13ptBold"/>
          <w:b/>
          <w:bCs w:val="0"/>
        </w:rPr>
        <w:t xml:space="preserve"> on escalation.</w:t>
      </w:r>
    </w:p>
    <w:p w14:paraId="66DEFB06" w14:textId="77777777" w:rsidR="002E54B9" w:rsidRPr="00581846" w:rsidRDefault="002E54B9" w:rsidP="002E54B9">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9" w:history="1">
        <w:r w:rsidRPr="008E3734">
          <w:rPr>
            <w:rStyle w:val="Hyperlink"/>
          </w:rPr>
          <w:t>https://nsiteam.com/social/wp-content/uploads/2018/08/SMA-White-Paper_Chinese-Persepectives-on-Space_-Aug-2018.pdf</w:t>
        </w:r>
      </w:hyperlink>
      <w:r>
        <w:t>, accessed 7-14</w:t>
      </w:r>
      <w:r w:rsidRPr="004B3D48">
        <w:t>-2019) bm</w:t>
      </w:r>
    </w:p>
    <w:p w14:paraId="135115AF" w14:textId="77777777" w:rsidR="002E54B9" w:rsidRPr="00A96B3A" w:rsidRDefault="002E54B9" w:rsidP="002E54B9">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proofErr w:type="gramStart"/>
      <w:r w:rsidRPr="002C2CE7">
        <w:rPr>
          <w:rStyle w:val="StyleUnderline"/>
        </w:rPr>
        <w:t>domains</w:t>
      </w:r>
      <w:r w:rsidRPr="00A96B3A">
        <w:rPr>
          <w:sz w:val="16"/>
        </w:rPr>
        <w:t xml:space="preserve">, </w:t>
      </w:r>
      <w:r w:rsidRPr="00916BB1">
        <w:rPr>
          <w:rStyle w:val="StyleUnderline"/>
          <w:highlight w:val="green"/>
        </w:rPr>
        <w:t>and</w:t>
      </w:r>
      <w:proofErr w:type="gramEnd"/>
      <w:r w:rsidRPr="00916BB1">
        <w:rPr>
          <w:rStyle w:val="StyleUnderline"/>
          <w:highlight w:val="green"/>
        </w:rPr>
        <w:t xml:space="preserve">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28B9A1C2" w14:textId="77777777" w:rsidR="002E54B9" w:rsidRDefault="002E54B9" w:rsidP="002E54B9">
      <w:pPr>
        <w:rPr>
          <w:sz w:val="16"/>
        </w:rPr>
      </w:pPr>
    </w:p>
    <w:p w14:paraId="747F5861" w14:textId="77777777" w:rsidR="002E54B9" w:rsidRPr="00635356" w:rsidRDefault="002E54B9" w:rsidP="002E54B9">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46E7753" w14:textId="77777777" w:rsidR="002E54B9" w:rsidRPr="00131706" w:rsidRDefault="002E54B9" w:rsidP="002E54B9">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30"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1" w:history="1">
        <w:r w:rsidRPr="00131706">
          <w:rPr>
            <w:rStyle w:val="Hyperlink"/>
          </w:rPr>
          <w:t>https://ratical.org/radiation/NuclearExtinction/StevenStarr022815.html</w:t>
        </w:r>
      </w:hyperlink>
      <w:r w:rsidRPr="00131706">
        <w:rPr>
          <w:rStyle w:val="Hyperlink"/>
        </w:rPr>
        <w:t>]</w:t>
      </w:r>
      <w:r w:rsidRPr="00131706">
        <w:t xml:space="preserve"> TG </w:t>
      </w:r>
    </w:p>
    <w:p w14:paraId="2CE48F2F" w14:textId="77777777" w:rsidR="002E54B9" w:rsidRPr="001E0213" w:rsidRDefault="002E54B9" w:rsidP="002E54B9">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2"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3"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4"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DA2F586" w14:textId="77777777" w:rsidR="002E54B9" w:rsidRPr="009F214B" w:rsidRDefault="002E54B9" w:rsidP="002E54B9">
      <w:pPr>
        <w:pStyle w:val="Heading3"/>
        <w:rPr>
          <w:rFonts w:cs="Calibri"/>
        </w:rPr>
      </w:pPr>
      <w:r w:rsidRPr="009F214B">
        <w:rPr>
          <w:rFonts w:cs="Calibri"/>
        </w:rPr>
        <w:t>1AC – Framing</w:t>
      </w:r>
    </w:p>
    <w:p w14:paraId="2FB1F690" w14:textId="77777777" w:rsidR="002E54B9" w:rsidRDefault="002E54B9" w:rsidP="002E54B9">
      <w:pPr>
        <w:pStyle w:val="Heading4"/>
      </w:pPr>
      <w:r>
        <w:t>T</w:t>
      </w:r>
      <w:r w:rsidRPr="001665FD">
        <w:t>he standard is maximizing expected wellbeing</w:t>
      </w:r>
      <w:r>
        <w:t xml:space="preserve"> – Prefer:</w:t>
      </w:r>
    </w:p>
    <w:p w14:paraId="594CC6D5" w14:textId="77777777" w:rsidR="002E54B9" w:rsidRPr="001736B8" w:rsidRDefault="002E54B9" w:rsidP="002E54B9">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 moral naturalism is true.</w:t>
      </w:r>
    </w:p>
    <w:p w14:paraId="7174AF05" w14:textId="77777777" w:rsidR="002E54B9" w:rsidRPr="001736B8" w:rsidRDefault="002E54B9" w:rsidP="002E54B9">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246B4443" w14:textId="77777777" w:rsidR="002E54B9" w:rsidRPr="00781504" w:rsidRDefault="002E54B9" w:rsidP="002E54B9">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4226721E" w14:textId="77777777" w:rsidR="002E54B9" w:rsidRPr="001736B8" w:rsidRDefault="002E54B9" w:rsidP="002E54B9">
      <w:pPr>
        <w:pStyle w:val="Heading4"/>
        <w:spacing w:line="276" w:lineRule="auto"/>
        <w:rPr>
          <w:rFonts w:cs="Calibri"/>
        </w:rPr>
      </w:pPr>
      <w:bookmarkStart w:id="1" w:name="_Hlk51986527"/>
      <w:r w:rsidRPr="001736B8">
        <w:rPr>
          <w:rFonts w:cs="Calibri"/>
        </w:rPr>
        <w:t>Pleasure and pain are intrinsically valuable.</w:t>
      </w:r>
    </w:p>
    <w:p w14:paraId="57F4B014" w14:textId="77777777" w:rsidR="002E54B9" w:rsidRPr="001736B8" w:rsidRDefault="002E54B9" w:rsidP="002E54B9">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6113DE88" w14:textId="77777777" w:rsidR="002E54B9" w:rsidRPr="001736B8" w:rsidRDefault="002E54B9" w:rsidP="002E54B9">
      <w:pPr>
        <w:spacing w:line="276" w:lineRule="auto"/>
        <w:rPr>
          <w:szCs w:val="26"/>
        </w:rPr>
      </w:pPr>
      <w:r w:rsidRPr="001736B8">
        <w:rPr>
          <w:szCs w:val="26"/>
        </w:rPr>
        <w:t xml:space="preserve">Let us start by observing, empirically, that a widely shared judgment about intrinsic value and disvalue is that pleasure is intrinsically </w:t>
      </w:r>
      <w:proofErr w:type="gramStart"/>
      <w:r w:rsidRPr="001736B8">
        <w:rPr>
          <w:szCs w:val="26"/>
        </w:rPr>
        <w:t>valuable</w:t>
      </w:r>
      <w:proofErr w:type="gramEnd"/>
      <w:r w:rsidRPr="001736B8">
        <w:rPr>
          <w:szCs w:val="26"/>
        </w:rPr>
        <w:t xml:space="preserve"> and pain is intrinsically </w:t>
      </w:r>
      <w:proofErr w:type="spellStart"/>
      <w:r w:rsidRPr="001736B8">
        <w:rPr>
          <w:szCs w:val="26"/>
        </w:rPr>
        <w:t>disvaluable</w:t>
      </w:r>
      <w:proofErr w:type="spellEnd"/>
      <w:r w:rsidRPr="001736B8">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1736B8">
        <w:rPr>
          <w:szCs w:val="26"/>
        </w:rPr>
        <w:t xml:space="preserve"> the way </w:t>
      </w:r>
      <w:r w:rsidRPr="001736B8">
        <w:rPr>
          <w:b/>
          <w:sz w:val="26"/>
          <w:szCs w:val="26"/>
          <w:highlight w:val="green"/>
          <w:u w:val="single"/>
        </w:rPr>
        <w:t>pleasure</w:t>
      </w:r>
      <w:r w:rsidRPr="001736B8">
        <w:rPr>
          <w:b/>
          <w:sz w:val="26"/>
          <w:szCs w:val="26"/>
          <w:u w:val="single"/>
        </w:rPr>
        <w:t xml:space="preserve"> </w:t>
      </w:r>
      <w:r w:rsidRPr="001736B8">
        <w:rPr>
          <w:szCs w:val="26"/>
        </w:rPr>
        <w:t xml:space="preserve">feels </w:t>
      </w:r>
      <w:r w:rsidRPr="001736B8">
        <w:rPr>
          <w:b/>
          <w:sz w:val="26"/>
          <w:szCs w:val="26"/>
          <w:highlight w:val="green"/>
          <w:u w:val="single"/>
        </w:rPr>
        <w:t>and</w:t>
      </w:r>
      <w:r w:rsidRPr="001736B8">
        <w:rPr>
          <w:b/>
          <w:sz w:val="26"/>
          <w:szCs w:val="26"/>
          <w:u w:val="single"/>
        </w:rPr>
        <w:t xml:space="preserve"> </w:t>
      </w:r>
      <w:r w:rsidRPr="001736B8">
        <w:rPr>
          <w:szCs w:val="26"/>
        </w:rPr>
        <w:t>something</w:t>
      </w:r>
      <w:r w:rsidRPr="001736B8">
        <w:rPr>
          <w:b/>
          <w:sz w:val="26"/>
          <w:szCs w:val="26"/>
          <w:u w:val="single"/>
        </w:rPr>
        <w:t xml:space="preserve"> </w:t>
      </w:r>
      <w:r w:rsidRPr="001736B8">
        <w:rPr>
          <w:b/>
          <w:sz w:val="26"/>
          <w:szCs w:val="26"/>
          <w:highlight w:val="green"/>
          <w:u w:val="single"/>
        </w:rPr>
        <w:t>undeniably bad about</w:t>
      </w:r>
      <w:r w:rsidRPr="001736B8">
        <w:rPr>
          <w:szCs w:val="26"/>
        </w:rPr>
        <w:t xml:space="preserve"> the way </w:t>
      </w:r>
      <w:r w:rsidRPr="001736B8">
        <w:rPr>
          <w:b/>
          <w:sz w:val="26"/>
          <w:szCs w:val="26"/>
          <w:highlight w:val="green"/>
          <w:u w:val="single"/>
        </w:rPr>
        <w:t>pain</w:t>
      </w:r>
      <w:r w:rsidRPr="001736B8">
        <w:rPr>
          <w:b/>
          <w:sz w:val="26"/>
          <w:szCs w:val="26"/>
          <w:u w:val="single"/>
        </w:rPr>
        <w:t xml:space="preserve"> </w:t>
      </w:r>
      <w:r w:rsidRPr="001736B8">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1736B8">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1736B8">
        <w:rPr>
          <w:szCs w:val="26"/>
        </w:rPr>
        <w:t>I</w:t>
      </w:r>
      <w:proofErr w:type="gramEnd"/>
      <w:r w:rsidRPr="001736B8">
        <w:rPr>
          <w:szCs w:val="26"/>
        </w:rPr>
        <w:t xml:space="preserve"> then proceed by asking “</w:t>
      </w:r>
      <w:r w:rsidRPr="001736B8">
        <w:rPr>
          <w:b/>
          <w:sz w:val="26"/>
          <w:szCs w:val="26"/>
          <w:u w:val="single"/>
        </w:rPr>
        <w:t xml:space="preserve">But </w:t>
      </w:r>
      <w:r w:rsidRPr="001736B8">
        <w:rPr>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1736B8">
        <w:rPr>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1736B8">
        <w:rPr>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1736B8">
        <w:rPr>
          <w:szCs w:val="26"/>
        </w:rPr>
        <w:t xml:space="preserve">we assume that </w:t>
      </w:r>
      <w:r w:rsidRPr="001736B8">
        <w:rPr>
          <w:b/>
          <w:sz w:val="26"/>
          <w:szCs w:val="26"/>
          <w:highlight w:val="green"/>
          <w:u w:val="single"/>
        </w:rPr>
        <w:t>pleasure is</w:t>
      </w:r>
      <w:r w:rsidRPr="001736B8">
        <w:rPr>
          <w:b/>
          <w:sz w:val="26"/>
          <w:szCs w:val="26"/>
          <w:u w:val="single"/>
        </w:rPr>
        <w:t xml:space="preserve"> </w:t>
      </w:r>
      <w:r w:rsidRPr="001736B8">
        <w:rPr>
          <w:szCs w:val="26"/>
        </w:rPr>
        <w:t xml:space="preserve">choice </w:t>
      </w:r>
      <w:r w:rsidRPr="001736B8">
        <w:rPr>
          <w:b/>
          <w:sz w:val="26"/>
          <w:szCs w:val="26"/>
          <w:highlight w:val="green"/>
          <w:u w:val="single"/>
        </w:rPr>
        <w:t>worthy in itself</w:t>
      </w:r>
      <w:r w:rsidRPr="001736B8">
        <w:rPr>
          <w:b/>
          <w:sz w:val="26"/>
          <w:szCs w:val="26"/>
          <w:u w:val="single"/>
        </w:rPr>
        <w:t>.”</w:t>
      </w:r>
      <w:r w:rsidRPr="001736B8">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1736B8">
        <w:rPr>
          <w:szCs w:val="26"/>
        </w:rPr>
        <w:t xml:space="preserve"> </w:t>
      </w:r>
    </w:p>
    <w:bookmarkEnd w:id="1"/>
    <w:p w14:paraId="524CFD7E" w14:textId="77777777" w:rsidR="002E54B9" w:rsidRDefault="002E54B9" w:rsidP="002E54B9">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6EA5AECD" w14:textId="77777777" w:rsidR="002E54B9" w:rsidRPr="009F214B" w:rsidRDefault="002E54B9" w:rsidP="002E54B9">
      <w:pPr>
        <w:pStyle w:val="Heading4"/>
        <w:rPr>
          <w:rFonts w:cs="Calibri"/>
        </w:rPr>
      </w:pPr>
      <w:r>
        <w:rPr>
          <w:rFonts w:cs="Calibri"/>
        </w:rPr>
        <w:t>[3</w:t>
      </w:r>
      <w:r w:rsidRPr="009F214B">
        <w:rPr>
          <w:rFonts w:cs="Calibri"/>
        </w:rPr>
        <w:t>] Extinction outweighs</w:t>
      </w:r>
    </w:p>
    <w:p w14:paraId="652FDB1E" w14:textId="77777777" w:rsidR="002E54B9" w:rsidRPr="009F214B" w:rsidRDefault="002E54B9" w:rsidP="002E54B9">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7F5F66C" w14:textId="77777777" w:rsidR="002E54B9" w:rsidRDefault="002E54B9" w:rsidP="002E54B9">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1FB75FC" w14:textId="77777777" w:rsidR="002E54B9" w:rsidRDefault="002E54B9" w:rsidP="002E54B9">
      <w:pPr>
        <w:pStyle w:val="Heading4"/>
        <w:rPr>
          <w:rFonts w:cs="Calibri"/>
        </w:rPr>
      </w:pPr>
      <w:r>
        <w:t>[4</w:t>
      </w:r>
      <w:r w:rsidRPr="00361031">
        <w:t xml:space="preserve">] </w:t>
      </w:r>
      <w:r w:rsidRPr="00361031">
        <w:rPr>
          <w:rFonts w:cs="Calibri"/>
        </w:rPr>
        <w:t xml:space="preserve">Death outweighs— </w:t>
      </w:r>
    </w:p>
    <w:p w14:paraId="16EA1BFE" w14:textId="77777777" w:rsidR="002E54B9" w:rsidRDefault="002E54B9" w:rsidP="002E54B9">
      <w:pPr>
        <w:pStyle w:val="Heading4"/>
        <w:rPr>
          <w:rFonts w:cs="Calibri"/>
        </w:rPr>
      </w:pPr>
      <w:r>
        <w:rPr>
          <w:rFonts w:cs="Calibri"/>
        </w:rPr>
        <w:t>[</w:t>
      </w:r>
      <w:r w:rsidRPr="00361031">
        <w:rPr>
          <w:rFonts w:cs="Calibri"/>
        </w:rPr>
        <w:t xml:space="preserve">A] Agents can’t act if they fear for their bodily security—my framework constrains every NC and K </w:t>
      </w:r>
    </w:p>
    <w:p w14:paraId="2E4091C7" w14:textId="77777777" w:rsidR="002E54B9" w:rsidRPr="00361031" w:rsidRDefault="002E54B9" w:rsidP="002E54B9">
      <w:pPr>
        <w:pStyle w:val="Heading4"/>
        <w:rPr>
          <w:rFonts w:cs="Calibri"/>
        </w:rPr>
      </w:pPr>
      <w:r>
        <w:rPr>
          <w:rFonts w:cs="Calibri"/>
        </w:rPr>
        <w:t>[</w:t>
      </w:r>
      <w:r w:rsidRPr="00361031">
        <w:rPr>
          <w:rFonts w:cs="Calibri"/>
        </w:rPr>
        <w:t>B] It’s the worst form of evil:</w:t>
      </w:r>
    </w:p>
    <w:p w14:paraId="7E254319" w14:textId="77777777" w:rsidR="002E54B9" w:rsidRPr="00361031" w:rsidRDefault="002E54B9" w:rsidP="002E54B9">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768C250B" w14:textId="77777777" w:rsidR="002E54B9" w:rsidRPr="00064B98" w:rsidRDefault="002E54B9" w:rsidP="002E54B9">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 xml:space="preserve">for the person. What is crucially at stake </w:t>
      </w:r>
      <w:proofErr w:type="gramStart"/>
      <w:r w:rsidRPr="00361031">
        <w:t>here, and</w:t>
      </w:r>
      <w:proofErr w:type="gramEnd"/>
      <w:r w:rsidRPr="00361031">
        <w:t xml:space="preserve">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97606B6" w14:textId="77777777" w:rsidR="002E54B9" w:rsidRPr="006754BB" w:rsidRDefault="002E54B9" w:rsidP="002E54B9">
      <w:pPr>
        <w:rPr>
          <w:u w:val="single"/>
        </w:rPr>
      </w:pPr>
    </w:p>
    <w:p w14:paraId="3FEC6DBA" w14:textId="77777777" w:rsidR="002E54B9" w:rsidRDefault="002E54B9" w:rsidP="002E54B9">
      <w:pPr>
        <w:pStyle w:val="Heading4"/>
      </w:pPr>
      <w:r>
        <w:t>[5]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6C3A4AEA" w14:textId="77777777" w:rsidR="002E54B9" w:rsidRDefault="002E54B9" w:rsidP="002E54B9">
      <w:pPr>
        <w:pStyle w:val="Heading4"/>
      </w:pPr>
      <w:r>
        <w:t xml:space="preserve">[6] Reject any reasons consequences don’t matter </w:t>
      </w:r>
    </w:p>
    <w:p w14:paraId="1358E4C1" w14:textId="77777777" w:rsidR="002E54B9" w:rsidRDefault="002E54B9" w:rsidP="002E54B9">
      <w:pPr>
        <w:pStyle w:val="Heading4"/>
        <w:ind w:left="720"/>
      </w:pPr>
      <w:r>
        <w:t xml:space="preserve">[A] deduction alone is impossible – you need to use induction to even make sense of the words in the argument that induction fails </w:t>
      </w:r>
    </w:p>
    <w:p w14:paraId="544C6966" w14:textId="77777777" w:rsidR="002E54B9" w:rsidRDefault="002E54B9" w:rsidP="002E54B9">
      <w:pPr>
        <w:pStyle w:val="Heading4"/>
        <w:ind w:firstLine="720"/>
      </w:pPr>
      <w:r>
        <w:t xml:space="preserve">[B] calc indicts are just reasons util is hard, not reasons it is impossible </w:t>
      </w:r>
    </w:p>
    <w:p w14:paraId="4EE3D9F9" w14:textId="77777777" w:rsidR="002E54B9" w:rsidRDefault="002E54B9" w:rsidP="002E54B9">
      <w:pPr>
        <w:pStyle w:val="Heading3"/>
      </w:pPr>
      <w:r>
        <w:t>1AC – Underview</w:t>
      </w:r>
    </w:p>
    <w:p w14:paraId="162E03CB" w14:textId="77777777" w:rsidR="002E54B9" w:rsidRDefault="002E54B9" w:rsidP="002E54B9">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33CAA27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F183A5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0"/>
  </w:num>
  <w:num w:numId="13">
    <w:abstractNumId w:val="17"/>
  </w:num>
  <w:num w:numId="14">
    <w:abstractNumId w:val="0"/>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E54B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54B9"/>
    <w:rsid w:val="00315690"/>
    <w:rsid w:val="00316B75"/>
    <w:rsid w:val="00325646"/>
    <w:rsid w:val="003460F2"/>
    <w:rsid w:val="0038158C"/>
    <w:rsid w:val="003902BA"/>
    <w:rsid w:val="003A09E2"/>
    <w:rsid w:val="00407037"/>
    <w:rsid w:val="004605D6"/>
    <w:rsid w:val="004C60E8"/>
    <w:rsid w:val="004E3579"/>
    <w:rsid w:val="004E728B"/>
    <w:rsid w:val="004F39E0"/>
    <w:rsid w:val="0052446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71E2"/>
    <w:rsid w:val="008B3ECB"/>
    <w:rsid w:val="008B4E85"/>
    <w:rsid w:val="008C1B2E"/>
    <w:rsid w:val="0091627E"/>
    <w:rsid w:val="0097032B"/>
    <w:rsid w:val="009D2EAD"/>
    <w:rsid w:val="009D54B2"/>
    <w:rsid w:val="009E1922"/>
    <w:rsid w:val="009F7ED2"/>
    <w:rsid w:val="00A71AA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6703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6B4ED"/>
  <w15:chartTrackingRefBased/>
  <w15:docId w15:val="{026762C6-E57F-4AC1-A925-829253CAF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54B9"/>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2E54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E54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2E54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E54B9"/>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2E54B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E54B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E54B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E54B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E54B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E54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54B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2E54B9"/>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2E54B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2E54B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E54B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E54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54B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E54B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E54B9"/>
    <w:rPr>
      <w:color w:val="auto"/>
      <w:u w:val="none"/>
    </w:rPr>
  </w:style>
  <w:style w:type="character" w:styleId="FollowedHyperlink">
    <w:name w:val="FollowedHyperlink"/>
    <w:basedOn w:val="DefaultParagraphFont"/>
    <w:uiPriority w:val="99"/>
    <w:unhideWhenUsed/>
    <w:rsid w:val="002E54B9"/>
    <w:rPr>
      <w:color w:val="auto"/>
      <w:u w:val="none"/>
    </w:rPr>
  </w:style>
  <w:style w:type="paragraph" w:customStyle="1" w:styleId="Emphasis1">
    <w:name w:val="Emphasis1"/>
    <w:basedOn w:val="Normal"/>
    <w:link w:val="Emphasis"/>
    <w:autoRedefine/>
    <w:uiPriority w:val="7"/>
    <w:qFormat/>
    <w:rsid w:val="002E54B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E54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2E54B9"/>
    <w:rPr>
      <w:rFonts w:ascii="Cambria" w:eastAsia="Times New Roman" w:hAnsi="Cambria"/>
      <w:b/>
      <w:bCs/>
      <w:i/>
      <w:iCs/>
      <w:sz w:val="20"/>
      <w:lang w:bidi="en-US"/>
    </w:rPr>
  </w:style>
  <w:style w:type="character" w:customStyle="1" w:styleId="Heading6Char">
    <w:name w:val="Heading 6 Char"/>
    <w:basedOn w:val="DefaultParagraphFont"/>
    <w:link w:val="Heading6"/>
    <w:rsid w:val="002E54B9"/>
    <w:rPr>
      <w:rFonts w:ascii="Cambria" w:eastAsia="Times New Roman" w:hAnsi="Cambria"/>
      <w:b/>
      <w:bCs/>
      <w:i/>
      <w:iCs/>
      <w:sz w:val="20"/>
      <w:lang w:bidi="en-US"/>
    </w:rPr>
  </w:style>
  <w:style w:type="character" w:customStyle="1" w:styleId="Heading7Char">
    <w:name w:val="Heading 7 Char"/>
    <w:basedOn w:val="DefaultParagraphFont"/>
    <w:link w:val="Heading7"/>
    <w:rsid w:val="002E54B9"/>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E54B9"/>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E54B9"/>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2E54B9"/>
    <w:rPr>
      <w:color w:val="605E5C"/>
      <w:shd w:val="clear" w:color="auto" w:fill="E1DFDD"/>
    </w:rPr>
  </w:style>
  <w:style w:type="paragraph" w:styleId="ListParagraph">
    <w:name w:val="List Paragraph"/>
    <w:aliases w:val="6 font"/>
    <w:basedOn w:val="Normal"/>
    <w:uiPriority w:val="99"/>
    <w:unhideWhenUsed/>
    <w:qFormat/>
    <w:rsid w:val="002E54B9"/>
    <w:pPr>
      <w:ind w:left="720"/>
      <w:contextualSpacing/>
    </w:pPr>
  </w:style>
  <w:style w:type="paragraph" w:customStyle="1" w:styleId="textbold">
    <w:name w:val="text bold"/>
    <w:basedOn w:val="Normal"/>
    <w:uiPriority w:val="7"/>
    <w:qFormat/>
    <w:rsid w:val="002E54B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2E54B9"/>
    <w:rPr>
      <w:u w:val="single"/>
    </w:rPr>
  </w:style>
  <w:style w:type="paragraph" w:styleId="Title">
    <w:name w:val="Title"/>
    <w:aliases w:val="Cites and Cards,UNDERLINE,Bold Underlined,title,Block Heading,Read This"/>
    <w:basedOn w:val="Normal"/>
    <w:next w:val="Normal"/>
    <w:link w:val="TitleChar"/>
    <w:uiPriority w:val="6"/>
    <w:qFormat/>
    <w:rsid w:val="002E54B9"/>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E54B9"/>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E54B9"/>
  </w:style>
  <w:style w:type="paragraph" w:styleId="DocumentMap">
    <w:name w:val="Document Map"/>
    <w:basedOn w:val="Normal"/>
    <w:link w:val="DocumentMapChar"/>
    <w:uiPriority w:val="99"/>
    <w:unhideWhenUsed/>
    <w:rsid w:val="002E54B9"/>
    <w:rPr>
      <w:rFonts w:ascii="Lucida Grande" w:hAnsi="Lucida Grande" w:cs="Lucida Grande"/>
    </w:rPr>
  </w:style>
  <w:style w:type="character" w:customStyle="1" w:styleId="DocumentMapChar">
    <w:name w:val="Document Map Char"/>
    <w:basedOn w:val="DefaultParagraphFont"/>
    <w:link w:val="DocumentMap"/>
    <w:uiPriority w:val="99"/>
    <w:rsid w:val="002E54B9"/>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2E54B9"/>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E54B9"/>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E54B9"/>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E54B9"/>
    <w:rPr>
      <w:rFonts w:ascii="Tahoma" w:hAnsi="Tahoma" w:cs="Tahoma"/>
      <w:szCs w:val="16"/>
    </w:rPr>
  </w:style>
  <w:style w:type="character" w:customStyle="1" w:styleId="BalloonTextChar">
    <w:name w:val="Balloon Text Char"/>
    <w:basedOn w:val="DefaultParagraphFont"/>
    <w:link w:val="BalloonText"/>
    <w:uiPriority w:val="99"/>
    <w:rsid w:val="002E54B9"/>
    <w:rPr>
      <w:rFonts w:ascii="Tahoma" w:hAnsi="Tahoma" w:cs="Tahoma"/>
      <w:szCs w:val="16"/>
    </w:rPr>
  </w:style>
  <w:style w:type="paragraph" w:styleId="Header">
    <w:name w:val="header"/>
    <w:basedOn w:val="Normal"/>
    <w:link w:val="HeaderChar"/>
    <w:uiPriority w:val="99"/>
    <w:unhideWhenUsed/>
    <w:qFormat/>
    <w:rsid w:val="002E54B9"/>
    <w:pPr>
      <w:tabs>
        <w:tab w:val="center" w:pos="4680"/>
        <w:tab w:val="right" w:pos="9360"/>
      </w:tabs>
    </w:pPr>
  </w:style>
  <w:style w:type="character" w:customStyle="1" w:styleId="HeaderChar">
    <w:name w:val="Header Char"/>
    <w:basedOn w:val="DefaultParagraphFont"/>
    <w:link w:val="Header"/>
    <w:uiPriority w:val="99"/>
    <w:rsid w:val="002E54B9"/>
    <w:rPr>
      <w:rFonts w:ascii="Calibri" w:hAnsi="Calibri"/>
    </w:rPr>
  </w:style>
  <w:style w:type="paragraph" w:styleId="Footer">
    <w:name w:val="footer"/>
    <w:basedOn w:val="Normal"/>
    <w:link w:val="FooterChar"/>
    <w:uiPriority w:val="99"/>
    <w:unhideWhenUsed/>
    <w:rsid w:val="002E54B9"/>
    <w:pPr>
      <w:tabs>
        <w:tab w:val="center" w:pos="4680"/>
        <w:tab w:val="right" w:pos="9360"/>
      </w:tabs>
    </w:pPr>
  </w:style>
  <w:style w:type="character" w:customStyle="1" w:styleId="FooterChar">
    <w:name w:val="Footer Char"/>
    <w:basedOn w:val="DefaultParagraphFont"/>
    <w:link w:val="Footer"/>
    <w:uiPriority w:val="99"/>
    <w:rsid w:val="002E54B9"/>
    <w:rPr>
      <w:rFonts w:ascii="Calibri" w:hAnsi="Calibri"/>
    </w:rPr>
  </w:style>
  <w:style w:type="character" w:customStyle="1" w:styleId="m4841727538114946087gmail-styleunderline">
    <w:name w:val="m_4841727538114946087gmail-styleunderline"/>
    <w:basedOn w:val="DefaultParagraphFont"/>
    <w:rsid w:val="002E54B9"/>
  </w:style>
  <w:style w:type="paragraph" w:customStyle="1" w:styleId="Analytic">
    <w:name w:val="Analytic"/>
    <w:basedOn w:val="Normal"/>
    <w:link w:val="AnalyticChar"/>
    <w:autoRedefine/>
    <w:rsid w:val="002E54B9"/>
    <w:rPr>
      <w:b/>
      <w:sz w:val="24"/>
    </w:rPr>
  </w:style>
  <w:style w:type="paragraph" w:customStyle="1" w:styleId="BreakTag">
    <w:name w:val="Break Tag"/>
    <w:basedOn w:val="Normal"/>
    <w:autoRedefine/>
    <w:uiPriority w:val="4"/>
    <w:qFormat/>
    <w:rsid w:val="002E54B9"/>
    <w:pPr>
      <w:spacing w:before="240"/>
    </w:pPr>
    <w:rPr>
      <w:b/>
      <w:sz w:val="26"/>
    </w:rPr>
  </w:style>
  <w:style w:type="paragraph" w:customStyle="1" w:styleId="BreakBlock">
    <w:name w:val="Break Block"/>
    <w:basedOn w:val="Normal"/>
    <w:link w:val="BreakBlockChar"/>
    <w:autoRedefine/>
    <w:qFormat/>
    <w:rsid w:val="002E54B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E54B9"/>
    <w:rPr>
      <w:rFonts w:ascii="Arial Bold" w:hAnsi="Arial Bold"/>
      <w:b/>
      <w:caps/>
      <w:sz w:val="32"/>
      <w:u w:val="single"/>
    </w:rPr>
  </w:style>
  <w:style w:type="character" w:customStyle="1" w:styleId="Mention1">
    <w:name w:val="Mention1"/>
    <w:basedOn w:val="DefaultParagraphFont"/>
    <w:uiPriority w:val="99"/>
    <w:semiHidden/>
    <w:unhideWhenUsed/>
    <w:rsid w:val="002E54B9"/>
    <w:rPr>
      <w:color w:val="2B579A"/>
      <w:shd w:val="clear" w:color="auto" w:fill="E6E6E6"/>
    </w:rPr>
  </w:style>
  <w:style w:type="character" w:customStyle="1" w:styleId="UnresolvedMention1">
    <w:name w:val="Unresolved Mention1"/>
    <w:basedOn w:val="DefaultParagraphFont"/>
    <w:uiPriority w:val="99"/>
    <w:unhideWhenUsed/>
    <w:rsid w:val="002E54B9"/>
    <w:rPr>
      <w:color w:val="808080"/>
      <w:shd w:val="clear" w:color="auto" w:fill="E6E6E6"/>
    </w:rPr>
  </w:style>
  <w:style w:type="paragraph" w:customStyle="1" w:styleId="evidencetext">
    <w:name w:val="evidence text"/>
    <w:basedOn w:val="Normal"/>
    <w:link w:val="evidencetextChar1"/>
    <w:qFormat/>
    <w:rsid w:val="002E54B9"/>
    <w:pPr>
      <w:ind w:left="432" w:right="432"/>
    </w:pPr>
    <w:rPr>
      <w:color w:val="000000"/>
      <w:lang w:val="x-none" w:eastAsia="x-none"/>
    </w:rPr>
  </w:style>
  <w:style w:type="character" w:customStyle="1" w:styleId="evidencetextChar1">
    <w:name w:val="evidence text Char1"/>
    <w:link w:val="evidencetext"/>
    <w:rsid w:val="002E54B9"/>
    <w:rPr>
      <w:rFonts w:ascii="Calibri" w:hAnsi="Calibri"/>
      <w:color w:val="000000"/>
      <w:lang w:val="x-none" w:eastAsia="x-none"/>
    </w:rPr>
  </w:style>
  <w:style w:type="character" w:customStyle="1" w:styleId="Author-Date">
    <w:name w:val="Author-Date"/>
    <w:qFormat/>
    <w:rsid w:val="002E54B9"/>
    <w:rPr>
      <w:b/>
      <w:sz w:val="24"/>
    </w:rPr>
  </w:style>
  <w:style w:type="paragraph" w:customStyle="1" w:styleId="Nothing">
    <w:name w:val="Nothing"/>
    <w:link w:val="NothingChar"/>
    <w:qFormat/>
    <w:rsid w:val="002E54B9"/>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2E54B9"/>
    <w:rPr>
      <w:rFonts w:eastAsia="Times New Roman"/>
      <w:u w:val="single"/>
    </w:rPr>
  </w:style>
  <w:style w:type="character" w:customStyle="1" w:styleId="Style4Char">
    <w:name w:val="Style4 Char"/>
    <w:link w:val="Style4"/>
    <w:rsid w:val="002E54B9"/>
    <w:rPr>
      <w:rFonts w:ascii="Calibri" w:eastAsia="Times New Roman" w:hAnsi="Calibri"/>
      <w:u w:val="single"/>
    </w:rPr>
  </w:style>
  <w:style w:type="character" w:customStyle="1" w:styleId="cardChar">
    <w:name w:val="card Char"/>
    <w:aliases w:val="Bold Cite Char Char,Speed Cite Char"/>
    <w:basedOn w:val="DefaultParagraphFont"/>
    <w:rsid w:val="002E54B9"/>
    <w:rPr>
      <w:rFonts w:ascii="Calibri" w:hAnsi="Calibri" w:cs="Calibri"/>
      <w:u w:val="single"/>
    </w:rPr>
  </w:style>
  <w:style w:type="character" w:customStyle="1" w:styleId="term">
    <w:name w:val="term"/>
    <w:basedOn w:val="DefaultParagraphFont"/>
    <w:rsid w:val="002E54B9"/>
  </w:style>
  <w:style w:type="character" w:customStyle="1" w:styleId="Style1Char">
    <w:name w:val="Style1 Char"/>
    <w:rsid w:val="002E54B9"/>
    <w:rPr>
      <w:rFonts w:ascii="Times New Roman" w:eastAsia="SimSun" w:hAnsi="Times New Roman" w:cs="Times New Roman"/>
      <w:sz w:val="20"/>
      <w:szCs w:val="24"/>
      <w:u w:val="single"/>
      <w:lang w:eastAsia="zh-CN"/>
    </w:rPr>
  </w:style>
  <w:style w:type="character" w:customStyle="1" w:styleId="Styleunderline11pt">
    <w:name w:val="Style underline + 11 pt"/>
    <w:rsid w:val="002E54B9"/>
    <w:rPr>
      <w:rFonts w:ascii="Times New Roman" w:hAnsi="Times New Roman"/>
      <w:sz w:val="20"/>
      <w:u w:val="single"/>
    </w:rPr>
  </w:style>
  <w:style w:type="paragraph" w:customStyle="1" w:styleId="Stylecard11pt">
    <w:name w:val="Style card + 11 pt"/>
    <w:basedOn w:val="Normal"/>
    <w:link w:val="Stylecard11ptChar"/>
    <w:qFormat/>
    <w:rsid w:val="002E54B9"/>
    <w:pPr>
      <w:ind w:left="288" w:right="288"/>
    </w:pPr>
    <w:rPr>
      <w:rFonts w:eastAsia="SimSun"/>
      <w:lang w:eastAsia="zh-CN"/>
    </w:rPr>
  </w:style>
  <w:style w:type="character" w:customStyle="1" w:styleId="Stylecard11ptChar">
    <w:name w:val="Style card + 11 pt Char"/>
    <w:link w:val="Stylecard11pt"/>
    <w:rsid w:val="002E54B9"/>
    <w:rPr>
      <w:rFonts w:ascii="Calibri" w:eastAsia="SimSun" w:hAnsi="Calibri"/>
      <w:lang w:eastAsia="zh-CN"/>
    </w:rPr>
  </w:style>
  <w:style w:type="paragraph" w:customStyle="1" w:styleId="Minimize">
    <w:name w:val="Minimize"/>
    <w:basedOn w:val="Normal"/>
    <w:next w:val="Normal"/>
    <w:link w:val="MinimizeChar"/>
    <w:qFormat/>
    <w:rsid w:val="002E54B9"/>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E54B9"/>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E54B9"/>
    <w:pPr>
      <w:spacing w:after="0" w:line="240" w:lineRule="auto"/>
    </w:pPr>
    <w:rPr>
      <w:rFonts w:ascii="Arial" w:hAnsi="Arial" w:cs="Arial"/>
      <w:u w:val="single"/>
    </w:rPr>
  </w:style>
  <w:style w:type="paragraph" w:customStyle="1" w:styleId="cardtext">
    <w:name w:val="card text"/>
    <w:basedOn w:val="Normal"/>
    <w:link w:val="cardtextChar"/>
    <w:qFormat/>
    <w:rsid w:val="002E54B9"/>
    <w:pPr>
      <w:ind w:left="288" w:right="288"/>
    </w:pPr>
  </w:style>
  <w:style w:type="character" w:customStyle="1" w:styleId="cardtextChar">
    <w:name w:val="card text Char"/>
    <w:basedOn w:val="DefaultParagraphFont"/>
    <w:link w:val="cardtext"/>
    <w:rsid w:val="002E54B9"/>
    <w:rPr>
      <w:rFonts w:ascii="Calibri" w:hAnsi="Calibri"/>
    </w:rPr>
  </w:style>
  <w:style w:type="character" w:customStyle="1" w:styleId="byline">
    <w:name w:val="byline"/>
    <w:basedOn w:val="DefaultParagraphFont"/>
    <w:rsid w:val="002E54B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E54B9"/>
    <w:rPr>
      <w:rFonts w:ascii="Arial" w:hAnsi="Arial"/>
      <w:b/>
      <w:sz w:val="24"/>
      <w:szCs w:val="22"/>
      <w:u w:val="single"/>
    </w:rPr>
  </w:style>
  <w:style w:type="paragraph" w:customStyle="1" w:styleId="StyleStyle411pt">
    <w:name w:val="Style Style4 + 11 pt"/>
    <w:basedOn w:val="Normal"/>
    <w:link w:val="StyleStyle411ptChar"/>
    <w:qFormat/>
    <w:rsid w:val="002E54B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E54B9"/>
    <w:rPr>
      <w:rFonts w:ascii="Calibri" w:eastAsia="Times New Roman" w:hAnsi="Calibri"/>
      <w:u w:val="single"/>
    </w:rPr>
  </w:style>
  <w:style w:type="character" w:customStyle="1" w:styleId="Style11ptUnderline">
    <w:name w:val="Style 11 pt Underline"/>
    <w:rsid w:val="002E54B9"/>
    <w:rPr>
      <w:sz w:val="20"/>
      <w:u w:val="single"/>
    </w:rPr>
  </w:style>
  <w:style w:type="character" w:customStyle="1" w:styleId="Style11ptBoldUnderline">
    <w:name w:val="Style 11 pt Bold Underline"/>
    <w:rsid w:val="002E54B9"/>
    <w:rPr>
      <w:b/>
      <w:bCs/>
      <w:sz w:val="20"/>
      <w:u w:val="single"/>
    </w:rPr>
  </w:style>
  <w:style w:type="character" w:customStyle="1" w:styleId="Style11pt">
    <w:name w:val="Style 11 pt"/>
    <w:rsid w:val="002E54B9"/>
    <w:rPr>
      <w:sz w:val="20"/>
    </w:rPr>
  </w:style>
  <w:style w:type="paragraph" w:customStyle="1" w:styleId="StyleStyle411ptBold">
    <w:name w:val="Style Style4 + 11 pt Bold"/>
    <w:basedOn w:val="Normal"/>
    <w:link w:val="StyleStyle411ptBoldChar"/>
    <w:qFormat/>
    <w:rsid w:val="002E54B9"/>
    <w:rPr>
      <w:rFonts w:eastAsia="Times New Roman"/>
      <w:b/>
      <w:bCs/>
      <w:u w:val="single"/>
    </w:rPr>
  </w:style>
  <w:style w:type="character" w:customStyle="1" w:styleId="StyleStyle411ptBoldChar">
    <w:name w:val="Style Style4 + 11 pt Bold Char"/>
    <w:basedOn w:val="DefaultParagraphFont"/>
    <w:link w:val="StyleStyle411ptBold"/>
    <w:rsid w:val="002E54B9"/>
    <w:rPr>
      <w:rFonts w:ascii="Calibri" w:eastAsia="Times New Roman" w:hAnsi="Calibri"/>
      <w:b/>
      <w:bCs/>
      <w:u w:val="single"/>
    </w:rPr>
  </w:style>
  <w:style w:type="paragraph" w:customStyle="1" w:styleId="BlockTitle">
    <w:name w:val="Block Title"/>
    <w:basedOn w:val="Normal"/>
    <w:next w:val="Normal"/>
    <w:qFormat/>
    <w:rsid w:val="002E54B9"/>
    <w:pPr>
      <w:spacing w:after="120"/>
      <w:jc w:val="center"/>
      <w:outlineLvl w:val="0"/>
    </w:pPr>
    <w:rPr>
      <w:rFonts w:eastAsia="Times New Roman"/>
      <w:b/>
      <w:sz w:val="32"/>
      <w:szCs w:val="20"/>
      <w:u w:val="single"/>
    </w:rPr>
  </w:style>
  <w:style w:type="character" w:customStyle="1" w:styleId="Emphasis2">
    <w:name w:val="Emphasis2"/>
    <w:basedOn w:val="DefaultParagraphFont"/>
    <w:rsid w:val="002E54B9"/>
    <w:rPr>
      <w:rFonts w:ascii="Franklin Gothic Heavy" w:hAnsi="Franklin Gothic Heavy"/>
      <w:iCs/>
      <w:u w:val="single"/>
    </w:rPr>
  </w:style>
  <w:style w:type="paragraph" w:customStyle="1" w:styleId="Cards">
    <w:name w:val="Cards"/>
    <w:basedOn w:val="Normal"/>
    <w:link w:val="CardsChar1"/>
    <w:qFormat/>
    <w:rsid w:val="002E54B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E54B9"/>
    <w:rPr>
      <w:rFonts w:ascii="Times New Roman" w:eastAsia="Times New Roman" w:hAnsi="Times New Roman" w:cs="Times New Roman"/>
      <w:sz w:val="20"/>
      <w:szCs w:val="24"/>
    </w:rPr>
  </w:style>
  <w:style w:type="character" w:customStyle="1" w:styleId="pmterms1">
    <w:name w:val="pmterms1"/>
    <w:basedOn w:val="DefaultParagraphFont"/>
    <w:rsid w:val="002E54B9"/>
  </w:style>
  <w:style w:type="character" w:customStyle="1" w:styleId="hilite1">
    <w:name w:val="hilite1"/>
    <w:basedOn w:val="DefaultParagraphFont"/>
    <w:rsid w:val="002E54B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E54B9"/>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E54B9"/>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E54B9"/>
    <w:rPr>
      <w:rFonts w:eastAsia="Times New Roman"/>
      <w:b/>
      <w:szCs w:val="20"/>
    </w:rPr>
  </w:style>
  <w:style w:type="character" w:customStyle="1" w:styleId="NormaltagChar">
    <w:name w:val="Normal tag Char"/>
    <w:basedOn w:val="DefaultParagraphFont"/>
    <w:link w:val="Normaltag"/>
    <w:uiPriority w:val="99"/>
    <w:locked/>
    <w:rsid w:val="002E54B9"/>
    <w:rPr>
      <w:rFonts w:ascii="Calibri" w:eastAsia="Times New Roman" w:hAnsi="Calibri"/>
      <w:b/>
      <w:szCs w:val="20"/>
    </w:rPr>
  </w:style>
  <w:style w:type="character" w:customStyle="1" w:styleId="DebateUnderline">
    <w:name w:val="Debate Underline"/>
    <w:qFormat/>
    <w:rsid w:val="002E54B9"/>
    <w:rPr>
      <w:rFonts w:ascii="Times New Roman" w:hAnsi="Times New Roman"/>
      <w:sz w:val="20"/>
      <w:szCs w:val="24"/>
      <w:u w:val="thick"/>
    </w:rPr>
  </w:style>
  <w:style w:type="character" w:customStyle="1" w:styleId="blue">
    <w:name w:val="blue"/>
    <w:basedOn w:val="DefaultParagraphFont"/>
    <w:rsid w:val="002E54B9"/>
    <w:rPr>
      <w:rFonts w:cs="Times New Roman"/>
    </w:rPr>
  </w:style>
  <w:style w:type="paragraph" w:customStyle="1" w:styleId="cites">
    <w:name w:val="cites"/>
    <w:link w:val="Heading1Char3"/>
    <w:autoRedefine/>
    <w:qFormat/>
    <w:rsid w:val="002E54B9"/>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2E54B9"/>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E54B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E54B9"/>
    <w:rPr>
      <w:rFonts w:ascii="Times New Roman" w:eastAsia="Malgun Gothic" w:hAnsi="Times New Roman" w:cs="Times New Roman"/>
      <w:sz w:val="12"/>
      <w:szCs w:val="24"/>
    </w:rPr>
  </w:style>
  <w:style w:type="character" w:customStyle="1" w:styleId="CitesChar2">
    <w:name w:val="Cites Char2"/>
    <w:link w:val="Cites0"/>
    <w:rsid w:val="002E54B9"/>
    <w:rPr>
      <w:rFonts w:eastAsia="Times New Roman" w:cs="Times New Roman"/>
      <w:b/>
      <w:bCs/>
      <w:sz w:val="20"/>
      <w:szCs w:val="20"/>
    </w:rPr>
  </w:style>
  <w:style w:type="paragraph" w:customStyle="1" w:styleId="BlockTitle2">
    <w:name w:val="Block Title2"/>
    <w:basedOn w:val="Normal"/>
    <w:next w:val="Normal"/>
    <w:qFormat/>
    <w:rsid w:val="002E54B9"/>
    <w:pPr>
      <w:spacing w:after="240"/>
      <w:jc w:val="center"/>
    </w:pPr>
    <w:rPr>
      <w:rFonts w:eastAsia="Times New Roman"/>
      <w:b/>
      <w:sz w:val="32"/>
      <w:u w:val="single"/>
      <w:lang w:bidi="en-US"/>
    </w:rPr>
  </w:style>
  <w:style w:type="paragraph" w:styleId="TOC1">
    <w:name w:val="toc 1"/>
    <w:basedOn w:val="Normal"/>
    <w:next w:val="Normal"/>
    <w:autoRedefine/>
    <w:uiPriority w:val="39"/>
    <w:rsid w:val="002E54B9"/>
    <w:pPr>
      <w:spacing w:before="120" w:after="120"/>
    </w:pPr>
    <w:rPr>
      <w:rFonts w:eastAsia="Times New Roman"/>
      <w:b/>
      <w:u w:val="single"/>
      <w:lang w:bidi="en-US"/>
    </w:rPr>
  </w:style>
  <w:style w:type="paragraph" w:styleId="TOC9">
    <w:name w:val="toc 9"/>
    <w:basedOn w:val="Normal"/>
    <w:next w:val="Normal"/>
    <w:autoRedefine/>
    <w:rsid w:val="002E54B9"/>
    <w:pPr>
      <w:ind w:left="1600"/>
    </w:pPr>
    <w:rPr>
      <w:rFonts w:eastAsia="Times New Roman"/>
      <w:sz w:val="20"/>
      <w:lang w:bidi="en-US"/>
    </w:rPr>
  </w:style>
  <w:style w:type="paragraph" w:customStyle="1" w:styleId="TxBrp1">
    <w:name w:val="TxBr_p1"/>
    <w:basedOn w:val="Normal"/>
    <w:qFormat/>
    <w:rsid w:val="002E54B9"/>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E54B9"/>
    <w:pPr>
      <w:spacing w:before="100" w:beforeAutospacing="1" w:after="100" w:afterAutospacing="1"/>
    </w:pPr>
    <w:rPr>
      <w:rFonts w:eastAsia="Times New Roman"/>
      <w:lang w:bidi="en-US"/>
    </w:rPr>
  </w:style>
  <w:style w:type="paragraph" w:customStyle="1" w:styleId="fullstory">
    <w:name w:val="fullstory"/>
    <w:basedOn w:val="Normal"/>
    <w:qFormat/>
    <w:rsid w:val="002E54B9"/>
    <w:pPr>
      <w:spacing w:before="100" w:beforeAutospacing="1" w:after="100" w:afterAutospacing="1"/>
    </w:pPr>
    <w:rPr>
      <w:rFonts w:eastAsia="Times New Roman"/>
      <w:lang w:bidi="en-US"/>
    </w:rPr>
  </w:style>
  <w:style w:type="character" w:customStyle="1" w:styleId="standardcontent">
    <w:name w:val="standardcontent"/>
    <w:basedOn w:val="DefaultParagraphFont"/>
    <w:rsid w:val="002E54B9"/>
  </w:style>
  <w:style w:type="paragraph" w:customStyle="1" w:styleId="hat">
    <w:name w:val="hat"/>
    <w:basedOn w:val="Normal"/>
    <w:next w:val="Normal"/>
    <w:link w:val="hatChar"/>
    <w:qFormat/>
    <w:rsid w:val="002E54B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E54B9"/>
  </w:style>
  <w:style w:type="paragraph" w:customStyle="1" w:styleId="HotRouteChar">
    <w:name w:val="Hot Route! Char"/>
    <w:basedOn w:val="Normal"/>
    <w:qFormat/>
    <w:rsid w:val="002E54B9"/>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E54B9"/>
    <w:rPr>
      <w:rFonts w:cs="Times New Roman"/>
      <w:b/>
      <w:bCs/>
    </w:rPr>
  </w:style>
  <w:style w:type="paragraph" w:customStyle="1" w:styleId="Default">
    <w:name w:val="Default"/>
    <w:qFormat/>
    <w:rsid w:val="002E54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E54B9"/>
    <w:rPr>
      <w:rFonts w:ascii="Cambria" w:hAnsi="Cambria" w:cs="Times New Roman"/>
      <w:b/>
      <w:bCs/>
      <w:sz w:val="26"/>
      <w:szCs w:val="26"/>
    </w:rPr>
  </w:style>
  <w:style w:type="character" w:customStyle="1" w:styleId="UnderliningChar">
    <w:name w:val="Underlining Char"/>
    <w:basedOn w:val="DefaultParagraphFont"/>
    <w:link w:val="Underlining"/>
    <w:rsid w:val="002E54B9"/>
    <w:rPr>
      <w:rFonts w:ascii="Arial Narrow" w:hAnsi="Arial Narrow" w:cs="Times New Roman"/>
      <w:u w:val="single"/>
    </w:rPr>
  </w:style>
  <w:style w:type="character" w:customStyle="1" w:styleId="CardCharChar1">
    <w:name w:val="Card Char Char1"/>
    <w:basedOn w:val="DefaultParagraphFont"/>
    <w:rsid w:val="002E54B9"/>
    <w:rPr>
      <w:rFonts w:cs="Times New Roman"/>
      <w:b/>
      <w:bCs/>
      <w:sz w:val="28"/>
      <w:szCs w:val="28"/>
    </w:rPr>
  </w:style>
  <w:style w:type="paragraph" w:customStyle="1" w:styleId="Cites0">
    <w:name w:val="Cites"/>
    <w:basedOn w:val="Normal"/>
    <w:link w:val="CitesChar2"/>
    <w:qFormat/>
    <w:rsid w:val="002E54B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E54B9"/>
    <w:rPr>
      <w:rFonts w:ascii="Times New Roman" w:eastAsia="Calibri" w:hAnsi="Times New Roman" w:cs="Times New Roman"/>
      <w:sz w:val="24"/>
      <w:szCs w:val="24"/>
    </w:rPr>
  </w:style>
  <w:style w:type="character" w:customStyle="1" w:styleId="apple-converted-space">
    <w:name w:val="apple-converted-space"/>
    <w:basedOn w:val="DefaultParagraphFont"/>
    <w:rsid w:val="002E54B9"/>
  </w:style>
  <w:style w:type="character" w:customStyle="1" w:styleId="hit">
    <w:name w:val="hit"/>
    <w:basedOn w:val="DefaultParagraphFont"/>
    <w:rsid w:val="002E54B9"/>
    <w:rPr>
      <w:rFonts w:cs="Times New Roman"/>
    </w:rPr>
  </w:style>
  <w:style w:type="paragraph" w:customStyle="1" w:styleId="SmallFont">
    <w:name w:val="Small Font"/>
    <w:basedOn w:val="Normal"/>
    <w:link w:val="SmallFontChar"/>
    <w:qFormat/>
    <w:rsid w:val="002E54B9"/>
    <w:pPr>
      <w:spacing w:after="200"/>
      <w:jc w:val="both"/>
    </w:pPr>
    <w:rPr>
      <w:rFonts w:eastAsia="Calibri"/>
      <w:szCs w:val="18"/>
    </w:rPr>
  </w:style>
  <w:style w:type="character" w:customStyle="1" w:styleId="SmallFontChar">
    <w:name w:val="Small Font Char"/>
    <w:basedOn w:val="DefaultParagraphFont"/>
    <w:link w:val="SmallFont"/>
    <w:locked/>
    <w:rsid w:val="002E54B9"/>
    <w:rPr>
      <w:rFonts w:ascii="Calibri" w:eastAsia="Calibri" w:hAnsi="Calibri"/>
      <w:szCs w:val="18"/>
    </w:rPr>
  </w:style>
  <w:style w:type="character" w:customStyle="1" w:styleId="CircleChar1">
    <w:name w:val="Circle Char1"/>
    <w:basedOn w:val="DefaultParagraphFont"/>
    <w:rsid w:val="002E54B9"/>
    <w:rPr>
      <w:rFonts w:cs="Times New Roman"/>
      <w:b/>
      <w:i/>
      <w:sz w:val="18"/>
      <w:szCs w:val="18"/>
      <w:u w:val="single"/>
      <w:lang w:val="en-US" w:eastAsia="en-US" w:bidi="ar-SA"/>
    </w:rPr>
  </w:style>
  <w:style w:type="paragraph" w:styleId="BodyText">
    <w:name w:val="Body Text"/>
    <w:basedOn w:val="Normal"/>
    <w:link w:val="BodyTextChar"/>
    <w:uiPriority w:val="99"/>
    <w:unhideWhenUsed/>
    <w:rsid w:val="002E54B9"/>
    <w:pPr>
      <w:spacing w:after="120"/>
    </w:pPr>
  </w:style>
  <w:style w:type="character" w:customStyle="1" w:styleId="BodyTextChar">
    <w:name w:val="Body Text Char"/>
    <w:basedOn w:val="DefaultParagraphFont"/>
    <w:link w:val="BodyText"/>
    <w:uiPriority w:val="99"/>
    <w:rsid w:val="002E54B9"/>
    <w:rPr>
      <w:rFonts w:ascii="Calibri" w:hAnsi="Calibri"/>
    </w:rPr>
  </w:style>
  <w:style w:type="character" w:customStyle="1" w:styleId="verdana">
    <w:name w:val="verdana"/>
    <w:basedOn w:val="DefaultParagraphFont"/>
    <w:rsid w:val="002E54B9"/>
  </w:style>
  <w:style w:type="character" w:customStyle="1" w:styleId="CardsChar1">
    <w:name w:val="Cards Char1"/>
    <w:link w:val="Cards"/>
    <w:rsid w:val="002E54B9"/>
    <w:rPr>
      <w:rFonts w:ascii="Calibri" w:eastAsia="Times New Roman" w:hAnsi="Calibri" w:cs="Times New Roman"/>
      <w:sz w:val="20"/>
      <w:szCs w:val="20"/>
    </w:rPr>
  </w:style>
  <w:style w:type="paragraph" w:customStyle="1" w:styleId="BlockHeadings">
    <w:name w:val="Block Headings"/>
    <w:basedOn w:val="Normal"/>
    <w:link w:val="BlockHeadingsChar"/>
    <w:qFormat/>
    <w:rsid w:val="002E54B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E54B9"/>
    <w:rPr>
      <w:rFonts w:ascii="Calibri" w:eastAsia="Times New Roman" w:hAnsi="Calibri" w:cs="Times New Roman"/>
      <w:b/>
      <w:sz w:val="20"/>
      <w:szCs w:val="20"/>
    </w:rPr>
  </w:style>
  <w:style w:type="paragraph" w:customStyle="1" w:styleId="loose">
    <w:name w:val="loose"/>
    <w:basedOn w:val="Normal"/>
    <w:qFormat/>
    <w:rsid w:val="002E54B9"/>
    <w:pPr>
      <w:spacing w:before="210"/>
    </w:pPr>
    <w:rPr>
      <w:rFonts w:eastAsia="Times New Roman"/>
      <w:lang w:eastAsia="zh-CN" w:bidi="he-IL"/>
    </w:rPr>
  </w:style>
  <w:style w:type="character" w:customStyle="1" w:styleId="hit1">
    <w:name w:val="hit1"/>
    <w:basedOn w:val="DefaultParagraphFont"/>
    <w:rsid w:val="002E54B9"/>
    <w:rPr>
      <w:b/>
      <w:bCs/>
      <w:color w:val="CC0033"/>
    </w:rPr>
  </w:style>
  <w:style w:type="character" w:customStyle="1" w:styleId="upper">
    <w:name w:val="upper"/>
    <w:basedOn w:val="DefaultParagraphFont"/>
    <w:rsid w:val="002E54B9"/>
  </w:style>
  <w:style w:type="character" w:customStyle="1" w:styleId="Author">
    <w:name w:val="Author"/>
    <w:aliases w:val="Style Date"/>
    <w:basedOn w:val="DefaultParagraphFont"/>
    <w:qFormat/>
    <w:rsid w:val="002E54B9"/>
    <w:rPr>
      <w:b/>
      <w:sz w:val="24"/>
    </w:rPr>
  </w:style>
  <w:style w:type="character" w:customStyle="1" w:styleId="SmallFont7pt">
    <w:name w:val="Small Font (7 pt)"/>
    <w:basedOn w:val="DefaultParagraphFont"/>
    <w:rsid w:val="002E54B9"/>
    <w:rPr>
      <w:sz w:val="14"/>
    </w:rPr>
  </w:style>
  <w:style w:type="paragraph" w:customStyle="1" w:styleId="UnderlinedText">
    <w:name w:val="Underlined Text"/>
    <w:basedOn w:val="Normal"/>
    <w:qFormat/>
    <w:rsid w:val="002E54B9"/>
    <w:rPr>
      <w:rFonts w:eastAsia="Times New Roman"/>
      <w:b/>
      <w:szCs w:val="20"/>
    </w:rPr>
  </w:style>
  <w:style w:type="character" w:customStyle="1" w:styleId="SmallText-New">
    <w:name w:val="Small Text - New"/>
    <w:basedOn w:val="DefaultParagraphFont"/>
    <w:rsid w:val="002E54B9"/>
    <w:rPr>
      <w:rFonts w:ascii="Arial Narrow" w:hAnsi="Arial Narrow"/>
      <w:sz w:val="14"/>
    </w:rPr>
  </w:style>
  <w:style w:type="paragraph" w:customStyle="1" w:styleId="Smalltext">
    <w:name w:val="Small text"/>
    <w:aliases w:val="Quote1,Quote11"/>
    <w:basedOn w:val="Normal"/>
    <w:link w:val="SmalltextChar"/>
    <w:qFormat/>
    <w:rsid w:val="002E54B9"/>
    <w:rPr>
      <w:rFonts w:ascii="Arial Narrow" w:eastAsia="Times New Roman" w:hAnsi="Arial Narrow"/>
    </w:rPr>
  </w:style>
  <w:style w:type="character" w:customStyle="1" w:styleId="Underlined-New">
    <w:name w:val="Underlined - New"/>
    <w:basedOn w:val="DefaultParagraphFont"/>
    <w:rsid w:val="002E54B9"/>
    <w:rPr>
      <w:rFonts w:ascii="Arial Narrow" w:hAnsi="Arial Narrow"/>
      <w:sz w:val="16"/>
      <w:u w:val="single"/>
    </w:rPr>
  </w:style>
  <w:style w:type="paragraph" w:styleId="TOC2">
    <w:name w:val="toc 2"/>
    <w:basedOn w:val="Normal"/>
    <w:next w:val="Normal"/>
    <w:autoRedefine/>
    <w:uiPriority w:val="39"/>
    <w:rsid w:val="002E54B9"/>
    <w:pPr>
      <w:ind w:left="200"/>
    </w:pPr>
    <w:rPr>
      <w:rFonts w:eastAsia="Times New Roman"/>
      <w:sz w:val="20"/>
      <w:lang w:bidi="en-US"/>
    </w:rPr>
  </w:style>
  <w:style w:type="paragraph" w:styleId="Caption">
    <w:name w:val="caption"/>
    <w:basedOn w:val="Normal"/>
    <w:next w:val="Normal"/>
    <w:qFormat/>
    <w:rsid w:val="002E54B9"/>
    <w:rPr>
      <w:rFonts w:eastAsia="Times New Roman"/>
      <w:b/>
      <w:bCs/>
      <w:sz w:val="18"/>
      <w:szCs w:val="18"/>
      <w:lang w:bidi="en-US"/>
    </w:rPr>
  </w:style>
  <w:style w:type="paragraph" w:styleId="TOCHeading">
    <w:name w:val="TOC Heading"/>
    <w:basedOn w:val="Heading1"/>
    <w:next w:val="Normal"/>
    <w:uiPriority w:val="39"/>
    <w:qFormat/>
    <w:rsid w:val="002E54B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E54B9"/>
    <w:rPr>
      <w:rFonts w:ascii="Arial Narrow" w:hAnsi="Arial Narrow"/>
      <w:dstrike w:val="0"/>
      <w:sz w:val="20"/>
      <w:bdr w:val="single" w:sz="2" w:space="0" w:color="auto"/>
      <w:vertAlign w:val="baseline"/>
    </w:rPr>
  </w:style>
  <w:style w:type="character" w:customStyle="1" w:styleId="style65">
    <w:name w:val="style65"/>
    <w:basedOn w:val="DefaultParagraphFont"/>
    <w:rsid w:val="002E54B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E54B9"/>
    <w:rPr>
      <w:rFonts w:cs="Arial"/>
      <w:bCs/>
      <w:szCs w:val="26"/>
      <w:u w:val="single"/>
      <w:lang w:val="en-US" w:eastAsia="en-US" w:bidi="ar-SA"/>
    </w:rPr>
  </w:style>
  <w:style w:type="character" w:customStyle="1" w:styleId="qlabel">
    <w:name w:val="q_label"/>
    <w:basedOn w:val="DefaultParagraphFont"/>
    <w:rsid w:val="002E54B9"/>
  </w:style>
  <w:style w:type="character" w:customStyle="1" w:styleId="alabel">
    <w:name w:val="a_label"/>
    <w:basedOn w:val="DefaultParagraphFont"/>
    <w:rsid w:val="002E54B9"/>
  </w:style>
  <w:style w:type="character" w:customStyle="1" w:styleId="Style1Char1">
    <w:name w:val="Style1 Char1"/>
    <w:basedOn w:val="DefaultParagraphFont"/>
    <w:rsid w:val="002E54B9"/>
    <w:rPr>
      <w:rFonts w:eastAsia="SimSun"/>
      <w:sz w:val="20"/>
      <w:szCs w:val="24"/>
      <w:u w:val="single"/>
      <w:lang w:val="en-US" w:eastAsia="zh-CN" w:bidi="ar-SA"/>
    </w:rPr>
  </w:style>
  <w:style w:type="character" w:customStyle="1" w:styleId="UnderlineCharChar">
    <w:name w:val="Underline Char Char"/>
    <w:basedOn w:val="DefaultParagraphFont"/>
    <w:rsid w:val="002E54B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E54B9"/>
    <w:rPr>
      <w:rFonts w:eastAsia="MS Mincho"/>
      <w:b/>
      <w:u w:val="single"/>
      <w:lang w:val="en-US" w:eastAsia="en-US" w:bidi="ar-SA"/>
    </w:rPr>
  </w:style>
  <w:style w:type="character" w:customStyle="1" w:styleId="CardTextChar0">
    <w:name w:val="Card Text Char"/>
    <w:basedOn w:val="DefaultParagraphFont"/>
    <w:rsid w:val="002E54B9"/>
    <w:rPr>
      <w:rFonts w:ascii="Times New Roman" w:eastAsia="Times New Roman" w:hAnsi="Times New Roman" w:cs="Times New Roman"/>
      <w:szCs w:val="24"/>
    </w:rPr>
  </w:style>
  <w:style w:type="character" w:customStyle="1" w:styleId="reduce2">
    <w:name w:val="reduce2"/>
    <w:basedOn w:val="DefaultParagraphFont"/>
    <w:rsid w:val="002E54B9"/>
    <w:rPr>
      <w:rFonts w:ascii="Arial" w:hAnsi="Arial" w:cs="Arial"/>
      <w:color w:val="000000"/>
      <w:sz w:val="10"/>
      <w:szCs w:val="22"/>
    </w:rPr>
  </w:style>
  <w:style w:type="paragraph" w:customStyle="1" w:styleId="BoldUnderline">
    <w:name w:val="BoldUnderline"/>
    <w:link w:val="BoldUnderlineChar"/>
    <w:uiPriority w:val="99"/>
    <w:qFormat/>
    <w:rsid w:val="002E54B9"/>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E54B9"/>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E54B9"/>
    <w:rPr>
      <w:rFonts w:cs="Arial"/>
      <w:bCs/>
      <w:szCs w:val="26"/>
      <w:u w:val="single"/>
      <w:lang w:val="en-US" w:eastAsia="en-US" w:bidi="ar-SA"/>
    </w:rPr>
  </w:style>
  <w:style w:type="paragraph" w:customStyle="1" w:styleId="evidencetextChar">
    <w:name w:val="evidence text Char"/>
    <w:basedOn w:val="Normal"/>
    <w:qFormat/>
    <w:rsid w:val="002E54B9"/>
    <w:pPr>
      <w:ind w:left="1728" w:right="1008"/>
    </w:pPr>
    <w:rPr>
      <w:rFonts w:eastAsia="Times New Roman"/>
      <w:color w:val="000000"/>
      <w:sz w:val="18"/>
    </w:rPr>
  </w:style>
  <w:style w:type="character" w:customStyle="1" w:styleId="underline2">
    <w:name w:val="underline2"/>
    <w:basedOn w:val="DefaultParagraphFont"/>
    <w:rsid w:val="002E54B9"/>
    <w:rPr>
      <w:u w:val="single"/>
    </w:rPr>
  </w:style>
  <w:style w:type="character" w:customStyle="1" w:styleId="Style11ptUnderlineBorderSinglesolidlineAuto05pt">
    <w:name w:val="Style 11 pt Underline Border: : (Single solid line Auto  0.5 pt..."/>
    <w:rsid w:val="002E54B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E54B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E54B9"/>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2E54B9"/>
    <w:rPr>
      <w:u w:val="single"/>
    </w:rPr>
  </w:style>
  <w:style w:type="paragraph" w:customStyle="1" w:styleId="UnderlineChar4">
    <w:name w:val="Underline Char4"/>
    <w:basedOn w:val="Normal"/>
    <w:link w:val="UnderlineChar4Char"/>
    <w:qFormat/>
    <w:rsid w:val="002E54B9"/>
    <w:rPr>
      <w:rFonts w:asciiTheme="minorHAnsi" w:hAnsiTheme="minorHAnsi"/>
      <w:u w:val="single"/>
    </w:rPr>
  </w:style>
  <w:style w:type="character" w:customStyle="1" w:styleId="BoldandUnderlineChar3Char2">
    <w:name w:val="Bold and Underline Char3 Char2"/>
    <w:basedOn w:val="DefaultParagraphFont"/>
    <w:link w:val="BoldandUnderlineChar3"/>
    <w:rsid w:val="002E54B9"/>
    <w:rPr>
      <w:b/>
      <w:u w:val="single"/>
    </w:rPr>
  </w:style>
  <w:style w:type="paragraph" w:customStyle="1" w:styleId="BoldandUnderlineChar3">
    <w:name w:val="Bold and Underline Char3"/>
    <w:basedOn w:val="Normal"/>
    <w:link w:val="BoldandUnderlineChar3Char2"/>
    <w:qFormat/>
    <w:rsid w:val="002E54B9"/>
    <w:rPr>
      <w:rFonts w:asciiTheme="minorHAnsi" w:hAnsiTheme="minorHAnsi"/>
      <w:b/>
      <w:u w:val="single"/>
    </w:rPr>
  </w:style>
  <w:style w:type="paragraph" w:customStyle="1" w:styleId="StyleUnderlineChar11pt">
    <w:name w:val="Style Underline Char + 11 pt"/>
    <w:basedOn w:val="Normal"/>
    <w:link w:val="StyleUnderlineChar11ptChar"/>
    <w:qFormat/>
    <w:rsid w:val="002E54B9"/>
    <w:rPr>
      <w:rFonts w:eastAsia="Times New Roman"/>
      <w:u w:val="single"/>
    </w:rPr>
  </w:style>
  <w:style w:type="character" w:customStyle="1" w:styleId="StyleUnderlineChar11ptChar">
    <w:name w:val="Style Underline Char + 11 pt Char"/>
    <w:basedOn w:val="DefaultParagraphFont"/>
    <w:link w:val="StyleUnderlineChar11pt"/>
    <w:rsid w:val="002E54B9"/>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2E54B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E54B9"/>
    <w:rPr>
      <w:rFonts w:ascii="Calibri" w:eastAsia="Times New Roman" w:hAnsi="Calibri"/>
      <w:b/>
      <w:bCs/>
      <w:u w:val="single"/>
    </w:rPr>
  </w:style>
  <w:style w:type="character" w:customStyle="1" w:styleId="inside-head">
    <w:name w:val="inside-head"/>
    <w:basedOn w:val="DefaultParagraphFont"/>
    <w:rsid w:val="002E54B9"/>
  </w:style>
  <w:style w:type="paragraph" w:customStyle="1" w:styleId="Style3">
    <w:name w:val="Style3"/>
    <w:basedOn w:val="Normal"/>
    <w:link w:val="Style3Char"/>
    <w:qFormat/>
    <w:rsid w:val="002E54B9"/>
    <w:rPr>
      <w:rFonts w:ascii="Arial Narrow" w:eastAsia="Times New Roman" w:hAnsi="Arial Narrow"/>
      <w:b/>
    </w:rPr>
  </w:style>
  <w:style w:type="character" w:customStyle="1" w:styleId="Style3Char">
    <w:name w:val="Style3 Char"/>
    <w:basedOn w:val="DefaultParagraphFont"/>
    <w:link w:val="Style3"/>
    <w:rsid w:val="002E54B9"/>
    <w:rPr>
      <w:rFonts w:ascii="Arial Narrow" w:eastAsia="Times New Roman" w:hAnsi="Arial Narrow"/>
      <w:b/>
    </w:rPr>
  </w:style>
  <w:style w:type="character" w:customStyle="1" w:styleId="7TimesNewRoman">
    <w:name w:val="7 Times New Roman"/>
    <w:rsid w:val="002E54B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E54B9"/>
  </w:style>
  <w:style w:type="character" w:customStyle="1" w:styleId="officialsbureau">
    <w:name w:val="official_s_bureau"/>
    <w:basedOn w:val="DefaultParagraphFont"/>
    <w:rsid w:val="002E54B9"/>
  </w:style>
  <w:style w:type="paragraph" w:customStyle="1" w:styleId="Stylecard11ptUnderline">
    <w:name w:val="Style card + 11 pt Underline"/>
    <w:basedOn w:val="Normal"/>
    <w:link w:val="Stylecard11ptUnderlineChar"/>
    <w:qFormat/>
    <w:rsid w:val="002E54B9"/>
    <w:pPr>
      <w:ind w:left="288" w:right="288"/>
    </w:pPr>
    <w:rPr>
      <w:rFonts w:eastAsia="SimSun"/>
      <w:u w:val="single"/>
      <w:lang w:eastAsia="zh-CN"/>
    </w:rPr>
  </w:style>
  <w:style w:type="character" w:customStyle="1" w:styleId="Stylecard11ptUnderlineChar">
    <w:name w:val="Style card + 11 pt Underline Char"/>
    <w:link w:val="Stylecard11ptUnderline"/>
    <w:rsid w:val="002E54B9"/>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2E54B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E54B9"/>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2E54B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E54B9"/>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2E54B9"/>
    <w:rPr>
      <w:rFonts w:ascii="Calibri" w:eastAsia="SimSun" w:hAnsi="Calibri" w:cs="Calibri"/>
      <w:u w:val="single"/>
      <w:lang w:eastAsia="zh-CN"/>
    </w:rPr>
  </w:style>
  <w:style w:type="paragraph" w:styleId="HTMLPreformatted">
    <w:name w:val="HTML Preformatted"/>
    <w:basedOn w:val="Normal"/>
    <w:link w:val="HTMLPreformattedChar"/>
    <w:rsid w:val="002E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E54B9"/>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E54B9"/>
    <w:rPr>
      <w:u w:val="single"/>
    </w:rPr>
  </w:style>
  <w:style w:type="character" w:customStyle="1" w:styleId="StyleUnderlining11ptChar">
    <w:name w:val="Style Underlining + 11 pt Char"/>
    <w:basedOn w:val="DefaultParagraphFont"/>
    <w:link w:val="StyleUnderlining11pt"/>
    <w:rsid w:val="002E54B9"/>
    <w:rPr>
      <w:rFonts w:ascii="Calibri" w:hAnsi="Calibri"/>
      <w:u w:val="single"/>
    </w:rPr>
  </w:style>
  <w:style w:type="paragraph" w:customStyle="1" w:styleId="StyleCardText9pt">
    <w:name w:val="Style Card Text + 9 pt"/>
    <w:basedOn w:val="Normal"/>
    <w:link w:val="StyleCardText9ptChar"/>
    <w:qFormat/>
    <w:rsid w:val="002E54B9"/>
    <w:pPr>
      <w:spacing w:after="200"/>
      <w:contextualSpacing/>
    </w:pPr>
    <w:rPr>
      <w:rFonts w:eastAsia="Calibri"/>
    </w:rPr>
  </w:style>
  <w:style w:type="character" w:customStyle="1" w:styleId="StyleCardText9ptChar">
    <w:name w:val="Style Card Text + 9 pt Char"/>
    <w:basedOn w:val="DefaultParagraphFont"/>
    <w:link w:val="StyleCardText9pt"/>
    <w:rsid w:val="002E54B9"/>
    <w:rPr>
      <w:rFonts w:ascii="Calibri" w:eastAsia="Calibri" w:hAnsi="Calibri"/>
    </w:rPr>
  </w:style>
  <w:style w:type="paragraph" w:styleId="Quote">
    <w:name w:val="Quote"/>
    <w:basedOn w:val="Normal"/>
    <w:next w:val="Normal"/>
    <w:link w:val="QuoteChar"/>
    <w:uiPriority w:val="29"/>
    <w:qFormat/>
    <w:rsid w:val="002E54B9"/>
    <w:pPr>
      <w:widowControl w:val="0"/>
    </w:pPr>
    <w:rPr>
      <w:rFonts w:eastAsia="Times New Roman"/>
      <w:iCs/>
      <w:color w:val="000000"/>
      <w:lang w:bidi="en-US"/>
    </w:rPr>
  </w:style>
  <w:style w:type="character" w:customStyle="1" w:styleId="QuoteChar">
    <w:name w:val="Quote Char"/>
    <w:basedOn w:val="DefaultParagraphFont"/>
    <w:link w:val="Quote"/>
    <w:uiPriority w:val="29"/>
    <w:rsid w:val="002E54B9"/>
    <w:rPr>
      <w:rFonts w:ascii="Calibri" w:eastAsia="Times New Roman" w:hAnsi="Calibri"/>
      <w:iCs/>
      <w:color w:val="000000"/>
      <w:lang w:bidi="en-US"/>
    </w:rPr>
  </w:style>
  <w:style w:type="paragraph" w:customStyle="1" w:styleId="Underlining">
    <w:name w:val="Underlining"/>
    <w:basedOn w:val="Normal"/>
    <w:link w:val="UnderliningChar"/>
    <w:qFormat/>
    <w:rsid w:val="002E54B9"/>
    <w:rPr>
      <w:rFonts w:ascii="Arial Narrow" w:hAnsi="Arial Narrow" w:cs="Times New Roman"/>
      <w:u w:val="single"/>
    </w:rPr>
  </w:style>
  <w:style w:type="character" w:customStyle="1" w:styleId="ital-inline">
    <w:name w:val="ital-inline"/>
    <w:basedOn w:val="DefaultParagraphFont"/>
    <w:rsid w:val="002E54B9"/>
  </w:style>
  <w:style w:type="character" w:customStyle="1" w:styleId="underlineChar">
    <w:name w:val="underline Char"/>
    <w:basedOn w:val="DefaultParagraphFont"/>
    <w:rsid w:val="002E54B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E54B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E54B9"/>
    <w:rPr>
      <w:sz w:val="20"/>
      <w:u w:val="single"/>
    </w:rPr>
  </w:style>
  <w:style w:type="paragraph" w:styleId="BodyTextIndent2">
    <w:name w:val="Body Text Indent 2"/>
    <w:basedOn w:val="Normal"/>
    <w:link w:val="BodyTextIndent2Char"/>
    <w:unhideWhenUsed/>
    <w:rsid w:val="002E54B9"/>
    <w:pPr>
      <w:spacing w:after="120" w:line="480" w:lineRule="auto"/>
      <w:ind w:left="360"/>
    </w:pPr>
  </w:style>
  <w:style w:type="character" w:customStyle="1" w:styleId="BodyTextIndent2Char">
    <w:name w:val="Body Text Indent 2 Char"/>
    <w:basedOn w:val="DefaultParagraphFont"/>
    <w:link w:val="BodyTextIndent2"/>
    <w:rsid w:val="002E54B9"/>
    <w:rPr>
      <w:rFonts w:ascii="Calibri" w:hAnsi="Calibri"/>
    </w:rPr>
  </w:style>
  <w:style w:type="paragraph" w:styleId="BodyTextIndent3">
    <w:name w:val="Body Text Indent 3"/>
    <w:basedOn w:val="Normal"/>
    <w:link w:val="BodyTextIndent3Char"/>
    <w:uiPriority w:val="99"/>
    <w:semiHidden/>
    <w:unhideWhenUsed/>
    <w:rsid w:val="002E54B9"/>
    <w:pPr>
      <w:spacing w:after="120"/>
      <w:ind w:left="360"/>
    </w:pPr>
    <w:rPr>
      <w:szCs w:val="16"/>
    </w:rPr>
  </w:style>
  <w:style w:type="character" w:customStyle="1" w:styleId="BodyTextIndent3Char">
    <w:name w:val="Body Text Indent 3 Char"/>
    <w:basedOn w:val="DefaultParagraphFont"/>
    <w:link w:val="BodyTextIndent3"/>
    <w:uiPriority w:val="99"/>
    <w:semiHidden/>
    <w:rsid w:val="002E54B9"/>
    <w:rPr>
      <w:rFonts w:ascii="Calibri" w:hAnsi="Calibri"/>
      <w:szCs w:val="16"/>
    </w:rPr>
  </w:style>
  <w:style w:type="paragraph" w:styleId="BodyText2">
    <w:name w:val="Body Text 2"/>
    <w:basedOn w:val="Normal"/>
    <w:link w:val="BodyText2Char"/>
    <w:unhideWhenUsed/>
    <w:rsid w:val="002E54B9"/>
    <w:pPr>
      <w:spacing w:after="120" w:line="480" w:lineRule="auto"/>
    </w:pPr>
  </w:style>
  <w:style w:type="character" w:customStyle="1" w:styleId="BodyText2Char">
    <w:name w:val="Body Text 2 Char"/>
    <w:basedOn w:val="DefaultParagraphFont"/>
    <w:link w:val="BodyText2"/>
    <w:rsid w:val="002E54B9"/>
    <w:rPr>
      <w:rFonts w:ascii="Calibri" w:hAnsi="Calibri"/>
    </w:rPr>
  </w:style>
  <w:style w:type="paragraph" w:styleId="BodyTextIndent">
    <w:name w:val="Body Text Indent"/>
    <w:basedOn w:val="Normal"/>
    <w:link w:val="BodyTextIndentChar"/>
    <w:uiPriority w:val="99"/>
    <w:unhideWhenUsed/>
    <w:rsid w:val="002E54B9"/>
    <w:pPr>
      <w:spacing w:after="120"/>
      <w:ind w:left="360"/>
    </w:pPr>
  </w:style>
  <w:style w:type="character" w:customStyle="1" w:styleId="BodyTextIndentChar">
    <w:name w:val="Body Text Indent Char"/>
    <w:basedOn w:val="DefaultParagraphFont"/>
    <w:link w:val="BodyTextIndent"/>
    <w:uiPriority w:val="99"/>
    <w:rsid w:val="002E54B9"/>
    <w:rPr>
      <w:rFonts w:ascii="Calibri" w:hAnsi="Calibri"/>
    </w:rPr>
  </w:style>
  <w:style w:type="paragraph" w:styleId="BodyText3">
    <w:name w:val="Body Text 3"/>
    <w:basedOn w:val="Normal"/>
    <w:link w:val="BodyText3Char"/>
    <w:unhideWhenUsed/>
    <w:rsid w:val="002E54B9"/>
    <w:pPr>
      <w:spacing w:after="120"/>
    </w:pPr>
    <w:rPr>
      <w:szCs w:val="16"/>
    </w:rPr>
  </w:style>
  <w:style w:type="character" w:customStyle="1" w:styleId="BodyText3Char">
    <w:name w:val="Body Text 3 Char"/>
    <w:basedOn w:val="DefaultParagraphFont"/>
    <w:link w:val="BodyText3"/>
    <w:rsid w:val="002E54B9"/>
    <w:rPr>
      <w:rFonts w:ascii="Calibri" w:hAnsi="Calibri"/>
      <w:szCs w:val="16"/>
    </w:rPr>
  </w:style>
  <w:style w:type="character" w:customStyle="1" w:styleId="StyleBold">
    <w:name w:val="Style Bold"/>
    <w:basedOn w:val="DefaultParagraphFont"/>
    <w:uiPriority w:val="9"/>
    <w:semiHidden/>
    <w:rsid w:val="002E54B9"/>
    <w:rPr>
      <w:b/>
      <w:bCs/>
    </w:rPr>
  </w:style>
  <w:style w:type="character" w:customStyle="1" w:styleId="body-text">
    <w:name w:val="body-text"/>
    <w:basedOn w:val="DefaultParagraphFont"/>
    <w:rsid w:val="002E54B9"/>
  </w:style>
  <w:style w:type="paragraph" w:customStyle="1" w:styleId="StyleStyle411ptBoldBorderSinglesolidlineAuto0">
    <w:name w:val="Style Style4 + 11 pt Bold Border: : (Single solid line Auto  0...."/>
    <w:basedOn w:val="Normal"/>
    <w:link w:val="StyleStyle411ptBoldBorderSinglesolidlineAuto0Char"/>
    <w:qFormat/>
    <w:rsid w:val="002E54B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E54B9"/>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2E54B9"/>
    <w:rPr>
      <w:rFonts w:ascii="Tahoma" w:hAnsi="Tahoma" w:cs="Tahoma"/>
      <w:sz w:val="16"/>
      <w:szCs w:val="16"/>
    </w:rPr>
  </w:style>
  <w:style w:type="character" w:customStyle="1" w:styleId="globalcontentbody">
    <w:name w:val="globalcontentbody"/>
    <w:basedOn w:val="DefaultParagraphFont"/>
    <w:rsid w:val="002E54B9"/>
  </w:style>
  <w:style w:type="paragraph" w:customStyle="1" w:styleId="StyleStyle112pt">
    <w:name w:val="Style Style1 + 12 pt"/>
    <w:basedOn w:val="Normal"/>
    <w:link w:val="StyleStyle112ptChar"/>
    <w:qFormat/>
    <w:rsid w:val="002E54B9"/>
    <w:rPr>
      <w:rFonts w:eastAsia="SimSun"/>
      <w:u w:val="single"/>
      <w:lang w:eastAsia="zh-CN"/>
    </w:rPr>
  </w:style>
  <w:style w:type="character" w:customStyle="1" w:styleId="StyleStyle112ptChar">
    <w:name w:val="Style Style1 + 12 pt Char"/>
    <w:basedOn w:val="DefaultParagraphFont"/>
    <w:link w:val="StyleStyle112pt"/>
    <w:rsid w:val="002E54B9"/>
    <w:rPr>
      <w:rFonts w:ascii="Calibri" w:eastAsia="SimSun" w:hAnsi="Calibri"/>
      <w:u w:val="single"/>
      <w:lang w:eastAsia="zh-CN"/>
    </w:rPr>
  </w:style>
  <w:style w:type="paragraph" w:customStyle="1" w:styleId="MinimizedText">
    <w:name w:val="Minimized Text"/>
    <w:basedOn w:val="Normal"/>
    <w:link w:val="MinimizedTextChar"/>
    <w:qFormat/>
    <w:rsid w:val="002E54B9"/>
    <w:rPr>
      <w:rFonts w:eastAsia="Times New Roman"/>
    </w:rPr>
  </w:style>
  <w:style w:type="character" w:customStyle="1" w:styleId="MinimizedTextChar">
    <w:name w:val="Minimized Text Char"/>
    <w:basedOn w:val="DefaultParagraphFont"/>
    <w:link w:val="MinimizedText"/>
    <w:rsid w:val="002E54B9"/>
    <w:rPr>
      <w:rFonts w:ascii="Calibri" w:eastAsia="Times New Roman" w:hAnsi="Calibri"/>
    </w:rPr>
  </w:style>
  <w:style w:type="character" w:customStyle="1" w:styleId="term1">
    <w:name w:val="term1"/>
    <w:basedOn w:val="DefaultParagraphFont"/>
    <w:rsid w:val="002E54B9"/>
    <w:rPr>
      <w:b/>
      <w:bCs/>
    </w:rPr>
  </w:style>
  <w:style w:type="character" w:customStyle="1" w:styleId="Styleterm111ptUnderline">
    <w:name w:val="Style term1 + 11 pt Underline"/>
    <w:basedOn w:val="term1"/>
    <w:rsid w:val="002E54B9"/>
    <w:rPr>
      <w:b/>
      <w:bCs/>
      <w:sz w:val="20"/>
      <w:u w:val="single"/>
    </w:rPr>
  </w:style>
  <w:style w:type="paragraph" w:customStyle="1" w:styleId="StyleMinimizedTextArialNarrow10pt">
    <w:name w:val="Style Minimized Text + Arial Narrow 10 pt"/>
    <w:basedOn w:val="MinimizedText"/>
    <w:link w:val="StyleMinimizedTextArialNarrow10ptChar"/>
    <w:qFormat/>
    <w:rsid w:val="002E54B9"/>
    <w:rPr>
      <w:sz w:val="20"/>
    </w:rPr>
  </w:style>
  <w:style w:type="character" w:customStyle="1" w:styleId="StyleMinimizedTextArialNarrow10ptChar">
    <w:name w:val="Style Minimized Text + Arial Narrow 10 pt Char"/>
    <w:basedOn w:val="MinimizedTextChar"/>
    <w:link w:val="StyleMinimizedTextArialNarrow10pt"/>
    <w:rsid w:val="002E54B9"/>
    <w:rPr>
      <w:rFonts w:ascii="Calibri" w:eastAsia="Times New Roman" w:hAnsi="Calibri"/>
      <w:sz w:val="20"/>
    </w:rPr>
  </w:style>
  <w:style w:type="character" w:customStyle="1" w:styleId="Styleunderline11ptBold">
    <w:name w:val="Style underline + 11 pt Bold"/>
    <w:basedOn w:val="underline"/>
    <w:rsid w:val="002E54B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E54B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E54B9"/>
    <w:rPr>
      <w:rFonts w:ascii="Calibri" w:eastAsia="Times New Roman" w:hAnsi="Calibri"/>
      <w:u w:val="single"/>
      <w:bdr w:val="single" w:sz="4" w:space="0" w:color="auto"/>
    </w:rPr>
  </w:style>
  <w:style w:type="character" w:customStyle="1" w:styleId="Style9pt">
    <w:name w:val="Style 9 pt"/>
    <w:basedOn w:val="DefaultParagraphFont"/>
    <w:rsid w:val="002E54B9"/>
    <w:rPr>
      <w:rFonts w:ascii="Times New Roman" w:hAnsi="Times New Roman"/>
      <w:sz w:val="20"/>
    </w:rPr>
  </w:style>
  <w:style w:type="paragraph" w:customStyle="1" w:styleId="StyleStyle49pt3">
    <w:name w:val="Style Style4 + 9 pt3"/>
    <w:basedOn w:val="Style4"/>
    <w:link w:val="StyleStyle49pt3Char"/>
    <w:qFormat/>
    <w:rsid w:val="002E54B9"/>
    <w:rPr>
      <w:rFonts w:cs="Times New Roman"/>
    </w:rPr>
  </w:style>
  <w:style w:type="character" w:customStyle="1" w:styleId="StyleStyle49pt3Char">
    <w:name w:val="Style Style4 + 9 pt3 Char"/>
    <w:basedOn w:val="Style4Char"/>
    <w:link w:val="StyleStyle49pt3"/>
    <w:rsid w:val="002E54B9"/>
    <w:rPr>
      <w:rFonts w:ascii="Calibri" w:eastAsia="Times New Roman" w:hAnsi="Calibri" w:cs="Times New Roman"/>
      <w:u w:val="single"/>
    </w:rPr>
  </w:style>
  <w:style w:type="paragraph" w:customStyle="1" w:styleId="StyleStyle4Bold">
    <w:name w:val="Style Style4 + Bold"/>
    <w:basedOn w:val="Style4"/>
    <w:link w:val="StyleStyle4BoldChar"/>
    <w:qFormat/>
    <w:rsid w:val="002E54B9"/>
    <w:rPr>
      <w:rFonts w:cs="Times New Roman"/>
      <w:b/>
      <w:bCs/>
    </w:rPr>
  </w:style>
  <w:style w:type="character" w:customStyle="1" w:styleId="StyleStyle4BoldChar">
    <w:name w:val="Style Style4 + Bold Char"/>
    <w:basedOn w:val="Style4Char"/>
    <w:link w:val="StyleStyle4Bold"/>
    <w:rsid w:val="002E54B9"/>
    <w:rPr>
      <w:rFonts w:ascii="Calibri" w:eastAsia="Times New Roman" w:hAnsi="Calibri" w:cs="Times New Roman"/>
      <w:b/>
      <w:bCs/>
      <w:u w:val="single"/>
    </w:rPr>
  </w:style>
  <w:style w:type="character" w:customStyle="1" w:styleId="CharChar11">
    <w:name w:val="Char Char11"/>
    <w:basedOn w:val="DefaultParagraphFont"/>
    <w:rsid w:val="002E54B9"/>
    <w:rPr>
      <w:rFonts w:cs="Arial"/>
      <w:bCs/>
      <w:szCs w:val="26"/>
      <w:u w:val="single"/>
      <w:lang w:val="en-US" w:eastAsia="en-US" w:bidi="ar-SA"/>
    </w:rPr>
  </w:style>
  <w:style w:type="character" w:customStyle="1" w:styleId="authorbio">
    <w:name w:val="authorbio"/>
    <w:basedOn w:val="DefaultParagraphFont"/>
    <w:rsid w:val="002E54B9"/>
  </w:style>
  <w:style w:type="character" w:customStyle="1" w:styleId="a">
    <w:name w:val="a"/>
    <w:basedOn w:val="DefaultParagraphFont"/>
    <w:rsid w:val="002E54B9"/>
  </w:style>
  <w:style w:type="character" w:customStyle="1" w:styleId="StyleStyleUnderline411pt">
    <w:name w:val="Style Style Underline4 + 11 pt"/>
    <w:basedOn w:val="DefaultParagraphFont"/>
    <w:rsid w:val="002E54B9"/>
    <w:rPr>
      <w:sz w:val="20"/>
      <w:u w:val="single"/>
    </w:rPr>
  </w:style>
  <w:style w:type="character" w:customStyle="1" w:styleId="StyleStyleUnderline411ptBold">
    <w:name w:val="Style Style Underline4 + 11 pt Bold"/>
    <w:basedOn w:val="DefaultParagraphFont"/>
    <w:rsid w:val="002E54B9"/>
    <w:rPr>
      <w:b/>
      <w:bCs/>
      <w:sz w:val="20"/>
      <w:u w:val="single"/>
    </w:rPr>
  </w:style>
  <w:style w:type="character" w:customStyle="1" w:styleId="StyleStyleUnderline311pt">
    <w:name w:val="Style Style Underline3 + 11 pt"/>
    <w:basedOn w:val="DefaultParagraphFont"/>
    <w:rsid w:val="002E54B9"/>
    <w:rPr>
      <w:sz w:val="20"/>
      <w:u w:val="single"/>
    </w:rPr>
  </w:style>
  <w:style w:type="character" w:customStyle="1" w:styleId="StyleStyleUnderline311ptBold">
    <w:name w:val="Style Style Underline3 + 11 pt Bold"/>
    <w:basedOn w:val="DefaultParagraphFont"/>
    <w:rsid w:val="002E54B9"/>
    <w:rPr>
      <w:b/>
      <w:bCs/>
      <w:sz w:val="20"/>
      <w:u w:val="single"/>
    </w:rPr>
  </w:style>
  <w:style w:type="character" w:customStyle="1" w:styleId="StyleUnderline3">
    <w:name w:val="Style Underline3"/>
    <w:basedOn w:val="DefaultParagraphFont"/>
    <w:rsid w:val="002E54B9"/>
    <w:rPr>
      <w:u w:val="single"/>
    </w:rPr>
  </w:style>
  <w:style w:type="paragraph" w:customStyle="1" w:styleId="StyleStyle111ptBorderSinglesolidlineAuto05ptL">
    <w:name w:val="Style Style1 + 11 pt Border: : (Single solid line Auto  0.5 pt L..."/>
    <w:link w:val="StyleStyle111ptBorderSinglesolidlineAuto05ptLChar"/>
    <w:qFormat/>
    <w:rsid w:val="002E54B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E54B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E54B9"/>
    <w:rPr>
      <w:u w:val="single"/>
    </w:rPr>
  </w:style>
  <w:style w:type="character" w:customStyle="1" w:styleId="NothingChar">
    <w:name w:val="Nothing Char"/>
    <w:basedOn w:val="DefaultParagraphFont"/>
    <w:link w:val="Nothing"/>
    <w:rsid w:val="002E54B9"/>
    <w:rPr>
      <w:rFonts w:ascii="Times New Roman" w:eastAsia="Times New Roman" w:hAnsi="Times New Roman" w:cs="Times New Roman"/>
      <w:sz w:val="20"/>
      <w:szCs w:val="24"/>
    </w:rPr>
  </w:style>
  <w:style w:type="character" w:customStyle="1" w:styleId="CardsFont12pt0">
    <w:name w:val="Cards + Font 12pt"/>
    <w:basedOn w:val="DefaultParagraphFont"/>
    <w:rsid w:val="002E54B9"/>
    <w:rPr>
      <w:rFonts w:ascii="Times New Roman" w:eastAsia="Calibri" w:hAnsi="Times New Roman" w:cs="Times New Roman"/>
      <w:sz w:val="24"/>
      <w:szCs w:val="20"/>
      <w:u w:val="single"/>
    </w:rPr>
  </w:style>
  <w:style w:type="character" w:customStyle="1" w:styleId="SmallTextChar0">
    <w:name w:val="Small Text Char"/>
    <w:basedOn w:val="CardTextChar0"/>
    <w:rsid w:val="002E54B9"/>
    <w:rPr>
      <w:rFonts w:ascii="Times New Roman" w:eastAsia="MS Mincho" w:hAnsi="Times New Roman" w:cs="Times New Roman"/>
      <w:sz w:val="15"/>
      <w:szCs w:val="24"/>
      <w:lang w:eastAsia="ja-JP"/>
    </w:rPr>
  </w:style>
  <w:style w:type="paragraph" w:customStyle="1" w:styleId="Circled">
    <w:name w:val="Circled"/>
    <w:link w:val="CircledChar"/>
    <w:qFormat/>
    <w:rsid w:val="002E54B9"/>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E54B9"/>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E54B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E54B9"/>
  </w:style>
  <w:style w:type="character" w:customStyle="1" w:styleId="part-of-speech">
    <w:name w:val="part-of-speech"/>
    <w:basedOn w:val="DefaultParagraphFont"/>
    <w:rsid w:val="002E54B9"/>
  </w:style>
  <w:style w:type="character" w:customStyle="1" w:styleId="sep">
    <w:name w:val="sep"/>
    <w:basedOn w:val="DefaultParagraphFont"/>
    <w:rsid w:val="002E54B9"/>
  </w:style>
  <w:style w:type="character" w:customStyle="1" w:styleId="pron">
    <w:name w:val="pron"/>
    <w:basedOn w:val="DefaultParagraphFont"/>
    <w:rsid w:val="002E54B9"/>
  </w:style>
  <w:style w:type="paragraph" w:customStyle="1" w:styleId="StyleStyle4LatinTimesNewRomanAsianSimSun">
    <w:name w:val="Style Style4 + (Latin) Times New Roman (Asian) SimSun"/>
    <w:basedOn w:val="Normal"/>
    <w:link w:val="StyleStyle4LatinTimesNewRomanAsianSimSunChar"/>
    <w:qFormat/>
    <w:rsid w:val="002E54B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E54B9"/>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E54B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E54B9"/>
    <w:rPr>
      <w:rFonts w:ascii="Calibri" w:eastAsia="SimSun" w:hAnsi="Calibri"/>
      <w:b/>
      <w:bCs/>
      <w:u w:val="single"/>
    </w:rPr>
  </w:style>
  <w:style w:type="character" w:customStyle="1" w:styleId="CharChar3">
    <w:name w:val="Char Char3"/>
    <w:basedOn w:val="DefaultParagraphFont"/>
    <w:rsid w:val="002E54B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E54B9"/>
    <w:rPr>
      <w:bCs/>
      <w:szCs w:val="26"/>
      <w:u w:val="single"/>
    </w:rPr>
  </w:style>
  <w:style w:type="paragraph" w:styleId="Subtitle">
    <w:name w:val="Subtitle"/>
    <w:aliases w:val="Underlined card text"/>
    <w:basedOn w:val="Normal"/>
    <w:next w:val="Normal"/>
    <w:link w:val="SubtitleChar"/>
    <w:uiPriority w:val="99"/>
    <w:qFormat/>
    <w:rsid w:val="002E54B9"/>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2E54B9"/>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2E54B9"/>
    <w:rPr>
      <w:rFonts w:cs="Times New Roman"/>
    </w:rPr>
  </w:style>
  <w:style w:type="character" w:customStyle="1" w:styleId="StyleStyle411pt1Char">
    <w:name w:val="Style Style4 + 11 pt1 Char"/>
    <w:basedOn w:val="Style4Char"/>
    <w:link w:val="StyleStyle411pt1"/>
    <w:rsid w:val="002E54B9"/>
    <w:rPr>
      <w:rFonts w:ascii="Calibri" w:eastAsia="Times New Roman" w:hAnsi="Calibri" w:cs="Times New Roman"/>
      <w:u w:val="single"/>
    </w:rPr>
  </w:style>
  <w:style w:type="character" w:customStyle="1" w:styleId="BoldandUnderlineCharChar2">
    <w:name w:val="Bold and Underline Char Char2"/>
    <w:basedOn w:val="DefaultParagraphFont"/>
    <w:rsid w:val="002E54B9"/>
    <w:rPr>
      <w:b/>
      <w:u w:val="single"/>
      <w:lang w:val="en-US" w:eastAsia="en-US" w:bidi="ar-SA"/>
    </w:rPr>
  </w:style>
  <w:style w:type="character" w:customStyle="1" w:styleId="StyleUnderlineCharChar111pt">
    <w:name w:val="Style Underline Char Char1 + 11 pt"/>
    <w:basedOn w:val="DefaultParagraphFont"/>
    <w:rsid w:val="002E54B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E54B9"/>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E54B9"/>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E54B9"/>
    <w:rPr>
      <w:sz w:val="22"/>
      <w:u w:val="single"/>
    </w:rPr>
  </w:style>
  <w:style w:type="paragraph" w:customStyle="1" w:styleId="StyleMinimizedTextArialNarrow9pt">
    <w:name w:val="Style Minimized Text + Arial Narrow 9 pt"/>
    <w:basedOn w:val="Normal"/>
    <w:link w:val="StyleMinimizedTextArialNarrow9ptChar"/>
    <w:qFormat/>
    <w:rsid w:val="002E54B9"/>
    <w:rPr>
      <w:rFonts w:eastAsia="Times New Roman"/>
    </w:rPr>
  </w:style>
  <w:style w:type="character" w:customStyle="1" w:styleId="StyleMinimizedTextArialNarrow9ptChar">
    <w:name w:val="Style Minimized Text + Arial Narrow 9 pt Char"/>
    <w:basedOn w:val="DefaultParagraphFont"/>
    <w:link w:val="StyleMinimizedTextArialNarrow9pt"/>
    <w:rsid w:val="002E54B9"/>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2E54B9"/>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E54B9"/>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E54B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E54B9"/>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E54B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E54B9"/>
    <w:rPr>
      <w:b w:val="0"/>
      <w:bCs/>
      <w:sz w:val="20"/>
      <w:u w:val="single"/>
      <w:lang w:val="en-US" w:eastAsia="en-US" w:bidi="ar-SA"/>
    </w:rPr>
  </w:style>
  <w:style w:type="character" w:customStyle="1" w:styleId="Styleunderline9pt">
    <w:name w:val="Style underline + 9 pt"/>
    <w:basedOn w:val="underline"/>
    <w:rsid w:val="002E54B9"/>
    <w:rPr>
      <w:rFonts w:ascii="Times New Roman" w:hAnsi="Times New Roman" w:cs="Times New Roman"/>
      <w:b/>
      <w:sz w:val="20"/>
      <w:u w:val="single"/>
    </w:rPr>
  </w:style>
  <w:style w:type="character" w:customStyle="1" w:styleId="StyleTimesNewRoman9pt">
    <w:name w:val="Style Times New Roman 9 pt"/>
    <w:basedOn w:val="DefaultParagraphFont"/>
    <w:rsid w:val="002E54B9"/>
    <w:rPr>
      <w:rFonts w:ascii="Times New Roman" w:hAnsi="Times New Roman"/>
      <w:sz w:val="20"/>
    </w:rPr>
  </w:style>
  <w:style w:type="character" w:customStyle="1" w:styleId="Styleunderline9pt1">
    <w:name w:val="Style underline + 9 pt1"/>
    <w:basedOn w:val="underline"/>
    <w:rsid w:val="002E54B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E54B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E54B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E54B9"/>
    <w:rPr>
      <w:b/>
      <w:bCs/>
      <w:noProof w:val="0"/>
      <w:sz w:val="20"/>
      <w:u w:val="single"/>
      <w:lang w:val="en-US" w:eastAsia="en-US" w:bidi="ar-SA"/>
    </w:rPr>
  </w:style>
  <w:style w:type="character" w:customStyle="1" w:styleId="Hyperlink23">
    <w:name w:val="Hyperlink23"/>
    <w:basedOn w:val="DefaultParagraphFont"/>
    <w:rsid w:val="002E54B9"/>
    <w:rPr>
      <w:color w:val="3300CC"/>
      <w:u w:val="single"/>
    </w:rPr>
  </w:style>
  <w:style w:type="paragraph" w:customStyle="1" w:styleId="cardCharChar">
    <w:name w:val="card Char Char"/>
    <w:basedOn w:val="Normal"/>
    <w:link w:val="cardCharCharChar"/>
    <w:qFormat/>
    <w:rsid w:val="002E54B9"/>
    <w:pPr>
      <w:ind w:left="288" w:right="288"/>
    </w:pPr>
    <w:rPr>
      <w:rFonts w:eastAsia="Times New Roman"/>
      <w:szCs w:val="20"/>
    </w:rPr>
  </w:style>
  <w:style w:type="character" w:customStyle="1" w:styleId="cardCharCharChar">
    <w:name w:val="card Char Char Char"/>
    <w:basedOn w:val="DefaultParagraphFont"/>
    <w:link w:val="cardCharChar"/>
    <w:rsid w:val="002E54B9"/>
    <w:rPr>
      <w:rFonts w:ascii="Calibri" w:eastAsia="Times New Roman" w:hAnsi="Calibri"/>
      <w:szCs w:val="20"/>
    </w:rPr>
  </w:style>
  <w:style w:type="character" w:customStyle="1" w:styleId="StyleunderlineArialNarrow9ptBold">
    <w:name w:val="Style underline + Arial Narrow 9 pt Bold"/>
    <w:basedOn w:val="underline"/>
    <w:rsid w:val="002E54B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E54B9"/>
  </w:style>
  <w:style w:type="character" w:customStyle="1" w:styleId="StylecardCharCharArialNarrow9ptChar">
    <w:name w:val="Style card Char Char + Arial Narrow 9 pt Char"/>
    <w:basedOn w:val="cardCharCharChar"/>
    <w:link w:val="StylecardCharCharArialNarrow9pt"/>
    <w:rsid w:val="002E54B9"/>
    <w:rPr>
      <w:rFonts w:ascii="Calibri" w:eastAsia="Times New Roman" w:hAnsi="Calibri"/>
      <w:szCs w:val="20"/>
    </w:rPr>
  </w:style>
  <w:style w:type="character" w:customStyle="1" w:styleId="UnderlineCharCharChar">
    <w:name w:val="Underline Char Char Char"/>
    <w:basedOn w:val="DefaultParagraphFont"/>
    <w:rsid w:val="002E54B9"/>
    <w:rPr>
      <w:noProof w:val="0"/>
      <w:u w:val="single"/>
      <w:lang w:val="en-US" w:eastAsia="en-US" w:bidi="ar-SA"/>
    </w:rPr>
  </w:style>
  <w:style w:type="character" w:customStyle="1" w:styleId="CardTextChar1">
    <w:name w:val="Card Text Char1"/>
    <w:basedOn w:val="DefaultParagraphFont"/>
    <w:rsid w:val="002E54B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E54B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E54B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E54B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E54B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E54B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E54B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E54B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E54B9"/>
    <w:rPr>
      <w:rFonts w:eastAsia="Times New Roman"/>
    </w:rPr>
  </w:style>
  <w:style w:type="character" w:customStyle="1" w:styleId="TextsmallChar">
    <w:name w:val="Textsmall Char"/>
    <w:basedOn w:val="DefaultParagraphFont"/>
    <w:link w:val="Textsmall"/>
    <w:rsid w:val="002E54B9"/>
    <w:rPr>
      <w:rFonts w:ascii="Calibri" w:eastAsia="Times New Roman" w:hAnsi="Calibri"/>
    </w:rPr>
  </w:style>
  <w:style w:type="character" w:customStyle="1" w:styleId="CharChar111">
    <w:name w:val="Char Char111"/>
    <w:basedOn w:val="DefaultParagraphFont"/>
    <w:rsid w:val="002E54B9"/>
    <w:rPr>
      <w:rFonts w:cs="Arial"/>
      <w:bCs/>
      <w:szCs w:val="26"/>
      <w:u w:val="single"/>
      <w:lang w:val="en-US" w:eastAsia="en-US" w:bidi="ar-SA"/>
    </w:rPr>
  </w:style>
  <w:style w:type="character" w:customStyle="1" w:styleId="UnderlineBold">
    <w:name w:val="Underline + Bold"/>
    <w:uiPriority w:val="1"/>
    <w:qFormat/>
    <w:rsid w:val="002E54B9"/>
    <w:rPr>
      <w:b/>
      <w:sz w:val="20"/>
      <w:u w:val="single"/>
    </w:rPr>
  </w:style>
  <w:style w:type="paragraph" w:customStyle="1" w:styleId="cardtextsmall">
    <w:name w:val="card text small"/>
    <w:basedOn w:val="Normal"/>
    <w:qFormat/>
    <w:rsid w:val="002E54B9"/>
    <w:rPr>
      <w:rFonts w:ascii="Arial Narrow" w:eastAsia="Times New Roman" w:hAnsi="Arial Narrow"/>
    </w:rPr>
  </w:style>
  <w:style w:type="character" w:customStyle="1" w:styleId="AUnterdline">
    <w:name w:val="AUnterdline"/>
    <w:rsid w:val="002E54B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E54B9"/>
    <w:rPr>
      <w:rFonts w:ascii="Times New Roman" w:hAnsi="Times New Roman"/>
      <w:b/>
      <w:bCs/>
      <w:sz w:val="20"/>
      <w:u w:val="single"/>
      <w:bdr w:val="single" w:sz="4" w:space="0" w:color="auto"/>
    </w:rPr>
  </w:style>
  <w:style w:type="character" w:customStyle="1" w:styleId="highlightedsearchterm">
    <w:name w:val="highlightedsearchterm"/>
    <w:rsid w:val="002E54B9"/>
  </w:style>
  <w:style w:type="character" w:customStyle="1" w:styleId="StyleUnderline1">
    <w:name w:val="Style Underline1"/>
    <w:basedOn w:val="DefaultParagraphFont"/>
    <w:rsid w:val="002E54B9"/>
    <w:rPr>
      <w:rFonts w:ascii="Times New Roman" w:hAnsi="Times New Roman"/>
      <w:sz w:val="20"/>
      <w:u w:val="single"/>
    </w:rPr>
  </w:style>
  <w:style w:type="paragraph" w:customStyle="1" w:styleId="CardIndented">
    <w:name w:val="Card (Indented)"/>
    <w:basedOn w:val="Normal"/>
    <w:link w:val="CardIndentedChar"/>
    <w:qFormat/>
    <w:rsid w:val="002E54B9"/>
    <w:pPr>
      <w:ind w:left="288"/>
    </w:pPr>
  </w:style>
  <w:style w:type="paragraph" w:customStyle="1" w:styleId="StyleStyle49pt10">
    <w:name w:val="Style Style4 + 9 pt10"/>
    <w:basedOn w:val="Style4"/>
    <w:link w:val="StyleStyle49pt10Char"/>
    <w:qFormat/>
    <w:rsid w:val="002E54B9"/>
    <w:rPr>
      <w:rFonts w:cs="Times New Roman"/>
    </w:rPr>
  </w:style>
  <w:style w:type="character" w:customStyle="1" w:styleId="StyleStyle49pt10Char">
    <w:name w:val="Style Style4 + 9 pt10 Char"/>
    <w:basedOn w:val="Style4Char"/>
    <w:link w:val="StyleStyle49pt10"/>
    <w:rsid w:val="002E54B9"/>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2E54B9"/>
    <w:rPr>
      <w:rFonts w:cs="Times New Roman"/>
      <w:b/>
      <w:bCs/>
    </w:rPr>
  </w:style>
  <w:style w:type="character" w:customStyle="1" w:styleId="StyleStyle49ptBold7Char">
    <w:name w:val="Style Style4 + 9 pt Bold7 Char"/>
    <w:link w:val="StyleStyle49ptBold7"/>
    <w:rsid w:val="002E54B9"/>
    <w:rPr>
      <w:rFonts w:ascii="Calibri" w:eastAsia="Times New Roman" w:hAnsi="Calibri" w:cs="Times New Roman"/>
      <w:b/>
      <w:bCs/>
      <w:u w:val="single"/>
    </w:rPr>
  </w:style>
  <w:style w:type="paragraph" w:customStyle="1" w:styleId="NormalUnderline">
    <w:name w:val="Normal Underline"/>
    <w:basedOn w:val="Normal"/>
    <w:link w:val="NormalUnderlineChar"/>
    <w:qFormat/>
    <w:rsid w:val="002E54B9"/>
    <w:pPr>
      <w:ind w:left="288"/>
    </w:pPr>
    <w:rPr>
      <w:rFonts w:eastAsia="Times New Roman"/>
      <w:u w:val="single"/>
    </w:rPr>
  </w:style>
  <w:style w:type="character" w:customStyle="1" w:styleId="NormalUnderlineChar">
    <w:name w:val="Normal Underline Char"/>
    <w:link w:val="NormalUnderline"/>
    <w:rsid w:val="002E54B9"/>
    <w:rPr>
      <w:rFonts w:ascii="Calibri" w:eastAsia="Times New Roman" w:hAnsi="Calibri"/>
      <w:u w:val="single"/>
    </w:rPr>
  </w:style>
  <w:style w:type="character" w:customStyle="1" w:styleId="DontRead">
    <w:name w:val="Don't Read"/>
    <w:qFormat/>
    <w:rsid w:val="002E54B9"/>
    <w:rPr>
      <w:rFonts w:ascii="Times New Roman" w:hAnsi="Times New Roman"/>
      <w:sz w:val="16"/>
    </w:rPr>
  </w:style>
  <w:style w:type="paragraph" w:customStyle="1" w:styleId="Underlinestyle">
    <w:name w:val="Underline style"/>
    <w:basedOn w:val="Normal"/>
    <w:qFormat/>
    <w:rsid w:val="002E54B9"/>
    <w:rPr>
      <w:rFonts w:eastAsia="Times New Roman"/>
      <w:u w:val="single"/>
    </w:rPr>
  </w:style>
  <w:style w:type="character" w:customStyle="1" w:styleId="Style11ptUnderline3">
    <w:name w:val="Style 11 pt Underline3"/>
    <w:rsid w:val="002E54B9"/>
    <w:rPr>
      <w:sz w:val="20"/>
      <w:u w:val="single"/>
    </w:rPr>
  </w:style>
  <w:style w:type="character" w:customStyle="1" w:styleId="27">
    <w:name w:val="27"/>
    <w:rsid w:val="002E54B9"/>
    <w:rPr>
      <w:rFonts w:cs="Arial"/>
      <w:bCs/>
      <w:sz w:val="20"/>
      <w:u w:val="single"/>
      <w:lang w:val="en-US" w:eastAsia="en-US" w:bidi="ar-SA"/>
    </w:rPr>
  </w:style>
  <w:style w:type="character" w:customStyle="1" w:styleId="2">
    <w:name w:val="2"/>
    <w:rsid w:val="002E54B9"/>
    <w:rPr>
      <w:rFonts w:cs="Arial"/>
      <w:bCs/>
      <w:sz w:val="20"/>
      <w:u w:val="single"/>
      <w:lang w:val="en-US" w:eastAsia="en-US" w:bidi="ar-SA"/>
    </w:rPr>
  </w:style>
  <w:style w:type="character" w:customStyle="1" w:styleId="Style9ptUnderline11">
    <w:name w:val="Style 9 pt Underline11"/>
    <w:basedOn w:val="DefaultParagraphFont"/>
    <w:rsid w:val="002E54B9"/>
    <w:rPr>
      <w:sz w:val="20"/>
      <w:u w:val="single"/>
    </w:rPr>
  </w:style>
  <w:style w:type="character" w:customStyle="1" w:styleId="Style9ptBoldUnderline5">
    <w:name w:val="Style 9 pt Bold Underline5"/>
    <w:basedOn w:val="DefaultParagraphFont"/>
    <w:rsid w:val="002E54B9"/>
    <w:rPr>
      <w:b/>
      <w:bCs/>
      <w:sz w:val="20"/>
      <w:u w:val="single"/>
    </w:rPr>
  </w:style>
  <w:style w:type="character" w:customStyle="1" w:styleId="CharChar114">
    <w:name w:val="Char Char114"/>
    <w:basedOn w:val="DefaultParagraphFont"/>
    <w:rsid w:val="002E54B9"/>
    <w:rPr>
      <w:rFonts w:cs="Arial"/>
      <w:bCs/>
      <w:szCs w:val="26"/>
      <w:u w:val="single"/>
      <w:lang w:val="en-US" w:eastAsia="en-US" w:bidi="ar-SA"/>
    </w:rPr>
  </w:style>
  <w:style w:type="character" w:customStyle="1" w:styleId="CharChar113">
    <w:name w:val="Char Char113"/>
    <w:basedOn w:val="DefaultParagraphFont"/>
    <w:rsid w:val="002E54B9"/>
    <w:rPr>
      <w:rFonts w:cs="Arial"/>
      <w:bCs/>
      <w:szCs w:val="26"/>
      <w:u w:val="single"/>
      <w:lang w:val="en-US" w:eastAsia="en-US" w:bidi="ar-SA"/>
    </w:rPr>
  </w:style>
  <w:style w:type="character" w:customStyle="1" w:styleId="CharChar112">
    <w:name w:val="Char Char112"/>
    <w:basedOn w:val="DefaultParagraphFont"/>
    <w:rsid w:val="002E54B9"/>
    <w:rPr>
      <w:rFonts w:cs="Arial"/>
      <w:bCs/>
      <w:szCs w:val="26"/>
      <w:u w:val="single"/>
      <w:lang w:val="en-US" w:eastAsia="en-US" w:bidi="ar-SA"/>
    </w:rPr>
  </w:style>
  <w:style w:type="character" w:customStyle="1" w:styleId="ssl0">
    <w:name w:val="ss_l0"/>
    <w:basedOn w:val="DefaultParagraphFont"/>
    <w:rsid w:val="002E54B9"/>
  </w:style>
  <w:style w:type="paragraph" w:styleId="CommentText">
    <w:name w:val="annotation text"/>
    <w:basedOn w:val="Normal"/>
    <w:link w:val="CommentTextChar"/>
    <w:uiPriority w:val="99"/>
    <w:rsid w:val="002E54B9"/>
    <w:rPr>
      <w:szCs w:val="20"/>
    </w:rPr>
  </w:style>
  <w:style w:type="character" w:customStyle="1" w:styleId="CommentTextChar">
    <w:name w:val="Comment Text Char"/>
    <w:basedOn w:val="DefaultParagraphFont"/>
    <w:link w:val="CommentText"/>
    <w:uiPriority w:val="99"/>
    <w:rsid w:val="002E54B9"/>
    <w:rPr>
      <w:rFonts w:ascii="Calibri" w:hAnsi="Calibri"/>
      <w:szCs w:val="20"/>
    </w:rPr>
  </w:style>
  <w:style w:type="character" w:customStyle="1" w:styleId="CommentSubjectChar">
    <w:name w:val="Comment Subject Char"/>
    <w:basedOn w:val="CommentTextChar"/>
    <w:link w:val="CommentSubject"/>
    <w:rsid w:val="002E54B9"/>
    <w:rPr>
      <w:rFonts w:ascii="Times New Roman" w:hAnsi="Times New Roman" w:cs="Times New Roman"/>
      <w:b/>
      <w:bCs/>
      <w:szCs w:val="20"/>
    </w:rPr>
  </w:style>
  <w:style w:type="paragraph" w:styleId="CommentSubject">
    <w:name w:val="annotation subject"/>
    <w:basedOn w:val="CommentText"/>
    <w:next w:val="CommentText"/>
    <w:link w:val="CommentSubjectChar"/>
    <w:rsid w:val="002E54B9"/>
    <w:rPr>
      <w:rFonts w:ascii="Times New Roman" w:hAnsi="Times New Roman" w:cs="Times New Roman"/>
      <w:b/>
      <w:bCs/>
    </w:rPr>
  </w:style>
  <w:style w:type="character" w:customStyle="1" w:styleId="CommentSubjectChar1">
    <w:name w:val="Comment Subject Char1"/>
    <w:basedOn w:val="CommentTextChar"/>
    <w:uiPriority w:val="99"/>
    <w:semiHidden/>
    <w:rsid w:val="002E54B9"/>
    <w:rPr>
      <w:rFonts w:ascii="Calibri" w:hAnsi="Calibri"/>
      <w:b/>
      <w:bCs/>
      <w:szCs w:val="20"/>
    </w:rPr>
  </w:style>
  <w:style w:type="paragraph" w:customStyle="1" w:styleId="WW-Default1">
    <w:name w:val="WW-Default1"/>
    <w:basedOn w:val="Normal"/>
    <w:qFormat/>
    <w:rsid w:val="002E54B9"/>
    <w:pPr>
      <w:suppressAutoHyphens/>
    </w:pPr>
    <w:rPr>
      <w:rFonts w:eastAsia="Times New Roman"/>
      <w:b/>
      <w:bCs/>
      <w:szCs w:val="20"/>
      <w:lang w:eastAsia="ar-SA"/>
    </w:rPr>
  </w:style>
  <w:style w:type="paragraph" w:customStyle="1" w:styleId="Normal1">
    <w:name w:val="Normal1"/>
    <w:basedOn w:val="BodyText"/>
    <w:qFormat/>
    <w:rsid w:val="002E54B9"/>
  </w:style>
  <w:style w:type="character" w:customStyle="1" w:styleId="zoomme">
    <w:name w:val="zoomme"/>
    <w:basedOn w:val="DefaultParagraphFont"/>
    <w:rsid w:val="002E54B9"/>
  </w:style>
  <w:style w:type="character" w:customStyle="1" w:styleId="Date1">
    <w:name w:val="Date1"/>
    <w:basedOn w:val="DefaultParagraphFont"/>
    <w:rsid w:val="002E54B9"/>
  </w:style>
  <w:style w:type="character" w:customStyle="1" w:styleId="classauthor">
    <w:name w:val="class=&quot;author&quot;"/>
    <w:basedOn w:val="DefaultParagraphFont"/>
    <w:rsid w:val="002E54B9"/>
  </w:style>
  <w:style w:type="paragraph" w:customStyle="1" w:styleId="CardStyle">
    <w:name w:val="Card Style"/>
    <w:basedOn w:val="Normal"/>
    <w:link w:val="CardStyleChar"/>
    <w:qFormat/>
    <w:rsid w:val="002E54B9"/>
    <w:rPr>
      <w:rFonts w:eastAsia="Times New Roman"/>
    </w:rPr>
  </w:style>
  <w:style w:type="character" w:customStyle="1" w:styleId="CharCharChar">
    <w:name w:val="Char Char Char"/>
    <w:basedOn w:val="DefaultParagraphFont"/>
    <w:rsid w:val="002E54B9"/>
    <w:rPr>
      <w:rFonts w:cs="Arial"/>
      <w:bCs/>
      <w:szCs w:val="26"/>
      <w:u w:val="single"/>
      <w:lang w:val="en-US" w:eastAsia="en-US" w:bidi="ar-SA"/>
    </w:rPr>
  </w:style>
  <w:style w:type="character" w:customStyle="1" w:styleId="BoldUnderlineChar0">
    <w:name w:val="Bold Underline Char"/>
    <w:rsid w:val="002E54B9"/>
    <w:rPr>
      <w:rFonts w:ascii="Times New Roman" w:eastAsia="Times New Roman" w:hAnsi="Times New Roman"/>
      <w:b/>
      <w:bCs/>
      <w:szCs w:val="24"/>
      <w:u w:val="single"/>
    </w:rPr>
  </w:style>
  <w:style w:type="character" w:customStyle="1" w:styleId="texto1">
    <w:name w:val="texto1"/>
    <w:rsid w:val="002E54B9"/>
  </w:style>
  <w:style w:type="character" w:customStyle="1" w:styleId="apple-style-span">
    <w:name w:val="apple-style-span"/>
    <w:rsid w:val="002E54B9"/>
  </w:style>
  <w:style w:type="paragraph" w:customStyle="1" w:styleId="citenon-bold">
    <w:name w:val="cite non-bold"/>
    <w:basedOn w:val="Normal"/>
    <w:link w:val="citenon-boldChar"/>
    <w:qFormat/>
    <w:rsid w:val="002E54B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E54B9"/>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E54B9"/>
    <w:rPr>
      <w:rFonts w:ascii="Calibri" w:eastAsia="Times New Roman" w:hAnsi="Calibri" w:cs="Arial"/>
      <w:b/>
      <w:bCs/>
      <w:sz w:val="24"/>
      <w:szCs w:val="28"/>
    </w:rPr>
  </w:style>
  <w:style w:type="paragraph" w:customStyle="1" w:styleId="Style23">
    <w:name w:val="Style23"/>
    <w:basedOn w:val="Normal"/>
    <w:uiPriority w:val="99"/>
    <w:qFormat/>
    <w:rsid w:val="002E54B9"/>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E54B9"/>
    <w:rPr>
      <w:rFonts w:ascii="Calibri" w:eastAsia="Times New Roman" w:hAnsi="Calibri"/>
      <w:lang w:bidi="en-US"/>
    </w:rPr>
  </w:style>
  <w:style w:type="character" w:customStyle="1" w:styleId="gray">
    <w:name w:val="gray"/>
    <w:basedOn w:val="DefaultParagraphFont"/>
    <w:rsid w:val="002E54B9"/>
  </w:style>
  <w:style w:type="paragraph" w:customStyle="1" w:styleId="Tagtemplate">
    <w:name w:val="Tagtemplate"/>
    <w:basedOn w:val="Normal"/>
    <w:link w:val="TagtemplateChar"/>
    <w:autoRedefine/>
    <w:qFormat/>
    <w:rsid w:val="002E54B9"/>
    <w:pPr>
      <w:keepNext/>
      <w:keepLines/>
    </w:pPr>
    <w:rPr>
      <w:rFonts w:eastAsia="Calibri"/>
      <w:b/>
    </w:rPr>
  </w:style>
  <w:style w:type="character" w:customStyle="1" w:styleId="TagtemplateChar">
    <w:name w:val="Tagtemplate Char"/>
    <w:basedOn w:val="DefaultParagraphFont"/>
    <w:link w:val="Tagtemplate"/>
    <w:rsid w:val="002E54B9"/>
    <w:rPr>
      <w:rFonts w:ascii="Calibri" w:eastAsia="Calibri" w:hAnsi="Calibri"/>
      <w:b/>
    </w:rPr>
  </w:style>
  <w:style w:type="character" w:customStyle="1" w:styleId="Styleunderline11ptBorderSinglesolidlineAuto05p">
    <w:name w:val="Style underline + 11 pt Border: : (Single solid line Auto  0.5 p..."/>
    <w:rsid w:val="002E54B9"/>
    <w:rPr>
      <w:sz w:val="20"/>
      <w:u w:val="single"/>
      <w:bdr w:val="single" w:sz="4" w:space="0" w:color="auto"/>
    </w:rPr>
  </w:style>
  <w:style w:type="paragraph" w:customStyle="1" w:styleId="Citation-FirstLine">
    <w:name w:val="Citation - First Line"/>
    <w:basedOn w:val="Normal"/>
    <w:next w:val="Normal"/>
    <w:autoRedefine/>
    <w:qFormat/>
    <w:rsid w:val="002E54B9"/>
    <w:pPr>
      <w:spacing w:line="240" w:lineRule="atLeast"/>
      <w:jc w:val="both"/>
    </w:pPr>
    <w:rPr>
      <w:rFonts w:ascii="Book Antiqua" w:eastAsia="Times New Roman" w:hAnsi="Book Antiqua"/>
    </w:rPr>
  </w:style>
  <w:style w:type="character" w:customStyle="1" w:styleId="CardText-Underlined">
    <w:name w:val="Card Text - Underlined"/>
    <w:rsid w:val="002E54B9"/>
    <w:rPr>
      <w:b/>
      <w:sz w:val="20"/>
      <w:u w:val="single"/>
    </w:rPr>
  </w:style>
  <w:style w:type="paragraph" w:customStyle="1" w:styleId="Citation-Complete">
    <w:name w:val="Citation - Complete"/>
    <w:basedOn w:val="Normal"/>
    <w:next w:val="Normal"/>
    <w:link w:val="Citation-CompleteChar"/>
    <w:autoRedefine/>
    <w:qFormat/>
    <w:rsid w:val="002E54B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E54B9"/>
    <w:rPr>
      <w:rFonts w:ascii="Book Antiqua" w:eastAsia="Times New Roman" w:hAnsi="Book Antiqua"/>
    </w:rPr>
  </w:style>
  <w:style w:type="character" w:customStyle="1" w:styleId="MicroTextChar">
    <w:name w:val="MicroText Char"/>
    <w:link w:val="MicroText"/>
    <w:rsid w:val="002E54B9"/>
    <w:rPr>
      <w:rFonts w:ascii="Arial Narrow" w:hAnsi="Arial Narrow"/>
      <w:sz w:val="12"/>
    </w:rPr>
  </w:style>
  <w:style w:type="paragraph" w:customStyle="1" w:styleId="TagCite">
    <w:name w:val="Tag/Cite"/>
    <w:basedOn w:val="Normal"/>
    <w:qFormat/>
    <w:rsid w:val="002E54B9"/>
    <w:rPr>
      <w:rFonts w:eastAsia="Times New Roman"/>
      <w:b/>
    </w:rPr>
  </w:style>
  <w:style w:type="character" w:customStyle="1" w:styleId="Style11ptItalicUnderline">
    <w:name w:val="Style 11 pt Italic Underline"/>
    <w:basedOn w:val="DefaultParagraphFont"/>
    <w:rsid w:val="002E54B9"/>
    <w:rPr>
      <w:i/>
      <w:iCs/>
      <w:sz w:val="20"/>
      <w:u w:val="single"/>
    </w:rPr>
  </w:style>
  <w:style w:type="character" w:customStyle="1" w:styleId="Style11ptItalic">
    <w:name w:val="Style 11 pt Italic"/>
    <w:basedOn w:val="DefaultParagraphFont"/>
    <w:rsid w:val="002E54B9"/>
    <w:rPr>
      <w:rFonts w:ascii="Times New Roman" w:hAnsi="Times New Roman"/>
      <w:i/>
      <w:iCs/>
      <w:sz w:val="20"/>
    </w:rPr>
  </w:style>
  <w:style w:type="character" w:customStyle="1" w:styleId="BoldandUnderlineChar">
    <w:name w:val="Bold and Underline Char"/>
    <w:basedOn w:val="DefaultParagraphFont"/>
    <w:link w:val="BoldandUnderline"/>
    <w:locked/>
    <w:rsid w:val="002E54B9"/>
    <w:rPr>
      <w:b/>
      <w:u w:val="single"/>
    </w:rPr>
  </w:style>
  <w:style w:type="paragraph" w:customStyle="1" w:styleId="BoldandUnderline">
    <w:name w:val="Bold and Underline"/>
    <w:basedOn w:val="Normal"/>
    <w:link w:val="BoldandUnderlineChar"/>
    <w:qFormat/>
    <w:rsid w:val="002E54B9"/>
    <w:rPr>
      <w:rFonts w:asciiTheme="minorHAnsi" w:hAnsiTheme="minorHAnsi"/>
      <w:b/>
      <w:u w:val="single"/>
    </w:rPr>
  </w:style>
  <w:style w:type="character" w:customStyle="1" w:styleId="hdr">
    <w:name w:val="hdr"/>
    <w:basedOn w:val="DefaultParagraphFont"/>
    <w:rsid w:val="002E54B9"/>
  </w:style>
  <w:style w:type="paragraph" w:customStyle="1" w:styleId="StyleStyle49ptBold3">
    <w:name w:val="Style Style4 + 9 pt Bold3"/>
    <w:basedOn w:val="Style4"/>
    <w:link w:val="StyleStyle49ptBold3Char"/>
    <w:qFormat/>
    <w:rsid w:val="002E54B9"/>
    <w:rPr>
      <w:rFonts w:cs="Times New Roman"/>
      <w:b/>
      <w:bCs/>
    </w:rPr>
  </w:style>
  <w:style w:type="character" w:customStyle="1" w:styleId="StyleStyle49ptBold3Char">
    <w:name w:val="Style Style4 + 9 pt Bold3 Char"/>
    <w:basedOn w:val="Style4Char"/>
    <w:link w:val="StyleStyle49ptBold3"/>
    <w:rsid w:val="002E54B9"/>
    <w:rPr>
      <w:rFonts w:ascii="Calibri" w:eastAsia="Times New Roman" w:hAnsi="Calibri" w:cs="Times New Roman"/>
      <w:b/>
      <w:bCs/>
      <w:u w:val="single"/>
    </w:rPr>
  </w:style>
  <w:style w:type="character" w:customStyle="1" w:styleId="Style9ptUnderline6">
    <w:name w:val="Style 9 pt Underline6"/>
    <w:basedOn w:val="DefaultParagraphFont"/>
    <w:rsid w:val="002E54B9"/>
    <w:rPr>
      <w:sz w:val="20"/>
      <w:u w:val="single"/>
    </w:rPr>
  </w:style>
  <w:style w:type="character" w:customStyle="1" w:styleId="ct-with-fmlt">
    <w:name w:val="ct-with-fmlt"/>
    <w:basedOn w:val="DefaultParagraphFont"/>
    <w:rsid w:val="002E54B9"/>
  </w:style>
  <w:style w:type="paragraph" w:customStyle="1" w:styleId="TagText">
    <w:name w:val="TagText"/>
    <w:basedOn w:val="Normal"/>
    <w:uiPriority w:val="99"/>
    <w:qFormat/>
    <w:rsid w:val="002E54B9"/>
    <w:rPr>
      <w:b/>
    </w:rPr>
  </w:style>
  <w:style w:type="paragraph" w:customStyle="1" w:styleId="StyleStyle49pt">
    <w:name w:val="Style Style4 + 9 pt"/>
    <w:basedOn w:val="Normal"/>
    <w:link w:val="StyleStyle49ptChar"/>
    <w:qFormat/>
    <w:rsid w:val="002E54B9"/>
    <w:rPr>
      <w:rFonts w:eastAsia="Times New Roman"/>
      <w:u w:val="single"/>
    </w:rPr>
  </w:style>
  <w:style w:type="character" w:customStyle="1" w:styleId="StyleStyle49ptChar">
    <w:name w:val="Style Style4 + 9 pt Char"/>
    <w:basedOn w:val="DefaultParagraphFont"/>
    <w:link w:val="StyleStyle49pt"/>
    <w:rsid w:val="002E54B9"/>
    <w:rPr>
      <w:rFonts w:ascii="Calibri" w:eastAsia="Times New Roman" w:hAnsi="Calibri"/>
      <w:u w:val="single"/>
    </w:rPr>
  </w:style>
  <w:style w:type="paragraph" w:customStyle="1" w:styleId="StyleStyle49ptBold">
    <w:name w:val="Style Style4 + 9 pt Bold"/>
    <w:basedOn w:val="Normal"/>
    <w:link w:val="StyleStyle49ptBoldChar"/>
    <w:qFormat/>
    <w:rsid w:val="002E54B9"/>
    <w:rPr>
      <w:rFonts w:eastAsia="Times New Roman"/>
      <w:b/>
      <w:bCs/>
      <w:u w:val="single"/>
    </w:rPr>
  </w:style>
  <w:style w:type="character" w:customStyle="1" w:styleId="StyleStyle49ptBoldChar">
    <w:name w:val="Style Style4 + 9 pt Bold Char"/>
    <w:basedOn w:val="DefaultParagraphFont"/>
    <w:link w:val="StyleStyle49ptBold"/>
    <w:rsid w:val="002E54B9"/>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2E54B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E54B9"/>
    <w:rPr>
      <w:rFonts w:ascii="Calibri" w:eastAsia="Times New Roman" w:hAnsi="Calibri"/>
      <w:b/>
      <w:bCs/>
      <w:i/>
      <w:iCs/>
      <w:u w:val="single"/>
    </w:rPr>
  </w:style>
  <w:style w:type="paragraph" w:customStyle="1" w:styleId="StyleUnderlined11ptBold">
    <w:name w:val="Style Underlined + 11 pt Bold"/>
    <w:link w:val="StyleUnderlined11ptBoldChar"/>
    <w:qFormat/>
    <w:rsid w:val="002E54B9"/>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E54B9"/>
    <w:rPr>
      <w:rFonts w:ascii="Arial" w:eastAsia="Times New Roman" w:hAnsi="Arial" w:cs="Arial"/>
      <w:b/>
      <w:bCs/>
      <w:szCs w:val="24"/>
      <w:u w:val="single"/>
    </w:rPr>
  </w:style>
  <w:style w:type="paragraph" w:customStyle="1" w:styleId="StyleUnderlined11pt">
    <w:name w:val="Style Underlined + 11 pt"/>
    <w:link w:val="StyleUnderlined11ptChar"/>
    <w:qFormat/>
    <w:rsid w:val="002E54B9"/>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E54B9"/>
    <w:rPr>
      <w:rFonts w:ascii="Arial" w:eastAsia="Times New Roman" w:hAnsi="Arial" w:cs="Arial"/>
      <w:szCs w:val="24"/>
      <w:u w:val="single"/>
    </w:rPr>
  </w:style>
  <w:style w:type="character" w:customStyle="1" w:styleId="newscontent">
    <w:name w:val="newscontent"/>
    <w:rsid w:val="002E54B9"/>
  </w:style>
  <w:style w:type="character" w:customStyle="1" w:styleId="StyleUnderlinePatternClearYellow">
    <w:name w:val="Style Underline Pattern: Clear (Yellow)"/>
    <w:basedOn w:val="DefaultParagraphFont"/>
    <w:rsid w:val="002E54B9"/>
    <w:rPr>
      <w:u w:val="single"/>
      <w:shd w:val="clear" w:color="auto" w:fill="00FF00"/>
    </w:rPr>
  </w:style>
  <w:style w:type="paragraph" w:customStyle="1" w:styleId="StyleUnderlineChar11pt3">
    <w:name w:val="Style Underline Char + 11 pt3"/>
    <w:link w:val="StyleUnderlineChar11pt3Char"/>
    <w:qFormat/>
    <w:rsid w:val="002E54B9"/>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2E54B9"/>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2E54B9"/>
    <w:rPr>
      <w:b w:val="0"/>
      <w:bCs/>
      <w:u w:val="single"/>
    </w:rPr>
  </w:style>
  <w:style w:type="character" w:customStyle="1" w:styleId="date-display-single">
    <w:name w:val="date-display-single"/>
    <w:basedOn w:val="DefaultParagraphFont"/>
    <w:rsid w:val="002E54B9"/>
  </w:style>
  <w:style w:type="character" w:customStyle="1" w:styleId="CommentTextChar1">
    <w:name w:val="Comment Text Char1"/>
    <w:basedOn w:val="DefaultParagraphFont"/>
    <w:uiPriority w:val="99"/>
    <w:rsid w:val="002E54B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E54B9"/>
    <w:rPr>
      <w:rFonts w:ascii="Times New Roman" w:hAnsi="Times New Roman" w:cs="Times New Roman"/>
      <w:sz w:val="20"/>
    </w:rPr>
  </w:style>
  <w:style w:type="paragraph" w:customStyle="1" w:styleId="Cite2">
    <w:name w:val="Cite 2"/>
    <w:basedOn w:val="Normal"/>
    <w:qFormat/>
    <w:rsid w:val="002E54B9"/>
    <w:rPr>
      <w:rFonts w:eastAsia="MS Mincho"/>
      <w:b/>
      <w:u w:val="single"/>
    </w:rPr>
  </w:style>
  <w:style w:type="character" w:customStyle="1" w:styleId="StyleunderlineBold">
    <w:name w:val="Style underline + Bold"/>
    <w:basedOn w:val="underline"/>
    <w:rsid w:val="002E54B9"/>
    <w:rPr>
      <w:rFonts w:ascii="Times New Roman" w:hAnsi="Times New Roman" w:cs="Times New Roman"/>
      <w:bCs/>
      <w:sz w:val="20"/>
      <w:u w:val="single"/>
    </w:rPr>
  </w:style>
  <w:style w:type="paragraph" w:customStyle="1" w:styleId="cards0">
    <w:name w:val="cards"/>
    <w:basedOn w:val="Cites0"/>
    <w:qFormat/>
    <w:rsid w:val="002E54B9"/>
    <w:pPr>
      <w:widowControl/>
      <w:jc w:val="left"/>
    </w:pPr>
    <w:rPr>
      <w:szCs w:val="22"/>
    </w:rPr>
  </w:style>
  <w:style w:type="character" w:customStyle="1" w:styleId="Style10ptUnderline">
    <w:name w:val="Style 10 pt Underline"/>
    <w:basedOn w:val="DefaultParagraphFont"/>
    <w:rsid w:val="002E54B9"/>
    <w:rPr>
      <w:sz w:val="20"/>
      <w:u w:val="single"/>
    </w:rPr>
  </w:style>
  <w:style w:type="character" w:styleId="HTMLCite">
    <w:name w:val="HTML Cite"/>
    <w:uiPriority w:val="99"/>
    <w:rsid w:val="002E54B9"/>
    <w:rPr>
      <w:i/>
      <w:iCs/>
    </w:rPr>
  </w:style>
  <w:style w:type="character" w:customStyle="1" w:styleId="slug-pub-date">
    <w:name w:val="slug-pub-date"/>
    <w:basedOn w:val="DefaultParagraphFont"/>
    <w:rsid w:val="002E54B9"/>
  </w:style>
  <w:style w:type="character" w:customStyle="1" w:styleId="slug-vol">
    <w:name w:val="slug-vol"/>
    <w:basedOn w:val="DefaultParagraphFont"/>
    <w:rsid w:val="002E54B9"/>
  </w:style>
  <w:style w:type="character" w:customStyle="1" w:styleId="slug-issue">
    <w:name w:val="slug-issue"/>
    <w:basedOn w:val="DefaultParagraphFont"/>
    <w:rsid w:val="002E54B9"/>
  </w:style>
  <w:style w:type="character" w:customStyle="1" w:styleId="slug-pages">
    <w:name w:val="slug-pages"/>
    <w:basedOn w:val="DefaultParagraphFont"/>
    <w:rsid w:val="002E54B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E54B9"/>
    <w:rPr>
      <w:b/>
      <w:bCs/>
      <w:strike w:val="0"/>
      <w:dstrike w:val="0"/>
      <w:sz w:val="24"/>
      <w:u w:val="none"/>
      <w:effect w:val="none"/>
    </w:rPr>
  </w:style>
  <w:style w:type="paragraph" w:customStyle="1" w:styleId="Tag2">
    <w:name w:val="Tag2"/>
    <w:basedOn w:val="Normal"/>
    <w:autoRedefine/>
    <w:qFormat/>
    <w:rsid w:val="002E54B9"/>
    <w:pPr>
      <w:spacing w:before="120"/>
    </w:pPr>
    <w:rPr>
      <w:b/>
      <w:sz w:val="26"/>
    </w:rPr>
  </w:style>
  <w:style w:type="character" w:customStyle="1" w:styleId="tagchar">
    <w:name w:val="tagchar"/>
    <w:basedOn w:val="DefaultParagraphFont"/>
    <w:rsid w:val="002E54B9"/>
  </w:style>
  <w:style w:type="paragraph" w:customStyle="1" w:styleId="NormalText">
    <w:name w:val="Normal Text"/>
    <w:basedOn w:val="Normal"/>
    <w:link w:val="NormalTextChar"/>
    <w:autoRedefine/>
    <w:qFormat/>
    <w:rsid w:val="002E54B9"/>
    <w:pPr>
      <w:jc w:val="both"/>
    </w:pPr>
    <w:rPr>
      <w:rFonts w:eastAsia="Times New Roman"/>
      <w:szCs w:val="26"/>
    </w:rPr>
  </w:style>
  <w:style w:type="character" w:customStyle="1" w:styleId="pmterms11">
    <w:name w:val="pmterms11"/>
    <w:basedOn w:val="DefaultParagraphFont"/>
    <w:rsid w:val="002E54B9"/>
    <w:rPr>
      <w:b/>
      <w:bCs/>
      <w:i w:val="0"/>
      <w:iCs w:val="0"/>
      <w:color w:val="000000"/>
    </w:rPr>
  </w:style>
  <w:style w:type="character" w:customStyle="1" w:styleId="StyleUnderlineChar9ptBold">
    <w:name w:val="Style Underline Char + 9 pt Bold"/>
    <w:basedOn w:val="DefaultParagraphFont"/>
    <w:rsid w:val="002E54B9"/>
    <w:rPr>
      <w:rFonts w:ascii="Times New Roman" w:hAnsi="Times New Roman"/>
      <w:b/>
      <w:bCs/>
      <w:sz w:val="20"/>
      <w:u w:val="single"/>
      <w:lang w:val="en-US" w:eastAsia="en-US" w:bidi="ar-SA"/>
    </w:rPr>
  </w:style>
  <w:style w:type="character" w:customStyle="1" w:styleId="Style8pt">
    <w:name w:val="Style 8 pt"/>
    <w:basedOn w:val="DefaultParagraphFont"/>
    <w:rsid w:val="002E54B9"/>
    <w:rPr>
      <w:sz w:val="20"/>
    </w:rPr>
  </w:style>
  <w:style w:type="character" w:customStyle="1" w:styleId="UnderlineChar5Char">
    <w:name w:val="Underline Char5 Char"/>
    <w:basedOn w:val="DefaultParagraphFont"/>
    <w:rsid w:val="002E54B9"/>
    <w:rPr>
      <w:szCs w:val="24"/>
      <w:u w:val="single"/>
      <w:lang w:val="en-US" w:eastAsia="en-US" w:bidi="ar-SA"/>
    </w:rPr>
  </w:style>
  <w:style w:type="character" w:customStyle="1" w:styleId="BoldandUnderlineChar2Char1">
    <w:name w:val="Bold and Underline Char2 Char1"/>
    <w:basedOn w:val="DefaultParagraphFont"/>
    <w:rsid w:val="002E54B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E54B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E54B9"/>
    <w:rPr>
      <w:szCs w:val="24"/>
      <w:u w:val="single"/>
      <w:lang w:val="en-US" w:eastAsia="en-US" w:bidi="ar-SA"/>
    </w:rPr>
  </w:style>
  <w:style w:type="paragraph" w:customStyle="1" w:styleId="Language">
    <w:name w:val="Language"/>
    <w:basedOn w:val="Normal"/>
    <w:link w:val="LanguageChar"/>
    <w:qFormat/>
    <w:rsid w:val="002E54B9"/>
    <w:rPr>
      <w:rFonts w:eastAsia="Times New Roman"/>
      <w:strike/>
      <w:szCs w:val="20"/>
    </w:rPr>
  </w:style>
  <w:style w:type="character" w:customStyle="1" w:styleId="LanguageChar">
    <w:name w:val="Language Char"/>
    <w:basedOn w:val="DefaultParagraphFont"/>
    <w:link w:val="Language"/>
    <w:rsid w:val="002E54B9"/>
    <w:rPr>
      <w:rFonts w:ascii="Calibri" w:eastAsia="Times New Roman" w:hAnsi="Calibri"/>
      <w:strike/>
      <w:szCs w:val="20"/>
    </w:rPr>
  </w:style>
  <w:style w:type="paragraph" w:customStyle="1" w:styleId="UnderlineChar3">
    <w:name w:val="Underline Char3"/>
    <w:basedOn w:val="Normal"/>
    <w:link w:val="UnderlineChar3Char"/>
    <w:qFormat/>
    <w:rsid w:val="002E54B9"/>
    <w:rPr>
      <w:rFonts w:eastAsia="Times New Roman"/>
      <w:u w:val="single"/>
    </w:rPr>
  </w:style>
  <w:style w:type="character" w:customStyle="1" w:styleId="UnderlineChar3Char">
    <w:name w:val="Underline Char3 Char"/>
    <w:basedOn w:val="DefaultParagraphFont"/>
    <w:link w:val="UnderlineChar3"/>
    <w:rsid w:val="002E54B9"/>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2E54B9"/>
    <w:rPr>
      <w:rFonts w:eastAsia="Times New Roman"/>
      <w:b/>
      <w:u w:val="single"/>
    </w:rPr>
  </w:style>
  <w:style w:type="character" w:customStyle="1" w:styleId="BoldandUnderlineChar3CharChar">
    <w:name w:val="Bold and Underline Char3 Char Char"/>
    <w:basedOn w:val="DefaultParagraphFont"/>
    <w:link w:val="BoldandUnderlineChar3Char"/>
    <w:rsid w:val="002E54B9"/>
    <w:rPr>
      <w:rFonts w:ascii="Calibri" w:eastAsia="Times New Roman" w:hAnsi="Calibri"/>
      <w:b/>
      <w:u w:val="single"/>
    </w:rPr>
  </w:style>
  <w:style w:type="character" w:customStyle="1" w:styleId="UnderlineChar1">
    <w:name w:val="Underline Char1"/>
    <w:basedOn w:val="DefaultParagraphFont"/>
    <w:rsid w:val="002E54B9"/>
    <w:rPr>
      <w:szCs w:val="24"/>
      <w:u w:val="single"/>
      <w:lang w:val="en-US" w:eastAsia="en-US" w:bidi="ar-SA"/>
    </w:rPr>
  </w:style>
  <w:style w:type="character" w:customStyle="1" w:styleId="BoldandUnderlineChar1Char2Char">
    <w:name w:val="Bold and Underline Char1 Char2 Char"/>
    <w:basedOn w:val="DefaultParagraphFont"/>
    <w:rsid w:val="002E54B9"/>
    <w:rPr>
      <w:b/>
      <w:szCs w:val="24"/>
      <w:u w:val="single"/>
      <w:lang w:val="en-US" w:eastAsia="en-US" w:bidi="ar-SA"/>
    </w:rPr>
  </w:style>
  <w:style w:type="character" w:customStyle="1" w:styleId="SmalltextChar">
    <w:name w:val="Small text Char"/>
    <w:aliases w:val="Quote1 Char1"/>
    <w:link w:val="Smalltext"/>
    <w:rsid w:val="002E54B9"/>
    <w:rPr>
      <w:rFonts w:ascii="Arial Narrow" w:eastAsia="Times New Roman" w:hAnsi="Arial Narrow"/>
    </w:rPr>
  </w:style>
  <w:style w:type="paragraph" w:customStyle="1" w:styleId="HotRoute">
    <w:name w:val="Hot Route"/>
    <w:basedOn w:val="Normal"/>
    <w:link w:val="HotRouteChar0"/>
    <w:qFormat/>
    <w:rsid w:val="002E54B9"/>
    <w:pPr>
      <w:ind w:left="144"/>
    </w:pPr>
    <w:rPr>
      <w:rFonts w:eastAsia="Times New Roman"/>
    </w:rPr>
  </w:style>
  <w:style w:type="paragraph" w:customStyle="1" w:styleId="Cardstyle0">
    <w:name w:val="Cardstyle"/>
    <w:basedOn w:val="Normal"/>
    <w:next w:val="Normal"/>
    <w:qFormat/>
    <w:rsid w:val="002E54B9"/>
    <w:rPr>
      <w:rFonts w:eastAsia="Times New Roman"/>
    </w:rPr>
  </w:style>
  <w:style w:type="character" w:customStyle="1" w:styleId="Style12ptBoldUnderline1">
    <w:name w:val="Style 12 pt Bold Underline1"/>
    <w:basedOn w:val="DefaultParagraphFont"/>
    <w:rsid w:val="002E54B9"/>
    <w:rPr>
      <w:b/>
      <w:bCs/>
      <w:sz w:val="24"/>
      <w:u w:val="single"/>
    </w:rPr>
  </w:style>
  <w:style w:type="character" w:customStyle="1" w:styleId="StyleEmphasisArial12ptBoldNotItalic">
    <w:name w:val="Style Emphasis + Arial 12 pt Bold Not Italic"/>
    <w:basedOn w:val="Emphasis"/>
    <w:rsid w:val="002E54B9"/>
    <w:rPr>
      <w:rFonts w:ascii="Arial" w:hAnsi="Arial" w:cs="Times New Roman"/>
      <w:b w:val="0"/>
      <w:bCs/>
      <w:i/>
      <w:iCs/>
      <w:sz w:val="24"/>
      <w:u w:val="single"/>
      <w:bdr w:val="single" w:sz="8" w:space="0" w:color="auto"/>
    </w:rPr>
  </w:style>
  <w:style w:type="character" w:customStyle="1" w:styleId="DebateHighlighted">
    <w:name w:val="Debate Highlighted"/>
    <w:qFormat/>
    <w:rsid w:val="002E54B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E54B9"/>
    <w:rPr>
      <w:rFonts w:ascii="SimSun" w:eastAsia="SimSun" w:hAnsi="SimSun"/>
      <w:sz w:val="15"/>
      <w:lang w:eastAsia="zh-CN"/>
    </w:rPr>
  </w:style>
  <w:style w:type="paragraph" w:customStyle="1" w:styleId="UnreadText">
    <w:name w:val="Unread Text"/>
    <w:basedOn w:val="Normal"/>
    <w:next w:val="Normal"/>
    <w:link w:val="UnreadTextChar"/>
    <w:autoRedefine/>
    <w:qFormat/>
    <w:rsid w:val="002E54B9"/>
    <w:pPr>
      <w:ind w:left="360"/>
    </w:pPr>
    <w:rPr>
      <w:rFonts w:ascii="SimSun" w:eastAsia="SimSun" w:hAnsi="SimSun"/>
      <w:sz w:val="15"/>
      <w:lang w:eastAsia="zh-CN"/>
    </w:rPr>
  </w:style>
  <w:style w:type="paragraph" w:customStyle="1" w:styleId="AuthorDate">
    <w:name w:val="AuthorDate"/>
    <w:next w:val="Normal"/>
    <w:link w:val="AuthorDateChar"/>
    <w:qFormat/>
    <w:rsid w:val="002E54B9"/>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E54B9"/>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E54B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E54B9"/>
    <w:rPr>
      <w:rFonts w:ascii="Times New Roman" w:hAnsi="Times New Roman"/>
      <w:sz w:val="20"/>
      <w:u w:val="single"/>
      <w:bdr w:val="none" w:sz="0" w:space="0" w:color="auto"/>
      <w:shd w:val="clear" w:color="auto" w:fill="C0C0C0"/>
    </w:rPr>
  </w:style>
  <w:style w:type="character" w:customStyle="1" w:styleId="smallChar">
    <w:name w:val="small Char"/>
    <w:rsid w:val="002E54B9"/>
    <w:rPr>
      <w:rFonts w:ascii="Calibri" w:eastAsia="Calibri" w:hAnsi="Calibri" w:cs="Calibri"/>
      <w:sz w:val="16"/>
      <w:szCs w:val="20"/>
      <w:lang w:val="x-none" w:eastAsia="x-none"/>
    </w:rPr>
  </w:style>
  <w:style w:type="paragraph" w:customStyle="1" w:styleId="HotRoute0">
    <w:name w:val="Hot Route!"/>
    <w:basedOn w:val="Normal"/>
    <w:qFormat/>
    <w:rsid w:val="002E54B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E54B9"/>
    <w:rPr>
      <w:rFonts w:ascii="Times New Roman" w:hAnsi="Times New Roman" w:cs="Times New Roman"/>
      <w:sz w:val="16"/>
      <w:szCs w:val="16"/>
    </w:rPr>
  </w:style>
  <w:style w:type="character" w:customStyle="1" w:styleId="BodyText2Char1">
    <w:name w:val="Body Text 2 Char1"/>
    <w:basedOn w:val="DefaultParagraphFont"/>
    <w:semiHidden/>
    <w:rsid w:val="002E54B9"/>
    <w:rPr>
      <w:rFonts w:ascii="Times New Roman" w:hAnsi="Times New Roman" w:cs="Times New Roman"/>
      <w:sz w:val="20"/>
    </w:rPr>
  </w:style>
  <w:style w:type="character" w:customStyle="1" w:styleId="Heading2Char1CharCharCharCharCharC">
    <w:name w:val="Heading 2 Char1 Char Char Char Char Char C"/>
    <w:rsid w:val="002E54B9"/>
    <w:rPr>
      <w:rFonts w:cs="Arial"/>
      <w:b/>
      <w:bCs/>
      <w:iCs/>
      <w:sz w:val="24"/>
      <w:szCs w:val="28"/>
      <w:lang w:val="en-US" w:eastAsia="en-US" w:bidi="ar-SA"/>
    </w:rPr>
  </w:style>
  <w:style w:type="character" w:customStyle="1" w:styleId="underline1">
    <w:name w:val="underline1"/>
    <w:basedOn w:val="DefaultParagraphFont"/>
    <w:rsid w:val="002E54B9"/>
    <w:rPr>
      <w:u w:val="single"/>
    </w:rPr>
  </w:style>
  <w:style w:type="character" w:customStyle="1" w:styleId="author0">
    <w:name w:val="author"/>
    <w:basedOn w:val="DefaultParagraphFont"/>
    <w:rsid w:val="002E54B9"/>
    <w:rPr>
      <w:rFonts w:ascii="Times New Roman" w:hAnsi="Times New Roman"/>
      <w:b/>
      <w:sz w:val="24"/>
    </w:rPr>
  </w:style>
  <w:style w:type="character" w:customStyle="1" w:styleId="FontStyle291">
    <w:name w:val="Font Style291"/>
    <w:basedOn w:val="DefaultParagraphFont"/>
    <w:uiPriority w:val="99"/>
    <w:rsid w:val="002E54B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E54B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E54B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E54B9"/>
    <w:rPr>
      <w:rFonts w:ascii="Calibri" w:eastAsia="Times New Roman" w:hAnsi="Calibri"/>
    </w:rPr>
  </w:style>
  <w:style w:type="paragraph" w:customStyle="1" w:styleId="Cards1">
    <w:name w:val="Cards1"/>
    <w:basedOn w:val="Normal"/>
    <w:link w:val="Cards1Char"/>
    <w:qFormat/>
    <w:rsid w:val="002E54B9"/>
    <w:pPr>
      <w:ind w:left="288"/>
    </w:pPr>
    <w:rPr>
      <w:rFonts w:eastAsia="Times New Roman"/>
      <w:u w:val="single"/>
    </w:rPr>
  </w:style>
  <w:style w:type="character" w:customStyle="1" w:styleId="Cards1Char">
    <w:name w:val="Cards1 Char"/>
    <w:basedOn w:val="DefaultParagraphFont"/>
    <w:link w:val="Cards1"/>
    <w:rsid w:val="002E54B9"/>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2E54B9"/>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E54B9"/>
    <w:rPr>
      <w:rFonts w:ascii="Arial" w:eastAsia="Calibri" w:hAnsi="Arial" w:cs="Arial"/>
      <w:u w:val="single"/>
    </w:rPr>
  </w:style>
  <w:style w:type="character" w:customStyle="1" w:styleId="EmphasizeThis">
    <w:name w:val="EmphasizeThis"/>
    <w:rsid w:val="002E54B9"/>
    <w:rPr>
      <w:rFonts w:ascii="Georgia" w:hAnsi="Georgia"/>
      <w:b/>
      <w:iCs/>
      <w:sz w:val="24"/>
      <w:u w:val="thick"/>
    </w:rPr>
  </w:style>
  <w:style w:type="paragraph" w:customStyle="1" w:styleId="Stylecard8pt">
    <w:name w:val="Style card + 8 pt"/>
    <w:basedOn w:val="Normal"/>
    <w:link w:val="Stylecard8ptChar"/>
    <w:qFormat/>
    <w:rsid w:val="002E54B9"/>
    <w:pPr>
      <w:ind w:left="288" w:right="288"/>
    </w:pPr>
    <w:rPr>
      <w:rFonts w:cs="Calibri"/>
      <w:color w:val="000000"/>
      <w:u w:val="single"/>
      <w:lang w:eastAsia="ar-SA"/>
    </w:rPr>
  </w:style>
  <w:style w:type="character" w:customStyle="1" w:styleId="Stylecard8ptChar">
    <w:name w:val="Style card + 8 pt Char"/>
    <w:basedOn w:val="cardChar"/>
    <w:link w:val="Stylecard8pt"/>
    <w:rsid w:val="002E54B9"/>
    <w:rPr>
      <w:rFonts w:ascii="Calibri" w:hAnsi="Calibri" w:cs="Calibri"/>
      <w:color w:val="000000"/>
      <w:u w:val="single"/>
      <w:lang w:eastAsia="ar-SA"/>
    </w:rPr>
  </w:style>
  <w:style w:type="character" w:customStyle="1" w:styleId="bhl">
    <w:name w:val="bhl"/>
    <w:basedOn w:val="DefaultParagraphFont"/>
    <w:rsid w:val="002E54B9"/>
  </w:style>
  <w:style w:type="paragraph" w:customStyle="1" w:styleId="TagGA11">
    <w:name w:val="Tag GA 11"/>
    <w:basedOn w:val="TOC1"/>
    <w:qFormat/>
    <w:rsid w:val="002E54B9"/>
    <w:pPr>
      <w:spacing w:before="0" w:after="160"/>
    </w:pPr>
    <w:rPr>
      <w:rFonts w:eastAsia="Calibri"/>
      <w:u w:val="none"/>
      <w:lang w:bidi="ar-SA"/>
    </w:rPr>
  </w:style>
  <w:style w:type="paragraph" w:customStyle="1" w:styleId="CiteCard">
    <w:name w:val="Cite/Card"/>
    <w:basedOn w:val="TOC2"/>
    <w:qFormat/>
    <w:rsid w:val="002E54B9"/>
    <w:pPr>
      <w:tabs>
        <w:tab w:val="left" w:pos="4360"/>
      </w:tabs>
      <w:ind w:left="220"/>
    </w:pPr>
    <w:rPr>
      <w:rFonts w:eastAsia="Calibri"/>
      <w:sz w:val="22"/>
      <w:lang w:bidi="ar-SA"/>
    </w:rPr>
  </w:style>
  <w:style w:type="character" w:customStyle="1" w:styleId="CardTextUnderlinedChar">
    <w:name w:val="Card Text Underlined Char"/>
    <w:basedOn w:val="DefaultParagraphFont"/>
    <w:rsid w:val="002E54B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E54B9"/>
    <w:rPr>
      <w:sz w:val="16"/>
      <w:szCs w:val="16"/>
    </w:rPr>
  </w:style>
  <w:style w:type="character" w:customStyle="1" w:styleId="DocumentMapChar1">
    <w:name w:val="Document Map Char1"/>
    <w:basedOn w:val="DefaultParagraphFont"/>
    <w:uiPriority w:val="99"/>
    <w:rsid w:val="002E54B9"/>
    <w:rPr>
      <w:rFonts w:ascii="Tahoma" w:hAnsi="Tahoma" w:cs="Tahoma"/>
      <w:sz w:val="16"/>
      <w:szCs w:val="16"/>
    </w:rPr>
  </w:style>
  <w:style w:type="character" w:customStyle="1" w:styleId="addmd">
    <w:name w:val="addmd"/>
    <w:basedOn w:val="DefaultParagraphFont"/>
    <w:rsid w:val="002E54B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E54B9"/>
    <w:rPr>
      <w:rFonts w:ascii="Arial" w:hAnsi="Arial"/>
      <w:b/>
      <w:sz w:val="26"/>
    </w:rPr>
  </w:style>
  <w:style w:type="paragraph" w:styleId="FootnoteText">
    <w:name w:val="footnote text"/>
    <w:basedOn w:val="Normal"/>
    <w:link w:val="FootnoteTextChar"/>
    <w:unhideWhenUsed/>
    <w:rsid w:val="002E54B9"/>
    <w:rPr>
      <w:rFonts w:eastAsia="Calibri"/>
      <w:szCs w:val="20"/>
      <w:lang w:eastAsia="zh-CN"/>
    </w:rPr>
  </w:style>
  <w:style w:type="character" w:customStyle="1" w:styleId="FootnoteTextChar">
    <w:name w:val="Footnote Text Char"/>
    <w:basedOn w:val="DefaultParagraphFont"/>
    <w:link w:val="FootnoteText"/>
    <w:rsid w:val="002E54B9"/>
    <w:rPr>
      <w:rFonts w:ascii="Calibri" w:eastAsia="Calibri" w:hAnsi="Calibri"/>
      <w:szCs w:val="20"/>
      <w:lang w:eastAsia="zh-CN"/>
    </w:rPr>
  </w:style>
  <w:style w:type="character" w:customStyle="1" w:styleId="UnderlinedTextCharChar">
    <w:name w:val="Underlined Text Char Char"/>
    <w:basedOn w:val="DefaultParagraphFont"/>
    <w:rsid w:val="002E54B9"/>
    <w:rPr>
      <w:rFonts w:cs="Arial"/>
      <w:bCs/>
      <w:noProof w:val="0"/>
      <w:szCs w:val="26"/>
      <w:u w:val="single"/>
      <w:lang w:val="en-US" w:eastAsia="en-US" w:bidi="ar-SA"/>
    </w:rPr>
  </w:style>
  <w:style w:type="character" w:customStyle="1" w:styleId="StyleTimesNewRoman12ptBold">
    <w:name w:val="Style Times New Roman 12 pt Bold"/>
    <w:rsid w:val="002E54B9"/>
    <w:rPr>
      <w:b/>
      <w:bCs/>
      <w:sz w:val="24"/>
    </w:rPr>
  </w:style>
  <w:style w:type="character" w:customStyle="1" w:styleId="CardText1Char">
    <w:name w:val="Card Text 1 Char"/>
    <w:rsid w:val="002E54B9"/>
    <w:rPr>
      <w:rFonts w:ascii="Georgia" w:hAnsi="Georgia"/>
      <w:color w:val="000000"/>
      <w:sz w:val="22"/>
      <w:szCs w:val="22"/>
      <w:u w:val="single"/>
    </w:rPr>
  </w:style>
  <w:style w:type="character" w:customStyle="1" w:styleId="BoldUnderlining">
    <w:name w:val="Bold Underlining"/>
    <w:rsid w:val="002E54B9"/>
    <w:rPr>
      <w:u w:val="single"/>
    </w:rPr>
  </w:style>
  <w:style w:type="character" w:customStyle="1" w:styleId="Intemphasis">
    <w:name w:val="Intemphasis"/>
    <w:uiPriority w:val="1"/>
    <w:qFormat/>
    <w:rsid w:val="002E54B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E54B9"/>
    <w:pPr>
      <w:ind w:left="288" w:right="288"/>
    </w:pPr>
    <w:rPr>
      <w:szCs w:val="16"/>
    </w:rPr>
  </w:style>
  <w:style w:type="character" w:customStyle="1" w:styleId="cardtextChar2">
    <w:name w:val="cardtext Char"/>
    <w:basedOn w:val="DefaultParagraphFont"/>
    <w:link w:val="cardtext0"/>
    <w:rsid w:val="002E54B9"/>
    <w:rPr>
      <w:rFonts w:ascii="Calibri" w:hAnsi="Calibri"/>
      <w:szCs w:val="16"/>
    </w:rPr>
  </w:style>
  <w:style w:type="character" w:customStyle="1" w:styleId="BoldUnderlineChar1">
    <w:name w:val="BoldUnderline Char1"/>
    <w:rsid w:val="002E54B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E54B9"/>
    <w:pPr>
      <w:spacing w:after="200"/>
      <w:contextualSpacing/>
    </w:pPr>
    <w:rPr>
      <w:rFonts w:eastAsia="Calibri"/>
      <w:u w:val="single"/>
    </w:rPr>
  </w:style>
  <w:style w:type="character" w:customStyle="1" w:styleId="UnderlinedCardTextChar">
    <w:name w:val="Underlined Card Text Char"/>
    <w:link w:val="UnderlinedCardText"/>
    <w:rsid w:val="002E54B9"/>
    <w:rPr>
      <w:rFonts w:ascii="Calibri" w:eastAsia="Calibri" w:hAnsi="Calibri"/>
      <w:u w:val="single"/>
    </w:rPr>
  </w:style>
  <w:style w:type="character" w:customStyle="1" w:styleId="Hyperlink6">
    <w:name w:val="Hyperlink6"/>
    <w:basedOn w:val="DefaultParagraphFont"/>
    <w:rsid w:val="002E54B9"/>
    <w:rPr>
      <w:color w:val="3300CC"/>
      <w:u w:val="single"/>
    </w:rPr>
  </w:style>
  <w:style w:type="paragraph" w:customStyle="1" w:styleId="Tag12">
    <w:name w:val="Tag12"/>
    <w:basedOn w:val="Normal"/>
    <w:qFormat/>
    <w:rsid w:val="002E54B9"/>
    <w:pPr>
      <w:contextualSpacing/>
    </w:pPr>
    <w:rPr>
      <w:rFonts w:eastAsia="Cambria"/>
      <w:b/>
    </w:rPr>
  </w:style>
  <w:style w:type="paragraph" w:customStyle="1" w:styleId="Shrink8">
    <w:name w:val="Shrink8"/>
    <w:basedOn w:val="Normal"/>
    <w:qFormat/>
    <w:rsid w:val="002E54B9"/>
    <w:rPr>
      <w:rFonts w:eastAsia="Cambria"/>
    </w:rPr>
  </w:style>
  <w:style w:type="character" w:customStyle="1" w:styleId="highlight2">
    <w:name w:val="highlight2"/>
    <w:rsid w:val="002E54B9"/>
    <w:rPr>
      <w:rFonts w:ascii="Arial" w:hAnsi="Arial"/>
      <w:b/>
      <w:sz w:val="19"/>
      <w:u w:val="thick"/>
      <w:bdr w:val="none" w:sz="0" w:space="0" w:color="auto"/>
      <w:shd w:val="clear" w:color="auto" w:fill="auto"/>
    </w:rPr>
  </w:style>
  <w:style w:type="character" w:customStyle="1" w:styleId="citation">
    <w:name w:val="citation"/>
    <w:basedOn w:val="DefaultParagraphFont"/>
    <w:rsid w:val="002E54B9"/>
  </w:style>
  <w:style w:type="paragraph" w:customStyle="1" w:styleId="UnderlineText">
    <w:name w:val="Underline Text"/>
    <w:basedOn w:val="Normal"/>
    <w:link w:val="UnderlineTextChar"/>
    <w:qFormat/>
    <w:rsid w:val="002E54B9"/>
    <w:pPr>
      <w:ind w:left="288"/>
    </w:pPr>
    <w:rPr>
      <w:rFonts w:eastAsia="Times New Roman"/>
      <w:u w:val="single"/>
    </w:rPr>
  </w:style>
  <w:style w:type="character" w:customStyle="1" w:styleId="UnderlineTextChar">
    <w:name w:val="Underline Text Char"/>
    <w:basedOn w:val="DefaultParagraphFont"/>
    <w:link w:val="UnderlineText"/>
    <w:rsid w:val="002E54B9"/>
    <w:rPr>
      <w:rFonts w:ascii="Calibri" w:eastAsia="Times New Roman" w:hAnsi="Calibri"/>
      <w:u w:val="single"/>
    </w:rPr>
  </w:style>
  <w:style w:type="character" w:customStyle="1" w:styleId="il">
    <w:name w:val="il"/>
    <w:basedOn w:val="DefaultParagraphFont"/>
    <w:rsid w:val="002E54B9"/>
  </w:style>
  <w:style w:type="character" w:customStyle="1" w:styleId="commentstext">
    <w:name w:val="comments_text"/>
    <w:uiPriority w:val="99"/>
    <w:rsid w:val="002E54B9"/>
    <w:rPr>
      <w:rFonts w:cs="Times New Roman"/>
    </w:rPr>
  </w:style>
  <w:style w:type="paragraph" w:customStyle="1" w:styleId="Heading42">
    <w:name w:val="Heading 42"/>
    <w:basedOn w:val="Normal"/>
    <w:qFormat/>
    <w:rsid w:val="002E54B9"/>
    <w:rPr>
      <w:rFonts w:eastAsia="Times New Roman"/>
    </w:rPr>
  </w:style>
  <w:style w:type="paragraph" w:customStyle="1" w:styleId="DebateNormal">
    <w:name w:val="DebateNormal"/>
    <w:basedOn w:val="Normal"/>
    <w:link w:val="DebateNormalChar"/>
    <w:qFormat/>
    <w:rsid w:val="002E54B9"/>
    <w:pPr>
      <w:spacing w:line="276" w:lineRule="auto"/>
    </w:pPr>
    <w:rPr>
      <w:rFonts w:eastAsia="Calibri"/>
      <w:szCs w:val="20"/>
    </w:rPr>
  </w:style>
  <w:style w:type="character" w:customStyle="1" w:styleId="DebateNormalChar">
    <w:name w:val="DebateNormal Char"/>
    <w:basedOn w:val="DefaultParagraphFont"/>
    <w:link w:val="DebateNormal"/>
    <w:rsid w:val="002E54B9"/>
    <w:rPr>
      <w:rFonts w:ascii="Calibri" w:eastAsia="Calibri" w:hAnsi="Calibri"/>
      <w:szCs w:val="20"/>
    </w:rPr>
  </w:style>
  <w:style w:type="paragraph" w:customStyle="1" w:styleId="DebateEmphasis">
    <w:name w:val="DebateEmphasis"/>
    <w:basedOn w:val="Normal"/>
    <w:link w:val="DebateEmphasisChar"/>
    <w:qFormat/>
    <w:rsid w:val="002E54B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E54B9"/>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E54B9"/>
    <w:rPr>
      <w:rFonts w:ascii="Times New Roman" w:eastAsia="Cambria" w:hAnsi="Times New Roman" w:cs="Times New Roman"/>
      <w:sz w:val="20"/>
      <w:szCs w:val="22"/>
    </w:rPr>
  </w:style>
  <w:style w:type="paragraph" w:customStyle="1" w:styleId="NormalCite">
    <w:name w:val="NormalCite"/>
    <w:link w:val="NormalCiteChar"/>
    <w:qFormat/>
    <w:rsid w:val="002E54B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2E54B9"/>
    <w:rPr>
      <w:rFonts w:ascii="Times New Roman" w:hAnsi="Times New Roman" w:cs="Times New Roman"/>
      <w:sz w:val="18"/>
    </w:rPr>
  </w:style>
  <w:style w:type="character" w:customStyle="1" w:styleId="articletext">
    <w:name w:val="articletext"/>
    <w:basedOn w:val="DefaultParagraphFont"/>
    <w:rsid w:val="002E54B9"/>
  </w:style>
  <w:style w:type="character" w:customStyle="1" w:styleId="grey10">
    <w:name w:val="grey10"/>
    <w:basedOn w:val="DefaultParagraphFont"/>
    <w:rsid w:val="002E54B9"/>
  </w:style>
  <w:style w:type="character" w:customStyle="1" w:styleId="navy13bd">
    <w:name w:val="navy13bd"/>
    <w:basedOn w:val="DefaultParagraphFont"/>
    <w:rsid w:val="002E54B9"/>
  </w:style>
  <w:style w:type="character" w:customStyle="1" w:styleId="Style9ptUnderline2">
    <w:name w:val="Style 9 pt Underline2"/>
    <w:basedOn w:val="DefaultParagraphFont"/>
    <w:rsid w:val="002E54B9"/>
    <w:rPr>
      <w:sz w:val="20"/>
      <w:u w:val="single"/>
    </w:rPr>
  </w:style>
  <w:style w:type="character" w:customStyle="1" w:styleId="Style9ptBoldUnderline1">
    <w:name w:val="Style 9 pt Bold Underline1"/>
    <w:basedOn w:val="DefaultParagraphFont"/>
    <w:rsid w:val="002E54B9"/>
    <w:rPr>
      <w:b/>
      <w:bCs/>
      <w:sz w:val="20"/>
      <w:u w:val="single"/>
    </w:rPr>
  </w:style>
  <w:style w:type="character" w:customStyle="1" w:styleId="TagsCharChar">
    <w:name w:val="Tags Char Char"/>
    <w:basedOn w:val="DefaultParagraphFont"/>
    <w:rsid w:val="002E54B9"/>
    <w:rPr>
      <w:rFonts w:eastAsia="SimSun"/>
      <w:b/>
      <w:sz w:val="24"/>
      <w:lang w:val="en-US" w:eastAsia="zh-CN" w:bidi="ar-SA"/>
    </w:rPr>
  </w:style>
  <w:style w:type="paragraph" w:customStyle="1" w:styleId="cardCharCharCharChar">
    <w:name w:val="card Char Char Char Char"/>
    <w:basedOn w:val="Normal"/>
    <w:qFormat/>
    <w:rsid w:val="002E54B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E54B9"/>
    <w:rPr>
      <w:rFonts w:ascii="Times" w:eastAsia="Times New Roman" w:hAnsi="Times"/>
    </w:rPr>
  </w:style>
  <w:style w:type="paragraph" w:customStyle="1" w:styleId="CARD0">
    <w:name w:val="CARD"/>
    <w:basedOn w:val="Normal"/>
    <w:link w:val="CARDChar1"/>
    <w:qFormat/>
    <w:rsid w:val="002E54B9"/>
    <w:rPr>
      <w:rFonts w:eastAsia="Times New Roman"/>
      <w:u w:val="single"/>
    </w:rPr>
  </w:style>
  <w:style w:type="character" w:customStyle="1" w:styleId="CARDChar1">
    <w:name w:val="CARD Char"/>
    <w:basedOn w:val="DefaultParagraphFont"/>
    <w:link w:val="CARD0"/>
    <w:rsid w:val="002E54B9"/>
    <w:rPr>
      <w:rFonts w:ascii="Calibri" w:eastAsia="Times New Roman" w:hAnsi="Calibri"/>
      <w:u w:val="single"/>
    </w:rPr>
  </w:style>
  <w:style w:type="paragraph" w:customStyle="1" w:styleId="Normal2">
    <w:name w:val="Normal2"/>
    <w:basedOn w:val="Normal"/>
    <w:qFormat/>
    <w:rsid w:val="002E54B9"/>
    <w:rPr>
      <w:rFonts w:eastAsia="Times New Roman"/>
    </w:rPr>
  </w:style>
  <w:style w:type="character" w:customStyle="1" w:styleId="Style11ptThickunderline">
    <w:name w:val="Style 11 pt Thick underline"/>
    <w:rsid w:val="002E54B9"/>
    <w:rPr>
      <w:rFonts w:ascii="Times New Roman" w:hAnsi="Times New Roman"/>
      <w:sz w:val="20"/>
      <w:u w:val="single"/>
    </w:rPr>
  </w:style>
  <w:style w:type="character" w:customStyle="1" w:styleId="Style11ptBoldThickunderline">
    <w:name w:val="Style 11 pt Bold Thick underline"/>
    <w:rsid w:val="002E54B9"/>
    <w:rPr>
      <w:rFonts w:ascii="Times New Roman" w:hAnsi="Times New Roman"/>
      <w:b/>
      <w:bCs/>
      <w:sz w:val="20"/>
      <w:u w:val="single"/>
    </w:rPr>
  </w:style>
  <w:style w:type="character" w:styleId="FootnoteReference">
    <w:name w:val="footnote reference"/>
    <w:unhideWhenUsed/>
    <w:rsid w:val="002E54B9"/>
    <w:rPr>
      <w:vertAlign w:val="superscript"/>
    </w:rPr>
  </w:style>
  <w:style w:type="character" w:customStyle="1" w:styleId="CharChar5">
    <w:name w:val="Char Char5"/>
    <w:rsid w:val="002E54B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E54B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E54B9"/>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2E54B9"/>
    <w:rPr>
      <w:u w:val="single"/>
    </w:rPr>
  </w:style>
  <w:style w:type="character" w:customStyle="1" w:styleId="StyleUnderlineBoldIndent11ptChar">
    <w:name w:val="Style Underline + Bold Indent + 11 pt Char"/>
    <w:link w:val="StyleUnderlineBoldIndent11pt"/>
    <w:rsid w:val="002E54B9"/>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2E54B9"/>
    <w:rPr>
      <w:b/>
      <w:bCs/>
      <w:u w:val="single"/>
    </w:rPr>
  </w:style>
  <w:style w:type="character" w:customStyle="1" w:styleId="StyleUnderlineBoldIndent11ptBoldChar">
    <w:name w:val="Style Underline + Bold Indent + 11 pt Bold Char"/>
    <w:link w:val="StyleUnderlineBoldIndent11ptBold"/>
    <w:rsid w:val="002E54B9"/>
    <w:rPr>
      <w:rFonts w:ascii="Calibri" w:eastAsia="Times New Roman" w:hAnsi="Calibri"/>
      <w:b/>
      <w:bCs/>
      <w:szCs w:val="20"/>
      <w:u w:val="single"/>
    </w:rPr>
  </w:style>
  <w:style w:type="paragraph" w:customStyle="1" w:styleId="Normal20pt">
    <w:name w:val="Normal  + 20 pt"/>
    <w:basedOn w:val="Normal"/>
    <w:uiPriority w:val="6"/>
    <w:qFormat/>
    <w:rsid w:val="002E54B9"/>
    <w:rPr>
      <w:bCs/>
      <w:u w:val="single"/>
    </w:rPr>
  </w:style>
  <w:style w:type="character" w:customStyle="1" w:styleId="StyleStyle4CharTimesNewRoman11pt">
    <w:name w:val="Style Style4 Char + Times New Roman 11 pt"/>
    <w:basedOn w:val="DefaultParagraphFont"/>
    <w:rsid w:val="002E54B9"/>
    <w:rPr>
      <w:rFonts w:ascii="Times New Roman" w:hAnsi="Times New Roman"/>
      <w:sz w:val="20"/>
      <w:szCs w:val="24"/>
      <w:u w:val="single"/>
      <w:lang w:val="en-US" w:eastAsia="en-US" w:bidi="ar-SA"/>
    </w:rPr>
  </w:style>
  <w:style w:type="paragraph" w:customStyle="1" w:styleId="author-name">
    <w:name w:val="author-name"/>
    <w:basedOn w:val="Normal"/>
    <w:qFormat/>
    <w:rsid w:val="002E54B9"/>
    <w:pPr>
      <w:spacing w:before="100" w:beforeAutospacing="1" w:after="100" w:afterAutospacing="1"/>
    </w:pPr>
    <w:rPr>
      <w:rFonts w:eastAsia="Times New Roman"/>
    </w:rPr>
  </w:style>
  <w:style w:type="paragraph" w:customStyle="1" w:styleId="author-credentials">
    <w:name w:val="author-credentials"/>
    <w:basedOn w:val="Normal"/>
    <w:rsid w:val="002E54B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E54B9"/>
    <w:rPr>
      <w:rFonts w:ascii="Consolas" w:hAnsi="Consolas" w:cs="Consolas"/>
      <w:sz w:val="20"/>
      <w:szCs w:val="20"/>
    </w:rPr>
  </w:style>
  <w:style w:type="character" w:customStyle="1" w:styleId="StyleStyle4CharTimesNewRoman11ptBold">
    <w:name w:val="Style Style4 Char + Times New Roman 11 pt Bold"/>
    <w:basedOn w:val="DefaultParagraphFont"/>
    <w:rsid w:val="002E54B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E54B9"/>
    <w:rPr>
      <w:rFonts w:ascii="Times New Roman" w:hAnsi="Times New Roman"/>
      <w:i/>
      <w:iCs/>
      <w:sz w:val="20"/>
      <w:szCs w:val="24"/>
      <w:u w:val="single"/>
      <w:lang w:val="en-US" w:eastAsia="en-US" w:bidi="ar-SA"/>
    </w:rPr>
  </w:style>
  <w:style w:type="character" w:customStyle="1" w:styleId="headline">
    <w:name w:val="headline"/>
    <w:basedOn w:val="DefaultParagraphFont"/>
    <w:rsid w:val="002E54B9"/>
  </w:style>
  <w:style w:type="character" w:customStyle="1" w:styleId="CharChar4">
    <w:name w:val="Char Char4"/>
    <w:basedOn w:val="DefaultParagraphFont"/>
    <w:rsid w:val="002E54B9"/>
    <w:rPr>
      <w:rFonts w:cs="Arial"/>
      <w:b/>
      <w:bCs/>
      <w:iCs/>
      <w:szCs w:val="28"/>
      <w:lang w:val="en-US" w:eastAsia="en-US" w:bidi="ar-SA"/>
    </w:rPr>
  </w:style>
  <w:style w:type="character" w:customStyle="1" w:styleId="yshortcuts">
    <w:name w:val="yshortcuts"/>
    <w:basedOn w:val="DefaultParagraphFont"/>
    <w:rsid w:val="002E54B9"/>
  </w:style>
  <w:style w:type="character" w:customStyle="1" w:styleId="HotRouteChar0">
    <w:name w:val="Hot Route Char"/>
    <w:link w:val="HotRoute"/>
    <w:rsid w:val="002E54B9"/>
    <w:rPr>
      <w:rFonts w:ascii="Calibri" w:eastAsia="Times New Roman" w:hAnsi="Calibri"/>
    </w:rPr>
  </w:style>
  <w:style w:type="paragraph" w:styleId="PlainText">
    <w:name w:val="Plain Text"/>
    <w:basedOn w:val="Normal"/>
    <w:link w:val="PlainTextChar"/>
    <w:rsid w:val="002E54B9"/>
    <w:rPr>
      <w:rFonts w:ascii="Courier New" w:eastAsia="Times New Roman" w:hAnsi="Courier New" w:cs="Courier New"/>
      <w:szCs w:val="20"/>
    </w:rPr>
  </w:style>
  <w:style w:type="character" w:customStyle="1" w:styleId="PlainTextChar">
    <w:name w:val="Plain Text Char"/>
    <w:basedOn w:val="DefaultParagraphFont"/>
    <w:link w:val="PlainText"/>
    <w:rsid w:val="002E54B9"/>
    <w:rPr>
      <w:rFonts w:ascii="Courier New" w:eastAsia="Times New Roman" w:hAnsi="Courier New" w:cs="Courier New"/>
      <w:szCs w:val="20"/>
    </w:rPr>
  </w:style>
  <w:style w:type="character" w:customStyle="1" w:styleId="senselabelstart">
    <w:name w:val="sense_label start"/>
    <w:basedOn w:val="DefaultParagraphFont"/>
    <w:rsid w:val="002E54B9"/>
  </w:style>
  <w:style w:type="character" w:customStyle="1" w:styleId="sensecontent">
    <w:name w:val="sense_content"/>
    <w:basedOn w:val="DefaultParagraphFont"/>
    <w:rsid w:val="002E54B9"/>
  </w:style>
  <w:style w:type="character" w:customStyle="1" w:styleId="vi">
    <w:name w:val="vi"/>
    <w:basedOn w:val="DefaultParagraphFont"/>
    <w:rsid w:val="002E54B9"/>
  </w:style>
  <w:style w:type="character" w:customStyle="1" w:styleId="italic">
    <w:name w:val="italic"/>
    <w:basedOn w:val="DefaultParagraphFont"/>
    <w:rsid w:val="002E54B9"/>
  </w:style>
  <w:style w:type="paragraph" w:customStyle="1" w:styleId="Microtext0">
    <w:name w:val="Microtext"/>
    <w:basedOn w:val="Normal"/>
    <w:next w:val="Normal"/>
    <w:link w:val="MicrotextChar0"/>
    <w:qFormat/>
    <w:rsid w:val="002E54B9"/>
    <w:rPr>
      <w:sz w:val="12"/>
    </w:rPr>
  </w:style>
  <w:style w:type="character" w:customStyle="1" w:styleId="MicrotextChar0">
    <w:name w:val="Microtext Char"/>
    <w:link w:val="Microtext0"/>
    <w:rsid w:val="002E54B9"/>
    <w:rPr>
      <w:rFonts w:ascii="Calibri" w:hAnsi="Calibri"/>
      <w:sz w:val="12"/>
    </w:rPr>
  </w:style>
  <w:style w:type="character" w:customStyle="1" w:styleId="st">
    <w:name w:val="st"/>
    <w:basedOn w:val="DefaultParagraphFont"/>
    <w:rsid w:val="002E54B9"/>
  </w:style>
  <w:style w:type="paragraph" w:customStyle="1" w:styleId="Style6">
    <w:name w:val="Style6"/>
    <w:basedOn w:val="Normal"/>
    <w:link w:val="Style6Char"/>
    <w:autoRedefine/>
    <w:qFormat/>
    <w:rsid w:val="002E54B9"/>
    <w:rPr>
      <w:b/>
    </w:rPr>
  </w:style>
  <w:style w:type="character" w:customStyle="1" w:styleId="Style6Char">
    <w:name w:val="Style6 Char"/>
    <w:basedOn w:val="DefaultParagraphFont"/>
    <w:link w:val="Style6"/>
    <w:rsid w:val="002E54B9"/>
    <w:rPr>
      <w:rFonts w:ascii="Calibri" w:hAnsi="Calibri"/>
      <w:b/>
    </w:rPr>
  </w:style>
  <w:style w:type="paragraph" w:customStyle="1" w:styleId="Style11">
    <w:name w:val="Style11"/>
    <w:basedOn w:val="Normal"/>
    <w:link w:val="Style11Char"/>
    <w:qFormat/>
    <w:rsid w:val="002E54B9"/>
    <w:rPr>
      <w:rFonts w:eastAsia="Times New Roman"/>
      <w:b/>
      <w:szCs w:val="20"/>
      <w:u w:val="thick"/>
    </w:rPr>
  </w:style>
  <w:style w:type="paragraph" w:customStyle="1" w:styleId="Style12">
    <w:name w:val="Style12"/>
    <w:basedOn w:val="Normal"/>
    <w:link w:val="Style12Char"/>
    <w:qFormat/>
    <w:rsid w:val="002E54B9"/>
    <w:rPr>
      <w:rFonts w:eastAsia="Times New Roman"/>
      <w:b/>
      <w:u w:val="thick"/>
    </w:rPr>
  </w:style>
  <w:style w:type="character" w:customStyle="1" w:styleId="Style11Char">
    <w:name w:val="Style11 Char"/>
    <w:basedOn w:val="DefaultParagraphFont"/>
    <w:link w:val="Style11"/>
    <w:rsid w:val="002E54B9"/>
    <w:rPr>
      <w:rFonts w:ascii="Calibri" w:eastAsia="Times New Roman" w:hAnsi="Calibri"/>
      <w:b/>
      <w:szCs w:val="20"/>
      <w:u w:val="thick"/>
    </w:rPr>
  </w:style>
  <w:style w:type="character" w:customStyle="1" w:styleId="Style12Char">
    <w:name w:val="Style12 Char"/>
    <w:basedOn w:val="DefaultParagraphFont"/>
    <w:link w:val="Style12"/>
    <w:rsid w:val="002E54B9"/>
    <w:rPr>
      <w:rFonts w:ascii="Calibri" w:eastAsia="Times New Roman" w:hAnsi="Calibri"/>
      <w:b/>
      <w:u w:val="thick"/>
    </w:rPr>
  </w:style>
  <w:style w:type="character" w:customStyle="1" w:styleId="caps-label">
    <w:name w:val="caps-label"/>
    <w:basedOn w:val="DefaultParagraphFont"/>
    <w:rsid w:val="002E54B9"/>
  </w:style>
  <w:style w:type="character" w:customStyle="1" w:styleId="wikiexternallink">
    <w:name w:val="wikiexternallink"/>
    <w:basedOn w:val="DefaultParagraphFont"/>
    <w:rsid w:val="002E54B9"/>
  </w:style>
  <w:style w:type="character" w:customStyle="1" w:styleId="wikigeneratedlinkcontent">
    <w:name w:val="wikigeneratedlinkcontent"/>
    <w:basedOn w:val="DefaultParagraphFont"/>
    <w:rsid w:val="002E54B9"/>
  </w:style>
  <w:style w:type="character" w:customStyle="1" w:styleId="ShrinkChar">
    <w:name w:val="Shrink Char"/>
    <w:link w:val="Shrink"/>
    <w:locked/>
    <w:rsid w:val="002E54B9"/>
    <w:rPr>
      <w:rFonts w:ascii="Garamond" w:eastAsia="Times New Roman" w:hAnsi="Garamond"/>
      <w:sz w:val="12"/>
    </w:rPr>
  </w:style>
  <w:style w:type="paragraph" w:customStyle="1" w:styleId="Shrink">
    <w:name w:val="Shrink"/>
    <w:link w:val="ShrinkChar"/>
    <w:qFormat/>
    <w:rsid w:val="002E54B9"/>
    <w:pPr>
      <w:spacing w:after="0" w:line="240" w:lineRule="auto"/>
      <w:ind w:left="288" w:right="288"/>
    </w:pPr>
    <w:rPr>
      <w:rFonts w:ascii="Garamond" w:eastAsia="Times New Roman" w:hAnsi="Garamond"/>
      <w:sz w:val="12"/>
    </w:rPr>
  </w:style>
  <w:style w:type="character" w:customStyle="1" w:styleId="aqj">
    <w:name w:val="aqj"/>
    <w:basedOn w:val="DefaultParagraphFont"/>
    <w:rsid w:val="002E54B9"/>
  </w:style>
  <w:style w:type="character" w:customStyle="1" w:styleId="StyleStyleBoldUnderlineIntenseEmphasisUnderlineapple-style-s">
    <w:name w:val="Style Style Bold UnderlineIntense EmphasisUnderlineapple-style-s..."/>
    <w:basedOn w:val="DefaultParagraphFont"/>
    <w:rsid w:val="002E54B9"/>
    <w:rPr>
      <w:b w:val="0"/>
      <w:bCs w:val="0"/>
      <w:sz w:val="22"/>
      <w:u w:val="single"/>
      <w:bdr w:val="none" w:sz="0" w:space="0" w:color="auto"/>
    </w:rPr>
  </w:style>
  <w:style w:type="paragraph" w:customStyle="1" w:styleId="blocktitle0">
    <w:name w:val="block title"/>
    <w:basedOn w:val="Normal"/>
    <w:link w:val="blocktitleChar"/>
    <w:autoRedefine/>
    <w:qFormat/>
    <w:rsid w:val="002E54B9"/>
    <w:pPr>
      <w:spacing w:after="240"/>
      <w:jc w:val="center"/>
      <w:outlineLvl w:val="0"/>
    </w:pPr>
    <w:rPr>
      <w:rFonts w:eastAsia="Calibri"/>
      <w:b/>
      <w:caps/>
      <w:sz w:val="28"/>
      <w:szCs w:val="28"/>
      <w:lang w:val="es-ES"/>
    </w:rPr>
  </w:style>
  <w:style w:type="character" w:customStyle="1" w:styleId="Boxed">
    <w:name w:val="Boxed"/>
    <w:qFormat/>
    <w:rsid w:val="002E54B9"/>
    <w:rPr>
      <w:rFonts w:ascii="Times New Roman" w:hAnsi="Times New Roman"/>
      <w:sz w:val="20"/>
      <w:bdr w:val="single" w:sz="6" w:space="0" w:color="auto"/>
    </w:rPr>
  </w:style>
  <w:style w:type="character" w:customStyle="1" w:styleId="UnderlineCard">
    <w:name w:val="Underline Card"/>
    <w:uiPriority w:val="6"/>
    <w:qFormat/>
    <w:rsid w:val="002E54B9"/>
    <w:rPr>
      <w:rFonts w:ascii="Arial" w:hAnsi="Arial"/>
      <w:b w:val="0"/>
      <w:bCs/>
      <w:sz w:val="20"/>
      <w:u w:val="single"/>
    </w:rPr>
  </w:style>
  <w:style w:type="character" w:customStyle="1" w:styleId="story-author">
    <w:name w:val="story-author"/>
    <w:basedOn w:val="DefaultParagraphFont"/>
    <w:rsid w:val="002E54B9"/>
  </w:style>
  <w:style w:type="paragraph" w:customStyle="1" w:styleId="type">
    <w:name w:val="type"/>
    <w:basedOn w:val="Normal"/>
    <w:qFormat/>
    <w:rsid w:val="002E54B9"/>
    <w:pPr>
      <w:spacing w:before="100" w:beforeAutospacing="1" w:after="100" w:afterAutospacing="1"/>
    </w:pPr>
    <w:rPr>
      <w:rFonts w:eastAsia="Times New Roman"/>
    </w:rPr>
  </w:style>
  <w:style w:type="character" w:customStyle="1" w:styleId="institution">
    <w:name w:val="institution"/>
    <w:basedOn w:val="DefaultParagraphFont"/>
    <w:rsid w:val="002E54B9"/>
  </w:style>
  <w:style w:type="character" w:customStyle="1" w:styleId="abodyblack3">
    <w:name w:val="abodyblack3"/>
    <w:basedOn w:val="DefaultParagraphFont"/>
    <w:rsid w:val="002E54B9"/>
  </w:style>
  <w:style w:type="paragraph" w:customStyle="1" w:styleId="UnderlineChar2CharChar">
    <w:name w:val="Underline Char2 Char Char"/>
    <w:basedOn w:val="Normal"/>
    <w:link w:val="UnderlineChar2CharCharChar"/>
    <w:qFormat/>
    <w:rsid w:val="002E54B9"/>
    <w:rPr>
      <w:rFonts w:eastAsia="MS Mincho"/>
      <w:szCs w:val="20"/>
      <w:u w:val="single"/>
    </w:rPr>
  </w:style>
  <w:style w:type="character" w:customStyle="1" w:styleId="UnderlineChar2CharCharChar">
    <w:name w:val="Underline Char2 Char Char Char"/>
    <w:link w:val="UnderlineChar2CharChar"/>
    <w:rsid w:val="002E54B9"/>
    <w:rPr>
      <w:rFonts w:ascii="Calibri" w:eastAsia="MS Mincho" w:hAnsi="Calibri"/>
      <w:szCs w:val="20"/>
      <w:u w:val="single"/>
    </w:rPr>
  </w:style>
  <w:style w:type="character" w:customStyle="1" w:styleId="CharacterStyle1">
    <w:name w:val="Character Style 1"/>
    <w:rsid w:val="002E54B9"/>
    <w:rPr>
      <w:sz w:val="20"/>
      <w:szCs w:val="20"/>
    </w:rPr>
  </w:style>
  <w:style w:type="character" w:customStyle="1" w:styleId="FontStyle177">
    <w:name w:val="Font Style177"/>
    <w:basedOn w:val="DefaultParagraphFont"/>
    <w:uiPriority w:val="99"/>
    <w:rsid w:val="002E54B9"/>
    <w:rPr>
      <w:rFonts w:ascii="Times New Roman" w:hAnsi="Times New Roman" w:cs="Times New Roman"/>
      <w:sz w:val="20"/>
      <w:szCs w:val="20"/>
    </w:rPr>
  </w:style>
  <w:style w:type="character" w:customStyle="1" w:styleId="FontStyle173">
    <w:name w:val="Font Style173"/>
    <w:basedOn w:val="DefaultParagraphFont"/>
    <w:uiPriority w:val="99"/>
    <w:rsid w:val="002E54B9"/>
    <w:rPr>
      <w:rFonts w:ascii="Times New Roman" w:hAnsi="Times New Roman" w:cs="Times New Roman"/>
      <w:sz w:val="14"/>
      <w:szCs w:val="14"/>
    </w:rPr>
  </w:style>
  <w:style w:type="character" w:customStyle="1" w:styleId="FontStyle151">
    <w:name w:val="Font Style151"/>
    <w:basedOn w:val="DefaultParagraphFont"/>
    <w:uiPriority w:val="99"/>
    <w:rsid w:val="002E54B9"/>
    <w:rPr>
      <w:rFonts w:ascii="Arial Narrow" w:hAnsi="Arial Narrow" w:cs="Arial Narrow"/>
      <w:b/>
      <w:bCs/>
      <w:sz w:val="12"/>
      <w:szCs w:val="12"/>
    </w:rPr>
  </w:style>
  <w:style w:type="character" w:customStyle="1" w:styleId="FontStyle156">
    <w:name w:val="Font Style156"/>
    <w:basedOn w:val="DefaultParagraphFont"/>
    <w:uiPriority w:val="99"/>
    <w:rsid w:val="002E54B9"/>
    <w:rPr>
      <w:rFonts w:ascii="Arial Narrow" w:hAnsi="Arial Narrow" w:cs="Arial Narrow"/>
      <w:sz w:val="8"/>
      <w:szCs w:val="8"/>
    </w:rPr>
  </w:style>
  <w:style w:type="character" w:customStyle="1" w:styleId="FontStyle160">
    <w:name w:val="Font Style160"/>
    <w:basedOn w:val="DefaultParagraphFont"/>
    <w:uiPriority w:val="99"/>
    <w:rsid w:val="002E54B9"/>
    <w:rPr>
      <w:rFonts w:ascii="Times New Roman" w:hAnsi="Times New Roman" w:cs="Times New Roman"/>
      <w:b/>
      <w:bCs/>
      <w:sz w:val="20"/>
      <w:szCs w:val="20"/>
    </w:rPr>
  </w:style>
  <w:style w:type="character" w:customStyle="1" w:styleId="FontStyle178">
    <w:name w:val="Font Style178"/>
    <w:basedOn w:val="DefaultParagraphFont"/>
    <w:uiPriority w:val="99"/>
    <w:rsid w:val="002E54B9"/>
    <w:rPr>
      <w:rFonts w:ascii="Times New Roman" w:hAnsi="Times New Roman" w:cs="Times New Roman"/>
      <w:sz w:val="18"/>
      <w:szCs w:val="18"/>
    </w:rPr>
  </w:style>
  <w:style w:type="paragraph" w:customStyle="1" w:styleId="Style14">
    <w:name w:val="Style14"/>
    <w:basedOn w:val="Normal"/>
    <w:uiPriority w:val="99"/>
    <w:qFormat/>
    <w:rsid w:val="002E54B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E54B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E54B9"/>
    <w:rPr>
      <w:rFonts w:ascii="Times New Roman" w:hAnsi="Times New Roman" w:cs="Times New Roman"/>
      <w:sz w:val="12"/>
      <w:szCs w:val="12"/>
    </w:rPr>
  </w:style>
  <w:style w:type="paragraph" w:customStyle="1" w:styleId="Style9">
    <w:name w:val="Style9"/>
    <w:basedOn w:val="Normal"/>
    <w:uiPriority w:val="99"/>
    <w:qFormat/>
    <w:rsid w:val="002E54B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E54B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E54B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E54B9"/>
    <w:rPr>
      <w:rFonts w:ascii="Times New Roman" w:hAnsi="Times New Roman" w:cs="Times New Roman"/>
      <w:sz w:val="16"/>
      <w:szCs w:val="16"/>
    </w:rPr>
  </w:style>
  <w:style w:type="character" w:customStyle="1" w:styleId="f">
    <w:name w:val="f"/>
    <w:basedOn w:val="DefaultParagraphFont"/>
    <w:rsid w:val="002E54B9"/>
  </w:style>
  <w:style w:type="character" w:customStyle="1" w:styleId="TagsChar2">
    <w:name w:val="Tags Char2"/>
    <w:rsid w:val="002E54B9"/>
    <w:rPr>
      <w:b/>
      <w:sz w:val="24"/>
    </w:rPr>
  </w:style>
  <w:style w:type="paragraph" w:customStyle="1" w:styleId="CardsFont6ptChar">
    <w:name w:val="Cards + Font: 6 pt Char"/>
    <w:basedOn w:val="Normal"/>
    <w:link w:val="CardsFont6ptCharChar"/>
    <w:qFormat/>
    <w:rsid w:val="002E54B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E54B9"/>
    <w:rPr>
      <w:rFonts w:ascii="Calibri" w:eastAsia="Times New Roman" w:hAnsi="Calibri"/>
      <w:sz w:val="12"/>
    </w:rPr>
  </w:style>
  <w:style w:type="character" w:customStyle="1" w:styleId="FontStyle172">
    <w:name w:val="Font Style172"/>
    <w:basedOn w:val="DefaultParagraphFont"/>
    <w:uiPriority w:val="99"/>
    <w:rsid w:val="002E54B9"/>
    <w:rPr>
      <w:rFonts w:ascii="Times New Roman" w:hAnsi="Times New Roman" w:cs="Times New Roman"/>
      <w:b/>
      <w:bCs/>
      <w:sz w:val="16"/>
      <w:szCs w:val="16"/>
    </w:rPr>
  </w:style>
  <w:style w:type="paragraph" w:customStyle="1" w:styleId="Style18">
    <w:name w:val="Style18"/>
    <w:basedOn w:val="Normal"/>
    <w:uiPriority w:val="99"/>
    <w:qFormat/>
    <w:rsid w:val="002E54B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E54B9"/>
    <w:rPr>
      <w:rFonts w:ascii="Times New Roman" w:hAnsi="Times New Roman" w:cs="Times New Roman"/>
      <w:i/>
      <w:iCs/>
      <w:sz w:val="16"/>
      <w:szCs w:val="16"/>
    </w:rPr>
  </w:style>
  <w:style w:type="character" w:customStyle="1" w:styleId="FontStyle162">
    <w:name w:val="Font Style162"/>
    <w:basedOn w:val="DefaultParagraphFont"/>
    <w:uiPriority w:val="99"/>
    <w:rsid w:val="002E54B9"/>
    <w:rPr>
      <w:rFonts w:ascii="Times New Roman" w:hAnsi="Times New Roman" w:cs="Times New Roman"/>
      <w:b/>
      <w:bCs/>
      <w:sz w:val="18"/>
      <w:szCs w:val="18"/>
    </w:rPr>
  </w:style>
  <w:style w:type="character" w:customStyle="1" w:styleId="FontStyle167">
    <w:name w:val="Font Style167"/>
    <w:basedOn w:val="DefaultParagraphFont"/>
    <w:uiPriority w:val="99"/>
    <w:rsid w:val="002E54B9"/>
    <w:rPr>
      <w:rFonts w:ascii="Times New Roman" w:hAnsi="Times New Roman" w:cs="Times New Roman"/>
      <w:sz w:val="10"/>
      <w:szCs w:val="10"/>
    </w:rPr>
  </w:style>
  <w:style w:type="character" w:customStyle="1" w:styleId="FontStyle174">
    <w:name w:val="Font Style174"/>
    <w:basedOn w:val="DefaultParagraphFont"/>
    <w:uiPriority w:val="99"/>
    <w:rsid w:val="002E54B9"/>
    <w:rPr>
      <w:rFonts w:ascii="Arial Narrow" w:hAnsi="Arial Narrow" w:cs="Arial Narrow"/>
      <w:b/>
      <w:bCs/>
      <w:sz w:val="18"/>
      <w:szCs w:val="18"/>
    </w:rPr>
  </w:style>
  <w:style w:type="paragraph" w:customStyle="1" w:styleId="Style47">
    <w:name w:val="Style47"/>
    <w:basedOn w:val="Normal"/>
    <w:uiPriority w:val="99"/>
    <w:qFormat/>
    <w:rsid w:val="002E54B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E54B9"/>
    <w:rPr>
      <w:rFonts w:ascii="Times New Roman" w:hAnsi="Times New Roman" w:cs="Times New Roman"/>
      <w:sz w:val="12"/>
      <w:szCs w:val="12"/>
    </w:rPr>
  </w:style>
  <w:style w:type="paragraph" w:customStyle="1" w:styleId="Style24">
    <w:name w:val="Style24"/>
    <w:basedOn w:val="Normal"/>
    <w:uiPriority w:val="99"/>
    <w:qFormat/>
    <w:rsid w:val="002E54B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E54B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E54B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E54B9"/>
    <w:rPr>
      <w:rFonts w:ascii="Times New Roman" w:hAnsi="Times New Roman" w:cs="Times New Roman"/>
      <w:b/>
      <w:bCs/>
      <w:sz w:val="18"/>
      <w:szCs w:val="18"/>
    </w:rPr>
  </w:style>
  <w:style w:type="paragraph" w:customStyle="1" w:styleId="Style21">
    <w:name w:val="Style21"/>
    <w:basedOn w:val="Normal"/>
    <w:uiPriority w:val="99"/>
    <w:qFormat/>
    <w:rsid w:val="002E54B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E54B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E54B9"/>
    <w:rPr>
      <w:rFonts w:ascii="Calibri" w:hAnsi="Calibri"/>
      <w:sz w:val="20"/>
      <w:szCs w:val="20"/>
    </w:rPr>
  </w:style>
  <w:style w:type="paragraph" w:customStyle="1" w:styleId="Standard">
    <w:name w:val="Standard"/>
    <w:qFormat/>
    <w:rsid w:val="002E54B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E54B9"/>
    <w:rPr>
      <w:color w:val="000000"/>
      <w:sz w:val="32"/>
      <w:szCs w:val="32"/>
    </w:rPr>
  </w:style>
  <w:style w:type="paragraph" w:customStyle="1" w:styleId="Cardnon-underlined">
    <w:name w:val="Card non-underlined"/>
    <w:basedOn w:val="Normal"/>
    <w:link w:val="Cardnon-underlinedChar"/>
    <w:autoRedefine/>
    <w:uiPriority w:val="99"/>
    <w:qFormat/>
    <w:rsid w:val="002E54B9"/>
    <w:rPr>
      <w:rFonts w:eastAsia="Times New Roman"/>
      <w:szCs w:val="20"/>
    </w:rPr>
  </w:style>
  <w:style w:type="character" w:customStyle="1" w:styleId="Cardnon-underlinedChar">
    <w:name w:val="Card non-underlined Char"/>
    <w:basedOn w:val="DefaultParagraphFont"/>
    <w:link w:val="Cardnon-underlined"/>
    <w:uiPriority w:val="99"/>
    <w:rsid w:val="002E54B9"/>
    <w:rPr>
      <w:rFonts w:ascii="Calibri" w:eastAsia="Times New Roman" w:hAnsi="Calibri"/>
      <w:szCs w:val="20"/>
    </w:rPr>
  </w:style>
  <w:style w:type="numbering" w:customStyle="1" w:styleId="NoList1">
    <w:name w:val="No List1"/>
    <w:next w:val="NoList"/>
    <w:semiHidden/>
    <w:unhideWhenUsed/>
    <w:rsid w:val="002E54B9"/>
  </w:style>
  <w:style w:type="character" w:customStyle="1" w:styleId="TitleChar2">
    <w:name w:val="Title Char2"/>
    <w:basedOn w:val="DefaultParagraphFont"/>
    <w:uiPriority w:val="10"/>
    <w:qFormat/>
    <w:locked/>
    <w:rsid w:val="002E54B9"/>
    <w:rPr>
      <w:b/>
      <w:bCs/>
      <w:u w:val="single"/>
    </w:rPr>
  </w:style>
  <w:style w:type="paragraph" w:styleId="TOC3">
    <w:name w:val="toc 3"/>
    <w:basedOn w:val="Normal"/>
    <w:next w:val="Normal"/>
    <w:autoRedefine/>
    <w:rsid w:val="002E54B9"/>
    <w:pPr>
      <w:ind w:left="400"/>
    </w:pPr>
    <w:rPr>
      <w:rFonts w:eastAsia="Times New Roman"/>
      <w:szCs w:val="20"/>
    </w:rPr>
  </w:style>
  <w:style w:type="paragraph" w:styleId="TOC4">
    <w:name w:val="toc 4"/>
    <w:basedOn w:val="Normal"/>
    <w:next w:val="Normal"/>
    <w:autoRedefine/>
    <w:rsid w:val="002E54B9"/>
    <w:pPr>
      <w:ind w:left="600"/>
    </w:pPr>
    <w:rPr>
      <w:rFonts w:eastAsia="Times New Roman"/>
      <w:szCs w:val="20"/>
    </w:rPr>
  </w:style>
  <w:style w:type="paragraph" w:styleId="TOC5">
    <w:name w:val="toc 5"/>
    <w:basedOn w:val="Normal"/>
    <w:next w:val="Normal"/>
    <w:autoRedefine/>
    <w:rsid w:val="002E54B9"/>
    <w:pPr>
      <w:ind w:left="800"/>
    </w:pPr>
    <w:rPr>
      <w:rFonts w:eastAsia="Times New Roman"/>
      <w:szCs w:val="20"/>
    </w:rPr>
  </w:style>
  <w:style w:type="paragraph" w:styleId="TOC6">
    <w:name w:val="toc 6"/>
    <w:basedOn w:val="Normal"/>
    <w:next w:val="Normal"/>
    <w:autoRedefine/>
    <w:rsid w:val="002E54B9"/>
    <w:pPr>
      <w:ind w:left="1000"/>
    </w:pPr>
    <w:rPr>
      <w:rFonts w:eastAsia="Times New Roman"/>
      <w:szCs w:val="20"/>
    </w:rPr>
  </w:style>
  <w:style w:type="paragraph" w:styleId="TOC7">
    <w:name w:val="toc 7"/>
    <w:basedOn w:val="Normal"/>
    <w:next w:val="Normal"/>
    <w:autoRedefine/>
    <w:rsid w:val="002E54B9"/>
    <w:pPr>
      <w:ind w:left="1200"/>
    </w:pPr>
    <w:rPr>
      <w:rFonts w:eastAsia="Times New Roman"/>
      <w:szCs w:val="20"/>
    </w:rPr>
  </w:style>
  <w:style w:type="paragraph" w:styleId="TOC8">
    <w:name w:val="toc 8"/>
    <w:basedOn w:val="Normal"/>
    <w:next w:val="Normal"/>
    <w:autoRedefine/>
    <w:rsid w:val="002E54B9"/>
    <w:pPr>
      <w:ind w:left="1400"/>
    </w:pPr>
    <w:rPr>
      <w:rFonts w:eastAsia="Times New Roman"/>
      <w:szCs w:val="20"/>
    </w:rPr>
  </w:style>
  <w:style w:type="character" w:customStyle="1" w:styleId="allocatoragentsleft">
    <w:name w:val="al_locatoragentsleft"/>
    <w:basedOn w:val="DefaultParagraphFont"/>
    <w:rsid w:val="002E54B9"/>
  </w:style>
  <w:style w:type="character" w:styleId="HTMLTypewriter">
    <w:name w:val="HTML Typewriter"/>
    <w:basedOn w:val="DefaultParagraphFont"/>
    <w:unhideWhenUsed/>
    <w:rsid w:val="002E54B9"/>
    <w:rPr>
      <w:rFonts w:ascii="Courier New" w:eastAsia="Times New Roman" w:hAnsi="Courier New" w:cs="Courier New"/>
      <w:sz w:val="20"/>
      <w:szCs w:val="20"/>
    </w:rPr>
  </w:style>
  <w:style w:type="character" w:customStyle="1" w:styleId="caps">
    <w:name w:val="caps"/>
    <w:basedOn w:val="DefaultParagraphFont"/>
    <w:rsid w:val="002E54B9"/>
  </w:style>
  <w:style w:type="character" w:customStyle="1" w:styleId="UnderlinesCharChar">
    <w:name w:val="Underlines Char Char"/>
    <w:basedOn w:val="DefaultParagraphFont"/>
    <w:rsid w:val="002E54B9"/>
    <w:rPr>
      <w:rFonts w:cs="Arial"/>
      <w:b/>
      <w:bCs/>
      <w:noProof w:val="0"/>
      <w:sz w:val="22"/>
      <w:szCs w:val="26"/>
      <w:u w:val="single"/>
      <w:lang w:val="en-US" w:eastAsia="en-US" w:bidi="ar-SA"/>
    </w:rPr>
  </w:style>
  <w:style w:type="paragraph" w:customStyle="1" w:styleId="Carding">
    <w:name w:val="Carding"/>
    <w:basedOn w:val="Normal"/>
    <w:uiPriority w:val="99"/>
    <w:qFormat/>
    <w:rsid w:val="002E54B9"/>
    <w:rPr>
      <w:rFonts w:eastAsia="Times New Roman"/>
      <w:sz w:val="18"/>
    </w:rPr>
  </w:style>
  <w:style w:type="character" w:customStyle="1" w:styleId="aunderline">
    <w:name w:val="aunderline"/>
    <w:basedOn w:val="DefaultParagraphFont"/>
    <w:rsid w:val="002E54B9"/>
    <w:rPr>
      <w:rFonts w:ascii="Times New Roman" w:hAnsi="Times New Roman"/>
      <w:sz w:val="20"/>
      <w:szCs w:val="24"/>
      <w:u w:val="thick"/>
    </w:rPr>
  </w:style>
  <w:style w:type="character" w:customStyle="1" w:styleId="tagChar1">
    <w:name w:val="tag Char1"/>
    <w:basedOn w:val="DefaultParagraphFont"/>
    <w:rsid w:val="002E54B9"/>
    <w:rPr>
      <w:b/>
      <w:noProof w:val="0"/>
      <w:sz w:val="24"/>
      <w:lang w:val="en-US" w:eastAsia="en-US" w:bidi="ar-SA"/>
    </w:rPr>
  </w:style>
  <w:style w:type="character" w:customStyle="1" w:styleId="tagChar2">
    <w:name w:val="tag Char2"/>
    <w:basedOn w:val="DefaultParagraphFont"/>
    <w:qFormat/>
    <w:rsid w:val="002E54B9"/>
    <w:rPr>
      <w:b/>
      <w:noProof w:val="0"/>
      <w:sz w:val="24"/>
      <w:lang w:val="en-US" w:eastAsia="en-US" w:bidi="ar-SA"/>
    </w:rPr>
  </w:style>
  <w:style w:type="character" w:customStyle="1" w:styleId="Taggin-New">
    <w:name w:val="Taggin - New"/>
    <w:basedOn w:val="DefaultParagraphFont"/>
    <w:rsid w:val="002E54B9"/>
    <w:rPr>
      <w:rFonts w:ascii="Arial Narrow" w:hAnsi="Arial Narrow"/>
      <w:b/>
      <w:sz w:val="22"/>
    </w:rPr>
  </w:style>
  <w:style w:type="character" w:customStyle="1" w:styleId="Boxing-New">
    <w:name w:val="Boxing - New"/>
    <w:basedOn w:val="DefaultParagraphFont"/>
    <w:rsid w:val="002E54B9"/>
    <w:rPr>
      <w:rFonts w:ascii="Arial Narrow" w:hAnsi="Arial Narrow"/>
      <w:sz w:val="16"/>
      <w:u w:val="none"/>
      <w:bdr w:val="single" w:sz="4" w:space="0" w:color="auto"/>
    </w:rPr>
  </w:style>
  <w:style w:type="character" w:customStyle="1" w:styleId="ilad">
    <w:name w:val="il_ad"/>
    <w:rsid w:val="002E54B9"/>
  </w:style>
  <w:style w:type="paragraph" w:customStyle="1" w:styleId="CardsHighlighted">
    <w:name w:val="Cards Highlighted"/>
    <w:next w:val="Normal"/>
    <w:link w:val="CardsHighlightedChar"/>
    <w:qFormat/>
    <w:rsid w:val="002E54B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E54B9"/>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E54B9"/>
    <w:rPr>
      <w:rFonts w:ascii="Garamond" w:hAnsi="Garamond"/>
      <w:sz w:val="22"/>
      <w:szCs w:val="24"/>
      <w:u w:val="single"/>
      <w:lang w:val="en-US" w:eastAsia="en-US" w:bidi="ar-SA"/>
    </w:rPr>
  </w:style>
  <w:style w:type="paragraph" w:customStyle="1" w:styleId="Style2">
    <w:name w:val="Style2"/>
    <w:basedOn w:val="Heading4"/>
    <w:qFormat/>
    <w:rsid w:val="002E54B9"/>
    <w:pPr>
      <w:spacing w:before="0"/>
    </w:pPr>
    <w:rPr>
      <w:rFonts w:eastAsia="Times New Roman" w:cs="Times New Roman"/>
      <w:iCs w:val="0"/>
      <w:caps/>
      <w:szCs w:val="20"/>
    </w:rPr>
  </w:style>
  <w:style w:type="character" w:customStyle="1" w:styleId="pagetitle">
    <w:name w:val="pagetitle"/>
    <w:basedOn w:val="DefaultParagraphFont"/>
    <w:rsid w:val="002E54B9"/>
  </w:style>
  <w:style w:type="paragraph" w:customStyle="1" w:styleId="text">
    <w:name w:val="text"/>
    <w:basedOn w:val="Normal"/>
    <w:uiPriority w:val="99"/>
    <w:qFormat/>
    <w:rsid w:val="002E54B9"/>
    <w:pPr>
      <w:spacing w:before="100" w:beforeAutospacing="1" w:after="100" w:afterAutospacing="1"/>
    </w:pPr>
    <w:rPr>
      <w:rFonts w:eastAsia="Times New Roman"/>
    </w:rPr>
  </w:style>
  <w:style w:type="character" w:customStyle="1" w:styleId="StyleUnderlineCharChar9ptBold1">
    <w:name w:val="Style Underline Char Char + 9 pt Bold1"/>
    <w:rsid w:val="002E54B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E54B9"/>
    <w:rPr>
      <w:rFonts w:ascii="Times New Roman" w:hAnsi="Times New Roman"/>
      <w:sz w:val="20"/>
      <w:szCs w:val="24"/>
      <w:u w:val="single"/>
      <w:lang w:val="en-US" w:eastAsia="en-US" w:bidi="ar-SA"/>
    </w:rPr>
  </w:style>
  <w:style w:type="character" w:customStyle="1" w:styleId="Style9ptBoldUnderline">
    <w:name w:val="Style 9 pt Bold Underline"/>
    <w:rsid w:val="002E54B9"/>
    <w:rPr>
      <w:b/>
      <w:bCs/>
      <w:sz w:val="20"/>
      <w:u w:val="single"/>
    </w:rPr>
  </w:style>
  <w:style w:type="paragraph" w:customStyle="1" w:styleId="StyleUnderline9pt0">
    <w:name w:val="Style Underline + 9 pt"/>
    <w:link w:val="StyleUnderline9ptChar"/>
    <w:qFormat/>
    <w:rsid w:val="002E54B9"/>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E54B9"/>
    <w:rPr>
      <w:rFonts w:ascii="Arial" w:eastAsia="Times New Roman" w:hAnsi="Arial" w:cs="Times New Roman"/>
      <w:szCs w:val="20"/>
      <w:u w:val="single"/>
    </w:rPr>
  </w:style>
  <w:style w:type="character" w:customStyle="1" w:styleId="StyleUnderlineChar1Bold">
    <w:name w:val="Style Underline Char1 + Bold"/>
    <w:rsid w:val="002E54B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E54B9"/>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2E54B9"/>
    <w:rPr>
      <w:rFonts w:ascii="Calibri" w:hAnsi="Calibri" w:cs="Calibri"/>
      <w:kern w:val="32"/>
      <w:szCs w:val="20"/>
      <w:u w:val="single"/>
      <w:lang w:eastAsia="ar-SA"/>
    </w:rPr>
  </w:style>
  <w:style w:type="character" w:customStyle="1" w:styleId="TagsCharCharChar">
    <w:name w:val="Tags Char Char Char"/>
    <w:basedOn w:val="DefaultParagraphFont"/>
    <w:rsid w:val="002E54B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E54B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E54B9"/>
    <w:rPr>
      <w:color w:val="000000"/>
      <w:sz w:val="20"/>
      <w:u w:val="single"/>
    </w:rPr>
  </w:style>
  <w:style w:type="character" w:customStyle="1" w:styleId="Style11ptBlack">
    <w:name w:val="Style 11 pt Black"/>
    <w:basedOn w:val="DefaultParagraphFont"/>
    <w:rsid w:val="002E54B9"/>
    <w:rPr>
      <w:color w:val="000000"/>
      <w:sz w:val="20"/>
    </w:rPr>
  </w:style>
  <w:style w:type="character" w:customStyle="1" w:styleId="StyleUnderlineCharTimesBold">
    <w:name w:val="Style Underline Char + Times Bold"/>
    <w:basedOn w:val="DefaultParagraphFont"/>
    <w:rsid w:val="002E54B9"/>
    <w:rPr>
      <w:rFonts w:ascii="Times" w:hAnsi="Times"/>
      <w:b w:val="0"/>
      <w:bCs/>
      <w:sz w:val="20"/>
      <w:u w:val="single"/>
    </w:rPr>
  </w:style>
  <w:style w:type="character" w:customStyle="1" w:styleId="blubigktbiz">
    <w:name w:val="blubigktbiz"/>
    <w:rsid w:val="002E54B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E54B9"/>
  </w:style>
  <w:style w:type="character" w:customStyle="1" w:styleId="StyleevidencetextBorderSinglesolidlineAuto05ptLChar">
    <w:name w:val="Style evidence text + Border: : (Single solid line Auto  0.5 pt L... Char"/>
    <w:link w:val="StyleevidencetextBorderSinglesolidlineAuto05ptL"/>
    <w:rsid w:val="002E54B9"/>
    <w:rPr>
      <w:rFonts w:ascii="Calibri" w:hAnsi="Calibri"/>
      <w:color w:val="000000"/>
      <w:lang w:val="x-none" w:eastAsia="x-none"/>
    </w:rPr>
  </w:style>
  <w:style w:type="character" w:customStyle="1" w:styleId="Style4CharChar">
    <w:name w:val="Style4 Char Char"/>
    <w:basedOn w:val="DefaultParagraphFont"/>
    <w:rsid w:val="002E54B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E54B9"/>
    <w:rPr>
      <w:rFonts w:ascii="Times New Roman" w:hAnsi="Times New Roman" w:cs="Times New Roman"/>
      <w:sz w:val="16"/>
      <w:szCs w:val="16"/>
    </w:rPr>
  </w:style>
  <w:style w:type="character" w:customStyle="1" w:styleId="StyleEmphasisArial12ptBold">
    <w:name w:val="Style Emphasis + Arial 12 pt Bold"/>
    <w:rsid w:val="002E54B9"/>
    <w:rPr>
      <w:rFonts w:ascii="Arial" w:hAnsi="Arial"/>
      <w:b/>
      <w:bCs/>
      <w:i/>
      <w:iCs/>
      <w:sz w:val="24"/>
    </w:rPr>
  </w:style>
  <w:style w:type="character" w:customStyle="1" w:styleId="super">
    <w:name w:val="super"/>
    <w:rsid w:val="002E54B9"/>
  </w:style>
  <w:style w:type="character" w:customStyle="1" w:styleId="text30">
    <w:name w:val="text30"/>
    <w:rsid w:val="002E54B9"/>
  </w:style>
  <w:style w:type="character" w:customStyle="1" w:styleId="uppercase">
    <w:name w:val="uppercase"/>
    <w:rsid w:val="002E54B9"/>
  </w:style>
  <w:style w:type="character" w:customStyle="1" w:styleId="bodytext0">
    <w:name w:val="bodytext"/>
    <w:rsid w:val="002E54B9"/>
  </w:style>
  <w:style w:type="character" w:customStyle="1" w:styleId="entry-title">
    <w:name w:val="entry-title"/>
    <w:rsid w:val="002E54B9"/>
  </w:style>
  <w:style w:type="character" w:customStyle="1" w:styleId="BodyTextIndentChar1">
    <w:name w:val="Body Text Indent Char1"/>
    <w:basedOn w:val="DefaultParagraphFont"/>
    <w:uiPriority w:val="99"/>
    <w:semiHidden/>
    <w:rsid w:val="002E54B9"/>
    <w:rPr>
      <w:rFonts w:ascii="Times New Roman" w:hAnsi="Times New Roman" w:cs="Times New Roman"/>
      <w:sz w:val="20"/>
    </w:rPr>
  </w:style>
  <w:style w:type="character" w:customStyle="1" w:styleId="Style6pt">
    <w:name w:val="Style 6 pt"/>
    <w:basedOn w:val="DefaultParagraphFont"/>
    <w:qFormat/>
    <w:rsid w:val="002E54B9"/>
    <w:rPr>
      <w:sz w:val="12"/>
    </w:rPr>
  </w:style>
  <w:style w:type="character" w:customStyle="1" w:styleId="CiteCharCharCharCharCharChar">
    <w:name w:val="Cite Char Char Char Char Char Char"/>
    <w:basedOn w:val="DefaultParagraphFont"/>
    <w:rsid w:val="002E54B9"/>
    <w:rPr>
      <w:b/>
      <w:noProof w:val="0"/>
      <w:sz w:val="22"/>
      <w:szCs w:val="24"/>
      <w:u w:val="single"/>
      <w:lang w:val="en-US" w:eastAsia="en-US" w:bidi="ar-SA"/>
    </w:rPr>
  </w:style>
  <w:style w:type="character" w:customStyle="1" w:styleId="mainbody1">
    <w:name w:val="mainbody1"/>
    <w:basedOn w:val="DefaultParagraphFont"/>
    <w:rsid w:val="002E54B9"/>
    <w:rPr>
      <w:rFonts w:ascii="Verdana" w:hAnsi="Verdana" w:hint="default"/>
      <w:color w:val="000000"/>
      <w:sz w:val="22"/>
      <w:szCs w:val="22"/>
    </w:rPr>
  </w:style>
  <w:style w:type="character" w:customStyle="1" w:styleId="ssl4">
    <w:name w:val="ss_l4"/>
    <w:basedOn w:val="DefaultParagraphFont"/>
    <w:rsid w:val="002E54B9"/>
  </w:style>
  <w:style w:type="paragraph" w:customStyle="1" w:styleId="StyleNormalWeb11ptUnderline">
    <w:name w:val="Style Normal (Web) + 11 pt Underline"/>
    <w:basedOn w:val="NormalWeb"/>
    <w:link w:val="StyleNormalWeb11ptUnderlineChar"/>
    <w:qFormat/>
    <w:rsid w:val="002E54B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E54B9"/>
    <w:rPr>
      <w:rFonts w:ascii="Calibri" w:eastAsia="Calibri" w:hAnsi="Calibri"/>
      <w:u w:val="single"/>
    </w:rPr>
  </w:style>
  <w:style w:type="character" w:customStyle="1" w:styleId="cit-first-element">
    <w:name w:val="cit-first-element"/>
    <w:basedOn w:val="DefaultParagraphFont"/>
    <w:rsid w:val="002E54B9"/>
  </w:style>
  <w:style w:type="character" w:customStyle="1" w:styleId="title1">
    <w:name w:val="title1"/>
    <w:basedOn w:val="DefaultParagraphFont"/>
    <w:rsid w:val="002E54B9"/>
  </w:style>
  <w:style w:type="character" w:customStyle="1" w:styleId="StyleThickunderline1">
    <w:name w:val="Style Thick underline1"/>
    <w:basedOn w:val="DefaultParagraphFont"/>
    <w:rsid w:val="002E54B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E54B9"/>
    <w:rPr>
      <w:rFonts w:ascii="Georgia" w:hAnsi="Georgia"/>
    </w:rPr>
  </w:style>
  <w:style w:type="character" w:customStyle="1" w:styleId="FooterChar1">
    <w:name w:val="Footer Char1"/>
    <w:basedOn w:val="DefaultParagraphFont"/>
    <w:uiPriority w:val="99"/>
    <w:semiHidden/>
    <w:rsid w:val="002E54B9"/>
    <w:rPr>
      <w:rFonts w:ascii="Georgia" w:hAnsi="Georgia"/>
    </w:rPr>
  </w:style>
  <w:style w:type="character" w:customStyle="1" w:styleId="AnalyticChar">
    <w:name w:val="Analytic Char"/>
    <w:basedOn w:val="DefaultParagraphFont"/>
    <w:link w:val="Analytic"/>
    <w:rsid w:val="002E54B9"/>
    <w:rPr>
      <w:rFonts w:ascii="Calibri" w:hAnsi="Calibri"/>
      <w:b/>
      <w:sz w:val="24"/>
    </w:rPr>
  </w:style>
  <w:style w:type="character" w:customStyle="1" w:styleId="UnderlineBold0">
    <w:name w:val="Underline Bold"/>
    <w:uiPriority w:val="6"/>
    <w:qFormat/>
    <w:rsid w:val="002E54B9"/>
    <w:rPr>
      <w:b/>
      <w:sz w:val="20"/>
      <w:u w:val="single"/>
    </w:rPr>
  </w:style>
  <w:style w:type="paragraph" w:customStyle="1" w:styleId="Underline20">
    <w:name w:val="Underline2"/>
    <w:basedOn w:val="Normal"/>
    <w:link w:val="Underline2Char"/>
    <w:autoRedefine/>
    <w:uiPriority w:val="4"/>
    <w:qFormat/>
    <w:rsid w:val="002E54B9"/>
    <w:rPr>
      <w:b/>
      <w:u w:val="single"/>
    </w:rPr>
  </w:style>
  <w:style w:type="character" w:customStyle="1" w:styleId="Underline2Char">
    <w:name w:val="Underline2 Char"/>
    <w:basedOn w:val="DefaultParagraphFont"/>
    <w:link w:val="Underline20"/>
    <w:uiPriority w:val="4"/>
    <w:rsid w:val="002E54B9"/>
    <w:rPr>
      <w:rFonts w:ascii="Calibri" w:hAnsi="Calibri"/>
      <w:b/>
      <w:u w:val="single"/>
    </w:rPr>
  </w:style>
  <w:style w:type="character" w:customStyle="1" w:styleId="NormalTextChar">
    <w:name w:val="Normal Text Char"/>
    <w:link w:val="NormalText"/>
    <w:rsid w:val="002E54B9"/>
    <w:rPr>
      <w:rFonts w:ascii="Calibri" w:eastAsia="Times New Roman" w:hAnsi="Calibri"/>
      <w:szCs w:val="26"/>
    </w:rPr>
  </w:style>
  <w:style w:type="paragraph" w:customStyle="1" w:styleId="TableParagraph">
    <w:name w:val="Table Paragraph"/>
    <w:basedOn w:val="Normal"/>
    <w:uiPriority w:val="1"/>
    <w:qFormat/>
    <w:rsid w:val="002E54B9"/>
    <w:pPr>
      <w:widowControl w:val="0"/>
    </w:pPr>
  </w:style>
  <w:style w:type="character" w:customStyle="1" w:styleId="UnderlineChar0">
    <w:name w:val="UnderlineChar"/>
    <w:rsid w:val="002E54B9"/>
    <w:rPr>
      <w:sz w:val="24"/>
      <w:u w:val="single"/>
      <w:shd w:val="clear" w:color="auto" w:fill="auto"/>
    </w:rPr>
  </w:style>
  <w:style w:type="character" w:customStyle="1" w:styleId="foreground">
    <w:name w:val="foreground"/>
    <w:basedOn w:val="DefaultParagraphFont"/>
    <w:rsid w:val="002E54B9"/>
  </w:style>
  <w:style w:type="paragraph" w:customStyle="1" w:styleId="StyleCircled11pt">
    <w:name w:val="Style Circled + 11 pt"/>
    <w:basedOn w:val="Normal"/>
    <w:link w:val="StyleCircled11ptChar"/>
    <w:qFormat/>
    <w:rsid w:val="002E54B9"/>
    <w:rPr>
      <w:rFonts w:eastAsia="Times New Roman"/>
      <w:b/>
      <w:bCs/>
      <w:sz w:val="20"/>
      <w:u w:val="single"/>
    </w:rPr>
  </w:style>
  <w:style w:type="character" w:customStyle="1" w:styleId="StyleCircled11ptChar">
    <w:name w:val="Style Circled + 11 pt Char"/>
    <w:link w:val="StyleCircled11pt"/>
    <w:rsid w:val="002E54B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2E54B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E54B9"/>
    <w:rPr>
      <w:rFonts w:ascii="Times" w:eastAsia="Times New Roman" w:hAnsi="Times"/>
      <w:sz w:val="20"/>
      <w:szCs w:val="28"/>
      <w:u w:val="single"/>
    </w:rPr>
  </w:style>
  <w:style w:type="paragraph" w:customStyle="1" w:styleId="cite20">
    <w:name w:val="cite2"/>
    <w:basedOn w:val="Normal"/>
    <w:uiPriority w:val="99"/>
    <w:qFormat/>
    <w:rsid w:val="002E54B9"/>
    <w:rPr>
      <w:rFonts w:eastAsia="Times New Roman"/>
      <w:color w:val="000000"/>
      <w:sz w:val="20"/>
      <w:szCs w:val="20"/>
    </w:rPr>
  </w:style>
  <w:style w:type="character" w:customStyle="1" w:styleId="postby">
    <w:name w:val="post_by"/>
    <w:basedOn w:val="DefaultParagraphFont"/>
    <w:rsid w:val="002E54B9"/>
  </w:style>
  <w:style w:type="character" w:customStyle="1" w:styleId="Style11ptBorderSinglesolidlineAuto05ptLinewidth">
    <w:name w:val="Style 11 pt Border: : (Single solid line Auto  0.5 pt Line width)"/>
    <w:rsid w:val="002E54B9"/>
    <w:rPr>
      <w:sz w:val="20"/>
      <w:bdr w:val="single" w:sz="4" w:space="0" w:color="auto" w:frame="1"/>
    </w:rPr>
  </w:style>
  <w:style w:type="character" w:customStyle="1" w:styleId="StyleUnderlineChar9ptBorderSinglesolidlineAuto0">
    <w:name w:val="Style Underline Char + 9 pt Border: : (Single solid line Auto  0..."/>
    <w:rsid w:val="002E54B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E54B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E54B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E54B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E54B9"/>
    <w:rPr>
      <w:sz w:val="20"/>
      <w:szCs w:val="24"/>
      <w:u w:val="single"/>
      <w:bdr w:val="single" w:sz="4" w:space="0" w:color="auto"/>
      <w:lang w:val="en-US" w:eastAsia="en-US" w:bidi="ar-SA"/>
    </w:rPr>
  </w:style>
  <w:style w:type="character" w:customStyle="1" w:styleId="StyleLatinGaramondUnderline">
    <w:name w:val="Style (Latin) Garamond Underline"/>
    <w:rsid w:val="002E54B9"/>
    <w:rPr>
      <w:rFonts w:ascii="Times New Roman" w:hAnsi="Times New Roman"/>
      <w:sz w:val="20"/>
      <w:u w:val="single"/>
    </w:rPr>
  </w:style>
  <w:style w:type="character" w:customStyle="1" w:styleId="StyleLatinGaramond">
    <w:name w:val="Style (Latin) Garamond"/>
    <w:rsid w:val="002E54B9"/>
    <w:rPr>
      <w:rFonts w:ascii="Times New Roman" w:hAnsi="Times New Roman"/>
      <w:sz w:val="20"/>
    </w:rPr>
  </w:style>
  <w:style w:type="character" w:customStyle="1" w:styleId="styletimesnewroman12ptbold0">
    <w:name w:val="styletimesnewroman12ptbold"/>
    <w:basedOn w:val="DefaultParagraphFont"/>
    <w:rsid w:val="002E54B9"/>
  </w:style>
  <w:style w:type="character" w:customStyle="1" w:styleId="CharCharCharCharChar">
    <w:name w:val="Char Char Char Char Char"/>
    <w:aliases w:val="Char Char Char Char,Char Char Char Char Char Char Char1,Heading 2 Char1 Char Char Char Char Char Char"/>
    <w:basedOn w:val="DefaultParagraphFont"/>
    <w:rsid w:val="002E54B9"/>
    <w:rPr>
      <w:rFonts w:cs="Arial"/>
      <w:b/>
      <w:bCs/>
      <w:iCs/>
      <w:sz w:val="24"/>
      <w:szCs w:val="28"/>
      <w:lang w:val="en-US" w:eastAsia="en-US" w:bidi="ar-SA"/>
    </w:rPr>
  </w:style>
  <w:style w:type="character" w:customStyle="1" w:styleId="mainheading">
    <w:name w:val="mainheading"/>
    <w:basedOn w:val="DefaultParagraphFont"/>
    <w:rsid w:val="002E54B9"/>
  </w:style>
  <w:style w:type="paragraph" w:customStyle="1" w:styleId="BoldandUnderlineChar2CharChar">
    <w:name w:val="Bold and Underline Char2 Char Char"/>
    <w:basedOn w:val="Normal"/>
    <w:link w:val="BoldandUnderlineChar2CharCharChar"/>
    <w:qFormat/>
    <w:rsid w:val="002E54B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E54B9"/>
    <w:rPr>
      <w:rFonts w:ascii="Calibri" w:eastAsia="Times New Roman" w:hAnsi="Calibri"/>
      <w:b/>
      <w:u w:val="single"/>
    </w:rPr>
  </w:style>
  <w:style w:type="character" w:customStyle="1" w:styleId="StyleUnderlineChar9ptChar">
    <w:name w:val="Style Underline Char + 9 pt Char"/>
    <w:basedOn w:val="UnderlineCharChar"/>
    <w:rsid w:val="002E54B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E54B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E54B9"/>
    <w:rPr>
      <w:sz w:val="16"/>
    </w:rPr>
  </w:style>
  <w:style w:type="paragraph" w:customStyle="1" w:styleId="Reduce8pt">
    <w:name w:val="Reduce 8pt"/>
    <w:basedOn w:val="Normal"/>
    <w:link w:val="Reduce8ptCharChar"/>
    <w:qFormat/>
    <w:rsid w:val="002E54B9"/>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2E54B9"/>
    <w:pPr>
      <w:contextualSpacing/>
    </w:pPr>
    <w:rPr>
      <w:rFonts w:eastAsia="Calibri"/>
    </w:rPr>
  </w:style>
  <w:style w:type="character" w:customStyle="1" w:styleId="CardIndentedChar">
    <w:name w:val="Card (Indented) Char"/>
    <w:link w:val="CardIndented"/>
    <w:locked/>
    <w:rsid w:val="002E54B9"/>
    <w:rPr>
      <w:rFonts w:ascii="Calibri" w:hAnsi="Calibri"/>
    </w:rPr>
  </w:style>
  <w:style w:type="character" w:customStyle="1" w:styleId="citenon-boldChar">
    <w:name w:val="cite non-bold Char"/>
    <w:basedOn w:val="DefaultParagraphFont"/>
    <w:link w:val="citenon-bold"/>
    <w:locked/>
    <w:rsid w:val="002E54B9"/>
    <w:rPr>
      <w:rFonts w:ascii="Garamond" w:eastAsia="Times New Roman" w:hAnsi="Garamond"/>
      <w:szCs w:val="20"/>
    </w:rPr>
  </w:style>
  <w:style w:type="character" w:customStyle="1" w:styleId="boldciteChar4">
    <w:name w:val="bold cite Char4"/>
    <w:link w:val="boldcite"/>
    <w:locked/>
    <w:rsid w:val="002E54B9"/>
    <w:rPr>
      <w:rFonts w:eastAsia="Times New Roman" w:cs="Times New Roman"/>
      <w:b/>
      <w:color w:val="000000"/>
      <w:sz w:val="20"/>
      <w:u w:val="thick" w:color="000000"/>
    </w:rPr>
  </w:style>
  <w:style w:type="paragraph" w:customStyle="1" w:styleId="boldcite">
    <w:name w:val="bold cite"/>
    <w:basedOn w:val="Normal"/>
    <w:link w:val="boldciteChar4"/>
    <w:qFormat/>
    <w:rsid w:val="002E54B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E54B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E54B9"/>
    <w:rPr>
      <w:rFonts w:eastAsia="Calibri"/>
      <w:b/>
    </w:rPr>
  </w:style>
  <w:style w:type="character" w:customStyle="1" w:styleId="HeadingsBaseChar">
    <w:name w:val="Headings Base Char"/>
    <w:basedOn w:val="DefaultParagraphFont"/>
    <w:link w:val="HeadingsBase"/>
    <w:locked/>
    <w:rsid w:val="002E54B9"/>
    <w:rPr>
      <w:rFonts w:ascii="Times New Roman" w:hAnsi="Times New Roman" w:cs="Times New Roman"/>
      <w:b/>
      <w:sz w:val="32"/>
    </w:rPr>
  </w:style>
  <w:style w:type="paragraph" w:customStyle="1" w:styleId="HeadingsBase">
    <w:name w:val="Headings Base"/>
    <w:basedOn w:val="Normal"/>
    <w:link w:val="HeadingsBaseChar"/>
    <w:qFormat/>
    <w:rsid w:val="002E54B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E54B9"/>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2E54B9"/>
    <w:pPr>
      <w:spacing w:line="480" w:lineRule="auto"/>
      <w:ind w:firstLine="720"/>
    </w:pPr>
    <w:rPr>
      <w:rFonts w:eastAsia="Calibri"/>
    </w:rPr>
  </w:style>
  <w:style w:type="paragraph" w:customStyle="1" w:styleId="SchoolBlockQuote">
    <w:name w:val="School Block Quote"/>
    <w:basedOn w:val="SchoolPaper"/>
    <w:qFormat/>
    <w:rsid w:val="002E54B9"/>
  </w:style>
  <w:style w:type="paragraph" w:customStyle="1" w:styleId="SchoolWorksCited">
    <w:name w:val="School Works Cited"/>
    <w:basedOn w:val="SchoolPaper"/>
    <w:qFormat/>
    <w:rsid w:val="002E54B9"/>
  </w:style>
  <w:style w:type="paragraph" w:customStyle="1" w:styleId="BlockQuote">
    <w:name w:val="Block Quote"/>
    <w:basedOn w:val="Normal"/>
    <w:qFormat/>
    <w:rsid w:val="002E54B9"/>
    <w:pPr>
      <w:ind w:left="720" w:right="720"/>
    </w:pPr>
    <w:rPr>
      <w:rFonts w:eastAsia="Calibri"/>
    </w:rPr>
  </w:style>
  <w:style w:type="paragraph" w:customStyle="1" w:styleId="PaperBody">
    <w:name w:val="Paper Body"/>
    <w:basedOn w:val="Normal"/>
    <w:qFormat/>
    <w:rsid w:val="002E54B9"/>
    <w:pPr>
      <w:spacing w:line="480" w:lineRule="auto"/>
      <w:ind w:firstLine="720"/>
    </w:pPr>
    <w:rPr>
      <w:rFonts w:eastAsia="Calibri"/>
    </w:rPr>
  </w:style>
  <w:style w:type="paragraph" w:customStyle="1" w:styleId="PaperCitation">
    <w:name w:val="Paper Citation"/>
    <w:basedOn w:val="Normal"/>
    <w:qFormat/>
    <w:rsid w:val="002E54B9"/>
    <w:pPr>
      <w:spacing w:line="480" w:lineRule="auto"/>
      <w:ind w:left="720" w:hanging="720"/>
    </w:pPr>
    <w:rPr>
      <w:rFonts w:eastAsia="Calibri"/>
    </w:rPr>
  </w:style>
  <w:style w:type="character" w:customStyle="1" w:styleId="hatChar">
    <w:name w:val="hat Char"/>
    <w:basedOn w:val="DefaultParagraphFont"/>
    <w:link w:val="hat"/>
    <w:locked/>
    <w:rsid w:val="002E54B9"/>
    <w:rPr>
      <w:rFonts w:ascii="Calibri" w:eastAsia="Times New Roman" w:hAnsi="Calibri"/>
      <w:b/>
      <w:bCs/>
      <w:sz w:val="32"/>
      <w:u w:val="single"/>
      <w:lang w:bidi="en-US"/>
    </w:rPr>
  </w:style>
  <w:style w:type="paragraph" w:customStyle="1" w:styleId="WW-Default">
    <w:name w:val="WW-Default"/>
    <w:qFormat/>
    <w:rsid w:val="002E54B9"/>
    <w:pPr>
      <w:suppressAutoHyphens/>
      <w:spacing w:after="0" w:line="240" w:lineRule="auto"/>
    </w:pPr>
    <w:rPr>
      <w:rFonts w:ascii="Georgia" w:eastAsia="Calibri" w:hAnsi="Georgia" w:cs="Calibri"/>
      <w:lang w:eastAsia="ar-SA"/>
    </w:rPr>
  </w:style>
  <w:style w:type="paragraph" w:customStyle="1" w:styleId="B-TagCite">
    <w:name w:val="B-TagCite"/>
    <w:qFormat/>
    <w:rsid w:val="002E54B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2E54B9"/>
    <w:rPr>
      <w:rFonts w:ascii="Times New Roman" w:hAnsi="Times New Roman" w:cs="Times New Roman"/>
      <w:b/>
      <w:sz w:val="20"/>
    </w:rPr>
  </w:style>
  <w:style w:type="paragraph" w:customStyle="1" w:styleId="MicroText">
    <w:name w:val="MicroText"/>
    <w:basedOn w:val="Normal"/>
    <w:next w:val="Normal"/>
    <w:link w:val="MicroTextChar"/>
    <w:qFormat/>
    <w:rsid w:val="002E54B9"/>
    <w:rPr>
      <w:rFonts w:ascii="Arial Narrow" w:hAnsi="Arial Narrow"/>
      <w:sz w:val="12"/>
    </w:rPr>
  </w:style>
  <w:style w:type="character" w:customStyle="1" w:styleId="Footnote2Char">
    <w:name w:val="Footnote2 Char"/>
    <w:link w:val="Footnote2"/>
    <w:locked/>
    <w:rsid w:val="002E54B9"/>
  </w:style>
  <w:style w:type="paragraph" w:customStyle="1" w:styleId="Footnote2">
    <w:name w:val="Footnote2"/>
    <w:basedOn w:val="Normal"/>
    <w:next w:val="Normal"/>
    <w:link w:val="Footnote2Char"/>
    <w:autoRedefine/>
    <w:qFormat/>
    <w:rsid w:val="002E54B9"/>
    <w:pPr>
      <w:spacing w:after="120" w:line="480" w:lineRule="auto"/>
    </w:pPr>
    <w:rPr>
      <w:rFonts w:asciiTheme="minorHAnsi" w:hAnsiTheme="minorHAnsi"/>
    </w:rPr>
  </w:style>
  <w:style w:type="paragraph" w:customStyle="1" w:styleId="indent">
    <w:name w:val="indent"/>
    <w:basedOn w:val="Normal"/>
    <w:qFormat/>
    <w:rsid w:val="002E54B9"/>
    <w:pPr>
      <w:spacing w:before="100" w:beforeAutospacing="1" w:after="100" w:afterAutospacing="1"/>
    </w:pPr>
    <w:rPr>
      <w:rFonts w:eastAsia="Times New Roman"/>
    </w:rPr>
  </w:style>
  <w:style w:type="paragraph" w:customStyle="1" w:styleId="PageHeaderLine1">
    <w:name w:val="PageHeaderLine1"/>
    <w:basedOn w:val="Normal"/>
    <w:qFormat/>
    <w:rsid w:val="002E54B9"/>
    <w:pPr>
      <w:tabs>
        <w:tab w:val="right" w:pos="10800"/>
      </w:tabs>
    </w:pPr>
    <w:rPr>
      <w:rFonts w:eastAsia="Calibri"/>
      <w:b/>
    </w:rPr>
  </w:style>
  <w:style w:type="paragraph" w:customStyle="1" w:styleId="PageHeaderLine2">
    <w:name w:val="PageHeaderLine2"/>
    <w:basedOn w:val="Normal"/>
    <w:next w:val="Normal"/>
    <w:link w:val="PageHeaderLine2Char"/>
    <w:qFormat/>
    <w:rsid w:val="002E54B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E54B9"/>
    <w:rPr>
      <w:rFonts w:ascii="Times New Roman" w:hAnsi="Times New Roman" w:cs="Times New Roman"/>
      <w:sz w:val="20"/>
    </w:rPr>
  </w:style>
  <w:style w:type="paragraph" w:customStyle="1" w:styleId="CardText1">
    <w:name w:val="CardText"/>
    <w:basedOn w:val="Normal"/>
    <w:link w:val="CardTextChar3"/>
    <w:qFormat/>
    <w:rsid w:val="002E54B9"/>
    <w:pPr>
      <w:ind w:left="288"/>
    </w:pPr>
    <w:rPr>
      <w:rFonts w:ascii="Times New Roman" w:hAnsi="Times New Roman" w:cs="Times New Roman"/>
      <w:sz w:val="20"/>
    </w:rPr>
  </w:style>
  <w:style w:type="character" w:customStyle="1" w:styleId="stylestylebold12pt">
    <w:name w:val="stylestylebold12pt"/>
    <w:basedOn w:val="DefaultParagraphFont"/>
    <w:rsid w:val="002E54B9"/>
  </w:style>
  <w:style w:type="character" w:customStyle="1" w:styleId="styleboldunderline">
    <w:name w:val="styleboldunderline"/>
    <w:basedOn w:val="DefaultParagraphFont"/>
    <w:rsid w:val="002E54B9"/>
  </w:style>
  <w:style w:type="character" w:customStyle="1" w:styleId="box">
    <w:name w:val="box"/>
    <w:basedOn w:val="DefaultParagraphFont"/>
    <w:rsid w:val="002E54B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E54B9"/>
    <w:rPr>
      <w:rFonts w:ascii="Arial Narrow" w:hAnsi="Arial Narrow" w:cs="Arial Narrow" w:hint="default"/>
      <w:sz w:val="18"/>
      <w:szCs w:val="18"/>
    </w:rPr>
  </w:style>
  <w:style w:type="character" w:customStyle="1" w:styleId="FontStyle14">
    <w:name w:val="Font Style14"/>
    <w:basedOn w:val="DefaultParagraphFont"/>
    <w:uiPriority w:val="99"/>
    <w:rsid w:val="002E54B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E54B9"/>
    <w:rPr>
      <w:rFonts w:ascii="Arial Narrow" w:hAnsi="Arial Narrow" w:cs="Arial Narrow" w:hint="default"/>
      <w:b/>
      <w:bCs/>
      <w:sz w:val="10"/>
      <w:szCs w:val="10"/>
    </w:rPr>
  </w:style>
  <w:style w:type="character" w:customStyle="1" w:styleId="CardTagandCiteChar">
    <w:name w:val="Card Tag and Cite Char"/>
    <w:basedOn w:val="DefaultParagraphFont"/>
    <w:rsid w:val="002E54B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E54B9"/>
    <w:rPr>
      <w:rFonts w:ascii="Arial Narrow" w:hAnsi="Arial Narrow"/>
      <w:b/>
      <w:color w:val="000000"/>
      <w:sz w:val="22"/>
      <w:szCs w:val="22"/>
      <w:u w:val="single"/>
    </w:rPr>
  </w:style>
  <w:style w:type="character" w:customStyle="1" w:styleId="SmallText0">
    <w:name w:val="SmallText"/>
    <w:rsid w:val="002E54B9"/>
    <w:rPr>
      <w:color w:val="000000"/>
    </w:rPr>
  </w:style>
  <w:style w:type="character" w:customStyle="1" w:styleId="CitesChar1">
    <w:name w:val="Cites Char1"/>
    <w:basedOn w:val="DefaultParagraphFont"/>
    <w:rsid w:val="002E54B9"/>
    <w:rPr>
      <w:b/>
      <w:bCs w:val="0"/>
      <w:szCs w:val="24"/>
      <w:u w:val="single"/>
      <w:lang w:val="en-US" w:eastAsia="en-US" w:bidi="ar-SA"/>
    </w:rPr>
  </w:style>
  <w:style w:type="character" w:customStyle="1" w:styleId="CardUnderlinedChar">
    <w:name w:val="Card Underlined Char"/>
    <w:basedOn w:val="DefaultParagraphFont"/>
    <w:rsid w:val="002E54B9"/>
    <w:rPr>
      <w:rFonts w:ascii="Arial Narrow" w:hAnsi="Arial Narrow" w:hint="default"/>
      <w:sz w:val="22"/>
      <w:szCs w:val="24"/>
      <w:u w:val="single"/>
      <w:lang w:val="en-US" w:eastAsia="en-US" w:bidi="ar-SA"/>
    </w:rPr>
  </w:style>
  <w:style w:type="character" w:customStyle="1" w:styleId="underline3">
    <w:name w:val="underline3"/>
    <w:basedOn w:val="underline2"/>
    <w:rsid w:val="002E54B9"/>
    <w:rPr>
      <w:rFonts w:ascii="Arial" w:hAnsi="Arial"/>
      <w:sz w:val="18"/>
      <w:u w:val="single"/>
      <w:bdr w:val="none" w:sz="0" w:space="0" w:color="auto" w:frame="1"/>
      <w:shd w:val="clear" w:color="auto" w:fill="FFFF00"/>
    </w:rPr>
  </w:style>
  <w:style w:type="character" w:customStyle="1" w:styleId="menu">
    <w:name w:val="menu"/>
    <w:basedOn w:val="DefaultParagraphFont"/>
    <w:rsid w:val="002E54B9"/>
  </w:style>
  <w:style w:type="character" w:customStyle="1" w:styleId="itxtrst">
    <w:name w:val="itxtrst"/>
    <w:rsid w:val="002E54B9"/>
  </w:style>
  <w:style w:type="character" w:customStyle="1" w:styleId="A-Underlining">
    <w:name w:val="A-Underlining"/>
    <w:basedOn w:val="DefaultParagraphFont"/>
    <w:rsid w:val="002E54B9"/>
    <w:rPr>
      <w:rFonts w:ascii="Garamond" w:hAnsi="Garamond" w:hint="default"/>
      <w:color w:val="auto"/>
      <w:sz w:val="24"/>
      <w:u w:val="single"/>
    </w:rPr>
  </w:style>
  <w:style w:type="character" w:customStyle="1" w:styleId="StyleUnderlineBold0">
    <w:name w:val="Style Underline + Bold"/>
    <w:rsid w:val="002E54B9"/>
    <w:rPr>
      <w:b/>
      <w:bCs/>
      <w:u w:val="single"/>
    </w:rPr>
  </w:style>
  <w:style w:type="character" w:customStyle="1" w:styleId="Underline-Highlighted">
    <w:name w:val="Underline-Highlighted"/>
    <w:uiPriority w:val="1"/>
    <w:qFormat/>
    <w:rsid w:val="002E54B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E54B9"/>
  </w:style>
  <w:style w:type="character" w:customStyle="1" w:styleId="newsmain">
    <w:name w:val="news_main"/>
    <w:basedOn w:val="DefaultParagraphFont"/>
    <w:rsid w:val="002E54B9"/>
  </w:style>
  <w:style w:type="character" w:customStyle="1" w:styleId="vitstoryheadline">
    <w:name w:val="vitstoryheadline"/>
    <w:rsid w:val="002E54B9"/>
  </w:style>
  <w:style w:type="character" w:customStyle="1" w:styleId="AuthorDate0">
    <w:name w:val="Author Date"/>
    <w:rsid w:val="002E54B9"/>
    <w:rPr>
      <w:b/>
      <w:bCs w:val="0"/>
      <w:sz w:val="24"/>
      <w:u w:val="thick"/>
    </w:rPr>
  </w:style>
  <w:style w:type="character" w:customStyle="1" w:styleId="red">
    <w:name w:val="red"/>
    <w:basedOn w:val="DefaultParagraphFont"/>
    <w:rsid w:val="002E54B9"/>
  </w:style>
  <w:style w:type="character" w:customStyle="1" w:styleId="at">
    <w:name w:val="at"/>
    <w:rsid w:val="002E54B9"/>
  </w:style>
  <w:style w:type="character" w:customStyle="1" w:styleId="org">
    <w:name w:val="org"/>
    <w:rsid w:val="002E54B9"/>
  </w:style>
  <w:style w:type="character" w:customStyle="1" w:styleId="pnumber">
    <w:name w:val="pnumber"/>
    <w:rsid w:val="002E54B9"/>
  </w:style>
  <w:style w:type="character" w:customStyle="1" w:styleId="ital">
    <w:name w:val="ital"/>
    <w:rsid w:val="002E54B9"/>
  </w:style>
  <w:style w:type="character" w:customStyle="1" w:styleId="orgdiv">
    <w:name w:val="orgdiv"/>
    <w:rsid w:val="002E54B9"/>
  </w:style>
  <w:style w:type="character" w:customStyle="1" w:styleId="orgname">
    <w:name w:val="orgname"/>
    <w:rsid w:val="002E54B9"/>
  </w:style>
  <w:style w:type="character" w:customStyle="1" w:styleId="city">
    <w:name w:val="city"/>
    <w:rsid w:val="002E54B9"/>
  </w:style>
  <w:style w:type="character" w:customStyle="1" w:styleId="state">
    <w:name w:val="state"/>
    <w:rsid w:val="002E54B9"/>
  </w:style>
  <w:style w:type="character" w:customStyle="1" w:styleId="country">
    <w:name w:val="country"/>
    <w:rsid w:val="002E54B9"/>
  </w:style>
  <w:style w:type="character" w:customStyle="1" w:styleId="articletitle">
    <w:name w:val="articletitle"/>
    <w:rsid w:val="002E54B9"/>
    <w:rPr>
      <w:rFonts w:ascii="Times New Roman" w:hAnsi="Times New Roman" w:cs="Times New Roman" w:hint="default"/>
    </w:rPr>
  </w:style>
  <w:style w:type="character" w:customStyle="1" w:styleId="6pointChar">
    <w:name w:val="6 point Char"/>
    <w:rsid w:val="002E54B9"/>
    <w:rPr>
      <w:rFonts w:ascii="Times New Roman" w:hAnsi="Times New Roman" w:cs="Times New Roman" w:hint="default"/>
      <w:sz w:val="12"/>
      <w:lang w:val="en-US" w:eastAsia="en-US"/>
    </w:rPr>
  </w:style>
  <w:style w:type="character" w:customStyle="1" w:styleId="StyleThickunderline">
    <w:name w:val="Style Thick underline"/>
    <w:qFormat/>
    <w:rsid w:val="002E54B9"/>
    <w:rPr>
      <w:u w:val="thick"/>
    </w:rPr>
  </w:style>
  <w:style w:type="character" w:customStyle="1" w:styleId="Box0">
    <w:name w:val="Box!"/>
    <w:rsid w:val="002E54B9"/>
    <w:rPr>
      <w:rFonts w:ascii="Garamond" w:hAnsi="Garamond" w:hint="default"/>
      <w:sz w:val="24"/>
      <w:u w:val="single"/>
      <w:bdr w:val="single" w:sz="4" w:space="0" w:color="auto" w:frame="1"/>
    </w:rPr>
  </w:style>
  <w:style w:type="character" w:customStyle="1" w:styleId="citechar">
    <w:name w:val="citechar"/>
    <w:basedOn w:val="DefaultParagraphFont"/>
    <w:rsid w:val="002E54B9"/>
  </w:style>
  <w:style w:type="character" w:customStyle="1" w:styleId="underlinechar2">
    <w:name w:val="underlinechar"/>
    <w:basedOn w:val="DefaultParagraphFont"/>
    <w:rsid w:val="002E54B9"/>
  </w:style>
  <w:style w:type="character" w:customStyle="1" w:styleId="CardUnderlineChar">
    <w:name w:val="Card Underline Char"/>
    <w:rsid w:val="002E54B9"/>
    <w:rPr>
      <w:szCs w:val="24"/>
      <w:u w:val="single"/>
      <w:lang w:val="en-US" w:eastAsia="en-US" w:bidi="ar-SA"/>
    </w:rPr>
  </w:style>
  <w:style w:type="character" w:customStyle="1" w:styleId="tagciteChar">
    <w:name w:val="tag/cite Char"/>
    <w:basedOn w:val="DefaultParagraphFont"/>
    <w:rsid w:val="002E54B9"/>
    <w:rPr>
      <w:b/>
      <w:bCs w:val="0"/>
      <w:sz w:val="24"/>
      <w:lang w:val="en-US" w:eastAsia="en-US" w:bidi="ar-SA"/>
    </w:rPr>
  </w:style>
  <w:style w:type="character" w:customStyle="1" w:styleId="8pointChar">
    <w:name w:val="8 point Char"/>
    <w:basedOn w:val="DefaultParagraphFont"/>
    <w:rsid w:val="002E54B9"/>
    <w:rPr>
      <w:sz w:val="16"/>
      <w:lang w:val="en-US" w:eastAsia="en-US" w:bidi="ar-SA"/>
    </w:rPr>
  </w:style>
  <w:style w:type="character" w:customStyle="1" w:styleId="BoldText12pt">
    <w:name w:val="Bold Text 12 pt"/>
    <w:rsid w:val="002E54B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E54B9"/>
  </w:style>
  <w:style w:type="table" w:styleId="TableGrid">
    <w:name w:val="Table Grid"/>
    <w:basedOn w:val="TableNormal"/>
    <w:rsid w:val="002E54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E54B9"/>
    <w:rPr>
      <w:b/>
      <w:bCs w:val="0"/>
      <w:sz w:val="24"/>
      <w:lang w:val="en-US" w:eastAsia="en-US" w:bidi="ar-SA"/>
    </w:rPr>
  </w:style>
  <w:style w:type="character" w:customStyle="1" w:styleId="Mention11">
    <w:name w:val="Mention11"/>
    <w:basedOn w:val="DefaultParagraphFont"/>
    <w:uiPriority w:val="99"/>
    <w:semiHidden/>
    <w:unhideWhenUsed/>
    <w:rsid w:val="002E54B9"/>
    <w:rPr>
      <w:color w:val="2B579A"/>
      <w:shd w:val="clear" w:color="auto" w:fill="E6E6E6"/>
    </w:rPr>
  </w:style>
  <w:style w:type="paragraph" w:customStyle="1" w:styleId="Emphasize">
    <w:name w:val="Emphasize"/>
    <w:basedOn w:val="Normal"/>
    <w:uiPriority w:val="7"/>
    <w:qFormat/>
    <w:rsid w:val="002E54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E54B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E54B9"/>
  </w:style>
  <w:style w:type="character" w:customStyle="1" w:styleId="Heading3Char2">
    <w:name w:val="Heading 3 Char2"/>
    <w:aliases w:val="Heading 3 Char Char Char4, Char Char1, Char Char Char4"/>
    <w:basedOn w:val="DefaultParagraphFont"/>
    <w:rsid w:val="002E54B9"/>
    <w:rPr>
      <w:rFonts w:cs="Arial"/>
      <w:bCs/>
      <w:szCs w:val="26"/>
      <w:u w:val="single"/>
      <w:lang w:val="en-US" w:eastAsia="en-US" w:bidi="ar-SA"/>
    </w:rPr>
  </w:style>
  <w:style w:type="character" w:customStyle="1" w:styleId="Mention2">
    <w:name w:val="Mention2"/>
    <w:basedOn w:val="DefaultParagraphFont"/>
    <w:uiPriority w:val="99"/>
    <w:semiHidden/>
    <w:unhideWhenUsed/>
    <w:rsid w:val="002E54B9"/>
    <w:rPr>
      <w:color w:val="2B579A"/>
      <w:shd w:val="clear" w:color="auto" w:fill="E6E6E6"/>
    </w:rPr>
  </w:style>
  <w:style w:type="paragraph" w:customStyle="1" w:styleId="FlashTag">
    <w:name w:val="FlashTag"/>
    <w:basedOn w:val="Normal"/>
    <w:link w:val="FlashTagChar"/>
    <w:autoRedefine/>
    <w:uiPriority w:val="4"/>
    <w:qFormat/>
    <w:rsid w:val="002E54B9"/>
    <w:rPr>
      <w:rFonts w:asciiTheme="majorHAnsi" w:hAnsiTheme="majorHAnsi"/>
      <w:b/>
      <w:sz w:val="28"/>
    </w:rPr>
  </w:style>
  <w:style w:type="character" w:customStyle="1" w:styleId="FlashTagChar">
    <w:name w:val="FlashTag Char"/>
    <w:basedOn w:val="DefaultParagraphFont"/>
    <w:link w:val="FlashTag"/>
    <w:uiPriority w:val="4"/>
    <w:rsid w:val="002E54B9"/>
    <w:rPr>
      <w:rFonts w:asciiTheme="majorHAnsi" w:hAnsiTheme="majorHAnsi"/>
      <w:b/>
      <w:sz w:val="28"/>
    </w:rPr>
  </w:style>
  <w:style w:type="paragraph" w:customStyle="1" w:styleId="Warrant">
    <w:name w:val="Warrant"/>
    <w:autoRedefine/>
    <w:uiPriority w:val="4"/>
    <w:qFormat/>
    <w:rsid w:val="002E54B9"/>
    <w:pPr>
      <w:ind w:left="720"/>
    </w:pPr>
    <w:rPr>
      <w:rFonts w:ascii="Calibri" w:hAnsi="Calibri" w:cs="Arial"/>
    </w:rPr>
  </w:style>
  <w:style w:type="character" w:customStyle="1" w:styleId="m-8793234324905335251gmail-style13ptbold">
    <w:name w:val="m_-8793234324905335251gmail-style13ptbold"/>
    <w:basedOn w:val="DefaultParagraphFont"/>
    <w:rsid w:val="002E54B9"/>
  </w:style>
  <w:style w:type="character" w:customStyle="1" w:styleId="m3965771245576658108gmail-styleunderline">
    <w:name w:val="m_3965771245576658108gmail-styleunderline"/>
    <w:basedOn w:val="DefaultParagraphFont"/>
    <w:rsid w:val="002E54B9"/>
  </w:style>
  <w:style w:type="paragraph" w:customStyle="1" w:styleId="Header1">
    <w:name w:val="Header1"/>
    <w:aliases w:val="Header Char Char,Header Char Char Char Char Char Char Char Cha,Header Char2,Header Char1 Char,Char Char Char Cha"/>
    <w:basedOn w:val="Normal"/>
    <w:qFormat/>
    <w:rsid w:val="002E54B9"/>
    <w:pPr>
      <w:tabs>
        <w:tab w:val="center" w:pos="4680"/>
        <w:tab w:val="right" w:pos="9360"/>
      </w:tabs>
    </w:pPr>
  </w:style>
  <w:style w:type="character" w:customStyle="1" w:styleId="EndnoteTextChar">
    <w:name w:val="Endnote Text Char"/>
    <w:basedOn w:val="DefaultParagraphFont"/>
    <w:link w:val="EndnoteText"/>
    <w:locked/>
    <w:rsid w:val="002E54B9"/>
    <w:rPr>
      <w:rFonts w:ascii="Georgia" w:eastAsia="Times New Roman" w:hAnsi="Georgia"/>
      <w:szCs w:val="20"/>
    </w:rPr>
  </w:style>
  <w:style w:type="paragraph" w:styleId="EndnoteText">
    <w:name w:val="endnote text"/>
    <w:basedOn w:val="Normal"/>
    <w:link w:val="EndnoteTextChar"/>
    <w:unhideWhenUsed/>
    <w:rsid w:val="002E54B9"/>
    <w:rPr>
      <w:rFonts w:ascii="Georgia" w:eastAsia="Times New Roman" w:hAnsi="Georgia"/>
      <w:szCs w:val="20"/>
    </w:rPr>
  </w:style>
  <w:style w:type="character" w:customStyle="1" w:styleId="EndnoteTextChar1">
    <w:name w:val="Endnote Text Char1"/>
    <w:basedOn w:val="DefaultParagraphFont"/>
    <w:semiHidden/>
    <w:rsid w:val="002E54B9"/>
    <w:rPr>
      <w:rFonts w:ascii="Calibri" w:hAnsi="Calibri"/>
      <w:sz w:val="20"/>
      <w:szCs w:val="20"/>
    </w:rPr>
  </w:style>
  <w:style w:type="character" w:customStyle="1" w:styleId="DateChar">
    <w:name w:val="Date Char"/>
    <w:aliases w:val="date Char"/>
    <w:basedOn w:val="DefaultParagraphFont"/>
    <w:link w:val="Date"/>
    <w:uiPriority w:val="99"/>
    <w:locked/>
    <w:rsid w:val="002E54B9"/>
    <w:rPr>
      <w:rFonts w:ascii="Georgia" w:eastAsia="Times New Roman" w:hAnsi="Georgia"/>
    </w:rPr>
  </w:style>
  <w:style w:type="paragraph" w:styleId="Date">
    <w:name w:val="Date"/>
    <w:aliases w:val="date"/>
    <w:basedOn w:val="Normal"/>
    <w:next w:val="Normal"/>
    <w:link w:val="DateChar"/>
    <w:uiPriority w:val="99"/>
    <w:unhideWhenUsed/>
    <w:rsid w:val="002E54B9"/>
    <w:rPr>
      <w:rFonts w:ascii="Georgia" w:eastAsia="Times New Roman" w:hAnsi="Georgia"/>
    </w:rPr>
  </w:style>
  <w:style w:type="character" w:customStyle="1" w:styleId="DateChar1">
    <w:name w:val="Date Char1"/>
    <w:basedOn w:val="DefaultParagraphFont"/>
    <w:uiPriority w:val="99"/>
    <w:semiHidden/>
    <w:rsid w:val="002E54B9"/>
    <w:rPr>
      <w:rFonts w:ascii="Calibri" w:hAnsi="Calibri"/>
    </w:rPr>
  </w:style>
  <w:style w:type="character" w:customStyle="1" w:styleId="BodyTextFirstIndentChar">
    <w:name w:val="Body Text First Indent Char"/>
    <w:basedOn w:val="BodyTextChar"/>
    <w:link w:val="BodyTextFirstIndent"/>
    <w:locked/>
    <w:rsid w:val="002E54B9"/>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E54B9"/>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E54B9"/>
    <w:rPr>
      <w:rFonts w:ascii="Calibri" w:hAnsi="Calibri"/>
    </w:rPr>
  </w:style>
  <w:style w:type="character" w:customStyle="1" w:styleId="BodyTextIndent2Char1">
    <w:name w:val="Body Text Indent 2 Char1"/>
    <w:basedOn w:val="DefaultParagraphFont"/>
    <w:semiHidden/>
    <w:rsid w:val="002E54B9"/>
    <w:rPr>
      <w:rFonts w:ascii="Calibri" w:hAnsi="Calibri" w:cs="Calibri"/>
    </w:rPr>
  </w:style>
  <w:style w:type="character" w:customStyle="1" w:styleId="PlainTextChar1">
    <w:name w:val="Plain Text Char1"/>
    <w:basedOn w:val="DefaultParagraphFont"/>
    <w:semiHidden/>
    <w:rsid w:val="002E54B9"/>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2E54B9"/>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E54B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E54B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E54B9"/>
    <w:rPr>
      <w:rFonts w:ascii="Calibri" w:hAnsi="Calibri" w:cs="Calibri"/>
      <w:i/>
      <w:iCs/>
      <w:color w:val="000000" w:themeColor="text1"/>
    </w:rPr>
  </w:style>
  <w:style w:type="paragraph" w:customStyle="1" w:styleId="CiteSpacing">
    <w:name w:val="Cite Spacing"/>
    <w:basedOn w:val="Normal"/>
    <w:uiPriority w:val="4"/>
    <w:qFormat/>
    <w:rsid w:val="002E54B9"/>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E54B9"/>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2E54B9"/>
    <w:rPr>
      <w:rFonts w:ascii="Calibri" w:eastAsia="Calibri" w:hAnsi="Calibri"/>
      <w:b/>
    </w:rPr>
  </w:style>
  <w:style w:type="paragraph" w:customStyle="1" w:styleId="Heading2-Bold">
    <w:name w:val="Heading 2 - Bold"/>
    <w:basedOn w:val="Normal"/>
    <w:autoRedefine/>
    <w:uiPriority w:val="99"/>
    <w:qFormat/>
    <w:rsid w:val="002E54B9"/>
    <w:rPr>
      <w:rFonts w:ascii="Garamond" w:eastAsia="Calibri" w:hAnsi="Garamond"/>
      <w:b/>
    </w:rPr>
  </w:style>
  <w:style w:type="paragraph" w:customStyle="1" w:styleId="tag">
    <w:name w:val="%tag"/>
    <w:basedOn w:val="Normal"/>
    <w:next w:val="Normal"/>
    <w:uiPriority w:val="99"/>
    <w:qFormat/>
    <w:rsid w:val="002E54B9"/>
    <w:rPr>
      <w:rFonts w:ascii="Garamond" w:eastAsia="Calibri" w:hAnsi="Garamond"/>
      <w:bCs/>
      <w:sz w:val="18"/>
    </w:rPr>
  </w:style>
  <w:style w:type="character" w:customStyle="1" w:styleId="Style2Char">
    <w:name w:val="Style 2 Char"/>
    <w:link w:val="Style20"/>
    <w:uiPriority w:val="99"/>
    <w:locked/>
    <w:rsid w:val="002E54B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E54B9"/>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2E54B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E54B9"/>
    <w:rPr>
      <w:rFonts w:ascii="Garamond" w:eastAsia="Times New Roman" w:hAnsi="Garamond"/>
      <w:szCs w:val="20"/>
      <w:u w:val="single"/>
      <w:lang w:val="x-none" w:eastAsia="x-none"/>
    </w:rPr>
  </w:style>
  <w:style w:type="character" w:customStyle="1" w:styleId="textsmallChar0">
    <w:name w:val="textsmall Char"/>
    <w:link w:val="textsmall0"/>
    <w:locked/>
    <w:rsid w:val="002E54B9"/>
    <w:rPr>
      <w:rFonts w:ascii="Georgia" w:eastAsia="Times New Roman" w:hAnsi="Georgia"/>
      <w:sz w:val="18"/>
      <w:szCs w:val="20"/>
      <w:lang w:val="x-none" w:eastAsia="x-none"/>
    </w:rPr>
  </w:style>
  <w:style w:type="paragraph" w:customStyle="1" w:styleId="textsmall0">
    <w:name w:val="textsmall"/>
    <w:basedOn w:val="Normal"/>
    <w:link w:val="textsmallChar0"/>
    <w:qFormat/>
    <w:rsid w:val="002E54B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E54B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E54B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E54B9"/>
    <w:rPr>
      <w:rFonts w:ascii="Arial" w:eastAsia="Times New Roman" w:hAnsi="Arial" w:cs="Arial"/>
      <w:sz w:val="12"/>
    </w:rPr>
  </w:style>
  <w:style w:type="paragraph" w:customStyle="1" w:styleId="Micro">
    <w:name w:val="Micro"/>
    <w:basedOn w:val="Normal"/>
    <w:next w:val="Normal"/>
    <w:link w:val="MicroChar"/>
    <w:qFormat/>
    <w:rsid w:val="002E54B9"/>
    <w:rPr>
      <w:rFonts w:ascii="Arial" w:eastAsia="Times New Roman" w:hAnsi="Arial" w:cs="Arial"/>
      <w:sz w:val="12"/>
    </w:rPr>
  </w:style>
  <w:style w:type="character" w:customStyle="1" w:styleId="CardNotUnderlinedChar1">
    <w:name w:val="Card Not Underlined Char1"/>
    <w:link w:val="CardNotUnderlined"/>
    <w:locked/>
    <w:rsid w:val="002E54B9"/>
    <w:rPr>
      <w:rFonts w:ascii="Bell MT" w:eastAsia="Calibri" w:hAnsi="Bell MT"/>
      <w:szCs w:val="20"/>
    </w:rPr>
  </w:style>
  <w:style w:type="paragraph" w:customStyle="1" w:styleId="CardNotUnderlined">
    <w:name w:val="Card Not Underlined"/>
    <w:basedOn w:val="Normal"/>
    <w:link w:val="CardNotUnderlinedChar1"/>
    <w:autoRedefine/>
    <w:qFormat/>
    <w:rsid w:val="002E54B9"/>
    <w:rPr>
      <w:rFonts w:ascii="Bell MT" w:eastAsia="Calibri" w:hAnsi="Bell MT"/>
      <w:szCs w:val="20"/>
    </w:rPr>
  </w:style>
  <w:style w:type="paragraph" w:customStyle="1" w:styleId="h-lead">
    <w:name w:val="h-lead"/>
    <w:basedOn w:val="Normal"/>
    <w:uiPriority w:val="99"/>
    <w:qFormat/>
    <w:rsid w:val="002E54B9"/>
    <w:pPr>
      <w:spacing w:before="100" w:beforeAutospacing="1" w:after="100" w:afterAutospacing="1"/>
    </w:pPr>
    <w:rPr>
      <w:rFonts w:eastAsia="Times New Roman"/>
      <w:sz w:val="24"/>
    </w:rPr>
  </w:style>
  <w:style w:type="paragraph" w:customStyle="1" w:styleId="intro">
    <w:name w:val="intro"/>
    <w:basedOn w:val="Normal"/>
    <w:uiPriority w:val="99"/>
    <w:qFormat/>
    <w:rsid w:val="002E54B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E54B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E54B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E54B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E54B9"/>
    <w:rPr>
      <w:rFonts w:eastAsia="Calibri"/>
    </w:rPr>
  </w:style>
  <w:style w:type="paragraph" w:customStyle="1" w:styleId="F3-TagAuthor">
    <w:name w:val="F3 - Tag/Author"/>
    <w:basedOn w:val="Normal"/>
    <w:uiPriority w:val="99"/>
    <w:qFormat/>
    <w:rsid w:val="002E54B9"/>
    <w:rPr>
      <w:rFonts w:eastAsia="Times New Roman"/>
      <w:b/>
    </w:rPr>
  </w:style>
  <w:style w:type="paragraph" w:customStyle="1" w:styleId="F5-UnderlineNormal">
    <w:name w:val="F5 - Underline Normal"/>
    <w:basedOn w:val="Normal"/>
    <w:uiPriority w:val="99"/>
    <w:qFormat/>
    <w:rsid w:val="002E54B9"/>
    <w:rPr>
      <w:rFonts w:eastAsia="Calibri"/>
      <w:u w:val="single"/>
    </w:rPr>
  </w:style>
  <w:style w:type="paragraph" w:customStyle="1" w:styleId="Brief-PrimarySource">
    <w:name w:val="Brief - Primary Source"/>
    <w:basedOn w:val="Normal"/>
    <w:uiPriority w:val="99"/>
    <w:qFormat/>
    <w:rsid w:val="002E54B9"/>
    <w:rPr>
      <w:rFonts w:eastAsia="Times New Roman"/>
      <w:b/>
      <w:sz w:val="24"/>
      <w:u w:val="single"/>
    </w:rPr>
  </w:style>
  <w:style w:type="paragraph" w:customStyle="1" w:styleId="Brief-Underline">
    <w:name w:val="Brief - Underline"/>
    <w:basedOn w:val="Normal"/>
    <w:uiPriority w:val="99"/>
    <w:qFormat/>
    <w:rsid w:val="002E54B9"/>
    <w:rPr>
      <w:rFonts w:eastAsia="Times New Roman"/>
      <w:u w:val="single"/>
    </w:rPr>
  </w:style>
  <w:style w:type="paragraph" w:customStyle="1" w:styleId="Brief">
    <w:name w:val="Brief"/>
    <w:basedOn w:val="Brief-PrimarySource"/>
    <w:uiPriority w:val="99"/>
    <w:qFormat/>
    <w:rsid w:val="002E54B9"/>
    <w:rPr>
      <w:b w:val="0"/>
    </w:rPr>
  </w:style>
  <w:style w:type="paragraph" w:customStyle="1" w:styleId="CM2">
    <w:name w:val="CM2"/>
    <w:basedOn w:val="Normal"/>
    <w:next w:val="Normal"/>
    <w:uiPriority w:val="99"/>
    <w:qFormat/>
    <w:rsid w:val="002E54B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E54B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E54B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E54B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E54B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E54B9"/>
    <w:pPr>
      <w:widowControl w:val="0"/>
      <w:spacing w:line="276" w:lineRule="atLeast"/>
    </w:pPr>
    <w:rPr>
      <w:color w:val="auto"/>
    </w:rPr>
  </w:style>
  <w:style w:type="paragraph" w:customStyle="1" w:styleId="CM34">
    <w:name w:val="CM34"/>
    <w:basedOn w:val="Default"/>
    <w:next w:val="Default"/>
    <w:uiPriority w:val="99"/>
    <w:qFormat/>
    <w:rsid w:val="002E54B9"/>
    <w:pPr>
      <w:widowControl w:val="0"/>
    </w:pPr>
    <w:rPr>
      <w:color w:val="auto"/>
    </w:rPr>
  </w:style>
  <w:style w:type="paragraph" w:customStyle="1" w:styleId="CM56">
    <w:name w:val="CM56"/>
    <w:basedOn w:val="Default"/>
    <w:next w:val="Default"/>
    <w:uiPriority w:val="99"/>
    <w:qFormat/>
    <w:rsid w:val="002E54B9"/>
    <w:pPr>
      <w:widowControl w:val="0"/>
    </w:pPr>
    <w:rPr>
      <w:rFonts w:eastAsia="Calibri"/>
      <w:color w:val="auto"/>
    </w:rPr>
  </w:style>
  <w:style w:type="paragraph" w:customStyle="1" w:styleId="CM58">
    <w:name w:val="CM58"/>
    <w:basedOn w:val="Default"/>
    <w:next w:val="Default"/>
    <w:uiPriority w:val="99"/>
    <w:qFormat/>
    <w:rsid w:val="002E54B9"/>
    <w:pPr>
      <w:widowControl w:val="0"/>
    </w:pPr>
    <w:rPr>
      <w:rFonts w:eastAsia="Calibri"/>
      <w:color w:val="auto"/>
    </w:rPr>
  </w:style>
  <w:style w:type="paragraph" w:customStyle="1" w:styleId="CM57">
    <w:name w:val="CM57"/>
    <w:basedOn w:val="Default"/>
    <w:next w:val="Default"/>
    <w:uiPriority w:val="99"/>
    <w:qFormat/>
    <w:rsid w:val="002E54B9"/>
    <w:pPr>
      <w:widowControl w:val="0"/>
    </w:pPr>
    <w:rPr>
      <w:rFonts w:eastAsia="Calibri"/>
      <w:color w:val="auto"/>
    </w:rPr>
  </w:style>
  <w:style w:type="paragraph" w:customStyle="1" w:styleId="CM1">
    <w:name w:val="CM1"/>
    <w:basedOn w:val="Default"/>
    <w:next w:val="Default"/>
    <w:uiPriority w:val="99"/>
    <w:qFormat/>
    <w:rsid w:val="002E54B9"/>
    <w:pPr>
      <w:widowControl w:val="0"/>
    </w:pPr>
    <w:rPr>
      <w:rFonts w:eastAsia="Calibri"/>
      <w:color w:val="auto"/>
    </w:rPr>
  </w:style>
  <w:style w:type="paragraph" w:customStyle="1" w:styleId="CM49">
    <w:name w:val="CM49"/>
    <w:basedOn w:val="Default"/>
    <w:next w:val="Default"/>
    <w:uiPriority w:val="99"/>
    <w:qFormat/>
    <w:rsid w:val="002E54B9"/>
    <w:pPr>
      <w:widowControl w:val="0"/>
    </w:pPr>
    <w:rPr>
      <w:rFonts w:eastAsia="Calibri"/>
      <w:color w:val="auto"/>
    </w:rPr>
  </w:style>
  <w:style w:type="paragraph" w:customStyle="1" w:styleId="CM41">
    <w:name w:val="CM41"/>
    <w:basedOn w:val="Default"/>
    <w:next w:val="Default"/>
    <w:uiPriority w:val="99"/>
    <w:qFormat/>
    <w:rsid w:val="002E54B9"/>
    <w:pPr>
      <w:widowControl w:val="0"/>
    </w:pPr>
    <w:rPr>
      <w:rFonts w:eastAsia="Calibri"/>
      <w:color w:val="auto"/>
    </w:rPr>
  </w:style>
  <w:style w:type="paragraph" w:customStyle="1" w:styleId="3rdOrderPara">
    <w:name w:val="3rd Order Para"/>
    <w:basedOn w:val="Default"/>
    <w:next w:val="Default"/>
    <w:rsid w:val="002E54B9"/>
    <w:pPr>
      <w:widowControl w:val="0"/>
    </w:pPr>
    <w:rPr>
      <w:rFonts w:eastAsia="Calibri"/>
      <w:color w:val="auto"/>
    </w:rPr>
  </w:style>
  <w:style w:type="paragraph" w:customStyle="1" w:styleId="2ndOrderPara">
    <w:name w:val="2nd Order Para"/>
    <w:basedOn w:val="Default"/>
    <w:next w:val="Default"/>
    <w:rsid w:val="002E54B9"/>
    <w:pPr>
      <w:widowControl w:val="0"/>
    </w:pPr>
    <w:rPr>
      <w:rFonts w:eastAsia="Calibri"/>
      <w:color w:val="auto"/>
    </w:rPr>
  </w:style>
  <w:style w:type="paragraph" w:customStyle="1" w:styleId="Normal-SIGN2">
    <w:name w:val="Normal-SIGN2"/>
    <w:basedOn w:val="Default"/>
    <w:next w:val="Default"/>
    <w:qFormat/>
    <w:rsid w:val="002E54B9"/>
    <w:pPr>
      <w:widowControl w:val="0"/>
    </w:pPr>
    <w:rPr>
      <w:rFonts w:eastAsia="Calibri"/>
      <w:color w:val="auto"/>
    </w:rPr>
  </w:style>
  <w:style w:type="paragraph" w:customStyle="1" w:styleId="Normal-SIGN1">
    <w:name w:val="Normal-SIGN1"/>
    <w:basedOn w:val="Default"/>
    <w:next w:val="Default"/>
    <w:uiPriority w:val="99"/>
    <w:qFormat/>
    <w:rsid w:val="002E54B9"/>
    <w:pPr>
      <w:widowControl w:val="0"/>
    </w:pPr>
    <w:rPr>
      <w:rFonts w:eastAsia="Calibri"/>
      <w:color w:val="auto"/>
    </w:rPr>
  </w:style>
  <w:style w:type="paragraph" w:customStyle="1" w:styleId="CM3">
    <w:name w:val="CM3"/>
    <w:basedOn w:val="Default"/>
    <w:next w:val="Default"/>
    <w:uiPriority w:val="99"/>
    <w:qFormat/>
    <w:rsid w:val="002E54B9"/>
    <w:pPr>
      <w:widowControl w:val="0"/>
      <w:spacing w:line="553" w:lineRule="atLeast"/>
    </w:pPr>
    <w:rPr>
      <w:rFonts w:eastAsia="Calibri"/>
      <w:color w:val="auto"/>
    </w:rPr>
  </w:style>
  <w:style w:type="paragraph" w:customStyle="1" w:styleId="CM33">
    <w:name w:val="CM33"/>
    <w:basedOn w:val="Default"/>
    <w:next w:val="Default"/>
    <w:uiPriority w:val="99"/>
    <w:qFormat/>
    <w:rsid w:val="002E54B9"/>
    <w:pPr>
      <w:widowControl w:val="0"/>
    </w:pPr>
    <w:rPr>
      <w:rFonts w:eastAsia="Calibri"/>
      <w:color w:val="auto"/>
    </w:rPr>
  </w:style>
  <w:style w:type="paragraph" w:customStyle="1" w:styleId="CM37">
    <w:name w:val="CM37"/>
    <w:basedOn w:val="Default"/>
    <w:next w:val="Default"/>
    <w:uiPriority w:val="99"/>
    <w:qFormat/>
    <w:rsid w:val="002E54B9"/>
    <w:pPr>
      <w:widowControl w:val="0"/>
    </w:pPr>
    <w:rPr>
      <w:rFonts w:eastAsia="Calibri"/>
      <w:color w:val="auto"/>
    </w:rPr>
  </w:style>
  <w:style w:type="paragraph" w:customStyle="1" w:styleId="CM7">
    <w:name w:val="CM7"/>
    <w:basedOn w:val="Default"/>
    <w:next w:val="Default"/>
    <w:uiPriority w:val="99"/>
    <w:qFormat/>
    <w:rsid w:val="002E54B9"/>
    <w:pPr>
      <w:widowControl w:val="0"/>
      <w:spacing w:line="553" w:lineRule="atLeast"/>
    </w:pPr>
    <w:rPr>
      <w:rFonts w:eastAsia="Calibri"/>
      <w:color w:val="auto"/>
    </w:rPr>
  </w:style>
  <w:style w:type="paragraph" w:customStyle="1" w:styleId="Brief-SecondarySource">
    <w:name w:val="Brief - Secondary Source"/>
    <w:basedOn w:val="Normal"/>
    <w:qFormat/>
    <w:rsid w:val="002E54B9"/>
    <w:rPr>
      <w:rFonts w:eastAsia="Times New Roman"/>
      <w:sz w:val="14"/>
      <w:szCs w:val="20"/>
    </w:rPr>
  </w:style>
  <w:style w:type="paragraph" w:customStyle="1" w:styleId="Brief-Card">
    <w:name w:val="Brief - Card"/>
    <w:basedOn w:val="Normal"/>
    <w:uiPriority w:val="99"/>
    <w:qFormat/>
    <w:rsid w:val="002E54B9"/>
    <w:rPr>
      <w:rFonts w:eastAsia="Times New Roman"/>
    </w:rPr>
  </w:style>
  <w:style w:type="paragraph" w:customStyle="1" w:styleId="Pa2">
    <w:name w:val="Pa2"/>
    <w:basedOn w:val="Default"/>
    <w:next w:val="Default"/>
    <w:uiPriority w:val="99"/>
    <w:qFormat/>
    <w:rsid w:val="002E54B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E54B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E54B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E54B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E54B9"/>
    <w:pPr>
      <w:widowControl w:val="0"/>
    </w:pPr>
    <w:rPr>
      <w:rFonts w:ascii="Arial Black" w:hAnsi="Arial Black"/>
      <w:color w:val="auto"/>
    </w:rPr>
  </w:style>
  <w:style w:type="paragraph" w:customStyle="1" w:styleId="Cover1">
    <w:name w:val="Cover 1"/>
    <w:basedOn w:val="Normal"/>
    <w:next w:val="Normal"/>
    <w:uiPriority w:val="99"/>
    <w:qFormat/>
    <w:rsid w:val="002E54B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E54B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E54B9"/>
    <w:pPr>
      <w:widowControl w:val="0"/>
    </w:pPr>
    <w:rPr>
      <w:color w:val="auto"/>
    </w:rPr>
  </w:style>
  <w:style w:type="paragraph" w:customStyle="1" w:styleId="Pa11">
    <w:name w:val="Pa11"/>
    <w:basedOn w:val="Normal"/>
    <w:next w:val="Normal"/>
    <w:uiPriority w:val="99"/>
    <w:qFormat/>
    <w:rsid w:val="002E54B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E54B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E54B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2E54B9"/>
    <w:pPr>
      <w:widowControl w:val="0"/>
    </w:pPr>
    <w:rPr>
      <w:rFonts w:eastAsia="Calibri"/>
      <w:color w:val="auto"/>
    </w:rPr>
  </w:style>
  <w:style w:type="paragraph" w:customStyle="1" w:styleId="CM5">
    <w:name w:val="CM5"/>
    <w:basedOn w:val="Default"/>
    <w:next w:val="Default"/>
    <w:qFormat/>
    <w:rsid w:val="002E54B9"/>
    <w:pPr>
      <w:widowControl w:val="0"/>
      <w:spacing w:line="553" w:lineRule="atLeast"/>
    </w:pPr>
    <w:rPr>
      <w:rFonts w:eastAsia="Calibri"/>
      <w:color w:val="auto"/>
    </w:rPr>
  </w:style>
  <w:style w:type="paragraph" w:customStyle="1" w:styleId="CM28">
    <w:name w:val="CM28"/>
    <w:basedOn w:val="Default"/>
    <w:next w:val="Default"/>
    <w:uiPriority w:val="99"/>
    <w:qFormat/>
    <w:rsid w:val="002E54B9"/>
    <w:pPr>
      <w:widowControl w:val="0"/>
    </w:pPr>
    <w:rPr>
      <w:rFonts w:eastAsia="Calibri"/>
      <w:color w:val="auto"/>
    </w:rPr>
  </w:style>
  <w:style w:type="paragraph" w:customStyle="1" w:styleId="CM8">
    <w:name w:val="CM8"/>
    <w:basedOn w:val="Default"/>
    <w:next w:val="Default"/>
    <w:uiPriority w:val="99"/>
    <w:qFormat/>
    <w:rsid w:val="002E54B9"/>
    <w:pPr>
      <w:widowControl w:val="0"/>
    </w:pPr>
    <w:rPr>
      <w:rFonts w:eastAsia="Calibri"/>
      <w:color w:val="auto"/>
    </w:rPr>
  </w:style>
  <w:style w:type="paragraph" w:customStyle="1" w:styleId="CM6">
    <w:name w:val="CM6"/>
    <w:basedOn w:val="Default"/>
    <w:next w:val="Default"/>
    <w:uiPriority w:val="99"/>
    <w:qFormat/>
    <w:rsid w:val="002E54B9"/>
    <w:pPr>
      <w:widowControl w:val="0"/>
      <w:spacing w:line="553" w:lineRule="atLeast"/>
    </w:pPr>
    <w:rPr>
      <w:rFonts w:eastAsia="Calibri"/>
      <w:color w:val="auto"/>
    </w:rPr>
  </w:style>
  <w:style w:type="paragraph" w:customStyle="1" w:styleId="CM22">
    <w:name w:val="CM22"/>
    <w:basedOn w:val="Default"/>
    <w:next w:val="Default"/>
    <w:uiPriority w:val="99"/>
    <w:qFormat/>
    <w:rsid w:val="002E54B9"/>
    <w:pPr>
      <w:widowControl w:val="0"/>
    </w:pPr>
    <w:rPr>
      <w:rFonts w:eastAsia="Calibri"/>
      <w:color w:val="auto"/>
    </w:rPr>
  </w:style>
  <w:style w:type="paragraph" w:customStyle="1" w:styleId="DoubleUnderlined">
    <w:name w:val="Double Underlined"/>
    <w:basedOn w:val="Heading2"/>
    <w:autoRedefine/>
    <w:uiPriority w:val="99"/>
    <w:qFormat/>
    <w:rsid w:val="002E54B9"/>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2E54B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2E54B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E54B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E54B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E54B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E54B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E54B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E54B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E54B9"/>
  </w:style>
  <w:style w:type="paragraph" w:customStyle="1" w:styleId="StyleUnderliningTimesNewRomanBoldNounderlineKernat16">
    <w:name w:val="Style Underlining + Times New Roman Bold No underline Kern at 16..."/>
    <w:basedOn w:val="Normal"/>
    <w:uiPriority w:val="99"/>
    <w:qFormat/>
    <w:rsid w:val="002E54B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E54B9"/>
    <w:rPr>
      <w:rFonts w:eastAsia="Times New Roman"/>
      <w:b/>
      <w:bCs/>
      <w:kern w:val="32"/>
      <w:sz w:val="32"/>
      <w:szCs w:val="32"/>
    </w:rPr>
  </w:style>
  <w:style w:type="paragraph" w:customStyle="1" w:styleId="StyleBoldUnderliningKernat16pt">
    <w:name w:val="Style Bold Underlining + Kern at 16 pt"/>
    <w:uiPriority w:val="99"/>
    <w:qFormat/>
    <w:rsid w:val="002E54B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E54B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E54B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E54B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E54B9"/>
    <w:pPr>
      <w:ind w:left="400"/>
    </w:pPr>
    <w:rPr>
      <w:rFonts w:eastAsia="Times New Roman"/>
      <w:szCs w:val="20"/>
    </w:rPr>
  </w:style>
  <w:style w:type="paragraph" w:customStyle="1" w:styleId="Paste">
    <w:name w:val="Paste"/>
    <w:basedOn w:val="Normal"/>
    <w:qFormat/>
    <w:rsid w:val="002E54B9"/>
    <w:rPr>
      <w:rFonts w:ascii="Arial Narrow" w:eastAsia="Times New Roman" w:hAnsi="Arial Narrow"/>
      <w:szCs w:val="20"/>
      <w:lang w:val="x-none" w:eastAsia="x-none"/>
    </w:rPr>
  </w:style>
  <w:style w:type="character" w:customStyle="1" w:styleId="UnderlineStyleChar">
    <w:name w:val="Underline Style Char"/>
    <w:link w:val="UnderlineStyle0"/>
    <w:locked/>
    <w:rsid w:val="002E54B9"/>
    <w:rPr>
      <w:rFonts w:ascii="Georgia" w:eastAsia="Times New Roman" w:hAnsi="Georgia"/>
      <w:b/>
      <w:u w:val="single"/>
    </w:rPr>
  </w:style>
  <w:style w:type="paragraph" w:customStyle="1" w:styleId="UnderlineStyle0">
    <w:name w:val="Underline Style"/>
    <w:basedOn w:val="Normal"/>
    <w:link w:val="UnderlineStyleChar"/>
    <w:qFormat/>
    <w:rsid w:val="002E54B9"/>
    <w:rPr>
      <w:rFonts w:ascii="Georgia" w:eastAsia="Times New Roman" w:hAnsi="Georgia"/>
      <w:b/>
      <w:u w:val="single"/>
    </w:rPr>
  </w:style>
  <w:style w:type="paragraph" w:customStyle="1" w:styleId="Normalization">
    <w:name w:val="Normalization"/>
    <w:basedOn w:val="Normal"/>
    <w:uiPriority w:val="99"/>
    <w:qFormat/>
    <w:rsid w:val="002E54B9"/>
    <w:rPr>
      <w:rFonts w:eastAsia="Times New Roman"/>
      <w:sz w:val="18"/>
    </w:rPr>
  </w:style>
  <w:style w:type="paragraph" w:customStyle="1" w:styleId="BreifTitle">
    <w:name w:val="Breif Title"/>
    <w:basedOn w:val="Normal"/>
    <w:autoRedefine/>
    <w:uiPriority w:val="99"/>
    <w:qFormat/>
    <w:rsid w:val="002E54B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E54B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E54B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E54B9"/>
    <w:rPr>
      <w:rFonts w:eastAsia="Times New Roman"/>
      <w:color w:val="333333"/>
    </w:rPr>
  </w:style>
  <w:style w:type="paragraph" w:customStyle="1" w:styleId="StyleTagandCiteFranklinGothicDemi">
    <w:name w:val="Style Tag and Cite + Franklin Gothic Demi"/>
    <w:basedOn w:val="Normal"/>
    <w:autoRedefine/>
    <w:uiPriority w:val="99"/>
    <w:qFormat/>
    <w:rsid w:val="002E54B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E54B9"/>
    <w:rPr>
      <w:bCs/>
    </w:rPr>
  </w:style>
  <w:style w:type="paragraph" w:customStyle="1" w:styleId="tagCharCharCharCharCharCharChar">
    <w:name w:val="tag Char Char Char Char Char Char Char"/>
    <w:basedOn w:val="Normal"/>
    <w:uiPriority w:val="99"/>
    <w:qFormat/>
    <w:rsid w:val="002E54B9"/>
    <w:rPr>
      <w:rFonts w:eastAsia="Times New Roman"/>
      <w:b/>
      <w:sz w:val="24"/>
      <w:szCs w:val="20"/>
    </w:rPr>
  </w:style>
  <w:style w:type="paragraph" w:customStyle="1" w:styleId="title-bold-medium">
    <w:name w:val="title-bold-medium"/>
    <w:basedOn w:val="Normal"/>
    <w:uiPriority w:val="99"/>
    <w:qFormat/>
    <w:rsid w:val="002E54B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E54B9"/>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E54B9"/>
    <w:rPr>
      <w:rFonts w:ascii="Arial Narrow" w:eastAsia="Times New Roman" w:hAnsi="Arial Narrow"/>
      <w:b/>
      <w:sz w:val="24"/>
    </w:rPr>
  </w:style>
  <w:style w:type="paragraph" w:customStyle="1" w:styleId="BLOCKTITLE1">
    <w:name w:val="BLOCK TITLE"/>
    <w:basedOn w:val="Heading1"/>
    <w:uiPriority w:val="99"/>
    <w:qFormat/>
    <w:rsid w:val="002E54B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E54B9"/>
    <w:pPr>
      <w:widowControl w:val="0"/>
      <w:autoSpaceDE w:val="0"/>
      <w:autoSpaceDN w:val="0"/>
      <w:adjustRightInd w:val="0"/>
    </w:pPr>
    <w:rPr>
      <w:sz w:val="24"/>
      <w:szCs w:val="20"/>
    </w:rPr>
  </w:style>
  <w:style w:type="paragraph" w:customStyle="1" w:styleId="BriefTitle1">
    <w:name w:val="Brief Title 1"/>
    <w:basedOn w:val="Normal"/>
    <w:uiPriority w:val="99"/>
    <w:qFormat/>
    <w:rsid w:val="002E54B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E54B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E54B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E54B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E54B9"/>
    <w:pPr>
      <w:spacing w:before="100" w:beforeAutospacing="1" w:after="100" w:afterAutospacing="1"/>
    </w:pPr>
    <w:rPr>
      <w:rFonts w:eastAsia="Times New Roman"/>
    </w:rPr>
  </w:style>
  <w:style w:type="paragraph" w:customStyle="1" w:styleId="ToRead">
    <w:name w:val="To Read"/>
    <w:basedOn w:val="Normal"/>
    <w:uiPriority w:val="99"/>
    <w:qFormat/>
    <w:rsid w:val="002E54B9"/>
    <w:pPr>
      <w:ind w:left="720"/>
    </w:pPr>
    <w:rPr>
      <w:rFonts w:ascii="Verdana" w:eastAsia="Times New Roman" w:hAnsi="Verdana"/>
      <w:b/>
      <w:u w:val="single"/>
    </w:rPr>
  </w:style>
  <w:style w:type="paragraph" w:customStyle="1" w:styleId="Style1">
    <w:name w:val="Style 1"/>
    <w:basedOn w:val="Normal"/>
    <w:uiPriority w:val="99"/>
    <w:qFormat/>
    <w:rsid w:val="002E54B9"/>
    <w:pPr>
      <w:widowControl w:val="0"/>
      <w:ind w:firstLine="216"/>
    </w:pPr>
    <w:rPr>
      <w:rFonts w:eastAsia="Times New Roman"/>
      <w:noProof/>
      <w:color w:val="000000"/>
      <w:szCs w:val="20"/>
    </w:rPr>
  </w:style>
  <w:style w:type="paragraph" w:customStyle="1" w:styleId="Style40">
    <w:name w:val="Style 4"/>
    <w:basedOn w:val="Normal"/>
    <w:uiPriority w:val="99"/>
    <w:qFormat/>
    <w:rsid w:val="002E54B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E54B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E54B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E54B9"/>
    <w:pPr>
      <w:ind w:left="1660"/>
    </w:pPr>
  </w:style>
  <w:style w:type="paragraph" w:customStyle="1" w:styleId="PageNumber1">
    <w:name w:val="Page Number1"/>
    <w:basedOn w:val="Normal"/>
    <w:next w:val="Normal"/>
    <w:uiPriority w:val="99"/>
    <w:qFormat/>
    <w:rsid w:val="002E54B9"/>
    <w:rPr>
      <w:rFonts w:eastAsia="Times New Roman"/>
    </w:rPr>
  </w:style>
  <w:style w:type="paragraph" w:customStyle="1" w:styleId="Card1">
    <w:name w:val="Card1"/>
    <w:uiPriority w:val="99"/>
    <w:qFormat/>
    <w:rsid w:val="002E54B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E54B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E54B9"/>
    <w:pPr>
      <w:ind w:left="288" w:right="288"/>
    </w:pPr>
    <w:rPr>
      <w:rFonts w:eastAsia="Times New Roman"/>
    </w:rPr>
  </w:style>
  <w:style w:type="paragraph" w:customStyle="1" w:styleId="CaseListNormal">
    <w:name w:val="Case List Normal"/>
    <w:basedOn w:val="Normal"/>
    <w:uiPriority w:val="99"/>
    <w:qFormat/>
    <w:rsid w:val="002E54B9"/>
    <w:rPr>
      <w:rFonts w:ascii="Times" w:eastAsia="Times New Roman" w:hAnsi="Times"/>
      <w:szCs w:val="26"/>
    </w:rPr>
  </w:style>
  <w:style w:type="paragraph" w:customStyle="1" w:styleId="Body">
    <w:name w:val="Body"/>
    <w:basedOn w:val="Normal"/>
    <w:uiPriority w:val="99"/>
    <w:qFormat/>
    <w:rsid w:val="002E54B9"/>
    <w:pPr>
      <w:outlineLvl w:val="3"/>
    </w:pPr>
    <w:rPr>
      <w:rFonts w:eastAsia="Times New Roman"/>
      <w:szCs w:val="20"/>
    </w:rPr>
  </w:style>
  <w:style w:type="paragraph" w:customStyle="1" w:styleId="3text">
    <w:name w:val="3text"/>
    <w:basedOn w:val="Normal"/>
    <w:uiPriority w:val="99"/>
    <w:qFormat/>
    <w:rsid w:val="002E54B9"/>
    <w:pPr>
      <w:spacing w:before="100" w:beforeAutospacing="1" w:after="100" w:afterAutospacing="1"/>
    </w:pPr>
    <w:rPr>
      <w:rFonts w:eastAsia="Times New Roman"/>
      <w:sz w:val="24"/>
    </w:rPr>
  </w:style>
  <w:style w:type="paragraph" w:customStyle="1" w:styleId="TimesNewRoman12">
    <w:name w:val="TimesNewRoman12"/>
    <w:uiPriority w:val="99"/>
    <w:qFormat/>
    <w:rsid w:val="002E54B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E54B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E54B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E54B9"/>
    <w:rPr>
      <w:rFonts w:eastAsia="Times New Roman"/>
      <w:color w:val="000000"/>
      <w:sz w:val="18"/>
    </w:rPr>
  </w:style>
  <w:style w:type="paragraph" w:customStyle="1" w:styleId="text1">
    <w:name w:val="text1"/>
    <w:basedOn w:val="Normal"/>
    <w:autoRedefine/>
    <w:uiPriority w:val="99"/>
    <w:qFormat/>
    <w:rsid w:val="002E54B9"/>
    <w:rPr>
      <w:rFonts w:eastAsia="Times New Roman"/>
      <w:szCs w:val="20"/>
    </w:rPr>
  </w:style>
  <w:style w:type="paragraph" w:customStyle="1" w:styleId="RepeatBlockHeading">
    <w:name w:val="Repeat Block Heading"/>
    <w:basedOn w:val="Normal"/>
    <w:autoRedefine/>
    <w:uiPriority w:val="99"/>
    <w:qFormat/>
    <w:rsid w:val="002E54B9"/>
    <w:pPr>
      <w:jc w:val="center"/>
    </w:pPr>
    <w:rPr>
      <w:rFonts w:eastAsia="Times New Roman"/>
      <w:b/>
      <w:smallCaps/>
      <w:color w:val="000000"/>
      <w:sz w:val="24"/>
      <w:u w:val="thick"/>
    </w:rPr>
  </w:style>
  <w:style w:type="paragraph" w:customStyle="1" w:styleId="story-headline">
    <w:name w:val="story-headline"/>
    <w:basedOn w:val="Normal"/>
    <w:uiPriority w:val="99"/>
    <w:qFormat/>
    <w:rsid w:val="002E54B9"/>
    <w:pPr>
      <w:spacing w:before="72" w:after="72"/>
    </w:pPr>
    <w:rPr>
      <w:rFonts w:eastAsia="Times New Roman"/>
      <w:b/>
      <w:bCs/>
      <w:sz w:val="26"/>
      <w:szCs w:val="26"/>
    </w:rPr>
  </w:style>
  <w:style w:type="paragraph" w:customStyle="1" w:styleId="story-body">
    <w:name w:val="story-body"/>
    <w:basedOn w:val="Normal"/>
    <w:uiPriority w:val="99"/>
    <w:qFormat/>
    <w:rsid w:val="002E54B9"/>
    <w:pPr>
      <w:spacing w:before="100" w:beforeAutospacing="1" w:after="100" w:afterAutospacing="1"/>
    </w:pPr>
    <w:rPr>
      <w:rFonts w:eastAsia="Times New Roman"/>
    </w:rPr>
  </w:style>
  <w:style w:type="paragraph" w:customStyle="1" w:styleId="story-dateline">
    <w:name w:val="story-dateline"/>
    <w:basedOn w:val="Normal"/>
    <w:uiPriority w:val="99"/>
    <w:qFormat/>
    <w:rsid w:val="002E54B9"/>
    <w:rPr>
      <w:rFonts w:eastAsia="Times New Roman"/>
      <w:b/>
      <w:bCs/>
    </w:rPr>
  </w:style>
  <w:style w:type="paragraph" w:customStyle="1" w:styleId="TextofCards">
    <w:name w:val="Text of Cards"/>
    <w:basedOn w:val="Normal"/>
    <w:uiPriority w:val="99"/>
    <w:qFormat/>
    <w:rsid w:val="002E54B9"/>
    <w:rPr>
      <w:rFonts w:eastAsia="Times New Roman"/>
      <w:color w:val="000000"/>
      <w:spacing w:val="6"/>
      <w:szCs w:val="23"/>
    </w:rPr>
  </w:style>
  <w:style w:type="paragraph" w:customStyle="1" w:styleId="Corpotesto">
    <w:name w:val="Corpo testo"/>
    <w:basedOn w:val="Normal"/>
    <w:uiPriority w:val="99"/>
    <w:qFormat/>
    <w:rsid w:val="002E54B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E54B9"/>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2E54B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2E54B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E54B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E54B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E54B9"/>
    <w:rPr>
      <w:rFonts w:ascii="Arial" w:hAnsi="Arial"/>
      <w:b w:val="0"/>
      <w:caps w:val="0"/>
      <w:sz w:val="20"/>
    </w:rPr>
  </w:style>
  <w:style w:type="paragraph" w:customStyle="1" w:styleId="ProjectTitleLine">
    <w:name w:val="Project Title Line"/>
    <w:basedOn w:val="Normal"/>
    <w:next w:val="Normal"/>
    <w:autoRedefine/>
    <w:uiPriority w:val="99"/>
    <w:qFormat/>
    <w:rsid w:val="002E54B9"/>
    <w:pPr>
      <w:jc w:val="center"/>
    </w:pPr>
    <w:rPr>
      <w:rFonts w:eastAsia="Times New Roman"/>
      <w:caps/>
      <w:szCs w:val="20"/>
    </w:rPr>
  </w:style>
  <w:style w:type="paragraph" w:customStyle="1" w:styleId="LanguageStrike">
    <w:name w:val="Language Strike"/>
    <w:basedOn w:val="Normal"/>
    <w:next w:val="Normal"/>
    <w:uiPriority w:val="99"/>
    <w:qFormat/>
    <w:rsid w:val="002E54B9"/>
    <w:rPr>
      <w:rFonts w:ascii="Arial Narrow" w:eastAsia="Times New Roman" w:hAnsi="Arial Narrow"/>
      <w:strike/>
    </w:rPr>
  </w:style>
  <w:style w:type="paragraph" w:customStyle="1" w:styleId="NormalVerdana">
    <w:name w:val="Normal + Verdana"/>
    <w:aliases w:val="10 pt,White,Normal + Arial"/>
    <w:basedOn w:val="Normal"/>
    <w:uiPriority w:val="99"/>
    <w:qFormat/>
    <w:rsid w:val="002E54B9"/>
    <w:rPr>
      <w:rFonts w:eastAsia="Times New Roman"/>
      <w:szCs w:val="20"/>
      <w:u w:val="single"/>
    </w:rPr>
  </w:style>
  <w:style w:type="paragraph" w:customStyle="1" w:styleId="Normal10pt">
    <w:name w:val="Normal + 10 pt"/>
    <w:basedOn w:val="Normal"/>
    <w:uiPriority w:val="99"/>
    <w:qFormat/>
    <w:rsid w:val="002E54B9"/>
    <w:rPr>
      <w:rFonts w:eastAsia="Times New Roman"/>
      <w:szCs w:val="20"/>
    </w:rPr>
  </w:style>
  <w:style w:type="paragraph" w:customStyle="1" w:styleId="cardChar1Char">
    <w:name w:val="card Char1 Char"/>
    <w:basedOn w:val="Normal"/>
    <w:uiPriority w:val="99"/>
    <w:qFormat/>
    <w:rsid w:val="002E54B9"/>
    <w:pPr>
      <w:ind w:left="288" w:right="288"/>
    </w:pPr>
    <w:rPr>
      <w:rFonts w:eastAsia="Times New Roman"/>
      <w:szCs w:val="20"/>
    </w:rPr>
  </w:style>
  <w:style w:type="paragraph" w:customStyle="1" w:styleId="CM12">
    <w:name w:val="CM12"/>
    <w:basedOn w:val="Default"/>
    <w:next w:val="Default"/>
    <w:uiPriority w:val="99"/>
    <w:qFormat/>
    <w:rsid w:val="002E54B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E54B9"/>
    <w:pPr>
      <w:widowControl w:val="0"/>
      <w:spacing w:after="480"/>
    </w:pPr>
    <w:rPr>
      <w:rFonts w:ascii="Granjon LT Std" w:hAnsi="Granjon LT Std"/>
      <w:color w:val="auto"/>
    </w:rPr>
  </w:style>
  <w:style w:type="paragraph" w:customStyle="1" w:styleId="CM10">
    <w:name w:val="CM10"/>
    <w:basedOn w:val="Default"/>
    <w:next w:val="Default"/>
    <w:uiPriority w:val="99"/>
    <w:qFormat/>
    <w:rsid w:val="002E54B9"/>
    <w:pPr>
      <w:widowControl w:val="0"/>
      <w:spacing w:line="320" w:lineRule="atLeast"/>
    </w:pPr>
    <w:rPr>
      <w:rFonts w:ascii="Granjon LT Std" w:hAnsi="Granjon LT Std"/>
      <w:color w:val="auto"/>
    </w:rPr>
  </w:style>
  <w:style w:type="paragraph" w:customStyle="1" w:styleId="bold">
    <w:name w:val="bold"/>
    <w:basedOn w:val="Normal"/>
    <w:uiPriority w:val="99"/>
    <w:qFormat/>
    <w:rsid w:val="002E54B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E54B9"/>
    <w:rPr>
      <w:rFonts w:ascii="Arial Narrow" w:eastAsia="Times New Roman" w:hAnsi="Arial Narrow"/>
      <w:strike/>
      <w:szCs w:val="20"/>
    </w:rPr>
  </w:style>
  <w:style w:type="paragraph" w:customStyle="1" w:styleId="textbodyblack">
    <w:name w:val="textbodyblack"/>
    <w:basedOn w:val="Normal"/>
    <w:uiPriority w:val="99"/>
    <w:qFormat/>
    <w:rsid w:val="002E54B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E54B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E54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E54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E54B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E54B9"/>
    <w:rPr>
      <w:rFonts w:ascii="Georgia" w:eastAsia="Times New Roman" w:hAnsi="Georgia"/>
      <w:b/>
      <w:bCs/>
      <w:szCs w:val="16"/>
      <w:u w:val="single"/>
    </w:rPr>
  </w:style>
  <w:style w:type="paragraph" w:customStyle="1" w:styleId="CiteCorrected">
    <w:name w:val="Cite Corrected"/>
    <w:basedOn w:val="Normal"/>
    <w:link w:val="CiteCorrectedChar"/>
    <w:qFormat/>
    <w:rsid w:val="002E54B9"/>
    <w:rPr>
      <w:rFonts w:ascii="Georgia" w:eastAsia="Times New Roman" w:hAnsi="Georgia"/>
      <w:b/>
      <w:bCs/>
      <w:szCs w:val="16"/>
      <w:u w:val="single"/>
    </w:rPr>
  </w:style>
  <w:style w:type="paragraph" w:customStyle="1" w:styleId="CardText2">
    <w:name w:val="Card Text 2"/>
    <w:basedOn w:val="CardText10"/>
    <w:link w:val="CardText2Char"/>
    <w:qFormat/>
    <w:rsid w:val="002E54B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2E54B9"/>
    <w:pPr>
      <w:ind w:left="288"/>
    </w:pPr>
    <w:rPr>
      <w:rFonts w:eastAsia="SimSun"/>
      <w:szCs w:val="20"/>
      <w:lang w:eastAsia="zh-CN"/>
    </w:rPr>
  </w:style>
  <w:style w:type="paragraph" w:customStyle="1" w:styleId="story-body-text">
    <w:name w:val="story-body-text"/>
    <w:basedOn w:val="Normal"/>
    <w:uiPriority w:val="99"/>
    <w:qFormat/>
    <w:rsid w:val="002E54B9"/>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E54B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E54B9"/>
    <w:rPr>
      <w:u w:val="single"/>
    </w:rPr>
  </w:style>
  <w:style w:type="paragraph" w:customStyle="1" w:styleId="StyleCardText11ptUnderline">
    <w:name w:val="Style Card Text + 11 pt Underline"/>
    <w:link w:val="StyleCardText11ptUnderlineChar"/>
    <w:qFormat/>
    <w:rsid w:val="002E54B9"/>
    <w:pPr>
      <w:spacing w:line="254" w:lineRule="auto"/>
    </w:pPr>
    <w:rPr>
      <w:u w:val="single"/>
    </w:rPr>
  </w:style>
  <w:style w:type="character" w:customStyle="1" w:styleId="StyleMinimizedText11ptChar">
    <w:name w:val="Style Minimized Text + 11 pt Char"/>
    <w:basedOn w:val="DefaultParagraphFont"/>
    <w:link w:val="StyleMinimizedText11pt"/>
    <w:locked/>
    <w:rsid w:val="002E54B9"/>
    <w:rPr>
      <w:rFonts w:ascii="Georgia" w:hAnsi="Georgia"/>
      <w:sz w:val="16"/>
    </w:rPr>
  </w:style>
  <w:style w:type="paragraph" w:customStyle="1" w:styleId="StyleMinimizedText11pt">
    <w:name w:val="Style Minimized Text + 11 pt"/>
    <w:basedOn w:val="Normal"/>
    <w:link w:val="StyleMinimizedText11ptChar"/>
    <w:qFormat/>
    <w:rsid w:val="002E54B9"/>
    <w:rPr>
      <w:rFonts w:ascii="Georgia" w:hAnsi="Georgia"/>
      <w:sz w:val="16"/>
    </w:rPr>
  </w:style>
  <w:style w:type="character" w:customStyle="1" w:styleId="StyleMinimizedText11pt1Char">
    <w:name w:val="Style Minimized Text + 11 pt1 Char"/>
    <w:basedOn w:val="DefaultParagraphFont"/>
    <w:link w:val="StyleMinimizedText11pt1"/>
    <w:locked/>
    <w:rsid w:val="002E54B9"/>
    <w:rPr>
      <w:rFonts w:ascii="Georgia" w:hAnsi="Georgia"/>
      <w:sz w:val="16"/>
    </w:rPr>
  </w:style>
  <w:style w:type="paragraph" w:customStyle="1" w:styleId="StyleMinimizedText11pt1">
    <w:name w:val="Style Minimized Text + 11 pt1"/>
    <w:basedOn w:val="Normal"/>
    <w:link w:val="StyleMinimizedText11pt1Char"/>
    <w:qFormat/>
    <w:rsid w:val="002E54B9"/>
    <w:rPr>
      <w:rFonts w:ascii="Georgia" w:hAnsi="Georgia"/>
      <w:sz w:val="16"/>
    </w:rPr>
  </w:style>
  <w:style w:type="character" w:customStyle="1" w:styleId="Debate-CardSmalltextF2Char">
    <w:name w:val="Debate- Card Small text F2 Char"/>
    <w:link w:val="Debate-CardSmalltextF2"/>
    <w:locked/>
    <w:rsid w:val="002E54B9"/>
    <w:rPr>
      <w:rFonts w:ascii="Arial Narrow" w:hAnsi="Arial Narrow"/>
      <w:sz w:val="16"/>
    </w:rPr>
  </w:style>
  <w:style w:type="paragraph" w:customStyle="1" w:styleId="Debate-CardSmalltextF2">
    <w:name w:val="Debate- Card Small text F2"/>
    <w:basedOn w:val="Normal"/>
    <w:next w:val="Normal"/>
    <w:link w:val="Debate-CardSmalltextF2Char"/>
    <w:qFormat/>
    <w:rsid w:val="002E54B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E54B9"/>
    <w:rPr>
      <w:rFonts w:ascii="Arial Narrow" w:hAnsi="Arial Narrow"/>
      <w:b/>
      <w:sz w:val="18"/>
      <w:u w:val="single"/>
    </w:rPr>
  </w:style>
  <w:style w:type="paragraph" w:customStyle="1" w:styleId="Debate-EmphasizedText-F5">
    <w:name w:val="Debate- Emphasized Text- F5"/>
    <w:basedOn w:val="Normal"/>
    <w:link w:val="Debate-EmphasizedText-F5Char"/>
    <w:qFormat/>
    <w:rsid w:val="002E54B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E54B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E54B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E54B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E54B9"/>
    <w:rPr>
      <w:rFonts w:ascii="Times New Roman" w:eastAsia="Times New Roman" w:hAnsi="Times New Roman" w:cs="Calibri"/>
      <w:sz w:val="16"/>
    </w:rPr>
  </w:style>
  <w:style w:type="character" w:customStyle="1" w:styleId="CardStyleChar">
    <w:name w:val="Card Style Char"/>
    <w:link w:val="CardStyle"/>
    <w:locked/>
    <w:rsid w:val="002E54B9"/>
    <w:rPr>
      <w:rFonts w:ascii="Calibri" w:eastAsia="Times New Roman" w:hAnsi="Calibri"/>
    </w:rPr>
  </w:style>
  <w:style w:type="paragraph" w:customStyle="1" w:styleId="emactive">
    <w:name w:val="emactive"/>
    <w:basedOn w:val="Normal"/>
    <w:uiPriority w:val="99"/>
    <w:qFormat/>
    <w:rsid w:val="002E54B9"/>
    <w:pPr>
      <w:spacing w:before="100" w:beforeAutospacing="1" w:after="100" w:afterAutospacing="1"/>
    </w:pPr>
    <w:rPr>
      <w:rFonts w:eastAsia="Times New Roman"/>
      <w:sz w:val="24"/>
    </w:rPr>
  </w:style>
  <w:style w:type="paragraph" w:customStyle="1" w:styleId="emready">
    <w:name w:val="emready"/>
    <w:basedOn w:val="Normal"/>
    <w:uiPriority w:val="99"/>
    <w:qFormat/>
    <w:rsid w:val="002E54B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E54B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E54B9"/>
    <w:rPr>
      <w:rFonts w:ascii="Georgia" w:eastAsia="Times New Roman" w:hAnsi="Georgia" w:cs="Times New Roman"/>
      <w:b/>
      <w:u w:val="single"/>
    </w:rPr>
  </w:style>
  <w:style w:type="character" w:customStyle="1" w:styleId="CardHighlightChar">
    <w:name w:val="Card Highlight Char"/>
    <w:link w:val="CardHighlight"/>
    <w:locked/>
    <w:rsid w:val="002E54B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E54B9"/>
    <w:pPr>
      <w:shd w:val="clear" w:color="auto" w:fill="66FFFF"/>
    </w:pPr>
    <w:rPr>
      <w:rFonts w:eastAsia="Calibri" w:cs="Calibri"/>
      <w:u w:val="single"/>
    </w:rPr>
  </w:style>
  <w:style w:type="character" w:customStyle="1" w:styleId="BlockHeaderHiddenChar">
    <w:name w:val="Block Header Hidden Char"/>
    <w:link w:val="BlockHeaderHidden"/>
    <w:locked/>
    <w:rsid w:val="002E54B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E54B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E54B9"/>
    <w:pPr>
      <w:spacing w:before="100" w:beforeAutospacing="1" w:after="100" w:afterAutospacing="1"/>
    </w:pPr>
    <w:rPr>
      <w:rFonts w:eastAsia="Times New Roman"/>
      <w:sz w:val="24"/>
    </w:rPr>
  </w:style>
  <w:style w:type="paragraph" w:customStyle="1" w:styleId="norma">
    <w:name w:val="norma"/>
    <w:basedOn w:val="Heading3"/>
    <w:uiPriority w:val="99"/>
    <w:qFormat/>
    <w:rsid w:val="002E54B9"/>
    <w:rPr>
      <w:rFonts w:eastAsia="MS Gothic" w:cs="Arial"/>
      <w:sz w:val="24"/>
    </w:rPr>
  </w:style>
  <w:style w:type="paragraph" w:customStyle="1" w:styleId="nromal">
    <w:name w:val="nromal"/>
    <w:basedOn w:val="Normal"/>
    <w:uiPriority w:val="99"/>
    <w:qFormat/>
    <w:rsid w:val="002E54B9"/>
    <w:pPr>
      <w:keepNext/>
      <w:keepLines/>
      <w:spacing w:before="200"/>
      <w:outlineLvl w:val="3"/>
    </w:pPr>
    <w:rPr>
      <w:rFonts w:eastAsia="Times New Roman" w:cs="Cambria"/>
      <w:b/>
      <w:iCs/>
    </w:rPr>
  </w:style>
  <w:style w:type="paragraph" w:customStyle="1" w:styleId="natural">
    <w:name w:val="natural"/>
    <w:basedOn w:val="Normal"/>
    <w:uiPriority w:val="99"/>
    <w:qFormat/>
    <w:rsid w:val="002E54B9"/>
    <w:pPr>
      <w:keepNext/>
      <w:keepLines/>
      <w:spacing w:before="200"/>
      <w:outlineLvl w:val="3"/>
    </w:pPr>
    <w:rPr>
      <w:rFonts w:eastAsia="Times New Roman"/>
      <w:b/>
      <w:iCs/>
    </w:rPr>
  </w:style>
  <w:style w:type="paragraph" w:customStyle="1" w:styleId="nroaml">
    <w:name w:val="nroaml"/>
    <w:basedOn w:val="Normal"/>
    <w:uiPriority w:val="99"/>
    <w:qFormat/>
    <w:rsid w:val="002E54B9"/>
    <w:pPr>
      <w:keepNext/>
      <w:keepLines/>
      <w:spacing w:before="200"/>
      <w:outlineLvl w:val="3"/>
    </w:pPr>
    <w:rPr>
      <w:rFonts w:eastAsia="Times New Roman"/>
      <w:b/>
      <w:iCs/>
    </w:rPr>
  </w:style>
  <w:style w:type="paragraph" w:customStyle="1" w:styleId="noraml">
    <w:name w:val="noraml"/>
    <w:basedOn w:val="Normal"/>
    <w:uiPriority w:val="99"/>
    <w:qFormat/>
    <w:rsid w:val="002E54B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E54B9"/>
    <w:rPr>
      <w:rFonts w:ascii="Georgia" w:eastAsia="Calibri" w:hAnsi="Georgia"/>
      <w:sz w:val="16"/>
      <w:szCs w:val="16"/>
    </w:rPr>
  </w:style>
  <w:style w:type="paragraph" w:customStyle="1" w:styleId="SmallSizeParagraph">
    <w:name w:val="Small Size Paragraph"/>
    <w:basedOn w:val="Normal"/>
    <w:link w:val="SmallSizeParagraphChar"/>
    <w:qFormat/>
    <w:rsid w:val="002E54B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E54B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E54B9"/>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2E54B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E54B9"/>
    <w:rPr>
      <w:rFonts w:ascii="Times New Roman" w:eastAsia="Times New Roman" w:hAnsi="Times New Roman" w:cs="Times New Roman"/>
      <w:strike/>
      <w:sz w:val="20"/>
    </w:rPr>
  </w:style>
  <w:style w:type="character" w:customStyle="1" w:styleId="CardT1Char">
    <w:name w:val="CardT1 Char"/>
    <w:link w:val="CardT1"/>
    <w:locked/>
    <w:rsid w:val="002E54B9"/>
    <w:rPr>
      <w:rFonts w:ascii="Arial" w:eastAsia="Calibri" w:hAnsi="Arial" w:cs="Arial"/>
      <w:kern w:val="2"/>
      <w:sz w:val="14"/>
      <w:szCs w:val="14"/>
      <w:lang w:eastAsia="zh-TW"/>
    </w:rPr>
  </w:style>
  <w:style w:type="paragraph" w:customStyle="1" w:styleId="CardT1">
    <w:name w:val="CardT1"/>
    <w:basedOn w:val="Normal"/>
    <w:link w:val="CardT1Char"/>
    <w:qFormat/>
    <w:rsid w:val="002E54B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E54B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E54B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E54B9"/>
    <w:pPr>
      <w:spacing w:before="100" w:beforeAutospacing="1" w:after="100" w:afterAutospacing="1"/>
    </w:pPr>
    <w:rPr>
      <w:rFonts w:eastAsia="Times New Roman"/>
      <w:sz w:val="24"/>
    </w:rPr>
  </w:style>
  <w:style w:type="paragraph" w:customStyle="1" w:styleId="CiteReal">
    <w:name w:val="Cite Real"/>
    <w:basedOn w:val="Normal"/>
    <w:next w:val="Normal"/>
    <w:qFormat/>
    <w:rsid w:val="002E54B9"/>
    <w:rPr>
      <w:rFonts w:eastAsia="MS Mincho"/>
      <w:b/>
      <w:sz w:val="24"/>
      <w:u w:val="single"/>
    </w:rPr>
  </w:style>
  <w:style w:type="paragraph" w:customStyle="1" w:styleId="2909F619802848F09E01365C32F34654">
    <w:name w:val="2909F619802848F09E01365C32F34654"/>
    <w:uiPriority w:val="99"/>
    <w:qFormat/>
    <w:rsid w:val="002E54B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E54B9"/>
    <w:rPr>
      <w:rFonts w:ascii="Georgia" w:eastAsia="Calibri" w:hAnsi="Georgia"/>
      <w:u w:val="single"/>
      <w:lang w:val="x-none" w:eastAsia="zh-CN"/>
    </w:rPr>
  </w:style>
  <w:style w:type="paragraph" w:customStyle="1" w:styleId="UnderlineS">
    <w:name w:val="Underline S"/>
    <w:basedOn w:val="Normal"/>
    <w:link w:val="UnderlineSChar"/>
    <w:qFormat/>
    <w:rsid w:val="002E54B9"/>
    <w:pPr>
      <w:spacing w:after="200"/>
    </w:pPr>
    <w:rPr>
      <w:rFonts w:ascii="Georgia" w:eastAsia="Calibri" w:hAnsi="Georgia"/>
      <w:u w:val="single"/>
      <w:lang w:val="x-none" w:eastAsia="zh-CN"/>
    </w:rPr>
  </w:style>
  <w:style w:type="character" w:customStyle="1" w:styleId="UnunderlinedChar">
    <w:name w:val="Ununderlined Char"/>
    <w:link w:val="Ununderlined"/>
    <w:locked/>
    <w:rsid w:val="002E54B9"/>
    <w:rPr>
      <w:rFonts w:ascii="Georgia" w:eastAsia="SimSun" w:hAnsi="Georgia"/>
      <w:sz w:val="12"/>
    </w:rPr>
  </w:style>
  <w:style w:type="paragraph" w:customStyle="1" w:styleId="Ununderlined">
    <w:name w:val="Ununderlined"/>
    <w:basedOn w:val="Normal"/>
    <w:link w:val="UnunderlinedChar"/>
    <w:qFormat/>
    <w:rsid w:val="002E54B9"/>
    <w:rPr>
      <w:rFonts w:ascii="Georgia" w:eastAsia="SimSun" w:hAnsi="Georgia"/>
      <w:sz w:val="12"/>
    </w:rPr>
  </w:style>
  <w:style w:type="character" w:customStyle="1" w:styleId="HighlightingChar">
    <w:name w:val="Highlighting Char"/>
    <w:link w:val="Highlighting"/>
    <w:locked/>
    <w:rsid w:val="002E54B9"/>
    <w:rPr>
      <w:rFonts w:ascii="Georgia" w:eastAsia="SimSun" w:hAnsi="Georgia"/>
      <w:u w:val="thick"/>
    </w:rPr>
  </w:style>
  <w:style w:type="paragraph" w:customStyle="1" w:styleId="Highlighting">
    <w:name w:val="Highlighting"/>
    <w:basedOn w:val="Normal"/>
    <w:link w:val="HighlightingChar"/>
    <w:autoRedefine/>
    <w:qFormat/>
    <w:rsid w:val="002E54B9"/>
    <w:rPr>
      <w:rFonts w:ascii="Georgia" w:eastAsia="SimSun" w:hAnsi="Georgia"/>
      <w:u w:val="thick"/>
    </w:rPr>
  </w:style>
  <w:style w:type="character" w:customStyle="1" w:styleId="CITEChar0">
    <w:name w:val="CITE Char"/>
    <w:link w:val="CITE"/>
    <w:locked/>
    <w:rsid w:val="002E54B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E54B9"/>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E54B9"/>
    <w:pPr>
      <w:spacing w:before="100" w:beforeAutospacing="1" w:after="100" w:afterAutospacing="1"/>
    </w:pPr>
    <w:rPr>
      <w:rFonts w:eastAsia="Times New Roman"/>
      <w:sz w:val="24"/>
      <w:lang w:eastAsia="zh-CN"/>
    </w:rPr>
  </w:style>
  <w:style w:type="paragraph" w:customStyle="1" w:styleId="Analytics">
    <w:name w:val="Analytics"/>
    <w:basedOn w:val="Normal"/>
    <w:rsid w:val="002E54B9"/>
    <w:rPr>
      <w:rFonts w:eastAsia="Calibri"/>
      <w:b/>
      <w:sz w:val="24"/>
    </w:rPr>
  </w:style>
  <w:style w:type="paragraph" w:customStyle="1" w:styleId="D345FF3D873148C5AE3FBF3267827368">
    <w:name w:val="D345FF3D873148C5AE3FBF3267827368"/>
    <w:uiPriority w:val="99"/>
    <w:qFormat/>
    <w:rsid w:val="002E54B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E54B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E54B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E54B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E54B9"/>
    <w:rPr>
      <w:b/>
      <w:sz w:val="28"/>
    </w:rPr>
  </w:style>
  <w:style w:type="character" w:customStyle="1" w:styleId="SourcenameChar">
    <w:name w:val="Source name Char"/>
    <w:link w:val="Sourcename"/>
    <w:locked/>
    <w:rsid w:val="002E54B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E54B9"/>
    <w:rPr>
      <w:b/>
      <w:bCs/>
      <w:sz w:val="20"/>
    </w:rPr>
  </w:style>
  <w:style w:type="character" w:customStyle="1" w:styleId="underlinedcardChar">
    <w:name w:val="underlined card Char"/>
    <w:link w:val="underlinedcard0"/>
    <w:locked/>
    <w:rsid w:val="002E54B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E54B9"/>
    <w:rPr>
      <w:sz w:val="22"/>
      <w:u w:val="single"/>
    </w:rPr>
  </w:style>
  <w:style w:type="paragraph" w:customStyle="1" w:styleId="FullText">
    <w:name w:val="Full Text"/>
    <w:basedOn w:val="Normal"/>
    <w:uiPriority w:val="99"/>
    <w:qFormat/>
    <w:rsid w:val="002E54B9"/>
    <w:rPr>
      <w:rFonts w:eastAsia="Times New Roman"/>
    </w:rPr>
  </w:style>
  <w:style w:type="character" w:customStyle="1" w:styleId="TextUnderlineChar">
    <w:name w:val="Text Underline Char"/>
    <w:link w:val="TextUnderline"/>
    <w:locked/>
    <w:rsid w:val="002E54B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E54B9"/>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E54B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E54B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E54B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E54B9"/>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2E54B9"/>
    <w:pPr>
      <w:spacing w:before="240"/>
      <w:outlineLvl w:val="2"/>
    </w:pPr>
    <w:rPr>
      <w:rFonts w:eastAsia="Times New Roman"/>
      <w:b/>
    </w:rPr>
  </w:style>
  <w:style w:type="character" w:customStyle="1" w:styleId="CiteCardChar">
    <w:name w:val="Cite_Card Char"/>
    <w:link w:val="CiteCard0"/>
    <w:locked/>
    <w:rsid w:val="002E54B9"/>
    <w:rPr>
      <w:rFonts w:ascii="Times New Roman" w:eastAsia="Times New Roman" w:hAnsi="Times New Roman" w:cs="Arial"/>
      <w:bCs/>
      <w:sz w:val="20"/>
      <w:szCs w:val="20"/>
    </w:rPr>
  </w:style>
  <w:style w:type="paragraph" w:customStyle="1" w:styleId="CiteCard0">
    <w:name w:val="Cite_Card"/>
    <w:link w:val="CiteCardChar"/>
    <w:qFormat/>
    <w:rsid w:val="002E54B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E54B9"/>
    <w:pPr>
      <w:widowControl w:val="0"/>
    </w:pPr>
    <w:rPr>
      <w:rFonts w:eastAsia="MS Mincho"/>
      <w:color w:val="auto"/>
    </w:rPr>
  </w:style>
  <w:style w:type="paragraph" w:customStyle="1" w:styleId="dropcap">
    <w:name w:val="dropcap"/>
    <w:basedOn w:val="Normal"/>
    <w:uiPriority w:val="99"/>
    <w:qFormat/>
    <w:rsid w:val="002E54B9"/>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E54B9"/>
    <w:rPr>
      <w:rFonts w:ascii="Georgia" w:eastAsia="Times New Roman" w:hAnsi="Georgia"/>
      <w:u w:val="single"/>
    </w:rPr>
  </w:style>
  <w:style w:type="paragraph" w:customStyle="1" w:styleId="StyleStyle49pt6">
    <w:name w:val="Style Style4 + 9 pt6"/>
    <w:basedOn w:val="Style4"/>
    <w:link w:val="StyleStyle49pt6Char"/>
    <w:qFormat/>
    <w:rsid w:val="002E54B9"/>
    <w:rPr>
      <w:rFonts w:ascii="Georgia" w:hAnsi="Georgia"/>
    </w:rPr>
  </w:style>
  <w:style w:type="character" w:customStyle="1" w:styleId="UnderlineCharCharCharCharChar">
    <w:name w:val="Underline Char Char Char Char Char"/>
    <w:link w:val="UnderlineCharCharCharChar"/>
    <w:locked/>
    <w:rsid w:val="002E54B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E54B9"/>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E54B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E54B9"/>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E54B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E54B9"/>
    <w:rPr>
      <w:rFonts w:ascii="Georgia" w:hAnsi="Georgia" w:cs="Calibri"/>
      <w:b/>
      <w:bCs/>
      <w:u w:val="single"/>
    </w:rPr>
  </w:style>
  <w:style w:type="character" w:customStyle="1" w:styleId="DebatenoramlChar">
    <w:name w:val="Debatenoraml Char"/>
    <w:link w:val="Debatenoraml"/>
    <w:locked/>
    <w:rsid w:val="002E54B9"/>
    <w:rPr>
      <w:rFonts w:ascii="Times New Roman" w:hAnsi="Times New Roman" w:cs="Times New Roman"/>
    </w:rPr>
  </w:style>
  <w:style w:type="paragraph" w:customStyle="1" w:styleId="Debatenoraml">
    <w:name w:val="Debatenoraml"/>
    <w:basedOn w:val="NoSpacing"/>
    <w:link w:val="DebatenoramlChar"/>
    <w:qFormat/>
    <w:rsid w:val="002E54B9"/>
    <w:rPr>
      <w:rFonts w:eastAsiaTheme="minorHAnsi"/>
      <w:sz w:val="22"/>
      <w:szCs w:val="22"/>
    </w:rPr>
  </w:style>
  <w:style w:type="paragraph" w:customStyle="1" w:styleId="SynergyTag">
    <w:name w:val="SynergyTag"/>
    <w:basedOn w:val="Normal"/>
    <w:uiPriority w:val="99"/>
    <w:qFormat/>
    <w:rsid w:val="002E54B9"/>
    <w:rPr>
      <w:rFonts w:eastAsia="Calibri"/>
      <w:b/>
    </w:rPr>
  </w:style>
  <w:style w:type="character" w:customStyle="1" w:styleId="QualsChar">
    <w:name w:val="Quals Char"/>
    <w:link w:val="Quals"/>
    <w:locked/>
    <w:rsid w:val="002E54B9"/>
    <w:rPr>
      <w:rFonts w:ascii="Georgia" w:eastAsia="Calibri" w:hAnsi="Georgia"/>
      <w:sz w:val="18"/>
    </w:rPr>
  </w:style>
  <w:style w:type="paragraph" w:customStyle="1" w:styleId="Quals">
    <w:name w:val="Quals"/>
    <w:basedOn w:val="Normal"/>
    <w:link w:val="QualsChar"/>
    <w:qFormat/>
    <w:rsid w:val="002E54B9"/>
    <w:rPr>
      <w:rFonts w:ascii="Georgia" w:eastAsia="Calibri" w:hAnsi="Georgia"/>
      <w:sz w:val="18"/>
    </w:rPr>
  </w:style>
  <w:style w:type="paragraph" w:customStyle="1" w:styleId="times">
    <w:name w:val="times"/>
    <w:basedOn w:val="Normal"/>
    <w:qFormat/>
    <w:rsid w:val="002E54B9"/>
    <w:pPr>
      <w:spacing w:before="100" w:beforeAutospacing="1" w:after="100" w:afterAutospacing="1"/>
    </w:pPr>
    <w:rPr>
      <w:rFonts w:eastAsia="Times New Roman"/>
      <w:sz w:val="24"/>
    </w:rPr>
  </w:style>
  <w:style w:type="paragraph" w:customStyle="1" w:styleId="BodyA">
    <w:name w:val="Body A"/>
    <w:uiPriority w:val="99"/>
    <w:qFormat/>
    <w:rsid w:val="002E54B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E54B9"/>
    <w:rPr>
      <w:rFonts w:ascii="Georgia" w:eastAsia="Times New Roman" w:hAnsi="Georgia"/>
      <w:b/>
      <w:caps/>
      <w:szCs w:val="28"/>
      <w:u w:val="single"/>
    </w:rPr>
  </w:style>
  <w:style w:type="paragraph" w:customStyle="1" w:styleId="Starred">
    <w:name w:val="Starred"/>
    <w:basedOn w:val="Normal"/>
    <w:link w:val="StarredChar"/>
    <w:qFormat/>
    <w:rsid w:val="002E54B9"/>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E54B9"/>
    <w:rPr>
      <w:rFonts w:ascii="Georgia" w:eastAsia="Times New Roman" w:hAnsi="Georgia"/>
      <w:b/>
      <w:caps/>
      <w:szCs w:val="28"/>
      <w:u w:val="single"/>
    </w:rPr>
  </w:style>
  <w:style w:type="paragraph" w:customStyle="1" w:styleId="NotStarred">
    <w:name w:val="NotStarred"/>
    <w:basedOn w:val="Normal"/>
    <w:link w:val="NotStarredChar"/>
    <w:qFormat/>
    <w:rsid w:val="002E54B9"/>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2E54B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E54B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E54B9"/>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2E54B9"/>
    <w:rPr>
      <w:rFonts w:ascii="Georgia" w:eastAsia="Calibri" w:hAnsi="Georgia"/>
      <w:b/>
    </w:rPr>
  </w:style>
  <w:style w:type="paragraph" w:customStyle="1" w:styleId="H4Tag">
    <w:name w:val="H4 (Tag)"/>
    <w:basedOn w:val="Normal"/>
    <w:link w:val="H4TagChar1"/>
    <w:qFormat/>
    <w:rsid w:val="002E54B9"/>
    <w:rPr>
      <w:rFonts w:ascii="Georgia" w:eastAsia="Calibri" w:hAnsi="Georgia"/>
      <w:b/>
    </w:rPr>
  </w:style>
  <w:style w:type="paragraph" w:customStyle="1" w:styleId="CM25">
    <w:name w:val="CM25"/>
    <w:basedOn w:val="Default"/>
    <w:next w:val="Default"/>
    <w:qFormat/>
    <w:rsid w:val="002E54B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E54B9"/>
    <w:rPr>
      <w:rFonts w:ascii="Georgia" w:hAnsi="Georgia"/>
      <w:b/>
    </w:rPr>
  </w:style>
  <w:style w:type="paragraph" w:customStyle="1" w:styleId="Debate-CardTagandCite-F6">
    <w:name w:val="Debate- Card Tag and Cite- F6"/>
    <w:basedOn w:val="Normal"/>
    <w:link w:val="Debate-CardTagandCite-F6Char"/>
    <w:qFormat/>
    <w:rsid w:val="002E54B9"/>
    <w:pPr>
      <w:contextualSpacing/>
    </w:pPr>
    <w:rPr>
      <w:rFonts w:ascii="Georgia" w:hAnsi="Georgia"/>
      <w:b/>
    </w:rPr>
  </w:style>
  <w:style w:type="character" w:customStyle="1" w:styleId="CardtextChar4">
    <w:name w:val="Card text Char"/>
    <w:link w:val="Cardtext3"/>
    <w:locked/>
    <w:rsid w:val="002E54B9"/>
    <w:rPr>
      <w:rFonts w:ascii="Arial Narrow" w:hAnsi="Arial Narrow"/>
      <w:u w:val="single"/>
    </w:rPr>
  </w:style>
  <w:style w:type="paragraph" w:customStyle="1" w:styleId="Cardtext3">
    <w:name w:val="Card text"/>
    <w:link w:val="CardtextChar4"/>
    <w:qFormat/>
    <w:rsid w:val="002E54B9"/>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E54B9"/>
    <w:rPr>
      <w:rFonts w:ascii="Georgia" w:eastAsia="Times New Roman" w:hAnsi="Georgia"/>
      <w:b/>
      <w:szCs w:val="28"/>
      <w:u w:val="single"/>
    </w:rPr>
  </w:style>
  <w:style w:type="paragraph" w:customStyle="1" w:styleId="NewHeading2">
    <w:name w:val="NewHeading2"/>
    <w:basedOn w:val="Normal"/>
    <w:link w:val="NewHeading2Char"/>
    <w:qFormat/>
    <w:rsid w:val="002E54B9"/>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2E54B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E54B9"/>
    <w:rPr>
      <w:rFonts w:eastAsia="Calibri"/>
    </w:rPr>
  </w:style>
  <w:style w:type="paragraph" w:customStyle="1" w:styleId="TagLine">
    <w:name w:val="Tag Line"/>
    <w:basedOn w:val="Normal"/>
    <w:next w:val="FullText"/>
    <w:uiPriority w:val="99"/>
    <w:qFormat/>
    <w:rsid w:val="002E54B9"/>
    <w:rPr>
      <w:rFonts w:ascii="Arial Narrow" w:eastAsia="Times New Roman" w:hAnsi="Arial Narrow"/>
      <w:b/>
      <w:sz w:val="28"/>
    </w:rPr>
  </w:style>
  <w:style w:type="paragraph" w:customStyle="1" w:styleId="Card6pt">
    <w:name w:val="Card 6pt"/>
    <w:basedOn w:val="Normal"/>
    <w:uiPriority w:val="99"/>
    <w:qFormat/>
    <w:rsid w:val="002E54B9"/>
    <w:pPr>
      <w:ind w:left="288" w:right="288"/>
    </w:pPr>
    <w:rPr>
      <w:rFonts w:eastAsia="Calibri"/>
      <w:color w:val="000000"/>
      <w:sz w:val="12"/>
      <w:szCs w:val="20"/>
    </w:rPr>
  </w:style>
  <w:style w:type="character" w:customStyle="1" w:styleId="FullCiteChar">
    <w:name w:val="Full Cite Char"/>
    <w:link w:val="FullCite"/>
    <w:locked/>
    <w:rsid w:val="002E54B9"/>
    <w:rPr>
      <w:rFonts w:ascii="Garamond" w:eastAsia="Calibri" w:hAnsi="Garamond"/>
    </w:rPr>
  </w:style>
  <w:style w:type="paragraph" w:customStyle="1" w:styleId="FullCite">
    <w:name w:val="Full Cite"/>
    <w:basedOn w:val="Normal"/>
    <w:next w:val="Normal"/>
    <w:link w:val="FullCiteChar"/>
    <w:qFormat/>
    <w:rsid w:val="002E54B9"/>
    <w:rPr>
      <w:rFonts w:ascii="Garamond" w:eastAsia="Calibri" w:hAnsi="Garamond"/>
    </w:rPr>
  </w:style>
  <w:style w:type="character" w:customStyle="1" w:styleId="StyleCardStyleBlackUnderlineChar">
    <w:name w:val="Style Card Style + Black Underline Char"/>
    <w:link w:val="StyleCardStyleBlackUnderline"/>
    <w:locked/>
    <w:rsid w:val="002E54B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E54B9"/>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2E54B9"/>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2E54B9"/>
    <w:rPr>
      <w:rFonts w:ascii="Century Gothic" w:eastAsia="Times New Roman" w:hAnsi="Century Gothic"/>
    </w:rPr>
  </w:style>
  <w:style w:type="character" w:customStyle="1" w:styleId="StylecardThickunderlineChar">
    <w:name w:val="Style card + Thick underline Char"/>
    <w:link w:val="StylecardThickunderline"/>
    <w:locked/>
    <w:rsid w:val="002E54B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E54B9"/>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E54B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E54B9"/>
    <w:pPr>
      <w:ind w:left="288" w:right="288"/>
    </w:pPr>
    <w:rPr>
      <w:rFonts w:ascii="Georgia" w:eastAsia="SimSun" w:hAnsi="Georgia"/>
      <w:b/>
      <w:bCs/>
      <w:u w:val="single"/>
      <w:lang w:eastAsia="zh-CN"/>
    </w:rPr>
  </w:style>
  <w:style w:type="paragraph" w:customStyle="1" w:styleId="CM27">
    <w:name w:val="CM27"/>
    <w:basedOn w:val="Default"/>
    <w:next w:val="Default"/>
    <w:qFormat/>
    <w:rsid w:val="002E54B9"/>
    <w:pPr>
      <w:spacing w:after="200" w:line="276" w:lineRule="auto"/>
    </w:pPr>
    <w:rPr>
      <w:rFonts w:eastAsia="Calibri"/>
      <w:color w:val="auto"/>
      <w:sz w:val="22"/>
    </w:rPr>
  </w:style>
  <w:style w:type="paragraph" w:customStyle="1" w:styleId="font-null">
    <w:name w:val="font-null"/>
    <w:basedOn w:val="Normal"/>
    <w:uiPriority w:val="99"/>
    <w:qFormat/>
    <w:rsid w:val="002E54B9"/>
    <w:pPr>
      <w:spacing w:before="100" w:beforeAutospacing="1" w:after="100" w:afterAutospacing="1"/>
    </w:pPr>
    <w:rPr>
      <w:rFonts w:eastAsia="Times New Roman"/>
      <w:sz w:val="24"/>
    </w:rPr>
  </w:style>
  <w:style w:type="paragraph" w:customStyle="1" w:styleId="rteindent1">
    <w:name w:val="rteindent1"/>
    <w:basedOn w:val="Normal"/>
    <w:uiPriority w:val="99"/>
    <w:qFormat/>
    <w:rsid w:val="002E54B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E54B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E54B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E54B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E54B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E54B9"/>
    <w:pPr>
      <w:spacing w:before="100" w:beforeAutospacing="1" w:after="100" w:afterAutospacing="1"/>
    </w:pPr>
    <w:rPr>
      <w:rFonts w:eastAsia="Times New Roman"/>
      <w:sz w:val="24"/>
    </w:rPr>
  </w:style>
  <w:style w:type="paragraph" w:customStyle="1" w:styleId="class">
    <w:name w:val="class"/>
    <w:basedOn w:val="Normal"/>
    <w:uiPriority w:val="99"/>
    <w:qFormat/>
    <w:rsid w:val="002E54B9"/>
    <w:pPr>
      <w:spacing w:before="100" w:beforeAutospacing="1" w:after="100" w:afterAutospacing="1"/>
    </w:pPr>
    <w:rPr>
      <w:rFonts w:eastAsia="Times New Roman"/>
      <w:sz w:val="24"/>
    </w:rPr>
  </w:style>
  <w:style w:type="character" w:customStyle="1" w:styleId="blocktitleChar">
    <w:name w:val="block title Char"/>
    <w:link w:val="blocktitle0"/>
    <w:locked/>
    <w:rsid w:val="002E54B9"/>
    <w:rPr>
      <w:rFonts w:ascii="Calibri" w:eastAsia="Calibri" w:hAnsi="Calibri"/>
      <w:b/>
      <w:caps/>
      <w:sz w:val="28"/>
      <w:szCs w:val="28"/>
      <w:lang w:val="es-ES"/>
    </w:rPr>
  </w:style>
  <w:style w:type="paragraph" w:customStyle="1" w:styleId="Pa6">
    <w:name w:val="Pa6"/>
    <w:basedOn w:val="Normal"/>
    <w:next w:val="Normal"/>
    <w:uiPriority w:val="99"/>
    <w:qFormat/>
    <w:rsid w:val="002E54B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E54B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E54B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E54B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E54B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E54B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E54B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E54B9"/>
    <w:rPr>
      <w:rFonts w:ascii="Georgia" w:eastAsia="SimSun" w:hAnsi="Georgia"/>
      <w:b/>
      <w:bCs/>
    </w:rPr>
  </w:style>
  <w:style w:type="paragraph" w:customStyle="1" w:styleId="summary">
    <w:name w:val="summary"/>
    <w:basedOn w:val="Normal"/>
    <w:uiPriority w:val="99"/>
    <w:qFormat/>
    <w:rsid w:val="002E54B9"/>
    <w:pPr>
      <w:spacing w:before="100" w:beforeAutospacing="1" w:after="100" w:afterAutospacing="1"/>
    </w:pPr>
    <w:rPr>
      <w:rFonts w:eastAsia="Times New Roman"/>
      <w:sz w:val="24"/>
    </w:rPr>
  </w:style>
  <w:style w:type="paragraph" w:customStyle="1" w:styleId="Caption2">
    <w:name w:val="Caption2"/>
    <w:basedOn w:val="Normal"/>
    <w:uiPriority w:val="99"/>
    <w:qFormat/>
    <w:rsid w:val="002E54B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E54B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E54B9"/>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2E54B9"/>
    <w:pPr>
      <w:jc w:val="center"/>
    </w:pPr>
    <w:rPr>
      <w:rFonts w:ascii="Book Antiqua" w:eastAsia="Times New Roman" w:hAnsi="Book Antiqua"/>
      <w:b/>
      <w:sz w:val="28"/>
    </w:rPr>
  </w:style>
  <w:style w:type="paragraph" w:customStyle="1" w:styleId="Little">
    <w:name w:val="Little"/>
    <w:basedOn w:val="Normal"/>
    <w:next w:val="Normal"/>
    <w:link w:val="LittleChar"/>
    <w:qFormat/>
    <w:rsid w:val="002E54B9"/>
    <w:pPr>
      <w:ind w:left="288"/>
    </w:pPr>
    <w:rPr>
      <w:rFonts w:ascii="Garamond" w:eastAsia="Times New Roman" w:hAnsi="Garamond"/>
    </w:rPr>
  </w:style>
  <w:style w:type="paragraph" w:customStyle="1" w:styleId="AAAcard">
    <w:name w:val="AAAcard"/>
    <w:basedOn w:val="Normal"/>
    <w:uiPriority w:val="99"/>
    <w:qFormat/>
    <w:rsid w:val="002E54B9"/>
    <w:pPr>
      <w:ind w:left="288" w:right="288"/>
    </w:pPr>
    <w:rPr>
      <w:rFonts w:eastAsia="Times New Roman"/>
    </w:rPr>
  </w:style>
  <w:style w:type="paragraph" w:customStyle="1" w:styleId="Caption3">
    <w:name w:val="Caption3"/>
    <w:basedOn w:val="Normal"/>
    <w:uiPriority w:val="99"/>
    <w:qFormat/>
    <w:rsid w:val="002E54B9"/>
    <w:pPr>
      <w:spacing w:before="100" w:beforeAutospacing="1" w:after="100" w:afterAutospacing="1"/>
    </w:pPr>
    <w:rPr>
      <w:rFonts w:eastAsia="Times New Roman"/>
      <w:sz w:val="24"/>
    </w:rPr>
  </w:style>
  <w:style w:type="paragraph" w:customStyle="1" w:styleId="body-12-5">
    <w:name w:val="body-12-5"/>
    <w:basedOn w:val="Normal"/>
    <w:uiPriority w:val="99"/>
    <w:qFormat/>
    <w:rsid w:val="002E54B9"/>
    <w:pPr>
      <w:spacing w:before="100" w:beforeAutospacing="1" w:after="100" w:afterAutospacing="1"/>
    </w:pPr>
    <w:rPr>
      <w:rFonts w:eastAsia="Times New Roman"/>
      <w:sz w:val="24"/>
    </w:rPr>
  </w:style>
  <w:style w:type="paragraph" w:customStyle="1" w:styleId="infuse">
    <w:name w:val="infuse"/>
    <w:basedOn w:val="Normal"/>
    <w:uiPriority w:val="99"/>
    <w:qFormat/>
    <w:rsid w:val="002E54B9"/>
    <w:pPr>
      <w:spacing w:before="100" w:beforeAutospacing="1" w:after="100" w:afterAutospacing="1"/>
    </w:pPr>
    <w:rPr>
      <w:rFonts w:eastAsia="Times New Roman"/>
      <w:sz w:val="24"/>
    </w:rPr>
  </w:style>
  <w:style w:type="paragraph" w:customStyle="1" w:styleId="fontreg">
    <w:name w:val="font_reg"/>
    <w:basedOn w:val="Normal"/>
    <w:uiPriority w:val="99"/>
    <w:qFormat/>
    <w:rsid w:val="002E54B9"/>
    <w:pPr>
      <w:spacing w:before="100" w:beforeAutospacing="1" w:after="100" w:afterAutospacing="1"/>
    </w:pPr>
    <w:rPr>
      <w:rFonts w:eastAsia="Times New Roman"/>
      <w:sz w:val="24"/>
    </w:rPr>
  </w:style>
  <w:style w:type="paragraph" w:customStyle="1" w:styleId="CITEF3">
    <w:name w:val="CITE F3"/>
    <w:uiPriority w:val="99"/>
    <w:qFormat/>
    <w:rsid w:val="002E54B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E54B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E54B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E54B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E54B9"/>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2E54B9"/>
    <w:pPr>
      <w:ind w:left="144"/>
    </w:pPr>
    <w:rPr>
      <w:rFonts w:ascii="Cambria" w:eastAsia="Calibri" w:hAnsi="Cambria"/>
      <w:sz w:val="24"/>
    </w:rPr>
  </w:style>
  <w:style w:type="paragraph" w:customStyle="1" w:styleId="FreeFormA">
    <w:name w:val="Free Form A"/>
    <w:autoRedefine/>
    <w:uiPriority w:val="99"/>
    <w:qFormat/>
    <w:rsid w:val="002E54B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E54B9"/>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E54B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E54B9"/>
    <w:rPr>
      <w:rFonts w:ascii="Times New Roman" w:eastAsia="Times New Roman" w:hAnsi="Times New Roman" w:cs="Times New Roman"/>
      <w:sz w:val="10"/>
    </w:rPr>
  </w:style>
  <w:style w:type="paragraph" w:customStyle="1" w:styleId="subheader">
    <w:name w:val="subheader"/>
    <w:basedOn w:val="Normal"/>
    <w:uiPriority w:val="99"/>
    <w:qFormat/>
    <w:rsid w:val="002E54B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E54B9"/>
    <w:pPr>
      <w:spacing w:before="100" w:beforeAutospacing="1" w:after="100" w:afterAutospacing="1"/>
    </w:pPr>
    <w:rPr>
      <w:rFonts w:eastAsia="Times New Roman"/>
      <w:sz w:val="24"/>
    </w:rPr>
  </w:style>
  <w:style w:type="paragraph" w:customStyle="1" w:styleId="more">
    <w:name w:val="more"/>
    <w:basedOn w:val="Normal"/>
    <w:uiPriority w:val="99"/>
    <w:qFormat/>
    <w:rsid w:val="002E54B9"/>
    <w:pPr>
      <w:spacing w:before="100" w:beforeAutospacing="1" w:after="100" w:afterAutospacing="1"/>
    </w:pPr>
    <w:rPr>
      <w:rFonts w:eastAsia="Times New Roman"/>
      <w:sz w:val="24"/>
    </w:rPr>
  </w:style>
  <w:style w:type="paragraph" w:customStyle="1" w:styleId="story">
    <w:name w:val="story"/>
    <w:basedOn w:val="Normal"/>
    <w:uiPriority w:val="99"/>
    <w:qFormat/>
    <w:rsid w:val="002E54B9"/>
    <w:pPr>
      <w:spacing w:before="100" w:beforeAutospacing="1" w:after="100" w:afterAutospacing="1"/>
    </w:pPr>
    <w:rPr>
      <w:rFonts w:eastAsia="Times New Roman"/>
      <w:sz w:val="24"/>
    </w:rPr>
  </w:style>
  <w:style w:type="paragraph" w:customStyle="1" w:styleId="H1numbered">
    <w:name w:val="H1 numbered"/>
    <w:basedOn w:val="Normal"/>
    <w:uiPriority w:val="99"/>
    <w:qFormat/>
    <w:rsid w:val="002E54B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E54B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E54B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E54B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E54B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E54B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E54B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E54B9"/>
    <w:pPr>
      <w:widowControl w:val="0"/>
      <w:spacing w:after="63"/>
    </w:pPr>
    <w:rPr>
      <w:rFonts w:ascii="Arial" w:hAnsi="Arial"/>
      <w:color w:val="auto"/>
    </w:rPr>
  </w:style>
  <w:style w:type="paragraph" w:customStyle="1" w:styleId="CM35">
    <w:name w:val="CM35"/>
    <w:basedOn w:val="Default"/>
    <w:next w:val="Default"/>
    <w:uiPriority w:val="99"/>
    <w:qFormat/>
    <w:rsid w:val="002E54B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E54B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E54B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E54B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E54B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E54B9"/>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E54B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E54B9"/>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E54B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E54B9"/>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E54B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E54B9"/>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E54B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E54B9"/>
    <w:rPr>
      <w:rFonts w:ascii="Georgia" w:hAnsi="Georgia"/>
      <w:lang w:val="x-none" w:eastAsia="x-none"/>
    </w:rPr>
  </w:style>
  <w:style w:type="character" w:customStyle="1" w:styleId="NormalFontChar">
    <w:name w:val="Normal Font Char"/>
    <w:link w:val="NormalFont"/>
    <w:locked/>
    <w:rsid w:val="002E54B9"/>
    <w:rPr>
      <w:rFonts w:ascii="Times New Roman" w:eastAsia="Times New Roman" w:hAnsi="Times New Roman" w:cs="Times New Roman"/>
      <w:sz w:val="20"/>
      <w:szCs w:val="20"/>
    </w:rPr>
  </w:style>
  <w:style w:type="paragraph" w:customStyle="1" w:styleId="NormalFont">
    <w:name w:val="Normal Font"/>
    <w:link w:val="NormalFontChar"/>
    <w:qFormat/>
    <w:rsid w:val="002E54B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E54B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E54B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E54B9"/>
    <w:rPr>
      <w:u w:val="single"/>
      <w:lang w:val="x-none" w:eastAsia="x-none"/>
    </w:rPr>
  </w:style>
  <w:style w:type="character" w:customStyle="1" w:styleId="StyleNormalFont11ptBoldUnderlineChar">
    <w:name w:val="Style Normal Font + 11 pt Bold Underline Char"/>
    <w:link w:val="StyleNormalFont11ptBoldUnderline"/>
    <w:locked/>
    <w:rsid w:val="002E54B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E54B9"/>
    <w:rPr>
      <w:b/>
      <w:bCs/>
      <w:u w:val="single"/>
      <w:lang w:val="x-none" w:eastAsia="x-none"/>
    </w:rPr>
  </w:style>
  <w:style w:type="paragraph" w:customStyle="1" w:styleId="Smallfont0">
    <w:name w:val="Smallfont"/>
    <w:basedOn w:val="Normal"/>
    <w:uiPriority w:val="99"/>
    <w:qFormat/>
    <w:rsid w:val="002E54B9"/>
    <w:rPr>
      <w:rFonts w:eastAsia="Times New Roman"/>
      <w:sz w:val="15"/>
    </w:rPr>
  </w:style>
  <w:style w:type="paragraph" w:customStyle="1" w:styleId="formatvorlage2">
    <w:name w:val="formatvorlage2"/>
    <w:basedOn w:val="Normal"/>
    <w:uiPriority w:val="99"/>
    <w:qFormat/>
    <w:rsid w:val="002E54B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E54B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E54B9"/>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E54B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E54B9"/>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E54B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E54B9"/>
    <w:pPr>
      <w:ind w:left="144"/>
    </w:pPr>
    <w:rPr>
      <w:rFonts w:ascii="Georgia" w:eastAsia="Times New Roman" w:hAnsi="Georgia"/>
      <w:lang w:val="x-none" w:eastAsia="x-none"/>
    </w:rPr>
  </w:style>
  <w:style w:type="paragraph" w:customStyle="1" w:styleId="deck">
    <w:name w:val="deck"/>
    <w:basedOn w:val="Normal"/>
    <w:uiPriority w:val="99"/>
    <w:qFormat/>
    <w:rsid w:val="002E54B9"/>
    <w:pPr>
      <w:spacing w:before="100" w:beforeAutospacing="1" w:after="100" w:afterAutospacing="1"/>
    </w:pPr>
    <w:rPr>
      <w:rFonts w:eastAsia="Times New Roman"/>
      <w:sz w:val="24"/>
    </w:rPr>
  </w:style>
  <w:style w:type="paragraph" w:customStyle="1" w:styleId="i1">
    <w:name w:val="i1"/>
    <w:basedOn w:val="Normal"/>
    <w:uiPriority w:val="99"/>
    <w:qFormat/>
    <w:rsid w:val="002E54B9"/>
    <w:pPr>
      <w:spacing w:before="100" w:beforeAutospacing="1" w:after="100" w:afterAutospacing="1"/>
    </w:pPr>
    <w:rPr>
      <w:rFonts w:eastAsia="Times New Roman"/>
      <w:sz w:val="24"/>
    </w:rPr>
  </w:style>
  <w:style w:type="paragraph" w:customStyle="1" w:styleId="question">
    <w:name w:val="question"/>
    <w:basedOn w:val="Normal"/>
    <w:uiPriority w:val="99"/>
    <w:qFormat/>
    <w:rsid w:val="002E54B9"/>
    <w:pPr>
      <w:spacing w:before="100" w:beforeAutospacing="1" w:after="100" w:afterAutospacing="1"/>
    </w:pPr>
    <w:rPr>
      <w:rFonts w:eastAsia="Times New Roman"/>
      <w:sz w:val="24"/>
    </w:rPr>
  </w:style>
  <w:style w:type="paragraph" w:customStyle="1" w:styleId="bodycopy">
    <w:name w:val="bodycopy"/>
    <w:basedOn w:val="Normal"/>
    <w:uiPriority w:val="99"/>
    <w:qFormat/>
    <w:rsid w:val="002E54B9"/>
    <w:pPr>
      <w:spacing w:before="100" w:beforeAutospacing="1" w:after="100" w:afterAutospacing="1"/>
    </w:pPr>
    <w:rPr>
      <w:rFonts w:eastAsia="Times New Roman"/>
      <w:sz w:val="24"/>
    </w:rPr>
  </w:style>
  <w:style w:type="paragraph" w:customStyle="1" w:styleId="Fifth">
    <w:name w:val="Fifth"/>
    <w:basedOn w:val="Normal"/>
    <w:link w:val="FifthChar"/>
    <w:qFormat/>
    <w:rsid w:val="002E54B9"/>
    <w:rPr>
      <w:rFonts w:eastAsia="Calibri"/>
    </w:rPr>
  </w:style>
  <w:style w:type="paragraph" w:customStyle="1" w:styleId="NoteLevel22">
    <w:name w:val="Note Level 22"/>
    <w:basedOn w:val="Normal"/>
    <w:next w:val="Normal"/>
    <w:uiPriority w:val="99"/>
    <w:qFormat/>
    <w:rsid w:val="002E54B9"/>
    <w:pPr>
      <w:keepNext/>
      <w:ind w:left="288" w:right="288"/>
    </w:pPr>
    <w:rPr>
      <w:rFonts w:eastAsia="MS Gothic"/>
      <w:szCs w:val="20"/>
    </w:rPr>
  </w:style>
  <w:style w:type="paragraph" w:customStyle="1" w:styleId="wp-caption-text">
    <w:name w:val="wp-caption-text"/>
    <w:basedOn w:val="Normal"/>
    <w:qFormat/>
    <w:rsid w:val="002E54B9"/>
    <w:pPr>
      <w:spacing w:before="100" w:beforeAutospacing="1" w:after="100" w:afterAutospacing="1"/>
    </w:pPr>
    <w:rPr>
      <w:rFonts w:eastAsia="Times New Roman"/>
      <w:sz w:val="24"/>
    </w:rPr>
  </w:style>
  <w:style w:type="paragraph" w:customStyle="1" w:styleId="svarticle">
    <w:name w:val="svarticle"/>
    <w:basedOn w:val="Normal"/>
    <w:uiPriority w:val="99"/>
    <w:qFormat/>
    <w:rsid w:val="002E54B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E54B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E54B9"/>
    <w:pPr>
      <w:spacing w:before="100" w:beforeAutospacing="1" w:after="100" w:afterAutospacing="1"/>
    </w:pPr>
  </w:style>
  <w:style w:type="paragraph" w:customStyle="1" w:styleId="description">
    <w:name w:val="description"/>
    <w:basedOn w:val="Normal"/>
    <w:uiPriority w:val="99"/>
    <w:qFormat/>
    <w:rsid w:val="002E54B9"/>
    <w:pPr>
      <w:spacing w:before="100" w:beforeAutospacing="1" w:after="100" w:afterAutospacing="1"/>
    </w:pPr>
  </w:style>
  <w:style w:type="paragraph" w:customStyle="1" w:styleId="graf">
    <w:name w:val="graf"/>
    <w:basedOn w:val="Normal"/>
    <w:uiPriority w:val="99"/>
    <w:qFormat/>
    <w:rsid w:val="002E54B9"/>
    <w:pPr>
      <w:spacing w:before="100" w:beforeAutospacing="1" w:after="100" w:afterAutospacing="1"/>
    </w:pPr>
  </w:style>
  <w:style w:type="paragraph" w:customStyle="1" w:styleId="column">
    <w:name w:val="column"/>
    <w:basedOn w:val="Normal"/>
    <w:uiPriority w:val="99"/>
    <w:qFormat/>
    <w:rsid w:val="002E54B9"/>
    <w:pPr>
      <w:spacing w:before="100" w:beforeAutospacing="1" w:after="100" w:afterAutospacing="1"/>
    </w:pPr>
  </w:style>
  <w:style w:type="paragraph" w:customStyle="1" w:styleId="recirc-container">
    <w:name w:val="recirc-container"/>
    <w:basedOn w:val="Normal"/>
    <w:uiPriority w:val="99"/>
    <w:qFormat/>
    <w:rsid w:val="002E54B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E54B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E54B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E54B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E54B9"/>
    <w:rPr>
      <w:rFonts w:ascii="Georgia" w:hAnsi="Georgia" w:hint="default"/>
      <w:i/>
      <w:iCs/>
      <w:color w:val="808080"/>
    </w:rPr>
  </w:style>
  <w:style w:type="character" w:customStyle="1" w:styleId="cardchar00">
    <w:name w:val="cardchar0"/>
    <w:basedOn w:val="DefaultParagraphFont"/>
    <w:rsid w:val="002E54B9"/>
  </w:style>
  <w:style w:type="character" w:customStyle="1" w:styleId="UnderlineNon-bold">
    <w:name w:val="Underline Non - bold"/>
    <w:rsid w:val="002E54B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E54B9"/>
  </w:style>
  <w:style w:type="character" w:customStyle="1" w:styleId="StyleHeading4UnderlinedsmalltextGaramondChar">
    <w:name w:val="Style Heading 4Underlinedsmall text + Garamond Char"/>
    <w:link w:val="StyleHeading4UnderlinedsmalltextGaramond"/>
    <w:locked/>
    <w:rsid w:val="002E54B9"/>
    <w:rPr>
      <w:rFonts w:ascii="Calibri" w:hAnsi="Calibri"/>
    </w:rPr>
  </w:style>
  <w:style w:type="character" w:customStyle="1" w:styleId="Heading5Char2">
    <w:name w:val="Heading 5 Char2"/>
    <w:rsid w:val="002E54B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E54B9"/>
    <w:rPr>
      <w:rFonts w:ascii="Arial" w:hAnsi="Arial" w:cs="Arial"/>
      <w:vanish/>
      <w:sz w:val="16"/>
      <w:szCs w:val="16"/>
    </w:rPr>
  </w:style>
  <w:style w:type="paragraph" w:styleId="z-TopofForm">
    <w:name w:val="HTML Top of Form"/>
    <w:basedOn w:val="Normal"/>
    <w:next w:val="Normal"/>
    <w:link w:val="z-TopofFormChar"/>
    <w:hidden/>
    <w:uiPriority w:val="99"/>
    <w:unhideWhenUsed/>
    <w:rsid w:val="002E54B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E54B9"/>
    <w:rPr>
      <w:rFonts w:ascii="Arial" w:hAnsi="Arial" w:cs="Arial"/>
      <w:vanish/>
      <w:sz w:val="16"/>
      <w:szCs w:val="16"/>
    </w:rPr>
  </w:style>
  <w:style w:type="character" w:customStyle="1" w:styleId="z-BottomofFormChar">
    <w:name w:val="z-Bottom of Form Char"/>
    <w:basedOn w:val="DefaultParagraphFont"/>
    <w:link w:val="z-BottomofForm"/>
    <w:uiPriority w:val="99"/>
    <w:rsid w:val="002E54B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E54B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E54B9"/>
    <w:rPr>
      <w:rFonts w:ascii="Arial" w:hAnsi="Arial" w:cs="Arial"/>
      <w:vanish/>
      <w:sz w:val="16"/>
      <w:szCs w:val="16"/>
    </w:rPr>
  </w:style>
  <w:style w:type="character" w:customStyle="1" w:styleId="Style2CharChar">
    <w:name w:val="Style2 Char Char"/>
    <w:rsid w:val="002E54B9"/>
    <w:rPr>
      <w:u w:val="thick"/>
      <w:lang w:val="en-US" w:eastAsia="en-US" w:bidi="ar-SA"/>
    </w:rPr>
  </w:style>
  <w:style w:type="character" w:customStyle="1" w:styleId="authordate1">
    <w:name w:val="authordate"/>
    <w:rsid w:val="002E54B9"/>
  </w:style>
  <w:style w:type="character" w:customStyle="1" w:styleId="underline0">
    <w:name w:val="%underline"/>
    <w:rsid w:val="002E54B9"/>
    <w:rPr>
      <w:rFonts w:ascii="Times New Roman" w:hAnsi="Times New Roman" w:cs="Times New Roman" w:hint="default"/>
      <w:strike w:val="0"/>
      <w:dstrike w:val="0"/>
      <w:sz w:val="16"/>
      <w:u w:val="none"/>
      <w:effect w:val="none"/>
    </w:rPr>
  </w:style>
  <w:style w:type="character" w:customStyle="1" w:styleId="AUNDERLINE0">
    <w:name w:val="AUNDERLINE"/>
    <w:qFormat/>
    <w:rsid w:val="002E54B9"/>
    <w:rPr>
      <w:rFonts w:ascii="Times New Roman" w:hAnsi="Times New Roman" w:cs="Times New Roman" w:hint="default"/>
      <w:sz w:val="20"/>
      <w:u w:val="single"/>
    </w:rPr>
  </w:style>
  <w:style w:type="character" w:customStyle="1" w:styleId="UnderlinedCharChar">
    <w:name w:val="Underlined Char Char"/>
    <w:rsid w:val="002E54B9"/>
    <w:rPr>
      <w:rFonts w:ascii="Garamond" w:hAnsi="Garamond" w:hint="default"/>
      <w:szCs w:val="28"/>
      <w:u w:val="single"/>
      <w:lang w:val="en-US" w:eastAsia="en-US" w:bidi="ar-SA"/>
    </w:rPr>
  </w:style>
  <w:style w:type="character" w:customStyle="1" w:styleId="slug-doi">
    <w:name w:val="slug-doi"/>
    <w:basedOn w:val="DefaultParagraphFont"/>
    <w:rsid w:val="002E54B9"/>
  </w:style>
  <w:style w:type="character" w:customStyle="1" w:styleId="af">
    <w:name w:val="af"/>
    <w:basedOn w:val="DefaultParagraphFont"/>
    <w:rsid w:val="002E54B9"/>
  </w:style>
  <w:style w:type="character" w:customStyle="1" w:styleId="ab">
    <w:name w:val="ab"/>
    <w:basedOn w:val="DefaultParagraphFont"/>
    <w:rsid w:val="002E54B9"/>
  </w:style>
  <w:style w:type="character" w:customStyle="1" w:styleId="em">
    <w:name w:val="em"/>
    <w:basedOn w:val="DefaultParagraphFont"/>
    <w:rsid w:val="002E54B9"/>
  </w:style>
  <w:style w:type="character" w:customStyle="1" w:styleId="au">
    <w:name w:val="au"/>
    <w:basedOn w:val="DefaultParagraphFont"/>
    <w:rsid w:val="002E54B9"/>
  </w:style>
  <w:style w:type="character" w:customStyle="1" w:styleId="ti">
    <w:name w:val="ti"/>
    <w:basedOn w:val="DefaultParagraphFont"/>
    <w:rsid w:val="002E54B9"/>
  </w:style>
  <w:style w:type="character" w:customStyle="1" w:styleId="subheadblue">
    <w:name w:val="subhead_blue"/>
    <w:basedOn w:val="DefaultParagraphFont"/>
    <w:rsid w:val="002E54B9"/>
  </w:style>
  <w:style w:type="character" w:customStyle="1" w:styleId="affiliation">
    <w:name w:val="affiliation"/>
    <w:basedOn w:val="DefaultParagraphFont"/>
    <w:rsid w:val="002E54B9"/>
  </w:style>
  <w:style w:type="character" w:customStyle="1" w:styleId="slug-doi-wrapper">
    <w:name w:val="slug-doi-wrapper"/>
    <w:basedOn w:val="DefaultParagraphFont"/>
    <w:rsid w:val="002E54B9"/>
  </w:style>
  <w:style w:type="character" w:customStyle="1" w:styleId="slug-metadata-noteahead-of-print">
    <w:name w:val="slug-metadata-note ahead-of-print"/>
    <w:basedOn w:val="DefaultParagraphFont"/>
    <w:rsid w:val="002E54B9"/>
  </w:style>
  <w:style w:type="character" w:customStyle="1" w:styleId="slug-ahead-of-print-date">
    <w:name w:val="slug-ahead-of-print-date"/>
    <w:basedOn w:val="DefaultParagraphFont"/>
    <w:rsid w:val="002E54B9"/>
  </w:style>
  <w:style w:type="character" w:customStyle="1" w:styleId="medium-bold">
    <w:name w:val="medium-bold"/>
    <w:basedOn w:val="DefaultParagraphFont"/>
    <w:rsid w:val="002E54B9"/>
  </w:style>
  <w:style w:type="character" w:customStyle="1" w:styleId="updated-short-citation">
    <w:name w:val="updated-short-citation"/>
    <w:basedOn w:val="DefaultParagraphFont"/>
    <w:rsid w:val="002E54B9"/>
  </w:style>
  <w:style w:type="character" w:customStyle="1" w:styleId="goohl0">
    <w:name w:val="goohl0"/>
    <w:basedOn w:val="DefaultParagraphFont"/>
    <w:rsid w:val="002E54B9"/>
  </w:style>
  <w:style w:type="character" w:customStyle="1" w:styleId="CharChar6">
    <w:name w:val="Char Char6"/>
    <w:rsid w:val="002E54B9"/>
    <w:rPr>
      <w:rFonts w:ascii="Arial" w:hAnsi="Arial" w:cs="Arial" w:hint="default"/>
      <w:bCs/>
      <w:sz w:val="16"/>
      <w:szCs w:val="26"/>
      <w:lang w:val="en-US" w:eastAsia="en-US" w:bidi="ar-SA"/>
    </w:rPr>
  </w:style>
  <w:style w:type="character" w:customStyle="1" w:styleId="TagCharChar1">
    <w:name w:val="Tag Char Char1"/>
    <w:rsid w:val="002E54B9"/>
    <w:rPr>
      <w:b/>
      <w:bCs w:val="0"/>
      <w:sz w:val="24"/>
      <w:szCs w:val="24"/>
      <w:lang w:val="en-US" w:eastAsia="en-US" w:bidi="ar-SA"/>
    </w:rPr>
  </w:style>
  <w:style w:type="character" w:customStyle="1" w:styleId="12TimesNewRoman">
    <w:name w:val="12 Times New Roman"/>
    <w:rsid w:val="002E54B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E54B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E54B9"/>
    <w:rPr>
      <w:rFonts w:ascii="Times New Roman" w:hAnsi="Times New Roman" w:cs="Times New Roman" w:hint="default"/>
      <w:strike w:val="0"/>
      <w:dstrike w:val="0"/>
      <w:sz w:val="14"/>
      <w:u w:val="none"/>
      <w:effect w:val="none"/>
    </w:rPr>
  </w:style>
  <w:style w:type="character" w:customStyle="1" w:styleId="F8-UnderlineBold">
    <w:name w:val="F8 - Underline/Bold"/>
    <w:rsid w:val="002E54B9"/>
    <w:rPr>
      <w:rFonts w:ascii="Times New Roman" w:hAnsi="Times New Roman" w:cs="Times New Roman" w:hint="default"/>
      <w:b/>
      <w:bCs w:val="0"/>
      <w:sz w:val="20"/>
      <w:u w:val="single"/>
    </w:rPr>
  </w:style>
  <w:style w:type="character" w:customStyle="1" w:styleId="F7-SmallFont">
    <w:name w:val="F7 - Small Font"/>
    <w:rsid w:val="002E54B9"/>
    <w:rPr>
      <w:rFonts w:ascii="Times New Roman" w:hAnsi="Times New Roman" w:cs="Times New Roman" w:hint="default"/>
      <w:sz w:val="14"/>
    </w:rPr>
  </w:style>
  <w:style w:type="character" w:customStyle="1" w:styleId="Brief-Bold">
    <w:name w:val="Brief - Bold"/>
    <w:rsid w:val="002E54B9"/>
    <w:rPr>
      <w:rFonts w:ascii="Times New Roman" w:hAnsi="Times New Roman" w:cs="Times New Roman" w:hint="default"/>
      <w:b/>
      <w:bCs w:val="0"/>
    </w:rPr>
  </w:style>
  <w:style w:type="character" w:customStyle="1" w:styleId="Card-Underline">
    <w:name w:val="Card - Underline"/>
    <w:rsid w:val="002E54B9"/>
    <w:rPr>
      <w:rFonts w:ascii="Times New Roman" w:hAnsi="Times New Roman" w:cs="Times New Roman" w:hint="default"/>
      <w:u w:val="single"/>
    </w:rPr>
  </w:style>
  <w:style w:type="character" w:customStyle="1" w:styleId="beriefunderline">
    <w:name w:val="berief = underline"/>
    <w:rsid w:val="002E54B9"/>
    <w:rPr>
      <w:rFonts w:ascii="Times New Roman" w:eastAsia="Times New Roman" w:hAnsi="Times New Roman" w:cs="Times New Roman" w:hint="default"/>
      <w:sz w:val="20"/>
      <w:u w:val="single"/>
    </w:rPr>
  </w:style>
  <w:style w:type="character" w:customStyle="1" w:styleId="BoldText10pt">
    <w:name w:val="Bold Text 10 pt"/>
    <w:rsid w:val="002E54B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E54B9"/>
    <w:rPr>
      <w:i/>
      <w:iCs w:val="0"/>
    </w:rPr>
  </w:style>
  <w:style w:type="character" w:customStyle="1" w:styleId="eoeaheader">
    <w:name w:val="eoea_header"/>
    <w:basedOn w:val="DefaultParagraphFont"/>
    <w:rsid w:val="002E54B9"/>
  </w:style>
  <w:style w:type="character" w:customStyle="1" w:styleId="SC4208902">
    <w:name w:val="SC.4.208902"/>
    <w:rsid w:val="002E54B9"/>
    <w:rPr>
      <w:rFonts w:ascii="Century" w:hAnsi="Century" w:cs="Century" w:hint="default"/>
      <w:color w:val="000000"/>
      <w:sz w:val="22"/>
      <w:szCs w:val="22"/>
    </w:rPr>
  </w:style>
  <w:style w:type="character" w:customStyle="1" w:styleId="SC4208915">
    <w:name w:val="SC.4.208915"/>
    <w:rsid w:val="002E54B9"/>
    <w:rPr>
      <w:rFonts w:ascii="Century" w:hAnsi="Century" w:cs="Century" w:hint="default"/>
      <w:color w:val="000000"/>
      <w:sz w:val="13"/>
      <w:szCs w:val="13"/>
    </w:rPr>
  </w:style>
  <w:style w:type="character" w:customStyle="1" w:styleId="SC273764">
    <w:name w:val="SC.2.73764"/>
    <w:rsid w:val="002E54B9"/>
    <w:rPr>
      <w:rFonts w:ascii="Century" w:hAnsi="Century" w:cs="Century" w:hint="default"/>
      <w:color w:val="000000"/>
      <w:sz w:val="72"/>
      <w:szCs w:val="72"/>
    </w:rPr>
  </w:style>
  <w:style w:type="character" w:customStyle="1" w:styleId="SC273779">
    <w:name w:val="SC.2.73779"/>
    <w:rsid w:val="002E54B9"/>
    <w:rPr>
      <w:rFonts w:ascii="Century" w:hAnsi="Century" w:cs="Century" w:hint="default"/>
      <w:color w:val="000000"/>
      <w:sz w:val="40"/>
      <w:szCs w:val="40"/>
    </w:rPr>
  </w:style>
  <w:style w:type="character" w:customStyle="1" w:styleId="SC273763">
    <w:name w:val="SC.2.73763"/>
    <w:rsid w:val="002E54B9"/>
    <w:rPr>
      <w:rFonts w:ascii="Century" w:hAnsi="Century" w:cs="Century" w:hint="default"/>
      <w:b/>
      <w:bCs/>
      <w:color w:val="000000"/>
    </w:rPr>
  </w:style>
  <w:style w:type="character" w:customStyle="1" w:styleId="SC4208910">
    <w:name w:val="SC.4.208910"/>
    <w:rsid w:val="002E54B9"/>
    <w:rPr>
      <w:rFonts w:ascii="Century" w:hAnsi="Century" w:cs="Century" w:hint="default"/>
      <w:color w:val="000000"/>
      <w:sz w:val="28"/>
      <w:szCs w:val="28"/>
    </w:rPr>
  </w:style>
  <w:style w:type="character" w:customStyle="1" w:styleId="SC4208911">
    <w:name w:val="SC.4.208911"/>
    <w:rsid w:val="002E54B9"/>
    <w:rPr>
      <w:rFonts w:ascii="Century" w:hAnsi="Century" w:cs="Century" w:hint="default"/>
      <w:color w:val="000000"/>
    </w:rPr>
  </w:style>
  <w:style w:type="character" w:customStyle="1" w:styleId="articlesubtitle">
    <w:name w:val="article_sub_title"/>
    <w:basedOn w:val="DefaultParagraphFont"/>
    <w:rsid w:val="002E54B9"/>
  </w:style>
  <w:style w:type="character" w:customStyle="1" w:styleId="newsdate2">
    <w:name w:val="news_date2"/>
    <w:basedOn w:val="DefaultParagraphFont"/>
    <w:rsid w:val="002E54B9"/>
  </w:style>
  <w:style w:type="character" w:customStyle="1" w:styleId="readarticleheader">
    <w:name w:val="readarticleheader"/>
    <w:basedOn w:val="DefaultParagraphFont"/>
    <w:rsid w:val="002E54B9"/>
  </w:style>
  <w:style w:type="character" w:customStyle="1" w:styleId="UnderlineChar20">
    <w:name w:val="Underline Char2"/>
    <w:rsid w:val="002E54B9"/>
    <w:rPr>
      <w:rFonts w:ascii="Trebuchet MS" w:hAnsi="Trebuchet MS" w:hint="default"/>
      <w:u w:val="thick"/>
      <w:lang w:val="en-US" w:eastAsia="zh-CN" w:bidi="ar-SA"/>
    </w:rPr>
  </w:style>
  <w:style w:type="character" w:customStyle="1" w:styleId="BoldUnderliningChar">
    <w:name w:val="Bold Underlining Char"/>
    <w:rsid w:val="002E54B9"/>
    <w:rPr>
      <w:rFonts w:ascii="Arial Narrow" w:eastAsia="Times New Roman" w:hAnsi="Arial Narrow" w:hint="default"/>
      <w:b/>
      <w:bCs w:val="0"/>
      <w:szCs w:val="24"/>
      <w:u w:val="single"/>
      <w:lang w:val="en-GB" w:eastAsia="en-US" w:bidi="ar-SA"/>
    </w:rPr>
  </w:style>
  <w:style w:type="character" w:customStyle="1" w:styleId="medium-normal1">
    <w:name w:val="medium-normal1"/>
    <w:rsid w:val="002E54B9"/>
    <w:rPr>
      <w:rFonts w:ascii="Arial" w:hAnsi="Arial" w:cs="Arial" w:hint="default"/>
      <w:b w:val="0"/>
      <w:bCs w:val="0"/>
      <w:i w:val="0"/>
      <w:iCs w:val="0"/>
      <w:sz w:val="20"/>
      <w:szCs w:val="20"/>
    </w:rPr>
  </w:style>
  <w:style w:type="character" w:customStyle="1" w:styleId="UnderlinedCardChar0">
    <w:name w:val="Underlined Card Char"/>
    <w:rsid w:val="002E54B9"/>
    <w:rPr>
      <w:rFonts w:ascii="Palatino Linotype" w:hAnsi="Palatino Linotype" w:hint="default"/>
      <w:u w:val="single"/>
      <w:lang w:val="en-US" w:eastAsia="en-US" w:bidi="ar-SA"/>
    </w:rPr>
  </w:style>
  <w:style w:type="character" w:customStyle="1" w:styleId="char">
    <w:name w:val="char"/>
    <w:basedOn w:val="DefaultParagraphFont"/>
    <w:rsid w:val="002E54B9"/>
  </w:style>
  <w:style w:type="character" w:customStyle="1" w:styleId="UnderlineCharCharCharCharCharChar">
    <w:name w:val="Underline Char Char Char Char Char Char"/>
    <w:rsid w:val="002E54B9"/>
    <w:rPr>
      <w:rFonts w:ascii="Arial Narrow" w:hAnsi="Arial Narrow" w:hint="default"/>
      <w:szCs w:val="24"/>
      <w:u w:val="single"/>
      <w:lang w:val="en-US" w:eastAsia="en-US" w:bidi="ar-SA"/>
    </w:rPr>
  </w:style>
  <w:style w:type="character" w:customStyle="1" w:styleId="klink">
    <w:name w:val="klink"/>
    <w:basedOn w:val="DefaultParagraphFont"/>
    <w:rsid w:val="002E54B9"/>
  </w:style>
  <w:style w:type="character" w:customStyle="1" w:styleId="date10">
    <w:name w:val="date1"/>
    <w:basedOn w:val="DefaultParagraphFont"/>
    <w:rsid w:val="002E54B9"/>
  </w:style>
  <w:style w:type="character" w:customStyle="1" w:styleId="bolding1">
    <w:name w:val="bolding1"/>
    <w:rsid w:val="002E54B9"/>
    <w:rPr>
      <w:b/>
      <w:bCs/>
    </w:rPr>
  </w:style>
  <w:style w:type="character" w:customStyle="1" w:styleId="bookoptions1">
    <w:name w:val="book_options1"/>
    <w:rsid w:val="002E54B9"/>
    <w:rPr>
      <w:b/>
      <w:bCs/>
      <w:color w:val="333366"/>
    </w:rPr>
  </w:style>
  <w:style w:type="character" w:customStyle="1" w:styleId="descriptionblock">
    <w:name w:val="description block"/>
    <w:basedOn w:val="DefaultParagraphFont"/>
    <w:rsid w:val="002E54B9"/>
  </w:style>
  <w:style w:type="character" w:customStyle="1" w:styleId="detailsboxblock">
    <w:name w:val="detailsbox block"/>
    <w:basedOn w:val="DefaultParagraphFont"/>
    <w:rsid w:val="002E54B9"/>
  </w:style>
  <w:style w:type="character" w:customStyle="1" w:styleId="Char3">
    <w:name w:val="Char3"/>
    <w:rsid w:val="002E54B9"/>
    <w:rPr>
      <w:rFonts w:ascii="Arial" w:hAnsi="Arial" w:cs="Arial" w:hint="default"/>
      <w:bCs/>
      <w:u w:val="thick"/>
      <w:lang w:val="en-US" w:eastAsia="en-US" w:bidi="ar-SA"/>
    </w:rPr>
  </w:style>
  <w:style w:type="character" w:customStyle="1" w:styleId="texto11">
    <w:name w:val="texto11"/>
    <w:rsid w:val="002E54B9"/>
    <w:rPr>
      <w:rFonts w:ascii="Arial" w:hAnsi="Arial" w:cs="Arial" w:hint="default"/>
      <w:b w:val="0"/>
      <w:bCs w:val="0"/>
      <w:i w:val="0"/>
      <w:iCs w:val="0"/>
      <w:caps w:val="0"/>
      <w:color w:val="000000"/>
      <w:sz w:val="26"/>
      <w:szCs w:val="26"/>
    </w:rPr>
  </w:style>
  <w:style w:type="character" w:customStyle="1" w:styleId="CardTagChar">
    <w:name w:val="Card Tag Char"/>
    <w:rsid w:val="002E54B9"/>
    <w:rPr>
      <w:rFonts w:ascii="Arial Narrow" w:hAnsi="Arial Narrow" w:hint="default"/>
      <w:b/>
      <w:bCs w:val="0"/>
      <w:sz w:val="24"/>
      <w:szCs w:val="24"/>
      <w:lang w:val="en-US" w:eastAsia="en-US" w:bidi="ar-SA"/>
    </w:rPr>
  </w:style>
  <w:style w:type="character" w:customStyle="1" w:styleId="DebateCiteCharCharChar">
    <w:name w:val="Debate Cite Char Char Char"/>
    <w:rsid w:val="002E54B9"/>
    <w:rPr>
      <w:b/>
      <w:bCs w:val="0"/>
      <w:sz w:val="32"/>
      <w:szCs w:val="32"/>
      <w:lang w:val="en-US" w:eastAsia="en-US" w:bidi="ar-SA"/>
    </w:rPr>
  </w:style>
  <w:style w:type="character" w:customStyle="1" w:styleId="TagChar3">
    <w:name w:val="Tag Char3"/>
    <w:rsid w:val="002E54B9"/>
    <w:rPr>
      <w:rFonts w:ascii="Palatino Linotype" w:hAnsi="Palatino Linotype" w:hint="default"/>
      <w:b/>
      <w:bCs w:val="0"/>
      <w:sz w:val="24"/>
      <w:szCs w:val="24"/>
      <w:lang w:val="en-US" w:eastAsia="en-US" w:bidi="ar-SA"/>
    </w:rPr>
  </w:style>
  <w:style w:type="character" w:customStyle="1" w:styleId="TagandCiteChar">
    <w:name w:val="Tag and Cite Char"/>
    <w:rsid w:val="002E54B9"/>
    <w:rPr>
      <w:color w:val="333333"/>
      <w:sz w:val="22"/>
      <w:szCs w:val="22"/>
      <w:lang w:val="en-US" w:eastAsia="en-US" w:bidi="ar-SA"/>
    </w:rPr>
  </w:style>
  <w:style w:type="character" w:customStyle="1" w:styleId="Style10ptBold">
    <w:name w:val="Style 10 pt Bold"/>
    <w:rsid w:val="002E54B9"/>
    <w:rPr>
      <w:b/>
      <w:bCs/>
      <w:sz w:val="20"/>
    </w:rPr>
  </w:style>
  <w:style w:type="character" w:customStyle="1" w:styleId="text9">
    <w:name w:val="text9"/>
    <w:basedOn w:val="DefaultParagraphFont"/>
    <w:rsid w:val="002E54B9"/>
  </w:style>
  <w:style w:type="character" w:customStyle="1" w:styleId="text21">
    <w:name w:val="text21"/>
    <w:basedOn w:val="DefaultParagraphFont"/>
    <w:rsid w:val="002E54B9"/>
  </w:style>
  <w:style w:type="character" w:customStyle="1" w:styleId="text19">
    <w:name w:val="text19"/>
    <w:basedOn w:val="DefaultParagraphFont"/>
    <w:rsid w:val="002E54B9"/>
  </w:style>
  <w:style w:type="character" w:customStyle="1" w:styleId="term2">
    <w:name w:val="term2"/>
    <w:rsid w:val="002E54B9"/>
    <w:rPr>
      <w:b/>
      <w:bCs/>
    </w:rPr>
  </w:style>
  <w:style w:type="character" w:customStyle="1" w:styleId="pmterms12">
    <w:name w:val="pmterms12"/>
    <w:rsid w:val="002E54B9"/>
    <w:rPr>
      <w:b/>
      <w:bCs/>
      <w:i w:val="0"/>
      <w:iCs w:val="0"/>
      <w:color w:val="000000"/>
    </w:rPr>
  </w:style>
  <w:style w:type="character" w:customStyle="1" w:styleId="ToReadChar">
    <w:name w:val="To Read Char"/>
    <w:rsid w:val="002E54B9"/>
    <w:rPr>
      <w:rFonts w:ascii="Verdana" w:hAnsi="Verdana" w:hint="default"/>
      <w:b/>
      <w:bCs w:val="0"/>
      <w:szCs w:val="24"/>
      <w:u w:val="single"/>
      <w:lang w:val="en-US" w:eastAsia="en-US" w:bidi="ar-SA"/>
    </w:rPr>
  </w:style>
  <w:style w:type="character" w:customStyle="1" w:styleId="ToReadCharChar">
    <w:name w:val="To Read Char Char"/>
    <w:rsid w:val="002E54B9"/>
    <w:rPr>
      <w:rFonts w:ascii="Verdana" w:hAnsi="Verdana" w:hint="default"/>
      <w:b/>
      <w:bCs w:val="0"/>
      <w:szCs w:val="24"/>
      <w:u w:val="single"/>
      <w:lang w:val="en-US" w:eastAsia="en-US" w:bidi="ar-SA"/>
    </w:rPr>
  </w:style>
  <w:style w:type="character" w:customStyle="1" w:styleId="bio">
    <w:name w:val="bio"/>
    <w:basedOn w:val="DefaultParagraphFont"/>
    <w:rsid w:val="002E54B9"/>
  </w:style>
  <w:style w:type="character" w:customStyle="1" w:styleId="storytextstyle">
    <w:name w:val="storytextstyle"/>
    <w:basedOn w:val="DefaultParagraphFont"/>
    <w:rsid w:val="002E54B9"/>
  </w:style>
  <w:style w:type="character" w:customStyle="1" w:styleId="cardunderlinedCharChar">
    <w:name w:val="card underlined Char Char"/>
    <w:rsid w:val="002E54B9"/>
    <w:rPr>
      <w:rFonts w:ascii="Arial" w:hAnsi="Arial" w:cs="Arial" w:hint="default"/>
      <w:sz w:val="22"/>
      <w:szCs w:val="24"/>
      <w:u w:val="single"/>
      <w:lang w:val="en-US" w:eastAsia="en-US" w:bidi="ar-SA"/>
    </w:rPr>
  </w:style>
  <w:style w:type="character" w:customStyle="1" w:styleId="Style2Char0">
    <w:name w:val="Style2 Char"/>
    <w:rsid w:val="002E54B9"/>
    <w:rPr>
      <w:rFonts w:ascii="Book Antiqua" w:hAnsi="Book Antiqua" w:hint="default"/>
      <w:u w:val="thick"/>
      <w:lang w:val="en-US" w:eastAsia="en-US" w:bidi="ar-SA"/>
    </w:rPr>
  </w:style>
  <w:style w:type="character" w:customStyle="1" w:styleId="Style2Char1">
    <w:name w:val="Style2 Char1"/>
    <w:rsid w:val="002E54B9"/>
    <w:rPr>
      <w:rFonts w:ascii="Book Antiqua" w:hAnsi="Book Antiqua" w:hint="default"/>
      <w:szCs w:val="24"/>
      <w:u w:val="thick"/>
      <w:lang w:val="en-US" w:eastAsia="en-US" w:bidi="ar-SA"/>
    </w:rPr>
  </w:style>
  <w:style w:type="character" w:customStyle="1" w:styleId="articlehead21">
    <w:name w:val="articlehead21"/>
    <w:rsid w:val="002E54B9"/>
    <w:rPr>
      <w:rFonts w:ascii="Arial" w:hAnsi="Arial" w:cs="Arial" w:hint="default"/>
      <w:b/>
      <w:bCs/>
      <w:color w:val="660000"/>
      <w:sz w:val="20"/>
      <w:szCs w:val="20"/>
    </w:rPr>
  </w:style>
  <w:style w:type="character" w:customStyle="1" w:styleId="TagCiteChar1">
    <w:name w:val="Tag/Cite Char1"/>
    <w:rsid w:val="002E54B9"/>
    <w:rPr>
      <w:b/>
      <w:bCs w:val="0"/>
      <w:lang w:val="en-US" w:eastAsia="en-US" w:bidi="ar-SA"/>
    </w:rPr>
  </w:style>
  <w:style w:type="character" w:customStyle="1" w:styleId="goohl2">
    <w:name w:val="goohl2"/>
    <w:basedOn w:val="DefaultParagraphFont"/>
    <w:rsid w:val="002E54B9"/>
  </w:style>
  <w:style w:type="character" w:customStyle="1" w:styleId="CardCharChar0">
    <w:name w:val="Card Char Char"/>
    <w:rsid w:val="002E54B9"/>
    <w:rPr>
      <w:lang w:val="en-US" w:eastAsia="en-US" w:bidi="ar-SA"/>
    </w:rPr>
  </w:style>
  <w:style w:type="character" w:customStyle="1" w:styleId="BriefTitle1Char">
    <w:name w:val="Brief Title 1 Char"/>
    <w:rsid w:val="002E54B9"/>
    <w:rPr>
      <w:b/>
      <w:bCs w:val="0"/>
      <w:u w:val="single"/>
      <w:lang w:val="en-US" w:eastAsia="en-US" w:bidi="ar-SA"/>
    </w:rPr>
  </w:style>
  <w:style w:type="character" w:customStyle="1" w:styleId="TagCiteCharChar">
    <w:name w:val="Tag/Cite Char Char"/>
    <w:rsid w:val="002E54B9"/>
    <w:rPr>
      <w:b/>
      <w:bCs w:val="0"/>
      <w:lang w:val="en-US" w:eastAsia="en-US" w:bidi="ar-SA"/>
    </w:rPr>
  </w:style>
  <w:style w:type="character" w:customStyle="1" w:styleId="btx">
    <w:name w:val="btx"/>
    <w:basedOn w:val="DefaultParagraphFont"/>
    <w:rsid w:val="002E54B9"/>
  </w:style>
  <w:style w:type="character" w:customStyle="1" w:styleId="CardChar10">
    <w:name w:val="Card Char1"/>
    <w:rsid w:val="002E54B9"/>
    <w:rPr>
      <w:lang w:val="en-US" w:eastAsia="en-US" w:bidi="ar-SA"/>
    </w:rPr>
  </w:style>
  <w:style w:type="character" w:customStyle="1" w:styleId="prodgeneral1">
    <w:name w:val="prodgeneral1"/>
    <w:rsid w:val="002E54B9"/>
    <w:rPr>
      <w:rFonts w:ascii="Verdana" w:hAnsi="Verdana" w:hint="default"/>
      <w:b w:val="0"/>
      <w:bCs w:val="0"/>
      <w:caps w:val="0"/>
      <w:color w:val="000000"/>
      <w:spacing w:val="0"/>
      <w:sz w:val="16"/>
      <w:szCs w:val="16"/>
    </w:rPr>
  </w:style>
  <w:style w:type="character" w:customStyle="1" w:styleId="summary1">
    <w:name w:val="summary1"/>
    <w:rsid w:val="002E54B9"/>
    <w:rPr>
      <w:rFonts w:ascii="Arial" w:hAnsi="Arial" w:cs="Arial" w:hint="default"/>
      <w:sz w:val="18"/>
      <w:szCs w:val="18"/>
    </w:rPr>
  </w:style>
  <w:style w:type="character" w:customStyle="1" w:styleId="text3">
    <w:name w:val="text3"/>
    <w:basedOn w:val="DefaultParagraphFont"/>
    <w:rsid w:val="002E54B9"/>
  </w:style>
  <w:style w:type="character" w:customStyle="1" w:styleId="cardtextsmallChar">
    <w:name w:val="card text small Char"/>
    <w:rsid w:val="002E54B9"/>
    <w:rPr>
      <w:rFonts w:ascii="Arial Narrow" w:hAnsi="Arial Narrow" w:hint="default"/>
      <w:sz w:val="16"/>
      <w:szCs w:val="24"/>
      <w:lang w:val="en-US" w:eastAsia="en-US" w:bidi="ar-SA"/>
    </w:rPr>
  </w:style>
  <w:style w:type="character" w:customStyle="1" w:styleId="countrytitle1">
    <w:name w:val="countrytitle1"/>
    <w:rsid w:val="002E54B9"/>
    <w:rPr>
      <w:rFonts w:ascii="Verdana" w:hAnsi="Verdana" w:hint="default"/>
      <w:b/>
      <w:bCs/>
      <w:color w:val="293643"/>
      <w:sz w:val="24"/>
      <w:szCs w:val="24"/>
    </w:rPr>
  </w:style>
  <w:style w:type="character" w:customStyle="1" w:styleId="storyheader1">
    <w:name w:val="storyheader1"/>
    <w:rsid w:val="002E54B9"/>
    <w:rPr>
      <w:rFonts w:ascii="Verdana" w:hAnsi="Verdana" w:hint="default"/>
      <w:b/>
      <w:bCs/>
      <w:color w:val="000000"/>
      <w:sz w:val="21"/>
      <w:szCs w:val="21"/>
    </w:rPr>
  </w:style>
  <w:style w:type="character" w:customStyle="1" w:styleId="cardunderlinedChar0">
    <w:name w:val="card underlined Char"/>
    <w:rsid w:val="002E54B9"/>
    <w:rPr>
      <w:rFonts w:ascii="Arial" w:hAnsi="Arial" w:cs="Arial" w:hint="default"/>
      <w:sz w:val="22"/>
      <w:szCs w:val="24"/>
      <w:u w:val="single"/>
      <w:lang w:val="en-US" w:eastAsia="en-US" w:bidi="ar-SA"/>
    </w:rPr>
  </w:style>
  <w:style w:type="character" w:customStyle="1" w:styleId="article1">
    <w:name w:val="article1"/>
    <w:rsid w:val="002E54B9"/>
    <w:rPr>
      <w:rFonts w:ascii="Verdana" w:hAnsi="Verdana" w:hint="default"/>
      <w:color w:val="333333"/>
      <w:sz w:val="16"/>
      <w:szCs w:val="16"/>
    </w:rPr>
  </w:style>
  <w:style w:type="character" w:customStyle="1" w:styleId="story-posted-date1">
    <w:name w:val="story-posted-date1"/>
    <w:rsid w:val="002E54B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E54B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E54B9"/>
  </w:style>
  <w:style w:type="character" w:customStyle="1" w:styleId="textmedium">
    <w:name w:val="textmedium"/>
    <w:basedOn w:val="DefaultParagraphFont"/>
    <w:rsid w:val="002E54B9"/>
  </w:style>
  <w:style w:type="character" w:customStyle="1" w:styleId="citation1">
    <w:name w:val="citation1"/>
    <w:rsid w:val="002E54B9"/>
    <w:rPr>
      <w:rFonts w:ascii="Verdana" w:hAnsi="Verdana" w:hint="default"/>
      <w:sz w:val="17"/>
      <w:szCs w:val="17"/>
    </w:rPr>
  </w:style>
  <w:style w:type="character" w:customStyle="1" w:styleId="hithighlite">
    <w:name w:val="hithighlite"/>
    <w:basedOn w:val="DefaultParagraphFont"/>
    <w:rsid w:val="002E54B9"/>
  </w:style>
  <w:style w:type="character" w:customStyle="1" w:styleId="articlecontent">
    <w:name w:val="articlecontent"/>
    <w:basedOn w:val="DefaultParagraphFont"/>
    <w:rsid w:val="002E54B9"/>
  </w:style>
  <w:style w:type="character" w:customStyle="1" w:styleId="fource1">
    <w:name w:val="fource1"/>
    <w:rsid w:val="002E54B9"/>
    <w:rPr>
      <w:sz w:val="34"/>
      <w:szCs w:val="34"/>
    </w:rPr>
  </w:style>
  <w:style w:type="character" w:customStyle="1" w:styleId="LanguageStrikeChar">
    <w:name w:val="Language Strike Char"/>
    <w:rsid w:val="002E54B9"/>
    <w:rPr>
      <w:rFonts w:ascii="Arial Narrow" w:hAnsi="Arial Narrow" w:hint="default"/>
      <w:strike/>
      <w:szCs w:val="24"/>
      <w:lang w:val="en-US" w:eastAsia="en-US" w:bidi="ar-SA"/>
    </w:rPr>
  </w:style>
  <w:style w:type="character" w:customStyle="1" w:styleId="normal11">
    <w:name w:val="normal1"/>
    <w:basedOn w:val="DefaultParagraphFont"/>
    <w:rsid w:val="002E54B9"/>
  </w:style>
  <w:style w:type="character" w:customStyle="1" w:styleId="ds">
    <w:name w:val="ds"/>
    <w:basedOn w:val="DefaultParagraphFont"/>
    <w:rsid w:val="002E54B9"/>
  </w:style>
  <w:style w:type="character" w:customStyle="1" w:styleId="UnderliningChar1">
    <w:name w:val="Underlining Char1"/>
    <w:rsid w:val="002E54B9"/>
    <w:rPr>
      <w:rFonts w:ascii="Arial Narrow" w:hAnsi="Arial Narrow" w:hint="default"/>
      <w:szCs w:val="24"/>
      <w:u w:val="single"/>
      <w:lang w:val="en-US" w:eastAsia="en-US" w:bidi="ar-SA"/>
    </w:rPr>
  </w:style>
  <w:style w:type="character" w:customStyle="1" w:styleId="UnderliningChar2">
    <w:name w:val="Underlining Char2"/>
    <w:rsid w:val="002E54B9"/>
    <w:rPr>
      <w:rFonts w:ascii="Arial Narrow" w:hAnsi="Arial Narrow" w:hint="default"/>
      <w:szCs w:val="24"/>
      <w:u w:val="single"/>
      <w:lang w:val="en-US" w:eastAsia="en-US" w:bidi="ar-SA"/>
    </w:rPr>
  </w:style>
  <w:style w:type="character" w:customStyle="1" w:styleId="MicroTextChar1">
    <w:name w:val="MicroText Char1"/>
    <w:rsid w:val="002E54B9"/>
    <w:rPr>
      <w:rFonts w:ascii="Arial Narrow" w:hAnsi="Arial Narrow" w:hint="default"/>
      <w:sz w:val="12"/>
      <w:szCs w:val="24"/>
      <w:lang w:val="en-US" w:eastAsia="en-US" w:bidi="ar-SA"/>
    </w:rPr>
  </w:style>
  <w:style w:type="character" w:customStyle="1" w:styleId="DefaultPara">
    <w:name w:val="Default Para"/>
    <w:rsid w:val="002E54B9"/>
    <w:rPr>
      <w:sz w:val="20"/>
    </w:rPr>
  </w:style>
  <w:style w:type="character" w:customStyle="1" w:styleId="SYSHYPERTEXT">
    <w:name w:val="SYS_HYPERTEXT"/>
    <w:rsid w:val="002E54B9"/>
    <w:rPr>
      <w:color w:val="0000FF"/>
      <w:u w:val="single"/>
    </w:rPr>
  </w:style>
  <w:style w:type="character" w:customStyle="1" w:styleId="Hyperlink1">
    <w:name w:val="Hyperlink1"/>
    <w:rsid w:val="002E54B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E54B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E54B9"/>
    <w:rPr>
      <w:rFonts w:ascii="Arial Narrow" w:hAnsi="Arial Narrow" w:hint="default"/>
      <w:noProof w:val="0"/>
      <w:szCs w:val="24"/>
      <w:u w:val="single"/>
      <w:lang w:val="en-US" w:eastAsia="en-US" w:bidi="ar-SA"/>
    </w:rPr>
  </w:style>
  <w:style w:type="character" w:customStyle="1" w:styleId="BlockHeading1Char">
    <w:name w:val="Block Heading 1 Char"/>
    <w:rsid w:val="002E54B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E54B9"/>
    <w:rPr>
      <w:b/>
      <w:bCs w:val="0"/>
      <w:sz w:val="24"/>
      <w:szCs w:val="24"/>
      <w:u w:val="single"/>
      <w:lang w:val="en-US" w:eastAsia="en-US" w:bidi="ar-SA"/>
    </w:rPr>
  </w:style>
  <w:style w:type="character" w:customStyle="1" w:styleId="StyleTagTimesNewRomanChar">
    <w:name w:val="Style Tag + Times New Roman Char"/>
    <w:rsid w:val="002E54B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E54B9"/>
    <w:rPr>
      <w:rFonts w:ascii="Arial Narrow" w:hAnsi="Arial Narrow" w:cs="Arial" w:hint="default"/>
      <w:b/>
      <w:bCs/>
      <w:iCs/>
      <w:sz w:val="24"/>
      <w:szCs w:val="28"/>
      <w:lang w:val="en-US" w:eastAsia="en-US" w:bidi="ar-SA"/>
    </w:rPr>
  </w:style>
  <w:style w:type="character" w:customStyle="1" w:styleId="UnderliningCharChar">
    <w:name w:val="Underlining Char Char"/>
    <w:rsid w:val="002E54B9"/>
    <w:rPr>
      <w:rFonts w:ascii="Arial Narrow" w:hAnsi="Arial Narrow" w:hint="default"/>
      <w:szCs w:val="24"/>
      <w:u w:val="single"/>
      <w:lang w:val="en-US" w:eastAsia="en-US" w:bidi="ar-SA"/>
    </w:rPr>
  </w:style>
  <w:style w:type="character" w:customStyle="1" w:styleId="StyleArialNarrow12ptBold">
    <w:name w:val="Style Arial Narrow 12 pt Bold"/>
    <w:rsid w:val="002E54B9"/>
    <w:rPr>
      <w:rFonts w:ascii="Arial Narrow" w:hAnsi="Arial Narrow" w:hint="default"/>
      <w:b/>
      <w:bCs/>
      <w:sz w:val="24"/>
    </w:rPr>
  </w:style>
  <w:style w:type="character" w:customStyle="1" w:styleId="Style1CharChar">
    <w:name w:val="Style1 Char Char"/>
    <w:rsid w:val="002E54B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E54B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E54B9"/>
    <w:rPr>
      <w:noProof w:val="0"/>
      <w:u w:val="single"/>
      <w:lang w:val="en-US" w:eastAsia="en-US" w:bidi="ar-SA"/>
    </w:rPr>
  </w:style>
  <w:style w:type="character" w:customStyle="1" w:styleId="UnderlinedCharChar1">
    <w:name w:val="Underlined Char Char1"/>
    <w:rsid w:val="002E54B9"/>
    <w:rPr>
      <w:rFonts w:ascii="Bell MT" w:eastAsia="Times New Roman" w:hAnsi="Bell MT" w:hint="default"/>
      <w:bCs/>
      <w:iCs/>
      <w:sz w:val="22"/>
      <w:u w:val="single"/>
    </w:rPr>
  </w:style>
  <w:style w:type="character" w:customStyle="1" w:styleId="Heading2CharChar2">
    <w:name w:val="Heading 2 Char Char2"/>
    <w:rsid w:val="002E54B9"/>
    <w:rPr>
      <w:rFonts w:ascii="Arial" w:hAnsi="Arial" w:cs="Arial" w:hint="default"/>
      <w:b/>
      <w:bCs/>
      <w:iCs/>
      <w:sz w:val="22"/>
      <w:szCs w:val="28"/>
      <w:lang w:val="en-US" w:eastAsia="en-US" w:bidi="ar-SA"/>
    </w:rPr>
  </w:style>
  <w:style w:type="character" w:customStyle="1" w:styleId="doctitle">
    <w:name w:val="doctitle"/>
    <w:rsid w:val="002E54B9"/>
  </w:style>
  <w:style w:type="character" w:customStyle="1" w:styleId="cardtext-underlined0">
    <w:name w:val="card text- underlined"/>
    <w:rsid w:val="002E54B9"/>
    <w:rPr>
      <w:rFonts w:ascii="Garamond" w:hAnsi="Garamond" w:hint="default"/>
      <w:u w:val="single"/>
    </w:rPr>
  </w:style>
  <w:style w:type="character" w:customStyle="1" w:styleId="BodyText1">
    <w:name w:val="Body Text1"/>
    <w:basedOn w:val="DefaultParagraphFont"/>
    <w:rsid w:val="002E54B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E54B9"/>
  </w:style>
  <w:style w:type="character" w:customStyle="1" w:styleId="BriefTitleChar">
    <w:name w:val="Brief Title Char"/>
    <w:basedOn w:val="DefaultParagraphFont"/>
    <w:rsid w:val="002E54B9"/>
    <w:rPr>
      <w:b/>
      <w:bCs w:val="0"/>
      <w:sz w:val="24"/>
      <w:szCs w:val="24"/>
      <w:u w:val="single"/>
      <w:lang w:val="en-US" w:eastAsia="en-US" w:bidi="ar-SA"/>
    </w:rPr>
  </w:style>
  <w:style w:type="character" w:customStyle="1" w:styleId="BriefTitle2Char">
    <w:name w:val="Brief Title 2 Char"/>
    <w:basedOn w:val="BriefTitleChar"/>
    <w:rsid w:val="002E54B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E54B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E54B9"/>
    <w:rPr>
      <w:rFonts w:ascii="Georgia" w:hAnsi="Georgia" w:hint="default"/>
      <w:b/>
      <w:bCs w:val="0"/>
      <w:sz w:val="24"/>
    </w:rPr>
  </w:style>
  <w:style w:type="character" w:customStyle="1" w:styleId="Emphasis20">
    <w:name w:val="Emphasis 2"/>
    <w:uiPriority w:val="1"/>
    <w:qFormat/>
    <w:rsid w:val="002E54B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E54B9"/>
    <w:rPr>
      <w:rFonts w:ascii="AGaramond" w:hAnsi="AGaramond" w:cs="AGaramond" w:hint="default"/>
      <w:color w:val="211D1E"/>
      <w:sz w:val="14"/>
      <w:szCs w:val="14"/>
    </w:rPr>
  </w:style>
  <w:style w:type="character" w:customStyle="1" w:styleId="CharacterStyle2">
    <w:name w:val="Character Style 2"/>
    <w:uiPriority w:val="99"/>
    <w:rsid w:val="002E54B9"/>
    <w:rPr>
      <w:sz w:val="20"/>
      <w:szCs w:val="20"/>
    </w:rPr>
  </w:style>
  <w:style w:type="character" w:customStyle="1" w:styleId="cross-head">
    <w:name w:val="cross-head"/>
    <w:rsid w:val="002E54B9"/>
  </w:style>
  <w:style w:type="character" w:customStyle="1" w:styleId="dateline">
    <w:name w:val="dateline"/>
    <w:rsid w:val="002E54B9"/>
  </w:style>
  <w:style w:type="character" w:customStyle="1" w:styleId="Subtitle1">
    <w:name w:val="Subtitle1"/>
    <w:rsid w:val="002E54B9"/>
  </w:style>
  <w:style w:type="character" w:customStyle="1" w:styleId="metaorigin">
    <w:name w:val="meta_origin"/>
    <w:rsid w:val="002E54B9"/>
  </w:style>
  <w:style w:type="character" w:customStyle="1" w:styleId="mandelbrotrefrag">
    <w:name w:val="mandelbrot_refrag"/>
    <w:rsid w:val="002E54B9"/>
  </w:style>
  <w:style w:type="character" w:customStyle="1" w:styleId="eminfo">
    <w:name w:val="eminfo"/>
    <w:rsid w:val="002E54B9"/>
  </w:style>
  <w:style w:type="character" w:customStyle="1" w:styleId="emhighlight">
    <w:name w:val="emhighlight"/>
    <w:rsid w:val="002E54B9"/>
  </w:style>
  <w:style w:type="character" w:customStyle="1" w:styleId="name">
    <w:name w:val="name"/>
    <w:rsid w:val="002E54B9"/>
  </w:style>
  <w:style w:type="character" w:customStyle="1" w:styleId="tkrname">
    <w:name w:val="tkrname"/>
    <w:rsid w:val="002E54B9"/>
  </w:style>
  <w:style w:type="character" w:customStyle="1" w:styleId="tkrchange">
    <w:name w:val="tkrchange"/>
    <w:rsid w:val="002E54B9"/>
  </w:style>
  <w:style w:type="character" w:customStyle="1" w:styleId="source-org">
    <w:name w:val="source-org"/>
    <w:rsid w:val="002E54B9"/>
  </w:style>
  <w:style w:type="character" w:customStyle="1" w:styleId="updated">
    <w:name w:val="updated"/>
    <w:rsid w:val="002E54B9"/>
  </w:style>
  <w:style w:type="character" w:customStyle="1" w:styleId="last">
    <w:name w:val="last"/>
    <w:rsid w:val="002E54B9"/>
  </w:style>
  <w:style w:type="character" w:customStyle="1" w:styleId="Style11ptBoldUnderline1">
    <w:name w:val="Style 11 pt Bold Underline1"/>
    <w:rsid w:val="002E54B9"/>
    <w:rPr>
      <w:b/>
      <w:bCs/>
      <w:sz w:val="20"/>
      <w:u w:val="single"/>
    </w:rPr>
  </w:style>
  <w:style w:type="character" w:customStyle="1" w:styleId="StyleStyleunderlineBold11pt">
    <w:name w:val="Style Style underline + Bold + 11 pt"/>
    <w:rsid w:val="002E54B9"/>
    <w:rPr>
      <w:bCs/>
      <w:sz w:val="20"/>
      <w:u w:val="single"/>
    </w:rPr>
  </w:style>
  <w:style w:type="character" w:customStyle="1" w:styleId="StyleunderlineAsianTimesNewRomanBold">
    <w:name w:val="Style underline + (Asian) Times New Roman Bold"/>
    <w:rsid w:val="002E54B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E54B9"/>
    <w:rPr>
      <w:b/>
      <w:bCs/>
      <w:sz w:val="20"/>
      <w:u w:val="single"/>
      <w:bdr w:val="single" w:sz="4" w:space="0" w:color="auto" w:frame="1"/>
    </w:rPr>
  </w:style>
  <w:style w:type="character" w:customStyle="1" w:styleId="A5">
    <w:name w:val="A5"/>
    <w:uiPriority w:val="99"/>
    <w:rsid w:val="002E54B9"/>
    <w:rPr>
      <w:rFonts w:ascii="Times New Roman" w:hAnsi="Times New Roman" w:cs="Times New Roman" w:hint="default"/>
      <w:color w:val="000000"/>
      <w:sz w:val="13"/>
      <w:szCs w:val="13"/>
    </w:rPr>
  </w:style>
  <w:style w:type="character" w:customStyle="1" w:styleId="quotepeekbase">
    <w:name w:val="quotepeekbase"/>
    <w:rsid w:val="002E54B9"/>
  </w:style>
  <w:style w:type="character" w:customStyle="1" w:styleId="cardChar11">
    <w:name w:val="card Char1"/>
    <w:rsid w:val="002E54B9"/>
    <w:rPr>
      <w:rFonts w:ascii="Calibri" w:eastAsia="Calibri" w:hAnsi="Calibri" w:cs="Calibri" w:hint="default"/>
      <w:sz w:val="24"/>
      <w:szCs w:val="22"/>
      <w:lang w:val="x-none" w:eastAsia="x-none"/>
    </w:rPr>
  </w:style>
  <w:style w:type="character" w:customStyle="1" w:styleId="NormalCard">
    <w:name w:val="Normal Card"/>
    <w:uiPriority w:val="1"/>
    <w:qFormat/>
    <w:rsid w:val="002E54B9"/>
    <w:rPr>
      <w:rFonts w:ascii="Times New Roman" w:hAnsi="Times New Roman" w:cs="Times New Roman" w:hint="default"/>
      <w:sz w:val="24"/>
    </w:rPr>
  </w:style>
  <w:style w:type="character" w:customStyle="1" w:styleId="HighlightedUnderline0">
    <w:name w:val="Highlighted Underline"/>
    <w:uiPriority w:val="1"/>
    <w:qFormat/>
    <w:rsid w:val="002E54B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E54B9"/>
    <w:rPr>
      <w:rFonts w:ascii="Times New Roman" w:hAnsi="Times New Roman" w:cs="Times New Roman" w:hint="default"/>
      <w:sz w:val="16"/>
      <w:szCs w:val="16"/>
    </w:rPr>
  </w:style>
  <w:style w:type="character" w:customStyle="1" w:styleId="timebox">
    <w:name w:val="timebox"/>
    <w:rsid w:val="002E54B9"/>
  </w:style>
  <w:style w:type="character" w:customStyle="1" w:styleId="Heading2Subtext">
    <w:name w:val="Heading 2 Subtext"/>
    <w:rsid w:val="002E54B9"/>
    <w:rPr>
      <w:rFonts w:ascii="Times New Roman" w:hAnsi="Times New Roman" w:cs="Times New Roman" w:hint="default"/>
      <w:sz w:val="16"/>
    </w:rPr>
  </w:style>
  <w:style w:type="character" w:customStyle="1" w:styleId="-SmallText-">
    <w:name w:val="-Small Text-"/>
    <w:rsid w:val="002E54B9"/>
    <w:rPr>
      <w:rFonts w:ascii="Garamond" w:hAnsi="Garamond" w:hint="default"/>
      <w:sz w:val="16"/>
    </w:rPr>
  </w:style>
  <w:style w:type="character" w:customStyle="1" w:styleId="label">
    <w:name w:val="label"/>
    <w:rsid w:val="002E54B9"/>
  </w:style>
  <w:style w:type="character" w:customStyle="1" w:styleId="BoldUnderlineCharChar">
    <w:name w:val="BoldUnderline Char Char"/>
    <w:rsid w:val="002E54B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E54B9"/>
  </w:style>
  <w:style w:type="character" w:customStyle="1" w:styleId="FontStyle477">
    <w:name w:val="Font Style477"/>
    <w:basedOn w:val="DefaultParagraphFont"/>
    <w:uiPriority w:val="99"/>
    <w:rsid w:val="002E54B9"/>
    <w:rPr>
      <w:rFonts w:ascii="Times New Roman" w:hAnsi="Times New Roman" w:cs="Times New Roman" w:hint="default"/>
      <w:sz w:val="18"/>
      <w:szCs w:val="18"/>
    </w:rPr>
  </w:style>
  <w:style w:type="character" w:customStyle="1" w:styleId="FontStyle505">
    <w:name w:val="Font Style505"/>
    <w:basedOn w:val="DefaultParagraphFont"/>
    <w:uiPriority w:val="99"/>
    <w:rsid w:val="002E54B9"/>
    <w:rPr>
      <w:rFonts w:ascii="Times New Roman" w:hAnsi="Times New Roman" w:cs="Times New Roman" w:hint="default"/>
      <w:sz w:val="18"/>
      <w:szCs w:val="18"/>
    </w:rPr>
  </w:style>
  <w:style w:type="character" w:customStyle="1" w:styleId="FontStyle514">
    <w:name w:val="Font Style514"/>
    <w:basedOn w:val="DefaultParagraphFont"/>
    <w:uiPriority w:val="99"/>
    <w:rsid w:val="002E54B9"/>
    <w:rPr>
      <w:rFonts w:ascii="Times New Roman" w:hAnsi="Times New Roman" w:cs="Times New Roman" w:hint="default"/>
      <w:sz w:val="14"/>
      <w:szCs w:val="14"/>
    </w:rPr>
  </w:style>
  <w:style w:type="character" w:customStyle="1" w:styleId="FontStyle500">
    <w:name w:val="Font Style500"/>
    <w:basedOn w:val="DefaultParagraphFont"/>
    <w:uiPriority w:val="99"/>
    <w:rsid w:val="002E54B9"/>
    <w:rPr>
      <w:rFonts w:ascii="Times New Roman" w:hAnsi="Times New Roman" w:cs="Times New Roman" w:hint="default"/>
      <w:b/>
      <w:bCs/>
      <w:sz w:val="16"/>
      <w:szCs w:val="16"/>
    </w:rPr>
  </w:style>
  <w:style w:type="character" w:customStyle="1" w:styleId="CardCite1">
    <w:name w:val="CardCite1"/>
    <w:qFormat/>
    <w:rsid w:val="002E54B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E54B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E54B9"/>
    <w:rPr>
      <w:rFonts w:ascii="Times New Roman" w:hAnsi="Times New Roman" w:cs="Times New Roman" w:hint="default"/>
      <w:b/>
      <w:bCs/>
      <w:sz w:val="22"/>
      <w:szCs w:val="22"/>
    </w:rPr>
  </w:style>
  <w:style w:type="character" w:customStyle="1" w:styleId="CharacterStyle3">
    <w:name w:val="Character Style 3"/>
    <w:uiPriority w:val="99"/>
    <w:rsid w:val="002E54B9"/>
    <w:rPr>
      <w:rFonts w:ascii="Bookman Old Style" w:hAnsi="Bookman Old Style" w:cs="Bookman Old Style" w:hint="default"/>
      <w:spacing w:val="-5"/>
      <w:sz w:val="18"/>
      <w:szCs w:val="18"/>
    </w:rPr>
  </w:style>
  <w:style w:type="character" w:customStyle="1" w:styleId="Style8pt1">
    <w:name w:val="Style 8 pt1"/>
    <w:rsid w:val="002E54B9"/>
    <w:rPr>
      <w:rFonts w:ascii="Georgia" w:hAnsi="Georgia" w:hint="default"/>
      <w:sz w:val="16"/>
    </w:rPr>
  </w:style>
  <w:style w:type="character" w:customStyle="1" w:styleId="UnderlineStyleChar7">
    <w:name w:val="Underline Style Char7"/>
    <w:rsid w:val="002E54B9"/>
    <w:rPr>
      <w:rFonts w:ascii="Garamond" w:hAnsi="Garamond" w:hint="default"/>
      <w:sz w:val="22"/>
      <w:szCs w:val="24"/>
      <w:u w:val="single"/>
      <w:lang w:val="en-US" w:eastAsia="en-US" w:bidi="ar-SA"/>
    </w:rPr>
  </w:style>
  <w:style w:type="character" w:customStyle="1" w:styleId="StyleArial6ptBold">
    <w:name w:val="Style Arial 6 pt Bold"/>
    <w:rsid w:val="002E54B9"/>
    <w:rPr>
      <w:rFonts w:ascii="Arial" w:hAnsi="Arial" w:cs="Arial" w:hint="default"/>
      <w:bCs/>
      <w:sz w:val="12"/>
    </w:rPr>
  </w:style>
  <w:style w:type="character" w:customStyle="1" w:styleId="Heading2Char5">
    <w:name w:val="Heading 2 Char5"/>
    <w:rsid w:val="002E54B9"/>
    <w:rPr>
      <w:rFonts w:ascii="Garamond" w:hAnsi="Garamond" w:cs="Arial" w:hint="default"/>
      <w:b/>
      <w:bCs/>
      <w:iCs/>
      <w:sz w:val="24"/>
      <w:szCs w:val="28"/>
      <w:lang w:val="en-US" w:eastAsia="en-US" w:bidi="ar-SA"/>
    </w:rPr>
  </w:style>
  <w:style w:type="character" w:customStyle="1" w:styleId="TagGreg">
    <w:name w:val="TagGreg"/>
    <w:uiPriority w:val="1"/>
    <w:qFormat/>
    <w:rsid w:val="002E54B9"/>
    <w:rPr>
      <w:b/>
      <w:bCs w:val="0"/>
      <w:sz w:val="24"/>
    </w:rPr>
  </w:style>
  <w:style w:type="character" w:customStyle="1" w:styleId="StyleDebateUnderline10pt">
    <w:name w:val="Style Debate Underline + 10 pt"/>
    <w:rsid w:val="002E54B9"/>
    <w:rPr>
      <w:rFonts w:ascii="Times New Roman" w:hAnsi="Times New Roman" w:cs="Times New Roman" w:hint="default"/>
      <w:sz w:val="20"/>
      <w:szCs w:val="20"/>
      <w:u w:val="single"/>
    </w:rPr>
  </w:style>
  <w:style w:type="character" w:customStyle="1" w:styleId="underlinedCharChar0">
    <w:name w:val="underlined Char Char"/>
    <w:locked/>
    <w:rsid w:val="002E54B9"/>
    <w:rPr>
      <w:u w:val="single"/>
    </w:rPr>
  </w:style>
  <w:style w:type="character" w:customStyle="1" w:styleId="SourceBold">
    <w:name w:val="Source Bold"/>
    <w:rsid w:val="002E54B9"/>
    <w:rPr>
      <w:rFonts w:ascii="Arial Narrow" w:hAnsi="Arial Narrow" w:hint="default"/>
      <w:b/>
      <w:bCs w:val="0"/>
      <w:strike w:val="0"/>
      <w:dstrike w:val="0"/>
      <w:sz w:val="24"/>
      <w:u w:val="none"/>
      <w:effect w:val="none"/>
    </w:rPr>
  </w:style>
  <w:style w:type="character" w:customStyle="1" w:styleId="2xBoldUnderline">
    <w:name w:val="2x_Bold_Underline"/>
    <w:rsid w:val="002E54B9"/>
    <w:rPr>
      <w:b/>
      <w:bCs/>
      <w:sz w:val="24"/>
      <w:u w:val="thick"/>
    </w:rPr>
  </w:style>
  <w:style w:type="character" w:customStyle="1" w:styleId="Dottedunderline">
    <w:name w:val="Dotted underline"/>
    <w:rsid w:val="002E54B9"/>
    <w:rPr>
      <w:u w:val="dotted"/>
    </w:rPr>
  </w:style>
  <w:style w:type="character" w:customStyle="1" w:styleId="readChar">
    <w:name w:val="read Char"/>
    <w:rsid w:val="002E54B9"/>
    <w:rPr>
      <w:szCs w:val="22"/>
      <w:u w:val="single"/>
      <w:lang w:val="en-US" w:eastAsia="en-US" w:bidi="ar-SA"/>
    </w:rPr>
  </w:style>
  <w:style w:type="character" w:customStyle="1" w:styleId="underlining0">
    <w:name w:val="underlining"/>
    <w:rsid w:val="002E54B9"/>
    <w:rPr>
      <w:u w:val="single"/>
    </w:rPr>
  </w:style>
  <w:style w:type="character" w:customStyle="1" w:styleId="btitle">
    <w:name w:val="btitle"/>
    <w:rsid w:val="002E54B9"/>
  </w:style>
  <w:style w:type="character" w:customStyle="1" w:styleId="green">
    <w:name w:val="green"/>
    <w:rsid w:val="002E54B9"/>
  </w:style>
  <w:style w:type="character" w:customStyle="1" w:styleId="BodyText20">
    <w:name w:val="Body Text2"/>
    <w:rsid w:val="002E54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E54B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E54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E54B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E54B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E54B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E54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E54B9"/>
    <w:rPr>
      <w:rFonts w:ascii="Sylfaen" w:hAnsi="Sylfaen" w:cs="Sylfaen" w:hint="default"/>
      <w:i/>
      <w:iCs/>
      <w:strike w:val="0"/>
      <w:dstrike w:val="0"/>
      <w:sz w:val="19"/>
      <w:szCs w:val="19"/>
      <w:u w:val="none"/>
      <w:effect w:val="none"/>
      <w:shd w:val="clear" w:color="auto" w:fill="FFFFFF"/>
    </w:rPr>
  </w:style>
  <w:style w:type="character" w:customStyle="1" w:styleId="1">
    <w:name w:val="1"/>
    <w:rsid w:val="002E54B9"/>
    <w:rPr>
      <w:rFonts w:ascii="Arial" w:hAnsi="Arial" w:cs="Arial" w:hint="default"/>
      <w:bCs/>
      <w:sz w:val="20"/>
      <w:u w:val="single"/>
      <w:lang w:val="en-US" w:eastAsia="en-US" w:bidi="ar-SA"/>
    </w:rPr>
  </w:style>
  <w:style w:type="character" w:customStyle="1" w:styleId="CharChar31">
    <w:name w:val="Char Char31"/>
    <w:rsid w:val="002E54B9"/>
    <w:rPr>
      <w:rFonts w:ascii="Arial" w:hAnsi="Arial" w:cs="Arial" w:hint="default"/>
      <w:b/>
      <w:bCs/>
      <w:iCs/>
      <w:lang w:val="en-US" w:eastAsia="en-US" w:bidi="ar-SA"/>
    </w:rPr>
  </w:style>
  <w:style w:type="character" w:customStyle="1" w:styleId="Subtitle2">
    <w:name w:val="Subtitle2"/>
    <w:rsid w:val="002E54B9"/>
  </w:style>
  <w:style w:type="character" w:customStyle="1" w:styleId="drop">
    <w:name w:val="drop"/>
    <w:rsid w:val="002E54B9"/>
  </w:style>
  <w:style w:type="character" w:customStyle="1" w:styleId="bioline">
    <w:name w:val="bioline"/>
    <w:rsid w:val="002E54B9"/>
  </w:style>
  <w:style w:type="character" w:customStyle="1" w:styleId="articletitle0">
    <w:name w:val="article_title"/>
    <w:rsid w:val="002E54B9"/>
  </w:style>
  <w:style w:type="character" w:customStyle="1" w:styleId="A4">
    <w:name w:val="A4"/>
    <w:uiPriority w:val="99"/>
    <w:rsid w:val="002E54B9"/>
    <w:rPr>
      <w:color w:val="000000"/>
    </w:rPr>
  </w:style>
  <w:style w:type="character" w:customStyle="1" w:styleId="s2">
    <w:name w:val="s2"/>
    <w:rsid w:val="002E54B9"/>
  </w:style>
  <w:style w:type="character" w:customStyle="1" w:styleId="s4">
    <w:name w:val="s4"/>
    <w:rsid w:val="002E54B9"/>
  </w:style>
  <w:style w:type="character" w:customStyle="1" w:styleId="s5">
    <w:name w:val="s5"/>
    <w:rsid w:val="002E54B9"/>
  </w:style>
  <w:style w:type="character" w:customStyle="1" w:styleId="cap">
    <w:name w:val="cap"/>
    <w:rsid w:val="002E54B9"/>
  </w:style>
  <w:style w:type="character" w:customStyle="1" w:styleId="rightsnotice">
    <w:name w:val="rightsnotice"/>
    <w:rsid w:val="002E54B9"/>
  </w:style>
  <w:style w:type="character" w:customStyle="1" w:styleId="Caption1">
    <w:name w:val="Caption1"/>
    <w:rsid w:val="002E54B9"/>
  </w:style>
  <w:style w:type="character" w:customStyle="1" w:styleId="credit">
    <w:name w:val="credit"/>
    <w:rsid w:val="002E54B9"/>
  </w:style>
  <w:style w:type="character" w:customStyle="1" w:styleId="scaps">
    <w:name w:val="scaps"/>
    <w:rsid w:val="002E54B9"/>
  </w:style>
  <w:style w:type="character" w:customStyle="1" w:styleId="current-article">
    <w:name w:val="current-article"/>
    <w:rsid w:val="002E54B9"/>
  </w:style>
  <w:style w:type="character" w:customStyle="1" w:styleId="related-current-indicator">
    <w:name w:val="related-current-indicator"/>
    <w:rsid w:val="002E54B9"/>
  </w:style>
  <w:style w:type="character" w:customStyle="1" w:styleId="bylclear">
    <w:name w:val="bylclear"/>
    <w:rsid w:val="002E54B9"/>
  </w:style>
  <w:style w:type="character" w:customStyle="1" w:styleId="timestamp">
    <w:name w:val="timestamp"/>
    <w:rsid w:val="002E54B9"/>
  </w:style>
  <w:style w:type="character" w:customStyle="1" w:styleId="comments">
    <w:name w:val="comments"/>
    <w:rsid w:val="002E54B9"/>
  </w:style>
  <w:style w:type="character" w:customStyle="1" w:styleId="essaytext">
    <w:name w:val="essaytext"/>
    <w:rsid w:val="002E54B9"/>
  </w:style>
  <w:style w:type="character" w:customStyle="1" w:styleId="username">
    <w:name w:val="username"/>
    <w:rsid w:val="002E54B9"/>
  </w:style>
  <w:style w:type="character" w:customStyle="1" w:styleId="toplinks">
    <w:name w:val="toplinks"/>
    <w:rsid w:val="002E54B9"/>
  </w:style>
  <w:style w:type="character" w:customStyle="1" w:styleId="A3">
    <w:name w:val="A3"/>
    <w:uiPriority w:val="99"/>
    <w:rsid w:val="002E54B9"/>
    <w:rPr>
      <w:rFonts w:ascii="Perpetua" w:hAnsi="Perpetua" w:cs="Perpetua" w:hint="default"/>
      <w:color w:val="000000"/>
      <w:sz w:val="15"/>
      <w:szCs w:val="15"/>
    </w:rPr>
  </w:style>
  <w:style w:type="character" w:customStyle="1" w:styleId="see">
    <w:name w:val="see"/>
    <w:rsid w:val="002E54B9"/>
  </w:style>
  <w:style w:type="character" w:customStyle="1" w:styleId="first-letter">
    <w:name w:val="first-letter"/>
    <w:rsid w:val="002E54B9"/>
  </w:style>
  <w:style w:type="character" w:customStyle="1" w:styleId="focusparagraph">
    <w:name w:val="focusparagraph"/>
    <w:rsid w:val="002E54B9"/>
  </w:style>
  <w:style w:type="character" w:customStyle="1" w:styleId="lightblue">
    <w:name w:val="lightblue"/>
    <w:rsid w:val="002E54B9"/>
  </w:style>
  <w:style w:type="character" w:customStyle="1" w:styleId="StyleUnderlineCharChar9pt">
    <w:name w:val="Style Underline Char Char + 9 pt"/>
    <w:rsid w:val="002E54B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E54B9"/>
  </w:style>
  <w:style w:type="character" w:customStyle="1" w:styleId="Title10">
    <w:name w:val="Title1"/>
    <w:rsid w:val="002E54B9"/>
  </w:style>
  <w:style w:type="character" w:customStyle="1" w:styleId="BoldandUnderlineCharCharCharChar">
    <w:name w:val="Bold and Underline Char Char Char Char"/>
    <w:rsid w:val="002E54B9"/>
    <w:rPr>
      <w:b/>
      <w:bCs w:val="0"/>
      <w:noProof w:val="0"/>
      <w:u w:val="single"/>
      <w:lang w:val="en-US" w:eastAsia="en-US" w:bidi="ar-SA"/>
    </w:rPr>
  </w:style>
  <w:style w:type="character" w:customStyle="1" w:styleId="FontStyle29">
    <w:name w:val="Font Style29"/>
    <w:uiPriority w:val="99"/>
    <w:rsid w:val="002E54B9"/>
    <w:rPr>
      <w:rFonts w:ascii="Arial" w:hAnsi="Arial" w:cs="Arial" w:hint="default"/>
      <w:sz w:val="14"/>
      <w:szCs w:val="14"/>
    </w:rPr>
  </w:style>
  <w:style w:type="character" w:customStyle="1" w:styleId="CardsUnderlined">
    <w:name w:val="Cards Underlined"/>
    <w:rsid w:val="002E54B9"/>
    <w:rPr>
      <w:rFonts w:ascii="Helvetica" w:hAnsi="Helvetica" w:cs="Helvetica" w:hint="default"/>
      <w:sz w:val="22"/>
      <w:szCs w:val="24"/>
      <w:u w:val="thick"/>
    </w:rPr>
  </w:style>
  <w:style w:type="character" w:customStyle="1" w:styleId="titles">
    <w:name w:val="titles"/>
    <w:rsid w:val="002E54B9"/>
  </w:style>
  <w:style w:type="character" w:customStyle="1" w:styleId="articletext0">
    <w:name w:val="article_text"/>
    <w:rsid w:val="002E54B9"/>
  </w:style>
  <w:style w:type="character" w:customStyle="1" w:styleId="contentauthor">
    <w:name w:val="contentauthor"/>
    <w:rsid w:val="002E54B9"/>
  </w:style>
  <w:style w:type="character" w:customStyle="1" w:styleId="subarticleheader">
    <w:name w:val="subarticleheader"/>
    <w:rsid w:val="002E54B9"/>
  </w:style>
  <w:style w:type="character" w:customStyle="1" w:styleId="spelle">
    <w:name w:val="spelle"/>
    <w:rsid w:val="002E54B9"/>
  </w:style>
  <w:style w:type="character" w:customStyle="1" w:styleId="grame">
    <w:name w:val="grame"/>
    <w:rsid w:val="002E54B9"/>
  </w:style>
  <w:style w:type="character" w:customStyle="1" w:styleId="newstitle1">
    <w:name w:val="newstitle1"/>
    <w:rsid w:val="002E54B9"/>
  </w:style>
  <w:style w:type="character" w:customStyle="1" w:styleId="copy">
    <w:name w:val="copy"/>
    <w:rsid w:val="002E54B9"/>
  </w:style>
  <w:style w:type="character" w:customStyle="1" w:styleId="topheadline">
    <w:name w:val="topheadline"/>
    <w:rsid w:val="002E54B9"/>
  </w:style>
  <w:style w:type="character" w:customStyle="1" w:styleId="Stylereduce27pt">
    <w:name w:val="Style reduce2 + 7 pt"/>
    <w:rsid w:val="002E54B9"/>
    <w:rPr>
      <w:rFonts w:ascii="Times New Roman" w:hAnsi="Times New Roman" w:cs="Arial" w:hint="default"/>
      <w:color w:val="000000"/>
      <w:sz w:val="14"/>
      <w:szCs w:val="22"/>
    </w:rPr>
  </w:style>
  <w:style w:type="character" w:customStyle="1" w:styleId="srtitle">
    <w:name w:val="srtitle"/>
    <w:rsid w:val="002E54B9"/>
  </w:style>
  <w:style w:type="character" w:customStyle="1" w:styleId="st1">
    <w:name w:val="st1"/>
    <w:rsid w:val="002E54B9"/>
  </w:style>
  <w:style w:type="character" w:customStyle="1" w:styleId="StyleStyleGaramond">
    <w:name w:val="Style Style Garamond +"/>
    <w:rsid w:val="002E54B9"/>
    <w:rPr>
      <w:rFonts w:ascii="Garamond" w:hAnsi="Garamond" w:cs="Times New Roman" w:hint="default"/>
      <w:sz w:val="20"/>
    </w:rPr>
  </w:style>
  <w:style w:type="character" w:customStyle="1" w:styleId="quotechar0">
    <w:name w:val="quotechar"/>
    <w:rsid w:val="002E54B9"/>
  </w:style>
  <w:style w:type="character" w:customStyle="1" w:styleId="boldunderline0">
    <w:name w:val="boldunderline"/>
    <w:rsid w:val="002E54B9"/>
  </w:style>
  <w:style w:type="character" w:customStyle="1" w:styleId="A8">
    <w:name w:val="A8"/>
    <w:rsid w:val="002E54B9"/>
    <w:rPr>
      <w:rFonts w:ascii="Scala" w:hAnsi="Scala" w:cs="Scala" w:hint="default"/>
      <w:color w:val="000000"/>
      <w:sz w:val="15"/>
      <w:szCs w:val="15"/>
    </w:rPr>
  </w:style>
  <w:style w:type="character" w:customStyle="1" w:styleId="A0">
    <w:name w:val="A0"/>
    <w:uiPriority w:val="99"/>
    <w:rsid w:val="002E54B9"/>
    <w:rPr>
      <w:rFonts w:ascii="Scala" w:hAnsi="Scala" w:cs="Scala" w:hint="default"/>
      <w:color w:val="000000"/>
      <w:sz w:val="16"/>
      <w:szCs w:val="16"/>
    </w:rPr>
  </w:style>
  <w:style w:type="character" w:customStyle="1" w:styleId="Date11">
    <w:name w:val="Date11"/>
    <w:rsid w:val="002E54B9"/>
  </w:style>
  <w:style w:type="character" w:customStyle="1" w:styleId="Boxout">
    <w:name w:val="Box out"/>
    <w:uiPriority w:val="1"/>
    <w:qFormat/>
    <w:rsid w:val="002E54B9"/>
    <w:rPr>
      <w:rFonts w:ascii="Tahoma" w:hAnsi="Tahoma" w:cs="Tahoma" w:hint="default"/>
      <w:b/>
      <w:bCs w:val="0"/>
      <w:sz w:val="20"/>
      <w:u w:val="single"/>
      <w:bdr w:val="none" w:sz="0" w:space="0" w:color="auto" w:frame="1"/>
      <w:shd w:val="clear" w:color="auto" w:fill="A9E8F5"/>
    </w:rPr>
  </w:style>
  <w:style w:type="character" w:customStyle="1" w:styleId="metad">
    <w:name w:val="metad"/>
    <w:rsid w:val="002E54B9"/>
  </w:style>
  <w:style w:type="character" w:customStyle="1" w:styleId="sifr-alternate">
    <w:name w:val="sifr-alternate"/>
    <w:rsid w:val="002E54B9"/>
  </w:style>
  <w:style w:type="character" w:customStyle="1" w:styleId="justify1">
    <w:name w:val="justify1"/>
    <w:rsid w:val="002E54B9"/>
  </w:style>
  <w:style w:type="character" w:customStyle="1" w:styleId="artbody1">
    <w:name w:val="art_body1"/>
    <w:rsid w:val="002E54B9"/>
    <w:rPr>
      <w:rFonts w:ascii="Arial" w:hAnsi="Arial" w:cs="Arial" w:hint="default"/>
    </w:rPr>
  </w:style>
  <w:style w:type="character" w:customStyle="1" w:styleId="A1">
    <w:name w:val="A1"/>
    <w:uiPriority w:val="99"/>
    <w:rsid w:val="002E54B9"/>
    <w:rPr>
      <w:rFonts w:ascii="Book Antiqua" w:hAnsi="Book Antiqua" w:cs="Book Antiqua" w:hint="default"/>
      <w:color w:val="221E1F"/>
      <w:sz w:val="22"/>
      <w:szCs w:val="22"/>
    </w:rPr>
  </w:style>
  <w:style w:type="character" w:customStyle="1" w:styleId="reality">
    <w:name w:val="reality"/>
    <w:rsid w:val="002E54B9"/>
  </w:style>
  <w:style w:type="character" w:customStyle="1" w:styleId="text2">
    <w:name w:val="text2"/>
    <w:rsid w:val="002E54B9"/>
  </w:style>
  <w:style w:type="character" w:customStyle="1" w:styleId="StyleUnderlineChar2CharChar11pt">
    <w:name w:val="Style Underline Char2 Char Char + 11 pt"/>
    <w:rsid w:val="002E54B9"/>
    <w:rPr>
      <w:rFonts w:ascii="Times New Roman" w:hAnsi="Times New Roman" w:cs="Times New Roman" w:hint="default"/>
      <w:sz w:val="20"/>
      <w:u w:val="single"/>
    </w:rPr>
  </w:style>
  <w:style w:type="character" w:customStyle="1" w:styleId="StyleStyleBoldUnderline11pt">
    <w:name w:val="Style Style Bold Underline + 11 pt"/>
    <w:rsid w:val="002E54B9"/>
    <w:rPr>
      <w:b/>
      <w:bCs/>
      <w:sz w:val="20"/>
      <w:u w:val="single"/>
    </w:rPr>
  </w:style>
  <w:style w:type="character" w:customStyle="1" w:styleId="articlehead2">
    <w:name w:val="articlehead2"/>
    <w:rsid w:val="002E54B9"/>
  </w:style>
  <w:style w:type="character" w:customStyle="1" w:styleId="pronset">
    <w:name w:val="pronset"/>
    <w:rsid w:val="002E54B9"/>
  </w:style>
  <w:style w:type="character" w:customStyle="1" w:styleId="prondelim">
    <w:name w:val="prondelim"/>
    <w:rsid w:val="002E54B9"/>
  </w:style>
  <w:style w:type="character" w:customStyle="1" w:styleId="prontoggle">
    <w:name w:val="pron_toggle"/>
    <w:rsid w:val="002E54B9"/>
  </w:style>
  <w:style w:type="character" w:customStyle="1" w:styleId="boldface">
    <w:name w:val="boldface"/>
    <w:rsid w:val="002E54B9"/>
  </w:style>
  <w:style w:type="character" w:customStyle="1" w:styleId="secondary-bf">
    <w:name w:val="secondary-bf"/>
    <w:rsid w:val="002E54B9"/>
  </w:style>
  <w:style w:type="table" w:styleId="ColorfulGrid-Accent1">
    <w:name w:val="Colorful Grid Accent 1"/>
    <w:basedOn w:val="TableNormal"/>
    <w:link w:val="ColorfulGrid-Accent1Char"/>
    <w:uiPriority w:val="29"/>
    <w:unhideWhenUsed/>
    <w:rsid w:val="002E54B9"/>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E54B9"/>
    <w:rPr>
      <w:rFonts w:ascii="Times New Roman" w:hAnsi="Times New Roman" w:cs="Times New Roman" w:hint="default"/>
      <w:iCs/>
      <w:color w:val="000000"/>
      <w:sz w:val="16"/>
    </w:rPr>
  </w:style>
  <w:style w:type="character" w:customStyle="1" w:styleId="Boxout0">
    <w:name w:val="Boxout"/>
    <w:uiPriority w:val="1"/>
    <w:qFormat/>
    <w:rsid w:val="002E54B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E54B9"/>
  </w:style>
  <w:style w:type="character" w:customStyle="1" w:styleId="pg">
    <w:name w:val="pg"/>
    <w:rsid w:val="002E54B9"/>
  </w:style>
  <w:style w:type="character" w:customStyle="1" w:styleId="detailtitle">
    <w:name w:val="detailtitle"/>
    <w:rsid w:val="002E54B9"/>
  </w:style>
  <w:style w:type="character" w:customStyle="1" w:styleId="storydate">
    <w:name w:val="storydate"/>
    <w:rsid w:val="002E54B9"/>
  </w:style>
  <w:style w:type="character" w:customStyle="1" w:styleId="preloadwrap">
    <w:name w:val="preloadwrap"/>
    <w:rsid w:val="002E54B9"/>
  </w:style>
  <w:style w:type="character" w:customStyle="1" w:styleId="creditwrap">
    <w:name w:val="creditwrap"/>
    <w:rsid w:val="002E54B9"/>
  </w:style>
  <w:style w:type="character" w:customStyle="1" w:styleId="DefaultChar1">
    <w:name w:val="Default Char1"/>
    <w:rsid w:val="002E54B9"/>
    <w:rPr>
      <w:noProof w:val="0"/>
      <w:color w:val="000000"/>
      <w:lang w:val="en-US" w:eastAsia="en-US" w:bidi="ar-SA"/>
    </w:rPr>
  </w:style>
  <w:style w:type="character" w:customStyle="1" w:styleId="textunderlineChar0">
    <w:name w:val="text underline Char"/>
    <w:rsid w:val="002E54B9"/>
    <w:rPr>
      <w:sz w:val="24"/>
      <w:szCs w:val="22"/>
      <w:u w:val="thick"/>
      <w:lang w:val="en-US" w:eastAsia="en-US" w:bidi="ar-SA"/>
    </w:rPr>
  </w:style>
  <w:style w:type="character" w:customStyle="1" w:styleId="BoldChar">
    <w:name w:val="Bold Char"/>
    <w:rsid w:val="002E54B9"/>
    <w:rPr>
      <w:rFonts w:ascii="Times New Roman" w:eastAsia="Times New Roman" w:hAnsi="Times New Roman" w:cs="Times New Roman" w:hint="default"/>
      <w:b/>
      <w:bCs w:val="0"/>
      <w:szCs w:val="24"/>
    </w:rPr>
  </w:style>
  <w:style w:type="character" w:customStyle="1" w:styleId="pmterms31">
    <w:name w:val="pmterms31"/>
    <w:rsid w:val="002E54B9"/>
    <w:rPr>
      <w:b/>
      <w:bCs/>
      <w:i w:val="0"/>
      <w:iCs w:val="0"/>
      <w:color w:val="000000"/>
    </w:rPr>
  </w:style>
  <w:style w:type="character" w:customStyle="1" w:styleId="copyrightdescription">
    <w:name w:val="copyrightdescription"/>
    <w:rsid w:val="002E54B9"/>
  </w:style>
  <w:style w:type="character" w:customStyle="1" w:styleId="ft01">
    <w:name w:val="ft01"/>
    <w:rsid w:val="002E54B9"/>
    <w:rPr>
      <w:rFonts w:ascii="Times" w:hAnsi="Times" w:cs="Times" w:hint="default"/>
      <w:color w:val="000000"/>
      <w:sz w:val="14"/>
      <w:szCs w:val="14"/>
    </w:rPr>
  </w:style>
  <w:style w:type="character" w:customStyle="1" w:styleId="ft11">
    <w:name w:val="ft11"/>
    <w:rsid w:val="002E54B9"/>
    <w:rPr>
      <w:rFonts w:ascii="Times" w:hAnsi="Times" w:cs="Times" w:hint="default"/>
      <w:color w:val="000000"/>
      <w:sz w:val="17"/>
      <w:szCs w:val="17"/>
    </w:rPr>
  </w:style>
  <w:style w:type="character" w:customStyle="1" w:styleId="ft21">
    <w:name w:val="ft21"/>
    <w:rsid w:val="002E54B9"/>
    <w:rPr>
      <w:rFonts w:ascii="Times" w:hAnsi="Times" w:cs="Times" w:hint="default"/>
      <w:color w:val="000000"/>
      <w:sz w:val="15"/>
      <w:szCs w:val="15"/>
    </w:rPr>
  </w:style>
  <w:style w:type="character" w:customStyle="1" w:styleId="ft31">
    <w:name w:val="ft31"/>
    <w:rsid w:val="002E54B9"/>
    <w:rPr>
      <w:rFonts w:ascii="Times" w:hAnsi="Times" w:cs="Times" w:hint="default"/>
      <w:color w:val="000000"/>
      <w:sz w:val="15"/>
      <w:szCs w:val="15"/>
    </w:rPr>
  </w:style>
  <w:style w:type="character" w:customStyle="1" w:styleId="dquo">
    <w:name w:val="dquo"/>
    <w:rsid w:val="002E54B9"/>
  </w:style>
  <w:style w:type="character" w:customStyle="1" w:styleId="caps2">
    <w:name w:val="caps2"/>
    <w:rsid w:val="002E54B9"/>
  </w:style>
  <w:style w:type="character" w:customStyle="1" w:styleId="CardsFont12ptCharCharCharChar">
    <w:name w:val="Cards + Font: 12 pt Char Char Char Char"/>
    <w:rsid w:val="002E54B9"/>
    <w:rPr>
      <w:sz w:val="24"/>
      <w:szCs w:val="24"/>
      <w:u w:val="thick"/>
      <w:lang w:val="en-US" w:eastAsia="en-US" w:bidi="ar-SA"/>
    </w:rPr>
  </w:style>
  <w:style w:type="character" w:customStyle="1" w:styleId="ccs">
    <w:name w:val="c cs"/>
    <w:rsid w:val="002E54B9"/>
  </w:style>
  <w:style w:type="character" w:customStyle="1" w:styleId="UnderlinedEvChar">
    <w:name w:val="Underlined Ev Char"/>
    <w:rsid w:val="002E54B9"/>
    <w:rPr>
      <w:rFonts w:ascii="Times New Roman" w:eastAsia="Times New Roman" w:hAnsi="Times New Roman" w:cs="Times New Roman" w:hint="default"/>
      <w:szCs w:val="24"/>
      <w:u w:val="single"/>
    </w:rPr>
  </w:style>
  <w:style w:type="character" w:customStyle="1" w:styleId="dropshadow">
    <w:name w:val="dropshadow"/>
    <w:rsid w:val="002E54B9"/>
  </w:style>
  <w:style w:type="character" w:customStyle="1" w:styleId="d05ws">
    <w:name w:val="d05ws"/>
    <w:rsid w:val="002E54B9"/>
  </w:style>
  <w:style w:type="character" w:customStyle="1" w:styleId="rzibod">
    <w:name w:val="rzibod"/>
    <w:rsid w:val="002E54B9"/>
  </w:style>
  <w:style w:type="character" w:customStyle="1" w:styleId="StyleBold1">
    <w:name w:val="Style Bold1"/>
    <w:rsid w:val="002E54B9"/>
    <w:rPr>
      <w:rFonts w:ascii="Georgia" w:hAnsi="Georgia" w:hint="default"/>
      <w:b/>
      <w:bCs/>
      <w:sz w:val="22"/>
    </w:rPr>
  </w:style>
  <w:style w:type="character" w:customStyle="1" w:styleId="headertext">
    <w:name w:val="headertext"/>
    <w:rsid w:val="002E54B9"/>
  </w:style>
  <w:style w:type="character" w:customStyle="1" w:styleId="endnote-reference">
    <w:name w:val="endnote-reference"/>
    <w:rsid w:val="002E54B9"/>
  </w:style>
  <w:style w:type="character" w:customStyle="1" w:styleId="officialsname">
    <w:name w:val="official_s_name"/>
    <w:rsid w:val="002E54B9"/>
  </w:style>
  <w:style w:type="character" w:customStyle="1" w:styleId="audience">
    <w:name w:val="audience"/>
    <w:rsid w:val="002E54B9"/>
  </w:style>
  <w:style w:type="character" w:customStyle="1" w:styleId="A7">
    <w:name w:val="A7"/>
    <w:uiPriority w:val="99"/>
    <w:rsid w:val="002E54B9"/>
    <w:rPr>
      <w:rFonts w:ascii="Myriad Pro" w:hAnsi="Myriad Pro" w:cs="Myriad Pro" w:hint="default"/>
      <w:color w:val="0066B1"/>
      <w:sz w:val="22"/>
      <w:szCs w:val="22"/>
    </w:rPr>
  </w:style>
  <w:style w:type="character" w:customStyle="1" w:styleId="normalchar">
    <w:name w:val="normal__char"/>
    <w:rsid w:val="002E54B9"/>
  </w:style>
  <w:style w:type="character" w:customStyle="1" w:styleId="hyperlink002cheading0020100200028block0020title0029char">
    <w:name w:val="hyperlink_002cheading_00201_0020_0028block_0020title_0029__char"/>
    <w:rsid w:val="002E54B9"/>
  </w:style>
  <w:style w:type="character" w:customStyle="1" w:styleId="underline002cstyle0020bold0020underlinechar">
    <w:name w:val="underline_002cstyle_0020bold_0020underline__char"/>
    <w:rsid w:val="002E54B9"/>
  </w:style>
  <w:style w:type="character" w:customStyle="1" w:styleId="copyboldblack">
    <w:name w:val="copyboldblack"/>
    <w:rsid w:val="002E54B9"/>
  </w:style>
  <w:style w:type="character" w:customStyle="1" w:styleId="copybold">
    <w:name w:val="copybold"/>
    <w:rsid w:val="002E54B9"/>
  </w:style>
  <w:style w:type="character" w:customStyle="1" w:styleId="author-date0">
    <w:name w:val="author-date"/>
    <w:rsid w:val="002E54B9"/>
  </w:style>
  <w:style w:type="character" w:customStyle="1" w:styleId="hidden">
    <w:name w:val="hidden"/>
    <w:rsid w:val="002E54B9"/>
  </w:style>
  <w:style w:type="character" w:customStyle="1" w:styleId="articlebegin">
    <w:name w:val="articlebegin"/>
    <w:rsid w:val="002E54B9"/>
  </w:style>
  <w:style w:type="character" w:customStyle="1" w:styleId="mediaoverlay">
    <w:name w:val="mediaoverlay"/>
    <w:rsid w:val="002E54B9"/>
  </w:style>
  <w:style w:type="character" w:customStyle="1" w:styleId="blogcaption">
    <w:name w:val="blog_caption"/>
    <w:rsid w:val="002E54B9"/>
  </w:style>
  <w:style w:type="character" w:customStyle="1" w:styleId="commnet-abuzz">
    <w:name w:val="commnet-abuzz"/>
    <w:rsid w:val="002E54B9"/>
  </w:style>
  <w:style w:type="character" w:customStyle="1" w:styleId="fbconnectbuttontext">
    <w:name w:val="fbconnectbutton_text"/>
    <w:rsid w:val="002E54B9"/>
  </w:style>
  <w:style w:type="character" w:customStyle="1" w:styleId="fbsharecountinner">
    <w:name w:val="fb_share_count_inner"/>
    <w:rsid w:val="002E54B9"/>
  </w:style>
  <w:style w:type="character" w:customStyle="1" w:styleId="stbuttontext">
    <w:name w:val="stbuttontext"/>
    <w:rsid w:val="002E54B9"/>
  </w:style>
  <w:style w:type="character" w:customStyle="1" w:styleId="source">
    <w:name w:val="source"/>
    <w:rsid w:val="002E54B9"/>
  </w:style>
  <w:style w:type="character" w:customStyle="1" w:styleId="pubdate">
    <w:name w:val="pubdate"/>
    <w:rsid w:val="002E54B9"/>
  </w:style>
  <w:style w:type="character" w:customStyle="1" w:styleId="grey">
    <w:name w:val="grey"/>
    <w:rsid w:val="002E54B9"/>
  </w:style>
  <w:style w:type="character" w:customStyle="1" w:styleId="postdate">
    <w:name w:val="post_date"/>
    <w:rsid w:val="002E54B9"/>
  </w:style>
  <w:style w:type="character" w:customStyle="1" w:styleId="bdx">
    <w:name w:val="bdx"/>
    <w:rsid w:val="002E54B9"/>
  </w:style>
  <w:style w:type="character" w:customStyle="1" w:styleId="bdl">
    <w:name w:val="bdl"/>
    <w:rsid w:val="002E54B9"/>
  </w:style>
  <w:style w:type="character" w:customStyle="1" w:styleId="breadcrumbitemcurrent">
    <w:name w:val="breadcrumbitemcurrent"/>
    <w:rsid w:val="002E54B9"/>
  </w:style>
  <w:style w:type="character" w:customStyle="1" w:styleId="bbl">
    <w:name w:val="bbl"/>
    <w:rsid w:val="002E54B9"/>
  </w:style>
  <w:style w:type="character" w:customStyle="1" w:styleId="Date2">
    <w:name w:val="Date2"/>
    <w:rsid w:val="002E54B9"/>
  </w:style>
  <w:style w:type="character" w:customStyle="1" w:styleId="company">
    <w:name w:val="company"/>
    <w:rsid w:val="002E54B9"/>
  </w:style>
  <w:style w:type="character" w:customStyle="1" w:styleId="itxtnewhookspan">
    <w:name w:val="itxtnewhookspan"/>
    <w:rsid w:val="002E54B9"/>
  </w:style>
  <w:style w:type="character" w:customStyle="1" w:styleId="gstxthlt">
    <w:name w:val="gstxt_hlt"/>
    <w:rsid w:val="002E54B9"/>
  </w:style>
  <w:style w:type="character" w:customStyle="1" w:styleId="SubtleEmphasis1">
    <w:name w:val="Subtle Emphasis1"/>
    <w:uiPriority w:val="19"/>
    <w:qFormat/>
    <w:rsid w:val="002E54B9"/>
    <w:rPr>
      <w:rFonts w:ascii="Times New Roman" w:hAnsi="Times New Roman" w:cs="Times New Roman" w:hint="default"/>
      <w:b/>
      <w:bCs w:val="0"/>
      <w:iCs/>
      <w:color w:val="auto"/>
      <w:sz w:val="22"/>
    </w:rPr>
  </w:style>
  <w:style w:type="character" w:customStyle="1" w:styleId="StyleBoldRed">
    <w:name w:val="Style Bold Red"/>
    <w:rsid w:val="002E54B9"/>
    <w:rPr>
      <w:b/>
      <w:bCs/>
      <w:color w:val="auto"/>
    </w:rPr>
  </w:style>
  <w:style w:type="character" w:customStyle="1" w:styleId="StyleTimesNewRoman8pt">
    <w:name w:val="Style Times New Roman 8 pt"/>
    <w:rsid w:val="002E54B9"/>
    <w:rPr>
      <w:rFonts w:ascii="Georgia" w:hAnsi="Georgia" w:hint="default"/>
      <w:sz w:val="16"/>
    </w:rPr>
  </w:style>
  <w:style w:type="character" w:customStyle="1" w:styleId="StyleStyle7pt8pt">
    <w:name w:val="Style Style 7 pt + 8 pt"/>
    <w:rsid w:val="002E54B9"/>
    <w:rPr>
      <w:sz w:val="16"/>
    </w:rPr>
  </w:style>
  <w:style w:type="character" w:customStyle="1" w:styleId="StyleStyleThickunderlineBold1">
    <w:name w:val="Style Style Thick underline + Bold1"/>
    <w:rsid w:val="002E54B9"/>
    <w:rPr>
      <w:b/>
      <w:bCs/>
      <w:u w:val="thick"/>
    </w:rPr>
  </w:style>
  <w:style w:type="character" w:customStyle="1" w:styleId="StyleUnderline2">
    <w:name w:val="Style Underline2"/>
    <w:rsid w:val="002E54B9"/>
    <w:rPr>
      <w:u w:val="single"/>
    </w:rPr>
  </w:style>
  <w:style w:type="character" w:customStyle="1" w:styleId="ShrinkText">
    <w:name w:val="Shrink Text"/>
    <w:rsid w:val="002E54B9"/>
    <w:rPr>
      <w:sz w:val="16"/>
    </w:rPr>
  </w:style>
  <w:style w:type="character" w:customStyle="1" w:styleId="smallcaps">
    <w:name w:val="smallcaps"/>
    <w:rsid w:val="002E54B9"/>
  </w:style>
  <w:style w:type="character" w:customStyle="1" w:styleId="goldbldtext">
    <w:name w:val="goldbldtext"/>
    <w:rsid w:val="002E54B9"/>
  </w:style>
  <w:style w:type="character" w:customStyle="1" w:styleId="cardshighlight0">
    <w:name w:val="cardshighlight"/>
    <w:rsid w:val="002E54B9"/>
  </w:style>
  <w:style w:type="character" w:customStyle="1" w:styleId="cardsfont12pt1">
    <w:name w:val="cardsfont12pt"/>
    <w:rsid w:val="002E54B9"/>
  </w:style>
  <w:style w:type="character" w:customStyle="1" w:styleId="ft1">
    <w:name w:val="ft1"/>
    <w:rsid w:val="002E54B9"/>
  </w:style>
  <w:style w:type="character" w:customStyle="1" w:styleId="ft6">
    <w:name w:val="ft6"/>
    <w:rsid w:val="002E54B9"/>
  </w:style>
  <w:style w:type="character" w:customStyle="1" w:styleId="kicker">
    <w:name w:val="kicker"/>
    <w:rsid w:val="002E54B9"/>
  </w:style>
  <w:style w:type="character" w:customStyle="1" w:styleId="backcontent">
    <w:name w:val="backcontent"/>
    <w:rsid w:val="002E54B9"/>
  </w:style>
  <w:style w:type="character" w:customStyle="1" w:styleId="daystmp">
    <w:name w:val="daystmp"/>
    <w:rsid w:val="002E54B9"/>
  </w:style>
  <w:style w:type="character" w:customStyle="1" w:styleId="cardsfont12ptchar">
    <w:name w:val="cardsfont12ptchar"/>
    <w:rsid w:val="002E54B9"/>
  </w:style>
  <w:style w:type="character" w:customStyle="1" w:styleId="gal">
    <w:name w:val="gal"/>
    <w:rsid w:val="002E54B9"/>
  </w:style>
  <w:style w:type="character" w:customStyle="1" w:styleId="submitted">
    <w:name w:val="submitted"/>
    <w:rsid w:val="002E54B9"/>
  </w:style>
  <w:style w:type="character" w:customStyle="1" w:styleId="imagedateline">
    <w:name w:val="image_dateline"/>
    <w:rsid w:val="002E54B9"/>
  </w:style>
  <w:style w:type="character" w:customStyle="1" w:styleId="authordatecharchar">
    <w:name w:val="authordatecharchar"/>
    <w:rsid w:val="002E54B9"/>
  </w:style>
  <w:style w:type="character" w:customStyle="1" w:styleId="style1char0">
    <w:name w:val="style1char"/>
    <w:rsid w:val="002E54B9"/>
  </w:style>
  <w:style w:type="character" w:customStyle="1" w:styleId="tagcharchar0">
    <w:name w:val="tagcharchar"/>
    <w:rsid w:val="002E54B9"/>
  </w:style>
  <w:style w:type="character" w:customStyle="1" w:styleId="underlinedcharchar2">
    <w:name w:val="underlinedcharchar"/>
    <w:rsid w:val="002E54B9"/>
  </w:style>
  <w:style w:type="character" w:customStyle="1" w:styleId="BoxedChar">
    <w:name w:val="Boxed Char"/>
    <w:rsid w:val="002E54B9"/>
    <w:rPr>
      <w:rFonts w:ascii="Arial Narrow" w:hAnsi="Arial Narrow" w:hint="default"/>
      <w:b/>
      <w:bCs w:val="0"/>
      <w:sz w:val="18"/>
      <w:bdr w:val="single" w:sz="6" w:space="0" w:color="auto" w:frame="1"/>
    </w:rPr>
  </w:style>
  <w:style w:type="character" w:customStyle="1" w:styleId="Style11ptUnderline2">
    <w:name w:val="Style 11 pt Underline2"/>
    <w:rsid w:val="002E54B9"/>
    <w:rPr>
      <w:sz w:val="20"/>
      <w:u w:val="single"/>
    </w:rPr>
  </w:style>
  <w:style w:type="character" w:customStyle="1" w:styleId="Style11ptBoldUnderline2">
    <w:name w:val="Style 11 pt Bold Underline2"/>
    <w:rsid w:val="002E54B9"/>
    <w:rPr>
      <w:b/>
      <w:bCs/>
      <w:sz w:val="20"/>
      <w:u w:val="single"/>
    </w:rPr>
  </w:style>
  <w:style w:type="character" w:customStyle="1" w:styleId="nw">
    <w:name w:val="nw"/>
    <w:rsid w:val="002E54B9"/>
  </w:style>
  <w:style w:type="character" w:customStyle="1" w:styleId="Styleunderline11ptBoldBorderSinglesolidlineAuto">
    <w:name w:val="Style underline + 11 pt Bold Border: : (Single solid line Auto ..."/>
    <w:rsid w:val="002E54B9"/>
    <w:rPr>
      <w:b/>
      <w:bCs/>
      <w:sz w:val="20"/>
      <w:u w:val="single"/>
      <w:bdr w:val="single" w:sz="4" w:space="0" w:color="auto" w:frame="1"/>
    </w:rPr>
  </w:style>
  <w:style w:type="character" w:customStyle="1" w:styleId="cardCharCharChar1">
    <w:name w:val="card Char Char Char1"/>
    <w:rsid w:val="002E54B9"/>
    <w:rPr>
      <w:lang w:val="en-US" w:eastAsia="en-US" w:bidi="ar-SA"/>
    </w:rPr>
  </w:style>
  <w:style w:type="character" w:customStyle="1" w:styleId="authors1">
    <w:name w:val="authors1"/>
    <w:rsid w:val="002E54B9"/>
    <w:rPr>
      <w:rFonts w:ascii="Verdana" w:hAnsi="Verdana" w:hint="default"/>
      <w:b/>
      <w:bCs/>
      <w:color w:val="006699"/>
      <w:sz w:val="20"/>
      <w:szCs w:val="20"/>
    </w:rPr>
  </w:style>
  <w:style w:type="character" w:customStyle="1" w:styleId="headlinesectionlarge">
    <w:name w:val="headline_section_large"/>
    <w:rsid w:val="002E54B9"/>
  </w:style>
  <w:style w:type="character" w:customStyle="1" w:styleId="Styleunderline11ptBlack">
    <w:name w:val="Style underline + 11 pt Black"/>
    <w:rsid w:val="002E54B9"/>
    <w:rPr>
      <w:color w:val="000000"/>
      <w:sz w:val="20"/>
      <w:u w:val="single"/>
    </w:rPr>
  </w:style>
  <w:style w:type="character" w:customStyle="1" w:styleId="Styleunderline11ptBoldBlack">
    <w:name w:val="Style underline + 11 pt Bold Black"/>
    <w:rsid w:val="002E54B9"/>
    <w:rPr>
      <w:b/>
      <w:bCs/>
      <w:color w:val="000000"/>
      <w:sz w:val="20"/>
      <w:u w:val="single"/>
    </w:rPr>
  </w:style>
  <w:style w:type="character" w:customStyle="1" w:styleId="Style11ptBoldBlackUnderline">
    <w:name w:val="Style 11 pt Bold Black Underline"/>
    <w:rsid w:val="002E54B9"/>
    <w:rPr>
      <w:b/>
      <w:bCs/>
      <w:color w:val="000000"/>
      <w:sz w:val="20"/>
      <w:u w:val="single"/>
    </w:rPr>
  </w:style>
  <w:style w:type="character" w:customStyle="1" w:styleId="Style11ptBoldBlackUnderlineBorderSinglesolidline">
    <w:name w:val="Style 11 pt Bold Black Underline Border: : (Single solid line ..."/>
    <w:rsid w:val="002E54B9"/>
    <w:rPr>
      <w:b/>
      <w:bCs/>
      <w:color w:val="000000"/>
      <w:sz w:val="20"/>
      <w:u w:val="single"/>
      <w:bdr w:val="single" w:sz="4" w:space="0" w:color="auto" w:frame="1"/>
    </w:rPr>
  </w:style>
  <w:style w:type="character" w:customStyle="1" w:styleId="StyleLatinMeridien-Italic11ptItalicUnderline">
    <w:name w:val="Style (Latin) Meridien-Italic 11 pt Italic Underline"/>
    <w:rsid w:val="002E54B9"/>
    <w:rPr>
      <w:rFonts w:ascii="Meridien-Italic" w:hAnsi="Meridien-Italic" w:hint="default"/>
      <w:i/>
      <w:iCs/>
      <w:sz w:val="20"/>
      <w:u w:val="single"/>
    </w:rPr>
  </w:style>
  <w:style w:type="character" w:customStyle="1" w:styleId="Citation-AuthorDate">
    <w:name w:val="Citation - Author/Date"/>
    <w:rsid w:val="002E54B9"/>
    <w:rPr>
      <w:b/>
      <w:bCs w:val="0"/>
      <w:smallCaps/>
      <w:sz w:val="24"/>
      <w:u w:val="single"/>
    </w:rPr>
  </w:style>
  <w:style w:type="character" w:customStyle="1" w:styleId="underlinestylechar0">
    <w:name w:val="underlinestylechar"/>
    <w:rsid w:val="002E54B9"/>
  </w:style>
  <w:style w:type="character" w:customStyle="1" w:styleId="highlight">
    <w:name w:val="highlight"/>
    <w:rsid w:val="002E54B9"/>
  </w:style>
  <w:style w:type="character" w:customStyle="1" w:styleId="DottedUnderline0">
    <w:name w:val="Dotted Underline"/>
    <w:rsid w:val="002E54B9"/>
    <w:rPr>
      <w:rFonts w:ascii="Times New Roman" w:hAnsi="Times New Roman" w:cs="Times New Roman" w:hint="default"/>
      <w:sz w:val="20"/>
      <w:u w:val="dottedHeavy"/>
    </w:rPr>
  </w:style>
  <w:style w:type="character" w:customStyle="1" w:styleId="titleauthoretc">
    <w:name w:val="titleauthoretc"/>
    <w:rsid w:val="002E54B9"/>
  </w:style>
  <w:style w:type="character" w:customStyle="1" w:styleId="labeltext">
    <w:name w:val="labeltext"/>
    <w:rsid w:val="002E54B9"/>
  </w:style>
  <w:style w:type="character" w:customStyle="1" w:styleId="viewlink">
    <w:name w:val="viewlink"/>
    <w:rsid w:val="002E54B9"/>
  </w:style>
  <w:style w:type="character" w:customStyle="1" w:styleId="share">
    <w:name w:val="share"/>
    <w:rsid w:val="002E54B9"/>
  </w:style>
  <w:style w:type="character" w:customStyle="1" w:styleId="inlinkchart">
    <w:name w:val="inlink_chart"/>
    <w:rsid w:val="002E54B9"/>
  </w:style>
  <w:style w:type="character" w:customStyle="1" w:styleId="underLight">
    <w:name w:val="underLight"/>
    <w:uiPriority w:val="1"/>
    <w:qFormat/>
    <w:rsid w:val="002E54B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E54B9"/>
  </w:style>
  <w:style w:type="character" w:customStyle="1" w:styleId="author-rss">
    <w:name w:val="author-rss"/>
    <w:rsid w:val="002E54B9"/>
  </w:style>
  <w:style w:type="character" w:customStyle="1" w:styleId="fbsharecountwrapper">
    <w:name w:val="fb_share_count_wrapper"/>
    <w:rsid w:val="002E54B9"/>
  </w:style>
  <w:style w:type="character" w:customStyle="1" w:styleId="fbbuttontext">
    <w:name w:val="fb_button_text"/>
    <w:rsid w:val="002E54B9"/>
  </w:style>
  <w:style w:type="character" w:customStyle="1" w:styleId="hw">
    <w:name w:val="hw"/>
    <w:rsid w:val="002E54B9"/>
  </w:style>
  <w:style w:type="character" w:customStyle="1" w:styleId="linktotop">
    <w:name w:val="linktotop"/>
    <w:rsid w:val="002E54B9"/>
  </w:style>
  <w:style w:type="character" w:customStyle="1" w:styleId="maintextbldleft">
    <w:name w:val="maintextbldleft"/>
    <w:rsid w:val="002E54B9"/>
  </w:style>
  <w:style w:type="character" w:customStyle="1" w:styleId="maintextleft">
    <w:name w:val="maintextleft"/>
    <w:rsid w:val="002E54B9"/>
  </w:style>
  <w:style w:type="character" w:customStyle="1" w:styleId="descriptionstyle1block">
    <w:name w:val="description style1 block"/>
    <w:rsid w:val="002E54B9"/>
  </w:style>
  <w:style w:type="character" w:customStyle="1" w:styleId="gutter-right-1">
    <w:name w:val="gutter-right-1"/>
    <w:basedOn w:val="DefaultParagraphFont"/>
    <w:rsid w:val="002E54B9"/>
  </w:style>
  <w:style w:type="character" w:customStyle="1" w:styleId="ssl3">
    <w:name w:val="ss_l3"/>
    <w:rsid w:val="002E54B9"/>
  </w:style>
  <w:style w:type="character" w:customStyle="1" w:styleId="FontStyle39">
    <w:name w:val="Font Style39"/>
    <w:uiPriority w:val="99"/>
    <w:rsid w:val="002E54B9"/>
    <w:rPr>
      <w:rFonts w:ascii="Constantia" w:hAnsi="Constantia" w:cs="Constantia" w:hint="default"/>
      <w:b/>
      <w:bCs/>
      <w:sz w:val="18"/>
      <w:szCs w:val="18"/>
    </w:rPr>
  </w:style>
  <w:style w:type="character" w:customStyle="1" w:styleId="6">
    <w:name w:val="6"/>
    <w:rsid w:val="002E54B9"/>
    <w:rPr>
      <w:rFonts w:ascii="Arial" w:hAnsi="Arial" w:cs="Arial" w:hint="default"/>
      <w:bCs/>
      <w:sz w:val="20"/>
      <w:u w:val="single"/>
      <w:lang w:val="en-US" w:eastAsia="en-US" w:bidi="ar-SA"/>
    </w:rPr>
  </w:style>
  <w:style w:type="character" w:customStyle="1" w:styleId="Header11">
    <w:name w:val="Header11"/>
    <w:rsid w:val="002E54B9"/>
  </w:style>
  <w:style w:type="character" w:customStyle="1" w:styleId="posa">
    <w:name w:val="pos(a)"/>
    <w:basedOn w:val="DefaultParagraphFont"/>
    <w:rsid w:val="002E54B9"/>
  </w:style>
  <w:style w:type="character" w:customStyle="1" w:styleId="u-hiddeninnarrowenv">
    <w:name w:val="u-hiddeninnarrowenv"/>
    <w:basedOn w:val="DefaultParagraphFont"/>
    <w:rsid w:val="002E54B9"/>
  </w:style>
  <w:style w:type="character" w:customStyle="1" w:styleId="followbutton-bird">
    <w:name w:val="followbutton-bird"/>
    <w:basedOn w:val="DefaultParagraphFont"/>
    <w:rsid w:val="002E54B9"/>
  </w:style>
  <w:style w:type="character" w:customStyle="1" w:styleId="tweetauthor-name">
    <w:name w:val="tweetauthor-name"/>
    <w:basedOn w:val="DefaultParagraphFont"/>
    <w:rsid w:val="002E54B9"/>
  </w:style>
  <w:style w:type="character" w:customStyle="1" w:styleId="tweetauthor-verifiedbadge">
    <w:name w:val="tweetauthor-verifiedbadge"/>
    <w:basedOn w:val="DefaultParagraphFont"/>
    <w:rsid w:val="002E54B9"/>
  </w:style>
  <w:style w:type="character" w:customStyle="1" w:styleId="tweetauthor-screenname">
    <w:name w:val="tweetauthor-screenname"/>
    <w:basedOn w:val="DefaultParagraphFont"/>
    <w:rsid w:val="002E54B9"/>
  </w:style>
  <w:style w:type="character" w:customStyle="1" w:styleId="u-hiddenvisually">
    <w:name w:val="u-hiddenvisually"/>
    <w:basedOn w:val="DefaultParagraphFont"/>
    <w:rsid w:val="002E54B9"/>
  </w:style>
  <w:style w:type="character" w:customStyle="1" w:styleId="tweetaction-stat">
    <w:name w:val="tweetaction-stat"/>
    <w:basedOn w:val="DefaultParagraphFont"/>
    <w:rsid w:val="002E54B9"/>
  </w:style>
  <w:style w:type="character" w:customStyle="1" w:styleId="related">
    <w:name w:val="related"/>
    <w:basedOn w:val="DefaultParagraphFont"/>
    <w:rsid w:val="002E54B9"/>
  </w:style>
  <w:style w:type="character" w:customStyle="1" w:styleId="related-content">
    <w:name w:val="related-content"/>
    <w:basedOn w:val="DefaultParagraphFont"/>
    <w:rsid w:val="002E54B9"/>
  </w:style>
  <w:style w:type="character" w:customStyle="1" w:styleId="name-of-author">
    <w:name w:val="name-of-author"/>
    <w:basedOn w:val="DefaultParagraphFont"/>
    <w:rsid w:val="002E54B9"/>
  </w:style>
  <w:style w:type="character" w:customStyle="1" w:styleId="first-name">
    <w:name w:val="first-name"/>
    <w:basedOn w:val="DefaultParagraphFont"/>
    <w:rsid w:val="002E54B9"/>
  </w:style>
  <w:style w:type="character" w:customStyle="1" w:styleId="last-name">
    <w:name w:val="last-name"/>
    <w:basedOn w:val="DefaultParagraphFont"/>
    <w:rsid w:val="002E54B9"/>
  </w:style>
  <w:style w:type="character" w:customStyle="1" w:styleId="caption10">
    <w:name w:val="caption1"/>
    <w:basedOn w:val="DefaultParagraphFont"/>
    <w:rsid w:val="002E54B9"/>
  </w:style>
  <w:style w:type="character" w:customStyle="1" w:styleId="recirc-text">
    <w:name w:val="&quot;recirc-text”"/>
    <w:basedOn w:val="DefaultParagraphFont"/>
    <w:rsid w:val="002E54B9"/>
  </w:style>
  <w:style w:type="character" w:customStyle="1" w:styleId="video-icon">
    <w:name w:val="video-icon"/>
    <w:basedOn w:val="DefaultParagraphFont"/>
    <w:rsid w:val="002E54B9"/>
  </w:style>
  <w:style w:type="character" w:customStyle="1" w:styleId="powa-shot-play-btn-text">
    <w:name w:val="powa-shot-play-btn-text"/>
    <w:basedOn w:val="DefaultParagraphFont"/>
    <w:rsid w:val="002E54B9"/>
  </w:style>
  <w:style w:type="character" w:customStyle="1" w:styleId="powa-shot-click">
    <w:name w:val="powa-shot-click"/>
    <w:basedOn w:val="DefaultParagraphFont"/>
    <w:rsid w:val="002E54B9"/>
  </w:style>
  <w:style w:type="character" w:customStyle="1" w:styleId="wpv-blurb">
    <w:name w:val="wpv-blurb"/>
    <w:basedOn w:val="DefaultParagraphFont"/>
    <w:rsid w:val="002E54B9"/>
  </w:style>
  <w:style w:type="character" w:customStyle="1" w:styleId="pb-caption">
    <w:name w:val="pb-caption"/>
    <w:basedOn w:val="DefaultParagraphFont"/>
    <w:rsid w:val="002E54B9"/>
  </w:style>
  <w:style w:type="character" w:customStyle="1" w:styleId="Heading5Char1">
    <w:name w:val="Heading 5 Char1"/>
    <w:aliases w:val="Text Char1"/>
    <w:basedOn w:val="DefaultParagraphFont"/>
    <w:semiHidden/>
    <w:rsid w:val="002E54B9"/>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2E54B9"/>
    <w:rPr>
      <w:vertAlign w:val="baseline"/>
    </w:rPr>
  </w:style>
  <w:style w:type="character" w:customStyle="1" w:styleId="Heading7Char1">
    <w:name w:val="Heading 7 Char1"/>
    <w:basedOn w:val="DefaultParagraphFont"/>
    <w:semiHidden/>
    <w:rsid w:val="002E54B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E54B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E54B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E54B9"/>
    <w:rPr>
      <w:rFonts w:ascii="Calibri" w:hAnsi="Calibri" w:cs="Calibri"/>
    </w:rPr>
  </w:style>
  <w:style w:type="numbering" w:customStyle="1" w:styleId="NoList2">
    <w:name w:val="No List2"/>
    <w:next w:val="NoList"/>
    <w:uiPriority w:val="99"/>
    <w:semiHidden/>
    <w:unhideWhenUsed/>
    <w:rsid w:val="002E54B9"/>
  </w:style>
  <w:style w:type="numbering" w:customStyle="1" w:styleId="NoList3">
    <w:name w:val="No List3"/>
    <w:next w:val="NoList"/>
    <w:uiPriority w:val="99"/>
    <w:semiHidden/>
    <w:unhideWhenUsed/>
    <w:rsid w:val="002E54B9"/>
  </w:style>
  <w:style w:type="numbering" w:customStyle="1" w:styleId="NoList4">
    <w:name w:val="No List4"/>
    <w:next w:val="NoList"/>
    <w:uiPriority w:val="99"/>
    <w:semiHidden/>
    <w:unhideWhenUsed/>
    <w:rsid w:val="002E54B9"/>
  </w:style>
  <w:style w:type="numbering" w:customStyle="1" w:styleId="NoList5">
    <w:name w:val="No List5"/>
    <w:next w:val="NoList"/>
    <w:semiHidden/>
    <w:unhideWhenUsed/>
    <w:rsid w:val="002E54B9"/>
  </w:style>
  <w:style w:type="paragraph" w:styleId="BlockText">
    <w:name w:val="Block Text"/>
    <w:basedOn w:val="Normal"/>
    <w:rsid w:val="002E54B9"/>
    <w:pPr>
      <w:ind w:left="229" w:right="229"/>
    </w:pPr>
    <w:rPr>
      <w:rFonts w:ascii="Verdana" w:eastAsia="Times New Roman" w:hAnsi="Verdana"/>
      <w:szCs w:val="20"/>
    </w:rPr>
  </w:style>
  <w:style w:type="paragraph" w:styleId="NormalIndent">
    <w:name w:val="Normal Indent"/>
    <w:basedOn w:val="Normal"/>
    <w:rsid w:val="002E54B9"/>
    <w:pPr>
      <w:ind w:left="720"/>
    </w:pPr>
    <w:rPr>
      <w:rFonts w:eastAsia="Times New Roman"/>
      <w:szCs w:val="20"/>
    </w:rPr>
  </w:style>
  <w:style w:type="paragraph" w:styleId="EnvelopeReturn">
    <w:name w:val="envelope return"/>
    <w:basedOn w:val="Normal"/>
    <w:rsid w:val="002E54B9"/>
    <w:rPr>
      <w:rFonts w:eastAsia="Times New Roman"/>
      <w:sz w:val="24"/>
      <w:szCs w:val="20"/>
    </w:rPr>
  </w:style>
  <w:style w:type="paragraph" w:styleId="EnvelopeAddress">
    <w:name w:val="envelope address"/>
    <w:basedOn w:val="Normal"/>
    <w:rsid w:val="002E54B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E54B9"/>
  </w:style>
  <w:style w:type="numbering" w:customStyle="1" w:styleId="NoList7">
    <w:name w:val="No List7"/>
    <w:next w:val="NoList"/>
    <w:semiHidden/>
    <w:unhideWhenUsed/>
    <w:rsid w:val="002E54B9"/>
  </w:style>
  <w:style w:type="paragraph" w:styleId="ListBullet">
    <w:name w:val="List Bullet"/>
    <w:basedOn w:val="Normal"/>
    <w:link w:val="ListBulletChar"/>
    <w:uiPriority w:val="99"/>
    <w:unhideWhenUsed/>
    <w:rsid w:val="002E54B9"/>
    <w:pPr>
      <w:tabs>
        <w:tab w:val="num" w:pos="360"/>
      </w:tabs>
      <w:ind w:left="360" w:hanging="360"/>
      <w:contextualSpacing/>
    </w:pPr>
    <w:rPr>
      <w:rFonts w:eastAsia="Calibri"/>
    </w:rPr>
  </w:style>
  <w:style w:type="table" w:styleId="MediumGrid1">
    <w:name w:val="Medium Grid 1"/>
    <w:basedOn w:val="TableNormal"/>
    <w:uiPriority w:val="67"/>
    <w:rsid w:val="002E54B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E54B9"/>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2E54B9"/>
  </w:style>
  <w:style w:type="numbering" w:customStyle="1" w:styleId="NoList111">
    <w:name w:val="No List111"/>
    <w:next w:val="NoList"/>
    <w:uiPriority w:val="99"/>
    <w:semiHidden/>
    <w:unhideWhenUsed/>
    <w:rsid w:val="002E54B9"/>
  </w:style>
  <w:style w:type="numbering" w:customStyle="1" w:styleId="NoList1111">
    <w:name w:val="No List1111"/>
    <w:next w:val="NoList"/>
    <w:uiPriority w:val="99"/>
    <w:semiHidden/>
    <w:unhideWhenUsed/>
    <w:rsid w:val="002E54B9"/>
  </w:style>
  <w:style w:type="numbering" w:customStyle="1" w:styleId="NoList11111">
    <w:name w:val="No List11111"/>
    <w:next w:val="NoList"/>
    <w:uiPriority w:val="99"/>
    <w:semiHidden/>
    <w:unhideWhenUsed/>
    <w:rsid w:val="002E54B9"/>
  </w:style>
  <w:style w:type="numbering" w:customStyle="1" w:styleId="NoList111111">
    <w:name w:val="No List111111"/>
    <w:next w:val="NoList"/>
    <w:uiPriority w:val="99"/>
    <w:semiHidden/>
    <w:unhideWhenUsed/>
    <w:rsid w:val="002E54B9"/>
  </w:style>
  <w:style w:type="numbering" w:customStyle="1" w:styleId="NoList1111111">
    <w:name w:val="No List1111111"/>
    <w:next w:val="NoList"/>
    <w:uiPriority w:val="99"/>
    <w:semiHidden/>
    <w:unhideWhenUsed/>
    <w:rsid w:val="002E54B9"/>
  </w:style>
  <w:style w:type="numbering" w:customStyle="1" w:styleId="NoList11111111">
    <w:name w:val="No List11111111"/>
    <w:next w:val="NoList"/>
    <w:uiPriority w:val="99"/>
    <w:semiHidden/>
    <w:unhideWhenUsed/>
    <w:rsid w:val="002E54B9"/>
  </w:style>
  <w:style w:type="numbering" w:customStyle="1" w:styleId="NoList111111111">
    <w:name w:val="No List111111111"/>
    <w:next w:val="NoList"/>
    <w:uiPriority w:val="99"/>
    <w:semiHidden/>
    <w:unhideWhenUsed/>
    <w:rsid w:val="002E54B9"/>
  </w:style>
  <w:style w:type="numbering" w:customStyle="1" w:styleId="NoList1111111111">
    <w:name w:val="No List1111111111"/>
    <w:next w:val="NoList"/>
    <w:uiPriority w:val="99"/>
    <w:semiHidden/>
    <w:unhideWhenUsed/>
    <w:rsid w:val="002E54B9"/>
  </w:style>
  <w:style w:type="numbering" w:customStyle="1" w:styleId="NoList11111111111">
    <w:name w:val="No List11111111111"/>
    <w:next w:val="NoList"/>
    <w:uiPriority w:val="99"/>
    <w:semiHidden/>
    <w:unhideWhenUsed/>
    <w:rsid w:val="002E54B9"/>
  </w:style>
  <w:style w:type="numbering" w:customStyle="1" w:styleId="NoList111111111111">
    <w:name w:val="No List111111111111"/>
    <w:next w:val="NoList"/>
    <w:uiPriority w:val="99"/>
    <w:semiHidden/>
    <w:unhideWhenUsed/>
    <w:rsid w:val="002E54B9"/>
  </w:style>
  <w:style w:type="numbering" w:customStyle="1" w:styleId="NoList1111111111111">
    <w:name w:val="No List1111111111111"/>
    <w:next w:val="NoList"/>
    <w:uiPriority w:val="99"/>
    <w:semiHidden/>
    <w:unhideWhenUsed/>
    <w:rsid w:val="002E54B9"/>
  </w:style>
  <w:style w:type="numbering" w:customStyle="1" w:styleId="NoList11111111111111">
    <w:name w:val="No List11111111111111"/>
    <w:next w:val="NoList"/>
    <w:uiPriority w:val="99"/>
    <w:semiHidden/>
    <w:unhideWhenUsed/>
    <w:rsid w:val="002E54B9"/>
  </w:style>
  <w:style w:type="numbering" w:customStyle="1" w:styleId="NoList111111111111111">
    <w:name w:val="No List111111111111111"/>
    <w:next w:val="NoList"/>
    <w:uiPriority w:val="99"/>
    <w:semiHidden/>
    <w:unhideWhenUsed/>
    <w:rsid w:val="002E54B9"/>
  </w:style>
  <w:style w:type="numbering" w:customStyle="1" w:styleId="NoList1111111111111111">
    <w:name w:val="No List1111111111111111"/>
    <w:next w:val="NoList"/>
    <w:uiPriority w:val="99"/>
    <w:semiHidden/>
    <w:unhideWhenUsed/>
    <w:rsid w:val="002E54B9"/>
  </w:style>
  <w:style w:type="numbering" w:customStyle="1" w:styleId="NoList11111111111111111">
    <w:name w:val="No List11111111111111111"/>
    <w:next w:val="NoList"/>
    <w:uiPriority w:val="99"/>
    <w:semiHidden/>
    <w:unhideWhenUsed/>
    <w:rsid w:val="002E54B9"/>
  </w:style>
  <w:style w:type="character" w:customStyle="1" w:styleId="FontStyle220">
    <w:name w:val="Font Style220"/>
    <w:basedOn w:val="DefaultParagraphFont"/>
    <w:uiPriority w:val="99"/>
    <w:rsid w:val="002E54B9"/>
    <w:rPr>
      <w:rFonts w:ascii="Candara" w:hAnsi="Candara" w:cs="Candara" w:hint="default"/>
      <w:i/>
      <w:iCs/>
      <w:sz w:val="18"/>
      <w:szCs w:val="18"/>
    </w:rPr>
  </w:style>
  <w:style w:type="character" w:customStyle="1" w:styleId="FontStyle290">
    <w:name w:val="Font Style290"/>
    <w:basedOn w:val="DefaultParagraphFont"/>
    <w:uiPriority w:val="99"/>
    <w:rsid w:val="002E54B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E54B9"/>
    <w:rPr>
      <w:rFonts w:ascii="Arial" w:hAnsi="Arial" w:cs="Arial"/>
      <w:b/>
      <w:bCs/>
      <w:sz w:val="16"/>
      <w:szCs w:val="16"/>
    </w:rPr>
  </w:style>
  <w:style w:type="paragraph" w:customStyle="1" w:styleId="analytic0">
    <w:name w:val="analytic"/>
    <w:basedOn w:val="Normal"/>
    <w:link w:val="analyticChar0"/>
    <w:uiPriority w:val="4"/>
    <w:qFormat/>
    <w:rsid w:val="002E54B9"/>
    <w:pPr>
      <w:spacing w:before="120"/>
    </w:pPr>
    <w:rPr>
      <w:b/>
      <w:sz w:val="20"/>
    </w:rPr>
  </w:style>
  <w:style w:type="character" w:customStyle="1" w:styleId="analyticChar0">
    <w:name w:val="analytic Char"/>
    <w:basedOn w:val="DefaultParagraphFont"/>
    <w:link w:val="analytic0"/>
    <w:uiPriority w:val="4"/>
    <w:rsid w:val="002E54B9"/>
    <w:rPr>
      <w:rFonts w:ascii="Calibri" w:hAnsi="Calibri"/>
      <w:b/>
      <w:sz w:val="20"/>
    </w:rPr>
  </w:style>
  <w:style w:type="character" w:customStyle="1" w:styleId="m-5498913268213319940gmail-styleunderline">
    <w:name w:val="m_-5498913268213319940gmail-styleunderline"/>
    <w:basedOn w:val="DefaultParagraphFont"/>
    <w:rsid w:val="002E54B9"/>
  </w:style>
  <w:style w:type="paragraph" w:customStyle="1" w:styleId="speakable">
    <w:name w:val="speakable"/>
    <w:basedOn w:val="Normal"/>
    <w:uiPriority w:val="99"/>
    <w:qFormat/>
    <w:rsid w:val="002E54B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E54B9"/>
  </w:style>
  <w:style w:type="character" w:customStyle="1" w:styleId="copyright">
    <w:name w:val="copyright"/>
    <w:basedOn w:val="DefaultParagraphFont"/>
    <w:rsid w:val="002E54B9"/>
  </w:style>
  <w:style w:type="character" w:customStyle="1" w:styleId="TagCharCharCharChar">
    <w:name w:val="Tag Char Char Char Char"/>
    <w:basedOn w:val="DefaultParagraphFont"/>
    <w:rsid w:val="002E54B9"/>
    <w:rPr>
      <w:rFonts w:ascii="Calibri" w:hAnsi="Calibri" w:cs="Calibri"/>
      <w:b/>
      <w:sz w:val="24"/>
    </w:rPr>
  </w:style>
  <w:style w:type="paragraph" w:customStyle="1" w:styleId="g-body">
    <w:name w:val="g-body"/>
    <w:basedOn w:val="Normal"/>
    <w:uiPriority w:val="99"/>
    <w:qFormat/>
    <w:rsid w:val="002E54B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E54B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E54B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E54B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E54B9"/>
    <w:pPr>
      <w:spacing w:before="100" w:beforeAutospacing="1" w:after="100" w:afterAutospacing="1"/>
    </w:pPr>
    <w:rPr>
      <w:sz w:val="24"/>
    </w:rPr>
  </w:style>
  <w:style w:type="paragraph" w:customStyle="1" w:styleId="style41">
    <w:name w:val="style4"/>
    <w:basedOn w:val="Normal"/>
    <w:uiPriority w:val="99"/>
    <w:qFormat/>
    <w:rsid w:val="002E54B9"/>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E54B9"/>
    <w:pPr>
      <w:spacing w:before="100" w:beforeAutospacing="1" w:after="100" w:afterAutospacing="1"/>
    </w:pPr>
    <w:rPr>
      <w:rFonts w:ascii="Times New Roman" w:hAnsi="Times New Roman"/>
      <w:sz w:val="24"/>
    </w:rPr>
  </w:style>
  <w:style w:type="character" w:customStyle="1" w:styleId="adtext">
    <w:name w:val="adtext"/>
    <w:basedOn w:val="DefaultParagraphFont"/>
    <w:rsid w:val="002E54B9"/>
  </w:style>
  <w:style w:type="character" w:customStyle="1" w:styleId="UL-Bold">
    <w:name w:val="UL-Bold"/>
    <w:basedOn w:val="DefaultParagraphFont"/>
    <w:rsid w:val="002E54B9"/>
    <w:rPr>
      <w:u w:val="thick"/>
    </w:rPr>
  </w:style>
  <w:style w:type="character" w:customStyle="1" w:styleId="UL-None">
    <w:name w:val="UL-None"/>
    <w:basedOn w:val="DefaultParagraphFont"/>
    <w:rsid w:val="002E54B9"/>
    <w:rPr>
      <w:strike w:val="0"/>
      <w:dstrike w:val="0"/>
      <w:u w:val="none"/>
      <w:effect w:val="none"/>
    </w:rPr>
  </w:style>
  <w:style w:type="character" w:customStyle="1" w:styleId="gl">
    <w:name w:val="gl"/>
    <w:basedOn w:val="DefaultParagraphFont"/>
    <w:rsid w:val="002E54B9"/>
  </w:style>
  <w:style w:type="character" w:customStyle="1" w:styleId="qu730rj69h">
    <w:name w:val="qu730rj69h"/>
    <w:basedOn w:val="DefaultParagraphFont"/>
    <w:rsid w:val="002E54B9"/>
  </w:style>
  <w:style w:type="paragraph" w:customStyle="1" w:styleId="optext">
    <w:name w:val="optext"/>
    <w:basedOn w:val="Normal"/>
    <w:uiPriority w:val="99"/>
    <w:qFormat/>
    <w:rsid w:val="002E54B9"/>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E54B9"/>
  </w:style>
  <w:style w:type="character" w:customStyle="1" w:styleId="icr880">
    <w:name w:val="icr880"/>
    <w:basedOn w:val="DefaultParagraphFont"/>
    <w:rsid w:val="002E54B9"/>
  </w:style>
  <w:style w:type="character" w:customStyle="1" w:styleId="hx23q54">
    <w:name w:val="hx23q54"/>
    <w:basedOn w:val="DefaultParagraphFont"/>
    <w:rsid w:val="002E54B9"/>
  </w:style>
  <w:style w:type="character" w:customStyle="1" w:styleId="m-5348258726587825636gmail-style13ptbold">
    <w:name w:val="m_-5348258726587825636gmail-style13ptbold"/>
    <w:basedOn w:val="DefaultParagraphFont"/>
    <w:rsid w:val="002E54B9"/>
  </w:style>
  <w:style w:type="character" w:customStyle="1" w:styleId="m-5348258726587825636gmail-styleunderline">
    <w:name w:val="m_-5348258726587825636gmail-styleunderline"/>
    <w:basedOn w:val="DefaultParagraphFont"/>
    <w:rsid w:val="002E54B9"/>
  </w:style>
  <w:style w:type="character" w:customStyle="1" w:styleId="UnderlineCharChar1">
    <w:name w:val="Underline Char Char1"/>
    <w:basedOn w:val="DefaultParagraphFont"/>
    <w:rsid w:val="002E54B9"/>
    <w:rPr>
      <w:u w:val="single"/>
      <w:lang w:val="en-US" w:eastAsia="en-US" w:bidi="ar-SA"/>
    </w:rPr>
  </w:style>
  <w:style w:type="character" w:customStyle="1" w:styleId="m4385445901877740177gmail-styleunderline">
    <w:name w:val="m_4385445901877740177gmail-styleunderline"/>
    <w:basedOn w:val="DefaultParagraphFont"/>
    <w:rsid w:val="002E54B9"/>
  </w:style>
  <w:style w:type="character" w:customStyle="1" w:styleId="CardsFont12ptCharChar">
    <w:name w:val="Cards + Font: 12 pt Char Char"/>
    <w:basedOn w:val="DefaultParagraphFont"/>
    <w:rsid w:val="002E54B9"/>
    <w:rPr>
      <w:sz w:val="24"/>
      <w:szCs w:val="24"/>
      <w:u w:val="thick"/>
      <w:lang w:val="en-US" w:eastAsia="en-US" w:bidi="ar-SA"/>
    </w:rPr>
  </w:style>
  <w:style w:type="character" w:customStyle="1" w:styleId="NothingChar1">
    <w:name w:val="Nothing Char1"/>
    <w:basedOn w:val="DefaultParagraphFont"/>
    <w:rsid w:val="002E54B9"/>
    <w:rPr>
      <w:lang w:val="en-US" w:eastAsia="en-US" w:bidi="ar-SA"/>
    </w:rPr>
  </w:style>
  <w:style w:type="paragraph" w:customStyle="1" w:styleId="useless">
    <w:name w:val="useless"/>
    <w:basedOn w:val="Normal"/>
    <w:uiPriority w:val="99"/>
    <w:qFormat/>
    <w:rsid w:val="002E54B9"/>
    <w:rPr>
      <w:rFonts w:ascii="Times New Roman" w:eastAsia="Times New Roman" w:hAnsi="Times New Roman"/>
      <w:sz w:val="12"/>
    </w:rPr>
  </w:style>
  <w:style w:type="character" w:customStyle="1" w:styleId="DDIUnderline">
    <w:name w:val="DDI Underline"/>
    <w:qFormat/>
    <w:rsid w:val="002E54B9"/>
    <w:rPr>
      <w:rFonts w:ascii="Times New Roman" w:hAnsi="Times New Roman"/>
      <w:sz w:val="24"/>
      <w:u w:val="single"/>
    </w:rPr>
  </w:style>
  <w:style w:type="character" w:customStyle="1" w:styleId="Char1">
    <w:name w:val="Char1"/>
    <w:basedOn w:val="DefaultParagraphFont"/>
    <w:rsid w:val="002E54B9"/>
    <w:rPr>
      <w:rFonts w:cs="Arial"/>
      <w:b/>
      <w:bCs/>
      <w:iCs/>
      <w:sz w:val="24"/>
      <w:szCs w:val="28"/>
      <w:lang w:val="en-US" w:eastAsia="en-US" w:bidi="ar-SA"/>
    </w:rPr>
  </w:style>
  <w:style w:type="paragraph" w:customStyle="1" w:styleId="ALLCAPS">
    <w:name w:val="ALL CAPS"/>
    <w:basedOn w:val="Normal"/>
    <w:link w:val="ALLCAPSChar"/>
    <w:rsid w:val="002E54B9"/>
    <w:rPr>
      <w:rFonts w:ascii="Times New Roman" w:eastAsia="Times New Roman" w:hAnsi="Times New Roman"/>
      <w:b/>
      <w:caps/>
    </w:rPr>
  </w:style>
  <w:style w:type="character" w:customStyle="1" w:styleId="ALLCAPSChar">
    <w:name w:val="ALL CAPS Char"/>
    <w:basedOn w:val="DefaultParagraphFont"/>
    <w:link w:val="ALLCAPS"/>
    <w:rsid w:val="002E54B9"/>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2E54B9"/>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E54B9"/>
    <w:rPr>
      <w:rFonts w:ascii="Times New Roman" w:eastAsia="Times New Roman" w:hAnsi="Times New Roman"/>
      <w:b/>
      <w:sz w:val="24"/>
    </w:rPr>
  </w:style>
  <w:style w:type="character" w:customStyle="1" w:styleId="10ptnotbold">
    <w:name w:val="10ptnotbold"/>
    <w:basedOn w:val="DefaultParagraphFont"/>
    <w:rsid w:val="002E54B9"/>
    <w:rPr>
      <w:sz w:val="20"/>
    </w:rPr>
  </w:style>
  <w:style w:type="character" w:customStyle="1" w:styleId="Cites-AuthorDate">
    <w:name w:val="Cites-Author/Date"/>
    <w:rsid w:val="002E54B9"/>
    <w:rPr>
      <w:rFonts w:ascii="Helvetica" w:hAnsi="Helvetica"/>
      <w:b/>
      <w:sz w:val="22"/>
      <w:szCs w:val="24"/>
      <w:u w:val="thick"/>
    </w:rPr>
  </w:style>
  <w:style w:type="paragraph" w:customStyle="1" w:styleId="CiteTag">
    <w:name w:val="Cite/Tag"/>
    <w:basedOn w:val="Normal"/>
    <w:uiPriority w:val="99"/>
    <w:qFormat/>
    <w:rsid w:val="002E54B9"/>
    <w:rPr>
      <w:rFonts w:ascii="Times New Roman" w:eastAsia="Cambria" w:hAnsi="Times New Roman"/>
      <w:b/>
    </w:rPr>
  </w:style>
  <w:style w:type="character" w:customStyle="1" w:styleId="CardsFont6ptChar1">
    <w:name w:val="Cards + Font: 6 pt Char1"/>
    <w:basedOn w:val="CardsChar"/>
    <w:link w:val="CardsFont6pt"/>
    <w:rsid w:val="002E54B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E54B9"/>
  </w:style>
  <w:style w:type="character" w:customStyle="1" w:styleId="m489902567989944824gmail-styleunderline">
    <w:name w:val="m_489902567989944824gmail-styleunderline"/>
    <w:basedOn w:val="DefaultParagraphFont"/>
    <w:rsid w:val="002E54B9"/>
  </w:style>
  <w:style w:type="character" w:customStyle="1" w:styleId="UnresolvedMention2">
    <w:name w:val="Unresolved Mention2"/>
    <w:basedOn w:val="DefaultParagraphFont"/>
    <w:uiPriority w:val="99"/>
    <w:semiHidden/>
    <w:rsid w:val="002E54B9"/>
    <w:rPr>
      <w:color w:val="808080"/>
      <w:shd w:val="clear" w:color="auto" w:fill="E6E6E6"/>
    </w:rPr>
  </w:style>
  <w:style w:type="character" w:customStyle="1" w:styleId="swauthor">
    <w:name w:val="sw_author"/>
    <w:rsid w:val="002E54B9"/>
  </w:style>
  <w:style w:type="character" w:customStyle="1" w:styleId="UnderlineCharChar3">
    <w:name w:val="Underline Char Char3"/>
    <w:rsid w:val="002E54B9"/>
    <w:rPr>
      <w:szCs w:val="24"/>
      <w:u w:val="single"/>
      <w:lang w:val="en-US" w:eastAsia="en-US" w:bidi="ar-SA"/>
    </w:rPr>
  </w:style>
  <w:style w:type="character" w:customStyle="1" w:styleId="tl8wme">
    <w:name w:val="tl8wme"/>
    <w:basedOn w:val="DefaultParagraphFont"/>
    <w:rsid w:val="002E54B9"/>
  </w:style>
  <w:style w:type="character" w:customStyle="1" w:styleId="Mention3">
    <w:name w:val="Mention3"/>
    <w:basedOn w:val="DefaultParagraphFont"/>
    <w:uiPriority w:val="99"/>
    <w:semiHidden/>
    <w:unhideWhenUsed/>
    <w:rsid w:val="002E54B9"/>
    <w:rPr>
      <w:color w:val="2B579A"/>
      <w:shd w:val="clear" w:color="auto" w:fill="E6E6E6"/>
    </w:rPr>
  </w:style>
  <w:style w:type="character" w:customStyle="1" w:styleId="m-5251091010484660064gmail-style13ptbold">
    <w:name w:val="m_-5251091010484660064gmail-style13ptbold"/>
    <w:basedOn w:val="DefaultParagraphFont"/>
    <w:rsid w:val="002E54B9"/>
  </w:style>
  <w:style w:type="character" w:customStyle="1" w:styleId="m-5251091010484660064gmail-styleunderline">
    <w:name w:val="m_-5251091010484660064gmail-styleunderline"/>
    <w:basedOn w:val="DefaultParagraphFont"/>
    <w:rsid w:val="002E54B9"/>
  </w:style>
  <w:style w:type="character" w:customStyle="1" w:styleId="tablecaption">
    <w:name w:val="tablecaption"/>
    <w:basedOn w:val="DefaultParagraphFont"/>
    <w:rsid w:val="002E54B9"/>
  </w:style>
  <w:style w:type="character" w:customStyle="1" w:styleId="StyleLatinHelvetica105ptBlack">
    <w:name w:val="Style (Latin) Helvetica 10.5 pt Black"/>
    <w:basedOn w:val="DefaultParagraphFont"/>
    <w:rsid w:val="002E54B9"/>
    <w:rPr>
      <w:rFonts w:ascii="Times New Roman" w:hAnsi="Times New Roman"/>
      <w:color w:val="000000"/>
      <w:sz w:val="21"/>
    </w:rPr>
  </w:style>
  <w:style w:type="character" w:customStyle="1" w:styleId="m-413333960618644972gmail-style13ptbold">
    <w:name w:val="m_-413333960618644972gmail-style13ptbold"/>
    <w:basedOn w:val="DefaultParagraphFont"/>
    <w:rsid w:val="002E54B9"/>
  </w:style>
  <w:style w:type="character" w:customStyle="1" w:styleId="m-413333960618644972gmail-styleunderline">
    <w:name w:val="m_-413333960618644972gmail-styleunderline"/>
    <w:basedOn w:val="DefaultParagraphFont"/>
    <w:rsid w:val="002E54B9"/>
  </w:style>
  <w:style w:type="character" w:customStyle="1" w:styleId="m8314098763611656848gmail-stylestylebold12pt">
    <w:name w:val="m_8314098763611656848gmail-stylestylebold12pt"/>
    <w:basedOn w:val="DefaultParagraphFont"/>
    <w:rsid w:val="002E54B9"/>
  </w:style>
  <w:style w:type="character" w:customStyle="1" w:styleId="m8314098763611656848gmail-styleboldunderline">
    <w:name w:val="m_8314098763611656848gmail-styleboldunderline"/>
    <w:basedOn w:val="DefaultParagraphFont"/>
    <w:rsid w:val="002E54B9"/>
  </w:style>
  <w:style w:type="paragraph" w:customStyle="1" w:styleId="Spacer">
    <w:name w:val="Spacer"/>
    <w:basedOn w:val="Heading1"/>
    <w:link w:val="SpacerChar"/>
    <w:autoRedefine/>
    <w:uiPriority w:val="4"/>
    <w:qFormat/>
    <w:rsid w:val="002E54B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E54B9"/>
    <w:rPr>
      <w:rFonts w:ascii="Calibri" w:eastAsiaTheme="majorEastAsia" w:hAnsi="Calibri" w:cstheme="majorBidi"/>
      <w:b/>
      <w:sz w:val="24"/>
      <w:szCs w:val="32"/>
    </w:rPr>
  </w:style>
  <w:style w:type="paragraph" w:customStyle="1" w:styleId="msonormal0">
    <w:name w:val="msonormal"/>
    <w:basedOn w:val="Normal"/>
    <w:rsid w:val="002E54B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E54B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E54B9"/>
    <w:rPr>
      <w:rFonts w:ascii="Georgia" w:eastAsia="Times New Roman" w:hAnsi="Georgia" w:cs="Arial" w:hint="default"/>
      <w:b/>
      <w:bCs/>
      <w:kern w:val="32"/>
      <w:sz w:val="28"/>
      <w:szCs w:val="32"/>
    </w:rPr>
  </w:style>
  <w:style w:type="character" w:customStyle="1" w:styleId="SmallChar0">
    <w:name w:val="Small Char"/>
    <w:qFormat/>
    <w:rsid w:val="002E54B9"/>
    <w:rPr>
      <w:rFonts w:ascii="Arial Narrow" w:hAnsi="Arial Narrow" w:cs="Times New Roman"/>
      <w:color w:val="000000"/>
      <w:sz w:val="16"/>
    </w:rPr>
  </w:style>
  <w:style w:type="character" w:customStyle="1" w:styleId="CiteReal0">
    <w:name w:val="CiteReal"/>
    <w:uiPriority w:val="1"/>
    <w:qFormat/>
    <w:rsid w:val="002E54B9"/>
    <w:rPr>
      <w:rFonts w:ascii="Arial" w:hAnsi="Arial"/>
      <w:b/>
      <w:sz w:val="24"/>
      <w:u w:val="single"/>
    </w:rPr>
  </w:style>
  <w:style w:type="character" w:customStyle="1" w:styleId="dropcap1">
    <w:name w:val="dropcap1"/>
    <w:rsid w:val="002E54B9"/>
  </w:style>
  <w:style w:type="paragraph" w:customStyle="1" w:styleId="Style31">
    <w:name w:val="Style31"/>
    <w:basedOn w:val="Normal"/>
    <w:uiPriority w:val="99"/>
    <w:rsid w:val="002E54B9"/>
    <w:pPr>
      <w:spacing w:line="197" w:lineRule="exact"/>
      <w:jc w:val="both"/>
    </w:pPr>
    <w:rPr>
      <w:rFonts w:ascii="Palatino Linotype" w:hAnsi="Palatino Linotype" w:cs="Palatino Linotype"/>
    </w:rPr>
  </w:style>
  <w:style w:type="paragraph" w:customStyle="1" w:styleId="Style42">
    <w:name w:val="Style42"/>
    <w:basedOn w:val="Normal"/>
    <w:uiPriority w:val="99"/>
    <w:rsid w:val="002E54B9"/>
    <w:pPr>
      <w:spacing w:line="202" w:lineRule="exact"/>
      <w:jc w:val="both"/>
    </w:pPr>
    <w:rPr>
      <w:rFonts w:ascii="Palatino Linotype" w:hAnsi="Palatino Linotype" w:cs="Palatino Linotype"/>
    </w:rPr>
  </w:style>
  <w:style w:type="paragraph" w:customStyle="1" w:styleId="Style51">
    <w:name w:val="Style51"/>
    <w:basedOn w:val="Normal"/>
    <w:uiPriority w:val="99"/>
    <w:rsid w:val="002E54B9"/>
    <w:pPr>
      <w:spacing w:line="200" w:lineRule="exact"/>
      <w:jc w:val="both"/>
    </w:pPr>
    <w:rPr>
      <w:rFonts w:ascii="Palatino Linotype" w:hAnsi="Palatino Linotype" w:cs="Palatino Linotype"/>
    </w:rPr>
  </w:style>
  <w:style w:type="character" w:customStyle="1" w:styleId="FontStyle72">
    <w:name w:val="Font Style72"/>
    <w:uiPriority w:val="99"/>
    <w:rsid w:val="002E54B9"/>
    <w:rPr>
      <w:rFonts w:ascii="Cambria" w:hAnsi="Cambria" w:cs="Cambria" w:hint="default"/>
      <w:sz w:val="16"/>
      <w:szCs w:val="16"/>
    </w:rPr>
  </w:style>
  <w:style w:type="character" w:customStyle="1" w:styleId="FontStyle73">
    <w:name w:val="Font Style73"/>
    <w:uiPriority w:val="99"/>
    <w:rsid w:val="002E54B9"/>
    <w:rPr>
      <w:rFonts w:ascii="Cambria" w:hAnsi="Cambria" w:cs="Cambria" w:hint="default"/>
      <w:i/>
      <w:iCs/>
      <w:sz w:val="16"/>
      <w:szCs w:val="16"/>
    </w:rPr>
  </w:style>
  <w:style w:type="character" w:customStyle="1" w:styleId="UnderlinestyleChar2">
    <w:name w:val="Underline style Char2"/>
    <w:rsid w:val="002E54B9"/>
    <w:rPr>
      <w:sz w:val="22"/>
      <w:szCs w:val="24"/>
      <w:u w:val="single"/>
      <w:lang w:val="en-US" w:eastAsia="en-US" w:bidi="ar-SA"/>
    </w:rPr>
  </w:style>
  <w:style w:type="paragraph" w:customStyle="1" w:styleId="CitationCharChar">
    <w:name w:val="Citation Char Char"/>
    <w:basedOn w:val="Normal"/>
    <w:uiPriority w:val="6"/>
    <w:qFormat/>
    <w:rsid w:val="002E54B9"/>
    <w:pPr>
      <w:ind w:left="1440" w:right="1440"/>
    </w:pPr>
    <w:rPr>
      <w:rFonts w:ascii="Cambria" w:eastAsia="Verdana" w:hAnsi="Cambria" w:cs="Cambria"/>
      <w:szCs w:val="20"/>
      <w:u w:val="single"/>
    </w:rPr>
  </w:style>
  <w:style w:type="character" w:customStyle="1" w:styleId="FontStyle49">
    <w:name w:val="Font Style49"/>
    <w:uiPriority w:val="99"/>
    <w:rsid w:val="002E54B9"/>
    <w:rPr>
      <w:rFonts w:ascii="Cambria" w:hAnsi="Cambria" w:cs="Cambria"/>
      <w:sz w:val="20"/>
      <w:szCs w:val="20"/>
    </w:rPr>
  </w:style>
  <w:style w:type="character" w:customStyle="1" w:styleId="FontStyle50">
    <w:name w:val="Font Style50"/>
    <w:uiPriority w:val="99"/>
    <w:rsid w:val="002E54B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E54B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E54B9"/>
    <w:rPr>
      <w:rFonts w:ascii="Cambria" w:eastAsia="Cambria" w:hAnsi="Cambria" w:cs="Cambria"/>
      <w:spacing w:val="-3"/>
      <w:szCs w:val="20"/>
    </w:rPr>
  </w:style>
  <w:style w:type="character" w:customStyle="1" w:styleId="kn">
    <w:name w:val="kn"/>
    <w:basedOn w:val="DefaultParagraphFont"/>
    <w:rsid w:val="002E54B9"/>
  </w:style>
  <w:style w:type="character" w:customStyle="1" w:styleId="StyleStyleUnderlineUnderlineStyleBoldUnderlineIntenseEmphas">
    <w:name w:val="Style Style UnderlineUnderlineStyle Bold UnderlineIntense Emphas..."/>
    <w:basedOn w:val="DefaultParagraphFont"/>
    <w:rsid w:val="002E54B9"/>
    <w:rPr>
      <w:b/>
      <w:bCs/>
      <w:sz w:val="26"/>
      <w:u w:val="single"/>
    </w:rPr>
  </w:style>
  <w:style w:type="character" w:customStyle="1" w:styleId="articoloinside">
    <w:name w:val="articolo_inside"/>
    <w:rsid w:val="002E54B9"/>
  </w:style>
  <w:style w:type="paragraph" w:customStyle="1" w:styleId="pagetools">
    <w:name w:val="pagetools"/>
    <w:basedOn w:val="Normal"/>
    <w:rsid w:val="002E54B9"/>
    <w:pPr>
      <w:spacing w:before="100" w:beforeAutospacing="1" w:after="100" w:afterAutospacing="1"/>
    </w:pPr>
    <w:rPr>
      <w:rFonts w:ascii="Cambria" w:eastAsia="Cambria" w:hAnsi="Cambria"/>
      <w:sz w:val="24"/>
    </w:rPr>
  </w:style>
  <w:style w:type="character" w:customStyle="1" w:styleId="desc">
    <w:name w:val="desc"/>
    <w:basedOn w:val="DefaultParagraphFont"/>
    <w:rsid w:val="002E54B9"/>
  </w:style>
  <w:style w:type="character" w:customStyle="1" w:styleId="job">
    <w:name w:val="job"/>
    <w:basedOn w:val="DefaultParagraphFont"/>
    <w:rsid w:val="002E54B9"/>
  </w:style>
  <w:style w:type="character" w:customStyle="1" w:styleId="publisher">
    <w:name w:val="publisher"/>
    <w:basedOn w:val="DefaultParagraphFont"/>
    <w:rsid w:val="002E54B9"/>
  </w:style>
  <w:style w:type="character" w:customStyle="1" w:styleId="pubyear">
    <w:name w:val="pubyear"/>
    <w:basedOn w:val="DefaultParagraphFont"/>
    <w:rsid w:val="002E54B9"/>
  </w:style>
  <w:style w:type="character" w:customStyle="1" w:styleId="pubcity">
    <w:name w:val="pubcity"/>
    <w:basedOn w:val="DefaultParagraphFont"/>
    <w:rsid w:val="002E54B9"/>
  </w:style>
  <w:style w:type="character" w:customStyle="1" w:styleId="bodycontentlink">
    <w:name w:val="bodycontentlink"/>
    <w:basedOn w:val="DefaultParagraphFont"/>
    <w:rsid w:val="002E54B9"/>
  </w:style>
  <w:style w:type="paragraph" w:customStyle="1" w:styleId="C-Text">
    <w:name w:val="C-Text"/>
    <w:basedOn w:val="Normal"/>
    <w:rsid w:val="002E54B9"/>
    <w:pPr>
      <w:tabs>
        <w:tab w:val="num" w:pos="720"/>
      </w:tabs>
      <w:ind w:left="720" w:hanging="360"/>
    </w:pPr>
    <w:rPr>
      <w:rFonts w:ascii="Book Antiqua" w:hAnsi="Book Antiqua"/>
      <w:sz w:val="24"/>
    </w:rPr>
  </w:style>
  <w:style w:type="character" w:customStyle="1" w:styleId="ecdate">
    <w:name w:val="ec_date"/>
    <w:basedOn w:val="DefaultParagraphFont"/>
    <w:rsid w:val="002E54B9"/>
    <w:rPr>
      <w:rFonts w:ascii="Symbol" w:hAnsi="Symbol" w:hint="default"/>
      <w:sz w:val="20"/>
      <w:szCs w:val="20"/>
      <w:shd w:val="clear" w:color="auto" w:fill="FFFFFF"/>
    </w:rPr>
  </w:style>
  <w:style w:type="paragraph" w:customStyle="1" w:styleId="ecmsonormal">
    <w:name w:val="ec_msonormal"/>
    <w:basedOn w:val="Normal"/>
    <w:rsid w:val="002E54B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E54B9"/>
  </w:style>
  <w:style w:type="character" w:customStyle="1" w:styleId="articleheadline">
    <w:name w:val="articleheadline"/>
    <w:basedOn w:val="DefaultParagraphFont"/>
    <w:rsid w:val="002E54B9"/>
  </w:style>
  <w:style w:type="paragraph" w:customStyle="1" w:styleId="u-intro">
    <w:name w:val="u-intro"/>
    <w:basedOn w:val="Normal"/>
    <w:rsid w:val="002E54B9"/>
    <w:pPr>
      <w:spacing w:before="100" w:beforeAutospacing="1" w:after="100" w:afterAutospacing="1"/>
    </w:pPr>
    <w:rPr>
      <w:sz w:val="24"/>
    </w:rPr>
  </w:style>
  <w:style w:type="character" w:customStyle="1" w:styleId="u-byline">
    <w:name w:val="u-byline"/>
    <w:basedOn w:val="DefaultParagraphFont"/>
    <w:rsid w:val="002E54B9"/>
  </w:style>
  <w:style w:type="character" w:customStyle="1" w:styleId="articlebya">
    <w:name w:val="articleby_a"/>
    <w:basedOn w:val="DefaultParagraphFont"/>
    <w:rsid w:val="002E54B9"/>
  </w:style>
  <w:style w:type="character" w:customStyle="1" w:styleId="popupwinby">
    <w:name w:val="popupwinby"/>
    <w:basedOn w:val="DefaultParagraphFont"/>
    <w:rsid w:val="002E54B9"/>
  </w:style>
  <w:style w:type="character" w:customStyle="1" w:styleId="storyheader">
    <w:name w:val="storyheader"/>
    <w:basedOn w:val="DefaultParagraphFont"/>
    <w:rsid w:val="002E54B9"/>
  </w:style>
  <w:style w:type="character" w:customStyle="1" w:styleId="marron">
    <w:name w:val="marron"/>
    <w:basedOn w:val="DefaultParagraphFont"/>
    <w:rsid w:val="002E54B9"/>
  </w:style>
  <w:style w:type="paragraph" w:customStyle="1" w:styleId="StyleNormalWeb10pt">
    <w:name w:val="Style Normal (Web) + 10 pt"/>
    <w:basedOn w:val="NormalWeb"/>
    <w:next w:val="Normal"/>
    <w:rsid w:val="002E54B9"/>
    <w:rPr>
      <w:rFonts w:ascii="Bookman Old Style" w:eastAsiaTheme="minorHAnsi" w:hAnsi="Bookman Old Style"/>
      <w:sz w:val="20"/>
      <w:lang w:bidi="ar-SA"/>
    </w:rPr>
  </w:style>
  <w:style w:type="character" w:customStyle="1" w:styleId="StyleNormalWeb10ptChar">
    <w:name w:val="Style Normal (Web) + 10 pt Char"/>
    <w:basedOn w:val="DefaultParagraphFont"/>
    <w:rsid w:val="002E54B9"/>
    <w:rPr>
      <w:szCs w:val="24"/>
      <w:lang w:val="en-US" w:eastAsia="en-US" w:bidi="ar-SA"/>
    </w:rPr>
  </w:style>
  <w:style w:type="paragraph" w:customStyle="1" w:styleId="TagCiteShells">
    <w:name w:val="Tag/Cite/Shells"/>
    <w:basedOn w:val="Normal"/>
    <w:rsid w:val="002E54B9"/>
    <w:rPr>
      <w:b/>
    </w:rPr>
  </w:style>
  <w:style w:type="paragraph" w:customStyle="1" w:styleId="DefinitionTerm">
    <w:name w:val="Definition Term"/>
    <w:basedOn w:val="Normal"/>
    <w:next w:val="Normal"/>
    <w:rsid w:val="002E54B9"/>
    <w:rPr>
      <w:snapToGrid w:val="0"/>
      <w:sz w:val="24"/>
    </w:rPr>
  </w:style>
  <w:style w:type="character" w:customStyle="1" w:styleId="Style3CharChar">
    <w:name w:val="Style3 Char Char"/>
    <w:basedOn w:val="DefaultParagraphFont"/>
    <w:rsid w:val="002E54B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E54B9"/>
    <w:pPr>
      <w:spacing w:after="60"/>
    </w:pPr>
    <w:rPr>
      <w:rFonts w:eastAsia="Segoe UI" w:cs="Cambria"/>
      <w:caps/>
      <w:sz w:val="20"/>
      <w:lang w:eastAsia="zh-CN"/>
    </w:rPr>
  </w:style>
  <w:style w:type="character" w:customStyle="1" w:styleId="NormalChar0">
    <w:name w:val="Normal Char"/>
    <w:basedOn w:val="DefaultParagraphFont"/>
    <w:rsid w:val="002E54B9"/>
    <w:rPr>
      <w:lang w:eastAsia="en-US"/>
    </w:rPr>
  </w:style>
  <w:style w:type="character" w:customStyle="1" w:styleId="BoldUnderlineChar2">
    <w:name w:val="Bold + Underline Char"/>
    <w:basedOn w:val="DefaultParagraphFont"/>
    <w:rsid w:val="002E54B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E54B9"/>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E54B9"/>
  </w:style>
  <w:style w:type="character" w:customStyle="1" w:styleId="CharacterStyle7">
    <w:name w:val="Character Style 7"/>
    <w:rsid w:val="002E54B9"/>
    <w:rPr>
      <w:rFonts w:ascii="Trebuchet MS" w:hAnsi="Trebuchet MS" w:cs="Trebuchet MS"/>
      <w:sz w:val="20"/>
      <w:szCs w:val="20"/>
      <w:u w:val="single"/>
    </w:rPr>
  </w:style>
  <w:style w:type="character" w:customStyle="1" w:styleId="StyleStyle4Char">
    <w:name w:val="Style Style4 + Char"/>
    <w:basedOn w:val="DefaultParagraphFont"/>
    <w:rsid w:val="002E54B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E54B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E54B9"/>
    <w:rPr>
      <w:rFonts w:ascii="Symbol" w:hAnsi="Symbol"/>
      <w:sz w:val="21"/>
      <w:szCs w:val="21"/>
      <w:u w:val="thick"/>
    </w:rPr>
  </w:style>
  <w:style w:type="character" w:customStyle="1" w:styleId="UnderlinedEvidenceCharChar">
    <w:name w:val="Underlined Evidence Char Char"/>
    <w:basedOn w:val="DefaultParagraphFont"/>
    <w:rsid w:val="002E54B9"/>
    <w:rPr>
      <w:rFonts w:ascii="Symbol" w:hAnsi="Symbol"/>
      <w:sz w:val="21"/>
      <w:szCs w:val="21"/>
      <w:u w:val="thick"/>
      <w:lang w:val="en-US" w:eastAsia="en-US" w:bidi="ar-SA"/>
    </w:rPr>
  </w:style>
  <w:style w:type="character" w:styleId="PlaceholderText">
    <w:name w:val="Placeholder Text"/>
    <w:basedOn w:val="DefaultParagraphFont"/>
    <w:uiPriority w:val="99"/>
    <w:rsid w:val="002E54B9"/>
    <w:rPr>
      <w:color w:val="808080"/>
    </w:rPr>
  </w:style>
  <w:style w:type="paragraph" w:customStyle="1" w:styleId="Cite8">
    <w:name w:val="Cite8"/>
    <w:basedOn w:val="Normal"/>
    <w:autoRedefine/>
    <w:qFormat/>
    <w:rsid w:val="002E54B9"/>
    <w:rPr>
      <w:rFonts w:ascii="Trebuchet MS" w:eastAsia="Verdana" w:hAnsi="Trebuchet MS" w:cs="Cambria"/>
    </w:rPr>
  </w:style>
  <w:style w:type="paragraph" w:customStyle="1" w:styleId="8font">
    <w:name w:val="8font"/>
    <w:basedOn w:val="Normal"/>
    <w:next w:val="Normal"/>
    <w:autoRedefine/>
    <w:rsid w:val="002E54B9"/>
    <w:rPr>
      <w:rFonts w:eastAsia="Cambria Math" w:cs="Cambria"/>
      <w:szCs w:val="16"/>
    </w:rPr>
  </w:style>
  <w:style w:type="character" w:customStyle="1" w:styleId="NoterefInText">
    <w:name w:val="_NoterefInText"/>
    <w:uiPriority w:val="99"/>
    <w:rsid w:val="002E54B9"/>
    <w:rPr>
      <w:rFonts w:cs="AKDPE C+ Utopia"/>
      <w:color w:val="000000"/>
    </w:rPr>
  </w:style>
  <w:style w:type="character" w:customStyle="1" w:styleId="postauthor">
    <w:name w:val="postauthor"/>
    <w:basedOn w:val="DefaultParagraphFont"/>
    <w:rsid w:val="002E54B9"/>
  </w:style>
  <w:style w:type="paragraph" w:customStyle="1" w:styleId="notes-source-hasnotes">
    <w:name w:val="notes-source-hasnotes"/>
    <w:basedOn w:val="Normal"/>
    <w:rsid w:val="002E54B9"/>
    <w:pPr>
      <w:spacing w:before="100" w:beforeAutospacing="1" w:after="100" w:afterAutospacing="1"/>
    </w:pPr>
    <w:rPr>
      <w:rFonts w:ascii="Tahoma" w:hAnsi="Tahoma"/>
      <w:szCs w:val="20"/>
    </w:rPr>
  </w:style>
  <w:style w:type="character" w:customStyle="1" w:styleId="span">
    <w:name w:val="span"/>
    <w:basedOn w:val="DefaultParagraphFont"/>
    <w:rsid w:val="002E54B9"/>
  </w:style>
  <w:style w:type="character" w:customStyle="1" w:styleId="maintitle">
    <w:name w:val="maintitle"/>
    <w:basedOn w:val="DefaultParagraphFont"/>
    <w:rsid w:val="002E54B9"/>
  </w:style>
  <w:style w:type="character" w:customStyle="1" w:styleId="thirdparty-logo">
    <w:name w:val="thirdparty-logo"/>
    <w:basedOn w:val="DefaultParagraphFont"/>
    <w:rsid w:val="002E54B9"/>
  </w:style>
  <w:style w:type="character" w:customStyle="1" w:styleId="posted">
    <w:name w:val="posted"/>
    <w:basedOn w:val="DefaultParagraphFont"/>
    <w:rsid w:val="002E54B9"/>
  </w:style>
  <w:style w:type="character" w:customStyle="1" w:styleId="ticker">
    <w:name w:val="ticker"/>
    <w:basedOn w:val="DefaultParagraphFont"/>
    <w:rsid w:val="002E54B9"/>
  </w:style>
  <w:style w:type="paragraph" w:customStyle="1" w:styleId="articlemeta">
    <w:name w:val="articlemeta"/>
    <w:basedOn w:val="Normal"/>
    <w:rsid w:val="002E54B9"/>
    <w:pPr>
      <w:spacing w:before="100" w:beforeAutospacing="1" w:after="100" w:afterAutospacing="1"/>
    </w:pPr>
    <w:rPr>
      <w:rFonts w:ascii="Tahoma" w:hAnsi="Tahoma"/>
      <w:szCs w:val="20"/>
    </w:rPr>
  </w:style>
  <w:style w:type="character" w:customStyle="1" w:styleId="vcard">
    <w:name w:val="vcard"/>
    <w:basedOn w:val="DefaultParagraphFont"/>
    <w:rsid w:val="002E54B9"/>
  </w:style>
  <w:style w:type="character" w:customStyle="1" w:styleId="print-footnote">
    <w:name w:val="print-footnote"/>
    <w:basedOn w:val="DefaultParagraphFont"/>
    <w:rsid w:val="002E54B9"/>
  </w:style>
  <w:style w:type="character" w:customStyle="1" w:styleId="datestring">
    <w:name w:val="datestring"/>
    <w:basedOn w:val="DefaultParagraphFont"/>
    <w:rsid w:val="002E54B9"/>
  </w:style>
  <w:style w:type="paragraph" w:customStyle="1" w:styleId="noindent0">
    <w:name w:val="no_indent"/>
    <w:basedOn w:val="Normal"/>
    <w:rsid w:val="002E54B9"/>
    <w:pPr>
      <w:spacing w:before="100" w:beforeAutospacing="1" w:after="100" w:afterAutospacing="1"/>
    </w:pPr>
    <w:rPr>
      <w:rFonts w:ascii="Tahoma" w:hAnsi="Tahoma"/>
      <w:szCs w:val="20"/>
    </w:rPr>
  </w:style>
  <w:style w:type="character" w:customStyle="1" w:styleId="email">
    <w:name w:val="email"/>
    <w:basedOn w:val="DefaultParagraphFont"/>
    <w:rsid w:val="002E54B9"/>
  </w:style>
  <w:style w:type="paragraph" w:customStyle="1" w:styleId="left">
    <w:name w:val="left"/>
    <w:basedOn w:val="Normal"/>
    <w:rsid w:val="002E54B9"/>
    <w:pPr>
      <w:spacing w:before="100" w:beforeAutospacing="1" w:after="100" w:afterAutospacing="1"/>
    </w:pPr>
    <w:rPr>
      <w:rFonts w:ascii="Tahoma" w:hAnsi="Tahoma"/>
      <w:szCs w:val="20"/>
    </w:rPr>
  </w:style>
  <w:style w:type="paragraph" w:customStyle="1" w:styleId="right">
    <w:name w:val="right"/>
    <w:basedOn w:val="Normal"/>
    <w:rsid w:val="002E54B9"/>
    <w:pPr>
      <w:spacing w:before="100" w:beforeAutospacing="1" w:after="100" w:afterAutospacing="1"/>
    </w:pPr>
    <w:rPr>
      <w:rFonts w:ascii="Tahoma" w:hAnsi="Tahoma"/>
      <w:szCs w:val="20"/>
    </w:rPr>
  </w:style>
  <w:style w:type="character" w:customStyle="1" w:styleId="gptad">
    <w:name w:val="gptad"/>
    <w:basedOn w:val="DefaultParagraphFont"/>
    <w:rsid w:val="002E54B9"/>
  </w:style>
  <w:style w:type="paragraph" w:customStyle="1" w:styleId="creditpostedmodified">
    <w:name w:val="credit_posted_modified"/>
    <w:basedOn w:val="Normal"/>
    <w:rsid w:val="002E54B9"/>
    <w:pPr>
      <w:spacing w:before="100" w:beforeAutospacing="1" w:after="100" w:afterAutospacing="1"/>
    </w:pPr>
    <w:rPr>
      <w:rFonts w:ascii="Tahoma" w:hAnsi="Tahoma"/>
      <w:szCs w:val="20"/>
    </w:rPr>
  </w:style>
  <w:style w:type="character" w:customStyle="1" w:styleId="creditline">
    <w:name w:val="creditline"/>
    <w:basedOn w:val="DefaultParagraphFont"/>
    <w:rsid w:val="002E54B9"/>
  </w:style>
  <w:style w:type="character" w:customStyle="1" w:styleId="grd">
    <w:name w:val="grd"/>
    <w:basedOn w:val="DefaultParagraphFont"/>
    <w:rsid w:val="002E54B9"/>
  </w:style>
  <w:style w:type="paragraph" w:customStyle="1" w:styleId="hs-text-container">
    <w:name w:val="hs-text-container"/>
    <w:basedOn w:val="Normal"/>
    <w:rsid w:val="002E54B9"/>
    <w:pPr>
      <w:spacing w:before="100" w:beforeAutospacing="1" w:after="100" w:afterAutospacing="1"/>
    </w:pPr>
    <w:rPr>
      <w:rFonts w:ascii="Tahoma" w:hAnsi="Tahoma"/>
      <w:szCs w:val="20"/>
    </w:rPr>
  </w:style>
  <w:style w:type="character" w:customStyle="1" w:styleId="created">
    <w:name w:val="created"/>
    <w:basedOn w:val="DefaultParagraphFont"/>
    <w:rsid w:val="002E54B9"/>
  </w:style>
  <w:style w:type="character" w:customStyle="1" w:styleId="changed">
    <w:name w:val="changed"/>
    <w:basedOn w:val="DefaultParagraphFont"/>
    <w:rsid w:val="002E54B9"/>
  </w:style>
  <w:style w:type="character" w:customStyle="1" w:styleId="article-author-name">
    <w:name w:val="article-author-name"/>
    <w:basedOn w:val="DefaultParagraphFont"/>
    <w:rsid w:val="002E54B9"/>
  </w:style>
  <w:style w:type="character" w:customStyle="1" w:styleId="bioexcerpt">
    <w:name w:val="bio_excerpt"/>
    <w:basedOn w:val="DefaultParagraphFont"/>
    <w:rsid w:val="002E54B9"/>
  </w:style>
  <w:style w:type="character" w:customStyle="1" w:styleId="commentcount">
    <w:name w:val="comment_count"/>
    <w:basedOn w:val="DefaultParagraphFont"/>
    <w:rsid w:val="002E54B9"/>
  </w:style>
  <w:style w:type="character" w:customStyle="1" w:styleId="searchtermshighlighted">
    <w:name w:val="searchtermshighlighted"/>
    <w:basedOn w:val="DefaultParagraphFont"/>
    <w:rsid w:val="002E54B9"/>
  </w:style>
  <w:style w:type="character" w:customStyle="1" w:styleId="contributornametrigger">
    <w:name w:val="contributornametrigger"/>
    <w:basedOn w:val="DefaultParagraphFont"/>
    <w:rsid w:val="002E54B9"/>
  </w:style>
  <w:style w:type="character" w:customStyle="1" w:styleId="bylinepipe">
    <w:name w:val="bylinepipe"/>
    <w:basedOn w:val="DefaultParagraphFont"/>
    <w:rsid w:val="002E54B9"/>
  </w:style>
  <w:style w:type="character" w:customStyle="1" w:styleId="lucenesearchresulturlb">
    <w:name w:val="lucene_search_result_url_b"/>
    <w:basedOn w:val="DefaultParagraphFont"/>
    <w:rsid w:val="002E54B9"/>
  </w:style>
  <w:style w:type="character" w:customStyle="1" w:styleId="faculty-title">
    <w:name w:val="faculty-title"/>
    <w:basedOn w:val="DefaultParagraphFont"/>
    <w:rsid w:val="002E54B9"/>
  </w:style>
  <w:style w:type="character" w:customStyle="1" w:styleId="count">
    <w:name w:val="count"/>
    <w:basedOn w:val="DefaultParagraphFont"/>
    <w:rsid w:val="002E54B9"/>
  </w:style>
  <w:style w:type="character" w:customStyle="1" w:styleId="volume">
    <w:name w:val="volume"/>
    <w:basedOn w:val="DefaultParagraphFont"/>
    <w:rsid w:val="002E54B9"/>
  </w:style>
  <w:style w:type="character" w:customStyle="1" w:styleId="issue">
    <w:name w:val="issue"/>
    <w:basedOn w:val="DefaultParagraphFont"/>
    <w:rsid w:val="002E54B9"/>
  </w:style>
  <w:style w:type="character" w:customStyle="1" w:styleId="pages">
    <w:name w:val="pages"/>
    <w:basedOn w:val="DefaultParagraphFont"/>
    <w:rsid w:val="002E54B9"/>
  </w:style>
  <w:style w:type="character" w:customStyle="1" w:styleId="field-content">
    <w:name w:val="field-content"/>
    <w:basedOn w:val="DefaultParagraphFont"/>
    <w:rsid w:val="002E54B9"/>
  </w:style>
  <w:style w:type="character" w:customStyle="1" w:styleId="person">
    <w:name w:val="person"/>
    <w:basedOn w:val="DefaultParagraphFont"/>
    <w:rsid w:val="002E54B9"/>
  </w:style>
  <w:style w:type="character" w:customStyle="1" w:styleId="corresponding">
    <w:name w:val="corresponding"/>
    <w:basedOn w:val="DefaultParagraphFont"/>
    <w:rsid w:val="002E54B9"/>
  </w:style>
  <w:style w:type="character" w:customStyle="1" w:styleId="entry-date">
    <w:name w:val="entry-date"/>
    <w:basedOn w:val="DefaultParagraphFont"/>
    <w:rsid w:val="002E54B9"/>
  </w:style>
  <w:style w:type="paragraph" w:customStyle="1" w:styleId="entry-meta">
    <w:name w:val="entry-meta"/>
    <w:basedOn w:val="Normal"/>
    <w:rsid w:val="002E54B9"/>
    <w:pPr>
      <w:spacing w:before="100" w:beforeAutospacing="1" w:after="100" w:afterAutospacing="1"/>
    </w:pPr>
    <w:rPr>
      <w:rFonts w:ascii="Tahoma" w:hAnsi="Tahoma"/>
      <w:szCs w:val="20"/>
    </w:rPr>
  </w:style>
  <w:style w:type="character" w:customStyle="1" w:styleId="post-time">
    <w:name w:val="post-time"/>
    <w:basedOn w:val="DefaultParagraphFont"/>
    <w:rsid w:val="002E54B9"/>
  </w:style>
  <w:style w:type="character" w:customStyle="1" w:styleId="post-category">
    <w:name w:val="post-category"/>
    <w:basedOn w:val="DefaultParagraphFont"/>
    <w:rsid w:val="002E54B9"/>
  </w:style>
  <w:style w:type="character" w:customStyle="1" w:styleId="post-author">
    <w:name w:val="post-author"/>
    <w:basedOn w:val="DefaultParagraphFont"/>
    <w:rsid w:val="002E54B9"/>
  </w:style>
  <w:style w:type="character" w:customStyle="1" w:styleId="A10">
    <w:name w:val="A10"/>
    <w:uiPriority w:val="99"/>
    <w:rsid w:val="002E54B9"/>
    <w:rPr>
      <w:rFonts w:cs="MS Mincho"/>
      <w:color w:val="000000"/>
      <w:sz w:val="11"/>
      <w:szCs w:val="11"/>
    </w:rPr>
  </w:style>
  <w:style w:type="paragraph" w:customStyle="1" w:styleId="Pa10">
    <w:name w:val="Pa10"/>
    <w:basedOn w:val="Default"/>
    <w:next w:val="Default"/>
    <w:uiPriority w:val="99"/>
    <w:rsid w:val="002E54B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E54B9"/>
    <w:pPr>
      <w:widowControl w:val="0"/>
      <w:spacing w:line="241" w:lineRule="atLeast"/>
    </w:pPr>
    <w:rPr>
      <w:rFonts w:ascii="Verdana" w:eastAsiaTheme="minorEastAsia" w:hAnsi="Verdana" w:cs="Cambria"/>
      <w:color w:val="auto"/>
    </w:rPr>
  </w:style>
  <w:style w:type="character" w:customStyle="1" w:styleId="A9">
    <w:name w:val="A9"/>
    <w:uiPriority w:val="99"/>
    <w:rsid w:val="002E54B9"/>
    <w:rPr>
      <w:rFonts w:cs="MS Mincho"/>
      <w:color w:val="000000"/>
      <w:sz w:val="14"/>
      <w:szCs w:val="14"/>
    </w:rPr>
  </w:style>
  <w:style w:type="paragraph" w:customStyle="1" w:styleId="articledetails">
    <w:name w:val="articledetails"/>
    <w:basedOn w:val="Normal"/>
    <w:rsid w:val="002E54B9"/>
    <w:pPr>
      <w:spacing w:before="100" w:beforeAutospacing="1" w:after="100" w:afterAutospacing="1"/>
    </w:pPr>
    <w:rPr>
      <w:rFonts w:ascii="Tahoma" w:hAnsi="Tahoma"/>
      <w:szCs w:val="20"/>
    </w:rPr>
  </w:style>
  <w:style w:type="character" w:customStyle="1" w:styleId="posted-and-updated">
    <w:name w:val="posted-and-updated"/>
    <w:basedOn w:val="DefaultParagraphFont"/>
    <w:rsid w:val="002E54B9"/>
  </w:style>
  <w:style w:type="paragraph" w:customStyle="1" w:styleId="aff">
    <w:name w:val="aff"/>
    <w:basedOn w:val="Normal"/>
    <w:rsid w:val="002E54B9"/>
    <w:pPr>
      <w:spacing w:before="100" w:beforeAutospacing="1" w:after="100" w:afterAutospacing="1"/>
    </w:pPr>
    <w:rPr>
      <w:rFonts w:ascii="Tahoma" w:hAnsi="Tahoma"/>
      <w:szCs w:val="20"/>
    </w:rPr>
  </w:style>
  <w:style w:type="character" w:customStyle="1" w:styleId="entry-author">
    <w:name w:val="entry-author"/>
    <w:basedOn w:val="DefaultParagraphFont"/>
    <w:rsid w:val="002E54B9"/>
  </w:style>
  <w:style w:type="character" w:customStyle="1" w:styleId="entry-author-name">
    <w:name w:val="entry-author-name"/>
    <w:basedOn w:val="DefaultParagraphFont"/>
    <w:rsid w:val="002E54B9"/>
  </w:style>
  <w:style w:type="character" w:customStyle="1" w:styleId="arial11">
    <w:name w:val="arial_11"/>
    <w:basedOn w:val="DefaultParagraphFont"/>
    <w:rsid w:val="002E54B9"/>
  </w:style>
  <w:style w:type="character" w:customStyle="1" w:styleId="contrib-degrees">
    <w:name w:val="contrib-degrees"/>
    <w:basedOn w:val="DefaultParagraphFont"/>
    <w:rsid w:val="002E54B9"/>
  </w:style>
  <w:style w:type="character" w:customStyle="1" w:styleId="contrib-on-behalf-of">
    <w:name w:val="contrib-on-behalf-of"/>
    <w:basedOn w:val="DefaultParagraphFont"/>
    <w:rsid w:val="002E54B9"/>
  </w:style>
  <w:style w:type="character" w:customStyle="1" w:styleId="pubtime">
    <w:name w:val="pubtime"/>
    <w:basedOn w:val="DefaultParagraphFont"/>
    <w:rsid w:val="002E54B9"/>
  </w:style>
  <w:style w:type="character" w:customStyle="1" w:styleId="time">
    <w:name w:val="time"/>
    <w:basedOn w:val="DefaultParagraphFont"/>
    <w:rsid w:val="002E54B9"/>
  </w:style>
  <w:style w:type="character" w:customStyle="1" w:styleId="fbcommentscount">
    <w:name w:val="fb_comments_count"/>
    <w:basedOn w:val="DefaultParagraphFont"/>
    <w:rsid w:val="002E54B9"/>
  </w:style>
  <w:style w:type="character" w:customStyle="1" w:styleId="stsharethiscustom">
    <w:name w:val="st_sharethis_custom"/>
    <w:basedOn w:val="DefaultParagraphFont"/>
    <w:rsid w:val="002E54B9"/>
  </w:style>
  <w:style w:type="paragraph" w:customStyle="1" w:styleId="permalinkable">
    <w:name w:val="permalinkable"/>
    <w:basedOn w:val="Normal"/>
    <w:rsid w:val="002E54B9"/>
    <w:pPr>
      <w:spacing w:before="100" w:beforeAutospacing="1" w:after="100" w:afterAutospacing="1"/>
    </w:pPr>
    <w:rPr>
      <w:rFonts w:ascii="Tahoma" w:hAnsi="Tahoma"/>
      <w:szCs w:val="20"/>
    </w:rPr>
  </w:style>
  <w:style w:type="character" w:customStyle="1" w:styleId="post-date">
    <w:name w:val="post-date"/>
    <w:basedOn w:val="DefaultParagraphFont"/>
    <w:rsid w:val="002E54B9"/>
  </w:style>
  <w:style w:type="character" w:customStyle="1" w:styleId="link-external">
    <w:name w:val="link-external"/>
    <w:basedOn w:val="DefaultParagraphFont"/>
    <w:rsid w:val="002E54B9"/>
  </w:style>
  <w:style w:type="character" w:customStyle="1" w:styleId="articleauthor">
    <w:name w:val="article_author"/>
    <w:basedOn w:val="DefaultParagraphFont"/>
    <w:rsid w:val="002E54B9"/>
  </w:style>
  <w:style w:type="character" w:customStyle="1" w:styleId="articleissue">
    <w:name w:val="article_issue"/>
    <w:basedOn w:val="DefaultParagraphFont"/>
    <w:rsid w:val="002E54B9"/>
  </w:style>
  <w:style w:type="character" w:customStyle="1" w:styleId="a-size-large">
    <w:name w:val="a-size-large"/>
    <w:basedOn w:val="DefaultParagraphFont"/>
    <w:rsid w:val="002E54B9"/>
  </w:style>
  <w:style w:type="character" w:customStyle="1" w:styleId="a-size-medium">
    <w:name w:val="a-size-medium"/>
    <w:basedOn w:val="DefaultParagraphFont"/>
    <w:rsid w:val="002E54B9"/>
  </w:style>
  <w:style w:type="character" w:customStyle="1" w:styleId="contribution">
    <w:name w:val="contribution"/>
    <w:basedOn w:val="DefaultParagraphFont"/>
    <w:rsid w:val="002E54B9"/>
  </w:style>
  <w:style w:type="character" w:customStyle="1" w:styleId="a-color-secondary">
    <w:name w:val="a-color-secondary"/>
    <w:basedOn w:val="DefaultParagraphFont"/>
    <w:rsid w:val="002E54B9"/>
  </w:style>
  <w:style w:type="paragraph" w:customStyle="1" w:styleId="sbyline">
    <w:name w:val="sbyline"/>
    <w:basedOn w:val="Normal"/>
    <w:rsid w:val="002E54B9"/>
    <w:pPr>
      <w:spacing w:before="100" w:beforeAutospacing="1" w:after="100" w:afterAutospacing="1"/>
    </w:pPr>
    <w:rPr>
      <w:rFonts w:ascii="Tahoma" w:hAnsi="Tahoma"/>
      <w:szCs w:val="20"/>
    </w:rPr>
  </w:style>
  <w:style w:type="character" w:customStyle="1" w:styleId="ui-author">
    <w:name w:val="ui-author"/>
    <w:basedOn w:val="DefaultParagraphFont"/>
    <w:rsid w:val="002E54B9"/>
  </w:style>
  <w:style w:type="character" w:customStyle="1" w:styleId="ui-staffline">
    <w:name w:val="ui-staffline"/>
    <w:basedOn w:val="DefaultParagraphFont"/>
    <w:rsid w:val="002E54B9"/>
  </w:style>
  <w:style w:type="paragraph" w:customStyle="1" w:styleId="promotion-tag-p">
    <w:name w:val="promotion-tag-p"/>
    <w:basedOn w:val="Normal"/>
    <w:rsid w:val="002E54B9"/>
    <w:pPr>
      <w:spacing w:before="100" w:beforeAutospacing="1" w:after="100" w:afterAutospacing="1"/>
    </w:pPr>
    <w:rPr>
      <w:rFonts w:ascii="Tahoma" w:hAnsi="Tahoma"/>
      <w:szCs w:val="20"/>
    </w:rPr>
  </w:style>
  <w:style w:type="paragraph" w:customStyle="1" w:styleId="heading">
    <w:name w:val="heading"/>
    <w:basedOn w:val="Normal"/>
    <w:rsid w:val="002E54B9"/>
    <w:pPr>
      <w:spacing w:before="100" w:beforeAutospacing="1" w:after="100" w:afterAutospacing="1"/>
    </w:pPr>
    <w:rPr>
      <w:rFonts w:ascii="Tahoma" w:hAnsi="Tahoma"/>
      <w:szCs w:val="20"/>
    </w:rPr>
  </w:style>
  <w:style w:type="character" w:customStyle="1" w:styleId="value">
    <w:name w:val="value"/>
    <w:basedOn w:val="DefaultParagraphFont"/>
    <w:rsid w:val="002E54B9"/>
  </w:style>
  <w:style w:type="character" w:customStyle="1" w:styleId="specialissuelabel">
    <w:name w:val="specialissuelabel"/>
    <w:basedOn w:val="DefaultParagraphFont"/>
    <w:rsid w:val="002E54B9"/>
  </w:style>
  <w:style w:type="character" w:customStyle="1" w:styleId="referencediv">
    <w:name w:val="referencediv"/>
    <w:basedOn w:val="DefaultParagraphFont"/>
    <w:rsid w:val="002E54B9"/>
  </w:style>
  <w:style w:type="character" w:customStyle="1" w:styleId="wp-smiley">
    <w:name w:val="wp-smiley"/>
    <w:basedOn w:val="DefaultParagraphFont"/>
    <w:rsid w:val="002E54B9"/>
  </w:style>
  <w:style w:type="character" w:customStyle="1" w:styleId="meta-prep">
    <w:name w:val="meta-prep"/>
    <w:basedOn w:val="DefaultParagraphFont"/>
    <w:rsid w:val="002E54B9"/>
  </w:style>
  <w:style w:type="character" w:customStyle="1" w:styleId="artjournal">
    <w:name w:val="art_journal"/>
    <w:basedOn w:val="DefaultParagraphFont"/>
    <w:rsid w:val="002E54B9"/>
  </w:style>
  <w:style w:type="character" w:customStyle="1" w:styleId="artdatevolumeissuepart">
    <w:name w:val="art_datevolumeissuepart"/>
    <w:basedOn w:val="DefaultParagraphFont"/>
    <w:rsid w:val="002E54B9"/>
  </w:style>
  <w:style w:type="character" w:customStyle="1" w:styleId="artpages">
    <w:name w:val="art_pages"/>
    <w:basedOn w:val="DefaultParagraphFont"/>
    <w:rsid w:val="002E54B9"/>
  </w:style>
  <w:style w:type="character" w:customStyle="1" w:styleId="singlehighlightclass">
    <w:name w:val="single_highlight_class"/>
    <w:basedOn w:val="DefaultParagraphFont"/>
    <w:rsid w:val="002E54B9"/>
  </w:style>
  <w:style w:type="character" w:customStyle="1" w:styleId="degree">
    <w:name w:val="degree"/>
    <w:basedOn w:val="DefaultParagraphFont"/>
    <w:rsid w:val="002E54B9"/>
  </w:style>
  <w:style w:type="character" w:customStyle="1" w:styleId="major">
    <w:name w:val="major"/>
    <w:basedOn w:val="DefaultParagraphFont"/>
    <w:rsid w:val="002E54B9"/>
  </w:style>
  <w:style w:type="character" w:customStyle="1" w:styleId="authors">
    <w:name w:val="authors"/>
    <w:basedOn w:val="DefaultParagraphFont"/>
    <w:rsid w:val="002E54B9"/>
  </w:style>
  <w:style w:type="character" w:customStyle="1" w:styleId="views">
    <w:name w:val="views"/>
    <w:basedOn w:val="DefaultParagraphFont"/>
    <w:rsid w:val="002E54B9"/>
  </w:style>
  <w:style w:type="character" w:customStyle="1" w:styleId="stmainservices">
    <w:name w:val="stmainservices"/>
    <w:basedOn w:val="DefaultParagraphFont"/>
    <w:rsid w:val="002E54B9"/>
  </w:style>
  <w:style w:type="character" w:customStyle="1" w:styleId="stbubblehcount">
    <w:name w:val="stbubble_hcount"/>
    <w:basedOn w:val="DefaultParagraphFont"/>
    <w:rsid w:val="002E54B9"/>
  </w:style>
  <w:style w:type="paragraph" w:customStyle="1" w:styleId="Document">
    <w:name w:val="_Document"/>
    <w:basedOn w:val="Default"/>
    <w:next w:val="Default"/>
    <w:uiPriority w:val="99"/>
    <w:rsid w:val="002E54B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E54B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E54B9"/>
    <w:pPr>
      <w:widowControl w:val="0"/>
    </w:pPr>
    <w:rPr>
      <w:rFonts w:ascii="AKDPE C+ Utopia" w:eastAsiaTheme="minorEastAsia" w:hAnsi="AKDPE C+ Utopia" w:cs="Cambria"/>
      <w:color w:val="auto"/>
    </w:rPr>
  </w:style>
  <w:style w:type="paragraph" w:customStyle="1" w:styleId="collapsed-hide">
    <w:name w:val="collapsed-hide"/>
    <w:basedOn w:val="Normal"/>
    <w:rsid w:val="002E54B9"/>
    <w:pPr>
      <w:spacing w:before="100" w:beforeAutospacing="1" w:after="100" w:afterAutospacing="1"/>
    </w:pPr>
    <w:rPr>
      <w:rFonts w:ascii="Tahoma" w:hAnsi="Tahoma"/>
      <w:szCs w:val="20"/>
    </w:rPr>
  </w:style>
  <w:style w:type="paragraph" w:customStyle="1" w:styleId="Pa7">
    <w:name w:val="Pa7"/>
    <w:basedOn w:val="Default"/>
    <w:next w:val="Default"/>
    <w:uiPriority w:val="99"/>
    <w:rsid w:val="002E54B9"/>
    <w:pPr>
      <w:widowControl w:val="0"/>
      <w:spacing w:line="211" w:lineRule="atLeast"/>
    </w:pPr>
    <w:rPr>
      <w:rFonts w:ascii="Courier New" w:eastAsiaTheme="minorEastAsia" w:hAnsi="Courier New" w:cs="Cambria"/>
      <w:color w:val="auto"/>
    </w:rPr>
  </w:style>
  <w:style w:type="paragraph" w:customStyle="1" w:styleId="odd">
    <w:name w:val="odd"/>
    <w:basedOn w:val="Normal"/>
    <w:rsid w:val="002E54B9"/>
    <w:pPr>
      <w:spacing w:before="100" w:beforeAutospacing="1" w:after="100" w:afterAutospacing="1"/>
    </w:pPr>
    <w:rPr>
      <w:rFonts w:ascii="Tahoma" w:hAnsi="Tahoma"/>
      <w:szCs w:val="20"/>
    </w:rPr>
  </w:style>
  <w:style w:type="character" w:customStyle="1" w:styleId="article-date">
    <w:name w:val="article-date"/>
    <w:basedOn w:val="DefaultParagraphFont"/>
    <w:rsid w:val="002E54B9"/>
  </w:style>
  <w:style w:type="character" w:customStyle="1" w:styleId="article-author">
    <w:name w:val="article-author"/>
    <w:basedOn w:val="DefaultParagraphFont"/>
    <w:rsid w:val="002E54B9"/>
  </w:style>
  <w:style w:type="character" w:customStyle="1" w:styleId="tolocaltime">
    <w:name w:val="tolocaltime"/>
    <w:basedOn w:val="DefaultParagraphFont"/>
    <w:rsid w:val="002E54B9"/>
  </w:style>
  <w:style w:type="character" w:customStyle="1" w:styleId="pb-byline">
    <w:name w:val="pb-byline"/>
    <w:basedOn w:val="DefaultParagraphFont"/>
    <w:rsid w:val="002E54B9"/>
  </w:style>
  <w:style w:type="character" w:customStyle="1" w:styleId="pb-timestamp">
    <w:name w:val="pb-timestamp"/>
    <w:basedOn w:val="DefaultParagraphFont"/>
    <w:rsid w:val="002E54B9"/>
  </w:style>
  <w:style w:type="paragraph" w:customStyle="1" w:styleId="Pa8">
    <w:name w:val="Pa8"/>
    <w:basedOn w:val="Default"/>
    <w:next w:val="Default"/>
    <w:uiPriority w:val="99"/>
    <w:rsid w:val="002E54B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E54B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E54B9"/>
  </w:style>
  <w:style w:type="character" w:customStyle="1" w:styleId="even">
    <w:name w:val="even"/>
    <w:basedOn w:val="DefaultParagraphFont"/>
    <w:rsid w:val="002E54B9"/>
  </w:style>
  <w:style w:type="paragraph" w:customStyle="1" w:styleId="volissue">
    <w:name w:val="volissue"/>
    <w:basedOn w:val="Normal"/>
    <w:rsid w:val="002E54B9"/>
    <w:pPr>
      <w:spacing w:before="100" w:beforeAutospacing="1" w:after="100" w:afterAutospacing="1"/>
    </w:pPr>
    <w:rPr>
      <w:rFonts w:ascii="Tahoma" w:hAnsi="Tahoma"/>
      <w:szCs w:val="20"/>
    </w:rPr>
  </w:style>
  <w:style w:type="character" w:customStyle="1" w:styleId="view-count">
    <w:name w:val="view-count"/>
    <w:basedOn w:val="DefaultParagraphFont"/>
    <w:rsid w:val="002E54B9"/>
  </w:style>
  <w:style w:type="character" w:customStyle="1" w:styleId="tChar">
    <w:name w:val="t Char"/>
    <w:rsid w:val="002E54B9"/>
    <w:rPr>
      <w:rFonts w:ascii="Georgia" w:eastAsia="Times New Roman" w:hAnsi="Georgia" w:cs="Calibri"/>
      <w:b/>
      <w:lang w:val="x-none" w:eastAsia="x-none"/>
    </w:rPr>
  </w:style>
  <w:style w:type="paragraph" w:customStyle="1" w:styleId="BoldUnderlineChar20">
    <w:name w:val="BoldUnderline Char2"/>
    <w:link w:val="BoldUnderlineChar2Char"/>
    <w:rsid w:val="002E54B9"/>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E54B9"/>
    <w:rPr>
      <w:rFonts w:ascii="Times New Roman" w:eastAsia="Times New Roman" w:hAnsi="Times New Roman" w:cs="Times New Roman"/>
      <w:b/>
      <w:sz w:val="20"/>
      <w:szCs w:val="24"/>
      <w:u w:val="single"/>
    </w:rPr>
  </w:style>
  <w:style w:type="character" w:customStyle="1" w:styleId="UnderlineCharChar4">
    <w:name w:val="Underline Char Char4"/>
    <w:rsid w:val="002E54B9"/>
    <w:rPr>
      <w:szCs w:val="24"/>
      <w:u w:val="single"/>
      <w:lang w:val="en-US" w:eastAsia="en-US" w:bidi="ar-SA"/>
    </w:rPr>
  </w:style>
  <w:style w:type="character" w:customStyle="1" w:styleId="BoldUnderlineCharChar3">
    <w:name w:val="BoldUnderline Char Char3"/>
    <w:rsid w:val="002E54B9"/>
    <w:rPr>
      <w:b/>
      <w:szCs w:val="24"/>
      <w:u w:val="single"/>
      <w:lang w:val="en-US" w:eastAsia="en-US" w:bidi="ar-SA"/>
    </w:rPr>
  </w:style>
  <w:style w:type="character" w:customStyle="1" w:styleId="BoldUnderlineCharChar2">
    <w:name w:val="BoldUnderline Char Char2"/>
    <w:rsid w:val="002E54B9"/>
    <w:rPr>
      <w:b/>
      <w:szCs w:val="24"/>
      <w:u w:val="single"/>
      <w:lang w:val="en-US" w:eastAsia="en-US" w:bidi="ar-SA"/>
    </w:rPr>
  </w:style>
  <w:style w:type="paragraph" w:customStyle="1" w:styleId="UnderlineCard0">
    <w:name w:val="UnderlineCard"/>
    <w:basedOn w:val="Heading3"/>
    <w:link w:val="UnderlineCardChar"/>
    <w:qFormat/>
    <w:rsid w:val="002E54B9"/>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2E54B9"/>
    <w:rPr>
      <w:rFonts w:ascii="Calibri" w:eastAsia="Calibri" w:hAnsi="Calibri" w:cs="Times New Roman"/>
      <w:bCs/>
      <w:sz w:val="20"/>
      <w:szCs w:val="20"/>
      <w:u w:val="single"/>
      <w:lang w:val="x-none" w:eastAsia="x-none"/>
    </w:rPr>
  </w:style>
  <w:style w:type="character" w:customStyle="1" w:styleId="5Notunderlined">
    <w:name w:val="5 Not underlined"/>
    <w:rsid w:val="002E54B9"/>
    <w:rPr>
      <w:rFonts w:ascii="Times New Roman" w:hAnsi="Times New Roman"/>
      <w:sz w:val="16"/>
    </w:rPr>
  </w:style>
  <w:style w:type="character" w:customStyle="1" w:styleId="volume-issue">
    <w:name w:val="volume-issue"/>
    <w:rsid w:val="002E54B9"/>
    <w:rPr>
      <w:rFonts w:cs="Times New Roman"/>
    </w:rPr>
  </w:style>
  <w:style w:type="character" w:customStyle="1" w:styleId="i">
    <w:name w:val="i"/>
    <w:basedOn w:val="DefaultParagraphFont"/>
    <w:uiPriority w:val="99"/>
    <w:rsid w:val="002E54B9"/>
  </w:style>
  <w:style w:type="character" w:customStyle="1" w:styleId="storytext">
    <w:name w:val="storytext"/>
    <w:basedOn w:val="DefaultParagraphFont"/>
    <w:rsid w:val="002E54B9"/>
  </w:style>
  <w:style w:type="character" w:customStyle="1" w:styleId="heading3char0">
    <w:name w:val="heading3char"/>
    <w:rsid w:val="002E54B9"/>
  </w:style>
  <w:style w:type="character" w:customStyle="1" w:styleId="boldness1">
    <w:name w:val="boldness1"/>
    <w:rsid w:val="002E54B9"/>
  </w:style>
  <w:style w:type="paragraph" w:customStyle="1" w:styleId="Cardd">
    <w:name w:val="Cardd"/>
    <w:basedOn w:val="Normal"/>
    <w:uiPriority w:val="4"/>
    <w:qFormat/>
    <w:rsid w:val="002E54B9"/>
    <w:pPr>
      <w:ind w:left="288" w:right="288"/>
    </w:pPr>
  </w:style>
  <w:style w:type="paragraph" w:customStyle="1" w:styleId="document0">
    <w:name w:val="document"/>
    <w:basedOn w:val="Normal"/>
    <w:rsid w:val="002E54B9"/>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E54B9"/>
    <w:rPr>
      <w:rFonts w:cs="Arial"/>
      <w:bCs/>
      <w:szCs w:val="26"/>
      <w:u w:val="single"/>
      <w:lang w:val="en-US" w:eastAsia="en-US" w:bidi="ar-SA"/>
    </w:rPr>
  </w:style>
  <w:style w:type="character" w:customStyle="1" w:styleId="current-selection">
    <w:name w:val="current-selection"/>
    <w:basedOn w:val="DefaultParagraphFont"/>
    <w:rsid w:val="002E54B9"/>
  </w:style>
  <w:style w:type="character" w:customStyle="1" w:styleId="a2">
    <w:name w:val="_"/>
    <w:basedOn w:val="DefaultParagraphFont"/>
    <w:rsid w:val="002E54B9"/>
  </w:style>
  <w:style w:type="paragraph" w:customStyle="1" w:styleId="Shrink6">
    <w:name w:val="Shrink 6"/>
    <w:basedOn w:val="Normal"/>
    <w:qFormat/>
    <w:rsid w:val="002E54B9"/>
    <w:rPr>
      <w:rFonts w:eastAsia="Calibri" w:cs="Times New Roman"/>
      <w:sz w:val="12"/>
    </w:rPr>
  </w:style>
  <w:style w:type="character" w:customStyle="1" w:styleId="messagecontent">
    <w:name w:val="message_content"/>
    <w:rsid w:val="002E54B9"/>
  </w:style>
  <w:style w:type="character" w:customStyle="1" w:styleId="StyleUnderlineChar">
    <w:name w:val="Style Underline Char"/>
    <w:basedOn w:val="DefaultParagraphFont"/>
    <w:rsid w:val="002E54B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E54B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E54B9"/>
    <w:rPr>
      <w:rFonts w:ascii="Calibri" w:eastAsia="Times New Roman" w:hAnsi="Calibri" w:cs="Arial"/>
      <w:b/>
      <w:kern w:val="32"/>
      <w:sz w:val="24"/>
      <w:szCs w:val="32"/>
      <w:u w:val="single"/>
    </w:rPr>
  </w:style>
  <w:style w:type="character" w:customStyle="1" w:styleId="twelptblackblack1">
    <w:name w:val="twelptblackblack1"/>
    <w:basedOn w:val="DefaultParagraphFont"/>
    <w:rsid w:val="002E54B9"/>
    <w:rPr>
      <w:rFonts w:ascii="Verdana" w:hAnsi="Verdana" w:hint="default"/>
      <w:color w:val="000000"/>
      <w:sz w:val="16"/>
      <w:szCs w:val="16"/>
    </w:rPr>
  </w:style>
  <w:style w:type="character" w:customStyle="1" w:styleId="Heading3CharCharCharChar1">
    <w:name w:val="Heading 3 Char Char Char Char1"/>
    <w:rsid w:val="002E54B9"/>
    <w:rPr>
      <w:rFonts w:cs="Arial"/>
      <w:bCs/>
      <w:szCs w:val="26"/>
      <w:u w:val="single"/>
      <w:lang w:val="en-US" w:eastAsia="en-US" w:bidi="ar-SA"/>
    </w:rPr>
  </w:style>
  <w:style w:type="paragraph" w:customStyle="1" w:styleId="conintrotext">
    <w:name w:val="conintrotext"/>
    <w:basedOn w:val="Normal"/>
    <w:uiPriority w:val="99"/>
    <w:rsid w:val="002E54B9"/>
    <w:pPr>
      <w:spacing w:before="100" w:beforeAutospacing="1" w:after="100" w:afterAutospacing="1"/>
    </w:pPr>
    <w:rPr>
      <w:rFonts w:eastAsia="Times New Roman"/>
      <w:sz w:val="24"/>
    </w:rPr>
  </w:style>
  <w:style w:type="character" w:customStyle="1" w:styleId="comment-body">
    <w:name w:val="comment-body"/>
    <w:rsid w:val="002E54B9"/>
  </w:style>
  <w:style w:type="character" w:customStyle="1" w:styleId="UnderlineCharCharChar1">
    <w:name w:val="Underline Char Char Char1"/>
    <w:rsid w:val="002E54B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E54B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E54B9"/>
    <w:rPr>
      <w:rFonts w:asciiTheme="minorHAnsi" w:eastAsia="MS Mincho" w:hAnsiTheme="minorHAnsi"/>
      <w:b/>
      <w:u w:val="single"/>
    </w:rPr>
  </w:style>
  <w:style w:type="character" w:customStyle="1" w:styleId="mw-headline">
    <w:name w:val="mw-headline"/>
    <w:rsid w:val="002E54B9"/>
  </w:style>
  <w:style w:type="character" w:customStyle="1" w:styleId="flagicon">
    <w:name w:val="flagicon"/>
    <w:rsid w:val="002E54B9"/>
  </w:style>
  <w:style w:type="paragraph" w:customStyle="1" w:styleId="assert">
    <w:name w:val="assert"/>
    <w:basedOn w:val="Normal"/>
    <w:uiPriority w:val="99"/>
    <w:rsid w:val="002E54B9"/>
    <w:pPr>
      <w:spacing w:before="100" w:beforeAutospacing="1" w:after="100" w:afterAutospacing="1"/>
    </w:pPr>
    <w:rPr>
      <w:rFonts w:eastAsia="Times New Roman"/>
      <w:sz w:val="24"/>
    </w:rPr>
  </w:style>
  <w:style w:type="character" w:customStyle="1" w:styleId="apturelink">
    <w:name w:val="apturelink"/>
    <w:rsid w:val="002E54B9"/>
  </w:style>
  <w:style w:type="character" w:customStyle="1" w:styleId="apturelinkicon">
    <w:name w:val="apturelinkicon"/>
    <w:rsid w:val="002E54B9"/>
  </w:style>
  <w:style w:type="paragraph" w:customStyle="1" w:styleId="Default1">
    <w:name w:val="Default1"/>
    <w:basedOn w:val="Default"/>
    <w:next w:val="Default"/>
    <w:uiPriority w:val="99"/>
    <w:rsid w:val="002E54B9"/>
    <w:rPr>
      <w:color w:val="auto"/>
    </w:rPr>
  </w:style>
  <w:style w:type="paragraph" w:customStyle="1" w:styleId="center">
    <w:name w:val="center"/>
    <w:basedOn w:val="Normal"/>
    <w:uiPriority w:val="99"/>
    <w:rsid w:val="002E54B9"/>
    <w:pPr>
      <w:spacing w:before="100" w:beforeAutospacing="1" w:after="100" w:afterAutospacing="1"/>
    </w:pPr>
    <w:rPr>
      <w:rFonts w:eastAsia="Times New Roman"/>
      <w:sz w:val="24"/>
    </w:rPr>
  </w:style>
  <w:style w:type="character" w:customStyle="1" w:styleId="LittleChar">
    <w:name w:val="Little Char"/>
    <w:link w:val="Little"/>
    <w:rsid w:val="002E54B9"/>
    <w:rPr>
      <w:rFonts w:ascii="Garamond" w:eastAsia="Times New Roman" w:hAnsi="Garamond"/>
    </w:rPr>
  </w:style>
  <w:style w:type="character" w:customStyle="1" w:styleId="UnderlineChar1Char">
    <w:name w:val="Underline Char1 Char"/>
    <w:rsid w:val="002E54B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E54B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E54B9"/>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E54B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E54B9"/>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E54B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E54B9"/>
    <w:rPr>
      <w:rFonts w:asciiTheme="minorHAnsi" w:eastAsia="MS Mincho" w:hAnsiTheme="minorHAnsi"/>
      <w:b/>
      <w:u w:val="single"/>
    </w:rPr>
  </w:style>
  <w:style w:type="paragraph" w:customStyle="1" w:styleId="CardBody">
    <w:name w:val="Card Body"/>
    <w:basedOn w:val="Normal"/>
    <w:link w:val="CardBodyChar"/>
    <w:rsid w:val="002E54B9"/>
    <w:rPr>
      <w:rFonts w:eastAsia="Times New Roman"/>
    </w:rPr>
  </w:style>
  <w:style w:type="character" w:customStyle="1" w:styleId="CardBodyChar">
    <w:name w:val="Card Body Char"/>
    <w:link w:val="CardBody"/>
    <w:rsid w:val="002E54B9"/>
    <w:rPr>
      <w:rFonts w:ascii="Calibri" w:eastAsia="Times New Roman" w:hAnsi="Calibri"/>
    </w:rPr>
  </w:style>
  <w:style w:type="character" w:customStyle="1" w:styleId="ptitleinside">
    <w:name w:val="p_title_inside"/>
    <w:rsid w:val="002E54B9"/>
  </w:style>
  <w:style w:type="paragraph" w:customStyle="1" w:styleId="StyleBoldandUnderlineChar11ptBorderSinglesolidline">
    <w:name w:val="Style Bold and Underline Char + 11 pt Border: : (Single solid line..."/>
    <w:link w:val="StyleBoldandUnderlineChar11ptBorderSinglesolidlineChar"/>
    <w:rsid w:val="002E54B9"/>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E54B9"/>
    <w:rPr>
      <w:rFonts w:eastAsia="Times New Roman"/>
      <w:b/>
      <w:bCs/>
      <w:szCs w:val="20"/>
      <w:u w:val="single"/>
      <w:bdr w:val="single" w:sz="4" w:space="0" w:color="auto"/>
    </w:rPr>
  </w:style>
  <w:style w:type="character" w:customStyle="1" w:styleId="Heading1CharChar1">
    <w:name w:val="Heading 1 Char Char1"/>
    <w:rsid w:val="002E54B9"/>
    <w:rPr>
      <w:rFonts w:cs="Arial"/>
      <w:b/>
      <w:bCs/>
      <w:szCs w:val="32"/>
      <w:lang w:val="en-US" w:eastAsia="en-US" w:bidi="ar-SA"/>
    </w:rPr>
  </w:style>
  <w:style w:type="paragraph" w:customStyle="1" w:styleId="Indentation">
    <w:name w:val="Indentation"/>
    <w:basedOn w:val="Normal"/>
    <w:uiPriority w:val="99"/>
    <w:rsid w:val="002E54B9"/>
    <w:pPr>
      <w:ind w:left="288" w:right="288"/>
    </w:pPr>
  </w:style>
  <w:style w:type="character" w:customStyle="1" w:styleId="StyleUnderlineCharChar9ptBold">
    <w:name w:val="Style Underline Char Char + 9 pt Bold"/>
    <w:rsid w:val="002E54B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E54B9"/>
    <w:rPr>
      <w:rFonts w:eastAsia="Times New Roman"/>
      <w:u w:val="single"/>
    </w:rPr>
  </w:style>
  <w:style w:type="character" w:customStyle="1" w:styleId="StyleStyle4ArialNarrow9ptChar">
    <w:name w:val="Style Style4 + Arial Narrow 9 pt Char"/>
    <w:link w:val="StyleStyle4ArialNarrow9pt"/>
    <w:rsid w:val="002E54B9"/>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2E54B9"/>
    <w:rPr>
      <w:rFonts w:eastAsia="Times New Roman"/>
      <w:b/>
      <w:bCs/>
      <w:u w:val="single"/>
    </w:rPr>
  </w:style>
  <w:style w:type="character" w:customStyle="1" w:styleId="StyleStyle4ArialNarrow9ptBoldChar">
    <w:name w:val="Style Style4 + Arial Narrow 9 pt Bold Char"/>
    <w:link w:val="StyleStyle4ArialNarrow9ptBold"/>
    <w:rsid w:val="002E54B9"/>
    <w:rPr>
      <w:rFonts w:ascii="Calibri" w:eastAsia="Times New Roman" w:hAnsi="Calibri"/>
      <w:b/>
      <w:bCs/>
      <w:u w:val="single"/>
    </w:rPr>
  </w:style>
  <w:style w:type="character" w:customStyle="1" w:styleId="StyleBoldandUnderlineCharChar29pt">
    <w:name w:val="Style Bold and Underline Char Char2 + 9 pt"/>
    <w:rsid w:val="002E54B9"/>
    <w:rPr>
      <w:rFonts w:ascii="Times New Roman" w:hAnsi="Times New Roman"/>
      <w:b/>
      <w:bCs/>
      <w:noProof w:val="0"/>
      <w:sz w:val="20"/>
      <w:u w:val="single"/>
    </w:rPr>
  </w:style>
  <w:style w:type="character" w:customStyle="1" w:styleId="StyleUnderlineCharChar19pt">
    <w:name w:val="Style Underline Char Char1 + 9 pt"/>
    <w:rsid w:val="002E54B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E54B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E54B9"/>
    <w:rPr>
      <w:rFonts w:ascii="Georgia" w:eastAsia="Times New Roman" w:hAnsi="Georgia"/>
      <w:b/>
      <w:smallCaps/>
      <w:sz w:val="24"/>
      <w:szCs w:val="24"/>
      <w:u w:val="single"/>
    </w:rPr>
  </w:style>
  <w:style w:type="character" w:customStyle="1" w:styleId="CardTextCharChar">
    <w:name w:val="Card Text Char Char"/>
    <w:rsid w:val="002E54B9"/>
    <w:rPr>
      <w:rFonts w:ascii="Times New Roman" w:eastAsia="Times New Roman" w:hAnsi="Times New Roman" w:cs="Times New Roman"/>
      <w:sz w:val="20"/>
      <w:szCs w:val="20"/>
    </w:rPr>
  </w:style>
  <w:style w:type="character" w:customStyle="1" w:styleId="citeChar1">
    <w:name w:val="cite Char"/>
    <w:locked/>
    <w:rsid w:val="002E54B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E54B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E54B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E54B9"/>
    <w:rPr>
      <w:i/>
      <w:iCs/>
      <w:sz w:val="20"/>
      <w:u w:val="single"/>
    </w:rPr>
  </w:style>
  <w:style w:type="character" w:customStyle="1" w:styleId="HIGHLIGHT0">
    <w:name w:val="HIGHLIGHT"/>
    <w:uiPriority w:val="1"/>
    <w:rsid w:val="002E54B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E54B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E54B9"/>
    <w:rPr>
      <w:rFonts w:ascii="Times New Roman" w:eastAsia="Times New Roman" w:hAnsi="Times New Roman" w:cs="Times New Roman"/>
      <w:b/>
      <w:sz w:val="28"/>
      <w:szCs w:val="24"/>
    </w:rPr>
  </w:style>
  <w:style w:type="character" w:customStyle="1" w:styleId="FifthChar">
    <w:name w:val="Fifth Char"/>
    <w:link w:val="Fifth"/>
    <w:rsid w:val="002E54B9"/>
    <w:rPr>
      <w:rFonts w:ascii="Calibri" w:eastAsia="Calibri" w:hAnsi="Calibri"/>
    </w:rPr>
  </w:style>
  <w:style w:type="paragraph" w:customStyle="1" w:styleId="Third">
    <w:name w:val="Third"/>
    <w:basedOn w:val="Normal"/>
    <w:link w:val="ThirdChar"/>
    <w:rsid w:val="002E54B9"/>
    <w:rPr>
      <w:rFonts w:eastAsia="Times New Roman"/>
      <w:b/>
      <w:u w:val="single"/>
      <w:lang w:val="x-none" w:eastAsia="x-none"/>
    </w:rPr>
  </w:style>
  <w:style w:type="character" w:customStyle="1" w:styleId="ThirdChar">
    <w:name w:val="Third Char"/>
    <w:link w:val="Third"/>
    <w:rsid w:val="002E54B9"/>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2E54B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2E54B9"/>
    <w:rPr>
      <w:rFonts w:ascii="Times New Roman" w:eastAsia="Times New Roman" w:hAnsi="Times New Roman"/>
      <w:szCs w:val="24"/>
    </w:rPr>
  </w:style>
  <w:style w:type="character" w:customStyle="1" w:styleId="article-record-publication-volume-issue">
    <w:name w:val="article-record-publication-volume-issue"/>
    <w:rsid w:val="002E54B9"/>
  </w:style>
  <w:style w:type="character" w:customStyle="1" w:styleId="NothingCharChar">
    <w:name w:val="Nothing Char Char"/>
    <w:link w:val="NothingCharCharChar"/>
    <w:rsid w:val="002E54B9"/>
  </w:style>
  <w:style w:type="paragraph" w:customStyle="1" w:styleId="DebateUnderlineBoldChar">
    <w:name w:val="Debate Underline Bold Char"/>
    <w:basedOn w:val="Normal"/>
    <w:link w:val="DebateUnderlineBoldCharChar"/>
    <w:rsid w:val="002E54B9"/>
    <w:pPr>
      <w:jc w:val="both"/>
    </w:pPr>
    <w:rPr>
      <w:rFonts w:eastAsia="Times New Roman"/>
      <w:b/>
      <w:u w:val="thick"/>
    </w:rPr>
  </w:style>
  <w:style w:type="character" w:customStyle="1" w:styleId="DebateUnderlineBoldCharChar">
    <w:name w:val="Debate Underline Bold Char Char"/>
    <w:link w:val="DebateUnderlineBoldChar"/>
    <w:rsid w:val="002E54B9"/>
    <w:rPr>
      <w:rFonts w:ascii="Calibri" w:eastAsia="Times New Roman" w:hAnsi="Calibri"/>
      <w:b/>
      <w:u w:val="thick"/>
    </w:rPr>
  </w:style>
  <w:style w:type="character" w:customStyle="1" w:styleId="resultbodyblack">
    <w:name w:val="resultbodyblack"/>
    <w:rsid w:val="002E54B9"/>
    <w:rPr>
      <w:rFonts w:cs="Times New Roman"/>
    </w:rPr>
  </w:style>
  <w:style w:type="paragraph" w:customStyle="1" w:styleId="bloctitles">
    <w:name w:val="bloc titles"/>
    <w:basedOn w:val="Heading1"/>
    <w:next w:val="Normal"/>
    <w:link w:val="bloctitlesChar"/>
    <w:autoRedefine/>
    <w:rsid w:val="002E54B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E54B9"/>
    <w:rPr>
      <w:rFonts w:ascii="Calibri" w:eastAsia="Malgun Gothic" w:hAnsi="Calibri" w:cs="Arial"/>
      <w:b/>
      <w:sz w:val="28"/>
      <w:szCs w:val="32"/>
      <w:u w:val="single"/>
    </w:rPr>
  </w:style>
  <w:style w:type="paragraph" w:customStyle="1" w:styleId="CiteSmallText">
    <w:name w:val="Cite Small Text"/>
    <w:basedOn w:val="Normal"/>
    <w:uiPriority w:val="99"/>
    <w:rsid w:val="002E54B9"/>
    <w:pPr>
      <w:widowControl w:val="0"/>
      <w:spacing w:after="200"/>
    </w:pPr>
    <w:rPr>
      <w:rFonts w:ascii="Helvetica Neue" w:hAnsi="Helvetica Neue"/>
      <w:b/>
      <w:sz w:val="18"/>
    </w:rPr>
  </w:style>
  <w:style w:type="character" w:customStyle="1" w:styleId="3TagCite">
    <w:name w:val="3 Tag/Cite"/>
    <w:rsid w:val="002E54B9"/>
    <w:rPr>
      <w:rFonts w:ascii="Times New Roman" w:hAnsi="Times New Roman"/>
      <w:b/>
    </w:rPr>
  </w:style>
  <w:style w:type="character" w:customStyle="1" w:styleId="4Qualifications">
    <w:name w:val="4 Qualifications"/>
    <w:rsid w:val="002E54B9"/>
    <w:rPr>
      <w:rFonts w:ascii="Times New Roman" w:hAnsi="Times New Roman"/>
      <w:sz w:val="19"/>
    </w:rPr>
  </w:style>
  <w:style w:type="character" w:customStyle="1" w:styleId="6Underlined">
    <w:name w:val="6 Underlined"/>
    <w:rsid w:val="002E54B9"/>
    <w:rPr>
      <w:rFonts w:ascii="Times New Roman" w:hAnsi="Times New Roman"/>
      <w:b/>
      <w:sz w:val="21"/>
      <w:u w:val="single"/>
    </w:rPr>
  </w:style>
  <w:style w:type="paragraph" w:customStyle="1" w:styleId="Cards1CharChar">
    <w:name w:val="Cards1 Char Char"/>
    <w:basedOn w:val="Normal"/>
    <w:link w:val="Cards1CharCharChar"/>
    <w:rsid w:val="002E54B9"/>
    <w:pPr>
      <w:autoSpaceDE w:val="0"/>
      <w:autoSpaceDN w:val="0"/>
      <w:adjustRightInd w:val="0"/>
      <w:ind w:left="432" w:right="432"/>
      <w:jc w:val="both"/>
    </w:pPr>
    <w:rPr>
      <w:lang w:val="x-none"/>
    </w:rPr>
  </w:style>
  <w:style w:type="character" w:customStyle="1" w:styleId="Cards1CharCharChar">
    <w:name w:val="Cards1 Char Char Char"/>
    <w:link w:val="Cards1CharChar"/>
    <w:rsid w:val="002E54B9"/>
    <w:rPr>
      <w:rFonts w:ascii="Calibri" w:hAnsi="Calibri"/>
      <w:lang w:val="x-none"/>
    </w:rPr>
  </w:style>
  <w:style w:type="character" w:customStyle="1" w:styleId="UnderlineCharCharCharCharCharCharCharChar">
    <w:name w:val="Underline Char Char Char Char Char Char Char Char"/>
    <w:link w:val="UnderlineCharCharCharCharCharCharChar"/>
    <w:rsid w:val="002E54B9"/>
    <w:rPr>
      <w:u w:val="single"/>
    </w:rPr>
  </w:style>
  <w:style w:type="paragraph" w:customStyle="1" w:styleId="UnderlineCharCharCharCharCharCharChar">
    <w:name w:val="Underline Char Char Char Char Char Char Char"/>
    <w:basedOn w:val="Normal"/>
    <w:link w:val="UnderlineCharCharCharCharCharCharCharChar"/>
    <w:rsid w:val="002E54B9"/>
    <w:rPr>
      <w:rFonts w:asciiTheme="minorHAnsi" w:hAnsiTheme="minorHAnsi"/>
      <w:u w:val="single"/>
    </w:rPr>
  </w:style>
  <w:style w:type="paragraph" w:customStyle="1" w:styleId="CitesCharChar">
    <w:name w:val="Cites Char Char"/>
    <w:next w:val="Normal"/>
    <w:link w:val="CitesCharCharChar"/>
    <w:rsid w:val="002E54B9"/>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E54B9"/>
    <w:rPr>
      <w:rFonts w:ascii="Times New Roman" w:eastAsia="Times New Roman" w:hAnsi="Times New Roman" w:cs="Times New Roman"/>
      <w:sz w:val="20"/>
      <w:szCs w:val="24"/>
    </w:rPr>
  </w:style>
  <w:style w:type="character" w:customStyle="1" w:styleId="nohighlighting">
    <w:name w:val="no highlighting"/>
    <w:rsid w:val="002E54B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E54B9"/>
    <w:rPr>
      <w:rFonts w:ascii="Cambria" w:hAnsi="Cambria" w:hint="default"/>
      <w:sz w:val="21"/>
      <w:u w:val="single"/>
    </w:rPr>
  </w:style>
  <w:style w:type="paragraph" w:customStyle="1" w:styleId="Swag">
    <w:name w:val="Swag"/>
    <w:basedOn w:val="Normal"/>
    <w:link w:val="SwagChar"/>
    <w:qFormat/>
    <w:rsid w:val="002E54B9"/>
    <w:rPr>
      <w:color w:val="0000FF"/>
      <w:sz w:val="12"/>
      <w:u w:val="single"/>
    </w:rPr>
  </w:style>
  <w:style w:type="character" w:customStyle="1" w:styleId="SwagChar">
    <w:name w:val="Swag Char"/>
    <w:link w:val="Swag"/>
    <w:rsid w:val="002E54B9"/>
    <w:rPr>
      <w:rFonts w:ascii="Calibri" w:hAnsi="Calibri"/>
      <w:color w:val="0000FF"/>
      <w:sz w:val="12"/>
      <w:u w:val="single"/>
    </w:rPr>
  </w:style>
  <w:style w:type="paragraph" w:customStyle="1" w:styleId="StyleUnderlineTimesNewRoman1">
    <w:name w:val="Style Underline + Times New Roman1"/>
    <w:link w:val="StyleUnderlineTimesNewRoman1Char"/>
    <w:rsid w:val="002E54B9"/>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E54B9"/>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2E54B9"/>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E54B9"/>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E54B9"/>
    <w:rPr>
      <w:rFonts w:ascii="Garamond" w:eastAsia="MS Mincho" w:hAnsi="Garamond"/>
    </w:rPr>
  </w:style>
  <w:style w:type="character" w:customStyle="1" w:styleId="StyleStyleCardTextLeft-075Right0Char">
    <w:name w:val="Style Style Card Text + Left:  -0.75&quot; + Right:  0&quot; Char"/>
    <w:link w:val="StyleStyleCardTextLeft-075Right0"/>
    <w:rsid w:val="002E54B9"/>
    <w:rPr>
      <w:rFonts w:ascii="Garamond" w:eastAsia="MS Mincho" w:hAnsi="Garamond"/>
    </w:rPr>
  </w:style>
  <w:style w:type="character" w:customStyle="1" w:styleId="CharChar61">
    <w:name w:val="Char Char61"/>
    <w:rsid w:val="002E54B9"/>
    <w:rPr>
      <w:rFonts w:cs="Arial"/>
      <w:bCs/>
      <w:sz w:val="16"/>
      <w:szCs w:val="26"/>
      <w:lang w:val="en-US" w:eastAsia="en-US" w:bidi="ar-SA"/>
    </w:rPr>
  </w:style>
  <w:style w:type="character" w:customStyle="1" w:styleId="ListBulletChar">
    <w:name w:val="List Bullet Char"/>
    <w:link w:val="ListBullet"/>
    <w:uiPriority w:val="99"/>
    <w:rsid w:val="002E54B9"/>
    <w:rPr>
      <w:rFonts w:ascii="Calibri" w:eastAsia="Calibri" w:hAnsi="Calibri"/>
    </w:rPr>
  </w:style>
  <w:style w:type="paragraph" w:customStyle="1" w:styleId="subhead10">
    <w:name w:val="subhead1"/>
    <w:basedOn w:val="Normal"/>
    <w:uiPriority w:val="99"/>
    <w:rsid w:val="002E54B9"/>
    <w:pPr>
      <w:spacing w:before="100" w:beforeAutospacing="1" w:after="100" w:afterAutospacing="1"/>
    </w:pPr>
    <w:rPr>
      <w:rFonts w:eastAsia="Times New Roman"/>
      <w:sz w:val="24"/>
    </w:rPr>
  </w:style>
  <w:style w:type="character" w:customStyle="1" w:styleId="styledate">
    <w:name w:val="styledate"/>
    <w:rsid w:val="002E54B9"/>
  </w:style>
  <w:style w:type="character" w:customStyle="1" w:styleId="BoldandUnderlineChar1">
    <w:name w:val="Bold and Underline Char1"/>
    <w:rsid w:val="002E54B9"/>
    <w:rPr>
      <w:b/>
      <w:szCs w:val="24"/>
      <w:u w:val="single"/>
      <w:lang w:val="en-US" w:eastAsia="en-US" w:bidi="ar-SA"/>
    </w:rPr>
  </w:style>
  <w:style w:type="character" w:customStyle="1" w:styleId="BoldandUnderlineChar1Char2">
    <w:name w:val="Bold and Underline Char1 Char2"/>
    <w:rsid w:val="002E54B9"/>
    <w:rPr>
      <w:b/>
      <w:szCs w:val="24"/>
      <w:u w:val="single"/>
      <w:lang w:val="en-US" w:eastAsia="en-US" w:bidi="ar-SA"/>
    </w:rPr>
  </w:style>
  <w:style w:type="character" w:customStyle="1" w:styleId="BoldandUnderlineCharChar1">
    <w:name w:val="Bold and Underline Char Char1"/>
    <w:rsid w:val="002E54B9"/>
    <w:rPr>
      <w:b/>
      <w:szCs w:val="24"/>
      <w:u w:val="single"/>
      <w:lang w:val="en-US" w:eastAsia="en-US" w:bidi="ar-SA"/>
    </w:rPr>
  </w:style>
  <w:style w:type="character" w:customStyle="1" w:styleId="BoldandUnderlineChar6">
    <w:name w:val="Bold and Underline Char6"/>
    <w:rsid w:val="002E54B9"/>
    <w:rPr>
      <w:b/>
      <w:szCs w:val="24"/>
      <w:u w:val="single"/>
      <w:lang w:val="en-US" w:eastAsia="en-US" w:bidi="ar-SA"/>
    </w:rPr>
  </w:style>
  <w:style w:type="character" w:customStyle="1" w:styleId="title-link-wrapper">
    <w:name w:val="title-link-wrapper"/>
    <w:rsid w:val="002E54B9"/>
  </w:style>
  <w:style w:type="character" w:customStyle="1" w:styleId="medium-font">
    <w:name w:val="medium-font"/>
    <w:rsid w:val="002E54B9"/>
  </w:style>
  <w:style w:type="paragraph" w:customStyle="1" w:styleId="abstract">
    <w:name w:val="abstract"/>
    <w:basedOn w:val="Normal"/>
    <w:uiPriority w:val="99"/>
    <w:rsid w:val="002E54B9"/>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E54B9"/>
    <w:rPr>
      <w:rFonts w:eastAsia="Times New Roman"/>
      <w:b/>
      <w:bCs/>
      <w:u w:val="single"/>
    </w:rPr>
  </w:style>
  <w:style w:type="character" w:customStyle="1" w:styleId="StyleUnderlineChar11ptBold2Char">
    <w:name w:val="Style Underline Char + 11 pt Bold2 Char"/>
    <w:link w:val="StyleUnderlineChar11ptBold2"/>
    <w:rsid w:val="002E54B9"/>
    <w:rPr>
      <w:rFonts w:ascii="Calibri" w:eastAsia="Times New Roman" w:hAnsi="Calibri"/>
      <w:b/>
      <w:bCs/>
      <w:u w:val="single"/>
    </w:rPr>
  </w:style>
  <w:style w:type="character" w:customStyle="1" w:styleId="ReallySamllTextChar">
    <w:name w:val="ReallySamllText Char"/>
    <w:rsid w:val="002E54B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E54B9"/>
    <w:rPr>
      <w:rFonts w:eastAsia="Times New Roman"/>
      <w:u w:val="single"/>
    </w:rPr>
  </w:style>
  <w:style w:type="character" w:customStyle="1" w:styleId="StyleStyleUnderlineTimesNewRoman11ptChar">
    <w:name w:val="Style Style Underline + Times New Roman + 11 pt Char"/>
    <w:link w:val="StyleStyleUnderlineTimesNewRoman11pt"/>
    <w:rsid w:val="002E54B9"/>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E54B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E54B9"/>
    <w:rPr>
      <w:rFonts w:ascii="Calibri" w:eastAsia="Times New Roman" w:hAnsi="Calibri"/>
      <w:u w:val="single"/>
    </w:rPr>
  </w:style>
  <w:style w:type="character" w:customStyle="1" w:styleId="style10">
    <w:name w:val="style1"/>
    <w:rsid w:val="002E54B9"/>
  </w:style>
  <w:style w:type="character" w:customStyle="1" w:styleId="pmtermsel">
    <w:name w:val="pmtermsel"/>
    <w:rsid w:val="002E54B9"/>
  </w:style>
  <w:style w:type="character" w:customStyle="1" w:styleId="showipapr">
    <w:name w:val="show_ipapr"/>
    <w:rsid w:val="002E54B9"/>
  </w:style>
  <w:style w:type="character" w:customStyle="1" w:styleId="dnindex">
    <w:name w:val="dnindex"/>
    <w:rsid w:val="002E54B9"/>
  </w:style>
  <w:style w:type="character" w:customStyle="1" w:styleId="23">
    <w:name w:val="23"/>
    <w:rsid w:val="002E54B9"/>
    <w:rPr>
      <w:rFonts w:ascii="Times New Roman" w:hAnsi="Times New Roman" w:cs="Arial"/>
      <w:bCs/>
      <w:sz w:val="20"/>
      <w:u w:val="single"/>
      <w:lang w:val="en-US" w:eastAsia="en-US" w:bidi="ar-SA"/>
    </w:rPr>
  </w:style>
  <w:style w:type="character" w:customStyle="1" w:styleId="33">
    <w:name w:val="33"/>
    <w:rsid w:val="002E54B9"/>
    <w:rPr>
      <w:rFonts w:ascii="Times New Roman" w:hAnsi="Times New Roman" w:cs="Arial"/>
      <w:b/>
      <w:bCs/>
      <w:sz w:val="20"/>
      <w:u w:val="single"/>
      <w:lang w:val="en-US" w:eastAsia="en-US" w:bidi="ar-SA"/>
    </w:rPr>
  </w:style>
  <w:style w:type="character" w:customStyle="1" w:styleId="55">
    <w:name w:val="55"/>
    <w:rsid w:val="002E54B9"/>
    <w:rPr>
      <w:rFonts w:cs="Arial"/>
      <w:bCs/>
      <w:sz w:val="20"/>
      <w:u w:val="single"/>
      <w:lang w:val="en-US" w:eastAsia="en-US" w:bidi="ar-SA"/>
    </w:rPr>
  </w:style>
  <w:style w:type="character" w:customStyle="1" w:styleId="authoraffil">
    <w:name w:val="authoraffil"/>
    <w:rsid w:val="002E54B9"/>
  </w:style>
  <w:style w:type="character" w:customStyle="1" w:styleId="CharChar8">
    <w:name w:val="Char Char8"/>
    <w:rsid w:val="002E54B9"/>
    <w:rPr>
      <w:rFonts w:ascii="Georgia" w:eastAsia="Times New Roman" w:hAnsi="Georgia"/>
      <w:b/>
      <w:bCs/>
      <w:sz w:val="30"/>
      <w:szCs w:val="28"/>
      <w:u w:val="single"/>
    </w:rPr>
  </w:style>
  <w:style w:type="character" w:customStyle="1" w:styleId="FontStyle13">
    <w:name w:val="Font Style13"/>
    <w:uiPriority w:val="99"/>
    <w:rsid w:val="002E54B9"/>
    <w:rPr>
      <w:rFonts w:ascii="Constantia" w:hAnsi="Constantia" w:cs="Constantia"/>
      <w:sz w:val="18"/>
      <w:szCs w:val="18"/>
    </w:rPr>
  </w:style>
  <w:style w:type="character" w:customStyle="1" w:styleId="TagsCharCharCharChar">
    <w:name w:val="Tags Char Char Char Char"/>
    <w:rsid w:val="002E54B9"/>
    <w:rPr>
      <w:rFonts w:ascii="Times New Roman" w:eastAsia="Times New Roman" w:hAnsi="Times New Roman" w:cs="Times New Roman"/>
      <w:b/>
      <w:sz w:val="24"/>
      <w:szCs w:val="24"/>
    </w:rPr>
  </w:style>
  <w:style w:type="character" w:customStyle="1" w:styleId="Citation1Char">
    <w:name w:val="Citation1 Char"/>
    <w:link w:val="Citation10"/>
    <w:locked/>
    <w:rsid w:val="002E54B9"/>
    <w:rPr>
      <w:rFonts w:ascii="Georgia" w:hAnsi="Georgia"/>
      <w:b/>
      <w:u w:val="single"/>
    </w:rPr>
  </w:style>
  <w:style w:type="paragraph" w:customStyle="1" w:styleId="Citation10">
    <w:name w:val="Citation1"/>
    <w:basedOn w:val="Normal"/>
    <w:link w:val="Citation1Char"/>
    <w:qFormat/>
    <w:rsid w:val="002E54B9"/>
    <w:rPr>
      <w:rFonts w:ascii="Georgia" w:hAnsi="Georgia"/>
      <w:b/>
      <w:u w:val="single"/>
    </w:rPr>
  </w:style>
  <w:style w:type="character" w:customStyle="1" w:styleId="TaglineChar">
    <w:name w:val="Tagline Char"/>
    <w:link w:val="Tagline0"/>
    <w:locked/>
    <w:rsid w:val="002E54B9"/>
    <w:rPr>
      <w:rFonts w:ascii="Georgia" w:hAnsi="Georgia"/>
      <w:b/>
    </w:rPr>
  </w:style>
  <w:style w:type="paragraph" w:customStyle="1" w:styleId="Tagline0">
    <w:name w:val="Tagline"/>
    <w:basedOn w:val="Normal"/>
    <w:link w:val="TaglineChar"/>
    <w:qFormat/>
    <w:rsid w:val="002E54B9"/>
    <w:rPr>
      <w:rFonts w:ascii="Georgia" w:hAnsi="Georgia"/>
      <w:b/>
    </w:rPr>
  </w:style>
  <w:style w:type="paragraph" w:customStyle="1" w:styleId="NothingCharCharChar">
    <w:name w:val="Nothing Char Char Char"/>
    <w:link w:val="NothingCharChar"/>
    <w:rsid w:val="002E54B9"/>
    <w:pPr>
      <w:spacing w:after="0" w:line="240" w:lineRule="auto"/>
      <w:jc w:val="both"/>
    </w:pPr>
  </w:style>
  <w:style w:type="paragraph" w:customStyle="1" w:styleId="StyleLeft021">
    <w:name w:val="Style Left:  0.2&quot;1"/>
    <w:basedOn w:val="Normal"/>
    <w:uiPriority w:val="99"/>
    <w:rsid w:val="002E54B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E54B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E54B9"/>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E54B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E54B9"/>
    <w:rPr>
      <w:rFonts w:ascii="Calibri" w:eastAsia="Times New Roman" w:hAnsi="Calibri"/>
      <w:u w:val="single"/>
      <w:bdr w:val="single" w:sz="4" w:space="0" w:color="auto"/>
    </w:rPr>
  </w:style>
  <w:style w:type="character" w:customStyle="1" w:styleId="boldcitationChar">
    <w:name w:val="bold citation Char"/>
    <w:rsid w:val="002E54B9"/>
    <w:rPr>
      <w:rFonts w:ascii="Arial" w:hAnsi="Arial"/>
      <w:b/>
      <w:sz w:val="28"/>
      <w:szCs w:val="24"/>
      <w:u w:val="thick"/>
      <w:lang w:val="en-US" w:eastAsia="en-US" w:bidi="ar-SA"/>
    </w:rPr>
  </w:style>
  <w:style w:type="paragraph" w:customStyle="1" w:styleId="BlockTitle20">
    <w:name w:val="Block Title #2"/>
    <w:basedOn w:val="Normal"/>
    <w:uiPriority w:val="99"/>
    <w:rsid w:val="002E54B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E54B9"/>
    <w:rPr>
      <w:b/>
    </w:rPr>
  </w:style>
  <w:style w:type="character" w:customStyle="1" w:styleId="BoldunderlineChar3">
    <w:name w:val="Bold/underline Char"/>
    <w:rsid w:val="002E54B9"/>
    <w:rPr>
      <w:rFonts w:eastAsia="SimSun"/>
      <w:b/>
      <w:noProof w:val="0"/>
      <w:sz w:val="24"/>
      <w:szCs w:val="24"/>
      <w:u w:val="single"/>
      <w:lang w:val="en-US" w:eastAsia="zh-CN" w:bidi="ar-SA"/>
    </w:rPr>
  </w:style>
  <w:style w:type="character" w:customStyle="1" w:styleId="underlinetextchar0">
    <w:name w:val="underlinetextchar"/>
    <w:rsid w:val="002E54B9"/>
  </w:style>
  <w:style w:type="character" w:customStyle="1" w:styleId="boldciteChar1">
    <w:name w:val="bold cite Char1"/>
    <w:rsid w:val="002E54B9"/>
    <w:rPr>
      <w:b/>
      <w:sz w:val="28"/>
      <w:u w:val="thick" w:color="000000"/>
    </w:rPr>
  </w:style>
  <w:style w:type="character" w:customStyle="1" w:styleId="tagCharCharChar1">
    <w:name w:val="tag Char Char Char1"/>
    <w:rsid w:val="002E54B9"/>
    <w:rPr>
      <w:b/>
      <w:sz w:val="24"/>
      <w:lang w:val="en-US" w:eastAsia="en-US" w:bidi="ar-SA"/>
    </w:rPr>
  </w:style>
  <w:style w:type="character" w:customStyle="1" w:styleId="underlinecardChar0">
    <w:name w:val="underline card Char"/>
    <w:rsid w:val="002E54B9"/>
    <w:rPr>
      <w:rFonts w:ascii="Arial" w:hAnsi="Arial"/>
      <w:sz w:val="18"/>
      <w:szCs w:val="24"/>
      <w:u w:val="single"/>
      <w:lang w:val="en-US" w:eastAsia="en-US" w:bidi="ar-SA"/>
    </w:rPr>
  </w:style>
  <w:style w:type="paragraph" w:customStyle="1" w:styleId="date-comments">
    <w:name w:val="date-comments"/>
    <w:basedOn w:val="Normal"/>
    <w:uiPriority w:val="99"/>
    <w:rsid w:val="002E54B9"/>
    <w:pPr>
      <w:spacing w:before="100" w:beforeAutospacing="1" w:after="100" w:afterAutospacing="1"/>
    </w:pPr>
    <w:rPr>
      <w:rFonts w:ascii="Times" w:hAnsi="Times"/>
      <w:szCs w:val="20"/>
    </w:rPr>
  </w:style>
  <w:style w:type="character" w:customStyle="1" w:styleId="articleauthor0">
    <w:name w:val="articleauthor"/>
    <w:rsid w:val="002E54B9"/>
  </w:style>
  <w:style w:type="character" w:customStyle="1" w:styleId="bodysubtoc">
    <w:name w:val="bodysubtoc"/>
    <w:rsid w:val="002E54B9"/>
  </w:style>
  <w:style w:type="character" w:customStyle="1" w:styleId="lefttitlesmaller">
    <w:name w:val="lefttitlesmaller"/>
    <w:rsid w:val="002E54B9"/>
  </w:style>
  <w:style w:type="character" w:customStyle="1" w:styleId="mb">
    <w:name w:val="mb"/>
    <w:rsid w:val="002E54B9"/>
  </w:style>
  <w:style w:type="character" w:customStyle="1" w:styleId="submitted-date">
    <w:name w:val="submitted-date"/>
    <w:rsid w:val="002E54B9"/>
  </w:style>
  <w:style w:type="character" w:customStyle="1" w:styleId="submitted-time">
    <w:name w:val="submitted-time"/>
    <w:rsid w:val="002E54B9"/>
  </w:style>
  <w:style w:type="character" w:customStyle="1" w:styleId="A20">
    <w:name w:val="A2"/>
    <w:uiPriority w:val="99"/>
    <w:rsid w:val="002E54B9"/>
    <w:rPr>
      <w:rFonts w:ascii="Sabon LT Std" w:hAnsi="Sabon LT Std" w:cs="Sabon LT Std" w:hint="default"/>
      <w:color w:val="000000"/>
      <w:sz w:val="15"/>
      <w:szCs w:val="15"/>
    </w:rPr>
  </w:style>
  <w:style w:type="character" w:customStyle="1" w:styleId="searchword">
    <w:name w:val="searchword"/>
    <w:rsid w:val="002E54B9"/>
  </w:style>
  <w:style w:type="paragraph" w:customStyle="1" w:styleId="Heading2Char2CharChar12">
    <w:name w:val="Heading 2 Char2 Char Char12"/>
    <w:aliases w:val="Char Char Char Char Char Char1 Char Char Char Char Char1,Char Char22"/>
    <w:next w:val="Normal"/>
    <w:uiPriority w:val="99"/>
    <w:rsid w:val="002E54B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E54B9"/>
    <w:rPr>
      <w:rFonts w:ascii="Times New Roman" w:hAnsi="Times New Roman" w:cs="Times New Roman"/>
      <w:sz w:val="18"/>
      <w:szCs w:val="18"/>
    </w:rPr>
  </w:style>
  <w:style w:type="character" w:customStyle="1" w:styleId="bylines">
    <w:name w:val="bylines"/>
    <w:basedOn w:val="DefaultParagraphFont"/>
    <w:rsid w:val="002E54B9"/>
  </w:style>
  <w:style w:type="character" w:customStyle="1" w:styleId="StyleStyleBoldUnderlineUnderlineIntenseEmphasis1apple-style-2">
    <w:name w:val="Style Style Bold UnderlineUnderlineIntense Emphasis1apple-style-...2"/>
    <w:basedOn w:val="DefaultParagraphFont"/>
    <w:rsid w:val="002E54B9"/>
    <w:rPr>
      <w:b w:val="0"/>
      <w:bCs/>
      <w:sz w:val="22"/>
      <w:u w:val="single"/>
    </w:rPr>
  </w:style>
  <w:style w:type="character" w:customStyle="1" w:styleId="FontStyle57">
    <w:name w:val="Font Style57"/>
    <w:rsid w:val="002E54B9"/>
    <w:rPr>
      <w:rFonts w:ascii="Georgia" w:hAnsi="Georgia" w:cs="Georgia"/>
      <w:b/>
      <w:bCs/>
      <w:sz w:val="14"/>
      <w:szCs w:val="14"/>
    </w:rPr>
  </w:style>
  <w:style w:type="character" w:customStyle="1" w:styleId="FontStyle89">
    <w:name w:val="Font Style89"/>
    <w:rsid w:val="002E54B9"/>
    <w:rPr>
      <w:rFonts w:ascii="Times New Roman" w:hAnsi="Times New Roman" w:cs="Times New Roman"/>
      <w:b/>
      <w:bCs/>
      <w:smallCaps/>
      <w:spacing w:val="40"/>
      <w:sz w:val="16"/>
      <w:szCs w:val="16"/>
    </w:rPr>
  </w:style>
  <w:style w:type="character" w:customStyle="1" w:styleId="style3Char0">
    <w:name w:val="style 3 Char"/>
    <w:rsid w:val="002E54B9"/>
    <w:rPr>
      <w:sz w:val="18"/>
      <w:szCs w:val="24"/>
      <w:lang w:val="en-US" w:eastAsia="en-US" w:bidi="ar-SA"/>
    </w:rPr>
  </w:style>
  <w:style w:type="paragraph" w:customStyle="1" w:styleId="003Cite">
    <w:name w:val="003Cite"/>
    <w:basedOn w:val="Normal"/>
    <w:rsid w:val="002E54B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E54B9"/>
    <w:pPr>
      <w:jc w:val="both"/>
    </w:pPr>
    <w:rPr>
      <w:b/>
      <w:color w:val="000000"/>
      <w:u w:val="single"/>
    </w:rPr>
  </w:style>
  <w:style w:type="character" w:customStyle="1" w:styleId="NormalBoldChar">
    <w:name w:val="Normal + Bold Char"/>
    <w:aliases w:val="Double Underline Char"/>
    <w:basedOn w:val="DefaultParagraphFont"/>
    <w:link w:val="NormalBold"/>
    <w:rsid w:val="002E54B9"/>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2E54B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E54B9"/>
    <w:rPr>
      <w:rFonts w:ascii="Times New Roman" w:eastAsia="Times New Roman" w:hAnsi="Times New Roman" w:cs="Times New Roman"/>
      <w:sz w:val="24"/>
      <w:u w:val="thick"/>
      <w:lang w:val="x-none" w:eastAsia="x-none"/>
    </w:rPr>
  </w:style>
  <w:style w:type="character" w:customStyle="1" w:styleId="BlockHeadingsChar1">
    <w:name w:val="Block Headings Char1"/>
    <w:rsid w:val="002E54B9"/>
    <w:rPr>
      <w:b/>
      <w:caps/>
    </w:rPr>
  </w:style>
  <w:style w:type="character" w:customStyle="1" w:styleId="Longcite">
    <w:name w:val="Longcite"/>
    <w:rsid w:val="002E54B9"/>
    <w:rPr>
      <w:sz w:val="16"/>
    </w:rPr>
  </w:style>
  <w:style w:type="paragraph" w:customStyle="1" w:styleId="NormalUnderline0">
    <w:name w:val="Normal + Underline"/>
    <w:basedOn w:val="Normal"/>
    <w:link w:val="NormalUnderlineChar0"/>
    <w:rsid w:val="002E54B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E54B9"/>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E54B9"/>
    <w:rPr>
      <w:rFonts w:ascii="Bookman Old Style" w:hAnsi="Bookman Old Style" w:cs="Bookman Old Style"/>
      <w:sz w:val="16"/>
      <w:szCs w:val="16"/>
    </w:rPr>
  </w:style>
  <w:style w:type="character" w:customStyle="1" w:styleId="FontStyle17">
    <w:name w:val="Font Style17"/>
    <w:uiPriority w:val="99"/>
    <w:rsid w:val="002E54B9"/>
    <w:rPr>
      <w:rFonts w:ascii="Book Antiqua" w:hAnsi="Book Antiqua" w:cs="Book Antiqua"/>
      <w:i/>
      <w:iCs/>
      <w:spacing w:val="10"/>
      <w:sz w:val="22"/>
      <w:szCs w:val="22"/>
    </w:rPr>
  </w:style>
  <w:style w:type="character" w:customStyle="1" w:styleId="FontStyle329">
    <w:name w:val="Font Style329"/>
    <w:basedOn w:val="DefaultParagraphFont"/>
    <w:uiPriority w:val="99"/>
    <w:rsid w:val="002E54B9"/>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E54B9"/>
  </w:style>
  <w:style w:type="character" w:customStyle="1" w:styleId="DateTimeChar">
    <w:name w:val="DateTime Char"/>
    <w:basedOn w:val="DefaultParagraphFont"/>
    <w:link w:val="DateTime"/>
    <w:uiPriority w:val="4"/>
    <w:rsid w:val="002E54B9"/>
    <w:rPr>
      <w:rFonts w:ascii="Calibri" w:hAnsi="Calibri"/>
    </w:rPr>
  </w:style>
  <w:style w:type="paragraph" w:customStyle="1" w:styleId="Lecture">
    <w:name w:val="Lecture"/>
    <w:next w:val="BodyText"/>
    <w:link w:val="LectureChar"/>
    <w:autoRedefine/>
    <w:uiPriority w:val="4"/>
    <w:qFormat/>
    <w:rsid w:val="002E54B9"/>
    <w:pPr>
      <w:spacing w:after="0"/>
      <w:outlineLvl w:val="5"/>
    </w:pPr>
    <w:rPr>
      <w:rFonts w:ascii="Arial" w:hAnsi="Arial" w:cs="Arial"/>
      <w:spacing w:val="-10"/>
    </w:rPr>
  </w:style>
  <w:style w:type="character" w:customStyle="1" w:styleId="LectureChar">
    <w:name w:val="Lecture Char"/>
    <w:basedOn w:val="DateTimeChar"/>
    <w:link w:val="Lecture"/>
    <w:uiPriority w:val="4"/>
    <w:rsid w:val="002E54B9"/>
    <w:rPr>
      <w:rFonts w:ascii="Arial" w:hAnsi="Arial" w:cs="Arial"/>
      <w:spacing w:val="-10"/>
    </w:rPr>
  </w:style>
  <w:style w:type="character" w:customStyle="1" w:styleId="m3262662096238345512gmail-style13ptbold">
    <w:name w:val="m_3262662096238345512gmail-style13ptbold"/>
    <w:basedOn w:val="DefaultParagraphFont"/>
    <w:rsid w:val="002E54B9"/>
  </w:style>
  <w:style w:type="character" w:customStyle="1" w:styleId="m-8559461887574130099gmail-styleunderline">
    <w:name w:val="m_-8559461887574130099gmail-styleunderline"/>
    <w:basedOn w:val="DefaultParagraphFont"/>
    <w:rsid w:val="002E54B9"/>
  </w:style>
  <w:style w:type="paragraph" w:styleId="NoSpacing">
    <w:name w:val="No Spacing"/>
    <w:link w:val="NoSpacingChar"/>
    <w:uiPriority w:val="1"/>
    <w:semiHidden/>
    <w:unhideWhenUsed/>
    <w:qFormat/>
    <w:rsid w:val="002E54B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6"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 Type="http://schemas.openxmlformats.org/officeDocument/2006/relationships/styles" Target="styles.xml"/><Relationship Id="rId21"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4" Type="http://schemas.openxmlformats.org/officeDocument/2006/relationships/hyperlink" Target="https://www2.ucar.edu/atmosnews/just-published/3995/nuclear-war-and-ultraviolet-radiation" TargetMode="External"/><Relationship Id="rId7" Type="http://schemas.openxmlformats.org/officeDocument/2006/relationships/hyperlink" Target="https://doi.org/10.1080/014959302317350855" TargetMode="External"/><Relationship Id="rId12" Type="http://schemas.openxmlformats.org/officeDocument/2006/relationships/hyperlink" Target="https://sci-hub.se/10.1016/j.actaastro.2016.03.034" TargetMode="External"/><Relationship Id="rId17" Type="http://schemas.openxmlformats.org/officeDocument/2006/relationships/hyperlink" Target="https://www.theatlantic.com/science/archive/2017/12/why-we-should-be-worried-about-a-war-in-space/548507/" TargetMode="External"/><Relationship Id="rId25"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3" Type="http://schemas.openxmlformats.org/officeDocument/2006/relationships/hyperlink" Target="http://climate.envsci.rutgers.edu/pdf/RobockToonSAD.pdf" TargetMode="External"/><Relationship Id="rId2" Type="http://schemas.openxmlformats.org/officeDocument/2006/relationships/numbering" Target="numbering.xml"/><Relationship Id="rId16" Type="http://schemas.openxmlformats.org/officeDocument/2006/relationships/hyperlink" Target="https://www.moonstruckpodcast.com/" TargetMode="External"/><Relationship Id="rId20"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2.png"/><Relationship Id="rId24"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2" Type="http://schemas.openxmlformats.org/officeDocument/2006/relationships/hyperlink" Target="https://ratical.org/radiation/NuclearExtinction/StarrNuclearWinterOct09.pdf" TargetMode="External"/><Relationship Id="rId5" Type="http://schemas.openxmlformats.org/officeDocument/2006/relationships/webSettings" Target="webSettings.xml"/><Relationship Id="rId15" Type="http://schemas.openxmlformats.org/officeDocument/2006/relationships/hyperlink" Target="http://thebulletin.org/space-weapons-and-risk-nuclear-exchanges8346" TargetMode="External"/><Relationship Id="rId23"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8"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6" Type="http://schemas.openxmlformats.org/officeDocument/2006/relationships/theme" Target="theme/theme1.xm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1"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baen.com/living_without_satellites" TargetMode="External"/><Relationship Id="rId22"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7"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0" Type="http://schemas.openxmlformats.org/officeDocument/2006/relationships/hyperlink" Target="http://www.psr.org/" TargetMode="External"/><Relationship Id="rId35" Type="http://schemas.openxmlformats.org/officeDocument/2006/relationships/fontTable" Target="fontTable.xml"/><Relationship Id="rId8" Type="http://schemas.openxmlformats.org/officeDocument/2006/relationships/hyperlink" Target="https://www.sciencedirect.com/science/article/pii/S246889671930045X?via%3Dih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14508</Words>
  <Characters>82698</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2022-01-15T22:14:00Z</dcterms:created>
  <dcterms:modified xsi:type="dcterms:W3CDTF">2022-01-15T22:14:00Z</dcterms:modified>
</cp:coreProperties>
</file>