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FB79A" w14:textId="77777777" w:rsidR="008A66EC" w:rsidRDefault="008A66EC" w:rsidP="008A66EC">
      <w:pPr>
        <w:pStyle w:val="Heading2"/>
        <w:rPr>
          <w:rFonts w:asciiTheme="minorHAnsi" w:hAnsiTheme="minorHAnsi" w:cstheme="minorHAnsi"/>
        </w:rPr>
      </w:pPr>
      <w:bookmarkStart w:id="0" w:name="_Hlk93069571"/>
      <w:r>
        <w:rPr>
          <w:rFonts w:asciiTheme="minorHAnsi" w:hAnsiTheme="minorHAnsi" w:cstheme="minorHAnsi"/>
        </w:rPr>
        <w:t>1AC</w:t>
      </w:r>
    </w:p>
    <w:p w14:paraId="16D37EBE" w14:textId="77777777" w:rsidR="008A66EC" w:rsidRPr="00596448" w:rsidRDefault="008A66EC" w:rsidP="008A66EC">
      <w:pPr>
        <w:pStyle w:val="Heading3"/>
      </w:pPr>
      <w:r>
        <w:lastRenderedPageBreak/>
        <w:t>FW</w:t>
      </w:r>
    </w:p>
    <w:p w14:paraId="4AB1F2CC" w14:textId="77777777" w:rsidR="008A66EC" w:rsidRPr="00A00964" w:rsidRDefault="008A66EC" w:rsidP="008A66EC">
      <w:pPr>
        <w:pStyle w:val="Heading4"/>
      </w:pPr>
      <w:r w:rsidRPr="00A00964">
        <w:t xml:space="preserve">The meta-ethic is </w:t>
      </w:r>
      <w:r w:rsidRPr="00A00964">
        <w:rPr>
          <w:u w:val="single"/>
        </w:rPr>
        <w:t>practical reasoning</w:t>
      </w:r>
    </w:p>
    <w:p w14:paraId="27BC69A8" w14:textId="77777777" w:rsidR="008A66EC" w:rsidRPr="00A00964" w:rsidRDefault="008A66EC" w:rsidP="008A66EC">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022E1AF1" w14:textId="77777777" w:rsidR="008A66EC" w:rsidRPr="00A00964" w:rsidRDefault="008A66EC" w:rsidP="008A66EC">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3DCC38E9" w14:textId="77777777" w:rsidR="008A66EC" w:rsidRPr="00305237" w:rsidRDefault="008A66EC" w:rsidP="008A66EC">
      <w:pPr>
        <w:widowControl w:val="0"/>
        <w:rPr>
          <w:rStyle w:val="Style13ptBold"/>
          <w:rFonts w:asciiTheme="minorHAnsi" w:hAnsiTheme="minorHAnsi" w:cstheme="minorHAnsi"/>
          <w:bCs w:val="0"/>
        </w:rPr>
      </w:pPr>
    </w:p>
    <w:p w14:paraId="5EB026AD" w14:textId="77777777" w:rsidR="008A66EC" w:rsidRPr="00305237" w:rsidRDefault="008A66EC" w:rsidP="008A66EC">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26C89823" w14:textId="77777777" w:rsidR="008A66EC" w:rsidRPr="00CD7645" w:rsidRDefault="008A66EC" w:rsidP="008A66EC">
      <w:pPr>
        <w:rPr>
          <w:rStyle w:val="Style13ptBold"/>
        </w:rPr>
      </w:pPr>
      <w:r w:rsidRPr="00CD7645">
        <w:rPr>
          <w:rStyle w:val="Style13ptBold"/>
        </w:rPr>
        <w:t>Korsgaard // 96</w:t>
      </w:r>
    </w:p>
    <w:p w14:paraId="78812FA8" w14:textId="77777777" w:rsidR="008A66EC" w:rsidRPr="009F5C23" w:rsidRDefault="008A66EC" w:rsidP="008A66EC">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0F0E4209" w14:textId="77777777" w:rsidR="008A66EC" w:rsidRPr="00305237" w:rsidRDefault="008A66EC" w:rsidP="008A66EC">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31080C71" w14:textId="77777777" w:rsidR="008A66EC" w:rsidRPr="00305237" w:rsidRDefault="008A66EC" w:rsidP="008A66EC"/>
    <w:p w14:paraId="1CD2153B" w14:textId="77777777" w:rsidR="008A66EC" w:rsidRPr="00305237" w:rsidRDefault="008A66EC" w:rsidP="008A66EC">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42854B87" w14:textId="77777777" w:rsidR="008A66EC" w:rsidRPr="00305237" w:rsidRDefault="008A66EC" w:rsidP="008A66EC">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0EAF64BF" w14:textId="77777777" w:rsidR="008A66EC" w:rsidRPr="00305237" w:rsidRDefault="008A66EC" w:rsidP="008A66EC">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79B899AC" w14:textId="77777777" w:rsidR="008A66EC" w:rsidRPr="00305237" w:rsidRDefault="008A66EC" w:rsidP="008A66EC">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w:t>
      </w:r>
      <w:r w:rsidRPr="00305237">
        <w:rPr>
          <w:rFonts w:asciiTheme="minorHAnsi" w:hAnsiTheme="minorHAnsi" w:cstheme="minorHAnsi"/>
          <w:bCs/>
          <w:color w:val="000000" w:themeColor="text1"/>
          <w:sz w:val="24"/>
          <w:szCs w:val="24"/>
          <w:highlight w:val="green"/>
          <w:u w:val="single"/>
        </w:rPr>
        <w:lastRenderedPageBreak/>
        <w:t xml:space="preserve">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39EC54B8" w14:textId="77777777" w:rsidR="008A66EC" w:rsidRPr="005664D4" w:rsidRDefault="008A66EC" w:rsidP="008A66EC">
      <w:pPr>
        <w:pStyle w:val="Heading4"/>
      </w:pPr>
      <w:r w:rsidRPr="005664D4">
        <w:t xml:space="preserve">If an agent regards their purpose as important, they must regard the means as important, one of which is freedom. </w:t>
      </w:r>
    </w:p>
    <w:p w14:paraId="3A7AECCA" w14:textId="77777777" w:rsidR="008A66EC" w:rsidRPr="00305237" w:rsidRDefault="008A66EC" w:rsidP="008A66EC">
      <w:pPr>
        <w:spacing w:line="240" w:lineRule="auto"/>
        <w:rPr>
          <w:rFonts w:asciiTheme="minorHAnsi" w:hAnsiTheme="minorHAnsi" w:cstheme="minorHAnsi"/>
          <w:b/>
          <w:sz w:val="24"/>
          <w:szCs w:val="24"/>
        </w:rPr>
      </w:pPr>
    </w:p>
    <w:p w14:paraId="18DAC1F9" w14:textId="77777777" w:rsidR="008A66EC" w:rsidRPr="00305237" w:rsidRDefault="008A66EC" w:rsidP="008A66EC">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1B5036F7" w14:textId="77777777" w:rsidR="008A66EC" w:rsidRDefault="008A66EC" w:rsidP="008A66EC">
      <w:pPr>
        <w:rPr>
          <w:rFonts w:asciiTheme="minorHAnsi" w:hAnsiTheme="minorHAnsi" w:cstheme="minorHAnsi"/>
          <w:bCs/>
          <w:u w:val="single"/>
        </w:rPr>
      </w:pPr>
    </w:p>
    <w:p w14:paraId="6F595C79" w14:textId="77777777" w:rsidR="008A66EC" w:rsidRPr="00305237" w:rsidRDefault="008A66EC" w:rsidP="008A66EC">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523D7761" w14:textId="77777777" w:rsidR="008A66EC" w:rsidRPr="00CD7645" w:rsidRDefault="008A66EC" w:rsidP="008A66EC">
      <w:pPr>
        <w:rPr>
          <w:rStyle w:val="Style13ptBold"/>
        </w:rPr>
      </w:pPr>
      <w:r w:rsidRPr="00CD7645">
        <w:rPr>
          <w:rStyle w:val="Style13ptBold"/>
        </w:rPr>
        <w:t>Ripstein // 04</w:t>
      </w:r>
    </w:p>
    <w:p w14:paraId="1B19B3F5" w14:textId="77777777" w:rsidR="008A66EC" w:rsidRPr="00305237" w:rsidRDefault="008A66EC" w:rsidP="008A66EC">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4419912D" w14:textId="77777777" w:rsidR="008A66EC" w:rsidRDefault="008A66EC" w:rsidP="008A66EC">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23E336A7" w14:textId="77777777" w:rsidR="008A66EC" w:rsidRDefault="008A66EC" w:rsidP="008A66EC">
      <w:pPr>
        <w:rPr>
          <w:rFonts w:asciiTheme="minorHAnsi" w:eastAsia="Calibri" w:hAnsiTheme="minorHAnsi" w:cstheme="minorHAnsi"/>
          <w:bCs/>
          <w:sz w:val="8"/>
        </w:rPr>
      </w:pPr>
    </w:p>
    <w:p w14:paraId="3DD23F54" w14:textId="77777777" w:rsidR="005A75DC" w:rsidRPr="00CD7645" w:rsidRDefault="005A75DC" w:rsidP="005A75DC">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45D44A10" w14:textId="77777777" w:rsidR="005A75DC" w:rsidRPr="00CD7645" w:rsidRDefault="005A75DC" w:rsidP="005A75DC">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7C2A2BC3" w14:textId="77777777" w:rsidR="005A75DC" w:rsidRPr="00C02118" w:rsidRDefault="005A75DC" w:rsidP="005A75DC">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 xml:space="preserve">as a pure normative requirement, </w:t>
      </w:r>
      <w:r w:rsidRPr="00C02118">
        <w:rPr>
          <w:rStyle w:val="Emphasis"/>
          <w:highlight w:val="green"/>
        </w:rPr>
        <w:lastRenderedPageBreak/>
        <w:t>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56B38E97" w14:textId="77777777" w:rsidR="008A66EC" w:rsidRPr="00305237" w:rsidRDefault="008A66EC" w:rsidP="008A66EC">
      <w:pPr>
        <w:spacing w:line="276" w:lineRule="auto"/>
        <w:rPr>
          <w:rFonts w:asciiTheme="minorHAnsi" w:hAnsiTheme="minorHAnsi" w:cstheme="minorHAnsi"/>
          <w:bCs/>
        </w:rPr>
      </w:pPr>
    </w:p>
    <w:p w14:paraId="41722BF8" w14:textId="77777777" w:rsidR="008A66EC" w:rsidRPr="00305237" w:rsidRDefault="008A66EC" w:rsidP="008A66EC">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540D9F43" w14:textId="77777777" w:rsidR="008A66EC" w:rsidRPr="00305237" w:rsidRDefault="008A66EC" w:rsidP="008A66EC"/>
    <w:p w14:paraId="5CD8E14A" w14:textId="77777777" w:rsidR="008A66EC" w:rsidRDefault="008A66EC" w:rsidP="008A66EC">
      <w:pPr>
        <w:pStyle w:val="Heading4"/>
        <w:rPr>
          <w:rFonts w:asciiTheme="minorHAnsi" w:hAnsiTheme="minorHAnsi" w:cstheme="minorHAnsi"/>
        </w:rPr>
      </w:pPr>
      <w:r w:rsidRPr="00305237">
        <w:rPr>
          <w:rFonts w:asciiTheme="minorHAnsi" w:hAnsiTheme="minorHAnsi" w:cstheme="minorHAnsi"/>
        </w:rPr>
        <w:t>[</w:t>
      </w:r>
      <w:r>
        <w:rPr>
          <w:rFonts w:asciiTheme="minorHAnsi" w:hAnsiTheme="minorHAnsi" w:cstheme="minorHAnsi"/>
        </w:rPr>
        <w:t>1</w:t>
      </w:r>
      <w:r w:rsidRPr="0030523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0747B9F0" w14:textId="77777777" w:rsidR="008A66EC" w:rsidRPr="00AA74C2" w:rsidRDefault="008A66EC" w:rsidP="008A66EC"/>
    <w:p w14:paraId="65B4EECC" w14:textId="77777777" w:rsidR="008A66EC" w:rsidRPr="00541BD4" w:rsidRDefault="008A66EC" w:rsidP="008A66EC">
      <w:pPr>
        <w:pStyle w:val="Heading4"/>
      </w:pPr>
      <w:r>
        <w:lastRenderedPageBreak/>
        <w:t xml:space="preserve">[2] </w:t>
      </w:r>
      <w:r w:rsidRPr="00541BD4">
        <w:t xml:space="preserve">Use epistemic confidence. </w:t>
      </w:r>
    </w:p>
    <w:p w14:paraId="6939F44E" w14:textId="77777777" w:rsidR="008A66EC" w:rsidRPr="00541BD4" w:rsidRDefault="008A66EC" w:rsidP="008A66EC">
      <w:pPr>
        <w:pStyle w:val="Heading4"/>
      </w:pPr>
      <w:r>
        <w:t xml:space="preserve">[a] </w:t>
      </w:r>
      <w:r w:rsidRPr="00541BD4">
        <w:t xml:space="preserve">It’s substantively true – you wouldn’t combine medicines from three different doctors just because they gave you three different opinions. </w:t>
      </w:r>
    </w:p>
    <w:p w14:paraId="6F5E3943" w14:textId="77777777" w:rsidR="008A66EC" w:rsidRPr="00541BD4" w:rsidRDefault="008A66EC" w:rsidP="008A66EC">
      <w:pPr>
        <w:pStyle w:val="Heading4"/>
      </w:pPr>
      <w:r>
        <w:t xml:space="preserve">[b] </w:t>
      </w:r>
      <w:r w:rsidRPr="00541BD4">
        <w:t>EC promotes higher quality phil clash because it incentivizes stronger defensive arguments against phil which actually test the underlying warrants in frameworks rather than just extending args for a risk of offense</w:t>
      </w:r>
    </w:p>
    <w:p w14:paraId="0CC7B2E2" w14:textId="77777777" w:rsidR="008A66EC" w:rsidRDefault="008A66EC" w:rsidP="008A66EC">
      <w:pPr>
        <w:pStyle w:val="Heading4"/>
      </w:pPr>
      <w:r>
        <w:t>[c] E</w:t>
      </w:r>
      <w:r w:rsidRPr="00541BD4">
        <w:t>M is infinitely regressive since we need to use modesty to determine the probability that EM is true and that that is true and so on</w:t>
      </w:r>
    </w:p>
    <w:p w14:paraId="64263F2C" w14:textId="77777777" w:rsidR="008A66EC" w:rsidRDefault="008A66EC" w:rsidP="008A66EC"/>
    <w:p w14:paraId="2A52683B" w14:textId="77777777" w:rsidR="008A66EC" w:rsidRDefault="008A66EC" w:rsidP="008A66EC"/>
    <w:p w14:paraId="367572D4" w14:textId="7732C7BC" w:rsidR="008A66EC" w:rsidRDefault="008A66EC" w:rsidP="008A66EC">
      <w:pPr>
        <w:pStyle w:val="Heading4"/>
      </w:pPr>
      <w:r>
        <w:t>[</w:t>
      </w:r>
      <w:r>
        <w:t>3</w:t>
      </w:r>
      <w:r>
        <w:t xml:space="preserve">] </w:t>
      </w:r>
      <w:proofErr w:type="spellStart"/>
      <w:r>
        <w:t>Aspec</w:t>
      </w:r>
      <w:proofErr w:type="spellEnd"/>
      <w:r>
        <w:t xml:space="preserve"> - Ripstein has a better explanation of how states can take action because different politicians can have different views on aggregation proven by opposition in the political </w:t>
      </w:r>
      <w:proofErr w:type="gramStart"/>
      <w:r>
        <w:t>world</w:t>
      </w:r>
      <w:proofErr w:type="gramEnd"/>
      <w:r>
        <w:t xml:space="preserve"> but everyone is bound to universal maxims and the state is bound to the original contract as a state and not individual policy makers so only we assign the state obligations</w:t>
      </w:r>
    </w:p>
    <w:p w14:paraId="72257E17" w14:textId="23632FDE" w:rsidR="005A75DC" w:rsidRDefault="005A75DC" w:rsidP="005A75DC"/>
    <w:p w14:paraId="65496CB4" w14:textId="77777777" w:rsidR="005A75DC" w:rsidRDefault="005A75DC" w:rsidP="005A75DC">
      <w:pPr>
        <w:pStyle w:val="Heading4"/>
      </w:pPr>
      <w:r>
        <w:t>[4]</w:t>
      </w:r>
      <w:r w:rsidRPr="008C16DA">
        <w:t xml:space="preserve"> Consequences Fail: </w:t>
      </w:r>
    </w:p>
    <w:p w14:paraId="4CDC20C3" w14:textId="77777777" w:rsidR="005A75DC" w:rsidRDefault="005A75DC" w:rsidP="005A75DC">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33E1BDD8" w14:textId="77777777" w:rsidR="005A75DC" w:rsidRDefault="005A75DC" w:rsidP="005A75DC">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763CDB9C" w14:textId="77777777" w:rsidR="005A75DC" w:rsidRPr="00DC394B" w:rsidRDefault="005A75DC" w:rsidP="005A75DC">
      <w:pPr>
        <w:pStyle w:val="Heading4"/>
        <w:spacing w:line="276" w:lineRule="auto"/>
        <w:rPr>
          <w:rFonts w:cs="Times New Roman"/>
        </w:rPr>
      </w:pPr>
      <w:r>
        <w:rPr>
          <w:rFonts w:cs="Times New Roman"/>
        </w:rPr>
        <w:t>[c]</w:t>
      </w:r>
      <w:r w:rsidRPr="00DC394B">
        <w:rPr>
          <w:rFonts w:cs="Times New Roman"/>
        </w:rPr>
        <w:t xml:space="preserve"> Consequentialism is irresolvable because if a bigger harm can outweigh a smaller, there’s always a non-zero chance of a bigger harm in the future and there’s no non-arbitrary point at which </w:t>
      </w:r>
      <w:r>
        <w:rPr>
          <w:rFonts w:cs="Times New Roman"/>
        </w:rPr>
        <w:t xml:space="preserve">those </w:t>
      </w:r>
      <w:r w:rsidRPr="00DC394B">
        <w:rPr>
          <w:rFonts w:cs="Times New Roman"/>
        </w:rPr>
        <w:t>consequences stop being relevant</w:t>
      </w:r>
      <w:r>
        <w:rPr>
          <w:rFonts w:cs="Times New Roman"/>
        </w:rPr>
        <w:t xml:space="preserve"> so it’s non-stop calculation.</w:t>
      </w:r>
    </w:p>
    <w:p w14:paraId="17C1EF34" w14:textId="77777777" w:rsidR="005A75DC" w:rsidRDefault="005A75DC" w:rsidP="005A75DC">
      <w:pPr>
        <w:pStyle w:val="Heading4"/>
      </w:pPr>
      <w:r>
        <w:t xml:space="preserve">[d] The Utility Monster: Util would hypothetically say that if there was one being that could experience more pleasure than all others </w:t>
      </w:r>
      <w:proofErr w:type="gramStart"/>
      <w:r>
        <w:t>combined</w:t>
      </w:r>
      <w:proofErr w:type="gramEnd"/>
      <w:r>
        <w:t xml:space="preserve"> we should do anything in order to maximize it, i.e. sacrifice everyone else’s pleasure</w:t>
      </w:r>
    </w:p>
    <w:p w14:paraId="2F3026B3" w14:textId="77777777" w:rsidR="005A75DC" w:rsidRPr="005A75DC" w:rsidRDefault="005A75DC" w:rsidP="005A75DC"/>
    <w:p w14:paraId="4A864659" w14:textId="77777777" w:rsidR="008A66EC" w:rsidRPr="00305C79" w:rsidRDefault="008A66EC" w:rsidP="008A66EC">
      <w:pPr>
        <w:pStyle w:val="Heading3"/>
        <w:rPr>
          <w:rFonts w:cs="Calibri"/>
        </w:rPr>
      </w:pPr>
      <w:r w:rsidRPr="00305C79">
        <w:rPr>
          <w:rFonts w:cs="Calibri"/>
        </w:rPr>
        <w:lastRenderedPageBreak/>
        <w:t>Advocacy</w:t>
      </w:r>
    </w:p>
    <w:p w14:paraId="1C45A7FD" w14:textId="77777777" w:rsidR="008A66EC" w:rsidRPr="008A66EC" w:rsidRDefault="008A66EC" w:rsidP="008A66EC">
      <w:pPr>
        <w:pStyle w:val="Heading4"/>
      </w:pPr>
      <w:r w:rsidRPr="008A66EC">
        <w:t>Thus, the plan – Resolved: The appropriation of outer space by private entities is unjust. Definitions and enforcement in the doc and I’ll clarify in cross.</w:t>
      </w:r>
    </w:p>
    <w:p w14:paraId="374A5EB7" w14:textId="77777777" w:rsidR="008A66EC" w:rsidRDefault="008A66EC" w:rsidP="008A66EC">
      <w:pPr>
        <w:rPr>
          <w:rStyle w:val="Heading4Char"/>
          <w:rFonts w:cs="Calibri"/>
          <w:lang w:eastAsia="zh-CN"/>
        </w:rPr>
      </w:pPr>
    </w:p>
    <w:p w14:paraId="3B206919" w14:textId="62FBDE95" w:rsidR="008A66EC" w:rsidRDefault="008A66EC" w:rsidP="008A66EC">
      <w:r w:rsidRPr="00837244">
        <w:t>To</w:t>
      </w:r>
      <w:r>
        <w:t xml:space="preserve"> clarify we’ll defend implementation</w:t>
      </w:r>
      <w:r w:rsidR="005E2EA1">
        <w:t xml:space="preserve"> (so your DA’s link)</w:t>
      </w:r>
      <w:r>
        <w:t xml:space="preserve"> and a revision to the Outer Space Treaty that explicitly bans appropriation of outer space by private entities</w:t>
      </w:r>
    </w:p>
    <w:p w14:paraId="656CBD05" w14:textId="77777777" w:rsidR="008A66EC" w:rsidRPr="00837244" w:rsidRDefault="008A66EC" w:rsidP="008A66EC"/>
    <w:p w14:paraId="179C59F6" w14:textId="77777777" w:rsidR="008A66EC" w:rsidRPr="000E46BB" w:rsidRDefault="008A66EC" w:rsidP="008A66EC">
      <w:r w:rsidRPr="000E46BB">
        <w:t>Private entities are non-governmental.</w:t>
      </w:r>
    </w:p>
    <w:p w14:paraId="6433F07B" w14:textId="77777777" w:rsidR="008A66EC" w:rsidRPr="000E46BB" w:rsidRDefault="008A66EC" w:rsidP="008A66EC">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379D8EC7" w14:textId="77777777" w:rsidR="008A66EC" w:rsidRPr="000E46BB" w:rsidRDefault="008A66EC" w:rsidP="008A66EC">
      <w:r w:rsidRPr="000E46BB">
        <w:t>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27B37F1" w14:textId="77777777" w:rsidR="008A66EC" w:rsidRDefault="008A66EC" w:rsidP="008A66EC">
      <w:pPr>
        <w:rPr>
          <w:rStyle w:val="Heading4Char"/>
          <w:rFonts w:cs="Calibri"/>
          <w:lang w:eastAsia="zh-CN"/>
        </w:rPr>
      </w:pPr>
    </w:p>
    <w:p w14:paraId="3C1DF59D" w14:textId="77777777" w:rsidR="008A66EC" w:rsidRDefault="008A66EC" w:rsidP="008A66EC">
      <w:r w:rsidRPr="00837244">
        <w:t>Outer Space is everything 60 miles above the earth’s surface</w:t>
      </w:r>
    </w:p>
    <w:p w14:paraId="64645270" w14:textId="77777777" w:rsidR="008A66EC" w:rsidRPr="00837244" w:rsidRDefault="008A66EC" w:rsidP="008A66EC">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77BB7AAF" w14:textId="77777777" w:rsidR="008A66EC" w:rsidRPr="00837244" w:rsidRDefault="008A66EC" w:rsidP="008A66EC">
      <w:r w:rsidRPr="00837244">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0881F9FF" w14:textId="77777777" w:rsidR="008A66EC" w:rsidRDefault="008A66EC" w:rsidP="008A66EC">
      <w:pPr>
        <w:pStyle w:val="Heading3"/>
        <w:rPr>
          <w:rFonts w:cs="Calibri"/>
        </w:rPr>
      </w:pPr>
      <w:r w:rsidRPr="00305C79">
        <w:rPr>
          <w:rFonts w:cs="Calibri"/>
        </w:rPr>
        <w:lastRenderedPageBreak/>
        <w:t xml:space="preserve">Offense </w:t>
      </w:r>
    </w:p>
    <w:p w14:paraId="7D605D9C" w14:textId="77777777" w:rsidR="008A66EC" w:rsidRDefault="008A66EC" w:rsidP="008A66EC">
      <w:pPr>
        <w:pStyle w:val="Heading4"/>
      </w:pPr>
      <w:r>
        <w:t>[1] Privatization is bad</w:t>
      </w:r>
    </w:p>
    <w:p w14:paraId="74F42FCA" w14:textId="77777777" w:rsidR="008A66EC" w:rsidRPr="002B55F1" w:rsidRDefault="008A66EC" w:rsidP="008A66EC">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56DA5DFB" w14:textId="77777777" w:rsidR="008A66EC" w:rsidRPr="002B55F1" w:rsidRDefault="008A66EC" w:rsidP="008A66EC">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8" w:history="1">
        <w:r w:rsidRPr="002B55F1">
          <w:rPr>
            <w:rStyle w:val="Hyperlink"/>
          </w:rPr>
          <w:t>https://www.sciencefocus.com/space/the-unintended-consequences-of-privatising-space/</w:t>
        </w:r>
      </w:hyperlink>
      <w:r w:rsidRPr="002B55F1">
        <w:t xml:space="preserve"> </w:t>
      </w:r>
      <w:r>
        <w:t>SJMS</w:t>
      </w:r>
    </w:p>
    <w:p w14:paraId="12543AEE" w14:textId="77777777" w:rsidR="008A66EC" w:rsidRPr="00386368" w:rsidRDefault="008A66EC" w:rsidP="008A66EC">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9" w:history="1">
        <w:r w:rsidRPr="002B55F1">
          <w:rPr>
            <w:rStyle w:val="Emphasis"/>
          </w:rPr>
          <w:t>the Moon</w:t>
        </w:r>
      </w:hyperlink>
      <w:r w:rsidRPr="00386368">
        <w:rPr>
          <w:sz w:val="16"/>
        </w:rPr>
        <w:t xml:space="preserve"> or </w:t>
      </w:r>
      <w:hyperlink r:id="rId10"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1"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2"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as a whole takes this issue on to ensure the needs of all, and not just the private sector, are </w:t>
      </w:r>
      <w:proofErr w:type="gramStart"/>
      <w:r w:rsidRPr="00386368">
        <w:rPr>
          <w:rStyle w:val="Emphasis"/>
        </w:rPr>
        <w:t>taken into account</w:t>
      </w:r>
      <w:proofErr w:type="gramEnd"/>
      <w:r w:rsidRPr="00386368">
        <w:rPr>
          <w:rStyle w:val="Emphasis"/>
        </w:rPr>
        <w:t xml:space="preserve">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446580A5" w14:textId="77777777" w:rsidR="008A66EC" w:rsidRDefault="008A66EC" w:rsidP="008A66EC">
      <w:pPr>
        <w:rPr>
          <w:rFonts w:ascii="Times New Roman" w:hAnsi="Times New Roman" w:cs="Times New Roman"/>
          <w:sz w:val="24"/>
          <w:szCs w:val="24"/>
        </w:rPr>
      </w:pPr>
    </w:p>
    <w:p w14:paraId="05051F06" w14:textId="77777777" w:rsidR="008A66EC" w:rsidRPr="002B55F1" w:rsidRDefault="008A66EC" w:rsidP="008A66EC">
      <w:pPr>
        <w:pStyle w:val="Heading4"/>
      </w:pPr>
      <w:r>
        <w:t xml:space="preserve">[b] </w:t>
      </w:r>
      <w:r w:rsidRPr="002B55F1">
        <w:t xml:space="preserve">That’s an instance of a unilateral will governing individuals while </w:t>
      </w:r>
      <w:r>
        <w:t>universal decision making is absent</w:t>
      </w:r>
      <w:r w:rsidRPr="002B55F1">
        <w:t>. This is an unjust state</w:t>
      </w:r>
      <w:r>
        <w:t>.</w:t>
      </w:r>
    </w:p>
    <w:p w14:paraId="3083DDEE" w14:textId="77777777" w:rsidR="008A66EC" w:rsidRPr="00CC51B8" w:rsidRDefault="008A66EC" w:rsidP="008A66EC">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w:t>
      </w:r>
      <w:r w:rsidRPr="00CC51B8">
        <w:lastRenderedPageBreak/>
        <w:t xml:space="preserve">(University of Chicago Press, 2016).  </w:t>
      </w:r>
      <w:r>
        <w:t xml:space="preserve">-- </w:t>
      </w:r>
      <w:hyperlink r:id="rId13"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4DE5C881" w14:textId="77777777" w:rsidR="008A66EC" w:rsidRPr="00E402E3" w:rsidRDefault="008A66EC" w:rsidP="008A66EC">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w:t>
      </w:r>
      <w:r w:rsidRPr="00E402E3">
        <w:rPr>
          <w:sz w:val="16"/>
        </w:rPr>
        <w:lastRenderedPageBreak/>
        <w:t xml:space="preserve">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0349DCED" w14:textId="77777777" w:rsidR="008A66EC" w:rsidRDefault="008A66EC" w:rsidP="008A66EC">
      <w:pPr>
        <w:pStyle w:val="Heading4"/>
      </w:pPr>
      <w:r>
        <w:t xml:space="preserve">[2] Extending neoliberal polices in space violate universal law through continued injustice. </w:t>
      </w:r>
    </w:p>
    <w:p w14:paraId="43AD1E54" w14:textId="77777777" w:rsidR="008A66EC" w:rsidRDefault="008A66EC" w:rsidP="008A66EC">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63715921" w14:textId="77777777" w:rsidR="008A66EC" w:rsidRDefault="008A66EC" w:rsidP="008A66EC">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w:t>
      </w:r>
      <w:proofErr w:type="gramStart"/>
      <w:r w:rsidRPr="00B842DD">
        <w:rPr>
          <w:sz w:val="16"/>
        </w:rPr>
        <w:t>In applying Kant’s deontological moral theory, it</w:t>
      </w:r>
      <w:proofErr w:type="gramEnd"/>
      <w:r w:rsidRPr="00B842DD">
        <w:rPr>
          <w:sz w:val="16"/>
        </w:rPr>
        <w:t xml:space="preserve">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w:t>
      </w:r>
      <w:r w:rsidRPr="00EA25F1">
        <w:rPr>
          <w:rStyle w:val="Emphasis"/>
        </w:rPr>
        <w:lastRenderedPageBreak/>
        <w:t xml:space="preserve">must be realized that Kant’s deontology theory does not go without criticism by critical theorists who believe in dismantling all systems of oppression. </w:t>
      </w:r>
    </w:p>
    <w:p w14:paraId="7C54974F" w14:textId="77777777" w:rsidR="008A66EC" w:rsidRDefault="008A66EC" w:rsidP="008A66EC">
      <w:pPr>
        <w:pStyle w:val="Heading3"/>
      </w:pPr>
      <w:r>
        <w:lastRenderedPageBreak/>
        <w:t>UV</w:t>
      </w:r>
    </w:p>
    <w:p w14:paraId="543DBAE4" w14:textId="04AD15DC" w:rsidR="008A66EC" w:rsidRDefault="008A66EC" w:rsidP="008A66EC">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7F2C4101" w14:textId="77777777" w:rsidR="008A66EC" w:rsidRPr="008A66EC" w:rsidRDefault="008A66EC" w:rsidP="008A66EC"/>
    <w:p w14:paraId="41174680" w14:textId="77777777" w:rsidR="008A66EC" w:rsidRDefault="008A66EC" w:rsidP="008A66EC">
      <w:pPr>
        <w:pStyle w:val="Heading4"/>
        <w:rPr>
          <w:rFonts w:asciiTheme="minorHAnsi" w:eastAsia="Calibri" w:hAnsiTheme="minorHAnsi" w:cstheme="minorHAnsi"/>
        </w:rPr>
      </w:pPr>
      <w:r>
        <w:rPr>
          <w:rFonts w:asciiTheme="minorHAnsi" w:hAnsiTheme="minorHAnsi" w:cstheme="minorHAnsi"/>
        </w:rPr>
        <w:t>[2]</w:t>
      </w:r>
      <w:r w:rsidRPr="00305237">
        <w:rPr>
          <w:rFonts w:asciiTheme="minorHAnsi" w:eastAsia="Calibri" w:hAnsiTheme="minorHAnsi" w:cstheme="minorHAnsi"/>
        </w:rPr>
        <w:t xml:space="preserve"> Permissibility and presumption substantively affirm:</w:t>
      </w:r>
    </w:p>
    <w:p w14:paraId="34F8651B" w14:textId="77777777" w:rsidR="008A66EC" w:rsidRDefault="008A66EC" w:rsidP="008A66EC">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384B9706" w14:textId="77777777" w:rsidR="008A66EC" w:rsidRDefault="008A66EC" w:rsidP="008A66EC">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46ED8F54" w14:textId="77777777" w:rsidR="008A66EC" w:rsidRDefault="008A66EC" w:rsidP="008A66EC">
      <w:pPr>
        <w:pStyle w:val="Heading4"/>
        <w:rPr>
          <w:rFonts w:asciiTheme="minorHAnsi" w:eastAsia="Calibri" w:hAnsiTheme="minorHAnsi" w:cstheme="minorHAnsi"/>
        </w:rPr>
      </w:pPr>
      <w:r>
        <w:t>[c] Logic -</w:t>
      </w:r>
      <w:r w:rsidRPr="006A7970">
        <w:rPr>
          <w:rFonts w:asciiTheme="minorHAnsi" w:eastAsia="Calibri" w:hAnsiTheme="minorHAnsi" w:cstheme="minorHAnsi"/>
        </w:rPr>
        <w:t xml:space="preserve">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22A074AA" w14:textId="77777777" w:rsidR="008A66EC" w:rsidRPr="00D65A46" w:rsidRDefault="008A66EC" w:rsidP="008A66EC"/>
    <w:p w14:paraId="00A86DDC" w14:textId="684EF7BA" w:rsidR="008A66EC" w:rsidRDefault="008A66EC" w:rsidP="008A66EC">
      <w:pPr>
        <w:pStyle w:val="Heading4"/>
      </w:pPr>
      <w:r>
        <w:t>[</w:t>
      </w:r>
      <w:r>
        <w:t>3</w:t>
      </w:r>
      <w:r>
        <w:t>] Extinction doesn’t come first</w:t>
      </w:r>
    </w:p>
    <w:p w14:paraId="588B4B11" w14:textId="77777777" w:rsidR="008A66EC" w:rsidRPr="005E4B9C" w:rsidRDefault="008A66EC" w:rsidP="008A66EC">
      <w:pPr>
        <w:pStyle w:val="Heading4"/>
        <w:rPr>
          <w:lang w:eastAsia="ja-JP"/>
        </w:rPr>
      </w:pPr>
      <w:r w:rsidRPr="005E4B9C">
        <w:rPr>
          <w:lang w:eastAsia="ja-JP"/>
        </w:rPr>
        <w:t>[</w:t>
      </w:r>
      <w:r>
        <w:rPr>
          <w:lang w:eastAsia="ja-JP"/>
        </w:rPr>
        <w:t>a</w:t>
      </w:r>
      <w:r w:rsidRPr="005E4B9C">
        <w:rPr>
          <w:lang w:eastAsia="ja-JP"/>
        </w:rPr>
        <w:t>] Fallacy of origin</w:t>
      </w:r>
      <w:r>
        <w:rPr>
          <w:lang w:eastAsia="ja-JP"/>
        </w:rPr>
        <w:t xml:space="preserve"> – you don’t maximize oxygen in this debate round thus we shouldn’t maximize life</w:t>
      </w:r>
    </w:p>
    <w:p w14:paraId="72CBA337" w14:textId="77777777" w:rsidR="008A66EC" w:rsidRPr="005E4B9C" w:rsidRDefault="008A66EC" w:rsidP="008A66EC">
      <w:pPr>
        <w:pStyle w:val="Heading4"/>
        <w:rPr>
          <w:lang w:eastAsia="ja-JP"/>
        </w:rPr>
      </w:pPr>
      <w:r w:rsidRPr="005E4B9C">
        <w:rPr>
          <w:lang w:eastAsia="ja-JP"/>
        </w:rPr>
        <w:t>[</w:t>
      </w:r>
      <w:r>
        <w:rPr>
          <w:lang w:eastAsia="ja-JP"/>
        </w:rPr>
        <w:t>b</w:t>
      </w:r>
      <w:r w:rsidRPr="005E4B9C">
        <w:rPr>
          <w:lang w:eastAsia="ja-JP"/>
        </w:rPr>
        <w:t>] Relies on consequences which we indite</w:t>
      </w:r>
    </w:p>
    <w:p w14:paraId="09416AB2" w14:textId="77777777" w:rsidR="008A66EC" w:rsidRPr="005E4B9C" w:rsidRDefault="008A66EC" w:rsidP="008A66EC">
      <w:pPr>
        <w:pStyle w:val="Heading4"/>
        <w:rPr>
          <w:lang w:eastAsia="ja-JP"/>
        </w:rPr>
      </w:pPr>
      <w:r w:rsidRPr="005E4B9C">
        <w:rPr>
          <w:lang w:eastAsia="ja-JP"/>
        </w:rPr>
        <w:t>[</w:t>
      </w:r>
      <w:r>
        <w:rPr>
          <w:lang w:eastAsia="ja-JP"/>
        </w:rPr>
        <w:t>c</w:t>
      </w:r>
      <w:r w:rsidRPr="005E4B9C">
        <w:rPr>
          <w:lang w:eastAsia="ja-JP"/>
        </w:rPr>
        <w:t>] Double bind either we know Kant is truer in this debate round or it conflates post-pre fiat distinction</w:t>
      </w:r>
    </w:p>
    <w:p w14:paraId="2DA6EFEE" w14:textId="77777777" w:rsidR="008A66EC" w:rsidRPr="005E4B9C" w:rsidRDefault="008A66EC" w:rsidP="008A66EC">
      <w:pPr>
        <w:pStyle w:val="Heading4"/>
        <w:rPr>
          <w:lang w:eastAsia="ja-JP"/>
        </w:rPr>
      </w:pPr>
      <w:r w:rsidRPr="005E4B9C">
        <w:rPr>
          <w:lang w:eastAsia="ja-JP"/>
        </w:rPr>
        <w:t>[</w:t>
      </w:r>
      <w:r>
        <w:rPr>
          <w:lang w:eastAsia="ja-JP"/>
        </w:rPr>
        <w:t>d</w:t>
      </w:r>
      <w:r w:rsidRPr="005E4B9C">
        <w:rPr>
          <w:lang w:eastAsia="ja-JP"/>
        </w:rPr>
        <w:t>] It freezes action and is incoherent – everything can lead to extinction</w:t>
      </w:r>
    </w:p>
    <w:p w14:paraId="784F38F3" w14:textId="77777777" w:rsidR="008A66EC" w:rsidRPr="005E4B9C" w:rsidRDefault="008A66EC" w:rsidP="008A66EC">
      <w:pPr>
        <w:pStyle w:val="Heading4"/>
        <w:rPr>
          <w:lang w:eastAsia="ja-JP"/>
        </w:rPr>
      </w:pPr>
      <w:r w:rsidRPr="005E4B9C">
        <w:rPr>
          <w:lang w:eastAsia="ja-JP"/>
        </w:rPr>
        <w:t>[</w:t>
      </w:r>
      <w:r>
        <w:rPr>
          <w:lang w:eastAsia="ja-JP"/>
        </w:rPr>
        <w:t>e</w:t>
      </w:r>
      <w:r w:rsidRPr="005E4B9C">
        <w:rPr>
          <w:lang w:eastAsia="ja-JP"/>
        </w:rPr>
        <w:t xml:space="preserve">] consent should be understood deontologically, people shouldn't be violated just to minimize other </w:t>
      </w:r>
      <w:proofErr w:type="gramStart"/>
      <w:r w:rsidRPr="005E4B9C">
        <w:rPr>
          <w:lang w:eastAsia="ja-JP"/>
        </w:rPr>
        <w:t>violations</w:t>
      </w:r>
      <w:proofErr w:type="gramEnd"/>
      <w:r w:rsidRPr="005E4B9C">
        <w:rPr>
          <w:lang w:eastAsia="ja-JP"/>
        </w:rPr>
        <w:t xml:space="preserve"> or you undermine the principle of inviolable consent in the first place</w:t>
      </w:r>
    </w:p>
    <w:p w14:paraId="1248CB06" w14:textId="77777777" w:rsidR="008A66EC" w:rsidRDefault="008A66EC" w:rsidP="008A66EC">
      <w:pPr>
        <w:pStyle w:val="Heading4"/>
        <w:rPr>
          <w:lang w:eastAsia="ja-JP"/>
        </w:rPr>
      </w:pPr>
      <w:r w:rsidRPr="005E4B9C">
        <w:rPr>
          <w:lang w:eastAsia="ja-JP"/>
        </w:rPr>
        <w:t>[</w:t>
      </w:r>
      <w:r>
        <w:rPr>
          <w:lang w:eastAsia="ja-JP"/>
        </w:rPr>
        <w:t>f</w:t>
      </w:r>
      <w:r w:rsidRPr="005E4B9C">
        <w:rPr>
          <w:lang w:eastAsia="ja-JP"/>
        </w:rPr>
        <w:t>] We aren't killing them, there's intervening actors who flip the switch on the nukes or whatever - not responsible for their bad choices</w:t>
      </w:r>
    </w:p>
    <w:p w14:paraId="0DA16BB1" w14:textId="487B66C8" w:rsidR="008A66EC" w:rsidRDefault="008A66EC" w:rsidP="008A66EC">
      <w:pPr>
        <w:pStyle w:val="Heading4"/>
      </w:pPr>
      <w:r>
        <w:t xml:space="preserve">[g] </w:t>
      </w:r>
      <w:r w:rsidRPr="005E4B9C">
        <w:t xml:space="preserve">the true philosophy </w:t>
      </w:r>
      <w:r>
        <w:t xml:space="preserve">wouldn’t say someone should sacrifice themselves for knowledge of it – can’t go into a burning house for the last copy of the book - </w:t>
      </w:r>
      <w:r w:rsidRPr="005E4B9C">
        <w:t>therefore, we shouldn't violate people’s freedom and ignore the aff just to find this ethical theory</w:t>
      </w:r>
    </w:p>
    <w:p w14:paraId="4122E60A" w14:textId="72DFF03C" w:rsidR="005A75DC" w:rsidRDefault="005A75DC" w:rsidP="005A75DC"/>
    <w:p w14:paraId="4BFB0529" w14:textId="43E4CFB9" w:rsidR="005A75DC" w:rsidRDefault="005A75DC" w:rsidP="005A75DC">
      <w:pPr>
        <w:pStyle w:val="Heading4"/>
      </w:pPr>
      <w:r>
        <w:lastRenderedPageBreak/>
        <w:t>[4</w:t>
      </w:r>
      <w:r>
        <w:t>] The burden of both debaters is to justify their theory of the good and justify action under it</w:t>
      </w:r>
    </w:p>
    <w:p w14:paraId="7801D08E" w14:textId="77777777" w:rsidR="005A75DC" w:rsidRDefault="005A75DC" w:rsidP="005A75DC">
      <w:pPr>
        <w:pStyle w:val="Heading4"/>
      </w:pPr>
      <w:r>
        <w:t>Prefer:</w:t>
      </w:r>
    </w:p>
    <w:p w14:paraId="78AACF8B" w14:textId="77777777" w:rsidR="005A75DC" w:rsidRDefault="005A75DC" w:rsidP="005A75DC">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4BE9005B" w14:textId="77777777" w:rsidR="005A75DC" w:rsidRDefault="005A75DC" w:rsidP="005A75DC">
      <w:pPr>
        <w:pStyle w:val="Heading4"/>
      </w:pPr>
      <w:r>
        <w:t>[b] Normative foundations – There’s no motivation to do your aff unless there’s an ethical theory explaining why it’s motivating.</w:t>
      </w:r>
    </w:p>
    <w:p w14:paraId="44BF7C73" w14:textId="77777777" w:rsidR="005A75DC" w:rsidRDefault="005A75DC" w:rsidP="005A75DC">
      <w:pPr>
        <w:pStyle w:val="Heading4"/>
      </w:pPr>
      <w:r>
        <w:t xml:space="preserve">[c] It comes before pedagogy because we can’t know a </w:t>
      </w:r>
      <w:proofErr w:type="gramStart"/>
      <w:r>
        <w:t>teachers</w:t>
      </w:r>
      <w:proofErr w:type="gramEnd"/>
      <w:r>
        <w:t xml:space="preserve"> obligations unless we have an ethical theory</w:t>
      </w:r>
    </w:p>
    <w:p w14:paraId="01161602" w14:textId="77777777" w:rsidR="005A75DC" w:rsidRDefault="005A75DC" w:rsidP="005A75DC">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14102F80" w14:textId="77777777" w:rsidR="005A75DC" w:rsidRPr="005A75DC" w:rsidRDefault="005A75DC" w:rsidP="005A75DC"/>
    <w:p w14:paraId="0C41B082" w14:textId="363E9ACF" w:rsidR="00A95652" w:rsidRDefault="008A66EC" w:rsidP="008A66EC">
      <w:pPr>
        <w:pStyle w:val="Heading3"/>
      </w:pPr>
      <w:r>
        <w:lastRenderedPageBreak/>
        <w:t>Advantage</w:t>
      </w:r>
    </w:p>
    <w:p w14:paraId="30AF4CCA" w14:textId="77777777" w:rsidR="008A66EC" w:rsidRDefault="008A66EC" w:rsidP="008A66EC">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5021BBF8" w14:textId="77777777" w:rsidR="008A66EC" w:rsidRPr="008F7C7F" w:rsidRDefault="008A66EC" w:rsidP="008A66EC">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4" w:history="1">
        <w:r w:rsidRPr="008E3DAC">
          <w:rPr>
            <w:rStyle w:val="Hyperlink"/>
          </w:rPr>
          <w:t>https://onezero.medium.com/get-ready-for-the-kessler-syndrome-to-wreck-outer-space-7f29cfe62c3e</w:t>
        </w:r>
      </w:hyperlink>
      <w:r>
        <w:t>] Justin</w:t>
      </w:r>
    </w:p>
    <w:p w14:paraId="39350A16" w14:textId="77777777" w:rsidR="008A66EC" w:rsidRPr="00C7654E" w:rsidRDefault="008A66EC" w:rsidP="008A66EC">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2D0C489" w14:textId="77777777" w:rsidR="008A66EC" w:rsidRDefault="008A66EC" w:rsidP="008A66EC"/>
    <w:p w14:paraId="5E108DBD" w14:textId="77777777" w:rsidR="008A66EC" w:rsidRDefault="008A66EC" w:rsidP="008A66EC">
      <w:pPr>
        <w:pStyle w:val="Heading4"/>
      </w:pPr>
      <w:r>
        <w:lastRenderedPageBreak/>
        <w:t xml:space="preserve">Privatization </w:t>
      </w:r>
      <w:r w:rsidRPr="00A73303">
        <w:rPr>
          <w:u w:val="single"/>
        </w:rPr>
        <w:t>exponentially</w:t>
      </w:r>
      <w:r w:rsidRPr="004E47C9">
        <w:t xml:space="preserve"> increases the curve</w:t>
      </w:r>
      <w:r>
        <w:t xml:space="preserve"> but ending dangerous missions prevents it.</w:t>
      </w:r>
    </w:p>
    <w:p w14:paraId="3C1A80EC" w14:textId="77777777" w:rsidR="008A66EC" w:rsidRPr="00667B14" w:rsidRDefault="008A66EC" w:rsidP="008A66EC">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FD0C1D6" w14:textId="77777777" w:rsidR="008A66EC" w:rsidRPr="00BE0EC1" w:rsidRDefault="008A66EC" w:rsidP="008A66E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66A9225B" w14:textId="77777777" w:rsidR="008A66EC" w:rsidRDefault="008A66EC" w:rsidP="008A66EC">
      <w:r w:rsidRPr="00A44E95">
        <w:rPr>
          <w:noProof/>
        </w:rPr>
        <w:drawing>
          <wp:inline distT="0" distB="0" distL="0" distR="0" wp14:anchorId="499A10D7" wp14:editId="3684F0EE">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0197E151" w14:textId="77777777" w:rsidR="008A66EC" w:rsidRPr="00FF4115" w:rsidRDefault="008A66EC" w:rsidP="008A66EC">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w:t>
      </w:r>
      <w:r w:rsidRPr="00BE0EC1">
        <w:rPr>
          <w:u w:val="single"/>
        </w:rPr>
        <w:lastRenderedPageBreak/>
        <w:t xml:space="preserve">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AAB9540" w14:textId="77777777" w:rsidR="008A66EC" w:rsidRDefault="008A66EC" w:rsidP="008A66EC"/>
    <w:p w14:paraId="63899443" w14:textId="77777777" w:rsidR="008A66EC" w:rsidRDefault="008A66EC" w:rsidP="008A66EC">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3009B5BE" w14:textId="77777777" w:rsidR="008A66EC" w:rsidRPr="00BB0026" w:rsidRDefault="008A66EC" w:rsidP="008A66EC">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6" w:history="1">
        <w:r w:rsidRPr="008E3DAC">
          <w:rPr>
            <w:rStyle w:val="Hyperlink"/>
          </w:rPr>
          <w:t>https://www.vox.com/2014/4/21/5625246/space-war-china-north-korea-iran</w:t>
        </w:r>
      </w:hyperlink>
      <w:r>
        <w:t>] Justin *Brackets added for ableist language</w:t>
      </w:r>
    </w:p>
    <w:p w14:paraId="7F8E06F9" w14:textId="77777777" w:rsidR="008A66EC" w:rsidRDefault="008A66EC" w:rsidP="008A66EC">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06AE6D34" w14:textId="77777777" w:rsidR="008A66EC" w:rsidRDefault="008A66EC" w:rsidP="008A66EC"/>
    <w:p w14:paraId="6CA02959" w14:textId="77777777" w:rsidR="008A66EC" w:rsidRPr="00635356" w:rsidRDefault="008A66EC" w:rsidP="008A66E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75F23C8" w14:textId="77777777" w:rsidR="008A66EC" w:rsidRPr="00131706" w:rsidRDefault="008A66EC" w:rsidP="008A66EC">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77EC9196" w14:textId="77777777" w:rsidR="008A66EC" w:rsidRPr="001E0213" w:rsidRDefault="008A66EC" w:rsidP="008A66EC">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w:t>
      </w:r>
      <w:r w:rsidRPr="00A73303">
        <w:rPr>
          <w:sz w:val="12"/>
        </w:rPr>
        <w:lastRenderedPageBreak/>
        <w:t xml:space="preserve">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bookmarkEnd w:id="0"/>
    <w:p w14:paraId="1AC5C8A6" w14:textId="77777777" w:rsidR="008A66EC" w:rsidRPr="008A66EC" w:rsidRDefault="008A66EC" w:rsidP="008A66EC"/>
    <w:sectPr w:rsidR="008A66EC" w:rsidRPr="008A6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66EC"/>
    <w:rsid w:val="000139A3"/>
    <w:rsid w:val="0006003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75DC"/>
    <w:rsid w:val="005D2912"/>
    <w:rsid w:val="005E2EA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66EC"/>
    <w:rsid w:val="008B3ECB"/>
    <w:rsid w:val="008B4E85"/>
    <w:rsid w:val="008C1B2E"/>
    <w:rsid w:val="0091627E"/>
    <w:rsid w:val="0097032B"/>
    <w:rsid w:val="009D2EAD"/>
    <w:rsid w:val="009D54B2"/>
    <w:rsid w:val="009E1922"/>
    <w:rsid w:val="009F7ED2"/>
    <w:rsid w:val="00A93661"/>
    <w:rsid w:val="00A95652"/>
    <w:rsid w:val="00AC0AB8"/>
    <w:rsid w:val="00B242F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5654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0EA23"/>
  <w15:chartTrackingRefBased/>
  <w15:docId w15:val="{A4DEF057-8332-4CF2-AFE9-1D52795B9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654B"/>
    <w:rPr>
      <w:rFonts w:ascii="Calibri" w:hAnsi="Calibri"/>
    </w:rPr>
  </w:style>
  <w:style w:type="paragraph" w:styleId="Heading1">
    <w:name w:val="heading 1"/>
    <w:aliases w:val="Pocket"/>
    <w:basedOn w:val="Normal"/>
    <w:next w:val="Normal"/>
    <w:link w:val="Heading1Char"/>
    <w:qFormat/>
    <w:rsid w:val="00F565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65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65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F565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65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54B"/>
  </w:style>
  <w:style w:type="character" w:customStyle="1" w:styleId="Heading1Char">
    <w:name w:val="Heading 1 Char"/>
    <w:aliases w:val="Pocket Char"/>
    <w:basedOn w:val="DefaultParagraphFont"/>
    <w:link w:val="Heading1"/>
    <w:rsid w:val="00F565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65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654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5654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F565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654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F5654B"/>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link w:val="NoSpacing"/>
    <w:uiPriority w:val="99"/>
    <w:unhideWhenUsed/>
    <w:rsid w:val="00F5654B"/>
    <w:rPr>
      <w:color w:val="auto"/>
      <w:u w:val="none"/>
    </w:rPr>
  </w:style>
  <w:style w:type="character" w:styleId="FollowedHyperlink">
    <w:name w:val="FollowedHyperlink"/>
    <w:basedOn w:val="DefaultParagraphFont"/>
    <w:uiPriority w:val="99"/>
    <w:semiHidden/>
    <w:unhideWhenUsed/>
    <w:rsid w:val="00F5654B"/>
    <w:rPr>
      <w:color w:val="auto"/>
      <w:u w:val="none"/>
    </w:rPr>
  </w:style>
  <w:style w:type="paragraph" w:customStyle="1" w:styleId="textbold">
    <w:name w:val="text bold"/>
    <w:basedOn w:val="Normal"/>
    <w:link w:val="Emphasis"/>
    <w:uiPriority w:val="7"/>
    <w:qFormat/>
    <w:rsid w:val="008A66EC"/>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apple-converted-space">
    <w:name w:val="apple-converted-space"/>
    <w:basedOn w:val="DefaultParagraphFont"/>
    <w:rsid w:val="008A66EC"/>
  </w:style>
  <w:style w:type="paragraph" w:customStyle="1" w:styleId="Emphasis1">
    <w:name w:val="Emphasis1"/>
    <w:basedOn w:val="Normal"/>
    <w:autoRedefine/>
    <w:uiPriority w:val="7"/>
    <w:qFormat/>
    <w:rsid w:val="008A66E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lear"/>
    <w:basedOn w:val="Heading1"/>
    <w:link w:val="Hyperlink"/>
    <w:autoRedefine/>
    <w:uiPriority w:val="99"/>
    <w:qFormat/>
    <w:rsid w:val="005A75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the-unintended-consequences-of-privatising-space/" TargetMode="External"/><Relationship Id="rId13" Type="http://schemas.openxmlformats.org/officeDocument/2006/relationships/hyperlink" Target="mailto:cordelli@uchicago.edu" TargetMode="External"/><Relationship Id="rId18" Type="http://schemas.openxmlformats.org/officeDocument/2006/relationships/hyperlink" Target="https://ratical.org/radiation/NuclearExtinction/StevenStarr022815.html" TargetMode="External"/><Relationship Id="rId3" Type="http://schemas.openxmlformats.org/officeDocument/2006/relationships/styles" Target="styles.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spacenews.com/cruz-interested-in-updating-outer-space-treaty-to-support-commercial-space-activities/" TargetMode="External"/><Relationship Id="rId17" Type="http://schemas.openxmlformats.org/officeDocument/2006/relationships/hyperlink" Target="http://www.psr.org/" TargetMode="External"/><Relationship Id="rId2" Type="http://schemas.openxmlformats.org/officeDocument/2006/relationships/numbering" Target="numbering.xml"/><Relationship Id="rId16" Type="http://schemas.openxmlformats.org/officeDocument/2006/relationships/hyperlink" Target="https://www.vox.com/2014/4/21/5625246/space-war-china-north-korea-iran" TargetMode="External"/><Relationship Id="rId20"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www.unoosa.org/oosa/en/ourwork/spacelaw/treaties/outerspacetreaty.html"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www.sciencefocus.com/space/mars-facts-figures-fun-questions-red-planet/"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settings" Target="settings.xml"/><Relationship Id="rId9" Type="http://schemas.openxmlformats.org/officeDocument/2006/relationships/hyperlink" Target="https://www.sciencefocus.com/tag/the-moon/" TargetMode="External"/><Relationship Id="rId14" Type="http://schemas.openxmlformats.org/officeDocument/2006/relationships/hyperlink" Target="https://onezero.medium.com/get-ready-for-the-kessler-syndrome-to-wreck-outer-space-7f29cfe62c3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7065</Words>
  <Characters>40271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2022-01-14T22:19:00Z</dcterms:created>
  <dcterms:modified xsi:type="dcterms:W3CDTF">2022-01-14T22:19:00Z</dcterms:modified>
</cp:coreProperties>
</file>