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9C7A6" w14:textId="77777777" w:rsidR="00F54309" w:rsidRDefault="00F54309" w:rsidP="00F54309">
      <w:pPr>
        <w:pStyle w:val="Heading3"/>
      </w:pPr>
      <w:r>
        <w:t>Advocacy</w:t>
      </w:r>
    </w:p>
    <w:p w14:paraId="3D5D2164" w14:textId="77777777" w:rsidR="00F54309" w:rsidRDefault="00F54309" w:rsidP="00F54309">
      <w:pPr>
        <w:pStyle w:val="Heading4"/>
        <w:rPr>
          <w:rFonts w:eastAsia="Calibri" w:cs="Calibri"/>
        </w:rPr>
      </w:pPr>
      <w:r>
        <w:rPr>
          <w:rFonts w:eastAsia="Calibri" w:cs="Calibri"/>
        </w:rPr>
        <w:t xml:space="preserve">Plan text-In the People’s Republic of Poland, the free press ought to prioritize objectivity over advocacy </w:t>
      </w:r>
    </w:p>
    <w:p w14:paraId="38D6DD5C" w14:textId="77777777" w:rsidR="00F54309" w:rsidRPr="00681F78" w:rsidRDefault="00F54309" w:rsidP="00F54309"/>
    <w:p w14:paraId="25F6D8B5" w14:textId="77777777" w:rsidR="00F54309" w:rsidRDefault="00F54309" w:rsidP="00F54309">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09E459C5" w14:textId="77777777" w:rsidR="00F54309" w:rsidRDefault="00F54309" w:rsidP="00F54309">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6">
        <w:r>
          <w:rPr>
            <w:color w:val="000000"/>
          </w:rPr>
          <w:t>https://reutersinstitute.politics.ox.ac.uk/sites/default/files/2017-12/Is%20there%20a%20chance%20for%20non-partisan%20media%20in%20Poland%20-%20Krzysztof%20Dzieciolowsk%20Paper.pdf</w:t>
        </w:r>
      </w:hyperlink>
      <w:r>
        <w:t xml:space="preserve"> //SJJK</w:t>
      </w:r>
    </w:p>
    <w:p w14:paraId="18548F05" w14:textId="13D8DF34" w:rsidR="00F54309" w:rsidRDefault="00F54309" w:rsidP="00F54309">
      <w:pPr>
        <w:shd w:val="clear" w:color="auto" w:fill="FFFFFF"/>
        <w:spacing w:before="280" w:after="280"/>
        <w:rPr>
          <w:rFonts w:ascii="Palatino" w:eastAsia="Palatino" w:hAnsi="Palatino" w:cs="Palatino"/>
          <w:sz w:val="16"/>
          <w:szCs w:val="16"/>
        </w:rPr>
      </w:pPr>
      <w:r>
        <w:rPr>
          <w:b/>
          <w:u w:val="single"/>
        </w:rPr>
        <w:t xml:space="preserve">As the </w:t>
      </w:r>
      <w:r>
        <w:rPr>
          <w:b/>
          <w:highlight w:val="green"/>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has 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to impar- </w:t>
      </w:r>
      <w:proofErr w:type="spellStart"/>
      <w:r>
        <w:rPr>
          <w:b/>
          <w:highlight w:val="green"/>
          <w:u w:val="single"/>
        </w:rPr>
        <w:t>tiality</w:t>
      </w:r>
      <w:proofErr w:type="spellEnd"/>
      <w:r>
        <w:rPr>
          <w:b/>
          <w:highlight w:val="green"/>
          <w:u w:val="single"/>
        </w:rPr>
        <w:t xml:space="preserve"> and objectivism</w:t>
      </w:r>
      <w:r>
        <w:rPr>
          <w:b/>
          <w:u w:val="single"/>
        </w:rPr>
        <w:t xml:space="preserve"> (59%)57 </w:t>
      </w:r>
      <w:r>
        <w:rPr>
          <w:b/>
          <w:highlight w:val="green"/>
          <w:u w:val="single"/>
        </w:rPr>
        <w:t>as the virtues they most desire</w:t>
      </w:r>
      <w:r>
        <w:rPr>
          <w:b/>
          <w:u w:val="single"/>
        </w:rPr>
        <w:t xml:space="preserve"> from journalism</w:t>
      </w:r>
      <w:r>
        <w:rPr>
          <w:sz w:val="16"/>
          <w:szCs w:val="16"/>
        </w:rPr>
        <w:t xml:space="preserve">. In 2017 79% of </w:t>
      </w:r>
      <w:r>
        <w:rPr>
          <w:b/>
          <w:u w:val="single"/>
        </w:rPr>
        <w:t>Poles agree that “</w:t>
      </w:r>
      <w:r>
        <w:rPr>
          <w:b/>
          <w:highlight w:val="green"/>
          <w:u w:val="single"/>
        </w:rPr>
        <w:t>the message in the media is so diverse that Poles no longer know where the truth lies”</w:t>
      </w:r>
      <w:r>
        <w:rPr>
          <w:b/>
          <w:u w:val="single"/>
        </w:rPr>
        <w:t xml:space="preserve"> while 64% of those polled think </w:t>
      </w:r>
      <w:r>
        <w:rPr>
          <w:b/>
          <w:highlight w:val="green"/>
          <w:u w:val="single"/>
        </w:rPr>
        <w:t>journalists express their 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Pr>
          <w:b/>
          <w:highlight w:val="green"/>
          <w:u w:val="single"/>
        </w:rPr>
        <w:t xml:space="preserve">there is a war in </w:t>
      </w:r>
      <w:proofErr w:type="gramStart"/>
      <w:r>
        <w:rPr>
          <w:b/>
          <w:highlight w:val="green"/>
          <w:u w:val="single"/>
        </w:rPr>
        <w:t>Poland</w:t>
      </w:r>
      <w:proofErr w:type="gramEnd"/>
      <w:r>
        <w:rPr>
          <w:b/>
          <w:u w:val="single"/>
        </w:rPr>
        <w:t xml:space="preserve"> and yo</w:t>
      </w:r>
      <w:r>
        <w:rPr>
          <w:b/>
          <w:highlight w:val="green"/>
          <w:u w:val="single"/>
        </w:rPr>
        <w:t>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Defence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Pr>
          <w:b/>
          <w:highlight w:val="green"/>
          <w:u w:val="single"/>
        </w:rPr>
        <w:t>as a journalist</w:t>
      </w:r>
      <w:r>
        <w:rPr>
          <w:b/>
          <w:u w:val="single"/>
        </w:rPr>
        <w:t xml:space="preserve"> </w:t>
      </w:r>
      <w:r>
        <w:rPr>
          <w:b/>
          <w:u w:val="single"/>
        </w:rPr>
        <w:lastRenderedPageBreak/>
        <w:t xml:space="preserve">you are </w:t>
      </w:r>
      <w:r>
        <w:rPr>
          <w:b/>
          <w:highlight w:val="green"/>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“become politicians and</w:t>
      </w:r>
      <w:r>
        <w:rPr>
          <w:b/>
          <w:u w:val="single"/>
        </w:rPr>
        <w:t xml:space="preserve"> political </w:t>
      </w:r>
      <w:r>
        <w:rPr>
          <w:b/>
          <w:highlight w:val="green"/>
          <w:u w:val="single"/>
        </w:rPr>
        <w:t xml:space="preserve">ac- </w:t>
      </w:r>
      <w:proofErr w:type="spellStart"/>
      <w:r>
        <w:rPr>
          <w:b/>
          <w:highlight w:val="green"/>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Pr>
          <w:b/>
          <w:highlight w:val="green"/>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0FCE9D74" w14:textId="77777777" w:rsidR="00F54309" w:rsidRDefault="00F54309" w:rsidP="00F54309">
      <w:pPr>
        <w:pStyle w:val="Heading4"/>
      </w:pPr>
      <w:r>
        <w:t>Propaganda is advocacy - prioritizing objectivity inherently decreases propaganda.</w:t>
      </w:r>
    </w:p>
    <w:p w14:paraId="047B1974" w14:textId="77777777" w:rsidR="00F54309" w:rsidRDefault="00F54309" w:rsidP="00F54309">
      <w:pPr>
        <w:shd w:val="clear" w:color="auto" w:fill="FFFFFF"/>
        <w:rPr>
          <w:rFonts w:ascii="Times New Roman" w:eastAsia="Times New Roman" w:hAnsi="Times New Roman" w:cs="Times New Roman"/>
          <w:sz w:val="16"/>
          <w:szCs w:val="16"/>
        </w:rPr>
      </w:pPr>
      <w:r w:rsidRPr="00063E00">
        <w:rPr>
          <w:rStyle w:val="Style13ptBold"/>
        </w:rPr>
        <w:t>Walton 97,</w:t>
      </w:r>
      <w:r>
        <w:rPr>
          <w:rFonts w:ascii="Times New Roman" w:eastAsia="Times New Roman" w:hAnsi="Times New Roman" w:cs="Times New Roman"/>
          <w:sz w:val="16"/>
          <w:szCs w:val="16"/>
        </w:rPr>
        <w:t xml:space="preserve"> </w:t>
      </w:r>
      <w:r w:rsidRPr="00063E00">
        <w:t xml:space="preserve">Douglas Walton, October 1997, "WHAT IS PROPAGANDA, AND WHAT EXACTLY IS WRONG WITH </w:t>
      </w:r>
      <w:proofErr w:type="gramStart"/>
      <w:r w:rsidRPr="00063E00">
        <w:t>IT?,</w:t>
      </w:r>
      <w:proofErr w:type="gramEnd"/>
      <w:r w:rsidRPr="00063E00">
        <w:t>" No Publication, https://citeseerx.ist.psu.edu/viewdoc/download?doi=10.1.1.521.1100&amp;amp;rep=rep1&amp;amp;type=pdf// SJJY Recut SJEP</w:t>
      </w:r>
    </w:p>
    <w:p w14:paraId="018C2500" w14:textId="77777777" w:rsidR="00F54309" w:rsidRDefault="00F54309" w:rsidP="00F54309">
      <w:pPr>
        <w:shd w:val="clear" w:color="auto" w:fill="FFFFFF"/>
        <w:rPr>
          <w:rFonts w:ascii="Times New Roman" w:eastAsia="Times New Roman" w:hAnsi="Times New Roman" w:cs="Times New Roman"/>
          <w:b/>
          <w:sz w:val="24"/>
          <w:szCs w:val="24"/>
        </w:rPr>
      </w:pPr>
    </w:p>
    <w:p w14:paraId="78742AC4" w14:textId="77777777" w:rsidR="00F54309" w:rsidRDefault="00F54309" w:rsidP="00F54309">
      <w:pPr>
        <w:shd w:val="clear" w:color="auto" w:fill="FFFFFF"/>
        <w:rPr>
          <w:rFonts w:ascii="Times New Roman" w:eastAsia="Times New Roman" w:hAnsi="Times New Roman" w:cs="Times New Roman"/>
          <w:sz w:val="24"/>
          <w:szCs w:val="24"/>
          <w:highlight w:val="green"/>
        </w:rPr>
      </w:pPr>
      <w:r w:rsidRPr="004244CC">
        <w:rPr>
          <w:rStyle w:val="Emphasis"/>
        </w:rPr>
        <w:t xml:space="preserve">As Marlin (1989, p. 47) notes, the word </w:t>
      </w:r>
      <w:r w:rsidRPr="004244CC">
        <w:rPr>
          <w:rStyle w:val="Emphasis"/>
          <w:highlight w:val="green"/>
        </w:rPr>
        <w:t xml:space="preserve">'propaganda,' </w:t>
      </w:r>
      <w:r w:rsidRPr="004244CC">
        <w:rPr>
          <w:rStyle w:val="Emphasis"/>
        </w:rPr>
        <w:t xml:space="preserve">as used in the modern English-speaking world, still has the strong negative connotations set in place by its use, in the two world wars. Politicians and bureaucrats would definitely avoid this term to describe their own public relations and promotional </w:t>
      </w:r>
      <w:proofErr w:type="gramStart"/>
      <w:r w:rsidRPr="004244CC">
        <w:rPr>
          <w:rStyle w:val="Emphasis"/>
        </w:rPr>
        <w:t>activities, and</w:t>
      </w:r>
      <w:proofErr w:type="gramEnd"/>
      <w:r w:rsidRPr="004244CC">
        <w:rPr>
          <w:rStyle w:val="Emphasis"/>
        </w:rPr>
        <w:t xml:space="preserve"> would use it only to describe those of their opponents (when it is meant to be used to detract from them)</w:t>
      </w:r>
      <w:r>
        <w:rPr>
          <w:rFonts w:ascii="Times New Roman" w:eastAsia="Times New Roman" w:hAnsi="Times New Roman" w:cs="Times New Roman"/>
          <w:sz w:val="24"/>
          <w:szCs w:val="24"/>
        </w:rPr>
        <w:t xml:space="preserve">. Generally, to describe any discourse or message as "propaganda" is to downgrade it by suggesting that the information content of the message, or its usefulness as reliable evidence, is suspect, and not of high quality. More than that, the use of this word even suggests that the message referred to is intentionally manipulative and deceptive. </w:t>
      </w:r>
      <w:r w:rsidRPr="004244CC">
        <w:rPr>
          <w:rStyle w:val="Emphasis"/>
        </w:rPr>
        <w:t>For example, to describe a story in a newspaper, or a televised report, as "propaganda," would be to say that the story or report</w:t>
      </w:r>
      <w:r w:rsidRPr="004244CC">
        <w:rPr>
          <w:rStyle w:val="Emphasis"/>
          <w:highlight w:val="green"/>
        </w:rPr>
        <w:t xml:space="preserve"> is not an objective presentation of </w:t>
      </w:r>
      <w:r w:rsidRPr="004244CC">
        <w:rPr>
          <w:rStyle w:val="Emphasis"/>
        </w:rPr>
        <w:t xml:space="preserve">the </w:t>
      </w:r>
      <w:r w:rsidRPr="004244CC">
        <w:rPr>
          <w:rStyle w:val="Emphasis"/>
          <w:highlight w:val="green"/>
        </w:rPr>
        <w:t xml:space="preserve">facts, or a balanced account of both sides of an </w:t>
      </w:r>
      <w:proofErr w:type="gramStart"/>
      <w:r w:rsidRPr="004244CC">
        <w:rPr>
          <w:rStyle w:val="Emphasis"/>
          <w:highlight w:val="green"/>
        </w:rPr>
        <w:t>issue, but</w:t>
      </w:r>
      <w:proofErr w:type="gramEnd"/>
      <w:r w:rsidRPr="004244CC">
        <w:rPr>
          <w:rStyle w:val="Emphasis"/>
          <w:highlight w:val="green"/>
        </w:rPr>
        <w:t xml:space="preserve"> is a biased argument </w:t>
      </w:r>
      <w:r w:rsidRPr="004244CC">
        <w:rPr>
          <w:rStyle w:val="Emphasis"/>
        </w:rPr>
        <w:t xml:space="preserve">with a "spin" </w:t>
      </w:r>
      <w:r w:rsidRPr="004244CC">
        <w:rPr>
          <w:rStyle w:val="Emphasis"/>
          <w:highlight w:val="green"/>
        </w:rPr>
        <w:t xml:space="preserve">where some </w:t>
      </w:r>
      <w:r w:rsidRPr="004244CC">
        <w:rPr>
          <w:rStyle w:val="Emphasis"/>
        </w:rPr>
        <w:t xml:space="preserve">"cause" or particular viewpoint or </w:t>
      </w:r>
      <w:r w:rsidRPr="004244CC">
        <w:rPr>
          <w:rStyle w:val="Emphasis"/>
          <w:highlight w:val="green"/>
        </w:rPr>
        <w:t xml:space="preserve">interest is </w:t>
      </w:r>
      <w:r w:rsidRPr="004244CC">
        <w:rPr>
          <w:rStyle w:val="Emphasis"/>
        </w:rPr>
        <w:t xml:space="preserve">being </w:t>
      </w:r>
      <w:r w:rsidRPr="004244CC">
        <w:rPr>
          <w:rStyle w:val="Emphasis"/>
          <w:highlight w:val="green"/>
        </w:rPr>
        <w:t>advocated.</w:t>
      </w:r>
      <w:r>
        <w:rPr>
          <w:rFonts w:ascii="Times New Roman" w:eastAsia="Times New Roman" w:hAnsi="Times New Roman" w:cs="Times New Roman"/>
          <w:sz w:val="24"/>
          <w:szCs w:val="24"/>
          <w:highlight w:val="green"/>
        </w:rPr>
        <w:t xml:space="preserve"> </w:t>
      </w:r>
      <w:r w:rsidRPr="004244CC">
        <w:rPr>
          <w:rStyle w:val="Emphasis"/>
        </w:rPr>
        <w:t xml:space="preserve">Generally, to say something is </w:t>
      </w:r>
      <w:r w:rsidRPr="004244CC">
        <w:rPr>
          <w:rStyle w:val="Emphasis"/>
          <w:highlight w:val="green"/>
        </w:rPr>
        <w:t>propaganda</w:t>
      </w:r>
      <w:r w:rsidRPr="004244CC">
        <w:rPr>
          <w:rStyle w:val="Emphasis"/>
        </w:rPr>
        <w:t xml:space="preserve"> is to</w:t>
      </w:r>
      <w:r w:rsidRPr="004244CC">
        <w:rPr>
          <w:rStyle w:val="Emphasis"/>
          <w:highlight w:val="green"/>
        </w:rPr>
        <w:t xml:space="preserve"> </w:t>
      </w:r>
      <w:r w:rsidRPr="004244CC">
        <w:rPr>
          <w:rStyle w:val="Emphasis"/>
        </w:rPr>
        <w:t>say that it is the output of some interest group or organization that</w:t>
      </w:r>
      <w:r w:rsidRPr="004244CC">
        <w:rPr>
          <w:rStyle w:val="Emphasis"/>
          <w:highlight w:val="green"/>
        </w:rPr>
        <w:t xml:space="preserve"> is pushing a particular viewpoint </w:t>
      </w:r>
      <w:r w:rsidRPr="004244CC">
        <w:rPr>
          <w:rStyle w:val="Emphasis"/>
        </w:rPr>
        <w:t xml:space="preserve">in a way designed </w:t>
      </w:r>
      <w:r w:rsidRPr="004244CC">
        <w:rPr>
          <w:rStyle w:val="Emphasis"/>
          <w:highlight w:val="green"/>
        </w:rPr>
        <w:t>to promote it to a mass audience</w:t>
      </w:r>
    </w:p>
    <w:p w14:paraId="01F785A4" w14:textId="77777777" w:rsidR="00F54309" w:rsidRDefault="00F54309" w:rsidP="00F54309">
      <w:pPr>
        <w:shd w:val="clear" w:color="auto" w:fill="FFFFFF"/>
        <w:spacing w:before="280" w:after="280"/>
      </w:pPr>
    </w:p>
    <w:p w14:paraId="7EFF6BFC" w14:textId="77777777" w:rsidR="00F54309" w:rsidRDefault="00F54309" w:rsidP="00F54309">
      <w:pPr>
        <w:pStyle w:val="Heading3"/>
      </w:pPr>
      <w:r>
        <w:lastRenderedPageBreak/>
        <w:t>Advantage</w:t>
      </w:r>
    </w:p>
    <w:p w14:paraId="27DE9317" w14:textId="77777777" w:rsidR="00F54309" w:rsidRDefault="00F54309" w:rsidP="00F54309">
      <w:pPr>
        <w:pStyle w:val="Heading4"/>
      </w:pPr>
      <w:r>
        <w:t xml:space="preserve">The Populist PiS is in control of Poland. EU sanctions are effective, but the PiS continues to rebel </w:t>
      </w:r>
    </w:p>
    <w:p w14:paraId="20BDAC9A" w14:textId="77777777" w:rsidR="00F54309" w:rsidRDefault="00F54309" w:rsidP="00F54309">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7">
        <w:r>
          <w:rPr>
            <w:color w:val="000000"/>
          </w:rPr>
          <w:t>https://www.bloomberg.com/quicktake/poland</w:t>
        </w:r>
      </w:hyperlink>
      <w:r>
        <w:t>.//SJEP</w:t>
      </w:r>
    </w:p>
    <w:p w14:paraId="27936238" w14:textId="77777777" w:rsidR="00F54309" w:rsidRDefault="00F54309" w:rsidP="00F54309">
      <w:r>
        <w:t>PiS- Law and Justice Party</w:t>
      </w:r>
    </w:p>
    <w:p w14:paraId="5C2BC2C0" w14:textId="77777777" w:rsidR="00F54309" w:rsidRDefault="00F54309" w:rsidP="00F54309">
      <w: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15DB39BC" w14:textId="77777777" w:rsidR="00F54309" w:rsidRDefault="00F54309" w:rsidP="00F54309"/>
    <w:p w14:paraId="1642B00D" w14:textId="77777777" w:rsidR="00F54309" w:rsidRDefault="00F54309" w:rsidP="00F54309">
      <w:pPr>
        <w:pStyle w:val="Heading4"/>
      </w:pPr>
      <w:r>
        <w:lastRenderedPageBreak/>
        <w:t xml:space="preserve">The PiS controlled Polish media is key to guarantee future elections and sway voters to the PiS. </w:t>
      </w:r>
    </w:p>
    <w:p w14:paraId="17689288" w14:textId="77777777" w:rsidR="00F54309" w:rsidRDefault="00F54309" w:rsidP="00F54309">
      <w:r>
        <w:rPr>
          <w:b/>
          <w:sz w:val="26"/>
          <w:szCs w:val="26"/>
        </w:rPr>
        <w:t xml:space="preserve">Kalan 19 </w:t>
      </w:r>
      <w:r>
        <w:t>Kalan, Dariusz. “Poland's State of the Media.” Foreign Policy, 25 Nov. 2019, https://foreignpolicy.com/2019/11/25/poland-public-television-law-and-justice-pis-mouthpiece/.//SJEP</w:t>
      </w:r>
    </w:p>
    <w:p w14:paraId="21CA1A8A" w14:textId="77777777" w:rsidR="00F54309" w:rsidRDefault="00F54309" w:rsidP="00F54309">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8">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9">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0">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1">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2">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3">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w:t>
      </w:r>
      <w:r>
        <w:lastRenderedPageBreak/>
        <w:t xml:space="preserve">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6168DD46" w14:textId="77777777" w:rsidR="00F54309" w:rsidRDefault="00F54309" w:rsidP="00F54309"/>
    <w:p w14:paraId="0EFDA8AA" w14:textId="77777777" w:rsidR="00F54309" w:rsidRDefault="00F54309" w:rsidP="00F54309">
      <w:pPr>
        <w:pStyle w:val="Heading4"/>
      </w:pPr>
      <w:r>
        <w:t xml:space="preserve">Biased polish media shifts public perception to the PiS and alters election outcomes. </w:t>
      </w:r>
    </w:p>
    <w:p w14:paraId="343C3A41" w14:textId="77777777" w:rsidR="00F54309" w:rsidRDefault="00F54309" w:rsidP="00F54309">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0593A7CF" w14:textId="77777777" w:rsidR="00F54309" w:rsidRDefault="00F54309" w:rsidP="00F54309">
      <w:r>
        <w:rPr>
          <w:b/>
          <w:u w:val="single"/>
        </w:rPr>
        <w:t xml:space="preserve">A </w:t>
      </w:r>
      <w:hyperlink r:id="rId14">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5">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lastRenderedPageBreak/>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6">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17">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0C995BA9" w14:textId="77777777" w:rsidR="00F54309" w:rsidRDefault="00F54309" w:rsidP="00F54309"/>
    <w:p w14:paraId="725E235B" w14:textId="77777777" w:rsidR="00F54309" w:rsidRDefault="00F54309" w:rsidP="00F54309">
      <w:pPr>
        <w:pStyle w:val="Heading4"/>
      </w:pPr>
      <w:r>
        <w:t>Poland will never leave the EU, but PiS power ensures packed courts and decisions that deck legitimacy-that spills over and causes a massive crisis</w:t>
      </w:r>
    </w:p>
    <w:p w14:paraId="207F4668" w14:textId="77777777" w:rsidR="00F54309" w:rsidRDefault="00F54309" w:rsidP="00F54309">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4DBCD06F" w14:textId="77777777" w:rsidR="00F54309" w:rsidRDefault="00F54309" w:rsidP="00F54309">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w:t>
      </w:r>
      <w:r>
        <w:rPr>
          <w:b/>
          <w:u w:val="single"/>
        </w:rPr>
        <w:lastRenderedPageBreak/>
        <w:t xml:space="preserve">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5F950531" w14:textId="77777777" w:rsidR="00F54309" w:rsidRDefault="00F54309" w:rsidP="00F54309"/>
    <w:p w14:paraId="72F524F4" w14:textId="77777777" w:rsidR="00F54309" w:rsidRDefault="00F54309" w:rsidP="00F54309">
      <w:pPr>
        <w:pStyle w:val="Heading4"/>
      </w:pPr>
      <w:r>
        <w:lastRenderedPageBreak/>
        <w:t xml:space="preserve">And the EU is already </w:t>
      </w:r>
      <w:proofErr w:type="gramStart"/>
      <w:r>
        <w:t>weak</w:t>
      </w:r>
      <w:proofErr w:type="gramEnd"/>
      <w:r>
        <w:t xml:space="preserve"> and Poland is at the front of their issues-further legitimacy crisis destroys global democracy and emboldens further </w:t>
      </w:r>
      <w:proofErr w:type="spellStart"/>
      <w:r>
        <w:t>russian</w:t>
      </w:r>
      <w:proofErr w:type="spellEnd"/>
      <w:r>
        <w:t xml:space="preserve"> invasions</w:t>
      </w:r>
    </w:p>
    <w:p w14:paraId="4197A405" w14:textId="77777777" w:rsidR="00F54309" w:rsidRDefault="00F54309" w:rsidP="00F54309">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717C258F" w14:textId="77777777" w:rsidR="00F54309" w:rsidRDefault="00F54309" w:rsidP="00F54309">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8">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9">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0">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1">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2">
        <w:r>
          <w:rPr>
            <w:color w:val="000000"/>
            <w:sz w:val="16"/>
            <w:szCs w:val="16"/>
          </w:rPr>
          <w:t>Dayton peace accords.</w:t>
        </w:r>
      </w:hyperlink>
      <w:r>
        <w:rPr>
          <w:sz w:val="16"/>
          <w:szCs w:val="16"/>
        </w:rPr>
        <w:t xml:space="preserve"> Resurgent ethnic nationalism, embodied by the separatist Bosnian Serb leader, Milorad Dodik,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3">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4">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5">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6">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27">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28">
        <w:r>
          <w:rPr>
            <w:color w:val="000000"/>
            <w:sz w:val="16"/>
            <w:szCs w:val="16"/>
          </w:rPr>
          <w:t>He may yet try again</w:t>
        </w:r>
      </w:hyperlink>
      <w:r>
        <w:rPr>
          <w:sz w:val="16"/>
          <w:szCs w:val="16"/>
        </w:rPr>
        <w:t xml:space="preserve">. Likewise, few predicted, as </w:t>
      </w:r>
      <w:hyperlink r:id="rId29">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0">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1">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w:t>
      </w:r>
      <w:r>
        <w:rPr>
          <w:sz w:val="16"/>
          <w:szCs w:val="16"/>
        </w:rPr>
        <w:lastRenderedPageBreak/>
        <w:t xml:space="preserve">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2">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3">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4">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42B9E5AC" w14:textId="77777777" w:rsidR="00F54309" w:rsidRDefault="00F54309" w:rsidP="00F54309">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70ACC1BC" w14:textId="77777777" w:rsidR="00F54309" w:rsidRDefault="00F54309" w:rsidP="00F54309">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5">
        <w:r>
          <w:rPr>
            <w:color w:val="000000"/>
          </w:rPr>
          <w:t>https://medium.com/truman-doctrine-blog/why-democracy-promotion-is-in-the-strategic-interest-of-the-united-states-ae959c111b2f</w:t>
        </w:r>
      </w:hyperlink>
      <w:r>
        <w:t>; accessed 7/9/19; ME)</w:t>
      </w:r>
    </w:p>
    <w:p w14:paraId="2E9149BA" w14:textId="77777777" w:rsidR="00F54309" w:rsidRDefault="00F54309" w:rsidP="00F54309">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r>
        <w:rPr>
          <w:u w:val="single"/>
        </w:rPr>
        <w:t xml:space="preserve">in particular serves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w:t>
      </w:r>
      <w:r>
        <w:lastRenderedPageBreak/>
        <w:t xml:space="preserve">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16C624F0" w14:textId="77777777" w:rsidR="00F54309" w:rsidRDefault="00F54309" w:rsidP="00F54309">
      <w:pPr>
        <w:rPr>
          <w:sz w:val="16"/>
          <w:szCs w:val="16"/>
        </w:rPr>
      </w:pPr>
    </w:p>
    <w:p w14:paraId="4A83BFC9" w14:textId="77777777" w:rsidR="00F54309" w:rsidRDefault="00F54309" w:rsidP="00F54309">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3B616F7E" w14:textId="77777777" w:rsidR="00F54309" w:rsidRDefault="00F54309" w:rsidP="00F54309">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23FEF6B6" w14:textId="77777777" w:rsidR="00F54309" w:rsidRDefault="00D70D36" w:rsidP="00F54309">
      <w:pPr>
        <w:rPr>
          <w:b/>
          <w:u w:val="single"/>
        </w:rPr>
      </w:pPr>
      <w:hyperlink r:id="rId36">
        <w:r w:rsidR="00F54309">
          <w:rPr>
            <w:color w:val="000000"/>
            <w:sz w:val="16"/>
            <w:szCs w:val="16"/>
          </w:rPr>
          <w:t>Russia’s invasion of Ukraine is days behind schedule</w:t>
        </w:r>
      </w:hyperlink>
      <w:r w:rsidR="00F54309">
        <w:rPr>
          <w:sz w:val="16"/>
          <w:szCs w:val="16"/>
        </w:rPr>
        <w:t xml:space="preserve">, but </w:t>
      </w:r>
      <w:r w:rsidR="00F54309">
        <w:rPr>
          <w:b/>
          <w:u w:val="single"/>
        </w:rPr>
        <w:t xml:space="preserve">fears remain Vladimir </w:t>
      </w:r>
      <w:r w:rsidR="00F54309">
        <w:rPr>
          <w:b/>
          <w:highlight w:val="green"/>
          <w:u w:val="single"/>
        </w:rPr>
        <w:t xml:space="preserve">Putin </w:t>
      </w:r>
      <w:hyperlink r:id="rId37">
        <w:r w:rsidR="00F54309" w:rsidRPr="002D3ACD">
          <w:rPr>
            <w:b/>
            <w:u w:val="single"/>
          </w:rPr>
          <w:t>may</w:t>
        </w:r>
        <w:r w:rsidR="00F54309">
          <w:rPr>
            <w:b/>
            <w:highlight w:val="green"/>
            <w:u w:val="single"/>
          </w:rPr>
          <w:t xml:space="preserve"> still have eyes on pushing further into Europe</w:t>
        </w:r>
      </w:hyperlink>
      <w:r w:rsidR="00F54309">
        <w:rPr>
          <w:b/>
          <w:u w:val="single"/>
        </w:rPr>
        <w:t xml:space="preserve">. </w:t>
      </w:r>
      <w:hyperlink r:id="rId38">
        <w:r w:rsidR="00F54309">
          <w:rPr>
            <w:color w:val="000000"/>
            <w:sz w:val="16"/>
            <w:szCs w:val="16"/>
          </w:rPr>
          <w:t>Officials say a 40-mile Russian convoy heading for Kyiv</w:t>
        </w:r>
      </w:hyperlink>
      <w:r w:rsidR="00F54309">
        <w:rPr>
          <w:sz w:val="16"/>
          <w:szCs w:val="16"/>
        </w:rPr>
        <w:t xml:space="preserve"> has made little progress in several days, and remains 30km away from the </w:t>
      </w:r>
      <w:proofErr w:type="spellStart"/>
      <w:r w:rsidR="00F54309">
        <w:rPr>
          <w:sz w:val="16"/>
          <w:szCs w:val="16"/>
        </w:rPr>
        <w:t>centre</w:t>
      </w:r>
      <w:proofErr w:type="spellEnd"/>
      <w:r w:rsidR="00F54309">
        <w:rPr>
          <w:sz w:val="16"/>
          <w:szCs w:val="16"/>
        </w:rPr>
        <w:t xml:space="preserve"> of the capital, having been thwarted by </w:t>
      </w:r>
      <w:hyperlink r:id="rId39">
        <w:r w:rsidR="00F54309">
          <w:rPr>
            <w:color w:val="000000"/>
            <w:sz w:val="16"/>
            <w:szCs w:val="16"/>
          </w:rPr>
          <w:t>Ukrainian resistance</w:t>
        </w:r>
      </w:hyperlink>
      <w:r w:rsidR="00F54309">
        <w:rPr>
          <w:sz w:val="16"/>
          <w:szCs w:val="16"/>
        </w:rPr>
        <w:t xml:space="preserve">, mechanical breakdown and congestion. President Putin’s forces have managed to capture the city of Kherson, but </w:t>
      </w:r>
      <w:proofErr w:type="spellStart"/>
      <w:r w:rsidR="00F54309">
        <w:rPr>
          <w:sz w:val="16"/>
          <w:szCs w:val="16"/>
        </w:rPr>
        <w:t>Kharkiv</w:t>
      </w:r>
      <w:proofErr w:type="spellEnd"/>
      <w:r w:rsidR="00F54309">
        <w:rPr>
          <w:sz w:val="16"/>
          <w:szCs w:val="16"/>
        </w:rPr>
        <w:t xml:space="preserve">, Chernihiv and Mariupol are still in Ukrainian hands despite days of heavy shelling. The </w:t>
      </w:r>
      <w:hyperlink r:id="rId40">
        <w:r w:rsidR="00F54309">
          <w:rPr>
            <w:color w:val="000000"/>
            <w:sz w:val="16"/>
            <w:szCs w:val="16"/>
          </w:rPr>
          <w:t>Ukrainian Government has claimed</w:t>
        </w:r>
      </w:hyperlink>
      <w:r w:rsidR="00F54309">
        <w:rPr>
          <w:sz w:val="16"/>
          <w:szCs w:val="16"/>
        </w:rPr>
        <w:t xml:space="preserve"> that more than 5,300 Russians and more than 2,000 Ukrainian civilians have died, although these numbers have not been verified. The United Nations said the real toll was likely to be “much higher”. </w:t>
      </w:r>
      <w:hyperlink r:id="rId41">
        <w:r w:rsidR="00F54309">
          <w:rPr>
            <w:color w:val="000000"/>
            <w:sz w:val="16"/>
            <w:szCs w:val="16"/>
          </w:rPr>
          <w:t>Russia has ramped up the ferocity of its attacks</w:t>
        </w:r>
      </w:hyperlink>
      <w:r w:rsidR="00F54309">
        <w:rPr>
          <w:sz w:val="16"/>
          <w:szCs w:val="16"/>
        </w:rPr>
        <w:t xml:space="preserve"> in response to the </w:t>
      </w:r>
      <w:proofErr w:type="gramStart"/>
      <w:r w:rsidR="00F54309">
        <w:rPr>
          <w:sz w:val="16"/>
          <w:szCs w:val="16"/>
        </w:rPr>
        <w:t>frustration, and</w:t>
      </w:r>
      <w:proofErr w:type="gramEnd"/>
      <w:r w:rsidR="00F54309">
        <w:rPr>
          <w:sz w:val="16"/>
          <w:szCs w:val="16"/>
        </w:rPr>
        <w:t xml:space="preserve"> has been accused of war crimes for its use of cluster bombs. </w:t>
      </w:r>
      <w:hyperlink r:id="rId42">
        <w:r w:rsidR="00F54309">
          <w:rPr>
            <w:color w:val="000000"/>
            <w:sz w:val="16"/>
            <w:szCs w:val="16"/>
          </w:rPr>
          <w:t>Foreign Secretary Liz Truss said the UK and its allies need “to do more to contain this aggression”</w:t>
        </w:r>
      </w:hyperlink>
      <w:r w:rsidR="00F54309">
        <w:rPr>
          <w:sz w:val="16"/>
          <w:szCs w:val="16"/>
        </w:rPr>
        <w:t xml:space="preserve">, with fears President Putin could attack the Baltic region. Here’s what we know about the chances of Russia’s invasion going beyond Ukraine. Will Russia attack other countries? Russia has not stated any intentions to push </w:t>
      </w:r>
      <w:r w:rsidR="00F54309">
        <w:rPr>
          <w:sz w:val="16"/>
          <w:szCs w:val="16"/>
        </w:rPr>
        <w:lastRenderedPageBreak/>
        <w:t xml:space="preserve">beyond Ukraine, but Moscow also previously said it would not invade Ukraine. Karin von Hippel, who was a nonpolitical senior adviser at the US State Department during the Obama administration told </w:t>
      </w:r>
      <w:hyperlink r:id="rId43">
        <w:r w:rsidR="00F54309">
          <w:rPr>
            <w:color w:val="000000"/>
            <w:sz w:val="16"/>
            <w:szCs w:val="16"/>
          </w:rPr>
          <w:t>NBC</w:t>
        </w:r>
      </w:hyperlink>
      <w:r w:rsidR="00F54309">
        <w:rPr>
          <w:sz w:val="16"/>
          <w:szCs w:val="16"/>
        </w:rPr>
        <w:t xml:space="preserve"> President Putin could potentially target non-</w:t>
      </w:r>
      <w:proofErr w:type="spellStart"/>
      <w:r w:rsidR="00F54309">
        <w:rPr>
          <w:sz w:val="16"/>
          <w:szCs w:val="16"/>
        </w:rPr>
        <w:t>Nato</w:t>
      </w:r>
      <w:proofErr w:type="spellEnd"/>
      <w:r w:rsidR="00F54309">
        <w:rPr>
          <w:sz w:val="16"/>
          <w:szCs w:val="16"/>
        </w:rPr>
        <w:t xml:space="preserve"> nations in Eastern Europe, </w:t>
      </w:r>
      <w:hyperlink r:id="rId44">
        <w:r w:rsidR="00F54309">
          <w:rPr>
            <w:color w:val="000000"/>
            <w:sz w:val="16"/>
            <w:szCs w:val="16"/>
          </w:rPr>
          <w:t>such as Moldova and Georgia</w:t>
        </w:r>
      </w:hyperlink>
      <w:r w:rsidR="00F54309">
        <w:rPr>
          <w:sz w:val="16"/>
          <w:szCs w:val="16"/>
        </w:rPr>
        <w:t xml:space="preserve">. He added that if </w:t>
      </w:r>
      <w:r w:rsidR="00F54309">
        <w:rPr>
          <w:b/>
          <w:u w:val="single"/>
        </w:rPr>
        <w:t xml:space="preserve">the </w:t>
      </w:r>
      <w:r w:rsidR="00F54309">
        <w:rPr>
          <w:b/>
          <w:highlight w:val="green"/>
          <w:u w:val="single"/>
        </w:rPr>
        <w:t>Russian leader “</w:t>
      </w:r>
      <w:r w:rsidR="00F54309" w:rsidRPr="002D3ACD">
        <w:rPr>
          <w:b/>
          <w:u w:val="single"/>
        </w:rPr>
        <w:t>starts to</w:t>
      </w:r>
      <w:r w:rsidR="00F54309">
        <w:rPr>
          <w:b/>
          <w:u w:val="single"/>
        </w:rPr>
        <w:t xml:space="preserve"> slowly </w:t>
      </w:r>
      <w:r w:rsidR="00F54309">
        <w:rPr>
          <w:b/>
          <w:highlight w:val="green"/>
          <w:u w:val="single"/>
        </w:rPr>
        <w:t>expand his empire</w:t>
      </w:r>
      <w:r w:rsidR="00F54309">
        <w:rPr>
          <w:b/>
          <w:u w:val="single"/>
        </w:rPr>
        <w:t xml:space="preserve">, there will be </w:t>
      </w:r>
      <w:r w:rsidR="00F54309" w:rsidRPr="002D3ACD">
        <w:rPr>
          <w:b/>
          <w:u w:val="single"/>
        </w:rPr>
        <w:t xml:space="preserve">several other </w:t>
      </w:r>
      <w:r w:rsidR="00F54309">
        <w:rPr>
          <w:b/>
          <w:highlight w:val="green"/>
          <w:u w:val="single"/>
        </w:rPr>
        <w:t xml:space="preserve">places </w:t>
      </w:r>
      <w:r w:rsidR="00F54309" w:rsidRPr="002D3ACD">
        <w:rPr>
          <w:b/>
          <w:u w:val="single"/>
        </w:rPr>
        <w:t xml:space="preserve">that are </w:t>
      </w:r>
      <w:r w:rsidR="00F54309">
        <w:rPr>
          <w:b/>
          <w:highlight w:val="green"/>
          <w:u w:val="single"/>
        </w:rPr>
        <w:t xml:space="preserve">in </w:t>
      </w:r>
      <w:proofErr w:type="spellStart"/>
      <w:r w:rsidR="00F54309">
        <w:rPr>
          <w:b/>
          <w:highlight w:val="green"/>
          <w:u w:val="single"/>
        </w:rPr>
        <w:t>Nato</w:t>
      </w:r>
      <w:proofErr w:type="spellEnd"/>
      <w:r w:rsidR="00F54309">
        <w:rPr>
          <w:b/>
          <w:u w:val="single"/>
        </w:rPr>
        <w:t xml:space="preserve"> that </w:t>
      </w:r>
      <w:r w:rsidR="00F54309" w:rsidRPr="002D3ACD">
        <w:rPr>
          <w:b/>
          <w:highlight w:val="green"/>
          <w:u w:val="single"/>
        </w:rPr>
        <w:t>are</w:t>
      </w:r>
      <w:r w:rsidR="00F54309">
        <w:rPr>
          <w:b/>
          <w:u w:val="single"/>
        </w:rPr>
        <w:t xml:space="preserve"> </w:t>
      </w:r>
      <w:r w:rsidR="00F54309" w:rsidRPr="002D3ACD">
        <w:rPr>
          <w:b/>
          <w:u w:val="single"/>
        </w:rPr>
        <w:t>going to be</w:t>
      </w:r>
      <w:r w:rsidR="00F54309">
        <w:rPr>
          <w:b/>
          <w:u w:val="single"/>
        </w:rPr>
        <w:t xml:space="preserve"> getting extremely </w:t>
      </w:r>
      <w:r w:rsidR="00F54309">
        <w:rPr>
          <w:b/>
          <w:highlight w:val="green"/>
          <w:u w:val="single"/>
        </w:rPr>
        <w:t xml:space="preserve">stressed </w:t>
      </w:r>
      <w:r w:rsidR="00F54309" w:rsidRPr="002D3ACD">
        <w:rPr>
          <w:b/>
          <w:u w:val="single"/>
        </w:rPr>
        <w:t>o</w:t>
      </w:r>
      <w:r w:rsidR="00F54309">
        <w:rPr>
          <w:b/>
          <w:u w:val="single"/>
        </w:rPr>
        <w:t xml:space="preserve">ut”. “It’s very </w:t>
      </w:r>
      <w:r w:rsidR="00F54309">
        <w:rPr>
          <w:b/>
          <w:highlight w:val="green"/>
          <w:u w:val="single"/>
        </w:rPr>
        <w:t>unclear</w:t>
      </w:r>
      <w:r w:rsidR="00F54309">
        <w:rPr>
          <w:b/>
          <w:u w:val="single"/>
        </w:rPr>
        <w:t xml:space="preserve"> at this stage </w:t>
      </w:r>
      <w:r w:rsidR="00F54309" w:rsidRPr="002D3ACD">
        <w:rPr>
          <w:b/>
          <w:u w:val="single"/>
        </w:rPr>
        <w:t xml:space="preserve">that </w:t>
      </w:r>
      <w:r w:rsidR="00F54309">
        <w:rPr>
          <w:b/>
          <w:highlight w:val="green"/>
          <w:u w:val="single"/>
        </w:rPr>
        <w:t>anyone can convince Putin</w:t>
      </w:r>
      <w:r w:rsidR="00F54309">
        <w:rPr>
          <w:b/>
          <w:u w:val="single"/>
        </w:rPr>
        <w:t xml:space="preserve"> t</w:t>
      </w:r>
      <w:r w:rsidR="00F54309">
        <w:rPr>
          <w:b/>
          <w:highlight w:val="green"/>
          <w:u w:val="single"/>
        </w:rPr>
        <w:t>o do anything other than what he wants to do</w:t>
      </w:r>
      <w:r w:rsidR="00F54309">
        <w:rPr>
          <w:b/>
          <w:u w:val="single"/>
        </w:rPr>
        <w:t>,”</w:t>
      </w:r>
      <w:r w:rsidR="00F54309">
        <w:rPr>
          <w:sz w:val="16"/>
          <w:szCs w:val="16"/>
        </w:rPr>
        <w:t xml:space="preserve"> he said. </w:t>
      </w:r>
      <w:hyperlink r:id="rId45">
        <w:r w:rsidR="00F54309">
          <w:rPr>
            <w:b/>
            <w:highlight w:val="green"/>
            <w:u w:val="single"/>
          </w:rPr>
          <w:t>Belarusian dictator</w:t>
        </w:r>
      </w:hyperlink>
      <w:hyperlink r:id="rId46">
        <w:r w:rsidR="00F54309">
          <w:rPr>
            <w:b/>
            <w:u w:val="single"/>
          </w:rPr>
          <w:t xml:space="preserve"> Alexander Lukashenko</w:t>
        </w:r>
      </w:hyperlink>
      <w:r w:rsidR="00F54309">
        <w:rPr>
          <w:b/>
          <w:u w:val="single"/>
        </w:rPr>
        <w:t xml:space="preserve"> may have </w:t>
      </w:r>
      <w:r w:rsidR="00F54309">
        <w:rPr>
          <w:b/>
          <w:highlight w:val="green"/>
          <w:u w:val="single"/>
        </w:rPr>
        <w:t xml:space="preserve">revealed Russian </w:t>
      </w:r>
      <w:hyperlink r:id="rId47">
        <w:r w:rsidR="00F54309">
          <w:rPr>
            <w:b/>
            <w:highlight w:val="green"/>
            <w:u w:val="single"/>
          </w:rPr>
          <w:t>plans to invade Moldova</w:t>
        </w:r>
      </w:hyperlink>
      <w:r w:rsidR="00F54309">
        <w:rPr>
          <w:b/>
          <w:u w:val="single"/>
        </w:rPr>
        <w:t xml:space="preserve">. </w:t>
      </w:r>
      <w:hyperlink r:id="rId48">
        <w:r w:rsidR="00F54309">
          <w:rPr>
            <w:color w:val="000000"/>
            <w:sz w:val="16"/>
            <w:szCs w:val="16"/>
          </w:rPr>
          <w:t>His troops are believed to have joined Russia’s invasion of Ukraine</w:t>
        </w:r>
      </w:hyperlink>
      <w:r w:rsidR="00F54309">
        <w:rPr>
          <w:sz w:val="16"/>
          <w:szCs w:val="16"/>
        </w:rPr>
        <w:t xml:space="preserve">, having reportedly entered the Chernihiv region in the north of the country on Tuesday morning. </w:t>
      </w:r>
      <w:hyperlink r:id="rId49">
        <w:r w:rsidR="00F54309">
          <w:rPr>
            <w:color w:val="000000"/>
            <w:sz w:val="16"/>
            <w:szCs w:val="16"/>
          </w:rPr>
          <w:t>The UK has imposed sanctions on Belarus</w:t>
        </w:r>
      </w:hyperlink>
      <w:r w:rsidR="00F54309">
        <w:rPr>
          <w:sz w:val="16"/>
          <w:szCs w:val="16"/>
        </w:rPr>
        <w:t xml:space="preserve"> for its role in the war. President Lukashenko is a close ally of President Putin, and Russia has been able to use his country as a launchpad for attacks. </w:t>
      </w:r>
      <w:hyperlink r:id="rId50">
        <w:r w:rsidR="00F54309" w:rsidRPr="002D3ACD">
          <w:rPr>
            <w:b/>
            <w:u w:val="single"/>
          </w:rPr>
          <w:t>But their plans could go beyond Ukraine</w:t>
        </w:r>
      </w:hyperlink>
      <w:r w:rsidR="00F54309" w:rsidRPr="002D3ACD">
        <w:rPr>
          <w:b/>
          <w:u w:val="single"/>
        </w:rPr>
        <w:t xml:space="preserve"> based on a map shown during a televised broadcast</w:t>
      </w:r>
      <w:r w:rsidR="00F54309">
        <w:rPr>
          <w:b/>
          <w:u w:val="single"/>
        </w:rPr>
        <w:t xml:space="preserve"> from President Lukashenko. The </w:t>
      </w:r>
      <w:r w:rsidR="00F54309">
        <w:rPr>
          <w:b/>
          <w:highlight w:val="green"/>
          <w:u w:val="single"/>
        </w:rPr>
        <w:t>map showed attack plans for Ukraine</w:t>
      </w:r>
      <w:r w:rsidR="00F54309">
        <w:rPr>
          <w:b/>
          <w:u w:val="single"/>
        </w:rPr>
        <w:t xml:space="preserve">, but also displayed a possible </w:t>
      </w:r>
      <w:r w:rsidR="00F54309">
        <w:rPr>
          <w:b/>
          <w:highlight w:val="green"/>
          <w:u w:val="single"/>
        </w:rPr>
        <w:t>route into Moldova</w:t>
      </w:r>
      <w:r w:rsidR="00F54309">
        <w:rPr>
          <w:b/>
          <w:u w:val="single"/>
        </w:rPr>
        <w:t xml:space="preserve"> from the Ukrainian port city of Odessa, via a large red arrow. </w:t>
      </w:r>
      <w:r w:rsidR="00F54309">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F54309">
        <w:rPr>
          <w:sz w:val="16"/>
          <w:szCs w:val="16"/>
        </w:rPr>
        <w:t>Nato</w:t>
      </w:r>
      <w:proofErr w:type="spellEnd"/>
      <w:r w:rsidR="00F54309">
        <w:rPr>
          <w:sz w:val="16"/>
          <w:szCs w:val="16"/>
        </w:rPr>
        <w:t xml:space="preserve"> forces including the UK and US would support Moldova by sending both military and non-military </w:t>
      </w:r>
      <w:proofErr w:type="gramStart"/>
      <w:r w:rsidR="00F54309">
        <w:rPr>
          <w:sz w:val="16"/>
          <w:szCs w:val="16"/>
        </w:rPr>
        <w:t>aid, but</w:t>
      </w:r>
      <w:proofErr w:type="gramEnd"/>
      <w:r w:rsidR="00F54309">
        <w:rPr>
          <w:sz w:val="16"/>
          <w:szCs w:val="16"/>
        </w:rPr>
        <w:t xml:space="preserve"> would not engage in battle with Russian troops directly. Are </w:t>
      </w:r>
      <w:proofErr w:type="spellStart"/>
      <w:r w:rsidR="00F54309">
        <w:rPr>
          <w:sz w:val="16"/>
          <w:szCs w:val="16"/>
        </w:rPr>
        <w:t>Nato</w:t>
      </w:r>
      <w:proofErr w:type="spellEnd"/>
      <w:r w:rsidR="00F54309">
        <w:rPr>
          <w:sz w:val="16"/>
          <w:szCs w:val="16"/>
        </w:rPr>
        <w:t xml:space="preserve"> members under threat? The Foreign Secretary has said the UK will join its Baltic allies in moving from “deterrence to defence” on its borders. Speaking at a press conference in Lithuania, she said: “The UK’s commitment to the Baltics and to Article 5 are unyielding.” Estonia, </w:t>
      </w:r>
      <w:proofErr w:type="gramStart"/>
      <w:r w:rsidR="00F54309">
        <w:rPr>
          <w:sz w:val="16"/>
          <w:szCs w:val="16"/>
        </w:rPr>
        <w:t>Latvia</w:t>
      </w:r>
      <w:proofErr w:type="gramEnd"/>
      <w:r w:rsidR="00F54309">
        <w:rPr>
          <w:sz w:val="16"/>
          <w:szCs w:val="16"/>
        </w:rPr>
        <w:t xml:space="preserve"> and Lithuania are all part of </w:t>
      </w:r>
      <w:proofErr w:type="spellStart"/>
      <w:r w:rsidR="00F54309">
        <w:rPr>
          <w:sz w:val="16"/>
          <w:szCs w:val="16"/>
        </w:rPr>
        <w:t>Nato</w:t>
      </w:r>
      <w:proofErr w:type="spellEnd"/>
      <w:r w:rsidR="00F54309">
        <w:rPr>
          <w:sz w:val="16"/>
          <w:szCs w:val="16"/>
        </w:rPr>
        <w:t xml:space="preserve">. </w:t>
      </w:r>
      <w:hyperlink r:id="rId51">
        <w:proofErr w:type="spellStart"/>
        <w:r w:rsidR="00F54309">
          <w:rPr>
            <w:color w:val="000000"/>
            <w:sz w:val="16"/>
            <w:szCs w:val="16"/>
          </w:rPr>
          <w:t>Nato</w:t>
        </w:r>
        <w:proofErr w:type="spellEnd"/>
        <w:r w:rsidR="00F54309">
          <w:rPr>
            <w:color w:val="000000"/>
            <w:sz w:val="16"/>
            <w:szCs w:val="16"/>
          </w:rPr>
          <w:t xml:space="preserve"> uses a principle of collective defence under Article 5 of its treaty</w:t>
        </w:r>
      </w:hyperlink>
      <w:r w:rsidR="00F54309">
        <w:rPr>
          <w:sz w:val="16"/>
          <w:szCs w:val="16"/>
        </w:rPr>
        <w:t xml:space="preserve">. It means an attack against one </w:t>
      </w:r>
      <w:proofErr w:type="spellStart"/>
      <w:r w:rsidR="00F54309">
        <w:rPr>
          <w:sz w:val="16"/>
          <w:szCs w:val="16"/>
        </w:rPr>
        <w:t>Nato</w:t>
      </w:r>
      <w:proofErr w:type="spellEnd"/>
      <w:r w:rsidR="00F54309">
        <w:rPr>
          <w:sz w:val="16"/>
          <w:szCs w:val="16"/>
        </w:rPr>
        <w:t xml:space="preserve"> member is considered an attack against all. “We are reinforcing </w:t>
      </w:r>
      <w:proofErr w:type="spellStart"/>
      <w:r w:rsidR="00F54309">
        <w:rPr>
          <w:sz w:val="16"/>
          <w:szCs w:val="16"/>
        </w:rPr>
        <w:t>Nato’s</w:t>
      </w:r>
      <w:proofErr w:type="spellEnd"/>
      <w:r w:rsidR="00F54309">
        <w:rPr>
          <w:sz w:val="16"/>
          <w:szCs w:val="16"/>
        </w:rPr>
        <w:t xml:space="preserve"> eastern flank and supporting European security through the UK-led Joint Expeditionary Force,” </w:t>
      </w:r>
      <w:proofErr w:type="spellStart"/>
      <w:r w:rsidR="00F54309">
        <w:rPr>
          <w:sz w:val="16"/>
          <w:szCs w:val="16"/>
        </w:rPr>
        <w:t>Ms</w:t>
      </w:r>
      <w:proofErr w:type="spellEnd"/>
      <w:r w:rsidR="00F54309">
        <w:rPr>
          <w:sz w:val="16"/>
          <w:szCs w:val="16"/>
        </w:rPr>
        <w:t xml:space="preserve"> Truss added. “We are here in the Baltic region. We lead and have doubled our enhanced forward presence in Estonia. Our allies are leading troops across the Baltics. “At the </w:t>
      </w:r>
      <w:proofErr w:type="spellStart"/>
      <w:r w:rsidR="00F54309">
        <w:rPr>
          <w:sz w:val="16"/>
          <w:szCs w:val="16"/>
        </w:rPr>
        <w:t>Nato</w:t>
      </w:r>
      <w:proofErr w:type="spellEnd"/>
      <w:r w:rsidR="00F54309">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sidR="00F54309">
        <w:rPr>
          <w:sz w:val="16"/>
          <w:szCs w:val="16"/>
        </w:rPr>
        <w:t>Gabrielius</w:t>
      </w:r>
      <w:proofErr w:type="spellEnd"/>
      <w:r w:rsidR="00F54309">
        <w:rPr>
          <w:sz w:val="16"/>
          <w:szCs w:val="16"/>
        </w:rPr>
        <w:t xml:space="preserve"> Landsbergis, who said it is vital the Baltic states move from “deterrence to defence”. “This is why we need a change in political approach,” he said. “We also need practical means for </w:t>
      </w:r>
      <w:proofErr w:type="gramStart"/>
      <w:r w:rsidR="00F54309">
        <w:rPr>
          <w:sz w:val="16"/>
          <w:szCs w:val="16"/>
        </w:rPr>
        <w:t>that</w:t>
      </w:r>
      <w:proofErr w:type="gramEnd"/>
      <w:r w:rsidR="00F54309">
        <w:rPr>
          <w:sz w:val="16"/>
          <w:szCs w:val="16"/>
        </w:rPr>
        <w:t xml:space="preserve"> and they are needed for all three Baltic states. “So that if Putin decides to test </w:t>
      </w:r>
      <w:proofErr w:type="spellStart"/>
      <w:r w:rsidR="00F54309">
        <w:rPr>
          <w:sz w:val="16"/>
          <w:szCs w:val="16"/>
        </w:rPr>
        <w:t>Nato</w:t>
      </w:r>
      <w:proofErr w:type="spellEnd"/>
      <w:r w:rsidR="00F54309">
        <w:rPr>
          <w:sz w:val="16"/>
          <w:szCs w:val="16"/>
        </w:rPr>
        <w:t xml:space="preserve"> resistance in this region it would be responded right way. “It would get a political response and also a clear defensive response, if that would be needed.” </w:t>
      </w:r>
      <w:r w:rsidR="00F54309">
        <w:rPr>
          <w:b/>
          <w:u w:val="single"/>
        </w:rPr>
        <w:t xml:space="preserve">The comments imply that </w:t>
      </w:r>
      <w:r w:rsidR="00F54309">
        <w:rPr>
          <w:b/>
          <w:highlight w:val="green"/>
          <w:u w:val="single"/>
        </w:rPr>
        <w:t xml:space="preserve">if Russia </w:t>
      </w:r>
      <w:r w:rsidR="00F54309" w:rsidRPr="002D3ACD">
        <w:rPr>
          <w:b/>
          <w:u w:val="single"/>
        </w:rPr>
        <w:t xml:space="preserve">were to </w:t>
      </w:r>
      <w:r w:rsidR="00F54309">
        <w:rPr>
          <w:b/>
          <w:highlight w:val="green"/>
          <w:u w:val="single"/>
        </w:rPr>
        <w:t>attempt to annex</w:t>
      </w:r>
      <w:r w:rsidR="00F54309">
        <w:rPr>
          <w:b/>
          <w:u w:val="single"/>
        </w:rPr>
        <w:t xml:space="preserve"> any of the </w:t>
      </w:r>
      <w:r w:rsidR="00F54309">
        <w:rPr>
          <w:b/>
          <w:highlight w:val="green"/>
          <w:u w:val="single"/>
        </w:rPr>
        <w:t>Baltic states</w:t>
      </w:r>
      <w:r w:rsidR="00F54309">
        <w:rPr>
          <w:b/>
          <w:u w:val="single"/>
        </w:rPr>
        <w:t xml:space="preserve">, </w:t>
      </w:r>
      <w:proofErr w:type="spellStart"/>
      <w:r w:rsidR="00F54309">
        <w:rPr>
          <w:b/>
          <w:highlight w:val="green"/>
          <w:u w:val="single"/>
        </w:rPr>
        <w:t>Nato</w:t>
      </w:r>
      <w:proofErr w:type="spellEnd"/>
      <w:r w:rsidR="00F54309">
        <w:rPr>
          <w:b/>
          <w:highlight w:val="green"/>
          <w:u w:val="single"/>
        </w:rPr>
        <w:t xml:space="preserve"> </w:t>
      </w:r>
      <w:r w:rsidR="00F54309" w:rsidRPr="002D3ACD">
        <w:rPr>
          <w:b/>
          <w:u w:val="single"/>
        </w:rPr>
        <w:t xml:space="preserve">would </w:t>
      </w:r>
      <w:r w:rsidR="00F54309">
        <w:rPr>
          <w:b/>
          <w:highlight w:val="green"/>
          <w:u w:val="single"/>
        </w:rPr>
        <w:t>respond with full military might, plunging the West into a war with Russia</w:t>
      </w:r>
      <w:r w:rsidR="00F54309">
        <w:rPr>
          <w:b/>
          <w:u w:val="single"/>
        </w:rPr>
        <w:t xml:space="preserve">. </w:t>
      </w:r>
    </w:p>
    <w:p w14:paraId="074B77F7" w14:textId="77777777" w:rsidR="00F54309" w:rsidRDefault="00F54309" w:rsidP="00F54309">
      <w:pPr>
        <w:rPr>
          <w:b/>
          <w:u w:val="single"/>
        </w:rPr>
      </w:pPr>
    </w:p>
    <w:p w14:paraId="7545FC05" w14:textId="77777777" w:rsidR="00F54309" w:rsidRDefault="00F54309" w:rsidP="00F54309">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18E23BFD" w14:textId="77777777" w:rsidR="00F54309" w:rsidRDefault="00F54309" w:rsidP="00F54309">
      <w:r>
        <w:rPr>
          <w:b/>
          <w:sz w:val="26"/>
          <w:szCs w:val="26"/>
        </w:rPr>
        <w:t>Majumdar 17</w:t>
      </w:r>
      <w:r>
        <w:t xml:space="preserve"> Dave Majumdar, 9-7-2017, "A War with Russia Would Go Nuclear. Here's Why.," National Interest, https://nationalinterest.org/blog/the-buzz/war-russia-would-go-nuclear-heres-why-22202//SJJK</w:t>
      </w:r>
    </w:p>
    <w:p w14:paraId="3A24093D" w14:textId="77777777" w:rsidR="00F54309" w:rsidRDefault="00F54309" w:rsidP="00F54309">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2">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3">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4">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 xml:space="preserve">severely </w:t>
      </w:r>
      <w:r>
        <w:rPr>
          <w:b/>
          <w:highlight w:val="green"/>
          <w:u w:val="single"/>
        </w:rPr>
        <w:lastRenderedPageBreak/>
        <w:t>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5">
        <w:r>
          <w:rPr>
            <w:color w:val="000000"/>
            <w:sz w:val="16"/>
            <w:szCs w:val="16"/>
          </w:rPr>
          <w:t>4,000 tactical nuclear weapons</w:t>
        </w:r>
      </w:hyperlink>
      <w:r>
        <w:rPr>
          <w:sz w:val="16"/>
          <w:szCs w:val="16"/>
        </w:rPr>
        <w:t>, according to the Congressional Research Service. However, other analyses suggest that Russia has as few as</w:t>
      </w:r>
      <w:hyperlink r:id="rId56">
        <w:r>
          <w:rPr>
            <w:color w:val="000000"/>
            <w:sz w:val="16"/>
            <w:szCs w:val="16"/>
          </w:rPr>
          <w:t xml:space="preserve"> 2,000 operational tactical nuclear weapons.</w:t>
        </w:r>
      </w:hyperlink>
      <w:r>
        <w:rPr>
          <w:sz w:val="16"/>
          <w:szCs w:val="16"/>
        </w:rPr>
        <w:t xml:space="preserve"> A more recent analysis by</w:t>
      </w:r>
      <w:hyperlink r:id="rId57">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58">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13834912" w14:textId="77777777" w:rsidR="00F54309" w:rsidRDefault="00F54309" w:rsidP="00F54309">
      <w:pPr>
        <w:pStyle w:val="Heading4"/>
      </w:pPr>
      <w:r>
        <w:t>Nuclear detonations cause nuclear winter and extinction, and the rainout effect is wrong – self-lofting means soot goes above the clouds</w:t>
      </w:r>
    </w:p>
    <w:p w14:paraId="2E96FE33" w14:textId="77777777" w:rsidR="00F54309" w:rsidRDefault="00F54309" w:rsidP="00F54309">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71A2A904" w14:textId="77777777" w:rsidR="00F54309" w:rsidRDefault="00F54309" w:rsidP="00F54309">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59">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0">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1">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2">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083AEB07" w14:textId="77777777" w:rsidR="00F54309" w:rsidRDefault="00F54309" w:rsidP="00F54309">
      <w:pPr>
        <w:pStyle w:val="Heading3"/>
      </w:pPr>
      <w:r>
        <w:lastRenderedPageBreak/>
        <w:t>FW</w:t>
      </w:r>
    </w:p>
    <w:p w14:paraId="575726A9" w14:textId="77777777" w:rsidR="00F54309" w:rsidRDefault="00F54309" w:rsidP="00F54309">
      <w:pPr>
        <w:pStyle w:val="Heading4"/>
        <w:rPr>
          <w:rFonts w:cs="Calibri"/>
        </w:rPr>
      </w:pPr>
      <w:r w:rsidRPr="007B328F">
        <w:rPr>
          <w:rFonts w:cs="Calibri"/>
        </w:rPr>
        <w:t xml:space="preserve">The standard is </w:t>
      </w:r>
      <w:r>
        <w:rPr>
          <w:rFonts w:cs="Calibri"/>
        </w:rPr>
        <w:t>maximizing expected wellbeing-hedonistic act util</w:t>
      </w:r>
    </w:p>
    <w:p w14:paraId="4573074C" w14:textId="77777777" w:rsidR="00F54309" w:rsidRPr="00176FE5" w:rsidRDefault="00F54309" w:rsidP="00F54309">
      <w:pPr>
        <w:pStyle w:val="Heading4"/>
        <w:rPr>
          <w:rFonts w:cs="Calibri"/>
        </w:rPr>
      </w:pPr>
      <w:r>
        <w:t xml:space="preserve">1] </w:t>
      </w:r>
      <w:r w:rsidRPr="00C77255">
        <w:rPr>
          <w:rFonts w:cs="Calibri"/>
        </w:rPr>
        <w:t>Actor spec</w:t>
      </w:r>
      <w:r>
        <w:rPr>
          <w:rFonts w:cs="Calibri"/>
        </w:rPr>
        <w:t xml:space="preserve"> - </w:t>
      </w:r>
      <w:r>
        <w:t xml:space="preserve">the free press should be consequentialist </w:t>
      </w:r>
      <w:r w:rsidRPr="00C77255">
        <w:rPr>
          <w:rFonts w:cs="Calibri"/>
        </w:rPr>
        <w:t>—takes out calc indicts since they are empirically denied.</w:t>
      </w:r>
    </w:p>
    <w:p w14:paraId="68EBC9A5" w14:textId="77777777" w:rsidR="00F54309" w:rsidRDefault="00F54309" w:rsidP="00F54309">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63" w:history="1">
        <w:r w:rsidRPr="002401E5">
          <w:rPr>
            <w:rStyle w:val="Hyperlink"/>
          </w:rPr>
          <w:t>https://blogs.lse.ac.uk/polis/2018/10/08/the-new-media-ethics-how-the-bbcs-failed-to-consider-the-consequences-of-its-cliff-richard-story/</w:t>
        </w:r>
      </w:hyperlink>
      <w:r>
        <w:t xml:space="preserve"> </w:t>
      </w:r>
    </w:p>
    <w:p w14:paraId="38A3B361" w14:textId="77777777" w:rsidR="00F54309" w:rsidRPr="00ED28C6" w:rsidRDefault="00F54309" w:rsidP="00F54309">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w:t>
      </w:r>
      <w:proofErr w:type="gramStart"/>
      <w:r w:rsidRPr="00ED28C6">
        <w:rPr>
          <w:sz w:val="14"/>
        </w:rPr>
        <w:t>outcomes’</w:t>
      </w:r>
      <w:proofErr w:type="gramEnd"/>
      <w:r w:rsidRPr="00ED28C6">
        <w:rPr>
          <w:sz w:val="14"/>
        </w:rPr>
        <w:t xml:space="preserve">.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proofErr w:type="gramStart"/>
      <w:r w:rsidRPr="00ED28C6">
        <w:rPr>
          <w:rStyle w:val="Emphasis"/>
          <w:highlight w:val="green"/>
        </w:rPr>
        <w:t>public-interest</w:t>
      </w:r>
      <w:proofErr w:type="gramEnd"/>
      <w:r w:rsidRPr="00ED28C6">
        <w:rPr>
          <w:rStyle w:val="Emphasis"/>
          <w:highlight w:val="green"/>
        </w:rPr>
        <w:t xml:space="preserve"> defence for journalists.</w:t>
      </w:r>
      <w:r>
        <w:rPr>
          <w:rStyle w:val="Emphasis"/>
        </w:rPr>
        <w:t xml:space="preserve"> </w:t>
      </w:r>
      <w:r w:rsidRPr="00ED28C6">
        <w:rPr>
          <w:sz w:val="14"/>
        </w:rPr>
        <w:t xml:space="preserve">The problem arises </w:t>
      </w:r>
      <w:proofErr w:type="gramStart"/>
      <w:r w:rsidRPr="00ED28C6">
        <w:rPr>
          <w:sz w:val="14"/>
        </w:rPr>
        <w:t>that reporters</w:t>
      </w:r>
      <w:proofErr w:type="gramEnd"/>
      <w:r w:rsidRPr="00ED28C6">
        <w:rPr>
          <w:sz w:val="14"/>
        </w:rPr>
        <w:t xml:space="preserve"> simply can’t know in advance what the outcomes of their actions are going to be. Furthermore, a media </w:t>
      </w:r>
      <w:proofErr w:type="spellStart"/>
      <w:r w:rsidRPr="00ED28C6">
        <w:rPr>
          <w:sz w:val="14"/>
        </w:rPr>
        <w:t>organisation</w:t>
      </w:r>
      <w:proofErr w:type="spellEnd"/>
      <w:r w:rsidRPr="00ED28C6">
        <w:rPr>
          <w:sz w:val="14"/>
        </w:rPr>
        <w:t xml:space="preserve">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proofErr w:type="spellStart"/>
      <w:r w:rsidRPr="00ED28C6">
        <w:rPr>
          <w:rStyle w:val="Emphasis"/>
          <w:highlight w:val="green"/>
        </w:rPr>
        <w:t>internalised</w:t>
      </w:r>
      <w:proofErr w:type="spellEnd"/>
      <w:r w:rsidRPr="00ED28C6">
        <w:rPr>
          <w:rStyle w:val="Emphasis"/>
          <w:highlight w:val="green"/>
        </w:rPr>
        <w:t xml:space="preserve"> within</w:t>
      </w:r>
      <w:r w:rsidRPr="0080375C">
        <w:rPr>
          <w:rStyle w:val="Emphasis"/>
        </w:rPr>
        <w:t xml:space="preserve"> a </w:t>
      </w:r>
      <w:r w:rsidRPr="00ED28C6">
        <w:rPr>
          <w:rStyle w:val="Emphasis"/>
          <w:highlight w:val="green"/>
        </w:rPr>
        <w:t>media</w:t>
      </w:r>
      <w:r w:rsidRPr="0080375C">
        <w:rPr>
          <w:rStyle w:val="Emphasis"/>
        </w:rPr>
        <w:t xml:space="preserve"> </w:t>
      </w:r>
      <w:proofErr w:type="spellStart"/>
      <w:r w:rsidRPr="0080375C">
        <w:rPr>
          <w:rStyle w:val="Emphasis"/>
        </w:rPr>
        <w:t>organisation</w:t>
      </w:r>
      <w:proofErr w:type="spellEnd"/>
      <w:r w:rsidRPr="0080375C">
        <w:rPr>
          <w:rStyle w:val="Emphasis"/>
        </w:rPr>
        <w:t>.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w:t>
      </w:r>
      <w:proofErr w:type="gramStart"/>
      <w:r w:rsidRPr="00ED28C6">
        <w:rPr>
          <w:sz w:val="14"/>
        </w:rPr>
        <w:t>free-press</w:t>
      </w:r>
      <w:proofErr w:type="gramEnd"/>
      <w:r w:rsidRPr="00ED28C6">
        <w:rPr>
          <w:sz w:val="14"/>
        </w:rPr>
        <w:t xml:space="preserve">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7B25746A" w14:textId="77777777" w:rsidR="00F54309" w:rsidRPr="002A05A6" w:rsidRDefault="00F54309" w:rsidP="00F54309"/>
    <w:p w14:paraId="66F00117" w14:textId="77777777" w:rsidR="00F54309" w:rsidRPr="00313738" w:rsidRDefault="00F54309" w:rsidP="00F54309"/>
    <w:p w14:paraId="2066AF7E" w14:textId="77777777" w:rsidR="00F54309" w:rsidRDefault="00F54309" w:rsidP="00F54309">
      <w:pPr>
        <w:pStyle w:val="Heading4"/>
        <w:rPr>
          <w:rFonts w:cs="Calibri"/>
        </w:rPr>
      </w:pPr>
      <w:r>
        <w:rPr>
          <w:rFonts w:cs="Calibri"/>
        </w:rPr>
        <w:lastRenderedPageBreak/>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E6729FA" w14:textId="77777777" w:rsidR="00F54309" w:rsidRPr="00611177" w:rsidRDefault="00F54309" w:rsidP="00F54309">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6C20DF2" w14:textId="77777777" w:rsidR="00F54309" w:rsidRPr="00611177" w:rsidRDefault="00F54309" w:rsidP="00F54309">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D9DEA9D" w14:textId="77777777" w:rsidR="00F54309" w:rsidRPr="00484031" w:rsidRDefault="00F54309" w:rsidP="00F54309">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E3E3983" w14:textId="77777777" w:rsidR="00F54309" w:rsidRDefault="00F54309" w:rsidP="00F54309">
      <w:pPr>
        <w:pStyle w:val="Heading4"/>
      </w:pPr>
      <w:r>
        <w:lastRenderedPageBreak/>
        <w:t>4] Extinction outweighs</w:t>
      </w:r>
    </w:p>
    <w:p w14:paraId="34314470" w14:textId="77777777" w:rsidR="00F54309" w:rsidRPr="00166CFF" w:rsidRDefault="00F54309" w:rsidP="00F54309">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11B3B40" w14:textId="77777777" w:rsidR="00F54309" w:rsidRDefault="00F54309" w:rsidP="00F54309">
      <w:pPr>
        <w:rPr>
          <w:sz w:val="14"/>
          <w:szCs w:val="26"/>
        </w:rPr>
      </w:pPr>
      <w:r w:rsidRPr="00166CFF">
        <w:rPr>
          <w:rStyle w:val="TitleChar"/>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proofErr w:type="gramStart"/>
      <w:r w:rsidRPr="00166CFF">
        <w:rPr>
          <w:rStyle w:val="TitleChar"/>
          <w:szCs w:val="26"/>
        </w:rPr>
        <w:t>So</w:t>
      </w:r>
      <w:proofErr w:type="gramEnd"/>
      <w:r w:rsidRPr="00166CFF">
        <w:rPr>
          <w:rStyle w:val="TitleChar"/>
          <w:szCs w:val="26"/>
        </w:rPr>
        <w:t xml:space="preserve">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w:t>
      </w:r>
      <w:proofErr w:type="gramStart"/>
      <w:r w:rsidRPr="00166CFF">
        <w:rPr>
          <w:rStyle w:val="TitleChar"/>
          <w:szCs w:val="26"/>
        </w:rPr>
        <w:t>×(</w:t>
      </w:r>
      <w:proofErr w:type="gramEnd"/>
      <w:r w:rsidRPr="00166CFF">
        <w:rPr>
          <w:rStyle w:val="TitleChar"/>
          <w:szCs w:val="26"/>
        </w:rPr>
        <w:t>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6CBCF9C9" w14:textId="77777777" w:rsidR="00F54309" w:rsidRDefault="00F54309" w:rsidP="00F54309">
      <w:pPr>
        <w:pStyle w:val="Heading3"/>
      </w:pPr>
      <w:r>
        <w:lastRenderedPageBreak/>
        <w:t>UV</w:t>
      </w:r>
    </w:p>
    <w:p w14:paraId="28C797AC" w14:textId="77777777" w:rsidR="00F54309" w:rsidRDefault="00F54309" w:rsidP="00F54309">
      <w:pPr>
        <w:pStyle w:val="Heading4"/>
      </w:pPr>
      <w:r>
        <w:t xml:space="preserve">1] </w:t>
      </w:r>
      <w:r w:rsidRPr="00361031">
        <w:t xml:space="preserve">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C125A82" w14:textId="77777777" w:rsidR="00F54309" w:rsidRDefault="00F54309" w:rsidP="00F54309">
      <w:pPr>
        <w:pStyle w:val="Heading4"/>
      </w:pPr>
      <w:r>
        <w:t>2] Fake news mobilizes echo-chambers of prejudice that enable violent racism.</w:t>
      </w:r>
    </w:p>
    <w:p w14:paraId="3726E978" w14:textId="77777777" w:rsidR="00F54309" w:rsidRDefault="00F54309" w:rsidP="00F54309">
      <w:r w:rsidRPr="00A2263C">
        <w:rPr>
          <w:b/>
          <w:bCs/>
          <w:sz w:val="28"/>
          <w:szCs w:val="28"/>
        </w:rPr>
        <w:t>Wright</w:t>
      </w:r>
      <w:r>
        <w:rPr>
          <w:b/>
          <w:bCs/>
          <w:sz w:val="28"/>
          <w:szCs w:val="28"/>
        </w:rPr>
        <w:t xml:space="preserve">, </w:t>
      </w:r>
      <w:r w:rsidRPr="00A2263C">
        <w:rPr>
          <w:b/>
          <w:bCs/>
          <w:sz w:val="28"/>
          <w:szCs w:val="28"/>
        </w:rPr>
        <w:t>PhD 20</w:t>
      </w:r>
      <w:r w:rsidRPr="00A60909">
        <w:t xml:space="preserve"> </w:t>
      </w:r>
      <w:r w:rsidRPr="00A2263C">
        <w:rPr>
          <w:sz w:val="16"/>
          <w:szCs w:val="16"/>
        </w:rPr>
        <w:t>[Chrysalis L. Chrysalis L. Wright, Ph.D. is faculty in the psychology department at the University of Central Florida where she is involved with undergraduate research, the Honors College, and is director of the Media and Migration Research Lab. She has won several awards related to university teaching and research including the Distinguished Early Career Professional Contributions to Media Psychology and Technology award, the American Psychological Associations (APA) Achievement Award for Early Career Psychologists, the Excellence in Undergraduate Teaching award, and the Excellence in Diversity and Inclusion award. “Prejudiced Fake News and Consumer Attitudes and Behaviors”. 8-8-2020. Psychology Today. https://www.psychologytoday.com/us/blog/everyday-media/202008/prejudiced-fake-news-and-consumer-attitudes-and-behaviors.] SJ//VM</w:t>
      </w:r>
    </w:p>
    <w:p w14:paraId="19CF6C0B" w14:textId="0747B98B" w:rsidR="00F54309" w:rsidRPr="00D70D36" w:rsidRDefault="00F54309" w:rsidP="00F54309">
      <w:pPr>
        <w:rPr>
          <w:sz w:val="16"/>
        </w:rPr>
      </w:pPr>
      <w:r w:rsidRPr="00FF0284">
        <w:rPr>
          <w:sz w:val="16"/>
        </w:rPr>
        <w:t xml:space="preserve">It seems that each day there is a new </w:t>
      </w:r>
      <w:hyperlink r:id="rId64" w:tooltip="Psychology Today looks at fake news" w:history="1">
        <w:r w:rsidRPr="00FF0284">
          <w:rPr>
            <w:rStyle w:val="Hyperlink"/>
            <w:sz w:val="16"/>
          </w:rPr>
          <w:t>fake news</w:t>
        </w:r>
      </w:hyperlink>
      <w:r w:rsidRPr="00FF0284">
        <w:rPr>
          <w:sz w:val="16"/>
        </w:rPr>
        <w:t xml:space="preserve"> story circulating on social media. This is problematic considering that 68 percent of American </w:t>
      </w:r>
      <w:proofErr w:type="gramStart"/>
      <w:r w:rsidRPr="00FF0284">
        <w:rPr>
          <w:sz w:val="16"/>
        </w:rPr>
        <w:t>adults</w:t>
      </w:r>
      <w:proofErr w:type="gramEnd"/>
      <w:r w:rsidRPr="00FF0284">
        <w:rPr>
          <w:sz w:val="16"/>
        </w:rPr>
        <w:t xml:space="preserve"> report that they at least occasionally get their news from social media. </w:t>
      </w:r>
      <w:hyperlink r:id="rId65" w:history="1">
        <w:r w:rsidRPr="00FF0284">
          <w:rPr>
            <w:rStyle w:val="Hyperlink"/>
            <w:sz w:val="16"/>
          </w:rPr>
          <w:t>Reddit, Twitter, Facebook, and YouTube</w:t>
        </w:r>
      </w:hyperlink>
      <w:r w:rsidRPr="00FF0284">
        <w:rPr>
          <w:sz w:val="16"/>
        </w:rPr>
        <w:t xml:space="preserve"> are the top social media platforms from which consumers obtain news information. </w:t>
      </w:r>
      <w:r w:rsidRPr="00A2263C">
        <w:rPr>
          <w:rStyle w:val="TitleChar"/>
        </w:rPr>
        <w:t>At the time of this writing, examining the</w:t>
      </w:r>
      <w:r>
        <w:rPr>
          <w:rStyle w:val="TitleChar"/>
        </w:rPr>
        <w:t xml:space="preserve"> </w:t>
      </w:r>
      <w:hyperlink r:id="rId66" w:history="1">
        <w:r w:rsidRPr="00A2263C">
          <w:rPr>
            <w:rStyle w:val="TitleChar"/>
          </w:rPr>
          <w:t>Hot 50 from snopes.com</w:t>
        </w:r>
      </w:hyperlink>
      <w:r>
        <w:rPr>
          <w:rStyle w:val="TitleChar"/>
        </w:rPr>
        <w:t xml:space="preserve"> </w:t>
      </w:r>
      <w:r w:rsidRPr="00A2263C">
        <w:rPr>
          <w:rStyle w:val="TitleChar"/>
        </w:rPr>
        <w:t xml:space="preserve">shows that almost </w:t>
      </w:r>
      <w:r w:rsidRPr="00FF0284">
        <w:rPr>
          <w:rStyle w:val="TitleChar"/>
          <w:highlight w:val="green"/>
        </w:rPr>
        <w:t>20% of the top rumors</w:t>
      </w:r>
      <w:r w:rsidRPr="00A2263C">
        <w:rPr>
          <w:rStyle w:val="TitleChar"/>
        </w:rPr>
        <w:t xml:space="preserve"> being checked on</w:t>
      </w:r>
      <w:r>
        <w:rPr>
          <w:rStyle w:val="TitleChar"/>
        </w:rPr>
        <w:t xml:space="preserve"> </w:t>
      </w:r>
      <w:hyperlink r:id="rId67" w:history="1">
        <w:r w:rsidRPr="00A2263C">
          <w:rPr>
            <w:rStyle w:val="TitleChar"/>
          </w:rPr>
          <w:t>snopes.com</w:t>
        </w:r>
      </w:hyperlink>
      <w:r>
        <w:rPr>
          <w:rStyle w:val="TitleChar"/>
        </w:rPr>
        <w:t xml:space="preserve"> </w:t>
      </w:r>
      <w:r w:rsidRPr="00FF0284">
        <w:rPr>
          <w:rStyle w:val="TitleChar"/>
          <w:highlight w:val="green"/>
        </w:rPr>
        <w:t xml:space="preserve">are based on bias, stereotypes, and </w:t>
      </w:r>
      <w:hyperlink r:id="rId68" w:tooltip="Psychology Today looks at prejudice" w:history="1">
        <w:r w:rsidRPr="00FF0284">
          <w:rPr>
            <w:rStyle w:val="TitleChar"/>
            <w:highlight w:val="green"/>
          </w:rPr>
          <w:t>prejudice</w:t>
        </w:r>
      </w:hyperlink>
      <w:r w:rsidRPr="00FF0284">
        <w:rPr>
          <w:rStyle w:val="TitleChar"/>
          <w:highlight w:val="green"/>
        </w:rPr>
        <w:t>.</w:t>
      </w:r>
      <w:r w:rsidRPr="00A2263C">
        <w:rPr>
          <w:rStyle w:val="TitleChar"/>
        </w:rPr>
        <w:t xml:space="preserve"> The remaining rumors, or false news reports, are related to either</w:t>
      </w:r>
      <w:r>
        <w:rPr>
          <w:rStyle w:val="TitleChar"/>
        </w:rPr>
        <w:t xml:space="preserve"> </w:t>
      </w:r>
      <w:hyperlink r:id="rId69" w:tooltip="Psychology Today looks at COVID-19" w:history="1">
        <w:r w:rsidRPr="00A2263C">
          <w:rPr>
            <w:rStyle w:val="TitleChar"/>
          </w:rPr>
          <w:t>COVID-19</w:t>
        </w:r>
      </w:hyperlink>
      <w:r>
        <w:rPr>
          <w:rStyle w:val="TitleChar"/>
        </w:rPr>
        <w:t xml:space="preserve"> </w:t>
      </w:r>
      <w:r w:rsidRPr="00A2263C">
        <w:rPr>
          <w:rStyle w:val="TitleChar"/>
        </w:rPr>
        <w:t>or</w:t>
      </w:r>
      <w:r>
        <w:rPr>
          <w:rStyle w:val="TitleChar"/>
        </w:rPr>
        <w:t xml:space="preserve"> </w:t>
      </w:r>
      <w:hyperlink r:id="rId70" w:tooltip="Psychology Today looks at politics" w:history="1">
        <w:r w:rsidRPr="00A2263C">
          <w:rPr>
            <w:rStyle w:val="TitleChar"/>
          </w:rPr>
          <w:t>politics</w:t>
        </w:r>
      </w:hyperlink>
      <w:r w:rsidRPr="00A2263C">
        <w:rPr>
          <w:rStyle w:val="TitleChar"/>
        </w:rPr>
        <w:t xml:space="preserve">. Even so, as </w:t>
      </w:r>
      <w:r w:rsidRPr="00FF0284">
        <w:rPr>
          <w:rStyle w:val="TitleChar"/>
          <w:highlight w:val="green"/>
        </w:rPr>
        <w:t>with many fake news stories</w:t>
      </w:r>
      <w:r w:rsidRPr="00A2263C">
        <w:rPr>
          <w:rStyle w:val="TitleChar"/>
        </w:rPr>
        <w:t xml:space="preserve">, the </w:t>
      </w:r>
      <w:r w:rsidRPr="00FF0284">
        <w:rPr>
          <w:rStyle w:val="TitleChar"/>
          <w:highlight w:val="green"/>
        </w:rPr>
        <w:t>line between political posts, COVID-19</w:t>
      </w:r>
      <w:r w:rsidRPr="00A2263C">
        <w:rPr>
          <w:rStyle w:val="TitleChar"/>
        </w:rPr>
        <w:t xml:space="preserve"> related posts, </w:t>
      </w:r>
      <w:r w:rsidRPr="00FF0284">
        <w:rPr>
          <w:rStyle w:val="TitleChar"/>
          <w:highlight w:val="green"/>
        </w:rPr>
        <w:t>and prejudicial posts is</w:t>
      </w:r>
      <w:r w:rsidRPr="00A2263C">
        <w:rPr>
          <w:rStyle w:val="TitleChar"/>
        </w:rPr>
        <w:t xml:space="preserve"> rather </w:t>
      </w:r>
      <w:r w:rsidRPr="00FF0284">
        <w:rPr>
          <w:rStyle w:val="TitleChar"/>
          <w:highlight w:val="green"/>
        </w:rPr>
        <w:t>thin.</w:t>
      </w:r>
      <w:r w:rsidRPr="00FF0284">
        <w:rPr>
          <w:sz w:val="16"/>
        </w:rPr>
        <w:t xml:space="preserve"> This may be related to the </w:t>
      </w:r>
      <w:hyperlink r:id="rId71" w:history="1">
        <w:r w:rsidRPr="00FF0284">
          <w:rPr>
            <w:rStyle w:val="Hyperlink"/>
            <w:sz w:val="16"/>
          </w:rPr>
          <w:t>political shift</w:t>
        </w:r>
      </w:hyperlink>
      <w:r w:rsidRPr="00FF0284">
        <w:rPr>
          <w:sz w:val="16"/>
        </w:rPr>
        <w:t xml:space="preserve"> between the two major parties that has slowly occurred over the years. There are specific consumer characteristics and sociodemographic factors that may make consumers more susceptible to believing fake news. These include coming from a lower social class background or having a lower SES, having a conservative ideology, having higher levels of right-wing authoritarianism, and being White, male, and older (</w:t>
      </w:r>
      <w:hyperlink r:id="rId72" w:history="1">
        <w:r w:rsidRPr="00FF0284">
          <w:rPr>
            <w:rStyle w:val="Hyperlink"/>
            <w:sz w:val="16"/>
          </w:rPr>
          <w:t>Wright et al., 2019</w:t>
        </w:r>
      </w:hyperlink>
      <w:r w:rsidRPr="00FF0284">
        <w:rPr>
          <w:sz w:val="16"/>
        </w:rPr>
        <w:t xml:space="preserve">; Wright et al., in press; Wright &amp; Duong, under review). </w:t>
      </w:r>
      <w:r w:rsidRPr="00A2263C">
        <w:rPr>
          <w:rStyle w:val="TitleChar"/>
        </w:rPr>
        <w:t xml:space="preserve">It appears as though believing </w:t>
      </w:r>
      <w:r w:rsidRPr="00FF0284">
        <w:rPr>
          <w:rStyle w:val="TitleChar"/>
          <w:highlight w:val="green"/>
        </w:rPr>
        <w:t xml:space="preserve">fake news amplifies higher levels of right-wing authoritarianism and </w:t>
      </w:r>
      <w:hyperlink r:id="rId73" w:tooltip="Psychology Today looks at xenophobia" w:history="1">
        <w:r w:rsidRPr="00FF0284">
          <w:rPr>
            <w:rStyle w:val="TitleChar"/>
            <w:highlight w:val="green"/>
          </w:rPr>
          <w:t>xenophobia</w:t>
        </w:r>
      </w:hyperlink>
      <w:r w:rsidRPr="00FF0284">
        <w:rPr>
          <w:rStyle w:val="TitleChar"/>
          <w:highlight w:val="green"/>
        </w:rPr>
        <w:t xml:space="preserve"> that</w:t>
      </w:r>
      <w:r w:rsidRPr="00A2263C">
        <w:rPr>
          <w:rStyle w:val="TitleChar"/>
        </w:rPr>
        <w:t xml:space="preserve"> these </w:t>
      </w:r>
      <w:r w:rsidRPr="00FF0284">
        <w:rPr>
          <w:rStyle w:val="TitleChar"/>
          <w:highlight w:val="green"/>
        </w:rPr>
        <w:t>consumers already have</w:t>
      </w:r>
      <w:r w:rsidRPr="00A2263C">
        <w:rPr>
          <w:rStyle w:val="TitleChar"/>
        </w:rPr>
        <w:t xml:space="preserve"> (Wright &amp; Duong, under review), increasing the likelihood that exposure to fake news would have an impact on consumer attitudes and behaviors</w:t>
      </w:r>
      <w:r w:rsidRPr="001A6C2E">
        <w:rPr>
          <w:rStyle w:val="TitleChar"/>
          <w:highlight w:val="green"/>
        </w:rPr>
        <w:t>. These are the same</w:t>
      </w:r>
      <w:r w:rsidRPr="001A6C2E">
        <w:rPr>
          <w:rStyle w:val="TitleChar"/>
        </w:rPr>
        <w:t xml:space="preserve"> consumer </w:t>
      </w:r>
      <w:r w:rsidRPr="001A6C2E">
        <w:rPr>
          <w:rStyle w:val="TitleChar"/>
          <w:highlight w:val="green"/>
        </w:rPr>
        <w:t xml:space="preserve">characteristics </w:t>
      </w:r>
      <w:r w:rsidRPr="001A6C2E">
        <w:rPr>
          <w:rStyle w:val="TitleChar"/>
        </w:rPr>
        <w:t xml:space="preserve">and sociodemographic factors that are </w:t>
      </w:r>
      <w:r w:rsidRPr="001A6C2E">
        <w:rPr>
          <w:rStyle w:val="TitleChar"/>
          <w:highlight w:val="green"/>
        </w:rPr>
        <w:t>associated with</w:t>
      </w:r>
      <w:r w:rsidRPr="001A6C2E">
        <w:rPr>
          <w:rStyle w:val="TitleChar"/>
        </w:rPr>
        <w:t xml:space="preserve"> holding </w:t>
      </w:r>
      <w:r w:rsidRPr="001A6C2E">
        <w:rPr>
          <w:rStyle w:val="TitleChar"/>
          <w:highlight w:val="green"/>
        </w:rPr>
        <w:t>negative</w:t>
      </w:r>
      <w:r w:rsidRPr="001A6C2E">
        <w:rPr>
          <w:rStyle w:val="TitleChar"/>
        </w:rPr>
        <w:t xml:space="preserve"> and intolerant </w:t>
      </w:r>
      <w:r w:rsidRPr="001A6C2E">
        <w:rPr>
          <w:rStyle w:val="TitleChar"/>
          <w:highlight w:val="green"/>
        </w:rPr>
        <w:t>attitudes toward minority groups</w:t>
      </w:r>
      <w:r w:rsidRPr="00A2263C">
        <w:rPr>
          <w:rStyle w:val="TitleChar"/>
        </w:rPr>
        <w:t xml:space="preserve"> that have been identified in numerous research studies</w:t>
      </w:r>
      <w:r w:rsidRPr="00FF0284">
        <w:rPr>
          <w:sz w:val="16"/>
        </w:rPr>
        <w:t xml:space="preserve"> (</w:t>
      </w:r>
      <w:hyperlink r:id="rId74" w:history="1">
        <w:r w:rsidRPr="00FF0284">
          <w:rPr>
            <w:rStyle w:val="Hyperlink"/>
            <w:sz w:val="16"/>
          </w:rPr>
          <w:t>Berg, 2009</w:t>
        </w:r>
      </w:hyperlink>
      <w:r w:rsidRPr="00FF0284">
        <w:rPr>
          <w:sz w:val="16"/>
        </w:rPr>
        <w:t xml:space="preserve">; </w:t>
      </w:r>
      <w:hyperlink r:id="rId75" w:history="1">
        <w:r w:rsidRPr="00FF0284">
          <w:rPr>
            <w:rStyle w:val="Hyperlink"/>
            <w:sz w:val="16"/>
          </w:rPr>
          <w:t>Fryberg et al., 2012</w:t>
        </w:r>
      </w:hyperlink>
      <w:r w:rsidRPr="00FF0284">
        <w:rPr>
          <w:sz w:val="16"/>
        </w:rPr>
        <w:t xml:space="preserve">; </w:t>
      </w:r>
      <w:hyperlink r:id="rId76" w:history="1">
        <w:r w:rsidRPr="00FF0284">
          <w:rPr>
            <w:rStyle w:val="Hyperlink"/>
            <w:sz w:val="16"/>
          </w:rPr>
          <w:t>McKeever et al., 2012</w:t>
        </w:r>
      </w:hyperlink>
      <w:r w:rsidRPr="00FF0284">
        <w:rPr>
          <w:sz w:val="16"/>
        </w:rPr>
        <w:t xml:space="preserve">; </w:t>
      </w:r>
      <w:hyperlink r:id="rId77" w:history="1">
        <w:proofErr w:type="spellStart"/>
        <w:r w:rsidRPr="00FF0284">
          <w:rPr>
            <w:rStyle w:val="Hyperlink"/>
            <w:sz w:val="16"/>
          </w:rPr>
          <w:t>Ostfeld</w:t>
        </w:r>
        <w:proofErr w:type="spellEnd"/>
        <w:r w:rsidRPr="00FF0284">
          <w:rPr>
            <w:rStyle w:val="Hyperlink"/>
            <w:sz w:val="16"/>
          </w:rPr>
          <w:t>, 2017</w:t>
        </w:r>
      </w:hyperlink>
      <w:r w:rsidRPr="00FF0284">
        <w:rPr>
          <w:sz w:val="16"/>
        </w:rPr>
        <w:t xml:space="preserve">; </w:t>
      </w:r>
      <w:hyperlink r:id="rId78" w:history="1">
        <w:r w:rsidRPr="00FF0284">
          <w:rPr>
            <w:rStyle w:val="Hyperlink"/>
            <w:sz w:val="16"/>
          </w:rPr>
          <w:t>Schemer, 2012</w:t>
        </w:r>
      </w:hyperlink>
      <w:r w:rsidRPr="00FF0284">
        <w:rPr>
          <w:sz w:val="16"/>
        </w:rPr>
        <w:t xml:space="preserve">; </w:t>
      </w:r>
      <w:hyperlink r:id="rId79" w:history="1">
        <w:r w:rsidRPr="00FF0284">
          <w:rPr>
            <w:rStyle w:val="Hyperlink"/>
            <w:sz w:val="16"/>
          </w:rPr>
          <w:t>Timberlake &amp; Williams, 2012</w:t>
        </w:r>
      </w:hyperlink>
      <w:r w:rsidRPr="00FF0284">
        <w:rPr>
          <w:sz w:val="16"/>
        </w:rPr>
        <w:t xml:space="preserve">; </w:t>
      </w:r>
      <w:hyperlink r:id="rId80" w:history="1">
        <w:r w:rsidRPr="00FF0284">
          <w:rPr>
            <w:rStyle w:val="Hyperlink"/>
            <w:sz w:val="16"/>
          </w:rPr>
          <w:t>Valentino et al., 2013</w:t>
        </w:r>
      </w:hyperlink>
      <w:r w:rsidRPr="00FF0284">
        <w:rPr>
          <w:sz w:val="16"/>
        </w:rPr>
        <w:t xml:space="preserve">; </w:t>
      </w:r>
      <w:hyperlink r:id="rId81" w:history="1">
        <w:r w:rsidRPr="00FF0284">
          <w:rPr>
            <w:rStyle w:val="Hyperlink"/>
            <w:sz w:val="16"/>
          </w:rPr>
          <w:t xml:space="preserve">Watson &amp; </w:t>
        </w:r>
        <w:proofErr w:type="spellStart"/>
        <w:r w:rsidRPr="00FF0284">
          <w:rPr>
            <w:rStyle w:val="Hyperlink"/>
            <w:sz w:val="16"/>
          </w:rPr>
          <w:t>Riffe</w:t>
        </w:r>
        <w:proofErr w:type="spellEnd"/>
        <w:r w:rsidRPr="00FF0284">
          <w:rPr>
            <w:rStyle w:val="Hyperlink"/>
            <w:sz w:val="16"/>
          </w:rPr>
          <w:t>, 2013</w:t>
        </w:r>
      </w:hyperlink>
      <w:r w:rsidRPr="00FF0284">
        <w:rPr>
          <w:sz w:val="16"/>
        </w:rPr>
        <w:t xml:space="preserve">). </w:t>
      </w:r>
      <w:r w:rsidRPr="00FF0284">
        <w:rPr>
          <w:rStyle w:val="TitleChar"/>
        </w:rPr>
        <w:t xml:space="preserve">Prejudiced </w:t>
      </w:r>
      <w:r w:rsidRPr="001A6C2E">
        <w:rPr>
          <w:rStyle w:val="TitleChar"/>
          <w:highlight w:val="green"/>
        </w:rPr>
        <w:t>fake news</w:t>
      </w:r>
      <w:r w:rsidRPr="00FF0284">
        <w:rPr>
          <w:rStyle w:val="TitleChar"/>
        </w:rPr>
        <w:t xml:space="preserve"> </w:t>
      </w:r>
      <w:r w:rsidRPr="001A6C2E">
        <w:rPr>
          <w:rStyle w:val="TitleChar"/>
          <w:highlight w:val="green"/>
        </w:rPr>
        <w:t>has</w:t>
      </w:r>
      <w:r w:rsidRPr="001A6C2E">
        <w:rPr>
          <w:rStyle w:val="TitleChar"/>
        </w:rPr>
        <w:t xml:space="preserve"> the </w:t>
      </w:r>
      <w:r w:rsidRPr="001A6C2E">
        <w:rPr>
          <w:rStyle w:val="TitleChar"/>
          <w:highlight w:val="green"/>
        </w:rPr>
        <w:t>intent of validating</w:t>
      </w:r>
      <w:r w:rsidRPr="001A6C2E">
        <w:rPr>
          <w:rStyle w:val="TitleChar"/>
        </w:rPr>
        <w:t xml:space="preserve"> and encouraging discriminatory and </w:t>
      </w:r>
      <w:r w:rsidRPr="001A6C2E">
        <w:rPr>
          <w:rStyle w:val="TitleChar"/>
          <w:highlight w:val="green"/>
        </w:rPr>
        <w:t>racist opinions toward out-group members</w:t>
      </w:r>
      <w:r w:rsidRPr="00FF0284">
        <w:rPr>
          <w:sz w:val="16"/>
        </w:rPr>
        <w:t xml:space="preserve"> (</w:t>
      </w:r>
      <w:proofErr w:type="spellStart"/>
      <w:r>
        <w:fldChar w:fldCharType="begin"/>
      </w:r>
      <w:r>
        <w:instrText xml:space="preserve"> HYPERLINK "https://www.jstor.org/stable/j.ctt21215m0.20?seq=1" \l "metadata_info_tab_contents" </w:instrText>
      </w:r>
      <w:r>
        <w:fldChar w:fldCharType="separate"/>
      </w:r>
      <w:r w:rsidRPr="00FF0284">
        <w:rPr>
          <w:rStyle w:val="Hyperlink"/>
          <w:sz w:val="16"/>
        </w:rPr>
        <w:t>Cerase</w:t>
      </w:r>
      <w:proofErr w:type="spellEnd"/>
      <w:r w:rsidRPr="00FF0284">
        <w:rPr>
          <w:rStyle w:val="Hyperlink"/>
          <w:sz w:val="16"/>
        </w:rPr>
        <w:t xml:space="preserve"> &amp; Santoro, 2018</w:t>
      </w:r>
      <w:r>
        <w:rPr>
          <w:rStyle w:val="Hyperlink"/>
          <w:sz w:val="16"/>
        </w:rPr>
        <w:fldChar w:fldCharType="end"/>
      </w:r>
      <w:r w:rsidRPr="00FF0284">
        <w:rPr>
          <w:sz w:val="16"/>
        </w:rPr>
        <w:t xml:space="preserve">; </w:t>
      </w:r>
      <w:hyperlink r:id="rId82" w:history="1">
        <w:r w:rsidRPr="00FF0284">
          <w:rPr>
            <w:rStyle w:val="Hyperlink"/>
            <w:sz w:val="16"/>
          </w:rPr>
          <w:t>Wright et al., 2019</w:t>
        </w:r>
      </w:hyperlink>
      <w:r w:rsidRPr="00FF0284">
        <w:rPr>
          <w:sz w:val="16"/>
        </w:rPr>
        <w:t xml:space="preserve">). This </w:t>
      </w:r>
      <w:r w:rsidRPr="00FF0284">
        <w:rPr>
          <w:rStyle w:val="TitleChar"/>
        </w:rPr>
        <w:t xml:space="preserve">type of fake news is not only sensational, for shock value, but also provides stereotypical, biased, and prejudicial falsehoods </w:t>
      </w:r>
      <w:r w:rsidRPr="00FF0284">
        <w:rPr>
          <w:sz w:val="16"/>
        </w:rPr>
        <w:t>(</w:t>
      </w:r>
      <w:hyperlink r:id="rId83" w:history="1">
        <w:r w:rsidRPr="00FF0284">
          <w:rPr>
            <w:rStyle w:val="Hyperlink"/>
            <w:sz w:val="16"/>
          </w:rPr>
          <w:t>Wright et al., 2019</w:t>
        </w:r>
      </w:hyperlink>
      <w:r w:rsidRPr="00FF0284">
        <w:rPr>
          <w:sz w:val="16"/>
        </w:rPr>
        <w:t xml:space="preserve">; Wright et al., in press). </w:t>
      </w:r>
      <w:r w:rsidRPr="00FF0284">
        <w:rPr>
          <w:rStyle w:val="TitleChar"/>
        </w:rPr>
        <w:t xml:space="preserve">Exposure to prejudiced fake news has been related to a lower likelihood of viewing immigration as a benefit and an increased likelihood of viewing it as a threat as well as holding intolerant attitudes toward immigrants and foreigners. Prejudiced fake news has </w:t>
      </w:r>
      <w:r w:rsidRPr="001A6C2E">
        <w:rPr>
          <w:rStyle w:val="TitleChar"/>
          <w:highlight w:val="green"/>
        </w:rPr>
        <w:t>also been associated with</w:t>
      </w:r>
      <w:r w:rsidRPr="00FF0284">
        <w:rPr>
          <w:rStyle w:val="TitleChar"/>
        </w:rPr>
        <w:t xml:space="preserve"> consumers reporting increased levels </w:t>
      </w:r>
      <w:r w:rsidRPr="001A6C2E">
        <w:rPr>
          <w:rStyle w:val="TitleChar"/>
          <w:highlight w:val="green"/>
        </w:rPr>
        <w:t>of Islamophobia</w:t>
      </w:r>
      <w:r w:rsidRPr="00FF0284">
        <w:rPr>
          <w:rStyle w:val="TitleChar"/>
        </w:rPr>
        <w:t xml:space="preserve"> (</w:t>
      </w:r>
      <w:hyperlink r:id="rId84" w:history="1">
        <w:r w:rsidRPr="00FF0284">
          <w:rPr>
            <w:rStyle w:val="TitleChar"/>
          </w:rPr>
          <w:t>Wright et al., 2019</w:t>
        </w:r>
      </w:hyperlink>
      <w:r w:rsidRPr="00FF0284">
        <w:rPr>
          <w:rStyle w:val="TitleChar"/>
        </w:rPr>
        <w:t xml:space="preserve">; Wright et al., in press). More recently, with </w:t>
      </w:r>
      <w:r w:rsidRPr="001A6C2E">
        <w:rPr>
          <w:rStyle w:val="TitleChar"/>
          <w:highlight w:val="green"/>
        </w:rPr>
        <w:t>fake news related to COVID-19, consumers</w:t>
      </w:r>
      <w:r w:rsidRPr="00FF0284">
        <w:rPr>
          <w:rStyle w:val="TitleChar"/>
        </w:rPr>
        <w:t xml:space="preserve"> have </w:t>
      </w:r>
      <w:r w:rsidRPr="001A6C2E">
        <w:rPr>
          <w:rStyle w:val="TitleChar"/>
          <w:highlight w:val="green"/>
        </w:rPr>
        <w:t>reported higher levels of xenophobia and prejudicial attitudes</w:t>
      </w:r>
      <w:r w:rsidRPr="00FF0284">
        <w:rPr>
          <w:rStyle w:val="TitleChar"/>
        </w:rPr>
        <w:t xml:space="preserve"> toward Asian Americans (Wright &amp; Duong, under review).</w:t>
      </w:r>
      <w:r>
        <w:rPr>
          <w:rStyle w:val="TitleChar"/>
        </w:rPr>
        <w:t xml:space="preserve"> </w:t>
      </w:r>
      <w:proofErr w:type="spellStart"/>
      <w:r w:rsidRPr="00FF0284">
        <w:rPr>
          <w:sz w:val="16"/>
        </w:rPr>
        <w:t>Dylann</w:t>
      </w:r>
      <w:proofErr w:type="spellEnd"/>
      <w:r w:rsidRPr="00FF0284">
        <w:rPr>
          <w:sz w:val="16"/>
        </w:rPr>
        <w:t xml:space="preserve"> Roof is a not-so-distant example of how exposure to fake news can impact the actual behavior of consumers, highlighting how attitudes can lead to engaging in real-life behaviors. What happened with </w:t>
      </w:r>
      <w:hyperlink r:id="rId85" w:history="1">
        <w:proofErr w:type="spellStart"/>
        <w:r w:rsidRPr="00FF0284">
          <w:rPr>
            <w:rStyle w:val="Hyperlink"/>
            <w:sz w:val="16"/>
          </w:rPr>
          <w:t>Dylann</w:t>
        </w:r>
        <w:proofErr w:type="spellEnd"/>
        <w:r w:rsidRPr="00FF0284">
          <w:rPr>
            <w:rStyle w:val="Hyperlink"/>
            <w:sz w:val="16"/>
          </w:rPr>
          <w:t xml:space="preserve"> Roof</w:t>
        </w:r>
      </w:hyperlink>
      <w:r w:rsidRPr="00FF0284">
        <w:rPr>
          <w:sz w:val="16"/>
        </w:rPr>
        <w:t xml:space="preserve"> demonstrates the dangerous nature of today’s fake news and the deadly consequences it can have. </w:t>
      </w:r>
      <w:proofErr w:type="spellStart"/>
      <w:r w:rsidRPr="001A6C2E">
        <w:rPr>
          <w:rStyle w:val="TitleChar"/>
          <w:highlight w:val="green"/>
        </w:rPr>
        <w:t>Dylann</w:t>
      </w:r>
      <w:proofErr w:type="spellEnd"/>
      <w:r w:rsidRPr="001A6C2E">
        <w:rPr>
          <w:rStyle w:val="TitleChar"/>
          <w:highlight w:val="green"/>
        </w:rPr>
        <w:t xml:space="preserve"> Roof engulfed himself with online racist fake news</w:t>
      </w:r>
      <w:r w:rsidRPr="00FF0284">
        <w:rPr>
          <w:rStyle w:val="TitleChar"/>
        </w:rPr>
        <w:t>, amplifying his already existing prejudiced world views. This left him in an</w:t>
      </w:r>
      <w:r>
        <w:rPr>
          <w:rStyle w:val="TitleChar"/>
        </w:rPr>
        <w:t xml:space="preserve"> </w:t>
      </w:r>
      <w:hyperlink r:id="rId86" w:history="1">
        <w:r w:rsidRPr="00FF0284">
          <w:rPr>
            <w:rStyle w:val="TitleChar"/>
          </w:rPr>
          <w:t>echo chamber</w:t>
        </w:r>
      </w:hyperlink>
      <w:r>
        <w:rPr>
          <w:rStyle w:val="TitleChar"/>
        </w:rPr>
        <w:t xml:space="preserve"> </w:t>
      </w:r>
      <w:r w:rsidRPr="00FF0284">
        <w:rPr>
          <w:rStyle w:val="TitleChar"/>
        </w:rPr>
        <w:t>surrounded by false information and conspiracy theories that led to</w:t>
      </w:r>
      <w:r>
        <w:rPr>
          <w:rStyle w:val="TitleChar"/>
        </w:rPr>
        <w:t xml:space="preserve"> </w:t>
      </w:r>
      <w:hyperlink r:id="rId87" w:history="1">
        <w:r w:rsidRPr="00FF0284">
          <w:rPr>
            <w:rStyle w:val="TitleChar"/>
          </w:rPr>
          <w:t>confirmation bias</w:t>
        </w:r>
      </w:hyperlink>
      <w:r>
        <w:rPr>
          <w:rStyle w:val="TitleChar"/>
        </w:rPr>
        <w:t xml:space="preserve"> </w:t>
      </w:r>
      <w:r w:rsidRPr="00FF0284">
        <w:rPr>
          <w:rStyle w:val="TitleChar"/>
        </w:rPr>
        <w:t>and a drastic</w:t>
      </w:r>
      <w:r>
        <w:rPr>
          <w:rStyle w:val="TitleChar"/>
        </w:rPr>
        <w:t xml:space="preserve"> </w:t>
      </w:r>
      <w:hyperlink r:id="rId88" w:history="1">
        <w:r w:rsidRPr="00FF0284">
          <w:rPr>
            <w:rStyle w:val="TitleChar"/>
          </w:rPr>
          <w:t>polarization</w:t>
        </w:r>
      </w:hyperlink>
      <w:r>
        <w:rPr>
          <w:rStyle w:val="TitleChar"/>
        </w:rPr>
        <w:t xml:space="preserve"> </w:t>
      </w:r>
      <w:r w:rsidRPr="00FF0284">
        <w:rPr>
          <w:rStyle w:val="TitleChar"/>
        </w:rPr>
        <w:t>of his views. This</w:t>
      </w:r>
      <w:r>
        <w:rPr>
          <w:rStyle w:val="TitleChar"/>
        </w:rPr>
        <w:t xml:space="preserve"> </w:t>
      </w:r>
      <w:hyperlink r:id="rId89" w:history="1">
        <w:r w:rsidRPr="00FF0284">
          <w:rPr>
            <w:rStyle w:val="TitleChar"/>
          </w:rPr>
          <w:t>ended</w:t>
        </w:r>
      </w:hyperlink>
      <w:r>
        <w:rPr>
          <w:rStyle w:val="TitleChar"/>
        </w:rPr>
        <w:t xml:space="preserve"> </w:t>
      </w:r>
      <w:r w:rsidRPr="00FF0284">
        <w:rPr>
          <w:rStyle w:val="TitleChar"/>
        </w:rPr>
        <w:t>with him entering a church and murdering nine innocent people.</w:t>
      </w:r>
      <w:r w:rsidRPr="00FF0284">
        <w:rPr>
          <w:sz w:val="16"/>
        </w:rPr>
        <w:t xml:space="preserve"> Today’s racist fake news is just as bad, if not worse. From false claims that members of the Black Lives Matter (BLM) movement doused two white men with </w:t>
      </w:r>
      <w:hyperlink r:id="rId90" w:history="1">
        <w:r w:rsidRPr="00FF0284">
          <w:rPr>
            <w:rStyle w:val="Hyperlink"/>
            <w:sz w:val="16"/>
          </w:rPr>
          <w:t>gasoline</w:t>
        </w:r>
      </w:hyperlink>
      <w:r w:rsidRPr="00FF0284">
        <w:rPr>
          <w:sz w:val="16"/>
        </w:rPr>
        <w:t xml:space="preserve"> to false claims that members of BLM are </w:t>
      </w:r>
      <w:hyperlink r:id="rId91" w:history="1">
        <w:r w:rsidRPr="00FF0284">
          <w:rPr>
            <w:rStyle w:val="Hyperlink"/>
            <w:sz w:val="16"/>
          </w:rPr>
          <w:t>assaulting</w:t>
        </w:r>
      </w:hyperlink>
      <w:r w:rsidRPr="00FF0284">
        <w:rPr>
          <w:sz w:val="16"/>
        </w:rPr>
        <w:t xml:space="preserve"> bystanders and false claims of a BLM flyer labeling white people as the </w:t>
      </w:r>
      <w:hyperlink r:id="rId92" w:history="1">
        <w:r w:rsidRPr="00FF0284">
          <w:rPr>
            <w:rStyle w:val="Hyperlink"/>
            <w:sz w:val="16"/>
          </w:rPr>
          <w:t>enemy</w:t>
        </w:r>
      </w:hyperlink>
      <w:r w:rsidRPr="00FF0284">
        <w:rPr>
          <w:sz w:val="16"/>
        </w:rPr>
        <w:t xml:space="preserve">, the list just goes on and on. At this point, it seems endless. </w:t>
      </w:r>
      <w:r w:rsidRPr="00FF0284">
        <w:rPr>
          <w:rStyle w:val="TitleChar"/>
        </w:rPr>
        <w:t xml:space="preserve">In addition to fake news posts on </w:t>
      </w:r>
      <w:r w:rsidRPr="00FF0284">
        <w:rPr>
          <w:rStyle w:val="TitleChar"/>
        </w:rPr>
        <w:lastRenderedPageBreak/>
        <w:t xml:space="preserve">social media, </w:t>
      </w:r>
      <w:r w:rsidRPr="001A6C2E">
        <w:rPr>
          <w:rStyle w:val="TitleChar"/>
          <w:highlight w:val="green"/>
        </w:rPr>
        <w:t xml:space="preserve">there are several U.S. based </w:t>
      </w:r>
      <w:hyperlink r:id="rId93" w:history="1">
        <w:r w:rsidRPr="001A6C2E">
          <w:rPr>
            <w:rStyle w:val="TitleChar"/>
            <w:highlight w:val="green"/>
          </w:rPr>
          <w:t>websites</w:t>
        </w:r>
      </w:hyperlink>
      <w:r w:rsidRPr="001A6C2E">
        <w:rPr>
          <w:rStyle w:val="TitleChar"/>
          <w:highlight w:val="green"/>
        </w:rPr>
        <w:t xml:space="preserve"> that are spreading racist fake news.</w:t>
      </w:r>
      <w:r w:rsidRPr="00FF0284">
        <w:rPr>
          <w:rStyle w:val="TitleChar"/>
        </w:rPr>
        <w:t xml:space="preserve"> The stories on these websites are very similar to the fake news posts often found on social media. Some claim that BLM is an “anti-police hate group,” a money-laundering tool for the Democratic National Committee, and even strongly advise consumers to purchase firearms and “plenty of ammo” to protect themselves against BLM. These racist fake news stories are more than false. </w:t>
      </w:r>
      <w:r w:rsidRPr="00FF0284">
        <w:rPr>
          <w:sz w:val="16"/>
        </w:rPr>
        <w:t xml:space="preserve">They are dangerous and could very well, in today’s uneasy and </w:t>
      </w:r>
      <w:hyperlink r:id="rId94" w:tooltip="Psychology Today looks at stressful" w:history="1">
        <w:r w:rsidRPr="00FF0284">
          <w:rPr>
            <w:rStyle w:val="Hyperlink"/>
            <w:sz w:val="16"/>
          </w:rPr>
          <w:t>stressful</w:t>
        </w:r>
      </w:hyperlink>
      <w:r w:rsidRPr="00FF0284">
        <w:rPr>
          <w:sz w:val="16"/>
        </w:rPr>
        <w:t xml:space="preserve"> climate riffed by politics and COVID-19, lead to more </w:t>
      </w:r>
      <w:proofErr w:type="spellStart"/>
      <w:r w:rsidRPr="00FF0284">
        <w:rPr>
          <w:sz w:val="16"/>
        </w:rPr>
        <w:t>Dylann</w:t>
      </w:r>
      <w:proofErr w:type="spellEnd"/>
      <w:r w:rsidRPr="00FF0284">
        <w:rPr>
          <w:sz w:val="16"/>
        </w:rPr>
        <w:t xml:space="preserve"> Roofs.</w:t>
      </w:r>
    </w:p>
    <w:p w14:paraId="4570B2B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430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0D36"/>
    <w:rsid w:val="00D71170"/>
    <w:rsid w:val="00DA1C92"/>
    <w:rsid w:val="00DA25D4"/>
    <w:rsid w:val="00DA6538"/>
    <w:rsid w:val="00E15E75"/>
    <w:rsid w:val="00E5262C"/>
    <w:rsid w:val="00EC7DC4"/>
    <w:rsid w:val="00ED30CF"/>
    <w:rsid w:val="00EF37A1"/>
    <w:rsid w:val="00F176EF"/>
    <w:rsid w:val="00F45E10"/>
    <w:rsid w:val="00F5430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4A0D"/>
  <w15:chartTrackingRefBased/>
  <w15:docId w15:val="{AC971565-4FCD-4EE4-910A-8B6CE76F5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0D36"/>
    <w:rPr>
      <w:rFonts w:ascii="Calibri" w:hAnsi="Calibri"/>
    </w:rPr>
  </w:style>
  <w:style w:type="paragraph" w:styleId="Heading1">
    <w:name w:val="heading 1"/>
    <w:aliases w:val="Pocket"/>
    <w:basedOn w:val="Normal"/>
    <w:next w:val="Normal"/>
    <w:link w:val="Heading1Char"/>
    <w:qFormat/>
    <w:rsid w:val="00D70D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0D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0D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70D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0D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0D36"/>
  </w:style>
  <w:style w:type="character" w:customStyle="1" w:styleId="Heading1Char">
    <w:name w:val="Heading 1 Char"/>
    <w:aliases w:val="Pocket Char"/>
    <w:basedOn w:val="DefaultParagraphFont"/>
    <w:link w:val="Heading1"/>
    <w:rsid w:val="00D70D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0D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0D3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70D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D70D3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70D36"/>
    <w:rPr>
      <w:b/>
      <w:bCs/>
      <w:sz w:val="26"/>
      <w:u w:val="none"/>
    </w:rPr>
  </w:style>
  <w:style w:type="character" w:customStyle="1" w:styleId="StyleUnderline">
    <w:name w:val="Style Underline"/>
    <w:aliases w:val="Underline"/>
    <w:basedOn w:val="DefaultParagraphFont"/>
    <w:uiPriority w:val="6"/>
    <w:qFormat/>
    <w:rsid w:val="00D70D3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70D36"/>
    <w:rPr>
      <w:color w:val="auto"/>
      <w:u w:val="none"/>
    </w:rPr>
  </w:style>
  <w:style w:type="character" w:styleId="FollowedHyperlink">
    <w:name w:val="FollowedHyperlink"/>
    <w:basedOn w:val="DefaultParagraphFont"/>
    <w:uiPriority w:val="99"/>
    <w:semiHidden/>
    <w:unhideWhenUsed/>
    <w:rsid w:val="00D70D36"/>
    <w:rPr>
      <w:color w:val="auto"/>
      <w:u w:val="none"/>
    </w:rPr>
  </w:style>
  <w:style w:type="character" w:customStyle="1" w:styleId="TitleChar">
    <w:name w:val="Title Char"/>
    <w:basedOn w:val="DefaultParagraphFont"/>
    <w:link w:val="Title"/>
    <w:uiPriority w:val="1"/>
    <w:qFormat/>
    <w:rsid w:val="00F54309"/>
    <w:rPr>
      <w:u w:val="single"/>
    </w:rPr>
  </w:style>
  <w:style w:type="paragraph" w:customStyle="1" w:styleId="textbold">
    <w:name w:val="text bold"/>
    <w:basedOn w:val="Normal"/>
    <w:link w:val="Emphasis"/>
    <w:uiPriority w:val="7"/>
    <w:qFormat/>
    <w:rsid w:val="00F54309"/>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543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F54309"/>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F543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tesfrompoland.com/2021/11/10/eu-council-president-visits-poland-to-express-solidarity-in-face-of-hybrid-attack-by-belarus/" TargetMode="External"/><Relationship Id="rId21" Type="http://schemas.openxmlformats.org/officeDocument/2006/relationships/hyperlink" Target="https://www.theguardian.com/uk-news/2021/nov/14/uk-must-be-ready-for-war-with-russia-says-armed-forces-chief" TargetMode="External"/><Relationship Id="rId42" Type="http://schemas.openxmlformats.org/officeDocument/2006/relationships/hyperlink" Target="https://inews.co.uk/news/ukraine-russia-attack-baltic-states-war-europe-nato-warns-liz-truss-eu-allies-1495619?ico=in-line_link" TargetMode="External"/><Relationship Id="rId47" Type="http://schemas.openxmlformats.org/officeDocument/2006/relationships/hyperlink" Target="https://inews.co.uk/news/world/moldova-part-nato-ukraine-not-member-russia-invasion-mean-for-country-1493549?ico=in-line_link" TargetMode="External"/><Relationship Id="rId63" Type="http://schemas.openxmlformats.org/officeDocument/2006/relationships/hyperlink" Target="https://blogs.lse.ac.uk/polis/2018/10/08/the-new-media-ethics-how-the-bbcs-failed-to-consider-the-consequences-of-its-cliff-richard-story/" TargetMode="External"/><Relationship Id="rId68" Type="http://schemas.openxmlformats.org/officeDocument/2006/relationships/hyperlink" Target="https://www.psychologytoday.com/us/basics/bias" TargetMode="External"/><Relationship Id="rId84" Type="http://schemas.openxmlformats.org/officeDocument/2006/relationships/hyperlink" Target="https://www.tandfonline.com/doi/abs/10.1080/10646175.2019.1649762?journalCode=uhjc20" TargetMode="External"/><Relationship Id="rId89" Type="http://schemas.openxmlformats.org/officeDocument/2006/relationships/hyperlink" Target="https://theundefeated.com/features/how-fake-news-led-to-dylann-roof-to-murder-nine-people/" TargetMode="External"/><Relationship Id="rId16" Type="http://schemas.openxmlformats.org/officeDocument/2006/relationships/hyperlink" Target="https://www.ft.com/content/1a4f9232-9358-11e9-aea1-2b1d33ac3271" TargetMode="External"/><Relationship Id="rId11" Type="http://schemas.openxmlformats.org/officeDocument/2006/relationships/hyperlink" Target="https://rsf.org/en/poland" TargetMode="External"/><Relationship Id="rId32" Type="http://schemas.openxmlformats.org/officeDocument/2006/relationships/hyperlink" Target="https://www.thetimes.co.uk/article/eric-zemmour-macrons-far-right-rival-wins-backing-from-russia-t25c086kc" TargetMode="External"/><Relationship Id="rId37" Type="http://schemas.openxmlformats.org/officeDocument/2006/relationships/hyperlink" Target="https://inews.co.uk/news/world/russia-will-stop-ukraine-what-putin-want-invasion-how-likely-attack-other-countries-1491685?ico=in-line_link" TargetMode="External"/><Relationship Id="rId53" Type="http://schemas.openxmlformats.org/officeDocument/2006/relationships/hyperlink" Target="http://www.armscontrol.org/act/2000_05/dc3ma00" TargetMode="External"/><Relationship Id="rId58" Type="http://schemas.openxmlformats.org/officeDocument/2006/relationships/hyperlink" Target="http://fas.org/issues/nuclear-weapons/status-world-nuclear-forces/" TargetMode="External"/><Relationship Id="rId74" Type="http://schemas.openxmlformats.org/officeDocument/2006/relationships/hyperlink" Target="https://journals.sagepub.com/doi/10.1525/sop.2009.52.1.39" TargetMode="External"/><Relationship Id="rId79" Type="http://schemas.openxmlformats.org/officeDocument/2006/relationships/hyperlink" Target="https://www.jstor.org/stable/42864104?seq=1" TargetMode="External"/><Relationship Id="rId5" Type="http://schemas.openxmlformats.org/officeDocument/2006/relationships/webSettings" Target="webSettings.xml"/><Relationship Id="rId90" Type="http://schemas.openxmlformats.org/officeDocument/2006/relationships/hyperlink" Target="https://www.snopes.com/?s=Two+White+Men+Doused+with+Gasoline%2C+Set+on+Fire+by+BLM" TargetMode="External"/><Relationship Id="rId95" Type="http://schemas.openxmlformats.org/officeDocument/2006/relationships/fontTable" Target="fontTable.xml"/><Relationship Id="rId22" Type="http://schemas.openxmlformats.org/officeDocument/2006/relationships/hyperlink" Target="https://www.theguardian.com/world/from-the-archive-blog/2020/nov/18/the-dayton-accords-a-peace-agreement-for-bosnia-archive-1995" TargetMode="External"/><Relationship Id="rId27" Type="http://schemas.openxmlformats.org/officeDocument/2006/relationships/hyperlink" Target="https://www.theguardian.com/world/2021/nov/18/british-soldiers-to-give-more-support-to-poland-amid-belarus-border-crisis" TargetMode="External"/><Relationship Id="rId43" Type="http://schemas.openxmlformats.org/officeDocument/2006/relationships/hyperlink" Target="https://www.nbcnews.com/news/world/finland-nato-baltics-putin-threat-ukraine-invasion-europe-rcna17805" TargetMode="External"/><Relationship Id="rId48" Type="http://schemas.openxmlformats.org/officeDocument/2006/relationships/hyperlink" Target="https://inews.co.uk/news/world/belarus-troops-ukraine-join-russia-invasion-president-lukashenko-army-1491050?ico=in-line_link" TargetMode="External"/><Relationship Id="rId64" Type="http://schemas.openxmlformats.org/officeDocument/2006/relationships/hyperlink" Target="https://www.psychologytoday.com/us/basics/false-memories" TargetMode="External"/><Relationship Id="rId69" Type="http://schemas.openxmlformats.org/officeDocument/2006/relationships/hyperlink" Target="https://www.psychologytoday.com/us/basics/coronavirus-disease-2019" TargetMode="External"/><Relationship Id="rId8" Type="http://schemas.openxmlformats.org/officeDocument/2006/relationships/hyperlink" Target="https://businessinsider.com.pl/media/tv-radio/najpopularniejsze-programy-i-kanaly-w-2018-roku/24lx5c1" TargetMode="External"/><Relationship Id="rId51" Type="http://schemas.openxmlformats.org/officeDocument/2006/relationships/hyperlink" Target="https://inews.co.uk/news/world/article-5-nato-what-pact-explained-collective-defence-russia-ukraine-war-1484451?ico=in-line_link" TargetMode="External"/><Relationship Id="rId72" Type="http://schemas.openxmlformats.org/officeDocument/2006/relationships/hyperlink" Target="https://www.tandfonline.com/doi/abs/10.1080/10646175.2019.1649762?journalCode=uhjc20" TargetMode="External"/><Relationship Id="rId80" Type="http://schemas.openxmlformats.org/officeDocument/2006/relationships/hyperlink" Target="https://onlinelibrary.wiley.com/doi/abs/10.1111/j.1467-9221.2012.00928.x" TargetMode="External"/><Relationship Id="rId85" Type="http://schemas.openxmlformats.org/officeDocument/2006/relationships/hyperlink" Target="https://www.charlestoncitypaper.com/charleston/fake-news-and-the-miseducation-of-dylann-roof/Content?oid=6414760" TargetMode="External"/><Relationship Id="rId93" Type="http://schemas.openxmlformats.org/officeDocument/2006/relationships/hyperlink" Target="https://www.stopfundingfakenews.com/defund-racism" TargetMode="External"/><Relationship Id="rId3" Type="http://schemas.openxmlformats.org/officeDocument/2006/relationships/styles" Target="styles.xml"/><Relationship Id="rId12" Type="http://schemas.openxmlformats.org/officeDocument/2006/relationships/hyperlink" Target="https://www.rp.pl/Platforma-Obywatelska/190119723-Borusewicz-To-skutek-nagonki-na-Adamowicza.html" TargetMode="External"/><Relationship Id="rId17" Type="http://schemas.openxmlformats.org/officeDocument/2006/relationships/hyperlink" Target="http://ipi.media/polish-public-broadcaster-veers-from-impartial-mission/" TargetMode="External"/><Relationship Id="rId25" Type="http://schemas.openxmlformats.org/officeDocument/2006/relationships/hyperlink" Target="https://www.thetimes.co.uk/article/tensions-high-after-deadly-clashes-between-armenia-and-azerbaijan-gwmpfqgdd" TargetMode="External"/><Relationship Id="rId33" Type="http://schemas.openxmlformats.org/officeDocument/2006/relationships/hyperlink" Target="https://www.politico.eu/article/eu-policy-document-against-russia-china/" TargetMode="External"/><Relationship Id="rId38" Type="http://schemas.openxmlformats.org/officeDocument/2006/relationships/hyperlink" Target="https://inews.co.uk/news/world/ukraine-live-stream-watch-latest-video-updates-kyiv-as-russian-convoy-approaches-capital-1494144?ico=in-line_link" TargetMode="External"/><Relationship Id="rId46" Type="http://schemas.openxmlformats.org/officeDocument/2006/relationships/hyperlink" Target="https://inews.co.uk/news/world/belarus-nato-why-isnt-part-russia-invasion-ukraine-lukashenko-helping-putin-explained-1491006?ico=in-line_link" TargetMode="External"/><Relationship Id="rId59" Type="http://schemas.openxmlformats.org/officeDocument/2006/relationships/hyperlink" Target="http://climate.envsci.rutgers.edu/pdf/ToonRobockTurcoPhysicsToday.pdf" TargetMode="External"/><Relationship Id="rId67" Type="http://schemas.openxmlformats.org/officeDocument/2006/relationships/hyperlink" Target="https://www.snopes.com/" TargetMode="External"/><Relationship Id="rId20" Type="http://schemas.openxmlformats.org/officeDocument/2006/relationships/hyperlink" Target="https://www.france24.com/en/europe/20211117-merkel-and-lukashenko-agree-to-talks-about-belarusian-border-crisi" TargetMode="External"/><Relationship Id="rId41" Type="http://schemas.openxmlformats.org/officeDocument/2006/relationships/hyperlink" Target="https://inews.co.uk/news/russias-war-on-ukraine-who-is-winning-the-war-one-week-in-1495000?ico=in-line_link" TargetMode="External"/><Relationship Id="rId54" Type="http://schemas.openxmlformats.org/officeDocument/2006/relationships/hyperlink" Target="https://www.fas.org/sgp/crs/nuke/RL32572.pdf" TargetMode="External"/><Relationship Id="rId62" Type="http://schemas.openxmlformats.org/officeDocument/2006/relationships/hyperlink" Target="http://climate.envsci.rutgers.edu/pdf/RobockNW2006JD008235.pdf" TargetMode="External"/><Relationship Id="rId70" Type="http://schemas.openxmlformats.org/officeDocument/2006/relationships/hyperlink" Target="https://www.psychologytoday.com/us/basics/politics" TargetMode="External"/><Relationship Id="rId75" Type="http://schemas.openxmlformats.org/officeDocument/2006/relationships/hyperlink" Target="https://spssi.onlinelibrary.wiley.com/doi/abs/10.1111/j.1530-2415.2011.01259.x" TargetMode="External"/><Relationship Id="rId83" Type="http://schemas.openxmlformats.org/officeDocument/2006/relationships/hyperlink" Target="https://www.tandfonline.com/doi/abs/10.1080/10646175.2019.1649762?journalCode=uhjc20" TargetMode="External"/><Relationship Id="rId88" Type="http://schemas.openxmlformats.org/officeDocument/2006/relationships/hyperlink" Target="https://www.pnas.org/content/115/37/9216" TargetMode="External"/><Relationship Id="rId91" Type="http://schemas.openxmlformats.org/officeDocument/2006/relationships/hyperlink" Target="https://www.snopes.com/fact-check/attempted-robbery-target-field/"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eutersinstitute.politics.ox.ac.uk/sites/default/files/2017-12/Is%20there%20a%20chance%20for%20non-partisan%20media%20in%20Poland%20-%20Krzysztof%20Dzieciolowsk%20Paper.pdf" TargetMode="External"/><Relationship Id="rId15" Type="http://schemas.openxmlformats.org/officeDocument/2006/relationships/hyperlink" Target="http://prawo.sejm.gov.pl/isap.nsf/download.xsp/WDU19930070034/O/D19930034.pdf" TargetMode="External"/><Relationship Id="rId23" Type="http://schemas.openxmlformats.org/officeDocument/2006/relationships/hyperlink" Target="https://ecfr.eu/article/western-balkans-in-trouble-why-the-eu-should-make-a-new-offer-to-the-region/" TargetMode="External"/><Relationship Id="rId28" Type="http://schemas.openxmlformats.org/officeDocument/2006/relationships/hyperlink" Target="https://www.nytimes.com/2021/11/15/us/politics/republicans-2022-redistricting-maps.html" TargetMode="External"/><Relationship Id="rId36" Type="http://schemas.openxmlformats.org/officeDocument/2006/relationships/hyperlink" Target="https://inews.co.uk/news/ukraine-russia-advance-kyiv-little-progress-three-days-uk-officials-1495416?ico=in-line_link" TargetMode="External"/><Relationship Id="rId49" Type="http://schemas.openxmlformats.org/officeDocument/2006/relationships/hyperlink" Target="https://inews.co.uk/news/belarus-sanctions-uk-punishes-alexander-lukashenkos-military-allies-role-ukraine-invasion-1492829?ico=in-line_link" TargetMode="External"/><Relationship Id="rId57" Type="http://schemas.openxmlformats.org/officeDocument/2006/relationships/hyperlink" Target="https://rusi.org/sites/default/files/201211_op_atomic_accounting.pdf" TargetMode="External"/><Relationship Id="rId10" Type="http://schemas.openxmlformats.org/officeDocument/2006/relationships/hyperlink" Target="https://assembly.coe.int/nw/xml/XRef/Xref-XML2HTML-en.asp?fileid=28221&amp;lang=en" TargetMode="External"/><Relationship Id="rId31" Type="http://schemas.openxmlformats.org/officeDocument/2006/relationships/hyperlink" Target="https://www.theguardian.com/science/2021/nov/16/a-wild-west-out-there-russian-satellite-debris-worsens-space-junk-problem" TargetMode="External"/><Relationship Id="rId44" Type="http://schemas.openxmlformats.org/officeDocument/2006/relationships/hyperlink" Target="https://inews.co.uk/news/world/moldova-part-nato-ukraine-not-member-russia-invasion-mean-for-country-1493549?ico=in-line_link" TargetMode="External"/><Relationship Id="rId52" Type="http://schemas.openxmlformats.org/officeDocument/2006/relationships/hyperlink" Target="http://www.rand.org/content/dam/rand/pubs/research_reports/RR1200/RR1253/RAND_RR1253.pdf" TargetMode="External"/><Relationship Id="rId60" Type="http://schemas.openxmlformats.org/officeDocument/2006/relationships/hyperlink" Target="http://climate.envsci.rutgers.edu/pdf/acp-7-1973-2007.pdf" TargetMode="External"/><Relationship Id="rId65" Type="http://schemas.openxmlformats.org/officeDocument/2006/relationships/hyperlink" Target="https://www.journalism.org/2018/09/10/news-use-across-social-media-platforms-2018/" TargetMode="External"/><Relationship Id="rId73" Type="http://schemas.openxmlformats.org/officeDocument/2006/relationships/hyperlink" Target="https://www.psychologytoday.com/us/basics/fear" TargetMode="External"/><Relationship Id="rId78" Type="http://schemas.openxmlformats.org/officeDocument/2006/relationships/hyperlink" Target="https://psycnet.apa.org/record/2012-27444-003" TargetMode="External"/><Relationship Id="rId81" Type="http://schemas.openxmlformats.org/officeDocument/2006/relationships/hyperlink" Target="https://academic.oup.com/ijpor/article-abstract/25/4/459/728366?redirectedFrom=fulltext" TargetMode="External"/><Relationship Id="rId86" Type="http://schemas.openxmlformats.org/officeDocument/2006/relationships/hyperlink" Target="https://www.kqed.org/news/11703717/how-social-media-echo-chambers-drown-out-the-voices-in-the-middle" TargetMode="External"/><Relationship Id="rId94" Type="http://schemas.openxmlformats.org/officeDocument/2006/relationships/hyperlink" Target="https://www.psychologytoday.com/us/basics/stress" TargetMode="External"/><Relationship Id="rId4" Type="http://schemas.openxmlformats.org/officeDocument/2006/relationships/settings" Target="settings.xml"/><Relationship Id="rId9" Type="http://schemas.openxmlformats.org/officeDocument/2006/relationships/hyperlink" Target="https://www.osce.org/odihr/elections/435941" TargetMode="External"/><Relationship Id="rId13" Type="http://schemas.openxmlformats.org/officeDocument/2006/relationships/hyperlink" Target="http://www.rem.net.pl/data/20190211.pdf" TargetMode="External"/><Relationship Id="rId18" Type="http://schemas.openxmlformats.org/officeDocument/2006/relationships/hyperlink" Target="https://www.theguardian.com/world/europe-news" TargetMode="External"/><Relationship Id="rId39" Type="http://schemas.openxmlformats.org/officeDocument/2006/relationships/hyperlink" Target="https://inews.co.uk/news/ukrainian-civilians-block-russian-troops-throw-themselves-on-ground-video-1494371?ico=in-line_link" TargetMode="External"/><Relationship Id="rId34" Type="http://schemas.openxmlformats.org/officeDocument/2006/relationships/hyperlink" Target="https://www.theguardian.com/world/france" TargetMode="External"/><Relationship Id="rId50" Type="http://schemas.openxmlformats.org/officeDocument/2006/relationships/hyperlink" Target="https://inews.co.uk/news/world/russia-will-stop-ukraine-what-putin-want-invasion-how-likely-attack-other-countries-1491685?ico=in-line_link" TargetMode="External"/><Relationship Id="rId55" Type="http://schemas.openxmlformats.org/officeDocument/2006/relationships/hyperlink" Target="https://www.fas.org/sgp/crs/nuke/RL32572.pdf" TargetMode="External"/><Relationship Id="rId76" Type="http://schemas.openxmlformats.org/officeDocument/2006/relationships/hyperlink" Target="https://www.tandfonline.com/doi/abs/10.1080/1041794X.2012.691602?journalCode=rsjc20" TargetMode="External"/><Relationship Id="rId7" Type="http://schemas.openxmlformats.org/officeDocument/2006/relationships/hyperlink" Target="https://www.bloomberg.com/quicktake/poland" TargetMode="External"/><Relationship Id="rId71" Type="http://schemas.openxmlformats.org/officeDocument/2006/relationships/hyperlink" Target="https://www.theroot.com/how-the-republican-party-became-the-party-of-racism-1827779221" TargetMode="External"/><Relationship Id="rId92" Type="http://schemas.openxmlformats.org/officeDocument/2006/relationships/hyperlink" Target="https://www.snopes.com/fact-check/blm-flyer-enemy-of-people/" TargetMode="External"/><Relationship Id="rId2" Type="http://schemas.openxmlformats.org/officeDocument/2006/relationships/numbering" Target="numbering.xml"/><Relationship Id="rId29" Type="http://schemas.openxmlformats.org/officeDocument/2006/relationships/hyperlink" Target="https://www.reuters.com/world/europe/exclusive-germany-may-have-been-naive-china-first-merkel-says-2021-11-17/" TargetMode="External"/><Relationship Id="rId24" Type="http://schemas.openxmlformats.org/officeDocument/2006/relationships/hyperlink" Target="https://www.theguardian.com/world/2020/jan/29/greece-turkey-standoff-france-send-warships-east-mediterranean" TargetMode="External"/><Relationship Id="rId40" Type="http://schemas.openxmlformats.org/officeDocument/2006/relationships/hyperlink" Target="https://inews.co.uk/news/ukraine-war-death-toll-human-cost-russias-invasion-growing-civilians-killed-unclear-1494274?ico=in-line_link" TargetMode="External"/><Relationship Id="rId45" Type="http://schemas.openxmlformats.org/officeDocument/2006/relationships/hyperlink" Target="https://inews.co.uk/news/world/belarus-nato-why-isnt-part-russia-invasion-ukraine-lukashenko-helping-putin-explained-1491006?ico=in-line_link" TargetMode="External"/><Relationship Id="rId66" Type="http://schemas.openxmlformats.org/officeDocument/2006/relationships/hyperlink" Target="https://www.snopes.com/50-hottest-urban-legends/" TargetMode="External"/><Relationship Id="rId87" Type="http://schemas.openxmlformats.org/officeDocument/2006/relationships/hyperlink" Target="https://www.psychologytoday.com/us/blog/science-choice/201504/what-is-confirmation-bias" TargetMode="External"/><Relationship Id="rId61" Type="http://schemas.openxmlformats.org/officeDocument/2006/relationships/hyperlink" Target="http://www.nucleardarkness.org/warconsequences/hundredfiftytonessmoke/" TargetMode="External"/><Relationship Id="rId82" Type="http://schemas.openxmlformats.org/officeDocument/2006/relationships/hyperlink" Target="https://www.tandfonline.com/doi/abs/10.1080/10646175.2019.1649762?journalCode=uhjc20" TargetMode="External"/><Relationship Id="rId19" Type="http://schemas.openxmlformats.org/officeDocument/2006/relationships/hyperlink" Target="https://www.theguardian.com/world/emmanuel-macron" TargetMode="External"/><Relationship Id="rId14" Type="http://schemas.openxmlformats.org/officeDocument/2006/relationships/hyperlink" Target="http://www.batory.org.pl/upload/files/Programy%20operacyjne/Masz%20Glos/RaportTDEnglFin_June%2010N.pdf" TargetMode="External"/><Relationship Id="rId30" Type="http://schemas.openxmlformats.org/officeDocument/2006/relationships/hyperlink" Target="https://www.theguardian.com/world/2021/nov/16/biden-xi-summit-highlights-tensions-and-desire-for-cooperation" TargetMode="External"/><Relationship Id="rId35" Type="http://schemas.openxmlformats.org/officeDocument/2006/relationships/hyperlink" Target="https://medium.com/truman-doctrine-blog/why-democracy-promotion-is-in-the-strategic-interest-of-the-united-states-ae959c111b2f" TargetMode="External"/><Relationship Id="rId56" Type="http://schemas.openxmlformats.org/officeDocument/2006/relationships/hyperlink" Target="http://bos.sagepub.com/content/early/2015/04/13/0096340215581363.full" TargetMode="External"/><Relationship Id="rId77" Type="http://schemas.openxmlformats.org/officeDocument/2006/relationships/hyperlink" Target="https://onlinelibrary.wiley.com/doi/abs/10.1111/pops.123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13563</Words>
  <Characters>77310</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2022-03-11T14:52:00Z</dcterms:created>
  <dcterms:modified xsi:type="dcterms:W3CDTF">2022-03-11T14:52:00Z</dcterms:modified>
</cp:coreProperties>
</file>