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D54FC" w14:textId="77777777" w:rsidR="00495918" w:rsidRDefault="00495918" w:rsidP="00495918">
      <w:pPr>
        <w:pStyle w:val="Heading3"/>
      </w:pPr>
      <w:r>
        <w:t>1AC – Adv – Customary International Law</w:t>
      </w:r>
    </w:p>
    <w:p w14:paraId="03424D39" w14:textId="77777777" w:rsidR="00495918" w:rsidRDefault="00495918" w:rsidP="00495918">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219938FC" w14:textId="77777777" w:rsidR="00495918" w:rsidRPr="00D2046C" w:rsidRDefault="00495918" w:rsidP="00495918">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6" w:history="1">
        <w:r w:rsidRPr="00111F4F">
          <w:rPr>
            <w:rStyle w:val="Hyperlink"/>
          </w:rPr>
          <w:t>https://digitalcommons.law.yale.edu/cgi/viewcontent.cgi?article=1710&amp;context=yjil</w:t>
        </w:r>
      </w:hyperlink>
      <w:r>
        <w:t>] Justin ** Brackets in original</w:t>
      </w:r>
    </w:p>
    <w:p w14:paraId="4760A391" w14:textId="24F5C443" w:rsidR="00495918" w:rsidRPr="00875A8F" w:rsidRDefault="00495918" w:rsidP="00495918">
      <w:pPr>
        <w:rPr>
          <w:u w:val="single"/>
        </w:rPr>
      </w:pPr>
      <w:r w:rsidRPr="00495918">
        <w:rPr>
          <w:sz w:val="14"/>
        </w:rPr>
        <w:t xml:space="preserve">II. </w:t>
      </w:r>
      <w:r w:rsidRPr="00875A8F">
        <w:rPr>
          <w:u w:val="single"/>
        </w:rPr>
        <w:t>THE</w:t>
      </w:r>
      <w:r w:rsidRPr="003E22A7">
        <w:rPr>
          <w:u w:val="single"/>
        </w:rPr>
        <w:t xml:space="preserve"> </w:t>
      </w:r>
      <w:r w:rsidRPr="001130DA">
        <w:rPr>
          <w:rStyle w:val="Emphasis"/>
        </w:rPr>
        <w:t>INTERNATIONAL RIGHT TO STRIKE AS CIL</w:t>
      </w:r>
      <w:r>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495918">
        <w:rPr>
          <w:sz w:val="14"/>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495918">
        <w:rPr>
          <w:sz w:val="14"/>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r w:rsidRPr="00495918">
        <w:rPr>
          <w:sz w:val="14"/>
        </w:rPr>
        <w:t xml:space="preserve"> </w:t>
      </w:r>
      <w:r w:rsidRPr="00495918">
        <w:rPr>
          <w:sz w:val="14"/>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495918">
        <w:rPr>
          <w:sz w:val="14"/>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495918">
        <w:rPr>
          <w:sz w:val="14"/>
        </w:rPr>
        <w:t xml:space="preserve">— </w:t>
      </w:r>
      <w:r w:rsidRPr="008D2E40">
        <w:rPr>
          <w:highlight w:val="green"/>
          <w:u w:val="single"/>
        </w:rPr>
        <w:t>co</w:t>
      </w:r>
      <w:r>
        <w:rPr>
          <w:highlight w:val="green"/>
          <w:u w:val="single"/>
        </w:rPr>
        <w:t xml:space="preserve"> </w:t>
      </w:r>
      <w:proofErr w:type="spellStart"/>
      <w:r w:rsidRPr="008D2E40">
        <w:rPr>
          <w:highlight w:val="green"/>
          <w:u w:val="single"/>
        </w:rPr>
        <w:t>ntravene</w:t>
      </w:r>
      <w:proofErr w:type="spellEnd"/>
      <w:r w:rsidRPr="008D2E40">
        <w:rPr>
          <w:highlight w:val="green"/>
          <w:u w:val="single"/>
        </w:rPr>
        <w:t xml:space="preserve"> </w:t>
      </w:r>
      <w:r w:rsidRPr="00425E77">
        <w:rPr>
          <w:rStyle w:val="Emphasis"/>
        </w:rPr>
        <w:t xml:space="preserve">core aspects of </w:t>
      </w:r>
      <w:r w:rsidRPr="008D2E40">
        <w:rPr>
          <w:rStyle w:val="Emphasis"/>
          <w:highlight w:val="green"/>
        </w:rPr>
        <w:t>the right to strike as CIL</w:t>
      </w:r>
      <w:r w:rsidRPr="00425E77">
        <w:rPr>
          <w:rStyle w:val="Emphasis"/>
        </w:rPr>
        <w:t>.</w:t>
      </w:r>
      <w:r w:rsidRPr="00495918">
        <w:rPr>
          <w:sz w:val="14"/>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r>
        <w:rPr>
          <w:rStyle w:val="Emphasis"/>
        </w:rPr>
        <w:t xml:space="preserve"> </w:t>
      </w:r>
      <w:r w:rsidRPr="00495918">
        <w:rPr>
          <w:sz w:val="14"/>
        </w:rPr>
        <w:t>A. Initial Definitions and Considerations</w:t>
      </w:r>
      <w:r w:rsidRPr="00495918">
        <w:rPr>
          <w:sz w:val="14"/>
        </w:rPr>
        <w:t xml:space="preserve"> </w:t>
      </w:r>
      <w:r w:rsidRPr="00495918">
        <w:rPr>
          <w:sz w:val="14"/>
        </w:rPr>
        <w:t xml:space="preserve">1. </w:t>
      </w:r>
      <w:r w:rsidRPr="00ED5AB7">
        <w:rPr>
          <w:rStyle w:val="Emphasis"/>
        </w:rPr>
        <w:t>CIL Standards</w:t>
      </w:r>
      <w:r>
        <w:rPr>
          <w:rStyle w:val="Emphasis"/>
        </w:rPr>
        <w:t xml:space="preserve"> </w:t>
      </w: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495918">
        <w:rPr>
          <w:sz w:val="14"/>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495918">
        <w:rPr>
          <w:sz w:val="14"/>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495918">
        <w:rPr>
          <w:sz w:val="14"/>
        </w:rPr>
        <w:t xml:space="preserve">).106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w:t>
      </w:r>
      <w:proofErr w:type="spellStart"/>
      <w:r w:rsidRPr="00495918">
        <w:rPr>
          <w:sz w:val="14"/>
        </w:rPr>
        <w:t>opinio</w:t>
      </w:r>
      <w:proofErr w:type="spellEnd"/>
      <w:r w:rsidRPr="00495918">
        <w:rPr>
          <w:sz w:val="14"/>
        </w:rPr>
        <w:t xml:space="preserve">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495918">
        <w:rPr>
          <w:sz w:val="14"/>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r>
        <w:rPr>
          <w:u w:val="single"/>
        </w:rPr>
        <w:t xml:space="preserve"> </w:t>
      </w:r>
      <w:r w:rsidRPr="00495918">
        <w:rPr>
          <w:sz w:val="14"/>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r>
        <w:rPr>
          <w:rStyle w:val="Emphasis"/>
        </w:rPr>
        <w:t xml:space="preserve"> </w:t>
      </w: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495918">
        <w:rPr>
          <w:sz w:val="14"/>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495918">
        <w:rPr>
          <w:sz w:val="14"/>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495918">
        <w:rPr>
          <w:sz w:val="14"/>
        </w:rPr>
        <w:t xml:space="preserve">. 111 And </w:t>
      </w:r>
      <w:r w:rsidRPr="003E22A7">
        <w:rPr>
          <w:u w:val="single"/>
        </w:rPr>
        <w:t>the labor provisions of the 2019 U.S.-Mexico-Canada trade agreement include the following statement</w:t>
      </w:r>
      <w:r w:rsidRPr="00495918">
        <w:rPr>
          <w:sz w:val="14"/>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495918">
        <w:rPr>
          <w:sz w:val="14"/>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r>
        <w:rPr>
          <w:u w:val="single"/>
        </w:rPr>
        <w:t xml:space="preserve"> </w:t>
      </w:r>
      <w:r w:rsidRPr="00495918">
        <w:rPr>
          <w:sz w:val="14"/>
        </w:rPr>
        <w:t xml:space="preserve">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w:t>
      </w:r>
      <w:proofErr w:type="gramStart"/>
      <w:r w:rsidRPr="00495918">
        <w:rPr>
          <w:sz w:val="14"/>
        </w:rPr>
        <w:t>organizations, or</w:t>
      </w:r>
      <w:proofErr w:type="gramEnd"/>
      <w:r w:rsidRPr="00495918">
        <w:rPr>
          <w:sz w:val="14"/>
        </w:rPr>
        <w:t xml:space="preserve">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r w:rsidRPr="00495918">
        <w:rPr>
          <w:sz w:val="14"/>
        </w:rPr>
        <w:t xml:space="preserve"> </w:t>
      </w:r>
      <w:r w:rsidRPr="00495918">
        <w:rPr>
          <w:sz w:val="14"/>
        </w:rPr>
        <w:t xml:space="preserve">B. </w:t>
      </w:r>
      <w:r w:rsidRPr="005901B7">
        <w:rPr>
          <w:u w:val="single"/>
        </w:rPr>
        <w:t xml:space="preserve">FOA and the </w:t>
      </w:r>
      <w:r w:rsidRPr="00A56669">
        <w:rPr>
          <w:rStyle w:val="Emphasis"/>
        </w:rPr>
        <w:t>Right to Strike as General Practice</w:t>
      </w:r>
      <w:r>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495918">
        <w:rPr>
          <w:sz w:val="14"/>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495918">
        <w:rPr>
          <w:sz w:val="14"/>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495918">
        <w:rPr>
          <w:sz w:val="14"/>
        </w:rPr>
        <w:t>121</w:t>
      </w:r>
      <w:r w:rsidRPr="00495918">
        <w:rPr>
          <w:sz w:val="14"/>
        </w:rPr>
        <w:t xml:space="preserve"> </w:t>
      </w:r>
      <w:r w:rsidRPr="00495918">
        <w:rPr>
          <w:sz w:val="14"/>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95918">
        <w:rPr>
          <w:sz w:val="14"/>
        </w:rPr>
        <w:t xml:space="preserve"> 1976.122 </w:t>
      </w:r>
      <w:r w:rsidRPr="00425E77">
        <w:rPr>
          <w:u w:val="single"/>
        </w:rPr>
        <w:t>The Covenant has been ratified by 171 countries, including two of the four large-population countries that have not ratified Convention</w:t>
      </w:r>
      <w:r w:rsidRPr="00495918">
        <w:rPr>
          <w:sz w:val="14"/>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95918">
        <w:rPr>
          <w:sz w:val="14"/>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95918">
        <w:rPr>
          <w:sz w:val="14"/>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95918">
        <w:rPr>
          <w:sz w:val="14"/>
        </w:rPr>
        <w:t xml:space="preserve">. 125 Indeed, of the 187 ILO Member States, only 11 relatively </w:t>
      </w:r>
      <w:proofErr w:type="spellStart"/>
      <w:r w:rsidRPr="00495918">
        <w:rPr>
          <w:sz w:val="14"/>
        </w:rPr>
        <w:t>smallpopulation</w:t>
      </w:r>
      <w:proofErr w:type="spellEnd"/>
      <w:r w:rsidRPr="00495918">
        <w:rPr>
          <w:sz w:val="14"/>
        </w:rPr>
        <w:t xml:space="preserve"> countries have not ratified at least one of Convention 87, the ICESCR, or the ICCPR.126</w:t>
      </w:r>
      <w:r w:rsidRPr="00495918">
        <w:rPr>
          <w:sz w:val="14"/>
        </w:rPr>
        <w:t xml:space="preserve"> </w:t>
      </w: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r>
        <w:rPr>
          <w:u w:val="single"/>
        </w:rPr>
        <w:t xml:space="preserve"> </w:t>
      </w:r>
      <w:r w:rsidRPr="00495918">
        <w:rPr>
          <w:sz w:val="14"/>
        </w:rPr>
        <w:t xml:space="preserve">Apart from States’ </w:t>
      </w:r>
      <w:proofErr w:type="gramStart"/>
      <w:r w:rsidRPr="00495918">
        <w:rPr>
          <w:sz w:val="14"/>
        </w:rPr>
        <w:t>nearly-universal</w:t>
      </w:r>
      <w:proofErr w:type="gramEnd"/>
      <w:r w:rsidRPr="00495918">
        <w:rPr>
          <w:sz w:val="14"/>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r w:rsidRPr="00495918">
        <w:rPr>
          <w:sz w:val="14"/>
        </w:rPr>
        <w:t xml:space="preserve"> </w:t>
      </w:r>
      <w:r w:rsidRPr="00495918">
        <w:rPr>
          <w:sz w:val="14"/>
        </w:rPr>
        <w:t xml:space="preserve">Among the many national courts that have invoked the CEACR and/or CFA in support of a right to strike,133 two other cases worth noting involve Brazil and Kenya because neither country has ratified Convention 87. In 2012, the </w:t>
      </w:r>
      <w:proofErr w:type="spellStart"/>
      <w:r w:rsidRPr="00495918">
        <w:rPr>
          <w:sz w:val="14"/>
        </w:rPr>
        <w:t>Labour</w:t>
      </w:r>
      <w:proofErr w:type="spellEnd"/>
      <w:r w:rsidRPr="00495918">
        <w:rPr>
          <w:sz w:val="14"/>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w:t>
      </w:r>
      <w:proofErr w:type="spellStart"/>
      <w:r w:rsidRPr="00495918">
        <w:rPr>
          <w:sz w:val="14"/>
        </w:rPr>
        <w:t>Labour</w:t>
      </w:r>
      <w:proofErr w:type="spellEnd"/>
      <w:r w:rsidRPr="00495918">
        <w:rPr>
          <w:sz w:val="14"/>
        </w:rPr>
        <w:t xml:space="preserve">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r w:rsidRPr="00495918">
        <w:rPr>
          <w:sz w:val="14"/>
        </w:rPr>
        <w:t xml:space="preserve"> </w:t>
      </w:r>
      <w:r w:rsidRPr="00495918">
        <w:rPr>
          <w:sz w:val="14"/>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495918">
        <w:rPr>
          <w:sz w:val="14"/>
          <w:szCs w:val="16"/>
        </w:rPr>
        <w:t>similarly worded,</w:t>
      </w:r>
      <w:proofErr w:type="gramEnd"/>
      <w:r w:rsidRPr="00495918">
        <w:rPr>
          <w:sz w:val="14"/>
          <w:szCs w:val="16"/>
        </w:rPr>
        <w:t xml:space="preserve"> mostly bilateral trade agreements addressing the subject of FOA constitutes additional evidence of general practice for CIL purposes. 144</w:t>
      </w:r>
      <w:r w:rsidRPr="00495918">
        <w:rPr>
          <w:sz w:val="14"/>
          <w:szCs w:val="16"/>
        </w:rPr>
        <w:t xml:space="preserve"> </w:t>
      </w: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495918">
        <w:rPr>
          <w:sz w:val="14"/>
        </w:rPr>
        <w:t xml:space="preserve">. 146 And </w:t>
      </w:r>
      <w:r w:rsidRPr="002A1AC9">
        <w:rPr>
          <w:u w:val="single"/>
        </w:rPr>
        <w:t>although particular limits on the right may vary from one country to another</w:t>
      </w:r>
      <w:r w:rsidRPr="00495918">
        <w:rPr>
          <w:sz w:val="14"/>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495918">
        <w:rPr>
          <w:sz w:val="14"/>
        </w:rPr>
        <w:t xml:space="preserve">.147 </w:t>
      </w:r>
      <w:r w:rsidRPr="005833EA">
        <w:rPr>
          <w:u w:val="single"/>
        </w:rPr>
        <w:t>The International Court of Justice (ICJ) does not require uniformity in practice in order to establish CIL, and indeed, it has countenanced some degree of variation</w:t>
      </w:r>
      <w:r w:rsidRPr="00495918">
        <w:rPr>
          <w:sz w:val="14"/>
        </w:rPr>
        <w:t>:</w:t>
      </w:r>
      <w:r w:rsidRPr="00495918">
        <w:rPr>
          <w:sz w:val="14"/>
        </w:rPr>
        <w:t xml:space="preserve"> </w:t>
      </w: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495918">
        <w:rPr>
          <w:sz w:val="14"/>
        </w:rPr>
        <w:t>.148</w:t>
      </w:r>
      <w:r w:rsidRPr="00495918">
        <w:rPr>
          <w:sz w:val="14"/>
        </w:rPr>
        <w:t xml:space="preserve"> </w:t>
      </w:r>
      <w:r w:rsidRPr="00495918">
        <w:rPr>
          <w:sz w:val="14"/>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r>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495918">
        <w:rPr>
          <w:sz w:val="14"/>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495918">
        <w:rPr>
          <w:sz w:val="14"/>
        </w:rPr>
        <w:t xml:space="preserve">.’”149 </w:t>
      </w:r>
      <w:r w:rsidRPr="0098613E">
        <w:rPr>
          <w:u w:val="single"/>
        </w:rPr>
        <w:t>Trade agreements</w:t>
      </w:r>
      <w:r w:rsidRPr="00495918">
        <w:rPr>
          <w:sz w:val="14"/>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495918">
        <w:rPr>
          <w:sz w:val="14"/>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495918">
        <w:rPr>
          <w:sz w:val="14"/>
        </w:rPr>
        <w:t>151</w:t>
      </w:r>
      <w:r w:rsidRPr="00495918">
        <w:rPr>
          <w:sz w:val="14"/>
        </w:rPr>
        <w:t xml:space="preserve"> </w:t>
      </w:r>
      <w:r w:rsidRPr="00495918">
        <w:rPr>
          <w:sz w:val="14"/>
        </w:rPr>
        <w:t xml:space="preserve">That said, the ICJ often does infer the existence of </w:t>
      </w:r>
      <w:proofErr w:type="spellStart"/>
      <w:r w:rsidRPr="00495918">
        <w:rPr>
          <w:sz w:val="14"/>
        </w:rPr>
        <w:t>opinio</w:t>
      </w:r>
      <w:proofErr w:type="spellEnd"/>
      <w:r w:rsidRPr="00495918">
        <w:rPr>
          <w:sz w:val="14"/>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495918">
        <w:rPr>
          <w:sz w:val="14"/>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495918">
        <w:rPr>
          <w:sz w:val="14"/>
        </w:rPr>
        <w:t xml:space="preserve">.153 Thus, </w:t>
      </w:r>
      <w:r w:rsidRPr="00D2046C">
        <w:rPr>
          <w:u w:val="single"/>
        </w:rPr>
        <w:t>ILO members understand there is an underlying obligation to respect FOA in law and practice</w:t>
      </w:r>
      <w:r w:rsidRPr="00495918">
        <w:rPr>
          <w:sz w:val="14"/>
        </w:rPr>
        <w:t>.154</w:t>
      </w:r>
      <w:r>
        <w:rPr>
          <w:rStyle w:val="Emphasis"/>
        </w:rPr>
        <w:t xml:space="preserve"> </w:t>
      </w:r>
      <w:r w:rsidRPr="00495918">
        <w:rPr>
          <w:sz w:val="14"/>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495918">
        <w:rPr>
          <w:sz w:val="14"/>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495918">
        <w:rPr>
          <w:sz w:val="14"/>
        </w:rPr>
        <w:t xml:space="preserve"> (</w:t>
      </w:r>
      <w:proofErr w:type="spellStart"/>
      <w:r w:rsidRPr="00495918">
        <w:rPr>
          <w:sz w:val="14"/>
        </w:rPr>
        <w:t>opinio</w:t>
      </w:r>
      <w:proofErr w:type="spellEnd"/>
      <w:r w:rsidRPr="00495918">
        <w:rPr>
          <w:sz w:val="14"/>
        </w:rPr>
        <w:t xml:space="preserve">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495918">
        <w:rPr>
          <w:sz w:val="14"/>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r>
        <w:rPr>
          <w:u w:val="single"/>
        </w:rPr>
        <w:t xml:space="preserve"> </w:t>
      </w: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495918">
        <w:rPr>
          <w:sz w:val="14"/>
        </w:rPr>
        <w:t xml:space="preserve">. However, as explained earlier, </w:t>
      </w:r>
      <w:r w:rsidRPr="002A1AC9">
        <w:rPr>
          <w:u w:val="single"/>
        </w:rPr>
        <w:t xml:space="preserve">national courts for </w:t>
      </w:r>
      <w:r w:rsidRPr="002A1AC9">
        <w:rPr>
          <w:rStyle w:val="Emphasis"/>
        </w:rPr>
        <w:t>two of the six non-ratifying countries</w:t>
      </w:r>
      <w:r w:rsidRPr="00495918">
        <w:rPr>
          <w:sz w:val="14"/>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495918">
        <w:rPr>
          <w:sz w:val="14"/>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495918">
        <w:rPr>
          <w:sz w:val="14"/>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495918">
        <w:rPr>
          <w:sz w:val="14"/>
        </w:rPr>
        <w:t>159</w:t>
      </w:r>
      <w:r w:rsidRPr="00495918">
        <w:rPr>
          <w:sz w:val="14"/>
        </w:rPr>
        <w:t xml:space="preserve"> </w:t>
      </w:r>
      <w:r w:rsidRPr="00495918">
        <w:rPr>
          <w:sz w:val="14"/>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495918">
        <w:rPr>
          <w:sz w:val="14"/>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495918">
        <w:rPr>
          <w:sz w:val="14"/>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w:t>
      </w:r>
      <w:proofErr w:type="spellStart"/>
      <w:r w:rsidRPr="002A1AC9">
        <w:rPr>
          <w:rStyle w:val="Emphasis"/>
        </w:rPr>
        <w:t>opinio</w:t>
      </w:r>
      <w:proofErr w:type="spellEnd"/>
      <w:r w:rsidRPr="002A1AC9">
        <w:rPr>
          <w:rStyle w:val="Emphasis"/>
        </w:rPr>
        <w:t xml:space="preserve"> juris) in the absence of any explanation to the contrary</w:t>
      </w:r>
      <w:r w:rsidRPr="002A1AC9">
        <w:rPr>
          <w:u w:val="single"/>
        </w:rPr>
        <w:t>.”</w:t>
      </w:r>
      <w:r w:rsidRPr="00495918">
        <w:rPr>
          <w:sz w:val="14"/>
        </w:rPr>
        <w:t>162</w:t>
      </w:r>
      <w:r w:rsidRPr="00495918">
        <w:rPr>
          <w:sz w:val="14"/>
        </w:rPr>
        <w:t xml:space="preserve"> </w:t>
      </w:r>
      <w:r w:rsidRPr="00495918">
        <w:rPr>
          <w:sz w:val="14"/>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r w:rsidRPr="00495918">
        <w:rPr>
          <w:sz w:val="14"/>
        </w:rPr>
        <w:t xml:space="preserve"> </w:t>
      </w:r>
      <w:r w:rsidRPr="00495918">
        <w:rPr>
          <w:sz w:val="14"/>
        </w:rPr>
        <w:t xml:space="preserve">A third reason to infer </w:t>
      </w:r>
      <w:proofErr w:type="spellStart"/>
      <w:r w:rsidRPr="00495918">
        <w:rPr>
          <w:sz w:val="14"/>
        </w:rPr>
        <w:t>opinio</w:t>
      </w:r>
      <w:proofErr w:type="spellEnd"/>
      <w:r w:rsidRPr="00495918">
        <w:rPr>
          <w:sz w:val="14"/>
        </w:rPr>
        <w:t xml:space="preserve"> juris (in addition to the centrality of FOA principles within the ILO Constitution and the strong evidence of FOA and </w:t>
      </w:r>
      <w:proofErr w:type="spellStart"/>
      <w:r w:rsidRPr="00495918">
        <w:rPr>
          <w:sz w:val="14"/>
        </w:rPr>
        <w:t>rightto</w:t>
      </w:r>
      <w:proofErr w:type="spellEnd"/>
      <w:r w:rsidRPr="00495918">
        <w:rPr>
          <w:sz w:val="14"/>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r w:rsidRPr="00495918">
        <w:rPr>
          <w:sz w:val="14"/>
        </w:rPr>
        <w:t xml:space="preserve"> </w:t>
      </w:r>
      <w:r w:rsidRPr="00495918">
        <w:rPr>
          <w:sz w:val="14"/>
        </w:rPr>
        <w:t xml:space="preserve">In 2018, responding to a press briefing on a strike by U.N. employees following announced pay cuts, the Deputy Spokesman for the U.N. </w:t>
      </w:r>
      <w:proofErr w:type="spellStart"/>
      <w:r w:rsidRPr="00495918">
        <w:rPr>
          <w:sz w:val="14"/>
        </w:rPr>
        <w:t>SecretaryGeneral</w:t>
      </w:r>
      <w:proofErr w:type="spellEnd"/>
      <w:r w:rsidRPr="00495918">
        <w:rPr>
          <w:sz w:val="14"/>
        </w:rPr>
        <w:t xml:space="preserve"> reiterated the U.N. view that the right to strike is indeed CIL and did so in the context of the right being asserted by public employees not involved in the administration of the state:</w:t>
      </w:r>
      <w:r w:rsidRPr="00495918">
        <w:rPr>
          <w:sz w:val="14"/>
        </w:rPr>
        <w:t xml:space="preserve"> </w:t>
      </w:r>
      <w:r w:rsidRPr="00495918">
        <w:rPr>
          <w:sz w:val="14"/>
        </w:rPr>
        <w:t>Question: Does the Secretary-General believe that U.N. staff have a right to take part in industrial action?</w:t>
      </w:r>
      <w:r w:rsidRPr="00495918">
        <w:rPr>
          <w:sz w:val="14"/>
        </w:rPr>
        <w:t xml:space="preserve"> </w:t>
      </w:r>
      <w:r w:rsidRPr="00495918">
        <w:rPr>
          <w:sz w:val="14"/>
        </w:rPr>
        <w:t>Deputy Spokesman: We believe the right to strike is part of customary international law.167</w:t>
      </w:r>
      <w:r w:rsidRPr="00495918">
        <w:rPr>
          <w:sz w:val="14"/>
        </w:rPr>
        <w:t xml:space="preserve"> </w:t>
      </w:r>
      <w:r w:rsidRPr="00495918">
        <w:rPr>
          <w:sz w:val="14"/>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495918">
        <w:rPr>
          <w:sz w:val="14"/>
        </w:rPr>
        <w:t>. 168 And as noted earlier, the two treaties—each ratified by over 80 percent of U.N members—include a clause explicitly identifying respect for ILO Convention 87.</w:t>
      </w:r>
      <w:r w:rsidRPr="00495918">
        <w:rPr>
          <w:sz w:val="14"/>
        </w:rPr>
        <w:t xml:space="preserve"> </w:t>
      </w:r>
      <w:r w:rsidRPr="00495918">
        <w:rPr>
          <w:sz w:val="14"/>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95918">
        <w:rPr>
          <w:sz w:val="14"/>
        </w:rPr>
        <w:t xml:space="preserve">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495918">
        <w:rPr>
          <w:sz w:val="14"/>
        </w:rPr>
        <w:t>opinio</w:t>
      </w:r>
      <w:proofErr w:type="spellEnd"/>
      <w:r w:rsidRPr="00495918">
        <w:rPr>
          <w:sz w:val="14"/>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616FD0E8" w14:textId="77777777" w:rsidR="00495918" w:rsidRDefault="00495918" w:rsidP="00495918"/>
    <w:p w14:paraId="19AE4F51" w14:textId="77777777" w:rsidR="00495918" w:rsidRDefault="00495918" w:rsidP="00495918">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4F2593A4" w14:textId="77777777" w:rsidR="00495918" w:rsidRPr="00463A35" w:rsidRDefault="00495918" w:rsidP="00495918">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7" w:history="1">
        <w:r w:rsidRPr="00111F4F">
          <w:rPr>
            <w:rStyle w:val="Hyperlink"/>
          </w:rPr>
          <w:t>https://sci-hub.se/https://doi.org/10.1177/2031952521994412</w:t>
        </w:r>
      </w:hyperlink>
      <w:r>
        <w:t>] Justin</w:t>
      </w:r>
    </w:p>
    <w:p w14:paraId="6F9DE3C6" w14:textId="77777777" w:rsidR="00495918" w:rsidRPr="00B57BC0" w:rsidRDefault="00495918" w:rsidP="00495918">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60CCAF78" w14:textId="77777777" w:rsidR="00495918" w:rsidRDefault="00495918" w:rsidP="00495918">
      <w:pPr>
        <w:pStyle w:val="Heading4"/>
      </w:pPr>
      <w:r>
        <w:t xml:space="preserve">Scenario one is </w:t>
      </w:r>
      <w:r w:rsidRPr="00C7231B">
        <w:rPr>
          <w:u w:val="single"/>
        </w:rPr>
        <w:t>SDG</w:t>
      </w:r>
      <w:r>
        <w:t>:</w:t>
      </w:r>
    </w:p>
    <w:p w14:paraId="2774765F" w14:textId="77777777" w:rsidR="00495918" w:rsidRDefault="00495918" w:rsidP="00495918">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39EDE3F1" w14:textId="77777777" w:rsidR="00495918" w:rsidRPr="008751FE" w:rsidRDefault="00495918" w:rsidP="00495918">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8" w:history="1">
        <w:r w:rsidRPr="00350781">
          <w:rPr>
            <w:rStyle w:val="Hyperlink"/>
          </w:rPr>
          <w:t>https://www.ilo.org/global/standards/introduction-to-international-labour-standards/the-benefits-of-international-labour-standards/lang--en/index.htm</w:t>
        </w:r>
      </w:hyperlink>
      <w:r>
        <w:t xml:space="preserve">] Justin </w:t>
      </w:r>
    </w:p>
    <w:p w14:paraId="764E6EB0" w14:textId="77777777" w:rsidR="00495918" w:rsidRPr="00CF4094" w:rsidRDefault="00495918" w:rsidP="00495918">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w:t>
      </w:r>
      <w:proofErr w:type="spellStart"/>
      <w:r w:rsidRPr="00CF4094">
        <w:rPr>
          <w:u w:val="single"/>
        </w:rPr>
        <w:t>labour</w:t>
      </w:r>
      <w:proofErr w:type="spellEnd"/>
      <w:r w:rsidRPr="00CF4094">
        <w:rPr>
          <w:u w:val="single"/>
        </w:rPr>
        <w:t xml:space="preserve">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 xml:space="preserve">international </w:t>
      </w:r>
      <w:proofErr w:type="spellStart"/>
      <w:r w:rsidRPr="00CF4094">
        <w:rPr>
          <w:u w:val="single"/>
        </w:rPr>
        <w:t>labour</w:t>
      </w:r>
      <w:proofErr w:type="spellEnd"/>
      <w:r w:rsidRPr="00CF4094">
        <w:rPr>
          <w:u w:val="single"/>
        </w:rPr>
        <w:t xml:space="preserve"> standards call for the creation of institutions and mechanisms which can enforce </w:t>
      </w:r>
      <w:proofErr w:type="spellStart"/>
      <w:r w:rsidRPr="00CF4094">
        <w:rPr>
          <w:u w:val="single"/>
        </w:rPr>
        <w:t>labour</w:t>
      </w:r>
      <w:proofErr w:type="spellEnd"/>
      <w:r w:rsidRPr="00CF4094">
        <w:rPr>
          <w:u w:val="single"/>
        </w:rPr>
        <w:t xml:space="preserve">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39F9437C" w14:textId="77777777" w:rsidR="00495918" w:rsidRDefault="00495918" w:rsidP="00495918"/>
    <w:p w14:paraId="2A9EB51B" w14:textId="77777777" w:rsidR="00495918" w:rsidRPr="00594ADE" w:rsidRDefault="00495918" w:rsidP="00495918">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2596841C" w14:textId="77777777" w:rsidR="00495918" w:rsidRPr="00594ADE" w:rsidRDefault="00495918" w:rsidP="00495918">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1A56DB99" w14:textId="77777777" w:rsidR="00495918" w:rsidRDefault="00495918" w:rsidP="00495918">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is able to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w:t>
      </w:r>
      <w:proofErr w:type="gramStart"/>
      <w:r w:rsidRPr="00594ADE">
        <w:rPr>
          <w:sz w:val="16"/>
        </w:rPr>
        <w:t>4)shows</w:t>
      </w:r>
      <w:proofErr w:type="gramEnd"/>
      <w:r w:rsidRPr="00594ADE">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sidRPr="00594ADE">
        <w:rPr>
          <w:sz w:val="16"/>
        </w:rPr>
        <w:t>mid 2000s</w:t>
      </w:r>
      <w:proofErr w:type="spellEnd"/>
      <w:r w:rsidRPr="00594ADE">
        <w:rPr>
          <w:sz w:val="16"/>
        </w:rPr>
        <w:t>.</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4BC8DECB" w14:textId="77777777" w:rsidR="00495918" w:rsidRPr="008751FE" w:rsidRDefault="00495918" w:rsidP="00495918">
      <w:pPr>
        <w:pStyle w:val="Heading4"/>
      </w:pPr>
      <w:r>
        <w:t xml:space="preserve">Scenario two is </w:t>
      </w:r>
      <w:r w:rsidRPr="00C7231B">
        <w:rPr>
          <w:u w:val="single"/>
        </w:rPr>
        <w:t>climate change</w:t>
      </w:r>
      <w:r>
        <w:t>:</w:t>
      </w:r>
    </w:p>
    <w:p w14:paraId="7417FC97" w14:textId="77777777" w:rsidR="00495918" w:rsidRDefault="00495918" w:rsidP="00495918">
      <w:pPr>
        <w:pStyle w:val="Heading4"/>
      </w:pPr>
      <w:proofErr w:type="spellStart"/>
      <w:r w:rsidRPr="00D10FB5">
        <w:rPr>
          <w:i/>
        </w:rPr>
        <w:t>Opinio</w:t>
      </w:r>
      <w:proofErr w:type="spellEnd"/>
      <w:r w:rsidRPr="00D10FB5">
        <w:rPr>
          <w:i/>
        </w:rPr>
        <w:t xml:space="preserve">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57422DCE" w14:textId="77777777" w:rsidR="00495918" w:rsidRPr="00C41D3E" w:rsidRDefault="00495918" w:rsidP="00495918">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9" w:history="1">
        <w:r w:rsidRPr="00AF436A">
          <w:rPr>
            <w:rStyle w:val="Hyperlink"/>
          </w:rPr>
          <w:t>https://scholarship.law.nd.edu/cgi/viewcontent.cgi?article=1034&amp;context=ndjicl</w:t>
        </w:r>
      </w:hyperlink>
      <w:r>
        <w:t>] Justin</w:t>
      </w:r>
    </w:p>
    <w:p w14:paraId="20E428E8" w14:textId="77777777" w:rsidR="00495918" w:rsidRDefault="00495918" w:rsidP="00495918">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proofErr w:type="spellStart"/>
      <w:r w:rsidRPr="008D2E40">
        <w:rPr>
          <w:highlight w:val="green"/>
          <w:u w:val="single"/>
        </w:rPr>
        <w:t>opinio</w:t>
      </w:r>
      <w:proofErr w:type="spellEnd"/>
      <w:r w:rsidRPr="008D2E40">
        <w:rPr>
          <w:highlight w:val="green"/>
          <w:u w:val="single"/>
        </w:rPr>
        <w:t xml:space="preserve"> juris</w:t>
      </w:r>
      <w:r w:rsidRPr="00D10FB5">
        <w:rPr>
          <w:u w:val="single"/>
        </w:rPr>
        <w:t xml:space="preserve"> </w:t>
      </w:r>
      <w:proofErr w:type="spellStart"/>
      <w:r w:rsidRPr="00D10FB5">
        <w:rPr>
          <w:u w:val="single"/>
        </w:rPr>
        <w:t>sive</w:t>
      </w:r>
      <w:proofErr w:type="spellEnd"/>
      <w:r w:rsidRPr="00D10FB5">
        <w:rPr>
          <w:u w:val="single"/>
        </w:rPr>
        <w:t xml:space="preserve"> </w:t>
      </w:r>
      <w:proofErr w:type="spellStart"/>
      <w:r w:rsidRPr="00D10FB5">
        <w:rPr>
          <w:u w:val="single"/>
        </w:rPr>
        <w:t>necessitatis</w:t>
      </w:r>
      <w:proofErr w:type="spellEnd"/>
      <w:r w:rsidRPr="00D10FB5">
        <w:rPr>
          <w:u w:val="single"/>
        </w:rPr>
        <w:t xml:space="preserve">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w:t>
      </w:r>
      <w:proofErr w:type="spellStart"/>
      <w:r w:rsidRPr="00D10FB5">
        <w:rPr>
          <w:sz w:val="10"/>
        </w:rPr>
        <w:t>erga</w:t>
      </w:r>
      <w:proofErr w:type="spellEnd"/>
      <w:r w:rsidRPr="00D10FB5">
        <w:rPr>
          <w:sz w:val="10"/>
        </w:rPr>
        <w:t xml:space="preserve"> </w:t>
      </w:r>
      <w:proofErr w:type="spellStart"/>
      <w:r w:rsidRPr="00D10FB5">
        <w:rPr>
          <w:sz w:val="10"/>
        </w:rPr>
        <w:t>omnes</w:t>
      </w:r>
      <w:proofErr w:type="spellEnd"/>
      <w:r w:rsidRPr="00D10FB5">
        <w:rPr>
          <w:sz w:val="10"/>
        </w:rPr>
        <w:t xml:space="preserve">,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final destination.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w:t>
      </w:r>
      <w:proofErr w:type="spellStart"/>
      <w:r w:rsidRPr="00D10FB5">
        <w:rPr>
          <w:sz w:val="10"/>
          <w:szCs w:val="8"/>
        </w:rPr>
        <w:t>conser</w:t>
      </w:r>
      <w:proofErr w:type="spellEnd"/>
      <w:r w:rsidRPr="00D10FB5">
        <w:rPr>
          <w:sz w:val="10"/>
          <w:szCs w:val="8"/>
        </w:rPr>
        <w:t xml:space="preserve"> </w:t>
      </w:r>
      <w:proofErr w:type="spellStart"/>
      <w:r w:rsidRPr="00D10FB5">
        <w:rPr>
          <w:sz w:val="10"/>
          <w:szCs w:val="8"/>
        </w:rPr>
        <w:t>vation</w:t>
      </w:r>
      <w:proofErr w:type="spellEnd"/>
      <w:r w:rsidRPr="00D10FB5">
        <w:rPr>
          <w:sz w:val="10"/>
          <w:szCs w:val="8"/>
        </w:rPr>
        <w:t xml:space="preserve">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w:t>
      </w:r>
      <w:proofErr w:type="spellStart"/>
      <w:r w:rsidRPr="00D10FB5">
        <w:rPr>
          <w:sz w:val="10"/>
          <w:szCs w:val="8"/>
        </w:rPr>
        <w:t>oth</w:t>
      </w:r>
      <w:proofErr w:type="spellEnd"/>
      <w:r w:rsidRPr="00D10FB5">
        <w:rPr>
          <w:sz w:val="10"/>
          <w:szCs w:val="8"/>
        </w:rPr>
        <w:t xml:space="preserve"> aspects of man’s environment, the natural and the man-made, are essential to his well-being and to the enjoyment of basic human rights—even the right to life itself.”52 Vice-President Christopher </w:t>
      </w:r>
      <w:proofErr w:type="spellStart"/>
      <w:r w:rsidRPr="00D10FB5">
        <w:rPr>
          <w:sz w:val="10"/>
          <w:szCs w:val="8"/>
        </w:rPr>
        <w:t>Weeramantry</w:t>
      </w:r>
      <w:proofErr w:type="spellEnd"/>
      <w:r w:rsidRPr="00D10FB5">
        <w:rPr>
          <w:sz w:val="10"/>
          <w:szCs w:val="8"/>
        </w:rPr>
        <w:t xml:space="preserve"> later accentuated this linkage in his eloquent separate opinion to </w:t>
      </w:r>
      <w:proofErr w:type="spellStart"/>
      <w:r w:rsidRPr="00D10FB5">
        <w:rPr>
          <w:sz w:val="10"/>
          <w:szCs w:val="8"/>
        </w:rPr>
        <w:t>GabˇcíkovoNagymaros</w:t>
      </w:r>
      <w:proofErr w:type="spellEnd"/>
      <w:r w:rsidRPr="00D10FB5">
        <w:rPr>
          <w:sz w:val="10"/>
          <w:szCs w:val="8"/>
        </w:rPr>
        <w:t xml:space="preserve">.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rather than the environment in its own right.59 Principle 1 of the Rio Declaration provides that “[h]</w:t>
      </w:r>
      <w:proofErr w:type="spellStart"/>
      <w:r w:rsidRPr="00D10FB5">
        <w:rPr>
          <w:sz w:val="10"/>
        </w:rPr>
        <w:t>uman</w:t>
      </w:r>
      <w:proofErr w:type="spellEnd"/>
      <w:r w:rsidRPr="00D10FB5">
        <w:rPr>
          <w:sz w:val="10"/>
        </w:rPr>
        <w:t xml:space="preserve"> beings are at the </w:t>
      </w:r>
      <w:proofErr w:type="spellStart"/>
      <w:r w:rsidRPr="00D10FB5">
        <w:rPr>
          <w:sz w:val="10"/>
        </w:rPr>
        <w:t>centre</w:t>
      </w:r>
      <w:proofErr w:type="spellEnd"/>
      <w:r w:rsidRPr="00D10FB5">
        <w:rPr>
          <w:sz w:val="10"/>
        </w:rPr>
        <w:t xml:space="preserv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6C02036D" w14:textId="77777777" w:rsidR="00495918" w:rsidRDefault="00495918" w:rsidP="00495918">
      <w:pPr>
        <w:rPr>
          <w:u w:val="single"/>
        </w:rPr>
      </w:pPr>
    </w:p>
    <w:p w14:paraId="244A60D0" w14:textId="77777777" w:rsidR="00495918" w:rsidRPr="004C0DE1" w:rsidRDefault="00495918" w:rsidP="00495918">
      <w:pPr>
        <w:pStyle w:val="Heading4"/>
      </w:pPr>
      <w:r>
        <w:t xml:space="preserve">Extinction – contrary models are </w:t>
      </w:r>
      <w:r w:rsidRPr="002F5A9F">
        <w:rPr>
          <w:u w:val="single"/>
        </w:rPr>
        <w:t>incorrect</w:t>
      </w:r>
      <w:r>
        <w:t>.</w:t>
      </w:r>
    </w:p>
    <w:p w14:paraId="5470DAE9" w14:textId="77777777" w:rsidR="00495918" w:rsidRPr="00DB16C2" w:rsidRDefault="00495918" w:rsidP="00495918">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w:t>
      </w:r>
      <w:hyperlink r:id="rId10"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088B0433" w14:textId="77777777" w:rsidR="00495918" w:rsidRDefault="00495918" w:rsidP="00495918">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1"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2"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3"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proofErr w:type="gramStart"/>
      <w:r w:rsidRPr="008D2E40">
        <w:rPr>
          <w:color w:val="000000" w:themeColor="text1"/>
          <w:highlight w:val="green"/>
          <w:u w:val="single"/>
        </w:rPr>
        <w:t>ag</w:t>
      </w:r>
      <w:r w:rsidRPr="002F5A9F">
        <w:rPr>
          <w:color w:val="000000" w:themeColor="text1"/>
          <w:u w:val="single"/>
        </w:rPr>
        <w:t>riculture</w:t>
      </w:r>
      <w:proofErr w:type="gramEnd"/>
      <w:r w:rsidRPr="002F5A9F">
        <w:rPr>
          <w:color w:val="000000" w:themeColor="text1"/>
          <w:u w:val="single"/>
        </w:rPr>
        <w:t xml:space="preserv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4"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319E2661" w14:textId="77777777" w:rsidR="00495918" w:rsidRDefault="00495918" w:rsidP="00495918">
      <w:pPr>
        <w:pStyle w:val="Heading3"/>
      </w:pPr>
      <w:r>
        <w:t>1AC – Plan</w:t>
      </w:r>
    </w:p>
    <w:p w14:paraId="1B33174E" w14:textId="77777777" w:rsidR="00495918" w:rsidRDefault="00495918" w:rsidP="00495918">
      <w:pPr>
        <w:pStyle w:val="Heading4"/>
      </w:pPr>
      <w:r>
        <w:t>Plan text: The United States of America ought to recognize an unconditional right of workers to strike.</w:t>
      </w:r>
    </w:p>
    <w:p w14:paraId="1211CA6E" w14:textId="77777777" w:rsidR="00495918" w:rsidRDefault="00495918" w:rsidP="00495918"/>
    <w:p w14:paraId="4F8F8F30" w14:textId="77777777" w:rsidR="00495918" w:rsidRPr="002D5537" w:rsidRDefault="00495918" w:rsidP="00495918">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51750B3D" w14:textId="77777777" w:rsidR="00495918" w:rsidRPr="00D2046C" w:rsidRDefault="00495918" w:rsidP="00495918">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5" w:history="1">
        <w:r w:rsidRPr="00111F4F">
          <w:rPr>
            <w:rStyle w:val="Hyperlink"/>
          </w:rPr>
          <w:t>https://digitalcommons.law.yale.edu/cgi/viewcontent.cgi?article=1710&amp;context=yjil</w:t>
        </w:r>
      </w:hyperlink>
      <w:r>
        <w:t>] Justin ** Brackets in original</w:t>
      </w:r>
    </w:p>
    <w:p w14:paraId="123D0518" w14:textId="77777777" w:rsidR="00495918" w:rsidRPr="00696421" w:rsidRDefault="00495918" w:rsidP="00495918">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0188386F" w14:textId="77777777" w:rsidR="00495918" w:rsidRPr="00CB1B8E" w:rsidRDefault="00495918" w:rsidP="00495918">
      <w:pPr>
        <w:pStyle w:val="Heading4"/>
        <w:rPr>
          <w:bCs/>
        </w:rPr>
      </w:pPr>
      <w:r w:rsidRPr="00CB1B8E">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61E9A28F" w14:textId="77777777" w:rsidR="00495918" w:rsidRDefault="00495918" w:rsidP="00495918">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5B0E368B" w14:textId="77777777" w:rsidR="00495918" w:rsidRDefault="00495918" w:rsidP="00495918">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w:t>
      </w:r>
      <w:proofErr w:type="gramStart"/>
      <w:r>
        <w:t>The</w:t>
      </w:r>
      <w:proofErr w:type="gramEnd"/>
      <w:r>
        <w:t xml:space="preserve"> World Trade Organization: Law, Practice and Policy 167-177 (3d ed. 2015).</w:t>
      </w:r>
    </w:p>
    <w:p w14:paraId="4B4F5BB2" w14:textId="77777777" w:rsidR="00495918" w:rsidRDefault="00495918" w:rsidP="00495918">
      <w:pPr>
        <w:pStyle w:val="Heading4"/>
      </w:pPr>
      <w:r>
        <w:t>Reject “</w:t>
      </w:r>
      <w:r w:rsidRPr="00065862">
        <w:rPr>
          <w:u w:val="single"/>
        </w:rPr>
        <w:t>strikes bad</w:t>
      </w:r>
      <w:r>
        <w:t xml:space="preserve">” offense – the aff increases </w:t>
      </w:r>
      <w:r w:rsidRPr="00065862">
        <w:rPr>
          <w:u w:val="single"/>
        </w:rPr>
        <w:t>agreements</w:t>
      </w:r>
      <w:r>
        <w:t xml:space="preserve">, while decreasing </w:t>
      </w:r>
      <w:r w:rsidRPr="00065862">
        <w:rPr>
          <w:u w:val="single"/>
        </w:rPr>
        <w:t>strikes</w:t>
      </w:r>
      <w:r>
        <w:t>.</w:t>
      </w:r>
    </w:p>
    <w:p w14:paraId="3E7D9667" w14:textId="77777777" w:rsidR="00495918" w:rsidRPr="00065862" w:rsidRDefault="00495918" w:rsidP="00495918">
      <w:r>
        <w:t xml:space="preserve">CHRIS </w:t>
      </w:r>
      <w:r w:rsidRPr="00956BCD">
        <w:rPr>
          <w:rStyle w:val="Style13ptBold"/>
        </w:rPr>
        <w:t>WHITE 08</w:t>
      </w:r>
      <w:r>
        <w:t xml:space="preserve">, </w:t>
      </w:r>
      <w:r w:rsidRPr="00956BCD">
        <w:t xml:space="preserve">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w:t>
      </w:r>
      <w:proofErr w:type="gramStart"/>
      <w:r w:rsidRPr="00956BCD">
        <w:t>researches</w:t>
      </w:r>
      <w:proofErr w:type="gramEnd"/>
      <w:r w:rsidRPr="00956BCD">
        <w:t xml:space="preserve"> </w:t>
      </w:r>
      <w:proofErr w:type="spellStart"/>
      <w:r w:rsidRPr="00956BCD">
        <w:t>labour</w:t>
      </w:r>
      <w:proofErr w:type="spellEnd"/>
      <w:r w:rsidRPr="00956BCD">
        <w:t xml:space="preserve"> law, does part-time work for unions and sessional tutoring in Politics at the Australian National University. See posts on the right to strike on his blog, http://chriswhiteonline.org June 2009</w:t>
      </w:r>
      <w:r>
        <w:t>, (“</w:t>
      </w:r>
      <w:r w:rsidRPr="00956BCD">
        <w:t xml:space="preserve">FIREWALLING THE RIGHT TO STRIKE IN </w:t>
      </w:r>
      <w:proofErr w:type="gramStart"/>
      <w:r w:rsidRPr="00956BCD">
        <w:t>AUSTRALIA?</w:t>
      </w:r>
      <w:r>
        <w:t>,</w:t>
      </w:r>
      <w:proofErr w:type="gramEnd"/>
      <w:r>
        <w:t>” 10 November, 2008, PDF) Justin</w:t>
      </w:r>
    </w:p>
    <w:p w14:paraId="72FFC5FB" w14:textId="77777777" w:rsidR="00495918" w:rsidRPr="00065862" w:rsidRDefault="00495918" w:rsidP="00495918">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xml:space="preserve">, but </w:t>
      </w:r>
      <w:proofErr w:type="spellStart"/>
      <w:r w:rsidRPr="00065862">
        <w:rPr>
          <w:u w:val="single"/>
        </w:rPr>
        <w:t>Romeyn</w:t>
      </w:r>
      <w:proofErr w:type="spellEnd"/>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1854B1A1" w14:textId="77777777" w:rsidR="00495918" w:rsidRPr="00C224B8" w:rsidRDefault="00495918" w:rsidP="00495918">
      <w:pPr>
        <w:pStyle w:val="Heading4"/>
      </w:pPr>
      <w:r w:rsidRPr="00C224B8">
        <w:t xml:space="preserve">WORKERS STILL DISRUPT WORK WITHOUT THE RIGHT TO STRIKE, NON-UNIQUES THEIR LINKS </w:t>
      </w:r>
    </w:p>
    <w:p w14:paraId="042F3C51" w14:textId="77777777" w:rsidR="00495918" w:rsidRPr="00C224B8" w:rsidRDefault="00495918" w:rsidP="00495918">
      <w:r w:rsidRPr="00C224B8">
        <w:rPr>
          <w:rStyle w:val="Style13ptBold"/>
        </w:rPr>
        <w:t>ULI 19</w:t>
      </w:r>
      <w:r w:rsidRPr="00C224B8">
        <w:t xml:space="preserve"> Undergraduate Labor Institute (labor policy think-tank run by Cornell undergraduates), 3/17/2019, The Case </w:t>
      </w:r>
      <w:proofErr w:type="gramStart"/>
      <w:r w:rsidRPr="00C224B8">
        <w:t>For</w:t>
      </w:r>
      <w:proofErr w:type="gramEnd"/>
      <w:r w:rsidRPr="00C224B8">
        <w:t xml:space="preserve"> Striking In The Public Sector, https://www.cornelluli.com/post/the-case-for-striking-in-the-public-sector</w:t>
      </w:r>
    </w:p>
    <w:p w14:paraId="2329A633" w14:textId="77777777" w:rsidR="00495918" w:rsidRPr="00C224B8" w:rsidRDefault="00495918" w:rsidP="00495918">
      <w:pPr>
        <w:rPr>
          <w:rStyle w:val="Emphasis"/>
        </w:rPr>
      </w:pPr>
      <w:r w:rsidRPr="00C224B8">
        <w:rPr>
          <w:sz w:val="16"/>
        </w:rPr>
        <w:t>Laws like this attempt to deter public sector strikes by attempting to penalize workers beyond the already numerous costs of striking. Reasons cited for restricting the ability of public sector employees to strike include the belief that public sector employees already receive sufficient pay and benefits, or that the provision of collective bargaining, especially strikes, would yield these employees too much political power, in that their services are necessary for society to function as it does.</w:t>
      </w:r>
      <w:r w:rsidRPr="00C819E4">
        <w:rPr>
          <w:sz w:val="16"/>
        </w:rPr>
        <w:t xml:space="preserve"> </w:t>
      </w:r>
      <w:r w:rsidRPr="00C224B8">
        <w:rPr>
          <w:sz w:val="16"/>
        </w:rPr>
        <w:t xml:space="preserve">The faultiness of the first reason lies in the fact that </w:t>
      </w:r>
      <w:r w:rsidRPr="00C224B8">
        <w:rPr>
          <w:rStyle w:val="Emphasis"/>
        </w:rPr>
        <w:t>when public sector employees are allowed to strike, the wage concessions made by employers are not excessive</w:t>
      </w:r>
      <w:r w:rsidRPr="00C224B8">
        <w:rPr>
          <w:sz w:val="16"/>
        </w:rPr>
        <w:t xml:space="preserve">. According to the Economic Policy Institute, </w:t>
      </w:r>
      <w:r w:rsidRPr="00C224B8">
        <w:rPr>
          <w:rStyle w:val="Emphasis"/>
        </w:rPr>
        <w:t>“Employees covered by the right to strike earn about 2 percent to 5 percent more than those without</w:t>
      </w:r>
      <w:r w:rsidRPr="00C224B8">
        <w:rPr>
          <w:sz w:val="16"/>
        </w:rPr>
        <w:t xml:space="preserve"> it.”</w:t>
      </w:r>
      <w:hyperlink r:id="rId16" w:anchor="_ftn2" w:tgtFrame="_top" w:history="1">
        <w:r w:rsidRPr="00C224B8">
          <w:rPr>
            <w:rStyle w:val="Hyperlink"/>
            <w:sz w:val="16"/>
          </w:rPr>
          <w:t>[2]</w:t>
        </w:r>
      </w:hyperlink>
      <w:r w:rsidRPr="00C224B8">
        <w:rPr>
          <w:sz w:val="16"/>
        </w:rPr>
        <w:t xml:space="preserve"> To give this figure significance, the relative union wage effect, states that </w:t>
      </w:r>
      <w:r w:rsidRPr="00C224B8">
        <w:rPr>
          <w:rStyle w:val="Emphasis"/>
        </w:rPr>
        <w:t>unionized workers earn about 15 to 20 percent more than nonunionized workers (in the private sector</w:t>
      </w:r>
      <w:r w:rsidRPr="00C224B8">
        <w:rPr>
          <w:sz w:val="16"/>
        </w:rPr>
        <w:t>).</w:t>
      </w:r>
      <w:hyperlink r:id="rId17" w:anchor="_ftn3" w:tgtFrame="_top" w:history="1">
        <w:r w:rsidRPr="00C224B8">
          <w:rPr>
            <w:rStyle w:val="Hyperlink"/>
            <w:sz w:val="16"/>
          </w:rPr>
          <w:t>[3]</w:t>
        </w:r>
      </w:hyperlink>
      <w:r w:rsidRPr="00C224B8">
        <w:rPr>
          <w:sz w:val="16"/>
        </w:rPr>
        <w:t xml:space="preserve"> While it may be true that public sector employees enjoy higher wages than employees in the private sector, the concern that they will be overpaid upon receiving collective bargaining rights is unreasonable.</w:t>
      </w:r>
      <w:r w:rsidRPr="00C819E4">
        <w:rPr>
          <w:sz w:val="16"/>
        </w:rPr>
        <w:t xml:space="preserve"> </w:t>
      </w:r>
      <w:r w:rsidRPr="00C224B8">
        <w:rPr>
          <w:sz w:val="16"/>
        </w:rPr>
        <w:t xml:space="preserve">The second reason, the fear of employees gaining undue political power and halting necessary functions of society would be reasonable, bar for the fact that </w:t>
      </w:r>
      <w:r w:rsidRPr="00C224B8">
        <w:rPr>
          <w:rStyle w:val="Emphasis"/>
          <w:highlight w:val="green"/>
        </w:rPr>
        <w:t>states without collective bargaining</w:t>
      </w:r>
      <w:r w:rsidRPr="00C224B8">
        <w:rPr>
          <w:rStyle w:val="Emphasis"/>
        </w:rPr>
        <w:t xml:space="preserve"> laws </w:t>
      </w:r>
      <w:r w:rsidRPr="00C224B8">
        <w:rPr>
          <w:rStyle w:val="Emphasis"/>
          <w:highlight w:val="green"/>
        </w:rPr>
        <w:t>are</w:t>
      </w:r>
      <w:r w:rsidRPr="00C224B8">
        <w:rPr>
          <w:rStyle w:val="Emphasis"/>
        </w:rPr>
        <w:t xml:space="preserve"> actually </w:t>
      </w:r>
      <w:r w:rsidRPr="00C224B8">
        <w:rPr>
          <w:rStyle w:val="Emphasis"/>
          <w:highlight w:val="green"/>
        </w:rPr>
        <w:t>prone to more industrial conflict, in which</w:t>
      </w:r>
      <w:r w:rsidRPr="00C224B8">
        <w:rPr>
          <w:rStyle w:val="Emphasis"/>
        </w:rPr>
        <w:t xml:space="preserve"> public sector </w:t>
      </w:r>
      <w:r w:rsidRPr="00C224B8">
        <w:rPr>
          <w:rStyle w:val="Emphasis"/>
          <w:highlight w:val="green"/>
        </w:rPr>
        <w:t>employees withhold their work using</w:t>
      </w:r>
      <w:r w:rsidRPr="00C224B8">
        <w:rPr>
          <w:rStyle w:val="Emphasis"/>
        </w:rPr>
        <w:t xml:space="preserve"> other tactics, such as “</w:t>
      </w:r>
      <w:r w:rsidRPr="00C224B8">
        <w:rPr>
          <w:rStyle w:val="Emphasis"/>
          <w:highlight w:val="green"/>
        </w:rPr>
        <w:t>slowdowns, work-to-rule campaigns, and “sickouts</w:t>
      </w:r>
      <w:r w:rsidRPr="00C224B8">
        <w:rPr>
          <w:sz w:val="16"/>
        </w:rPr>
        <w:t>.”</w:t>
      </w:r>
      <w:hyperlink r:id="rId18" w:anchor="_ftn4" w:tgtFrame="_top" w:history="1">
        <w:r w:rsidRPr="00C224B8">
          <w:rPr>
            <w:rStyle w:val="Hyperlink"/>
            <w:sz w:val="16"/>
          </w:rPr>
          <w:t>[4]</w:t>
        </w:r>
      </w:hyperlink>
      <w:r w:rsidRPr="00C224B8">
        <w:rPr>
          <w:sz w:val="16"/>
        </w:rPr>
        <w:t xml:space="preserve"> </w:t>
      </w:r>
      <w:r w:rsidRPr="00C224B8">
        <w:rPr>
          <w:rStyle w:val="Emphasis"/>
          <w:highlight w:val="green"/>
        </w:rPr>
        <w:t>Without the right to strike</w:t>
      </w:r>
      <w:r w:rsidRPr="00C224B8">
        <w:rPr>
          <w:rStyle w:val="Emphasis"/>
        </w:rPr>
        <w:t xml:space="preserve"> or use other collective bargaining tools, </w:t>
      </w:r>
      <w:r w:rsidRPr="00C224B8">
        <w:rPr>
          <w:rStyle w:val="Emphasis"/>
          <w:highlight w:val="green"/>
        </w:rPr>
        <w:t>workers still find ways to withhold their work</w:t>
      </w:r>
      <w:r w:rsidRPr="00C224B8">
        <w:rPr>
          <w:rStyle w:val="Emphasis"/>
        </w:rPr>
        <w:t xml:space="preserve"> in the public sector</w:t>
      </w:r>
      <w:r w:rsidRPr="00C224B8">
        <w:rPr>
          <w:sz w:val="16"/>
        </w:rPr>
        <w:t>, so the fear of strikes having this effect is simply borne from a lack of concern for the rights of public sector workers.</w:t>
      </w:r>
      <w:r w:rsidRPr="00C819E4">
        <w:rPr>
          <w:sz w:val="16"/>
        </w:rPr>
        <w:t xml:space="preserve"> </w:t>
      </w:r>
      <w:r w:rsidRPr="00C224B8">
        <w:rPr>
          <w:sz w:val="16"/>
        </w:rPr>
        <w:t xml:space="preserve">Many public sector workers are subject to unfair labor practices and have little tools to combat them due to the notion that they wield massive economic and political power. However, for many employees in the public sector, that is not the case. </w:t>
      </w:r>
      <w:r w:rsidRPr="00C224B8">
        <w:rPr>
          <w:rStyle w:val="Emphasis"/>
        </w:rPr>
        <w:t xml:space="preserve">The right to collectively bargain and strike is not just essential for private sector workers—it is a right that should be extended to the public sector as well. </w:t>
      </w:r>
    </w:p>
    <w:p w14:paraId="58202C76" w14:textId="77777777" w:rsidR="00495918" w:rsidRPr="009F214B" w:rsidRDefault="00495918" w:rsidP="00495918">
      <w:pPr>
        <w:pStyle w:val="Heading3"/>
        <w:rPr>
          <w:rFonts w:cs="Calibri"/>
        </w:rPr>
      </w:pPr>
      <w:r w:rsidRPr="009F214B">
        <w:rPr>
          <w:rFonts w:cs="Calibri"/>
        </w:rPr>
        <w:t>1AC – Framing</w:t>
      </w:r>
    </w:p>
    <w:p w14:paraId="65568CCC" w14:textId="77777777" w:rsidR="00495918" w:rsidRPr="009F214B" w:rsidRDefault="00495918" w:rsidP="00495918">
      <w:pPr>
        <w:pStyle w:val="Heading4"/>
        <w:rPr>
          <w:rFonts w:cs="Calibri"/>
        </w:rPr>
      </w:pPr>
      <w:r w:rsidRPr="009F214B">
        <w:rPr>
          <w:rFonts w:cs="Calibri"/>
        </w:rPr>
        <w:t>The standard is maximizing expected wellbeing.</w:t>
      </w:r>
    </w:p>
    <w:p w14:paraId="44645775" w14:textId="77777777" w:rsidR="00495918" w:rsidRDefault="00495918" w:rsidP="00495918">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587C0C2D" w14:textId="77777777" w:rsidR="00495918" w:rsidRPr="00C7794F" w:rsidRDefault="00495918" w:rsidP="00495918">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29EC1109" w14:textId="77777777" w:rsidR="00495918" w:rsidRPr="008A4BAE" w:rsidRDefault="00495918" w:rsidP="00495918">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 xml:space="preserve">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w:t>
      </w:r>
      <w:proofErr w:type="gramStart"/>
      <w:r w:rsidRPr="007418CD">
        <w:rPr>
          <w:sz w:val="14"/>
        </w:rPr>
        <w:t>as</w:t>
      </w:r>
      <w:proofErr w:type="gramEnd"/>
      <w:r w:rsidRPr="007418CD">
        <w:rPr>
          <w:sz w:val="14"/>
        </w:rPr>
        <w:t xml:space="preserve"> innovators in a range of social sciences, including economics, psychology, sociology, and political science, pursue this line of inquiry.54,55,56,57 International relations stands to gain from similar interdisciplinary insights.</w:t>
      </w:r>
    </w:p>
    <w:p w14:paraId="60565551" w14:textId="77777777" w:rsidR="00495918" w:rsidRPr="009F214B" w:rsidRDefault="00495918" w:rsidP="00495918">
      <w:pPr>
        <w:pStyle w:val="Heading4"/>
        <w:rPr>
          <w:rFonts w:cs="Calibri"/>
        </w:rPr>
      </w:pPr>
      <w:r w:rsidRPr="009F214B">
        <w:rPr>
          <w:rFonts w:cs="Calibri"/>
        </w:rPr>
        <w:t>2] Extinction outweighs</w:t>
      </w:r>
    </w:p>
    <w:p w14:paraId="6B13F677" w14:textId="77777777" w:rsidR="00495918" w:rsidRPr="009F214B" w:rsidRDefault="00495918" w:rsidP="00495918">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77E31E9A" w14:textId="77777777" w:rsidR="00495918" w:rsidRDefault="00495918" w:rsidP="00495918">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5AC15FE2" w14:textId="1FB3262A" w:rsidR="00A95652" w:rsidRDefault="00495918" w:rsidP="00495918">
      <w:pPr>
        <w:pStyle w:val="Heading3"/>
      </w:pPr>
      <w:r>
        <w:t>UV</w:t>
      </w:r>
    </w:p>
    <w:p w14:paraId="4DF6AD6C" w14:textId="77777777" w:rsidR="00495918" w:rsidRPr="00361031" w:rsidRDefault="00495918" w:rsidP="00495918">
      <w:pPr>
        <w:pStyle w:val="Heading4"/>
        <w:rPr>
          <w:bCs/>
        </w:rPr>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36CBCED5" w14:textId="77777777" w:rsidR="00495918" w:rsidRPr="00495918" w:rsidRDefault="00495918" w:rsidP="00495918"/>
    <w:sectPr w:rsidR="00495918" w:rsidRPr="004959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9591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5918"/>
    <w:rsid w:val="004C60E8"/>
    <w:rsid w:val="004E3579"/>
    <w:rsid w:val="004E728B"/>
    <w:rsid w:val="004F39E0"/>
    <w:rsid w:val="00537BD5"/>
    <w:rsid w:val="0057268A"/>
    <w:rsid w:val="0059400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EA719"/>
  <w15:chartTrackingRefBased/>
  <w15:docId w15:val="{CB05890B-08DC-49C2-8EB4-1446CD57C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5918"/>
    <w:rPr>
      <w:rFonts w:ascii="Calibri" w:hAnsi="Calibri"/>
    </w:rPr>
  </w:style>
  <w:style w:type="paragraph" w:styleId="Heading1">
    <w:name w:val="heading 1"/>
    <w:aliases w:val="Pocket"/>
    <w:basedOn w:val="Normal"/>
    <w:next w:val="Normal"/>
    <w:link w:val="Heading1Char"/>
    <w:qFormat/>
    <w:rsid w:val="004959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591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9591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9591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59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5918"/>
  </w:style>
  <w:style w:type="character" w:customStyle="1" w:styleId="Heading1Char">
    <w:name w:val="Heading 1 Char"/>
    <w:aliases w:val="Pocket Char"/>
    <w:basedOn w:val="DefaultParagraphFont"/>
    <w:link w:val="Heading1"/>
    <w:rsid w:val="0049591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591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9591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9591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49591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95918"/>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495918"/>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95918"/>
    <w:rPr>
      <w:color w:val="auto"/>
      <w:u w:val="none"/>
    </w:rPr>
  </w:style>
  <w:style w:type="character" w:styleId="FollowedHyperlink">
    <w:name w:val="FollowedHyperlink"/>
    <w:basedOn w:val="DefaultParagraphFont"/>
    <w:uiPriority w:val="99"/>
    <w:semiHidden/>
    <w:unhideWhenUsed/>
    <w:rsid w:val="00495918"/>
    <w:rPr>
      <w:color w:val="auto"/>
      <w:u w:val="none"/>
    </w:rPr>
  </w:style>
  <w:style w:type="paragraph" w:customStyle="1" w:styleId="textbold">
    <w:name w:val="text bold"/>
    <w:basedOn w:val="Normal"/>
    <w:link w:val="Emphasis"/>
    <w:uiPriority w:val="7"/>
    <w:qFormat/>
    <w:rsid w:val="00495918"/>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49591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global/standards/introduction-to-international-labour-standards/the-benefits-of-international-labour-standards/lang--en/index.htm" TargetMode="External"/><Relationship Id="rId13" Type="http://schemas.openxmlformats.org/officeDocument/2006/relationships/hyperlink" Target="https://www.livescience.com/55129-how-heat-waves-kill-so-quickly.html" TargetMode="External"/><Relationship Id="rId18" Type="http://schemas.openxmlformats.org/officeDocument/2006/relationships/hyperlink" Target="https://www.wix.com/dashboard/8fa3bf37-6e96-4194-9f71-e81bfb562d0d/blog/5d44f0ca0c744700188d053b/edit" TargetMode="External"/><Relationship Id="rId3" Type="http://schemas.openxmlformats.org/officeDocument/2006/relationships/styles" Target="styles.xml"/><Relationship Id="rId7" Type="http://schemas.openxmlformats.org/officeDocument/2006/relationships/hyperlink" Target="https://sci-hub.se/https://doi.org/10.1177/2031952521994412" TargetMode="External"/><Relationship Id="rId12" Type="http://schemas.openxmlformats.org/officeDocument/2006/relationships/hyperlink" Target="https://www.livescience.com/57266-amazon-river.html" TargetMode="External"/><Relationship Id="rId17" Type="http://schemas.openxmlformats.org/officeDocument/2006/relationships/hyperlink" Target="https://www.wix.com/dashboard/8fa3bf37-6e96-4194-9f71-e81bfb562d0d/blog/5d44f0ca0c744700188d053b/edit" TargetMode="External"/><Relationship Id="rId2" Type="http://schemas.openxmlformats.org/officeDocument/2006/relationships/numbering" Target="numbering.xml"/><Relationship Id="rId16" Type="http://schemas.openxmlformats.org/officeDocument/2006/relationships/hyperlink" Target="https://www.wix.com/dashboard/8fa3bf37-6e96-4194-9f71-e81bfb562d0d/blog/5d44f0ca0c744700188d053b/ed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s://www.ipcc.ch/sr15/" TargetMode="External"/><Relationship Id="rId5" Type="http://schemas.openxmlformats.org/officeDocument/2006/relationships/webSettings" Target="webSettings.xml"/><Relationship Id="rId15" Type="http://schemas.openxmlformats.org/officeDocument/2006/relationships/hyperlink" Target="https://digitalcommons.law.yale.edu/cgi/viewcontent.cgi?article=1710&amp;context=yjil" TargetMode="External"/><Relationship Id="rId10" Type="http://schemas.openxmlformats.org/officeDocument/2006/relationships/hyperlink" Target="https://www.livescience.com/65633-climate-change-dooms-humans-by-2050.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cholarship.law.nd.edu/cgi/viewcontent.cgi?article=1034&amp;context=ndjicl" TargetMode="External"/><Relationship Id="rId14" Type="http://schemas.openxmlformats.org/officeDocument/2006/relationships/hyperlink" Target="https://www.livescience.com/51990-sea-level-rise-unknow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13791</Words>
  <Characters>78611</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1</cp:revision>
  <dcterms:created xsi:type="dcterms:W3CDTF">2021-11-21T20:37:00Z</dcterms:created>
  <dcterms:modified xsi:type="dcterms:W3CDTF">2021-11-21T20:46:00Z</dcterms:modified>
</cp:coreProperties>
</file>