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27F05" w14:textId="77777777" w:rsidR="00946C76" w:rsidRPr="00596448" w:rsidRDefault="00946C76" w:rsidP="00946C76">
      <w:pPr>
        <w:pStyle w:val="Heading3"/>
      </w:pPr>
      <w:r>
        <w:t>FW</w:t>
      </w:r>
    </w:p>
    <w:p w14:paraId="43CFD408" w14:textId="77777777" w:rsidR="00946C76" w:rsidRPr="00A00964" w:rsidRDefault="00946C76" w:rsidP="00946C76">
      <w:pPr>
        <w:pStyle w:val="Heading4"/>
      </w:pPr>
      <w:r w:rsidRPr="00A00964">
        <w:t xml:space="preserve">The meta-ethic is </w:t>
      </w:r>
      <w:r w:rsidRPr="00A00964">
        <w:rPr>
          <w:u w:val="single"/>
        </w:rPr>
        <w:t>practical reasoning</w:t>
      </w:r>
    </w:p>
    <w:p w14:paraId="1706225B" w14:textId="77777777" w:rsidR="00946C76" w:rsidRPr="00A00964" w:rsidRDefault="00946C76" w:rsidP="00946C76">
      <w:pPr>
        <w:pStyle w:val="Heading4"/>
        <w:numPr>
          <w:ilvl w:val="0"/>
          <w:numId w:val="11"/>
        </w:numPr>
      </w:pPr>
      <w:r w:rsidRPr="00A00964">
        <w:t>Infinite Regress: We can infinitely ask why for other theories but to ask why for reasons concedes reasons, so reasons are inescapable and binding, and binding theory outweigh because only they can guide action which is the purpose of ethics.</w:t>
      </w:r>
    </w:p>
    <w:p w14:paraId="6160C2AA" w14:textId="77777777" w:rsidR="00946C76" w:rsidRPr="00A00964" w:rsidRDefault="00946C76" w:rsidP="00946C76">
      <w:pPr>
        <w:pStyle w:val="Heading4"/>
        <w:numPr>
          <w:ilvl w:val="0"/>
          <w:numId w:val="11"/>
        </w:numPr>
      </w:pPr>
      <w:r w:rsidRPr="00A00964">
        <w:t>Action Theory: Every action has infinite sub-actions we must unify them under intent to explain the unity of action. To use intent agents must use practical reason to know the means she takes in her actions can achieve principles guiding the action.</w:t>
      </w:r>
    </w:p>
    <w:p w14:paraId="5818EA25" w14:textId="77777777" w:rsidR="00946C76" w:rsidRPr="00305237" w:rsidRDefault="00946C76" w:rsidP="00946C76">
      <w:pPr>
        <w:widowControl w:val="0"/>
        <w:rPr>
          <w:rStyle w:val="Style13ptBold"/>
          <w:rFonts w:asciiTheme="minorHAnsi" w:hAnsiTheme="minorHAnsi" w:cstheme="minorHAnsi"/>
          <w:bCs w:val="0"/>
        </w:rPr>
      </w:pPr>
    </w:p>
    <w:p w14:paraId="4EDB66FB" w14:textId="77777777" w:rsidR="00946C76" w:rsidRPr="00305237" w:rsidRDefault="00946C76" w:rsidP="00946C76">
      <w:pPr>
        <w:pStyle w:val="Heading4"/>
        <w:rPr>
          <w:rFonts w:asciiTheme="minorHAnsi" w:hAnsiTheme="minorHAnsi" w:cstheme="minorHAnsi"/>
        </w:rPr>
      </w:pPr>
      <w:r w:rsidRPr="00305237">
        <w:rPr>
          <w:rFonts w:asciiTheme="minorHAnsi" w:hAnsiTheme="minorHAnsi" w:cstheme="minorHAnsi"/>
        </w:rPr>
        <w:t xml:space="preserve">To be an agent is to have the ability to rationally self-reflect, because that ability is how we derive reason and value. </w:t>
      </w:r>
    </w:p>
    <w:p w14:paraId="520A8758" w14:textId="77777777" w:rsidR="00946C76" w:rsidRPr="00CD7645" w:rsidRDefault="00946C76" w:rsidP="00946C76">
      <w:pPr>
        <w:rPr>
          <w:rStyle w:val="Style13ptBold"/>
        </w:rPr>
      </w:pPr>
      <w:r w:rsidRPr="00CD7645">
        <w:rPr>
          <w:rStyle w:val="Style13ptBold"/>
        </w:rPr>
        <w:t>Korsgaard // 96</w:t>
      </w:r>
    </w:p>
    <w:p w14:paraId="78F724D7" w14:textId="77777777" w:rsidR="00946C76" w:rsidRPr="009F5C23" w:rsidRDefault="00946C76" w:rsidP="00946C76">
      <w:pPr>
        <w:rPr>
          <w:rFonts w:asciiTheme="minorHAnsi" w:hAnsiTheme="minorHAnsi" w:cstheme="minorHAnsi"/>
          <w:bCs/>
          <w:sz w:val="24"/>
          <w:szCs w:val="24"/>
        </w:rPr>
      </w:pPr>
      <w:r w:rsidRPr="00305237">
        <w:rPr>
          <w:rFonts w:asciiTheme="minorHAnsi" w:hAnsiTheme="minorHAnsi" w:cstheme="minorHAnsi"/>
          <w:bCs/>
          <w:sz w:val="14"/>
          <w:szCs w:val="14"/>
        </w:rPr>
        <w:t>Korsgaard, C. M., Cohen, G. A., &amp; O'Neill, O. (1996). The sources of normativity. Cambridge: Cambridge University Press.</w:t>
      </w:r>
      <w:r>
        <w:rPr>
          <w:rFonts w:asciiTheme="minorHAnsi" w:hAnsiTheme="minorHAnsi" w:cstheme="minorHAnsi"/>
          <w:bCs/>
          <w:sz w:val="14"/>
          <w:szCs w:val="14"/>
        </w:rPr>
        <w:t xml:space="preserve"> </w:t>
      </w:r>
      <w:r>
        <w:rPr>
          <w:rFonts w:asciiTheme="minorHAnsi" w:hAnsiTheme="minorHAnsi" w:cstheme="minorHAnsi"/>
          <w:bCs/>
          <w:sz w:val="24"/>
          <w:szCs w:val="24"/>
        </w:rPr>
        <w:t>Bracketed for clarity</w:t>
      </w:r>
    </w:p>
    <w:p w14:paraId="3C4D3F32" w14:textId="77777777" w:rsidR="00946C76" w:rsidRPr="00305237" w:rsidRDefault="00946C76" w:rsidP="00946C76">
      <w:pPr>
        <w:rPr>
          <w:rFonts w:asciiTheme="minorHAnsi" w:hAnsiTheme="minorHAnsi" w:cstheme="minorHAnsi"/>
          <w:bCs/>
          <w:u w:val="single"/>
        </w:rPr>
      </w:pPr>
      <w:r w:rsidRPr="00305237">
        <w:rPr>
          <w:rFonts w:asciiTheme="minorHAnsi" w:hAnsiTheme="minorHAnsi" w:cstheme="minorHAnsi"/>
          <w:bCs/>
          <w:sz w:val="8"/>
        </w:rPr>
        <w:t xml:space="preserve">And this sets up a problem no other animal has. It </w:t>
      </w:r>
      <w:r w:rsidRPr="00A00964">
        <w:rPr>
          <w:rFonts w:asciiTheme="minorHAnsi" w:hAnsiTheme="minorHAnsi" w:cstheme="minorHAnsi"/>
          <w:bCs/>
          <w:sz w:val="8"/>
        </w:rPr>
        <w:t>is the problem</w:t>
      </w:r>
      <w:r w:rsidRPr="00305237">
        <w:rPr>
          <w:rFonts w:asciiTheme="minorHAnsi" w:hAnsiTheme="minorHAnsi" w:cstheme="minorHAnsi"/>
          <w:bCs/>
          <w:sz w:val="8"/>
        </w:rPr>
        <w:t xml:space="preserve"> of the </w:t>
      </w:r>
      <w:r w:rsidRPr="00A00964">
        <w:rPr>
          <w:rFonts w:asciiTheme="minorHAnsi" w:hAnsiTheme="minorHAnsi" w:cstheme="minorHAnsi"/>
          <w:bCs/>
          <w:sz w:val="8"/>
        </w:rPr>
        <w:t>normative</w:t>
      </w:r>
      <w:r w:rsidRPr="00305237">
        <w:rPr>
          <w:rFonts w:asciiTheme="minorHAnsi" w:hAnsiTheme="minorHAnsi" w:cstheme="minorHAnsi"/>
          <w:bCs/>
          <w:sz w:val="8"/>
        </w:rPr>
        <w:t xml:space="preserve">. For </w:t>
      </w:r>
      <w:r w:rsidRPr="00305237">
        <w:rPr>
          <w:rFonts w:asciiTheme="minorHAnsi" w:hAnsiTheme="minorHAnsi" w:cstheme="minorHAnsi"/>
          <w:bCs/>
          <w:u w:val="single"/>
        </w:rPr>
        <w:t xml:space="preserve">our </w:t>
      </w:r>
      <w:r w:rsidRPr="00305237">
        <w:rPr>
          <w:rFonts w:asciiTheme="minorHAnsi" w:hAnsiTheme="minorHAnsi" w:cstheme="minorHAnsi"/>
          <w:bCs/>
          <w:highlight w:val="green"/>
          <w:u w:val="single"/>
        </w:rPr>
        <w:t>capacity to turn our attention</w:t>
      </w:r>
      <w:r w:rsidRPr="00305237">
        <w:rPr>
          <w:rFonts w:asciiTheme="minorHAnsi" w:hAnsiTheme="minorHAnsi" w:cstheme="minorHAnsi"/>
          <w:bCs/>
          <w:u w:val="single"/>
        </w:rPr>
        <w:t xml:space="preserve"> on </w:t>
      </w:r>
      <w:r w:rsidRPr="00305237">
        <w:rPr>
          <w:rFonts w:asciiTheme="minorHAnsi" w:hAnsiTheme="minorHAnsi" w:cstheme="minorHAnsi"/>
          <w:bCs/>
          <w:highlight w:val="green"/>
          <w:u w:val="single"/>
        </w:rPr>
        <w:t>to our</w:t>
      </w:r>
      <w:r w:rsidRPr="00305237">
        <w:rPr>
          <w:rFonts w:asciiTheme="minorHAnsi" w:hAnsiTheme="minorHAnsi" w:cstheme="minorHAnsi"/>
          <w:bCs/>
          <w:u w:val="single"/>
        </w:rPr>
        <w:t xml:space="preserve"> own mental activities [and </w:t>
      </w:r>
      <w:r w:rsidRPr="00305237">
        <w:rPr>
          <w:rFonts w:asciiTheme="minorHAnsi" w:hAnsiTheme="minorHAnsi" w:cstheme="minorHAnsi"/>
          <w:bCs/>
          <w:highlight w:val="green"/>
          <w:u w:val="single"/>
        </w:rPr>
        <w:t>desires</w:t>
      </w:r>
      <w:r w:rsidRPr="00305237">
        <w:rPr>
          <w:rFonts w:asciiTheme="minorHAnsi" w:hAnsiTheme="minorHAnsi" w:cstheme="minorHAnsi"/>
          <w:bCs/>
          <w:u w:val="single"/>
        </w:rPr>
        <w:t xml:space="preserve">] </w:t>
      </w:r>
      <w:r w:rsidRPr="00A00964">
        <w:rPr>
          <w:rFonts w:asciiTheme="minorHAnsi" w:hAnsiTheme="minorHAnsi" w:cstheme="minorHAnsi"/>
          <w:bCs/>
          <w:u w:val="single"/>
        </w:rPr>
        <w:t xml:space="preserve">is also a capacity </w:t>
      </w:r>
      <w:r w:rsidRPr="00305237">
        <w:rPr>
          <w:rFonts w:asciiTheme="minorHAnsi" w:hAnsiTheme="minorHAnsi" w:cstheme="minorHAnsi"/>
          <w:bCs/>
          <w:highlight w:val="green"/>
          <w:u w:val="single"/>
        </w:rPr>
        <w:t>to distance ourselves from them</w:t>
      </w:r>
      <w:r w:rsidRPr="00305237">
        <w:rPr>
          <w:rFonts w:asciiTheme="minorHAnsi" w:hAnsiTheme="minorHAnsi" w:cstheme="minorHAnsi"/>
          <w:bCs/>
          <w:u w:val="single"/>
        </w:rPr>
        <w:t>, and to call them into question</w:t>
      </w:r>
      <w:proofErr w:type="gramStart"/>
      <w:r w:rsidRPr="00305237">
        <w:rPr>
          <w:rFonts w:asciiTheme="minorHAnsi" w:hAnsiTheme="minorHAnsi" w:cstheme="minorHAnsi"/>
          <w:bCs/>
          <w:sz w:val="8"/>
        </w:rPr>
        <w:t xml:space="preserve">.  </w:t>
      </w:r>
      <w:proofErr w:type="gramEnd"/>
      <w:r w:rsidRPr="00305237">
        <w:rPr>
          <w:rFonts w:asciiTheme="minorHAnsi" w:hAnsiTheme="minorHAnsi" w:cstheme="minorHAnsi"/>
          <w:bCs/>
          <w:sz w:val="8"/>
        </w:rPr>
        <w:t xml:space="preserve">I perceive, and I find myself with a powerful impulse to believe. But I back up and bring that impulse into view and then I have a certain distance. </w:t>
      </w:r>
      <w:r w:rsidRPr="00305237">
        <w:rPr>
          <w:rFonts w:asciiTheme="minorHAnsi" w:hAnsiTheme="minorHAnsi" w:cstheme="minorHAnsi"/>
          <w:bCs/>
          <w:u w:val="single"/>
        </w:rPr>
        <w:t xml:space="preserve">Now </w:t>
      </w:r>
      <w:r w:rsidRPr="00A00964">
        <w:rPr>
          <w:rFonts w:asciiTheme="minorHAnsi" w:hAnsiTheme="minorHAnsi" w:cstheme="minorHAnsi"/>
          <w:bCs/>
          <w:u w:val="single"/>
        </w:rPr>
        <w:t xml:space="preserve">the </w:t>
      </w:r>
      <w:r w:rsidRPr="00305237">
        <w:rPr>
          <w:rFonts w:asciiTheme="minorHAnsi" w:hAnsiTheme="minorHAnsi" w:cstheme="minorHAnsi"/>
          <w:bCs/>
          <w:highlight w:val="green"/>
          <w:u w:val="single"/>
        </w:rPr>
        <w:t>impulse doesn’t dominate me</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and now I have a problem. Shall I act? </w:t>
      </w:r>
      <w:r w:rsidRPr="00A00964">
        <w:rPr>
          <w:rFonts w:asciiTheme="minorHAnsi" w:hAnsiTheme="minorHAnsi" w:cstheme="minorHAnsi"/>
          <w:bCs/>
          <w:u w:val="single"/>
        </w:rPr>
        <w:t xml:space="preserve">[but] </w:t>
      </w:r>
      <w:r w:rsidRPr="00305237">
        <w:rPr>
          <w:rFonts w:asciiTheme="minorHAnsi" w:hAnsiTheme="minorHAnsi" w:cstheme="minorHAnsi"/>
          <w:bCs/>
          <w:highlight w:val="green"/>
          <w:u w:val="single"/>
        </w:rPr>
        <w:t xml:space="preserve">Is </w:t>
      </w:r>
      <w:r w:rsidRPr="00A00964">
        <w:rPr>
          <w:rFonts w:asciiTheme="minorHAnsi" w:hAnsiTheme="minorHAnsi" w:cstheme="minorHAnsi"/>
          <w:bCs/>
          <w:u w:val="single"/>
        </w:rPr>
        <w:t xml:space="preserve">this </w:t>
      </w:r>
      <w:r w:rsidRPr="00305237">
        <w:rPr>
          <w:rFonts w:asciiTheme="minorHAnsi" w:hAnsiTheme="minorHAnsi" w:cstheme="minorHAnsi"/>
          <w:bCs/>
          <w:highlight w:val="green"/>
          <w:u w:val="single"/>
        </w:rPr>
        <w:t xml:space="preserve">desire really a </w:t>
      </w:r>
      <w:r w:rsidRPr="00305237">
        <w:rPr>
          <w:rFonts w:asciiTheme="minorHAnsi" w:hAnsiTheme="minorHAnsi" w:cstheme="minorHAnsi"/>
          <w:bCs/>
          <w:i/>
          <w:highlight w:val="green"/>
          <w:u w:val="single"/>
        </w:rPr>
        <w:t>reason</w:t>
      </w:r>
      <w:r w:rsidRPr="00305237">
        <w:rPr>
          <w:rFonts w:asciiTheme="minorHAnsi" w:hAnsiTheme="minorHAnsi" w:cstheme="minorHAnsi"/>
          <w:bCs/>
          <w:highlight w:val="green"/>
          <w:u w:val="single"/>
        </w:rPr>
        <w:t xml:space="preserve"> to act? </w:t>
      </w:r>
      <w:r w:rsidRPr="00A00964">
        <w:rPr>
          <w:rFonts w:asciiTheme="minorHAnsi" w:hAnsiTheme="minorHAnsi" w:cstheme="minorHAnsi"/>
          <w:bCs/>
          <w:u w:val="single"/>
        </w:rPr>
        <w:t>The reflective</w:t>
      </w:r>
      <w:r w:rsidRPr="00305237">
        <w:rPr>
          <w:rFonts w:asciiTheme="minorHAnsi" w:hAnsiTheme="minorHAnsi" w:cstheme="minorHAnsi"/>
          <w:bCs/>
          <w:u w:val="single"/>
        </w:rPr>
        <w:t xml:space="preserve"> </w:t>
      </w:r>
      <w:r w:rsidRPr="00305237">
        <w:rPr>
          <w:rFonts w:asciiTheme="minorHAnsi" w:hAnsiTheme="minorHAnsi" w:cstheme="minorHAnsi"/>
          <w:bCs/>
          <w:highlight w:val="green"/>
          <w:u w:val="single"/>
        </w:rPr>
        <w:t>mind</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cannot settle for perception and desire, not just as such. It </w:t>
      </w:r>
      <w:r w:rsidRPr="00305237">
        <w:rPr>
          <w:rFonts w:asciiTheme="minorHAnsi" w:hAnsiTheme="minorHAnsi" w:cstheme="minorHAnsi"/>
          <w:bCs/>
          <w:highlight w:val="green"/>
          <w:u w:val="single"/>
        </w:rPr>
        <w:t xml:space="preserve">needs a </w:t>
      </w:r>
      <w:r w:rsidRPr="00305237">
        <w:rPr>
          <w:rFonts w:asciiTheme="minorHAnsi" w:hAnsiTheme="minorHAnsi" w:cstheme="minorHAnsi"/>
          <w:bCs/>
          <w:i/>
          <w:highlight w:val="green"/>
          <w:u w:val="single"/>
        </w:rPr>
        <w:t>reason</w:t>
      </w:r>
      <w:r w:rsidRPr="00305237">
        <w:rPr>
          <w:rFonts w:asciiTheme="minorHAnsi" w:hAnsiTheme="minorHAnsi" w:cstheme="minorHAnsi"/>
          <w:bCs/>
          <w:u w:val="single"/>
        </w:rPr>
        <w:t>.</w:t>
      </w:r>
      <w:r w:rsidRPr="00305237">
        <w:rPr>
          <w:rFonts w:asciiTheme="minorHAnsi" w:hAnsiTheme="minorHAnsi" w:cstheme="minorHAnsi"/>
          <w:bCs/>
          <w:sz w:val="8"/>
        </w:rPr>
        <w:t xml:space="preserve"> Otherwise, at least as long as it reflects, it cannot commit itself or go forward. If the problem springs from </w:t>
      </w:r>
      <w:proofErr w:type="gramStart"/>
      <w:r w:rsidRPr="00305237">
        <w:rPr>
          <w:rFonts w:asciiTheme="minorHAnsi" w:hAnsiTheme="minorHAnsi" w:cstheme="minorHAnsi"/>
          <w:bCs/>
          <w:sz w:val="8"/>
        </w:rPr>
        <w:t>reflection</w:t>
      </w:r>
      <w:proofErr w:type="gramEnd"/>
      <w:r w:rsidRPr="00305237">
        <w:rPr>
          <w:rFonts w:asciiTheme="minorHAnsi" w:hAnsiTheme="minorHAnsi" w:cstheme="minorHAnsi"/>
          <w:bCs/>
          <w:sz w:val="8"/>
        </w:rPr>
        <w:t xml:space="preserve"> then the solution must do so as </w:t>
      </w:r>
      <w:r w:rsidRPr="00A00964">
        <w:rPr>
          <w:rFonts w:asciiTheme="minorHAnsi" w:hAnsiTheme="minorHAnsi" w:cstheme="minorHAnsi"/>
          <w:bCs/>
          <w:sz w:val="8"/>
        </w:rPr>
        <w:t xml:space="preserve">well. </w:t>
      </w:r>
      <w:r w:rsidRPr="00A00964">
        <w:rPr>
          <w:rFonts w:asciiTheme="minorHAnsi" w:hAnsiTheme="minorHAnsi" w:cstheme="minorHAnsi"/>
          <w:bCs/>
          <w:u w:val="single"/>
        </w:rPr>
        <w:t xml:space="preserve">If </w:t>
      </w:r>
      <w:r w:rsidRPr="00A00964">
        <w:rPr>
          <w:rFonts w:asciiTheme="minorHAnsi" w:hAnsiTheme="minorHAnsi" w:cstheme="minorHAnsi"/>
          <w:bCs/>
          <w:sz w:val="8"/>
        </w:rPr>
        <w:t xml:space="preserve">the problem is that </w:t>
      </w:r>
      <w:r w:rsidRPr="00A00964">
        <w:rPr>
          <w:rFonts w:asciiTheme="minorHAnsi" w:hAnsiTheme="minorHAnsi" w:cstheme="minorHAnsi"/>
          <w:bCs/>
          <w:u w:val="single"/>
        </w:rPr>
        <w:t xml:space="preserve">our perceptions and desires </w:t>
      </w:r>
      <w:r w:rsidRPr="00A00964">
        <w:rPr>
          <w:rFonts w:asciiTheme="minorHAnsi" w:hAnsiTheme="minorHAnsi" w:cstheme="minorHAnsi"/>
          <w:bCs/>
          <w:sz w:val="8"/>
        </w:rPr>
        <w:t xml:space="preserve">might not </w:t>
      </w:r>
      <w:r w:rsidRPr="00A00964">
        <w:rPr>
          <w:rFonts w:asciiTheme="minorHAnsi" w:hAnsiTheme="minorHAnsi" w:cstheme="minorHAnsi"/>
          <w:bCs/>
          <w:u w:val="single"/>
        </w:rPr>
        <w:t xml:space="preserve">withstand </w:t>
      </w:r>
      <w:r w:rsidRPr="00305237">
        <w:rPr>
          <w:rFonts w:asciiTheme="minorHAnsi" w:hAnsiTheme="minorHAnsi" w:cstheme="minorHAnsi"/>
          <w:bCs/>
          <w:highlight w:val="green"/>
          <w:u w:val="single"/>
        </w:rPr>
        <w:t>reflective scrutiny</w:t>
      </w:r>
      <w:r w:rsidRPr="00305237">
        <w:rPr>
          <w:rFonts w:asciiTheme="minorHAnsi" w:hAnsiTheme="minorHAnsi" w:cstheme="minorHAnsi"/>
          <w:bCs/>
          <w:sz w:val="8"/>
        </w:rPr>
        <w:t xml:space="preserve">. We </w:t>
      </w:r>
      <w:r w:rsidRPr="00305237">
        <w:rPr>
          <w:rFonts w:asciiTheme="minorHAnsi" w:hAnsiTheme="minorHAnsi" w:cstheme="minorHAnsi"/>
          <w:bCs/>
          <w:u w:val="single"/>
        </w:rPr>
        <w:t>[</w:t>
      </w:r>
      <w:r w:rsidRPr="00305237">
        <w:rPr>
          <w:rFonts w:asciiTheme="minorHAnsi" w:hAnsiTheme="minorHAnsi" w:cstheme="minorHAnsi"/>
          <w:bCs/>
          <w:highlight w:val="green"/>
          <w:u w:val="single"/>
        </w:rPr>
        <w:t>we] have reasons</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if they do. </w:t>
      </w:r>
      <w:r w:rsidRPr="00305237">
        <w:rPr>
          <w:rFonts w:asciiTheme="minorHAnsi" w:hAnsiTheme="minorHAnsi" w:cstheme="minorHAnsi"/>
          <w:bCs/>
          <w:u w:val="single"/>
        </w:rPr>
        <w:t xml:space="preserve">The normative word </w:t>
      </w:r>
      <w:r w:rsidRPr="00305237">
        <w:rPr>
          <w:rFonts w:asciiTheme="minorHAnsi" w:hAnsiTheme="minorHAnsi" w:cstheme="minorHAnsi"/>
          <w:bCs/>
          <w:highlight w:val="green"/>
          <w:u w:val="single"/>
        </w:rPr>
        <w:t>‘reason’ refers to</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 kind of </w:t>
      </w:r>
      <w:r w:rsidRPr="00305237">
        <w:rPr>
          <w:rFonts w:asciiTheme="minorHAnsi" w:hAnsiTheme="minorHAnsi" w:cstheme="minorHAnsi"/>
          <w:bCs/>
          <w:highlight w:val="green"/>
          <w:u w:val="single"/>
        </w:rPr>
        <w:t>reflective success.</w:t>
      </w:r>
      <w:r w:rsidRPr="00305237">
        <w:rPr>
          <w:rFonts w:asciiTheme="minorHAnsi" w:hAnsiTheme="minorHAnsi" w:cstheme="minorHAnsi"/>
          <w:bCs/>
          <w:u w:val="single"/>
        </w:rPr>
        <w:t xml:space="preserve"> If </w:t>
      </w:r>
      <w:r w:rsidRPr="00305237">
        <w:rPr>
          <w:rFonts w:asciiTheme="minorHAnsi" w:hAnsiTheme="minorHAnsi" w:cstheme="minorHAnsi"/>
          <w:bCs/>
          <w:highlight w:val="green"/>
          <w:u w:val="single"/>
        </w:rPr>
        <w:t>‘good’ and ‘right’</w:t>
      </w:r>
      <w:r w:rsidRPr="00305237">
        <w:rPr>
          <w:rFonts w:asciiTheme="minorHAnsi" w:hAnsiTheme="minorHAnsi" w:cstheme="minorHAnsi"/>
          <w:bCs/>
          <w:u w:val="single"/>
        </w:rPr>
        <w:t xml:space="preserve"> are also taken to be intrinsically normative words</w:t>
      </w:r>
      <w:r w:rsidRPr="00305237">
        <w:rPr>
          <w:rFonts w:asciiTheme="minorHAnsi" w:hAnsiTheme="minorHAnsi" w:cstheme="minorHAnsi"/>
          <w:bCs/>
          <w:sz w:val="8"/>
        </w:rPr>
        <w:t xml:space="preserve">, names for things that automatically give us reasons, </w:t>
      </w:r>
      <w:r w:rsidRPr="00305237">
        <w:rPr>
          <w:rFonts w:asciiTheme="minorHAnsi" w:hAnsiTheme="minorHAnsi" w:cstheme="minorHAnsi"/>
          <w:bCs/>
          <w:u w:val="single"/>
        </w:rPr>
        <w:t xml:space="preserve">then they too </w:t>
      </w:r>
      <w:r w:rsidRPr="00A00964">
        <w:rPr>
          <w:rFonts w:asciiTheme="minorHAnsi" w:hAnsiTheme="minorHAnsi" w:cstheme="minorHAnsi"/>
          <w:bCs/>
          <w:u w:val="single"/>
        </w:rPr>
        <w:t xml:space="preserve">must refer to reflective success. And they do. </w:t>
      </w:r>
      <w:r w:rsidRPr="00A00964">
        <w:rPr>
          <w:rFonts w:asciiTheme="minorHAnsi" w:hAnsiTheme="minorHAnsi" w:cstheme="minorHAnsi"/>
          <w:bCs/>
          <w:sz w:val="8"/>
        </w:rPr>
        <w:t>Think of what they</w:t>
      </w:r>
      <w:r w:rsidRPr="00305237">
        <w:rPr>
          <w:rFonts w:asciiTheme="minorHAnsi" w:hAnsiTheme="minorHAnsi" w:cstheme="minorHAnsi"/>
          <w:bCs/>
          <w:sz w:val="8"/>
        </w:rPr>
        <w:t xml:space="preserve"> mean </w:t>
      </w:r>
      <w:r w:rsidRPr="00305237">
        <w:rPr>
          <w:rFonts w:asciiTheme="minorHAnsi" w:hAnsiTheme="minorHAnsi" w:cstheme="minorHAnsi"/>
          <w:bCs/>
          <w:highlight w:val="green"/>
          <w:u w:val="single"/>
        </w:rPr>
        <w:t>when we use them</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as </w:t>
      </w:r>
      <w:r w:rsidRPr="00305237">
        <w:rPr>
          <w:rFonts w:asciiTheme="minorHAnsi" w:hAnsiTheme="minorHAnsi" w:cstheme="minorHAnsi"/>
          <w:bCs/>
          <w:i/>
          <w:sz w:val="8"/>
        </w:rPr>
        <w:t>exclamations</w:t>
      </w:r>
      <w:r w:rsidRPr="00305237">
        <w:rPr>
          <w:rFonts w:asciiTheme="minorHAnsi" w:hAnsiTheme="minorHAnsi" w:cstheme="minorHAnsi"/>
          <w:bCs/>
          <w:sz w:val="8"/>
        </w:rPr>
        <w:t xml:space="preserve">. ‘Good!’ ‘Right!’ There </w:t>
      </w:r>
      <w:r w:rsidRPr="00305237">
        <w:rPr>
          <w:rFonts w:asciiTheme="minorHAnsi" w:hAnsiTheme="minorHAnsi" w:cstheme="minorHAnsi"/>
          <w:bCs/>
          <w:highlight w:val="green"/>
          <w:u w:val="single"/>
        </w:rPr>
        <w:t xml:space="preserve">they mean: </w:t>
      </w:r>
      <w:r w:rsidRPr="00A00964">
        <w:rPr>
          <w:rFonts w:asciiTheme="minorHAnsi" w:hAnsiTheme="minorHAnsi" w:cstheme="minorHAnsi"/>
          <w:bCs/>
          <w:u w:val="single"/>
        </w:rPr>
        <w:t>I’m satisfied</w:t>
      </w:r>
      <w:r w:rsidRPr="00A00964">
        <w:rPr>
          <w:rFonts w:asciiTheme="minorHAnsi" w:hAnsiTheme="minorHAnsi" w:cstheme="minorHAnsi"/>
          <w:bCs/>
          <w:sz w:val="8"/>
        </w:rPr>
        <w:t xml:space="preserve">, I’m happy, I’m </w:t>
      </w:r>
      <w:r w:rsidRPr="00A00964">
        <w:rPr>
          <w:rFonts w:asciiTheme="minorHAnsi" w:hAnsiTheme="minorHAnsi" w:cstheme="minorHAnsi"/>
          <w:bCs/>
          <w:u w:val="single"/>
        </w:rPr>
        <w:t>[and] committed</w:t>
      </w:r>
      <w:r w:rsidRPr="00A00964">
        <w:rPr>
          <w:rFonts w:asciiTheme="minorHAnsi" w:hAnsiTheme="minorHAnsi" w:cstheme="minorHAnsi"/>
          <w:bCs/>
          <w:sz w:val="8"/>
        </w:rPr>
        <w:t xml:space="preserve">, you’ve convinced me, let’s go. They mean </w:t>
      </w:r>
      <w:r w:rsidRPr="00A00964">
        <w:rPr>
          <w:rFonts w:asciiTheme="minorHAnsi" w:hAnsiTheme="minorHAnsi" w:cstheme="minorHAnsi"/>
          <w:bCs/>
          <w:u w:val="single"/>
        </w:rPr>
        <w:t>[and] the work</w:t>
      </w:r>
      <w:r w:rsidRPr="00305237">
        <w:rPr>
          <w:rFonts w:asciiTheme="minorHAnsi" w:hAnsiTheme="minorHAnsi" w:cstheme="minorHAnsi"/>
          <w:bCs/>
          <w:u w:val="single"/>
        </w:rPr>
        <w:t xml:space="preserve"> of </w:t>
      </w:r>
      <w:r w:rsidRPr="00305237">
        <w:rPr>
          <w:rFonts w:asciiTheme="minorHAnsi" w:hAnsiTheme="minorHAnsi" w:cstheme="minorHAnsi"/>
          <w:bCs/>
          <w:highlight w:val="green"/>
          <w:u w:val="single"/>
        </w:rPr>
        <w:t>reflection is done.</w:t>
      </w:r>
    </w:p>
    <w:p w14:paraId="7A7E3B00" w14:textId="77777777" w:rsidR="00946C76" w:rsidRPr="00305237" w:rsidRDefault="00946C76" w:rsidP="00946C76"/>
    <w:p w14:paraId="57AA6709" w14:textId="77777777" w:rsidR="00946C76" w:rsidRPr="00305237" w:rsidRDefault="00946C76" w:rsidP="00946C76">
      <w:pPr>
        <w:pStyle w:val="Heading4"/>
        <w:spacing w:line="240" w:lineRule="auto"/>
        <w:rPr>
          <w:rFonts w:asciiTheme="minorHAnsi" w:hAnsiTheme="minorHAnsi" w:cstheme="minorHAnsi"/>
          <w:color w:val="000000" w:themeColor="text1"/>
          <w:sz w:val="24"/>
          <w:szCs w:val="24"/>
        </w:rPr>
      </w:pPr>
      <w:r w:rsidRPr="00305237">
        <w:rPr>
          <w:rFonts w:asciiTheme="minorHAnsi" w:hAnsiTheme="minorHAnsi" w:cstheme="minorHAnsi"/>
          <w:color w:val="000000" w:themeColor="text1"/>
          <w:sz w:val="24"/>
          <w:szCs w:val="24"/>
        </w:rPr>
        <w:t xml:space="preserve">Agency requires universalizability. Universal willing is a prerequisite to self-determination of action. Anything else means desire controls our actions, thus the actor is no longer an agent. </w:t>
      </w:r>
    </w:p>
    <w:p w14:paraId="3F3F9DCF" w14:textId="77777777" w:rsidR="00946C76" w:rsidRPr="00305237" w:rsidRDefault="00946C76" w:rsidP="00946C76">
      <w:pPr>
        <w:spacing w:line="240" w:lineRule="auto"/>
        <w:rPr>
          <w:rFonts w:asciiTheme="minorHAnsi" w:hAnsiTheme="minorHAnsi" w:cstheme="minorHAnsi"/>
          <w:b/>
          <w:color w:val="000000" w:themeColor="text1"/>
          <w:sz w:val="24"/>
          <w:szCs w:val="24"/>
        </w:rPr>
      </w:pPr>
      <w:r w:rsidRPr="00305237">
        <w:rPr>
          <w:rFonts w:asciiTheme="minorHAnsi" w:hAnsiTheme="minorHAnsi" w:cstheme="minorHAnsi"/>
          <w:b/>
          <w:color w:val="000000" w:themeColor="text1"/>
          <w:sz w:val="24"/>
          <w:szCs w:val="24"/>
        </w:rPr>
        <w:t>Korsgaard // 99</w:t>
      </w:r>
    </w:p>
    <w:p w14:paraId="0695EA5D" w14:textId="77777777" w:rsidR="00946C76" w:rsidRPr="00305237" w:rsidRDefault="00946C76" w:rsidP="00946C76">
      <w:pPr>
        <w:spacing w:line="240" w:lineRule="auto"/>
        <w:rPr>
          <w:rFonts w:asciiTheme="minorHAnsi" w:hAnsiTheme="minorHAnsi" w:cstheme="minorHAnsi"/>
          <w:bCs/>
          <w:color w:val="000000" w:themeColor="text1"/>
          <w:sz w:val="14"/>
          <w:szCs w:val="14"/>
        </w:rPr>
      </w:pPr>
      <w:r w:rsidRPr="00305237">
        <w:rPr>
          <w:rFonts w:asciiTheme="minorHAnsi" w:hAnsiTheme="minorHAnsi" w:cstheme="minorHAnsi"/>
          <w:bCs/>
          <w:color w:val="000000" w:themeColor="text1"/>
          <w:sz w:val="14"/>
          <w:szCs w:val="14"/>
        </w:rPr>
        <w:t xml:space="preserve"> </w:t>
      </w:r>
      <w:r w:rsidRPr="00305237">
        <w:rPr>
          <w:rFonts w:asciiTheme="minorHAnsi" w:hAnsiTheme="minorHAnsi" w:cstheme="minorHAnsi"/>
          <w:bCs/>
          <w:color w:val="000000" w:themeColor="text1"/>
          <w:sz w:val="14"/>
          <w:szCs w:val="14"/>
          <w:shd w:val="clear" w:color="auto" w:fill="FFFFFF"/>
        </w:rPr>
        <w:t xml:space="preserve">Korsgaard, C. M. (1999). Self-Constitution in the Ethics of Plato and Kant (1st ed., Vol. 3). </w:t>
      </w:r>
      <w:proofErr w:type="spellStart"/>
      <w:r w:rsidRPr="00305237">
        <w:rPr>
          <w:rFonts w:asciiTheme="minorHAnsi" w:hAnsiTheme="minorHAnsi" w:cstheme="minorHAnsi"/>
          <w:bCs/>
          <w:color w:val="000000" w:themeColor="text1"/>
          <w:sz w:val="14"/>
          <w:szCs w:val="14"/>
          <w:shd w:val="clear" w:color="auto" w:fill="FFFFFF"/>
        </w:rPr>
        <w:t>Spinger</w:t>
      </w:r>
      <w:proofErr w:type="spellEnd"/>
      <w:r w:rsidRPr="00305237">
        <w:rPr>
          <w:rFonts w:asciiTheme="minorHAnsi" w:hAnsiTheme="minorHAnsi" w:cstheme="minorHAnsi"/>
          <w:bCs/>
          <w:color w:val="000000" w:themeColor="text1"/>
          <w:sz w:val="14"/>
          <w:szCs w:val="14"/>
          <w:shd w:val="clear" w:color="auto" w:fill="FFFFFF"/>
        </w:rPr>
        <w:t>.</w:t>
      </w:r>
    </w:p>
    <w:p w14:paraId="404CB54C" w14:textId="77777777" w:rsidR="00946C76" w:rsidRPr="00305237" w:rsidRDefault="00946C76" w:rsidP="00946C76">
      <w:pPr>
        <w:spacing w:line="240" w:lineRule="auto"/>
        <w:rPr>
          <w:rFonts w:asciiTheme="minorHAnsi" w:hAnsiTheme="minorHAnsi" w:cstheme="minorHAnsi"/>
          <w:bCs/>
          <w:color w:val="000000" w:themeColor="text1"/>
          <w:sz w:val="8"/>
          <w:szCs w:val="24"/>
        </w:rPr>
      </w:pPr>
      <w:r w:rsidRPr="00305237">
        <w:rPr>
          <w:rFonts w:asciiTheme="minorHAnsi" w:hAnsiTheme="minorHAnsi" w:cstheme="minorHAnsi"/>
          <w:bCs/>
          <w:color w:val="000000" w:themeColor="text1"/>
          <w:sz w:val="8"/>
          <w:szCs w:val="24"/>
          <w:vertAlign w:val="subscript"/>
        </w:rPr>
        <w:t xml:space="preserve">The second step is to see that particularistic willing makes it impossible for you to distinguish yourself, your principle of choice, from the various incentives on which you act. According to Kant </w:t>
      </w:r>
      <w:r w:rsidRPr="00305237">
        <w:rPr>
          <w:rFonts w:asciiTheme="minorHAnsi" w:hAnsiTheme="minorHAnsi" w:cstheme="minorHAnsi"/>
          <w:bCs/>
          <w:color w:val="000000" w:themeColor="text1"/>
          <w:sz w:val="24"/>
          <w:szCs w:val="24"/>
          <w:u w:val="single"/>
        </w:rPr>
        <w:t xml:space="preserve">you must always act on some incentive </w:t>
      </w:r>
      <w:r w:rsidRPr="00305237">
        <w:rPr>
          <w:rFonts w:asciiTheme="minorHAnsi" w:hAnsiTheme="minorHAnsi" w:cstheme="minorHAnsi"/>
          <w:bCs/>
          <w:color w:val="000000" w:themeColor="text1"/>
          <w:sz w:val="8"/>
          <w:szCs w:val="24"/>
          <w:vertAlign w:val="subscript"/>
        </w:rPr>
        <w:t>or other</w:t>
      </w:r>
      <w:r w:rsidRPr="00305237">
        <w:rPr>
          <w:rFonts w:asciiTheme="minorHAnsi" w:hAnsiTheme="minorHAnsi" w:cstheme="minorHAnsi"/>
          <w:bCs/>
          <w:color w:val="000000" w:themeColor="text1"/>
          <w:sz w:val="24"/>
          <w:szCs w:val="24"/>
          <w:u w:val="single"/>
          <w:vertAlign w:val="subscript"/>
        </w:rPr>
        <w:t>,</w:t>
      </w:r>
      <w:r w:rsidRPr="00305237">
        <w:rPr>
          <w:rFonts w:asciiTheme="minorHAnsi" w:hAnsiTheme="minorHAnsi" w:cstheme="minorHAnsi"/>
          <w:bCs/>
          <w:color w:val="000000" w:themeColor="text1"/>
          <w:sz w:val="24"/>
          <w:szCs w:val="24"/>
          <w:u w:val="single"/>
        </w:rPr>
        <w:t xml:space="preserve"> for </w:t>
      </w:r>
      <w:r w:rsidRPr="00305237">
        <w:rPr>
          <w:rFonts w:asciiTheme="minorHAnsi" w:hAnsiTheme="minorHAnsi" w:cstheme="minorHAnsi"/>
          <w:bCs/>
          <w:color w:val="000000" w:themeColor="text1"/>
          <w:sz w:val="24"/>
          <w:szCs w:val="24"/>
          <w:highlight w:val="green"/>
          <w:u w:val="single"/>
        </w:rPr>
        <w:t>every action</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even action from duty,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involves a decision </w:t>
      </w:r>
      <w:r w:rsidRPr="00305237">
        <w:rPr>
          <w:rFonts w:asciiTheme="minorHAnsi" w:hAnsiTheme="minorHAnsi" w:cstheme="minorHAnsi"/>
          <w:bCs/>
          <w:color w:val="000000" w:themeColor="text1"/>
          <w:sz w:val="24"/>
          <w:szCs w:val="24"/>
          <w:u w:val="single"/>
        </w:rPr>
        <w:t>on a proposal</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something must suggest the action to you. And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in order </w:t>
      </w:r>
      <w:r w:rsidRPr="00305237">
        <w:rPr>
          <w:rFonts w:asciiTheme="minorHAnsi" w:hAnsiTheme="minorHAnsi" w:cstheme="minorHAnsi"/>
          <w:bCs/>
          <w:color w:val="000000" w:themeColor="text1"/>
          <w:sz w:val="24"/>
          <w:szCs w:val="24"/>
          <w:highlight w:val="green"/>
          <w:u w:val="single"/>
        </w:rPr>
        <w:t>to will</w:t>
      </w:r>
      <w:r w:rsidRPr="00305237">
        <w:rPr>
          <w:rFonts w:asciiTheme="minorHAnsi" w:hAnsiTheme="minorHAnsi" w:cstheme="minorHAnsi"/>
          <w:bCs/>
          <w:color w:val="000000" w:themeColor="text1"/>
          <w:sz w:val="24"/>
          <w:szCs w:val="24"/>
          <w:u w:val="single"/>
        </w:rPr>
        <w:t xml:space="preserve"> </w:t>
      </w:r>
      <w:proofErr w:type="spellStart"/>
      <w:r w:rsidRPr="00305237">
        <w:rPr>
          <w:rFonts w:asciiTheme="minorHAnsi" w:hAnsiTheme="minorHAnsi" w:cstheme="minorHAnsi"/>
          <w:bCs/>
          <w:color w:val="000000" w:themeColor="text1"/>
          <w:sz w:val="8"/>
          <w:szCs w:val="24"/>
          <w:vertAlign w:val="subscript"/>
        </w:rPr>
        <w:t>particularistically</w:t>
      </w:r>
      <w:proofErr w:type="spellEnd"/>
      <w:r w:rsidRPr="00305237">
        <w:rPr>
          <w:rFonts w:asciiTheme="minorHAnsi" w:hAnsiTheme="minorHAnsi" w:cstheme="minorHAnsi"/>
          <w:bCs/>
          <w:color w:val="000000" w:themeColor="text1"/>
          <w:sz w:val="8"/>
          <w:szCs w:val="24"/>
        </w:rPr>
        <w:t>,</w:t>
      </w:r>
      <w:r w:rsidRPr="00305237">
        <w:rPr>
          <w:rFonts w:asciiTheme="minorHAnsi" w:hAnsiTheme="minorHAnsi" w:cstheme="minorHAnsi"/>
          <w:bCs/>
          <w:color w:val="000000" w:themeColor="text1"/>
          <w:sz w:val="24"/>
          <w:szCs w:val="24"/>
          <w:u w:val="single"/>
        </w:rPr>
        <w:t xml:space="preserve"> </w:t>
      </w:r>
      <w:r w:rsidRPr="00305237">
        <w:rPr>
          <w:rFonts w:asciiTheme="minorHAnsi" w:hAnsiTheme="minorHAnsi" w:cstheme="minorHAnsi"/>
          <w:bCs/>
          <w:color w:val="000000" w:themeColor="text1"/>
          <w:sz w:val="24"/>
          <w:szCs w:val="24"/>
          <w:highlight w:val="green"/>
          <w:u w:val="single"/>
        </w:rPr>
        <w:t>you must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in each case wholly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identify with </w:t>
      </w:r>
      <w:r w:rsidRPr="00305237">
        <w:rPr>
          <w:rFonts w:asciiTheme="minorHAnsi" w:hAnsiTheme="minorHAnsi" w:cstheme="minorHAnsi"/>
          <w:bCs/>
          <w:color w:val="000000" w:themeColor="text1"/>
          <w:sz w:val="24"/>
          <w:szCs w:val="24"/>
          <w:u w:val="single"/>
        </w:rPr>
        <w:t xml:space="preserve">the incentive of </w:t>
      </w:r>
      <w:r w:rsidRPr="00305237">
        <w:rPr>
          <w:rFonts w:asciiTheme="minorHAnsi" w:hAnsiTheme="minorHAnsi" w:cstheme="minorHAnsi"/>
          <w:bCs/>
          <w:color w:val="000000" w:themeColor="text1"/>
          <w:sz w:val="24"/>
          <w:szCs w:val="24"/>
          <w:highlight w:val="green"/>
          <w:u w:val="single"/>
        </w:rPr>
        <w:t xml:space="preserve">your action. </w:t>
      </w:r>
      <w:r w:rsidRPr="00305237">
        <w:rPr>
          <w:rFonts w:asciiTheme="minorHAnsi" w:hAnsiTheme="minorHAnsi" w:cstheme="minorHAnsi"/>
          <w:bCs/>
          <w:color w:val="000000" w:themeColor="text1"/>
          <w:sz w:val="24"/>
          <w:szCs w:val="24"/>
          <w:u w:val="single"/>
        </w:rPr>
        <w:t>That incentive would be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for the moment, your law</w:t>
      </w:r>
      <w:r w:rsidRPr="00305237">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the law that defined your agency or your will. </w:t>
      </w:r>
      <w:r w:rsidRPr="00A00964">
        <w:rPr>
          <w:rFonts w:asciiTheme="minorHAnsi" w:hAnsiTheme="minorHAnsi" w:cstheme="minorHAnsi"/>
          <w:bCs/>
          <w:color w:val="000000" w:themeColor="text1"/>
          <w:sz w:val="8"/>
          <w:szCs w:val="24"/>
          <w:vertAlign w:val="subscript"/>
        </w:rPr>
        <w:t xml:space="preserve">It’s important to see that if you had a particularistic </w:t>
      </w:r>
      <w:proofErr w:type="gramStart"/>
      <w:r w:rsidRPr="00A00964">
        <w:rPr>
          <w:rFonts w:asciiTheme="minorHAnsi" w:hAnsiTheme="minorHAnsi" w:cstheme="minorHAnsi"/>
          <w:bCs/>
          <w:color w:val="000000" w:themeColor="text1"/>
          <w:sz w:val="8"/>
          <w:szCs w:val="24"/>
          <w:vertAlign w:val="subscript"/>
        </w:rPr>
        <w:t>will</w:t>
      </w:r>
      <w:proofErr w:type="gramEnd"/>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you would not identify with the incentive as representative of any sort </w:t>
      </w:r>
      <w:r w:rsidRPr="00A00964">
        <w:rPr>
          <w:rFonts w:asciiTheme="minorHAnsi" w:hAnsiTheme="minorHAnsi" w:cstheme="minorHAnsi"/>
          <w:bCs/>
          <w:color w:val="000000" w:themeColor="text1"/>
          <w:sz w:val="8"/>
          <w:szCs w:val="24"/>
          <w:vertAlign w:val="subscript"/>
        </w:rPr>
        <w:t>of type</w:t>
      </w:r>
      <w:r w:rsidRPr="00305237">
        <w:rPr>
          <w:rFonts w:asciiTheme="minorHAnsi" w:hAnsiTheme="minorHAnsi" w:cstheme="minorHAnsi"/>
          <w:bCs/>
          <w:color w:val="000000" w:themeColor="text1"/>
          <w:sz w:val="8"/>
          <w:szCs w:val="24"/>
          <w:vertAlign w:val="subscript"/>
        </w:rPr>
        <w: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since if </w:t>
      </w:r>
      <w:r w:rsidRPr="00A00964">
        <w:rPr>
          <w:rFonts w:asciiTheme="minorHAnsi" w:hAnsiTheme="minorHAnsi" w:cstheme="minorHAnsi"/>
          <w:bCs/>
          <w:color w:val="000000" w:themeColor="text1"/>
          <w:sz w:val="24"/>
          <w:szCs w:val="24"/>
          <w:u w:val="single"/>
        </w:rPr>
        <w:t>you</w:t>
      </w:r>
      <w:r w:rsidRPr="00305237">
        <w:rPr>
          <w:rFonts w:asciiTheme="minorHAnsi" w:hAnsiTheme="minorHAnsi" w:cstheme="minorHAnsi"/>
          <w:bCs/>
          <w:color w:val="000000" w:themeColor="text1"/>
          <w:sz w:val="24"/>
          <w:szCs w:val="24"/>
          <w:highlight w:val="green"/>
          <w:u w:val="single"/>
        </w:rPr>
        <w:t xml:space="preserve"> took </w:t>
      </w:r>
      <w:r w:rsidRPr="00A00964">
        <w:rPr>
          <w:rFonts w:asciiTheme="minorHAnsi" w:hAnsiTheme="minorHAnsi" w:cstheme="minorHAnsi"/>
          <w:bCs/>
          <w:color w:val="000000" w:themeColor="text1"/>
          <w:sz w:val="24"/>
          <w:szCs w:val="24"/>
          <w:u w:val="single"/>
        </w:rPr>
        <w:t xml:space="preserve">it </w:t>
      </w:r>
      <w:r w:rsidRPr="00305237">
        <w:rPr>
          <w:rFonts w:asciiTheme="minorHAnsi" w:hAnsiTheme="minorHAnsi" w:cstheme="minorHAnsi"/>
          <w:bCs/>
          <w:color w:val="000000" w:themeColor="text1"/>
          <w:sz w:val="24"/>
          <w:szCs w:val="24"/>
          <w:highlight w:val="green"/>
          <w:u w:val="single"/>
        </w:rPr>
        <w:t>as a representative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of a type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you </w:t>
      </w:r>
      <w:r w:rsidRPr="00A00964">
        <w:rPr>
          <w:rFonts w:asciiTheme="minorHAnsi" w:hAnsiTheme="minorHAnsi" w:cstheme="minorHAnsi"/>
          <w:bCs/>
          <w:color w:val="000000" w:themeColor="text1"/>
          <w:sz w:val="24"/>
          <w:szCs w:val="24"/>
          <w:u w:val="single"/>
        </w:rPr>
        <w:t xml:space="preserve">would be </w:t>
      </w:r>
      <w:r w:rsidRPr="00305237">
        <w:rPr>
          <w:rFonts w:asciiTheme="minorHAnsi" w:hAnsiTheme="minorHAnsi" w:cstheme="minorHAnsi"/>
          <w:bCs/>
          <w:color w:val="000000" w:themeColor="text1"/>
          <w:sz w:val="24"/>
          <w:szCs w:val="24"/>
          <w:highlight w:val="green"/>
          <w:u w:val="single"/>
        </w:rPr>
        <w:t>tak</w:t>
      </w:r>
      <w:r w:rsidRPr="00A00964">
        <w:t xml:space="preserve">ing </w:t>
      </w:r>
      <w:r w:rsidRPr="00305237">
        <w:rPr>
          <w:rFonts w:asciiTheme="minorHAnsi" w:hAnsiTheme="minorHAnsi" w:cstheme="minorHAnsi"/>
          <w:bCs/>
          <w:color w:val="000000" w:themeColor="text1"/>
          <w:sz w:val="24"/>
          <w:szCs w:val="24"/>
          <w:highlight w:val="green"/>
          <w:u w:val="single"/>
        </w:rPr>
        <w:t>it as universal</w:t>
      </w:r>
      <w:r w:rsidRPr="00305237">
        <w:rPr>
          <w:rFonts w:asciiTheme="minorHAnsi" w:hAnsiTheme="minorHAnsi" w:cstheme="minorHAnsi"/>
          <w:bCs/>
          <w:color w:val="000000" w:themeColor="text1"/>
          <w:sz w:val="24"/>
          <w:szCs w:val="24"/>
          <w:highlight w:val="green"/>
          <w:u w:val="single"/>
          <w:vertAlign w:val="subscript"/>
        </w:rPr>
        <w:t>.</w:t>
      </w:r>
      <w:r w:rsidRPr="00305237">
        <w:rPr>
          <w:rFonts w:asciiTheme="minorHAnsi" w:hAnsiTheme="minorHAnsi" w:cstheme="minorHAnsi"/>
          <w:bCs/>
          <w:color w:val="000000" w:themeColor="text1"/>
          <w:sz w:val="24"/>
          <w:szCs w:val="24"/>
          <w:u w:val="single"/>
          <w:vertAlign w:val="subscript"/>
        </w:rPr>
        <w:t xml:space="preserve"> </w:t>
      </w:r>
      <w:r w:rsidRPr="00305237">
        <w:rPr>
          <w:rFonts w:asciiTheme="minorHAnsi" w:hAnsiTheme="minorHAnsi" w:cstheme="minorHAnsi"/>
          <w:bCs/>
          <w:color w:val="000000" w:themeColor="text1"/>
          <w:sz w:val="8"/>
          <w:szCs w:val="24"/>
          <w:vertAlign w:val="subscript"/>
        </w:rPr>
        <w:t>For instance, you couldn’t say that you decided to act on the inclination of the moment, because you were so inclined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Someone who takes “I shall do the things I am inclined to do</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whatever they might be” as his maxim has adopted a universal principle, not a particular one: he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has the principle of treating his inclinations </w:t>
      </w:r>
      <w:r w:rsidRPr="00305237">
        <w:rPr>
          <w:rFonts w:asciiTheme="minorHAnsi" w:hAnsiTheme="minorHAnsi" w:cstheme="minorHAnsi"/>
          <w:bCs/>
          <w:color w:val="000000" w:themeColor="text1"/>
          <w:sz w:val="8"/>
          <w:szCs w:val="24"/>
          <w:vertAlign w:val="subscript"/>
        </w:rPr>
        <w:t>as such</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as reasons. </w:t>
      </w:r>
      <w:r w:rsidRPr="00A00964">
        <w:rPr>
          <w:rFonts w:asciiTheme="minorHAnsi" w:hAnsiTheme="minorHAnsi" w:cstheme="minorHAnsi"/>
          <w:bCs/>
          <w:color w:val="000000" w:themeColor="text1"/>
          <w:sz w:val="24"/>
          <w:szCs w:val="24"/>
          <w:u w:val="single"/>
        </w:rPr>
        <w:t xml:space="preserve">A truly </w:t>
      </w:r>
      <w:r w:rsidRPr="00305237">
        <w:rPr>
          <w:rFonts w:asciiTheme="minorHAnsi" w:hAnsiTheme="minorHAnsi" w:cstheme="minorHAnsi"/>
          <w:bCs/>
          <w:color w:val="000000" w:themeColor="text1"/>
          <w:sz w:val="24"/>
          <w:szCs w:val="24"/>
          <w:highlight w:val="green"/>
          <w:u w:val="single"/>
        </w:rPr>
        <w:t xml:space="preserve">particularistic will must embrace </w:t>
      </w:r>
      <w:r w:rsidRPr="00A00964">
        <w:rPr>
          <w:rFonts w:asciiTheme="minorHAnsi" w:hAnsiTheme="minorHAnsi" w:cstheme="minorHAnsi"/>
          <w:bCs/>
          <w:color w:val="000000" w:themeColor="text1"/>
          <w:sz w:val="24"/>
          <w:szCs w:val="24"/>
          <w:u w:val="single"/>
        </w:rPr>
        <w:t xml:space="preserve">the </w:t>
      </w:r>
      <w:r w:rsidRPr="00305237">
        <w:rPr>
          <w:rFonts w:asciiTheme="minorHAnsi" w:hAnsiTheme="minorHAnsi" w:cstheme="minorHAnsi"/>
          <w:bCs/>
          <w:color w:val="000000" w:themeColor="text1"/>
          <w:sz w:val="24"/>
          <w:szCs w:val="24"/>
          <w:highlight w:val="green"/>
          <w:u w:val="single"/>
        </w:rPr>
        <w:t xml:space="preserve">incentive in </w:t>
      </w:r>
      <w:r w:rsidRPr="00A00964">
        <w:rPr>
          <w:rFonts w:asciiTheme="minorHAnsi" w:hAnsiTheme="minorHAnsi" w:cstheme="minorHAnsi"/>
          <w:bCs/>
          <w:color w:val="000000" w:themeColor="text1"/>
          <w:sz w:val="24"/>
          <w:szCs w:val="24"/>
          <w:u w:val="single"/>
        </w:rPr>
        <w:t xml:space="preserve">its </w:t>
      </w:r>
      <w:r w:rsidRPr="00305237">
        <w:rPr>
          <w:rFonts w:asciiTheme="minorHAnsi" w:hAnsiTheme="minorHAnsi" w:cstheme="minorHAnsi"/>
          <w:bCs/>
          <w:color w:val="000000" w:themeColor="text1"/>
          <w:sz w:val="24"/>
          <w:szCs w:val="24"/>
          <w:highlight w:val="green"/>
          <w:u w:val="single"/>
        </w:rPr>
        <w:t>full particularity</w:t>
      </w:r>
      <w:r w:rsidRPr="00305237">
        <w:rPr>
          <w:rFonts w:asciiTheme="minorHAnsi" w:hAnsiTheme="minorHAnsi" w:cstheme="minorHAnsi"/>
          <w:bCs/>
          <w:color w:val="000000" w:themeColor="text1"/>
          <w:sz w:val="8"/>
          <w:szCs w:val="24"/>
          <w:vertAlign w:val="subscript"/>
        </w:rPr>
        <w:t xml:space="preserve">: it, in no way that is further describable, is the law of such a will. </w:t>
      </w:r>
      <w:proofErr w:type="gramStart"/>
      <w:r w:rsidRPr="00305237">
        <w:rPr>
          <w:rFonts w:asciiTheme="minorHAnsi" w:hAnsiTheme="minorHAnsi" w:cstheme="minorHAnsi"/>
          <w:bCs/>
          <w:color w:val="000000" w:themeColor="text1"/>
          <w:sz w:val="8"/>
          <w:szCs w:val="24"/>
          <w:vertAlign w:val="subscript"/>
        </w:rPr>
        <w:t>So</w:t>
      </w:r>
      <w:proofErr w:type="gramEnd"/>
      <w:r w:rsidRPr="00305237">
        <w:rPr>
          <w:rFonts w:asciiTheme="minorHAnsi" w:hAnsiTheme="minorHAnsi" w:cstheme="minorHAnsi"/>
          <w:bCs/>
          <w:color w:val="000000" w:themeColor="text1"/>
          <w:sz w:val="8"/>
          <w:szCs w:val="24"/>
          <w:vertAlign w:val="subscript"/>
        </w:rPr>
        <w:t xml:space="preserve"> someone who engages in particularistic willing does not even have a democratic soul. </w:t>
      </w:r>
      <w:r w:rsidRPr="00305237">
        <w:rPr>
          <w:rFonts w:asciiTheme="minorHAnsi" w:hAnsiTheme="minorHAnsi" w:cstheme="minorHAnsi"/>
          <w:bCs/>
          <w:color w:val="000000" w:themeColor="text1"/>
          <w:sz w:val="24"/>
          <w:szCs w:val="24"/>
          <w:highlight w:val="green"/>
          <w:u w:val="single"/>
        </w:rPr>
        <w:t xml:space="preserve">There is only </w:t>
      </w:r>
      <w:r w:rsidRPr="00A00964">
        <w:rPr>
          <w:rFonts w:asciiTheme="minorHAnsi" w:hAnsiTheme="minorHAnsi" w:cstheme="minorHAnsi"/>
          <w:bCs/>
          <w:color w:val="000000" w:themeColor="text1"/>
          <w:sz w:val="24"/>
          <w:szCs w:val="24"/>
          <w:u w:val="single"/>
        </w:rPr>
        <w:t>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8"/>
          <w:szCs w:val="24"/>
          <w:vertAlign w:val="subscript"/>
        </w:rPr>
        <w:t>tyranny of the moment: 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complete </w:t>
      </w:r>
      <w:r w:rsidRPr="00305237">
        <w:rPr>
          <w:rFonts w:asciiTheme="minorHAnsi" w:hAnsiTheme="minorHAnsi" w:cstheme="minorHAnsi"/>
          <w:bCs/>
          <w:color w:val="000000" w:themeColor="text1"/>
          <w:sz w:val="24"/>
          <w:szCs w:val="24"/>
          <w:highlight w:val="green"/>
          <w:u w:val="single"/>
        </w:rPr>
        <w:t xml:space="preserve">domination of the agent by something inside </w:t>
      </w:r>
      <w:r w:rsidRPr="00A00964">
        <w:rPr>
          <w:rFonts w:asciiTheme="minorHAnsi" w:hAnsiTheme="minorHAnsi" w:cstheme="minorHAnsi"/>
          <w:bCs/>
          <w:color w:val="000000" w:themeColor="text1"/>
          <w:sz w:val="24"/>
          <w:szCs w:val="24"/>
          <w:u w:val="single"/>
        </w:rPr>
        <w:t>him.</w:t>
      </w:r>
      <w:r w:rsidRPr="00305237">
        <w:rPr>
          <w:rFonts w:asciiTheme="minorHAnsi" w:hAnsiTheme="minorHAnsi" w:cstheme="minorHAnsi"/>
          <w:bCs/>
          <w:color w:val="000000" w:themeColor="text1"/>
          <w:sz w:val="8"/>
          <w:szCs w:val="24"/>
        </w:rPr>
        <w:t xml:space="preserve"> </w:t>
      </w:r>
    </w:p>
    <w:p w14:paraId="59D3F156" w14:textId="77777777" w:rsidR="00946C76" w:rsidRPr="005664D4" w:rsidRDefault="00946C76" w:rsidP="00946C76">
      <w:pPr>
        <w:pStyle w:val="Heading4"/>
      </w:pPr>
      <w:r w:rsidRPr="005664D4">
        <w:t xml:space="preserve">If an agent regards their purpose as important, they must regard the means as important, one of which is freedom. </w:t>
      </w:r>
    </w:p>
    <w:p w14:paraId="32DE4A15" w14:textId="77777777" w:rsidR="00946C76" w:rsidRPr="00305237" w:rsidRDefault="00946C76" w:rsidP="00946C76">
      <w:pPr>
        <w:spacing w:line="240" w:lineRule="auto"/>
        <w:rPr>
          <w:rFonts w:asciiTheme="minorHAnsi" w:hAnsiTheme="minorHAnsi" w:cstheme="minorHAnsi"/>
          <w:b/>
          <w:sz w:val="24"/>
          <w:szCs w:val="24"/>
        </w:rPr>
      </w:pPr>
    </w:p>
    <w:p w14:paraId="14CCD94E" w14:textId="77777777" w:rsidR="00946C76" w:rsidRPr="00305237" w:rsidRDefault="00946C76" w:rsidP="00946C76">
      <w:pPr>
        <w:rPr>
          <w:rFonts w:asciiTheme="minorHAnsi" w:hAnsiTheme="minorHAnsi" w:cstheme="minorHAnsi"/>
          <w:b/>
          <w:sz w:val="26"/>
          <w:szCs w:val="26"/>
        </w:rPr>
      </w:pPr>
      <w:r>
        <w:rPr>
          <w:rFonts w:asciiTheme="minorHAnsi" w:hAnsiTheme="minorHAnsi" w:cstheme="minorHAnsi"/>
          <w:b/>
          <w:sz w:val="26"/>
          <w:szCs w:val="26"/>
        </w:rPr>
        <w:t>D</w:t>
      </w:r>
      <w:r w:rsidRPr="00305237">
        <w:rPr>
          <w:rFonts w:asciiTheme="minorHAnsi" w:hAnsiTheme="minorHAnsi" w:cstheme="minorHAnsi"/>
          <w:b/>
          <w:sz w:val="26"/>
          <w:szCs w:val="26"/>
        </w:rPr>
        <w:t xml:space="preserve">enying individuals’ independent choice, or outer freedom, is rationally contradictory. </w:t>
      </w:r>
      <w:r>
        <w:rPr>
          <w:rFonts w:asciiTheme="minorHAnsi" w:hAnsiTheme="minorHAnsi" w:cstheme="minorHAnsi"/>
          <w:b/>
          <w:sz w:val="26"/>
          <w:szCs w:val="26"/>
        </w:rPr>
        <w:t>As you expand your freedom to limit someone else’s same freedom which results in contradiction and is incoherent, so we can’t limit anyone’s freedom.</w:t>
      </w:r>
    </w:p>
    <w:p w14:paraId="11B9385E" w14:textId="77777777" w:rsidR="00946C76" w:rsidRDefault="00946C76" w:rsidP="00946C76">
      <w:pPr>
        <w:rPr>
          <w:rFonts w:asciiTheme="minorHAnsi" w:hAnsiTheme="minorHAnsi" w:cstheme="minorHAnsi"/>
          <w:bCs/>
          <w:u w:val="single"/>
        </w:rPr>
      </w:pPr>
    </w:p>
    <w:p w14:paraId="09B41604" w14:textId="77777777" w:rsidR="00946C76" w:rsidRPr="00305237" w:rsidRDefault="00946C76" w:rsidP="00946C76">
      <w:pPr>
        <w:keepNext/>
        <w:keepLines/>
        <w:spacing w:before="40" w:after="0"/>
        <w:outlineLvl w:val="3"/>
        <w:rPr>
          <w:rFonts w:asciiTheme="minorHAnsi" w:eastAsia="Times New Roman" w:hAnsiTheme="minorHAnsi" w:cstheme="minorHAnsi"/>
          <w:b/>
          <w:iCs/>
          <w:sz w:val="26"/>
        </w:rPr>
      </w:pPr>
      <w:r w:rsidRPr="00305237">
        <w:rPr>
          <w:rFonts w:asciiTheme="minorHAnsi" w:eastAsia="Times New Roman" w:hAnsiTheme="minorHAnsi" w:cstheme="minorHAnsi"/>
          <w:b/>
          <w:iCs/>
          <w:sz w:val="26"/>
        </w:rPr>
        <w:t xml:space="preserve">A universal system of freedoms requires </w:t>
      </w:r>
      <w:r>
        <w:rPr>
          <w:rFonts w:asciiTheme="minorHAnsi" w:eastAsia="Times New Roman" w:hAnsiTheme="minorHAnsi" w:cstheme="minorHAnsi"/>
          <w:b/>
          <w:iCs/>
          <w:sz w:val="26"/>
        </w:rPr>
        <w:t>consistency with</w:t>
      </w:r>
      <w:r w:rsidRPr="00305237">
        <w:rPr>
          <w:rFonts w:asciiTheme="minorHAnsi" w:eastAsia="Times New Roman" w:hAnsiTheme="minorHAnsi" w:cstheme="minorHAnsi"/>
          <w:b/>
          <w:iCs/>
          <w:sz w:val="26"/>
        </w:rPr>
        <w:t xml:space="preserve"> the omnilateral will. </w:t>
      </w:r>
    </w:p>
    <w:p w14:paraId="5CBD3CD7" w14:textId="77777777" w:rsidR="00946C76" w:rsidRPr="00CD7645" w:rsidRDefault="00946C76" w:rsidP="00946C76">
      <w:pPr>
        <w:rPr>
          <w:rStyle w:val="Style13ptBold"/>
        </w:rPr>
      </w:pPr>
      <w:r w:rsidRPr="00CD7645">
        <w:rPr>
          <w:rStyle w:val="Style13ptBold"/>
        </w:rPr>
        <w:t>Ripstein // 04</w:t>
      </w:r>
    </w:p>
    <w:p w14:paraId="62D3F672" w14:textId="77777777" w:rsidR="00946C76" w:rsidRPr="00305237" w:rsidRDefault="00946C76" w:rsidP="00946C76">
      <w:pPr>
        <w:rPr>
          <w:rFonts w:asciiTheme="minorHAnsi" w:eastAsia="Calibri" w:hAnsiTheme="minorHAnsi" w:cstheme="minorHAnsi"/>
          <w:bCs/>
          <w:sz w:val="14"/>
          <w:szCs w:val="14"/>
        </w:rPr>
      </w:pPr>
      <w:r w:rsidRPr="00305237">
        <w:rPr>
          <w:rFonts w:asciiTheme="minorHAnsi" w:eastAsia="Calibri" w:hAnsiTheme="minorHAnsi" w:cstheme="minorHAnsi"/>
          <w:bCs/>
          <w:sz w:val="14"/>
          <w:szCs w:val="14"/>
        </w:rPr>
        <w:t>[Arthur Ripstein, (University Professor of Law and Philosophy, </w:t>
      </w:r>
      <w:hyperlink r:id="rId6" w:history="1">
        <w:r w:rsidRPr="00305237">
          <w:rPr>
            <w:rFonts w:asciiTheme="minorHAnsi" w:eastAsia="Calibri" w:hAnsiTheme="minorHAnsi" w:cstheme="minorHAnsi"/>
            <w:bCs/>
            <w:sz w:val="14"/>
            <w:szCs w:val="14"/>
          </w:rPr>
          <w:t>University of Toronto</w:t>
        </w:r>
      </w:hyperlink>
      <w:r w:rsidRPr="00305237">
        <w:rPr>
          <w:rFonts w:asciiTheme="minorHAnsi" w:eastAsia="Calibri" w:hAnsiTheme="minorHAnsi" w:cstheme="minorHAnsi"/>
          <w:bCs/>
          <w:sz w:val="14"/>
          <w:szCs w:val="14"/>
        </w:rPr>
        <w:t>) "Authority and Coercion" Philosophy &amp; Public Affairs, 32: 2–35, 2004, http://onlinelibrary.wiley.com/doi/10.1111/j.1467-6486.2004.00003.x/abstract, DOA:12-16-2017 //]</w:t>
      </w:r>
      <w:r>
        <w:rPr>
          <w:rFonts w:asciiTheme="minorHAnsi" w:eastAsia="Calibri" w:hAnsiTheme="minorHAnsi" w:cstheme="minorHAnsi"/>
          <w:bCs/>
          <w:sz w:val="14"/>
          <w:szCs w:val="14"/>
        </w:rPr>
        <w:t xml:space="preserve"> </w:t>
      </w:r>
      <w:r>
        <w:rPr>
          <w:rFonts w:asciiTheme="minorHAnsi" w:hAnsiTheme="minorHAnsi" w:cstheme="minorHAnsi"/>
          <w:bCs/>
          <w:sz w:val="24"/>
          <w:szCs w:val="24"/>
        </w:rPr>
        <w:t>Bracketed for clarity</w:t>
      </w:r>
    </w:p>
    <w:p w14:paraId="78A2544B" w14:textId="77777777" w:rsidR="00946C76" w:rsidRDefault="00946C76" w:rsidP="00946C76">
      <w:pPr>
        <w:rPr>
          <w:rFonts w:asciiTheme="minorHAnsi" w:eastAsia="Calibri" w:hAnsiTheme="minorHAnsi" w:cstheme="minorHAnsi"/>
          <w:bCs/>
          <w:sz w:val="8"/>
        </w:rPr>
      </w:pPr>
      <w:r w:rsidRPr="00305237">
        <w:rPr>
          <w:rFonts w:asciiTheme="minorHAnsi" w:eastAsia="Calibri" w:hAnsiTheme="minorHAnsi" w:cstheme="minorHAnsi"/>
          <w:bCs/>
          <w:sz w:val="8"/>
        </w:rPr>
        <w:t xml:space="preserve">Kant explains the need for the three branches of government in Rousseau’s vocabulary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Kant finds this concept helpful, since it </w:t>
      </w:r>
      <w:r w:rsidRPr="00305237">
        <w:rPr>
          <w:rFonts w:asciiTheme="minorHAnsi" w:eastAsia="Calibri" w:hAnsiTheme="minorHAnsi" w:cstheme="minorHAnsi"/>
          <w:bCs/>
          <w:iCs/>
          <w:u w:val="single"/>
        </w:rPr>
        <w:t xml:space="preserve">manages to capture the way in which the specificity of the law and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 xml:space="preserve">monopoly on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law’s]</w:t>
      </w:r>
      <w:r w:rsidRPr="00305237">
        <w:rPr>
          <w:rFonts w:asciiTheme="minorHAnsi" w:eastAsia="Calibri" w:hAnsiTheme="minorHAnsi" w:cstheme="minorHAnsi"/>
          <w:bCs/>
          <w:iCs/>
          <w:u w:val="single"/>
        </w:rPr>
        <w:t xml:space="preserve"> its </w:t>
      </w:r>
      <w:r w:rsidRPr="00305237">
        <w:rPr>
          <w:rFonts w:asciiTheme="minorHAnsi" w:eastAsia="Calibri" w:hAnsiTheme="minorHAnsi" w:cstheme="minorHAnsi"/>
          <w:bCs/>
          <w:iCs/>
          <w:highlight w:val="green"/>
          <w:u w:val="single"/>
        </w:rPr>
        <w:t>enforcement</w:t>
      </w:r>
      <w:r w:rsidRPr="00305237">
        <w:rPr>
          <w:rFonts w:asciiTheme="minorHAnsi" w:eastAsia="Calibri" w:hAnsiTheme="minorHAnsi" w:cstheme="minorHAnsi"/>
          <w:bCs/>
          <w:iCs/>
          <w:u w:val="single"/>
        </w:rPr>
        <w:t xml:space="preserve"> </w:t>
      </w:r>
      <w:proofErr w:type="gramStart"/>
      <w:r w:rsidRPr="00305237">
        <w:rPr>
          <w:rFonts w:asciiTheme="minorHAnsi" w:eastAsia="Calibri" w:hAnsiTheme="minorHAnsi" w:cstheme="minorHAnsi"/>
          <w:bCs/>
          <w:iCs/>
          <w:u w:val="single"/>
        </w:rPr>
        <w:t>do</w:t>
      </w:r>
      <w:proofErr w:type="gramEnd"/>
      <w:r w:rsidRPr="00305237">
        <w:rPr>
          <w:rFonts w:asciiTheme="minorHAnsi" w:eastAsia="Calibri" w:hAnsiTheme="minorHAnsi" w:cstheme="minorHAnsi"/>
          <w:bCs/>
          <w:iCs/>
          <w:u w:val="single"/>
        </w:rPr>
        <w:t xml:space="preserve"> not thereby make it the unilateral imposition of one person’s will upon another.</w:t>
      </w:r>
      <w:r w:rsidRPr="00305237">
        <w:rPr>
          <w:rFonts w:asciiTheme="minorHAnsi" w:eastAsia="Calibri" w:hAnsiTheme="minorHAnsi" w:cstheme="minorHAnsi"/>
          <w:bCs/>
          <w:sz w:val="8"/>
        </w:rPr>
        <w:t xml:space="preserve"> Instead, </w:t>
      </w:r>
      <w:r w:rsidRPr="00305237">
        <w:rPr>
          <w:rFonts w:asciiTheme="minorHAnsi" w:eastAsia="Calibri" w:hAnsiTheme="minorHAnsi" w:cstheme="minorHAnsi"/>
          <w:bCs/>
          <w:iCs/>
          <w:u w:val="single"/>
        </w:rPr>
        <w:t xml:space="preserve">it </w:t>
      </w:r>
      <w:r w:rsidRPr="00305237">
        <w:rPr>
          <w:rFonts w:asciiTheme="minorHAnsi" w:eastAsia="Calibri" w:hAnsiTheme="minorHAnsi" w:cstheme="minorHAnsi"/>
          <w:bCs/>
          <w:iCs/>
          <w:highlight w:val="green"/>
          <w:u w:val="single"/>
        </w:rPr>
        <w:t>is</w:t>
      </w:r>
      <w:r w:rsidRPr="00305237">
        <w:rPr>
          <w:rFonts w:asciiTheme="minorHAnsi" w:eastAsia="Calibri" w:hAnsiTheme="minorHAnsi" w:cstheme="minorHAnsi"/>
          <w:bCs/>
          <w:sz w:val="8"/>
        </w:rPr>
        <w:t xml:space="preserve"> what Kant calls </w:t>
      </w:r>
      <w:r w:rsidRPr="005664D4">
        <w:rPr>
          <w:rFonts w:asciiTheme="minorHAnsi" w:eastAsia="Calibri" w:hAnsiTheme="minorHAnsi" w:cstheme="minorHAnsi"/>
          <w:bCs/>
          <w:iCs/>
          <w:u w:val="single"/>
        </w:rPr>
        <w:t xml:space="preserve">an </w:t>
      </w:r>
      <w:r w:rsidRPr="00305237">
        <w:rPr>
          <w:rFonts w:asciiTheme="minorHAnsi" w:eastAsia="Calibri" w:hAnsiTheme="minorHAnsi" w:cstheme="minorHAnsi"/>
          <w:bCs/>
          <w:iCs/>
          <w:highlight w:val="green"/>
          <w:u w:val="single"/>
        </w:rPr>
        <w:t xml:space="preserve">“omnilateral” will, </w:t>
      </w:r>
      <w:r w:rsidRPr="005664D4">
        <w:rPr>
          <w:rFonts w:asciiTheme="minorHAnsi" w:eastAsia="Calibri" w:hAnsiTheme="minorHAnsi" w:cstheme="minorHAnsi"/>
          <w:bCs/>
          <w:iCs/>
          <w:u w:val="single"/>
        </w:rPr>
        <w:t xml:space="preserve">since </w:t>
      </w:r>
      <w:r w:rsidRPr="00305237">
        <w:rPr>
          <w:rFonts w:asciiTheme="minorHAnsi" w:eastAsia="Calibri" w:hAnsiTheme="minorHAnsi" w:cstheme="minorHAnsi"/>
          <w:bCs/>
          <w:iCs/>
          <w:highlight w:val="green"/>
          <w:u w:val="single"/>
        </w:rPr>
        <w:t xml:space="preserve">all must </w:t>
      </w:r>
      <w:r w:rsidRPr="005664D4">
        <w:rPr>
          <w:rFonts w:asciiTheme="minorHAnsi" w:eastAsia="Calibri" w:hAnsiTheme="minorHAnsi" w:cstheme="minorHAnsi"/>
          <w:bCs/>
          <w:iCs/>
          <w:u w:val="single"/>
        </w:rPr>
        <w:t xml:space="preserve">agree to </w:t>
      </w:r>
      <w:r w:rsidRPr="00305237">
        <w:rPr>
          <w:rFonts w:asciiTheme="minorHAnsi" w:eastAsia="Calibri" w:hAnsiTheme="minorHAnsi" w:cstheme="minorHAnsi"/>
          <w:bCs/>
          <w:iCs/>
          <w:highlight w:val="green"/>
          <w:u w:val="single"/>
        </w:rPr>
        <w:t xml:space="preserve">set up procedures that </w:t>
      </w:r>
      <w:r w:rsidRPr="005664D4">
        <w:rPr>
          <w:rFonts w:asciiTheme="minorHAnsi" w:eastAsia="Calibri" w:hAnsiTheme="minorHAnsi" w:cstheme="minorHAnsi"/>
          <w:bCs/>
          <w:iCs/>
          <w:u w:val="single"/>
        </w:rPr>
        <w:t xml:space="preserve">will </w:t>
      </w:r>
      <w:r w:rsidRPr="00305237">
        <w:rPr>
          <w:rFonts w:asciiTheme="minorHAnsi" w:eastAsia="Calibri" w:hAnsiTheme="minorHAnsi" w:cstheme="minorHAnsi"/>
          <w:bCs/>
          <w:iCs/>
          <w:highlight w:val="green"/>
          <w:u w:val="single"/>
        </w:rPr>
        <w:t>make right possible</w:t>
      </w:r>
      <w:r w:rsidRPr="00305237">
        <w:rPr>
          <w:rFonts w:asciiTheme="minorHAnsi" w:eastAsia="Calibri" w:hAnsiTheme="minorHAnsi" w:cstheme="minorHAnsi"/>
          <w:bCs/>
          <w:iCs/>
          <w:u w:val="single"/>
        </w:rPr>
        <w:t>. All must agree, because</w:t>
      </w:r>
      <w:r w:rsidRPr="00305237">
        <w:rPr>
          <w:rFonts w:asciiTheme="minorHAnsi" w:eastAsia="Calibri" w:hAnsiTheme="minorHAnsi" w:cstheme="minorHAnsi"/>
          <w:bCs/>
          <w:iCs/>
          <w:highlight w:val="green"/>
          <w:u w:val="single"/>
        </w:rPr>
        <w:t xml:space="preserve"> without </w:t>
      </w:r>
      <w:r w:rsidRPr="005664D4">
        <w:rPr>
          <w:rFonts w:asciiTheme="minorHAnsi" w:eastAsia="Calibri" w:hAnsiTheme="minorHAnsi" w:cstheme="minorHAnsi"/>
          <w:bCs/>
          <w:iCs/>
          <w:u w:val="single"/>
        </w:rPr>
        <w:t xml:space="preserve">such </w:t>
      </w:r>
      <w:r w:rsidRPr="00305237">
        <w:rPr>
          <w:rFonts w:asciiTheme="minorHAnsi" w:eastAsia="Calibri" w:hAnsiTheme="minorHAnsi" w:cstheme="minorHAnsi"/>
          <w:bCs/>
          <w:iCs/>
          <w:highlight w:val="green"/>
          <w:u w:val="single"/>
        </w:rPr>
        <w:t xml:space="preserve">procedures, </w:t>
      </w:r>
      <w:r w:rsidRPr="005664D4">
        <w:rPr>
          <w:rFonts w:asciiTheme="minorHAnsi" w:eastAsia="Calibri" w:hAnsiTheme="minorHAnsi" w:cstheme="minorHAnsi"/>
          <w:bCs/>
          <w:iCs/>
          <w:u w:val="single"/>
        </w:rPr>
        <w:t xml:space="preserve">equal freedom is impossible, and so the </w:t>
      </w:r>
      <w:r w:rsidRPr="00305237">
        <w:rPr>
          <w:rFonts w:asciiTheme="minorHAnsi" w:eastAsia="Calibri" w:hAnsiTheme="minorHAnsi" w:cstheme="minorHAnsi"/>
          <w:bCs/>
          <w:iCs/>
          <w:highlight w:val="green"/>
          <w:u w:val="single"/>
        </w:rPr>
        <w:t xml:space="preserve">external freedom </w:t>
      </w:r>
      <w:r w:rsidRPr="005664D4">
        <w:rPr>
          <w:rFonts w:asciiTheme="minorHAnsi" w:eastAsia="Calibri" w:hAnsiTheme="minorHAnsi" w:cstheme="minorHAnsi"/>
          <w:bCs/>
          <w:iCs/>
          <w:u w:val="single"/>
        </w:rPr>
        <w:t xml:space="preserve">of each </w:t>
      </w:r>
      <w:r w:rsidRPr="00305237">
        <w:rPr>
          <w:rFonts w:asciiTheme="minorHAnsi" w:eastAsia="Calibri" w:hAnsiTheme="minorHAnsi" w:cstheme="minorHAnsi"/>
          <w:bCs/>
          <w:iCs/>
          <w:highlight w:val="green"/>
          <w:u w:val="single"/>
        </w:rPr>
        <w:t>is impossible.</w:t>
      </w:r>
      <w:r w:rsidRPr="00305237">
        <w:rPr>
          <w:rFonts w:asciiTheme="minorHAnsi" w:eastAsia="Calibri" w:hAnsiTheme="minorHAnsi" w:cstheme="minorHAnsi"/>
          <w:bCs/>
          <w:sz w:val="8"/>
        </w:rPr>
        <w:t xml:space="preserve"> But the sense in which </w:t>
      </w:r>
      <w:r w:rsidRPr="00305237">
        <w:rPr>
          <w:rFonts w:asciiTheme="minorHAnsi" w:eastAsia="Calibri" w:hAnsiTheme="minorHAnsi" w:cstheme="minorHAnsi"/>
          <w:bCs/>
          <w:iCs/>
          <w:u w:val="single"/>
        </w:rPr>
        <w:t xml:space="preserve">they must agree is not just that they should agree; it is that </w:t>
      </w:r>
      <w:r w:rsidRPr="00305237">
        <w:rPr>
          <w:rFonts w:asciiTheme="minorHAnsi" w:eastAsia="Calibri" w:hAnsiTheme="minorHAnsi" w:cstheme="minorHAnsi"/>
          <w:bCs/>
          <w:iCs/>
          <w:highlight w:val="green"/>
          <w:u w:val="single"/>
        </w:rPr>
        <w:t xml:space="preserve">they cannot object to being forced to accept </w:t>
      </w:r>
      <w:r w:rsidRPr="005664D4">
        <w:rPr>
          <w:rFonts w:asciiTheme="minorHAnsi" w:eastAsia="Calibri" w:hAnsiTheme="minorHAnsi" w:cstheme="minorHAnsi"/>
          <w:bCs/>
          <w:iCs/>
          <w:u w:val="single"/>
        </w:rPr>
        <w:t xml:space="preserve">those </w:t>
      </w:r>
      <w:r w:rsidRPr="00305237">
        <w:rPr>
          <w:rFonts w:asciiTheme="minorHAnsi" w:eastAsia="Calibri" w:hAnsiTheme="minorHAnsi" w:cstheme="minorHAnsi"/>
          <w:bCs/>
          <w:iCs/>
          <w:highlight w:val="green"/>
          <w:u w:val="single"/>
        </w:rPr>
        <w:t xml:space="preserve">procedures, because </w:t>
      </w:r>
      <w:r w:rsidRPr="005664D4">
        <w:rPr>
          <w:rFonts w:asciiTheme="minorHAnsi" w:eastAsia="Calibri" w:hAnsiTheme="minorHAnsi" w:cstheme="minorHAnsi"/>
          <w:bCs/>
          <w:iCs/>
          <w:u w:val="single"/>
        </w:rPr>
        <w:t xml:space="preserve">any </w:t>
      </w:r>
      <w:r w:rsidRPr="00305237">
        <w:rPr>
          <w:rFonts w:asciiTheme="minorHAnsi" w:eastAsia="Calibri" w:hAnsiTheme="minorHAnsi" w:cstheme="minorHAnsi"/>
          <w:bCs/>
          <w:iCs/>
          <w:highlight w:val="green"/>
          <w:u w:val="single"/>
        </w:rPr>
        <w:t xml:space="preserve">objection would be </w:t>
      </w:r>
      <w:r w:rsidRPr="005664D4">
        <w:rPr>
          <w:rFonts w:asciiTheme="minorHAnsi" w:eastAsia="Calibri" w:hAnsiTheme="minorHAnsi" w:cstheme="minorHAnsi"/>
          <w:bCs/>
          <w:iCs/>
          <w:u w:val="single"/>
        </w:rPr>
        <w:t xml:space="preserve">nothing more than an assertion of the right </w:t>
      </w:r>
      <w:r w:rsidRPr="00305237">
        <w:rPr>
          <w:rFonts w:asciiTheme="minorHAnsi" w:eastAsia="Calibri" w:hAnsiTheme="minorHAnsi" w:cstheme="minorHAnsi"/>
          <w:bCs/>
          <w:iCs/>
          <w:highlight w:val="green"/>
          <w:u w:val="single"/>
        </w:rPr>
        <w:t>to use force against others unilaterally.</w:t>
      </w:r>
      <w:r w:rsidRPr="00305237">
        <w:rPr>
          <w:rFonts w:asciiTheme="minorHAnsi" w:eastAsia="Calibri" w:hAnsiTheme="minorHAnsi" w:cstheme="minorHAnsi"/>
          <w:bCs/>
          <w:sz w:val="8"/>
        </w:rPr>
        <w:t xml:space="preserve"> Once the concept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is introduced, it </w:t>
      </w:r>
      <w:r w:rsidRPr="00305237">
        <w:rPr>
          <w:rFonts w:asciiTheme="minorHAnsi" w:eastAsia="Calibri" w:hAnsiTheme="minorHAnsi" w:cstheme="minorHAnsi"/>
          <w:bCs/>
          <w:iCs/>
          <w:u w:val="single"/>
        </w:rPr>
        <w:t>provides further constraints on the possibility of a rightful condition, and even explains the ways in which a state can legitimately coerce its citizens</w:t>
      </w:r>
      <w:r w:rsidRPr="00305237">
        <w:rPr>
          <w:rFonts w:asciiTheme="minorHAnsi" w:eastAsia="Calibri" w:hAnsiTheme="minorHAnsi" w:cstheme="minorHAnsi"/>
          <w:bCs/>
          <w:sz w:val="8"/>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305237">
        <w:rPr>
          <w:rFonts w:asciiTheme="minorHAnsi" w:eastAsia="Calibri" w:hAnsiTheme="minorHAnsi" w:cstheme="minorHAnsi"/>
          <w:bCs/>
          <w:sz w:val="8"/>
        </w:rPr>
        <w:t>these exhaust</w:t>
      </w:r>
      <w:proofErr w:type="gramEnd"/>
      <w:r w:rsidRPr="00305237">
        <w:rPr>
          <w:rFonts w:asciiTheme="minorHAnsi" w:eastAsia="Calibri" w:hAnsiTheme="minorHAnsi" w:cstheme="minorHAnsi"/>
          <w:bCs/>
          <w:sz w:val="8"/>
        </w:rPr>
        <w:t xml:space="preserve"> the further powers of the state. Instead, he puts them forward as additional powers a state must have if it is to create a rightful condition, and it is the structure of that argument that is of concern here.</w:t>
      </w:r>
    </w:p>
    <w:p w14:paraId="0688BC22" w14:textId="77777777" w:rsidR="00946C76" w:rsidRDefault="00946C76" w:rsidP="00946C76">
      <w:pPr>
        <w:rPr>
          <w:rFonts w:asciiTheme="minorHAnsi" w:eastAsia="Calibri" w:hAnsiTheme="minorHAnsi" w:cstheme="minorHAnsi"/>
          <w:bCs/>
          <w:sz w:val="8"/>
        </w:rPr>
      </w:pPr>
    </w:p>
    <w:p w14:paraId="46A613A2" w14:textId="77777777" w:rsidR="00946C76" w:rsidRDefault="00946C76" w:rsidP="00946C76">
      <w:pPr>
        <w:spacing w:line="276" w:lineRule="auto"/>
        <w:rPr>
          <w:rFonts w:asciiTheme="minorHAnsi" w:hAnsiTheme="minorHAnsi" w:cstheme="minorHAnsi"/>
          <w:bCs/>
        </w:rPr>
      </w:pPr>
    </w:p>
    <w:p w14:paraId="6C4BF8ED" w14:textId="77777777" w:rsidR="00946C76" w:rsidRPr="00CD7645" w:rsidRDefault="00946C76" w:rsidP="00946C76">
      <w:pPr>
        <w:pStyle w:val="Heading4"/>
      </w:pPr>
      <w:r>
        <w:t>For the state to maintain its united will, t</w:t>
      </w:r>
      <w:r w:rsidRPr="00CD7645">
        <w:t xml:space="preserve">he powerful need to be regulated so they cannot rightfully abuse positions over those subject to them to maintain equal freedom. Coercion is when your circumstance requires adopting another’s purposes because of imbalanced bargaining position. </w:t>
      </w:r>
    </w:p>
    <w:p w14:paraId="39999C73" w14:textId="77777777" w:rsidR="00946C76" w:rsidRPr="00CD7645" w:rsidRDefault="00946C76" w:rsidP="00946C76">
      <w:pPr>
        <w:rPr>
          <w:sz w:val="14"/>
          <w:szCs w:val="14"/>
        </w:rPr>
      </w:pPr>
      <w:r w:rsidRPr="00CD7645">
        <w:rPr>
          <w:rStyle w:val="Style13ptBold"/>
        </w:rPr>
        <w:t>Ripstein</w:t>
      </w:r>
      <w:r>
        <w:rPr>
          <w:rStyle w:val="Style13ptBold"/>
        </w:rPr>
        <w:t xml:space="preserve"> </w:t>
      </w:r>
      <w:r w:rsidRPr="00CD7645">
        <w:rPr>
          <w:rStyle w:val="Style13ptBold"/>
        </w:rPr>
        <w:t>9</w:t>
      </w:r>
      <w:r>
        <w:rPr>
          <w:rStyle w:val="Style13ptBold"/>
        </w:rPr>
        <w:t xml:space="preserve"> </w:t>
      </w:r>
      <w:r>
        <w:rPr>
          <w:sz w:val="14"/>
          <w:szCs w:val="14"/>
        </w:rPr>
        <w:t>“</w:t>
      </w:r>
      <w:r w:rsidRPr="00CD7645">
        <w:rPr>
          <w:sz w:val="14"/>
          <w:szCs w:val="14"/>
        </w:rPr>
        <w:t>Force and Freedom.” Arthur Ripstein, 2009. Prof. of Philosophy and Law at University of Toronto.</w:t>
      </w:r>
      <w:r>
        <w:rPr>
          <w:sz w:val="14"/>
          <w:szCs w:val="14"/>
        </w:rPr>
        <w:t xml:space="preserve"> </w:t>
      </w:r>
      <w:hyperlink r:id="rId7" w:anchor="v=onepage&amp;q=%22Kant%20argues%20that%20provision%20for%20the%20poor%20follows%20directly%20from%20the%20very%20idea%20of%20a%20united%20will.%22Because%20each%20person%20is%20master%20&amp;f=false" w:history="1">
        <w:r w:rsidRPr="00E73438">
          <w:rPr>
            <w:rStyle w:val="Hyperlink"/>
            <w:sz w:val="14"/>
            <w:szCs w:val="14"/>
          </w:rPr>
          <w:t>https://books.google.com/books?id=W_B3oVsdOZUC&amp;pg=PA272&amp;lpg=PA272&amp;dq=%22Kant+argues+that+provision+for+the+poor+follows+directly+from+the+very+idea+of+a+united+will.%22&amp;source=bl&amp;ots=qeZgxmZ4o0&amp;sig=ACfU3U09Kis9KW3g9jVDf3h8LHA3lm7hdg&amp;hl=en&amp;sa=X&amp;ved=2ahUKEwiW4aCQ3ePzAhX7nWoFHZIQCpIQ6AF6BAgDEAM#v=onepage&amp;q=%22Kant%20argues%20that%20provision%20for%20the%20poor%20follows%20directly%20from%20the%20very%20idea%20of%20a%20united%20will.%22Because%20each%20person%20is%20master%20&amp;f=false</w:t>
        </w:r>
      </w:hyperlink>
      <w:r>
        <w:rPr>
          <w:sz w:val="14"/>
          <w:szCs w:val="14"/>
        </w:rPr>
        <w:t xml:space="preserve"> SJMS </w:t>
      </w:r>
      <w:r w:rsidRPr="00C02118">
        <w:t>Bracketed for clarity</w:t>
      </w:r>
    </w:p>
    <w:p w14:paraId="5513C776" w14:textId="77777777" w:rsidR="00946C76" w:rsidRPr="00C02118" w:rsidRDefault="00946C76" w:rsidP="00946C76">
      <w:pPr>
        <w:rPr>
          <w:sz w:val="8"/>
        </w:rPr>
      </w:pPr>
      <w:r w:rsidRPr="00C02118">
        <w:rPr>
          <w:sz w:val="8"/>
        </w:rPr>
        <w:t xml:space="preserve">Kant argues that </w:t>
      </w:r>
      <w:r w:rsidRPr="00C02118">
        <w:rPr>
          <w:rStyle w:val="Emphasis"/>
        </w:rPr>
        <w:t xml:space="preserve">provision for the poor follows directly from the very idea of a united will. </w:t>
      </w:r>
      <w:r w:rsidRPr="00C02118">
        <w:rPr>
          <w:sz w:val="8"/>
        </w:rPr>
        <w:t xml:space="preserve">He </w:t>
      </w:r>
      <w:r w:rsidRPr="00C02118">
        <w:rPr>
          <w:sz w:val="8"/>
          <w:szCs w:val="8"/>
        </w:rPr>
        <w:t xml:space="preserve">remarks that </w:t>
      </w:r>
      <w:r w:rsidRPr="00C02118">
        <w:rPr>
          <w:rStyle w:val="Emphasis"/>
        </w:rPr>
        <w:t xml:space="preserve">the idea of a </w:t>
      </w:r>
      <w:r w:rsidRPr="00C02118">
        <w:rPr>
          <w:rStyle w:val="Emphasis"/>
          <w:highlight w:val="green"/>
        </w:rPr>
        <w:t>united lawgiving</w:t>
      </w:r>
      <w:r w:rsidRPr="00C02118">
        <w:rPr>
          <w:rStyle w:val="Emphasis"/>
        </w:rPr>
        <w:t xml:space="preserve"> will </w:t>
      </w:r>
      <w:r w:rsidRPr="00C02118">
        <w:rPr>
          <w:rStyle w:val="Emphasis"/>
          <w:highlight w:val="green"/>
        </w:rPr>
        <w:t>requires</w:t>
      </w:r>
      <w:r w:rsidRPr="00C02118">
        <w:rPr>
          <w:rStyle w:val="Emphasis"/>
        </w:rPr>
        <w:t xml:space="preserve"> that </w:t>
      </w:r>
      <w:r w:rsidRPr="00C02118">
        <w:rPr>
          <w:rStyle w:val="Emphasis"/>
          <w:highlight w:val="green"/>
        </w:rPr>
        <w:t>citizens regard the state as existing in perpetuity</w:t>
      </w:r>
      <w:r w:rsidRPr="00C02118">
        <w:rPr>
          <w:rStyle w:val="Emphasis"/>
        </w:rPr>
        <w:t>.</w:t>
      </w:r>
      <w:r w:rsidRPr="00C02118">
        <w:rPr>
          <w:sz w:val="8"/>
        </w:rPr>
        <w:t xml:space="preserve">6 By this he does not mean to impose an absurd requirement that people live forever, or even the weaker one that it must sustain an adequate population, or make sure that all of its members survive.7 </w:t>
      </w:r>
      <w:r w:rsidRPr="00C02118">
        <w:rPr>
          <w:rStyle w:val="Emphasis"/>
        </w:rPr>
        <w:t>The state does need to maintain its material preconditions</w:t>
      </w:r>
      <w:r w:rsidRPr="00C02118">
        <w:rPr>
          <w:sz w:val="8"/>
        </w:rPr>
        <w:t xml:space="preserve">, and as we saw in Chapter 7, </w:t>
      </w:r>
      <w:r w:rsidRPr="00C02118">
        <w:rPr>
          <w:rStyle w:val="Emphasis"/>
        </w:rPr>
        <w:t>this need generates its entitlement to “administer the state’s economy and finance.”</w:t>
      </w:r>
      <w:r w:rsidRPr="00C02118">
        <w:rPr>
          <w:sz w:val="8"/>
        </w:rPr>
        <w:t xml:space="preserve">8 </w:t>
      </w:r>
      <w:r w:rsidRPr="00C02118">
        <w:rPr>
          <w:rStyle w:val="Emphasis"/>
        </w:rPr>
        <w:t xml:space="preserve">The state’s existence in perpetuity, however, is presented </w:t>
      </w:r>
      <w:r w:rsidRPr="00C02118">
        <w:rPr>
          <w:rStyle w:val="Emphasis"/>
          <w:highlight w:val="green"/>
        </w:rPr>
        <w:t>as a pure normative requirement, grounded in its ability to</w:t>
      </w:r>
      <w:r w:rsidRPr="00C02118">
        <w:rPr>
          <w:rStyle w:val="Emphasis"/>
        </w:rPr>
        <w:t xml:space="preserve"> speak and </w:t>
      </w:r>
      <w:r w:rsidRPr="00C02118">
        <w:rPr>
          <w:rStyle w:val="Emphasis"/>
          <w:highlight w:val="green"/>
        </w:rPr>
        <w:t>act for everyone</w:t>
      </w:r>
      <w:r w:rsidRPr="00C02118">
        <w:rPr>
          <w:rStyle w:val="Emphasis"/>
        </w:rPr>
        <w:t>.</w:t>
      </w:r>
      <w:r w:rsidRPr="00C02118">
        <w:rPr>
          <w:sz w:val="8"/>
        </w:rPr>
        <w:t xml:space="preserve"> That ability </w:t>
      </w:r>
      <w:r w:rsidRPr="00C02118">
        <w:rPr>
          <w:rStyle w:val="Emphasis"/>
        </w:rPr>
        <w:t xml:space="preserve">must be able to survive changes in the state’s membership. </w:t>
      </w:r>
      <w:r w:rsidRPr="00C02118">
        <w:rPr>
          <w:rStyle w:val="Emphasis"/>
          <w:highlight w:val="green"/>
        </w:rPr>
        <w:t>You are the same person you were a year ago</w:t>
      </w:r>
      <w:r w:rsidRPr="00C02118">
        <w:rPr>
          <w:sz w:val="8"/>
        </w:rPr>
        <w:t xml:space="preserve"> because </w:t>
      </w:r>
      <w:r w:rsidRPr="00C02118">
        <w:rPr>
          <w:rStyle w:val="Emphasis"/>
        </w:rPr>
        <w:t xml:space="preserve">your </w:t>
      </w:r>
      <w:r w:rsidRPr="00C02118">
        <w:rPr>
          <w:rStyle w:val="Emphasis"/>
          <w:highlight w:val="green"/>
        </w:rPr>
        <w:t>normative principle of organization</w:t>
      </w:r>
      <w:r w:rsidRPr="00C02118">
        <w:rPr>
          <w:rStyle w:val="Emphasis"/>
        </w:rPr>
        <w:t xml:space="preserve"> has </w:t>
      </w:r>
      <w:r w:rsidRPr="00C02118">
        <w:rPr>
          <w:rStyle w:val="Emphasis"/>
          <w:highlight w:val="green"/>
        </w:rPr>
        <w:t>stayed the same</w:t>
      </w:r>
      <w:r w:rsidRPr="00C02118">
        <w:rPr>
          <w:rStyle w:val="Emphasis"/>
        </w:rPr>
        <w:t xml:space="preserve"> through changes</w:t>
      </w:r>
      <w:r w:rsidRPr="00C02118">
        <w:rPr>
          <w:sz w:val="8"/>
        </w:rPr>
        <w:t xml:space="preserve"> in the matter making you up. </w:t>
      </w:r>
      <w:r w:rsidRPr="00C02118">
        <w:rPr>
          <w:rStyle w:val="Emphasis"/>
        </w:rPr>
        <w:t>As a being entitled to set and pursue your own purposes, you decide what your continuing body will do.</w:t>
      </w:r>
      <w:r w:rsidRPr="00C02118">
        <w:rPr>
          <w:sz w:val="8"/>
        </w:rPr>
        <w:t xml:space="preserve"> That is why </w:t>
      </w:r>
      <w:r w:rsidRPr="00C02118">
        <w:rPr>
          <w:rStyle w:val="Emphasis"/>
        </w:rPr>
        <w:t>your deeds can be imputed to you even after every molecule in your body has changed</w:t>
      </w:r>
      <w:r w:rsidRPr="00C02118">
        <w:rPr>
          <w:sz w:val="8"/>
        </w:rPr>
        <w:t xml:space="preserve">, and even if you have forgotten what you did. </w:t>
      </w:r>
      <w:r w:rsidRPr="00C02118">
        <w:rPr>
          <w:rStyle w:val="Emphasis"/>
        </w:rPr>
        <w:t>The unity of your agency is created by the normative principle that makes your actions imputable to you.</w:t>
      </w:r>
      <w:r w:rsidRPr="00C02118">
        <w:rPr>
          <w:sz w:val="8"/>
        </w:rPr>
        <w:t xml:space="preserve">9 In the same way, </w:t>
      </w:r>
      <w:r w:rsidRPr="00C02118">
        <w:rPr>
          <w:rStyle w:val="Emphasis"/>
        </w:rPr>
        <w:t xml:space="preserve">the </w:t>
      </w:r>
      <w:r w:rsidRPr="00C02118">
        <w:rPr>
          <w:rStyle w:val="Emphasis"/>
          <w:highlight w:val="green"/>
        </w:rPr>
        <w:t>state must sustain</w:t>
      </w:r>
      <w:r w:rsidRPr="00C02118">
        <w:rPr>
          <w:rStyle w:val="Emphasis"/>
        </w:rPr>
        <w:t xml:space="preserve"> its </w:t>
      </w:r>
      <w:r w:rsidRPr="00C02118">
        <w:rPr>
          <w:rStyle w:val="Emphasis"/>
          <w:highlight w:val="green"/>
        </w:rPr>
        <w:t>basic normative</w:t>
      </w:r>
      <w:r w:rsidRPr="00C02118">
        <w:rPr>
          <w:rStyle w:val="Emphasis"/>
        </w:rPr>
        <w:t xml:space="preserve"> principle of </w:t>
      </w:r>
      <w:r w:rsidRPr="00C02118">
        <w:rPr>
          <w:rStyle w:val="Emphasis"/>
          <w:highlight w:val="green"/>
        </w:rPr>
        <w:t>organization through time</w:t>
      </w:r>
      <w:r w:rsidRPr="00C02118">
        <w:rPr>
          <w:sz w:val="8"/>
        </w:rPr>
        <w:t xml:space="preserve">, even as some members die or move </w:t>
      </w:r>
      <w:proofErr w:type="gramStart"/>
      <w:r w:rsidRPr="00C02118">
        <w:rPr>
          <w:sz w:val="8"/>
        </w:rPr>
        <w:t>away</w:t>
      </w:r>
      <w:proofErr w:type="gramEnd"/>
      <w:r w:rsidRPr="00C02118">
        <w:rPr>
          <w:sz w:val="8"/>
        </w:rPr>
        <w:t xml:space="preserve"> and new ones are born or move in. As we saw in Chapter 7, </w:t>
      </w:r>
      <w:r w:rsidRPr="00C02118">
        <w:rPr>
          <w:rStyle w:val="Emphasis"/>
          <w:highlight w:val="green"/>
        </w:rPr>
        <w:t>its unifying principle</w:t>
      </w:r>
      <w:r w:rsidRPr="00C02118">
        <w:rPr>
          <w:rStyle w:val="Emphasis"/>
        </w:rPr>
        <w:t>—“in terms of which alone we can think of the legitimacy of the state”—</w:t>
      </w:r>
      <w:r w:rsidRPr="00C02118">
        <w:rPr>
          <w:rStyle w:val="Emphasis"/>
          <w:highlight w:val="green"/>
        </w:rPr>
        <w:t>is the</w:t>
      </w:r>
      <w:r w:rsidRPr="00C02118">
        <w:rPr>
          <w:rStyle w:val="Emphasis"/>
        </w:rPr>
        <w:t xml:space="preserve"> idea of the </w:t>
      </w:r>
      <w:r w:rsidRPr="00C02118">
        <w:rPr>
          <w:rStyle w:val="Emphasis"/>
          <w:highlight w:val="green"/>
        </w:rPr>
        <w:t>original contract</w:t>
      </w:r>
      <w:r w:rsidRPr="00C02118">
        <w:rPr>
          <w:rStyle w:val="Emphasis"/>
        </w:rPr>
        <w:t>, through which people are bound by laws they have given themselves through public institutions.</w:t>
      </w:r>
      <w:r w:rsidRPr="00C02118">
        <w:rPr>
          <w:sz w:val="8"/>
        </w:rPr>
        <w:t xml:space="preserve">10 </w:t>
      </w:r>
      <w:r w:rsidRPr="00C02118">
        <w:rPr>
          <w:rStyle w:val="Emphasis"/>
        </w:rPr>
        <w:t xml:space="preserve">The </w:t>
      </w:r>
      <w:r w:rsidRPr="00C02118">
        <w:rPr>
          <w:rStyle w:val="Emphasis"/>
          <w:highlight w:val="green"/>
        </w:rPr>
        <w:t>state must have</w:t>
      </w:r>
      <w:r w:rsidRPr="00C02118">
        <w:rPr>
          <w:rStyle w:val="Emphasis"/>
        </w:rPr>
        <w:t xml:space="preserve"> the </w:t>
      </w:r>
      <w:r w:rsidRPr="00C02118">
        <w:rPr>
          <w:rStyle w:val="Emphasis"/>
          <w:highlight w:val="green"/>
        </w:rPr>
        <w:t>structure</w:t>
      </w:r>
      <w:r w:rsidRPr="00C02118">
        <w:rPr>
          <w:rStyle w:val="Emphasis"/>
        </w:rPr>
        <w:t xml:space="preserve"> that is required in order </w:t>
      </w:r>
      <w:r w:rsidRPr="00C02118">
        <w:rPr>
          <w:rStyle w:val="Emphasis"/>
          <w:highlight w:val="green"/>
        </w:rPr>
        <w:t>for everyone to be bound by it</w:t>
      </w:r>
      <w:r w:rsidRPr="00C02118">
        <w:rPr>
          <w:sz w:val="8"/>
        </w:rPr>
        <w:t xml:space="preserve">, so that it can legitimately claim to speak and act for all across time. </w:t>
      </w:r>
      <w:r w:rsidRPr="00C02118">
        <w:rPr>
          <w:rStyle w:val="Emphasis"/>
        </w:rPr>
        <w:t>The requirement of unity across time is clear in the cases of legislation by officials</w:t>
      </w:r>
      <w:r w:rsidRPr="00C02118">
        <w:rPr>
          <w:sz w:val="8"/>
        </w:rPr>
        <w:t xml:space="preserve">: if the official’s decision were only binding while a particular human being held office, a citizen would be entitled to regard laws as void once the official’s term ended. Because each person is master of him- or herself, </w:t>
      </w:r>
      <w:r w:rsidRPr="00C02118">
        <w:rPr>
          <w:rStyle w:val="Emphasis"/>
        </w:rPr>
        <w:t xml:space="preserve">one person is only bound by the authority of another through the idea of a united will. </w:t>
      </w:r>
      <w:proofErr w:type="gramStart"/>
      <w:r w:rsidRPr="00C02118">
        <w:rPr>
          <w:rStyle w:val="Emphasis"/>
        </w:rPr>
        <w:t>So</w:t>
      </w:r>
      <w:proofErr w:type="gramEnd"/>
      <w:r w:rsidRPr="00C02118">
        <w:rPr>
          <w:rStyle w:val="Emphasis"/>
        </w:rPr>
        <w:t xml:space="preserve"> the idea of a united will presupposes some manner in which it exists through time. Past legislation, like past agreement, can only bind those who come after if the structure through which laws are made is one that can bind everyone it governs. The solution to this family of problems is </w:t>
      </w:r>
      <w:r w:rsidRPr="00C02118">
        <w:rPr>
          <w:rStyle w:val="Emphasis"/>
          <w:highlight w:val="green"/>
        </w:rPr>
        <w:t>a self-sustaining system that guarantees</w:t>
      </w:r>
      <w:r w:rsidRPr="00C02118">
        <w:rPr>
          <w:rStyle w:val="Emphasis"/>
        </w:rPr>
        <w:t xml:space="preserve"> that </w:t>
      </w:r>
      <w:r w:rsidRPr="00C02118">
        <w:rPr>
          <w:rStyle w:val="Emphasis"/>
          <w:highlight w:val="green"/>
        </w:rPr>
        <w:t>all citizens stand in</w:t>
      </w:r>
      <w:r w:rsidRPr="00C02118">
        <w:rPr>
          <w:rStyle w:val="Emphasis"/>
        </w:rPr>
        <w:t xml:space="preserve"> the </w:t>
      </w:r>
      <w:r w:rsidRPr="00C02118">
        <w:rPr>
          <w:rStyle w:val="Emphasis"/>
          <w:highlight w:val="green"/>
        </w:rPr>
        <w:t>right relation to each other</w:t>
      </w:r>
      <w:r w:rsidRPr="00C02118">
        <w:rPr>
          <w:rStyle w:val="Emphasis"/>
        </w:rPr>
        <w:t xml:space="preserve"> and, in particular, </w:t>
      </w:r>
      <w:r w:rsidRPr="00C02118">
        <w:rPr>
          <w:rStyle w:val="Emphasis"/>
          <w:highlight w:val="green"/>
        </w:rPr>
        <w:t>do not stand in</w:t>
      </w:r>
      <w:r w:rsidRPr="00C02118">
        <w:rPr>
          <w:rStyle w:val="Emphasis"/>
        </w:rPr>
        <w:t xml:space="preserve"> any </w:t>
      </w:r>
      <w:r w:rsidRPr="00C02118">
        <w:rPr>
          <w:rStyle w:val="Emphasis"/>
          <w:highlight w:val="green"/>
        </w:rPr>
        <w:t>relation inconsistent with</w:t>
      </w:r>
      <w:r w:rsidRPr="00C02118">
        <w:rPr>
          <w:rStyle w:val="Emphasis"/>
        </w:rPr>
        <w:t xml:space="preserve"> their sharing a </w:t>
      </w:r>
      <w:r w:rsidRPr="00C02118">
        <w:rPr>
          <w:rStyle w:val="Emphasis"/>
          <w:highlight w:val="green"/>
        </w:rPr>
        <w:t>united will</w:t>
      </w:r>
      <w:r w:rsidRPr="00C02118">
        <w:rPr>
          <w:rStyle w:val="Emphasis"/>
        </w:rPr>
        <w:t>.</w:t>
      </w:r>
      <w:r w:rsidRPr="00C02118">
        <w:rPr>
          <w:sz w:val="8"/>
        </w:rPr>
        <w:t xml:space="preserve"> The </w:t>
      </w:r>
      <w:r w:rsidRPr="00C02118">
        <w:rPr>
          <w:rStyle w:val="Emphasis"/>
        </w:rPr>
        <w:t xml:space="preserve">most obvious way in which people </w:t>
      </w:r>
      <w:r w:rsidRPr="00C02118">
        <w:rPr>
          <w:rStyle w:val="Emphasis"/>
          <w:highlight w:val="green"/>
        </w:rPr>
        <w:t xml:space="preserve">could fail </w:t>
      </w:r>
      <w:r w:rsidRPr="00C02118">
        <w:rPr>
          <w:rStyle w:val="Emphasis"/>
        </w:rPr>
        <w:t xml:space="preserve">to share such a will is through relations of private dependence through which </w:t>
      </w:r>
      <w:r w:rsidRPr="00C02118">
        <w:rPr>
          <w:rStyle w:val="Emphasis"/>
          <w:highlight w:val="green"/>
        </w:rPr>
        <w:t>one person is subject to</w:t>
      </w:r>
      <w:r w:rsidRPr="00C02118">
        <w:rPr>
          <w:rStyle w:val="Emphasis"/>
        </w:rPr>
        <w:t xml:space="preserve"> the choice of </w:t>
      </w:r>
      <w:r w:rsidRPr="00C02118">
        <w:rPr>
          <w:rStyle w:val="Emphasis"/>
          <w:highlight w:val="green"/>
        </w:rPr>
        <w:t>another</w:t>
      </w:r>
      <w:r w:rsidRPr="00C02118">
        <w:rPr>
          <w:rStyle w:val="Emphasis"/>
        </w:rPr>
        <w:t>. A serf or slave does not share a united will with his or her lord</w:t>
      </w:r>
      <w:r w:rsidRPr="00C02118">
        <w:rPr>
          <w:sz w:val="8"/>
        </w:rPr>
        <w:t xml:space="preserve"> or master, so </w:t>
      </w:r>
      <w:r w:rsidRPr="00C02118">
        <w:rPr>
          <w:rStyle w:val="Emphasis"/>
        </w:rPr>
        <w:t>these forms of relationship are inconsistent with a rightful condition.</w:t>
      </w:r>
      <w:r w:rsidRPr="00C02118">
        <w:rPr>
          <w:sz w:val="8"/>
        </w:rPr>
        <w:t xml:space="preserve"> Yet the same relation of dependence can arise through a series of rightful actions. The problem of poverty, on Kant’s analysis, is exactly that: </w:t>
      </w:r>
      <w:r w:rsidRPr="00C02118">
        <w:rPr>
          <w:rStyle w:val="Emphasis"/>
        </w:rPr>
        <w:t xml:space="preserve">the </w:t>
      </w:r>
      <w:r w:rsidRPr="00C02118">
        <w:rPr>
          <w:rStyle w:val="Emphasis"/>
          <w:highlight w:val="green"/>
        </w:rPr>
        <w:t xml:space="preserve">poor </w:t>
      </w:r>
      <w:r w:rsidRPr="00C02118">
        <w:rPr>
          <w:rStyle w:val="Emphasis"/>
        </w:rPr>
        <w:t xml:space="preserve">are </w:t>
      </w:r>
      <w:r w:rsidRPr="00C02118">
        <w:rPr>
          <w:rStyle w:val="Emphasis"/>
          <w:highlight w:val="green"/>
        </w:rPr>
        <w:t>completely subject to</w:t>
      </w:r>
      <w:r w:rsidRPr="00C02118">
        <w:rPr>
          <w:rStyle w:val="Emphasis"/>
        </w:rPr>
        <w:t xml:space="preserve"> the choice of those in more fortunate circumstances</w:t>
      </w:r>
      <w:r>
        <w:rPr>
          <w:rStyle w:val="Emphasis"/>
        </w:rPr>
        <w:t xml:space="preserve"> [the </w:t>
      </w:r>
      <w:r w:rsidRPr="00C02118">
        <w:rPr>
          <w:rStyle w:val="Emphasis"/>
          <w:highlight w:val="green"/>
        </w:rPr>
        <w:t>rich</w:t>
      </w:r>
      <w:r>
        <w:rPr>
          <w:rStyle w:val="Emphasis"/>
        </w:rPr>
        <w:t>]</w:t>
      </w:r>
      <w:r w:rsidRPr="00C02118">
        <w:rPr>
          <w:rStyle w:val="Emphasis"/>
        </w:rPr>
        <w:t>.</w:t>
      </w:r>
      <w:r w:rsidRPr="00C02118">
        <w:rPr>
          <w:sz w:val="8"/>
        </w:rPr>
        <w:t xml:space="preserve"> Although Kant argues that there is an ethical duty to give to charity,11 the crux of his argument is that dependence on private charity is inconsistent with its benefactor and beneficiary sharing the united will that is required for them to live together in a rightful condition. </w:t>
      </w:r>
      <w:r w:rsidRPr="00C02118">
        <w:rPr>
          <w:rStyle w:val="Emphasis"/>
        </w:rPr>
        <w:t>The difficulty is that the poor person is subject to the choice of those who have more</w:t>
      </w:r>
      <w:r w:rsidRPr="00C02118">
        <w:rPr>
          <w:sz w:val="8"/>
        </w:rPr>
        <w:t xml:space="preserve">: they are entitled to use their powers as they see fit, and so the decision whether to give to those in need, or how much to give, or to which people, is entirely discretionary.12 </w:t>
      </w:r>
      <w:r w:rsidRPr="00CD53B1">
        <w:rPr>
          <w:rStyle w:val="Emphasis"/>
        </w:rPr>
        <w:t>So long as there are a variety of unmet wants, private persons are entitled to determine which ones to attach priority to.</w:t>
      </w:r>
    </w:p>
    <w:p w14:paraId="72D7D1FB" w14:textId="77777777" w:rsidR="00946C76" w:rsidRPr="00305237" w:rsidRDefault="00946C76" w:rsidP="00946C76">
      <w:pPr>
        <w:spacing w:line="276" w:lineRule="auto"/>
        <w:rPr>
          <w:rFonts w:asciiTheme="minorHAnsi" w:hAnsiTheme="minorHAnsi" w:cstheme="minorHAnsi"/>
          <w:bCs/>
        </w:rPr>
      </w:pPr>
    </w:p>
    <w:p w14:paraId="5C9F7B66" w14:textId="77777777" w:rsidR="00946C76" w:rsidRPr="00305237" w:rsidRDefault="00946C76" w:rsidP="00946C76">
      <w:pPr>
        <w:pStyle w:val="Heading4"/>
        <w:rPr>
          <w:rFonts w:asciiTheme="minorHAnsi" w:hAnsiTheme="minorHAnsi" w:cstheme="minorHAnsi"/>
        </w:rPr>
      </w:pPr>
      <w:r w:rsidRPr="00305237">
        <w:rPr>
          <w:rFonts w:asciiTheme="minorHAnsi" w:hAnsiTheme="minorHAnsi" w:cstheme="minorHAnsi"/>
        </w:rPr>
        <w:t xml:space="preserve">Thus, the standard is </w:t>
      </w:r>
      <w:r w:rsidRPr="00305237">
        <w:rPr>
          <w:rFonts w:asciiTheme="minorHAnsi" w:hAnsiTheme="minorHAnsi" w:cstheme="minorHAnsi"/>
          <w:u w:val="single"/>
        </w:rPr>
        <w:t>consistency with the omnilateral will.</w:t>
      </w:r>
      <w:r w:rsidRPr="00305237">
        <w:rPr>
          <w:rFonts w:asciiTheme="minorHAnsi" w:hAnsiTheme="minorHAnsi" w:cstheme="minorHAnsi"/>
        </w:rPr>
        <w:t xml:space="preserve"> Prefer:</w:t>
      </w:r>
    </w:p>
    <w:p w14:paraId="6D4DE393" w14:textId="77777777" w:rsidR="00946C76" w:rsidRPr="00305237" w:rsidRDefault="00946C76" w:rsidP="00946C76"/>
    <w:p w14:paraId="60207157" w14:textId="77777777" w:rsidR="00946C76" w:rsidRDefault="00946C76" w:rsidP="00946C76">
      <w:pPr>
        <w:pStyle w:val="Heading4"/>
        <w:rPr>
          <w:rFonts w:asciiTheme="minorHAnsi" w:hAnsiTheme="minorHAnsi" w:cstheme="minorHAnsi"/>
        </w:rPr>
      </w:pPr>
      <w:r w:rsidRPr="00305237">
        <w:rPr>
          <w:rFonts w:asciiTheme="minorHAnsi" w:hAnsiTheme="minorHAnsi" w:cstheme="minorHAnsi"/>
        </w:rPr>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57A90905" w14:textId="77777777" w:rsidR="00946C76" w:rsidRDefault="00946C76" w:rsidP="00946C76">
      <w:pPr>
        <w:pStyle w:val="Heading3"/>
      </w:pPr>
      <w:r>
        <w:t>Advocacy</w:t>
      </w:r>
    </w:p>
    <w:p w14:paraId="0ACBECAC" w14:textId="77777777" w:rsidR="00946C76" w:rsidRPr="00CD53B1" w:rsidRDefault="00946C76" w:rsidP="00946C76">
      <w:pPr>
        <w:pStyle w:val="Heading4"/>
      </w:pPr>
      <w:r w:rsidRPr="00CD53B1">
        <w:t>Thus, the resolution Resolved: A just government ought to recognize an unconditional right of workers to strike.</w:t>
      </w:r>
      <w:r>
        <w:t xml:space="preserve"> </w:t>
      </w:r>
      <w:r w:rsidRPr="006F15C5">
        <w:t>PICs affirm because they do not disprove my general thesis.</w:t>
      </w:r>
      <w:r>
        <w:t xml:space="preserve"> CX checks on spec </w:t>
      </w:r>
      <w:proofErr w:type="gramStart"/>
      <w:r>
        <w:t>shells</w:t>
      </w:r>
      <w:proofErr w:type="gramEnd"/>
      <w:r>
        <w:t xml:space="preserve"> and I’ll meet them. To clarify I’ll defend implementation so your DAs link.</w:t>
      </w:r>
    </w:p>
    <w:p w14:paraId="4C432C85" w14:textId="77777777" w:rsidR="00946C76" w:rsidRPr="005F3FBC" w:rsidRDefault="00946C76" w:rsidP="00946C76"/>
    <w:p w14:paraId="480FC055" w14:textId="77777777" w:rsidR="00946C76" w:rsidRDefault="00946C76" w:rsidP="00946C76">
      <w:pPr>
        <w:pStyle w:val="Heading3"/>
      </w:pPr>
      <w:r>
        <w:t>Offense</w:t>
      </w:r>
    </w:p>
    <w:p w14:paraId="1F526ACD" w14:textId="77777777" w:rsidR="00946C76" w:rsidRPr="00727DFE" w:rsidRDefault="00946C76" w:rsidP="00946C76">
      <w:pPr>
        <w:pStyle w:val="Heading4"/>
      </w:pPr>
      <w:r>
        <w:t xml:space="preserve">[1] </w:t>
      </w:r>
      <w:r w:rsidRPr="00727DFE">
        <w:t xml:space="preserve">A libertarian model of labor rights would not allow union monopolization, but it would not curtail a right to strike. </w:t>
      </w:r>
    </w:p>
    <w:p w14:paraId="37D7FFDB" w14:textId="77777777" w:rsidR="00946C76" w:rsidRPr="00727DFE" w:rsidRDefault="00946C76" w:rsidP="00946C76">
      <w:r w:rsidRPr="00727DFE">
        <w:rPr>
          <w:rStyle w:val="Style13ptBold"/>
        </w:rPr>
        <w:t>Hill 11</w:t>
      </w:r>
      <w:r>
        <w:t xml:space="preserve"> </w:t>
      </w:r>
      <w:r w:rsidRPr="00727DFE">
        <w:rPr>
          <w:sz w:val="14"/>
          <w:szCs w:val="14"/>
        </w:rPr>
        <w:t xml:space="preserve">Henry Hill (Freelance political writer), “A free market in </w:t>
      </w:r>
      <w:proofErr w:type="spellStart"/>
      <w:r w:rsidRPr="00727DFE">
        <w:rPr>
          <w:sz w:val="14"/>
          <w:szCs w:val="14"/>
        </w:rPr>
        <w:t>labour</w:t>
      </w:r>
      <w:proofErr w:type="spellEnd"/>
      <w:r w:rsidRPr="00727DFE">
        <w:rPr>
          <w:sz w:val="14"/>
          <w:szCs w:val="14"/>
        </w:rPr>
        <w:t xml:space="preserve">: libertarians, employment and the unions,” Adam Smith Institute. 12 September 2011. </w:t>
      </w:r>
      <w:hyperlink r:id="rId8" w:history="1">
        <w:r w:rsidRPr="00727DFE">
          <w:rPr>
            <w:rStyle w:val="Hyperlink"/>
            <w:sz w:val="14"/>
            <w:szCs w:val="14"/>
          </w:rPr>
          <w:t>https://www.adamsmith.org/blog/regulation-industry/a-free-market-in-labour-libertarians-employment-and-the-unions</w:t>
        </w:r>
      </w:hyperlink>
      <w:r w:rsidRPr="00727DFE">
        <w:rPr>
          <w:sz w:val="14"/>
          <w:szCs w:val="14"/>
        </w:rPr>
        <w:t xml:space="preserve"> SJMS</w:t>
      </w:r>
    </w:p>
    <w:p w14:paraId="747F560A" w14:textId="77777777" w:rsidR="00946C76" w:rsidRPr="00727DFE" w:rsidRDefault="00946C76" w:rsidP="00946C76">
      <w:pPr>
        <w:rPr>
          <w:sz w:val="8"/>
        </w:rPr>
      </w:pPr>
      <w:r w:rsidRPr="00727DFE">
        <w:rPr>
          <w:rStyle w:val="Emphasis"/>
        </w:rPr>
        <w:t>Trade unions are an interesting problem</w:t>
      </w:r>
      <w:r w:rsidRPr="00727DFE">
        <w:rPr>
          <w:sz w:val="8"/>
        </w:rPr>
        <w:t xml:space="preserve"> for libertarians. Although they are essentially anti-liberal forces, most attacks on trade unions historically stem from the authoritarian Right. </w:t>
      </w:r>
      <w:r w:rsidRPr="00727DFE">
        <w:rPr>
          <w:rStyle w:val="Emphasis"/>
        </w:rPr>
        <w:t xml:space="preserve">Too often the conflict between unions and business leads to many potential subscribers to libertarianism supporting decidedly illiberal business </w:t>
      </w:r>
      <w:proofErr w:type="spellStart"/>
      <w:r w:rsidRPr="00727DFE">
        <w:rPr>
          <w:rStyle w:val="Emphasis"/>
        </w:rPr>
        <w:t>practises</w:t>
      </w:r>
      <w:proofErr w:type="spellEnd"/>
      <w:r w:rsidRPr="00727DFE">
        <w:rPr>
          <w:rStyle w:val="Emphasis"/>
        </w:rPr>
        <w:t>, due to a misconception that one can either be pro-business or pro-union.</w:t>
      </w:r>
      <w:r>
        <w:rPr>
          <w:rStyle w:val="Emphasis"/>
        </w:rPr>
        <w:t xml:space="preserve"> </w:t>
      </w:r>
      <w:r w:rsidRPr="00727DFE">
        <w:rPr>
          <w:sz w:val="8"/>
        </w:rPr>
        <w:t xml:space="preserve">For a libertarian, </w:t>
      </w:r>
      <w:r w:rsidRPr="00727DFE">
        <w:rPr>
          <w:rStyle w:val="Emphasis"/>
          <w:highlight w:val="green"/>
        </w:rPr>
        <w:t>employment</w:t>
      </w:r>
      <w:r w:rsidRPr="00727DFE">
        <w:rPr>
          <w:rStyle w:val="Emphasis"/>
        </w:rPr>
        <w:t xml:space="preserve"> must be </w:t>
      </w:r>
      <w:r w:rsidRPr="00727DFE">
        <w:rPr>
          <w:rStyle w:val="Emphasis"/>
          <w:highlight w:val="green"/>
        </w:rPr>
        <w:t>approached</w:t>
      </w:r>
      <w:r w:rsidRPr="00727DFE">
        <w:rPr>
          <w:rStyle w:val="Emphasis"/>
        </w:rPr>
        <w:t xml:space="preserve"> in a manner that is </w:t>
      </w:r>
      <w:r w:rsidRPr="00727DFE">
        <w:rPr>
          <w:rStyle w:val="Emphasis"/>
          <w:highlight w:val="green"/>
        </w:rPr>
        <w:t>independent of</w:t>
      </w:r>
      <w:r w:rsidRPr="00727DFE">
        <w:rPr>
          <w:rStyle w:val="Emphasis"/>
        </w:rPr>
        <w:t xml:space="preserve"> the </w:t>
      </w:r>
      <w:r w:rsidRPr="00727DFE">
        <w:rPr>
          <w:rStyle w:val="Emphasis"/>
          <w:highlight w:val="green"/>
        </w:rPr>
        <w:t>interests</w:t>
      </w:r>
      <w:r w:rsidRPr="00727DFE">
        <w:rPr>
          <w:rStyle w:val="Emphasis"/>
        </w:rPr>
        <w:t xml:space="preserve"> and prejudices of either side. </w:t>
      </w:r>
      <w:r w:rsidRPr="00727DFE">
        <w:rPr>
          <w:rStyle w:val="Emphasis"/>
          <w:highlight w:val="green"/>
        </w:rPr>
        <w:t>Employment legislation</w:t>
      </w:r>
      <w:r w:rsidRPr="00727DFE">
        <w:rPr>
          <w:rStyle w:val="Emphasis"/>
        </w:rPr>
        <w:t xml:space="preserve"> inspired by libertarian principles </w:t>
      </w:r>
      <w:r w:rsidRPr="00727DFE">
        <w:rPr>
          <w:rStyle w:val="Emphasis"/>
          <w:highlight w:val="green"/>
        </w:rPr>
        <w:t>would at once counter</w:t>
      </w:r>
      <w:r w:rsidRPr="00727DFE">
        <w:rPr>
          <w:rStyle w:val="Emphasis"/>
        </w:rPr>
        <w:t xml:space="preserve"> the </w:t>
      </w:r>
      <w:r w:rsidRPr="00727DFE">
        <w:rPr>
          <w:rStyle w:val="Emphasis"/>
          <w:highlight w:val="green"/>
        </w:rPr>
        <w:t>serious business abuses that justify trade unions</w:t>
      </w:r>
      <w:r w:rsidRPr="00727DFE">
        <w:rPr>
          <w:sz w:val="8"/>
        </w:rPr>
        <w:t xml:space="preserve"> whilst removing the ability of unions to act as monopolies. A libertarian believes that </w:t>
      </w:r>
      <w:r w:rsidRPr="00727DFE">
        <w:rPr>
          <w:rStyle w:val="Emphasis"/>
          <w:highlight w:val="green"/>
        </w:rPr>
        <w:t>human</w:t>
      </w:r>
      <w:r w:rsidRPr="00727DFE">
        <w:rPr>
          <w:rStyle w:val="Emphasis"/>
        </w:rPr>
        <w:t xml:space="preserve"> beings should be </w:t>
      </w:r>
      <w:r w:rsidRPr="00727DFE">
        <w:rPr>
          <w:rStyle w:val="Emphasis"/>
          <w:highlight w:val="green"/>
        </w:rPr>
        <w:t>free to undertake exchanges</w:t>
      </w:r>
      <w:r w:rsidRPr="00727DFE">
        <w:rPr>
          <w:rStyle w:val="Emphasis"/>
        </w:rPr>
        <w:t xml:space="preserve"> with each other </w:t>
      </w:r>
      <w:r w:rsidRPr="00727DFE">
        <w:rPr>
          <w:rStyle w:val="Emphasis"/>
          <w:highlight w:val="green"/>
        </w:rPr>
        <w:t>free from</w:t>
      </w:r>
      <w:r w:rsidRPr="00727DFE">
        <w:rPr>
          <w:rStyle w:val="Emphasis"/>
        </w:rPr>
        <w:t xml:space="preserve"> force, </w:t>
      </w:r>
      <w:proofErr w:type="gramStart"/>
      <w:r w:rsidRPr="00727DFE">
        <w:rPr>
          <w:rStyle w:val="Emphasis"/>
        </w:rPr>
        <w:t>fraud</w:t>
      </w:r>
      <w:proofErr w:type="gramEnd"/>
      <w:r w:rsidRPr="00727DFE">
        <w:rPr>
          <w:rStyle w:val="Emphasis"/>
        </w:rPr>
        <w:t xml:space="preserve"> or </w:t>
      </w:r>
      <w:r w:rsidRPr="00727DFE">
        <w:rPr>
          <w:rStyle w:val="Emphasis"/>
          <w:highlight w:val="green"/>
        </w:rPr>
        <w:t>coercion. Trade unions</w:t>
      </w:r>
      <w:r w:rsidRPr="00727DFE">
        <w:rPr>
          <w:rStyle w:val="Emphasis"/>
        </w:rPr>
        <w:t xml:space="preserve"> found their origins in </w:t>
      </w:r>
      <w:r w:rsidRPr="00727DFE">
        <w:rPr>
          <w:rStyle w:val="Emphasis"/>
          <w:highlight w:val="green"/>
        </w:rPr>
        <w:t>defending workers against abuse by business</w:t>
      </w:r>
      <w:r w:rsidRPr="00727DFE">
        <w:rPr>
          <w:rStyle w:val="Emphasis"/>
        </w:rPr>
        <w:t>, abuse often supported by the state.</w:t>
      </w:r>
      <w:r w:rsidRPr="00727DFE">
        <w:rPr>
          <w:sz w:val="8"/>
        </w:rPr>
        <w:t xml:space="preserve"> A libertarian </w:t>
      </w:r>
      <w:r w:rsidRPr="00727DFE">
        <w:rPr>
          <w:rStyle w:val="Emphasis"/>
          <w:highlight w:val="green"/>
        </w:rPr>
        <w:t>state that functioned properly</w:t>
      </w:r>
      <w:r w:rsidRPr="00727DFE">
        <w:rPr>
          <w:rStyle w:val="Emphasis"/>
        </w:rPr>
        <w:t xml:space="preserve"> would </w:t>
      </w:r>
      <w:r w:rsidRPr="00727DFE">
        <w:rPr>
          <w:rStyle w:val="Emphasis"/>
          <w:highlight w:val="green"/>
        </w:rPr>
        <w:t>not collude with</w:t>
      </w:r>
      <w:r w:rsidRPr="00727DFE">
        <w:rPr>
          <w:rStyle w:val="Emphasis"/>
        </w:rPr>
        <w:t xml:space="preserve"> anti-liberal </w:t>
      </w:r>
      <w:r w:rsidRPr="00727DFE">
        <w:rPr>
          <w:rStyle w:val="Emphasis"/>
          <w:highlight w:val="green"/>
        </w:rPr>
        <w:t>business</w:t>
      </w:r>
      <w:r w:rsidRPr="00727DFE">
        <w:rPr>
          <w:rStyle w:val="Emphasis"/>
        </w:rPr>
        <w:t xml:space="preserve"> </w:t>
      </w:r>
      <w:proofErr w:type="spellStart"/>
      <w:r w:rsidRPr="00727DFE">
        <w:rPr>
          <w:rStyle w:val="Emphasis"/>
        </w:rPr>
        <w:t>practises</w:t>
      </w:r>
      <w:proofErr w:type="spellEnd"/>
      <w:r w:rsidRPr="00727DFE">
        <w:rPr>
          <w:rStyle w:val="Emphasis"/>
        </w:rPr>
        <w:t xml:space="preserve"> and </w:t>
      </w:r>
      <w:r w:rsidRPr="00727DFE">
        <w:rPr>
          <w:rStyle w:val="Emphasis"/>
          <w:highlight w:val="green"/>
        </w:rPr>
        <w:t>would protect people from</w:t>
      </w:r>
      <w:r w:rsidRPr="00727DFE">
        <w:rPr>
          <w:rStyle w:val="Emphasis"/>
        </w:rPr>
        <w:t xml:space="preserve"> forceful, </w:t>
      </w:r>
      <w:proofErr w:type="gramStart"/>
      <w:r w:rsidRPr="00727DFE">
        <w:rPr>
          <w:rStyle w:val="Emphasis"/>
        </w:rPr>
        <w:t>fraudulent</w:t>
      </w:r>
      <w:proofErr w:type="gramEnd"/>
      <w:r w:rsidRPr="00727DFE">
        <w:rPr>
          <w:rStyle w:val="Emphasis"/>
        </w:rPr>
        <w:t xml:space="preserve"> or </w:t>
      </w:r>
      <w:r w:rsidRPr="00727DFE">
        <w:rPr>
          <w:rStyle w:val="Emphasis"/>
          <w:highlight w:val="green"/>
        </w:rPr>
        <w:t xml:space="preserve">coercive </w:t>
      </w:r>
      <w:proofErr w:type="spellStart"/>
      <w:r w:rsidRPr="00727DFE">
        <w:rPr>
          <w:rStyle w:val="Emphasis"/>
          <w:highlight w:val="green"/>
        </w:rPr>
        <w:t>practises</w:t>
      </w:r>
      <w:proofErr w:type="spellEnd"/>
      <w:r w:rsidRPr="00727DFE">
        <w:rPr>
          <w:rStyle w:val="Emphasis"/>
        </w:rPr>
        <w:t xml:space="preserve"> that might </w:t>
      </w:r>
      <w:r w:rsidRPr="00727DFE">
        <w:rPr>
          <w:rStyle w:val="Emphasis"/>
          <w:highlight w:val="green"/>
        </w:rPr>
        <w:t>necessitate trades union</w:t>
      </w:r>
      <w:r w:rsidRPr="00727DFE">
        <w:rPr>
          <w:rStyle w:val="Emphasis"/>
        </w:rPr>
        <w:t xml:space="preserve"> membership.</w:t>
      </w:r>
      <w:r>
        <w:rPr>
          <w:rStyle w:val="Emphasis"/>
        </w:rPr>
        <w:t xml:space="preserve"> </w:t>
      </w:r>
      <w:r w:rsidRPr="00727DFE">
        <w:rPr>
          <w:sz w:val="8"/>
        </w:rPr>
        <w:t xml:space="preserve">But libertarian employment law would undermine unions too. Like most things, </w:t>
      </w:r>
      <w:proofErr w:type="spellStart"/>
      <w:r w:rsidRPr="00727DFE">
        <w:rPr>
          <w:rStyle w:val="Emphasis"/>
        </w:rPr>
        <w:t>labour</w:t>
      </w:r>
      <w:proofErr w:type="spellEnd"/>
      <w:r w:rsidRPr="00727DFE">
        <w:rPr>
          <w:rStyle w:val="Emphasis"/>
        </w:rPr>
        <w:t xml:space="preserve"> is a commodity. A </w:t>
      </w:r>
      <w:r w:rsidRPr="00727DFE">
        <w:rPr>
          <w:rStyle w:val="Emphasis"/>
          <w:highlight w:val="green"/>
        </w:rPr>
        <w:t>job</w:t>
      </w:r>
      <w:r w:rsidRPr="00727DFE">
        <w:rPr>
          <w:rStyle w:val="Emphasis"/>
        </w:rPr>
        <w:t xml:space="preserve"> is a </w:t>
      </w:r>
      <w:r w:rsidRPr="00727DFE">
        <w:rPr>
          <w:rStyle w:val="Emphasis"/>
          <w:highlight w:val="green"/>
        </w:rPr>
        <w:t>contract between an employer and an employee</w:t>
      </w:r>
      <w:r w:rsidRPr="00727DFE">
        <w:rPr>
          <w:sz w:val="8"/>
        </w:rPr>
        <w:t xml:space="preserve"> in which the latter’s </w:t>
      </w:r>
      <w:proofErr w:type="spellStart"/>
      <w:r w:rsidRPr="00727DFE">
        <w:rPr>
          <w:sz w:val="8"/>
        </w:rPr>
        <w:t>labour</w:t>
      </w:r>
      <w:proofErr w:type="spellEnd"/>
      <w:r w:rsidRPr="00727DFE">
        <w:rPr>
          <w:sz w:val="8"/>
        </w:rPr>
        <w:t xml:space="preserve"> is traded at a given rate for remuneration in wages and perhaps other perks. Despite this trades unions are not seen as what they are in business terms: cartels working to inflate prices (wage costs) by restricting the </w:t>
      </w:r>
      <w:proofErr w:type="spellStart"/>
      <w:r w:rsidRPr="00727DFE">
        <w:rPr>
          <w:sz w:val="8"/>
        </w:rPr>
        <w:t>labour</w:t>
      </w:r>
      <w:proofErr w:type="spellEnd"/>
      <w:r w:rsidRPr="00727DFE">
        <w:rPr>
          <w:sz w:val="8"/>
        </w:rPr>
        <w:t xml:space="preserve"> market. While the horrors of the closed shop and the flying picket have (for the most part, student politics aside) disappeared, the fundamental leverage behind a strike is the idea that a union can exercise a </w:t>
      </w:r>
      <w:proofErr w:type="spellStart"/>
      <w:r w:rsidRPr="00727DFE">
        <w:rPr>
          <w:sz w:val="8"/>
        </w:rPr>
        <w:t>labour</w:t>
      </w:r>
      <w:proofErr w:type="spellEnd"/>
      <w:r w:rsidRPr="00727DFE">
        <w:rPr>
          <w:sz w:val="8"/>
        </w:rPr>
        <w:t xml:space="preserve"> monopoly and use the threat of withdrawal to coerce employers. </w:t>
      </w:r>
      <w:r w:rsidRPr="00727DFE">
        <w:rPr>
          <w:rStyle w:val="Emphasis"/>
          <w:highlight w:val="green"/>
        </w:rPr>
        <w:t>No libertarian system</w:t>
      </w:r>
      <w:r w:rsidRPr="00727DFE">
        <w:rPr>
          <w:rStyle w:val="Emphasis"/>
        </w:rPr>
        <w:t xml:space="preserve"> would </w:t>
      </w:r>
      <w:r w:rsidRPr="00727DFE">
        <w:rPr>
          <w:rStyle w:val="Emphasis"/>
          <w:highlight w:val="green"/>
        </w:rPr>
        <w:t>ban strikes</w:t>
      </w:r>
      <w:r w:rsidRPr="00727DFE">
        <w:rPr>
          <w:rStyle w:val="Emphasis"/>
        </w:rPr>
        <w:t xml:space="preserve"> or unions. </w:t>
      </w:r>
      <w:r w:rsidRPr="00727DFE">
        <w:rPr>
          <w:rStyle w:val="Emphasis"/>
          <w:highlight w:val="green"/>
        </w:rPr>
        <w:t>People</w:t>
      </w:r>
      <w:r w:rsidRPr="00727DFE">
        <w:rPr>
          <w:rStyle w:val="Emphasis"/>
        </w:rPr>
        <w:t xml:space="preserve"> are </w:t>
      </w:r>
      <w:r w:rsidRPr="00727DFE">
        <w:rPr>
          <w:rStyle w:val="Emphasis"/>
          <w:highlight w:val="green"/>
        </w:rPr>
        <w:t>free to associate with each other</w:t>
      </w:r>
      <w:r w:rsidRPr="00727DFE">
        <w:rPr>
          <w:rStyle w:val="Emphasis"/>
        </w:rPr>
        <w:t xml:space="preserve"> as they </w:t>
      </w:r>
      <w:proofErr w:type="gramStart"/>
      <w:r w:rsidRPr="00727DFE">
        <w:rPr>
          <w:rStyle w:val="Emphasis"/>
        </w:rPr>
        <w:t>wish</w:t>
      </w:r>
      <w:proofErr w:type="gramEnd"/>
      <w:r w:rsidRPr="00727DFE">
        <w:rPr>
          <w:sz w:val="8"/>
        </w:rPr>
        <w:t xml:space="preserve"> and </w:t>
      </w:r>
      <w:r w:rsidRPr="00727DFE">
        <w:rPr>
          <w:rStyle w:val="Emphasis"/>
        </w:rPr>
        <w:t xml:space="preserve">no libertarian would argue that a </w:t>
      </w:r>
      <w:r w:rsidRPr="00727DFE">
        <w:rPr>
          <w:rStyle w:val="Emphasis"/>
          <w:highlight w:val="green"/>
        </w:rPr>
        <w:t>worker</w:t>
      </w:r>
      <w:r w:rsidRPr="00727DFE">
        <w:rPr>
          <w:rStyle w:val="Emphasis"/>
        </w:rPr>
        <w:t xml:space="preserve"> does not </w:t>
      </w:r>
      <w:r w:rsidRPr="00727DFE">
        <w:rPr>
          <w:rStyle w:val="Emphasis"/>
          <w:highlight w:val="green"/>
        </w:rPr>
        <w:t>have</w:t>
      </w:r>
      <w:r w:rsidRPr="00727DFE">
        <w:rPr>
          <w:rStyle w:val="Emphasis"/>
        </w:rPr>
        <w:t xml:space="preserve"> the </w:t>
      </w:r>
      <w:r w:rsidRPr="00727DFE">
        <w:rPr>
          <w:rStyle w:val="Emphasis"/>
          <w:highlight w:val="green"/>
        </w:rPr>
        <w:t xml:space="preserve">right to withdraw their </w:t>
      </w:r>
      <w:proofErr w:type="spellStart"/>
      <w:r w:rsidRPr="00727DFE">
        <w:rPr>
          <w:rStyle w:val="Emphasis"/>
          <w:highlight w:val="green"/>
        </w:rPr>
        <w:t>labour</w:t>
      </w:r>
      <w:proofErr w:type="spellEnd"/>
      <w:r w:rsidRPr="00727DFE">
        <w:rPr>
          <w:rStyle w:val="Emphasis"/>
        </w:rPr>
        <w:t>.</w:t>
      </w:r>
      <w:r w:rsidRPr="00727DFE">
        <w:rPr>
          <w:sz w:val="8"/>
        </w:rPr>
        <w:t xml:space="preserve"> What is critical is that </w:t>
      </w:r>
      <w:r w:rsidRPr="00727DFE">
        <w:rPr>
          <w:rStyle w:val="Emphasis"/>
        </w:rPr>
        <w:t xml:space="preserve">a libertarian </w:t>
      </w:r>
      <w:proofErr w:type="spellStart"/>
      <w:r w:rsidRPr="00727DFE">
        <w:rPr>
          <w:rStyle w:val="Emphasis"/>
        </w:rPr>
        <w:t>recognises</w:t>
      </w:r>
      <w:proofErr w:type="spellEnd"/>
      <w:r w:rsidRPr="00727DFE">
        <w:rPr>
          <w:rStyle w:val="Emphasis"/>
        </w:rPr>
        <w:t xml:space="preserve"> the right of an employer to replace that </w:t>
      </w:r>
      <w:proofErr w:type="spellStart"/>
      <w:r w:rsidRPr="00727DFE">
        <w:rPr>
          <w:rStyle w:val="Emphasis"/>
        </w:rPr>
        <w:t>labour</w:t>
      </w:r>
      <w:proofErr w:type="spellEnd"/>
      <w:r w:rsidRPr="00727DFE">
        <w:rPr>
          <w:rStyle w:val="Emphasis"/>
        </w:rPr>
        <w:t>.</w:t>
      </w:r>
      <w:r w:rsidRPr="00727DFE">
        <w:rPr>
          <w:sz w:val="8"/>
        </w:rPr>
        <w:t xml:space="preserve"> In the same way in which a libertarian government would fight monopolist </w:t>
      </w:r>
      <w:proofErr w:type="spellStart"/>
      <w:r w:rsidRPr="00727DFE">
        <w:rPr>
          <w:sz w:val="8"/>
        </w:rPr>
        <w:t>practises</w:t>
      </w:r>
      <w:proofErr w:type="spellEnd"/>
      <w:r w:rsidRPr="00727DFE">
        <w:rPr>
          <w:sz w:val="8"/>
        </w:rPr>
        <w:t xml:space="preserve"> on the business side of industry, so it should strive to create a free market in </w:t>
      </w:r>
      <w:proofErr w:type="spellStart"/>
      <w:r w:rsidRPr="00727DFE">
        <w:rPr>
          <w:sz w:val="8"/>
        </w:rPr>
        <w:t>labour</w:t>
      </w:r>
      <w:proofErr w:type="spellEnd"/>
      <w:r w:rsidRPr="00727DFE">
        <w:rPr>
          <w:sz w:val="8"/>
        </w:rPr>
        <w:t>. Not only would this be morally right in accordance with libertarian principles, but it would allow the market to adjust British wages back to internationally competitive levels.</w:t>
      </w:r>
    </w:p>
    <w:p w14:paraId="5414A389" w14:textId="77777777" w:rsidR="00946C76" w:rsidRPr="00663DC2" w:rsidRDefault="00946C76" w:rsidP="00946C76"/>
    <w:p w14:paraId="36D299CF" w14:textId="77777777" w:rsidR="00946C76" w:rsidRPr="003457B8" w:rsidRDefault="00946C76" w:rsidP="00946C76">
      <w:pPr>
        <w:pStyle w:val="Heading4"/>
      </w:pPr>
      <w:r>
        <w:t xml:space="preserve">[2] </w:t>
      </w:r>
      <w:r w:rsidRPr="003457B8">
        <w:t xml:space="preserve">So long as society is not completely libertarian, libertarians should support union’s rights as a check on other threats to liberty. </w:t>
      </w:r>
    </w:p>
    <w:p w14:paraId="48636846" w14:textId="77777777" w:rsidR="00946C76" w:rsidRPr="003457B8" w:rsidRDefault="00946C76" w:rsidP="00946C76">
      <w:pPr>
        <w:rPr>
          <w:sz w:val="14"/>
          <w:szCs w:val="14"/>
        </w:rPr>
      </w:pPr>
      <w:r w:rsidRPr="003457B8">
        <w:rPr>
          <w:rStyle w:val="Style13ptBold"/>
        </w:rPr>
        <w:t>Levine 12</w:t>
      </w:r>
      <w:r>
        <w:t xml:space="preserve"> </w:t>
      </w:r>
      <w:r w:rsidRPr="003457B8">
        <w:rPr>
          <w:sz w:val="14"/>
          <w:szCs w:val="14"/>
        </w:rPr>
        <w:t xml:space="preserve">Peter Levine (Associate Dean for Research and the Lincoln Filene Professor of Citizenship and Public Affairs at Tufts University's Tisch College of Civic Life. Concerned about civic education, civic engagement, and democratic reform in the United States and elsewhere.), “libertarians, violence, and unions,” A Blog for Civic Renewal. December 13th, 2012. </w:t>
      </w:r>
      <w:hyperlink r:id="rId9" w:history="1">
        <w:r w:rsidRPr="003457B8">
          <w:rPr>
            <w:rStyle w:val="Hyperlink"/>
            <w:sz w:val="14"/>
            <w:szCs w:val="14"/>
          </w:rPr>
          <w:t>https://peterlevine.ws/?p=10340</w:t>
        </w:r>
      </w:hyperlink>
      <w:r w:rsidRPr="003457B8">
        <w:rPr>
          <w:sz w:val="14"/>
          <w:szCs w:val="14"/>
        </w:rPr>
        <w:t xml:space="preserve"> SJMS</w:t>
      </w:r>
    </w:p>
    <w:p w14:paraId="28A4299C" w14:textId="77777777" w:rsidR="00946C76" w:rsidRDefault="00946C76" w:rsidP="00946C76">
      <w:pPr>
        <w:rPr>
          <w:rStyle w:val="Emphasis"/>
        </w:rPr>
      </w:pPr>
      <w:r w:rsidRPr="003457B8">
        <w:rPr>
          <w:sz w:val="8"/>
        </w:rPr>
        <w:t xml:space="preserve">3. </w:t>
      </w:r>
      <w:r w:rsidRPr="003457B8">
        <w:rPr>
          <w:rStyle w:val="Emphasis"/>
          <w:highlight w:val="green"/>
        </w:rPr>
        <w:t>Unions promote</w:t>
      </w:r>
      <w:r w:rsidRPr="003457B8">
        <w:rPr>
          <w:rStyle w:val="Emphasis"/>
        </w:rPr>
        <w:t xml:space="preserve"> political </w:t>
      </w:r>
      <w:r w:rsidRPr="003457B8">
        <w:rPr>
          <w:rStyle w:val="Emphasis"/>
          <w:highlight w:val="green"/>
        </w:rPr>
        <w:t>pluralism</w:t>
      </w:r>
      <w:r w:rsidRPr="003457B8">
        <w:rPr>
          <w:rStyle w:val="Emphasis"/>
        </w:rPr>
        <w:t xml:space="preserve"> and countervailing force.</w:t>
      </w:r>
      <w:r w:rsidRPr="003457B8">
        <w:rPr>
          <w:sz w:val="8"/>
        </w:rPr>
        <w:t xml:space="preserve"> We can </w:t>
      </w:r>
      <w:r w:rsidRPr="003457B8">
        <w:rPr>
          <w:rStyle w:val="Emphasis"/>
        </w:rPr>
        <w:t xml:space="preserve">debate whether a </w:t>
      </w:r>
      <w:r w:rsidRPr="00C652FB">
        <w:rPr>
          <w:rStyle w:val="Emphasis"/>
        </w:rPr>
        <w:t>libertarian utopia</w:t>
      </w:r>
      <w:r w:rsidRPr="003457B8">
        <w:rPr>
          <w:rStyle w:val="Emphasis"/>
        </w:rPr>
        <w:t xml:space="preserve"> is feasible and desirable, but we don’t live in one. </w:t>
      </w:r>
      <w:r w:rsidRPr="00C652FB">
        <w:rPr>
          <w:rStyle w:val="Emphasis"/>
          <w:highlight w:val="green"/>
        </w:rPr>
        <w:t>We live under a powerful</w:t>
      </w:r>
      <w:r w:rsidRPr="003457B8">
        <w:rPr>
          <w:rStyle w:val="Emphasis"/>
        </w:rPr>
        <w:t xml:space="preserve"> and pervasive </w:t>
      </w:r>
      <w:r w:rsidRPr="00C652FB">
        <w:rPr>
          <w:rStyle w:val="Emphasis"/>
          <w:highlight w:val="green"/>
        </w:rPr>
        <w:t>state tha</w:t>
      </w:r>
      <w:r w:rsidRPr="00C652FB">
        <w:rPr>
          <w:rStyle w:val="Emphasis"/>
        </w:rPr>
        <w:t>t not</w:t>
      </w:r>
      <w:r w:rsidRPr="003457B8">
        <w:rPr>
          <w:rStyle w:val="Emphasis"/>
        </w:rPr>
        <w:t xml:space="preserve"> only </w:t>
      </w:r>
      <w:r w:rsidRPr="00C652FB">
        <w:rPr>
          <w:rStyle w:val="Emphasis"/>
          <w:highlight w:val="green"/>
        </w:rPr>
        <w:t>influences corporations and</w:t>
      </w:r>
      <w:r w:rsidRPr="00C652FB">
        <w:rPr>
          <w:rStyle w:val="Emphasis"/>
        </w:rPr>
        <w:t xml:space="preserve"> </w:t>
      </w:r>
      <w:proofErr w:type="gramStart"/>
      <w:r w:rsidRPr="00C652FB">
        <w:rPr>
          <w:rStyle w:val="Emphasis"/>
        </w:rPr>
        <w:t>markets, but</w:t>
      </w:r>
      <w:proofErr w:type="gramEnd"/>
      <w:r w:rsidRPr="003457B8">
        <w:rPr>
          <w:rStyle w:val="Emphasis"/>
        </w:rPr>
        <w:t xml:space="preserve"> </w:t>
      </w:r>
      <w:r w:rsidRPr="00C652FB">
        <w:rPr>
          <w:rStyle w:val="Emphasis"/>
          <w:highlight w:val="green"/>
        </w:rPr>
        <w:t>is</w:t>
      </w:r>
      <w:r w:rsidRPr="003457B8">
        <w:rPr>
          <w:rStyle w:val="Emphasis"/>
        </w:rPr>
        <w:t xml:space="preserve"> constantly </w:t>
      </w:r>
      <w:r w:rsidRPr="00C652FB">
        <w:rPr>
          <w:rStyle w:val="Emphasis"/>
          <w:highlight w:val="green"/>
        </w:rPr>
        <w:t>used by them</w:t>
      </w:r>
      <w:r w:rsidRPr="003457B8">
        <w:rPr>
          <w:rStyle w:val="Emphasis"/>
        </w:rPr>
        <w:t>.</w:t>
      </w:r>
      <w:r w:rsidRPr="003457B8">
        <w:rPr>
          <w:sz w:val="8"/>
        </w:rPr>
        <w:t xml:space="preserve"> </w:t>
      </w:r>
      <w:proofErr w:type="gramStart"/>
      <w:r w:rsidRPr="003457B8">
        <w:rPr>
          <w:sz w:val="8"/>
        </w:rPr>
        <w:t>So</w:t>
      </w:r>
      <w:proofErr w:type="gramEnd"/>
      <w:r w:rsidRPr="003457B8">
        <w:rPr>
          <w:sz w:val="8"/>
        </w:rPr>
        <w:t xml:space="preserve"> </w:t>
      </w:r>
      <w:r w:rsidRPr="003457B8">
        <w:rPr>
          <w:rStyle w:val="Emphasis"/>
        </w:rPr>
        <w:t xml:space="preserve">the </w:t>
      </w:r>
      <w:r w:rsidRPr="00C652FB">
        <w:rPr>
          <w:rStyle w:val="Emphasis"/>
          <w:highlight w:val="green"/>
        </w:rPr>
        <w:t>employer with whom an individual laborer contracts is not</w:t>
      </w:r>
      <w:r w:rsidRPr="003457B8">
        <w:rPr>
          <w:rStyle w:val="Emphasis"/>
        </w:rPr>
        <w:t xml:space="preserve"> a </w:t>
      </w:r>
      <w:r w:rsidRPr="00C652FB">
        <w:rPr>
          <w:rStyle w:val="Emphasis"/>
          <w:highlight w:val="green"/>
        </w:rPr>
        <w:t>free</w:t>
      </w:r>
      <w:r w:rsidRPr="003457B8">
        <w:rPr>
          <w:rStyle w:val="Emphasis"/>
        </w:rPr>
        <w:t xml:space="preserve"> individual</w:t>
      </w:r>
      <w:r w:rsidRPr="00C652FB">
        <w:rPr>
          <w:rStyle w:val="Emphasis"/>
          <w:highlight w:val="green"/>
        </w:rPr>
        <w:t>; it is a corporation</w:t>
      </w:r>
      <w:r w:rsidRPr="003457B8">
        <w:rPr>
          <w:rStyle w:val="Emphasis"/>
        </w:rPr>
        <w:t xml:space="preserve"> that has likely been regulated</w:t>
      </w:r>
      <w:r w:rsidRPr="003457B8">
        <w:rPr>
          <w:sz w:val="8"/>
        </w:rPr>
        <w:t xml:space="preserve">, subsidized, and </w:t>
      </w:r>
      <w:r w:rsidRPr="00C652FB">
        <w:rPr>
          <w:rStyle w:val="Emphasis"/>
          <w:highlight w:val="green"/>
        </w:rPr>
        <w:t>protected by the state</w:t>
      </w:r>
      <w:r w:rsidRPr="003457B8">
        <w:rPr>
          <w:rStyle w:val="Emphasis"/>
        </w:rPr>
        <w:t>.</w:t>
      </w:r>
      <w:r w:rsidRPr="003457B8">
        <w:rPr>
          <w:sz w:val="8"/>
        </w:rPr>
        <w:t xml:space="preserve"> One could imagine stripping the state of most of its powers, but that is not happening. </w:t>
      </w:r>
      <w:r w:rsidRPr="003457B8">
        <w:rPr>
          <w:rStyle w:val="Emphasis"/>
        </w:rPr>
        <w:t>As long as the state remains influential, liberty is best served by pluralism</w:t>
      </w:r>
      <w:r w:rsidRPr="003457B8">
        <w:rPr>
          <w:sz w:val="8"/>
        </w:rPr>
        <w:t xml:space="preserve">: by setting many different interests in peaceful conflict. </w:t>
      </w:r>
      <w:r w:rsidRPr="00C652FB">
        <w:rPr>
          <w:rStyle w:val="Emphasis"/>
          <w:highlight w:val="green"/>
        </w:rPr>
        <w:t>Killing unions, the</w:t>
      </w:r>
      <w:r w:rsidRPr="003457B8">
        <w:rPr>
          <w:rStyle w:val="Emphasis"/>
        </w:rPr>
        <w:t xml:space="preserve"> main </w:t>
      </w:r>
      <w:r w:rsidRPr="00C652FB">
        <w:rPr>
          <w:rStyle w:val="Emphasis"/>
          <w:highlight w:val="green"/>
        </w:rPr>
        <w:t>countervailing force to industry, will reduce</w:t>
      </w:r>
      <w:r w:rsidRPr="003457B8">
        <w:rPr>
          <w:rStyle w:val="Emphasis"/>
        </w:rPr>
        <w:t xml:space="preserve"> pluralism–and thus </w:t>
      </w:r>
      <w:r w:rsidRPr="00C652FB">
        <w:rPr>
          <w:rStyle w:val="Emphasis"/>
          <w:highlight w:val="green"/>
        </w:rPr>
        <w:t>liberty</w:t>
      </w:r>
      <w:r w:rsidRPr="003457B8">
        <w:rPr>
          <w:rStyle w:val="Emphasis"/>
        </w:rPr>
        <w:t>.</w:t>
      </w:r>
    </w:p>
    <w:p w14:paraId="3CDD19E4" w14:textId="77777777" w:rsidR="00946C76" w:rsidRDefault="00946C76" w:rsidP="00946C76">
      <w:pPr>
        <w:rPr>
          <w:rStyle w:val="Emphasis"/>
        </w:rPr>
      </w:pPr>
    </w:p>
    <w:p w14:paraId="09371FF7" w14:textId="77777777" w:rsidR="00946C76" w:rsidRDefault="00946C76" w:rsidP="00946C76">
      <w:pPr>
        <w:pStyle w:val="Heading4"/>
      </w:pPr>
      <w:r>
        <w:t xml:space="preserve">[3] Recognizing the right to strike would </w:t>
      </w:r>
      <w:r w:rsidRPr="005C0308">
        <w:rPr>
          <w:u w:val="single"/>
        </w:rPr>
        <w:t>transform</w:t>
      </w:r>
      <w:r>
        <w:t xml:space="preserve"> dominating power structures.</w:t>
      </w:r>
    </w:p>
    <w:p w14:paraId="22D1FBEF" w14:textId="77777777" w:rsidR="00946C76" w:rsidRPr="005C0308" w:rsidRDefault="00946C76" w:rsidP="00946C76">
      <w:r w:rsidRPr="005C0308">
        <w:rPr>
          <w:rStyle w:val="Style13ptBold"/>
        </w:rPr>
        <w:t>Lazar 20</w:t>
      </w:r>
      <w:r>
        <w:t xml:space="preserve"> [Orlando; 10/6/20; </w:t>
      </w:r>
      <w:r w:rsidRPr="005C0308">
        <w:t>St. Edmund Hall &amp; Balliol College, University of Oxford</w:t>
      </w:r>
      <w:r>
        <w:t>; “</w:t>
      </w:r>
      <w:r w:rsidRPr="005C0308">
        <w:t>Work, Domination, and the False Hope of Universal Basic Income</w:t>
      </w:r>
      <w:r>
        <w:t xml:space="preserve">,” </w:t>
      </w:r>
      <w:hyperlink r:id="rId10" w:history="1">
        <w:r w:rsidRPr="00270F2A">
          <w:rPr>
            <w:rStyle w:val="Hyperlink"/>
          </w:rPr>
          <w:t>https://link.springer.com/article/10.1007/s11158-020-09487-9</w:t>
        </w:r>
      </w:hyperlink>
      <w:r>
        <w:t>] Justin</w:t>
      </w:r>
    </w:p>
    <w:p w14:paraId="6CBAB1F3" w14:textId="77777777" w:rsidR="00946C76" w:rsidRDefault="00946C76" w:rsidP="00946C76">
      <w:pPr>
        <w:ind w:left="-5"/>
        <w:rPr>
          <w:u w:val="single"/>
        </w:rPr>
      </w:pPr>
      <w:r w:rsidRPr="005C0308">
        <w:rPr>
          <w:highlight w:val="green"/>
          <w:u w:val="single"/>
        </w:rPr>
        <w:t xml:space="preserve">If workers </w:t>
      </w:r>
      <w:r w:rsidRPr="005C0308">
        <w:rPr>
          <w:rStyle w:val="Emphasis"/>
          <w:highlight w:val="green"/>
        </w:rPr>
        <w:t>can</w:t>
      </w:r>
      <w:r w:rsidRPr="005C0308">
        <w:rPr>
          <w:rStyle w:val="Emphasis"/>
        </w:rPr>
        <w:t xml:space="preserve"> simply </w:t>
      </w:r>
      <w:r w:rsidRPr="005C0308">
        <w:rPr>
          <w:rStyle w:val="Emphasis"/>
          <w:highlight w:val="green"/>
        </w:rPr>
        <w:t>leave</w:t>
      </w:r>
      <w:r w:rsidRPr="005C0308">
        <w:rPr>
          <w:u w:val="single"/>
        </w:rPr>
        <w:t xml:space="preserve"> and subsist on an adequate level of basic income, then </w:t>
      </w:r>
      <w:r w:rsidRPr="005C0308">
        <w:rPr>
          <w:highlight w:val="green"/>
          <w:u w:val="single"/>
        </w:rPr>
        <w:t>they can</w:t>
      </w:r>
      <w:r w:rsidRPr="005C0308">
        <w:rPr>
          <w:u w:val="single"/>
        </w:rPr>
        <w:t xml:space="preserve"> very credibly threaten to </w:t>
      </w:r>
      <w:r w:rsidRPr="005C0308">
        <w:rPr>
          <w:highlight w:val="green"/>
          <w:u w:val="single"/>
        </w:rPr>
        <w:t>do so rather than suffer under</w:t>
      </w:r>
      <w:r w:rsidRPr="005C0308">
        <w:rPr>
          <w:u w:val="single"/>
        </w:rPr>
        <w:t xml:space="preserve"> the </w:t>
      </w:r>
      <w:r w:rsidRPr="005C0308">
        <w:rPr>
          <w:rStyle w:val="Emphasis"/>
          <w:highlight w:val="green"/>
        </w:rPr>
        <w:t>dominating power structures</w:t>
      </w:r>
      <w:r w:rsidRPr="005C0308">
        <w:rPr>
          <w:u w:val="single"/>
        </w:rPr>
        <w:t xml:space="preserve"> of their workplaces</w:t>
      </w:r>
      <w:r>
        <w:t xml:space="preserve">. More than this, </w:t>
      </w:r>
      <w:r w:rsidRPr="005C0308">
        <w:rPr>
          <w:highlight w:val="green"/>
          <w:u w:val="single"/>
        </w:rPr>
        <w:t>employers will know</w:t>
      </w:r>
      <w:r w:rsidRPr="005C0308">
        <w:rPr>
          <w:u w:val="single"/>
        </w:rPr>
        <w:t xml:space="preserve"> that their workers have </w:t>
      </w:r>
      <w:r w:rsidRPr="005C0308">
        <w:rPr>
          <w:highlight w:val="green"/>
          <w:u w:val="single"/>
        </w:rPr>
        <w:t xml:space="preserve">this </w:t>
      </w:r>
      <w:r w:rsidRPr="005C0308">
        <w:rPr>
          <w:u w:val="single"/>
        </w:rPr>
        <w:t xml:space="preserve">option. In response to some </w:t>
      </w:r>
      <w:proofErr w:type="gramStart"/>
      <w:r w:rsidRPr="005C0308">
        <w:rPr>
          <w:rStyle w:val="Emphasis"/>
        </w:rPr>
        <w:t>gross</w:t>
      </w:r>
      <w:proofErr w:type="gramEnd"/>
      <w:r w:rsidRPr="005C0308">
        <w:rPr>
          <w:rStyle w:val="Emphasis"/>
        </w:rPr>
        <w:t xml:space="preserve"> overstep of managerial power</w:t>
      </w:r>
      <w:r w:rsidRPr="005C0308">
        <w:rPr>
          <w:u w:val="single"/>
        </w:rPr>
        <w:t xml:space="preserve"> this might take the form of an actual threat</w:t>
      </w:r>
      <w:r w:rsidRPr="005C0308">
        <w:t xml:space="preserve">, </w:t>
      </w:r>
      <w:r w:rsidRPr="005C0308">
        <w:rPr>
          <w:u w:val="single"/>
        </w:rPr>
        <w:t xml:space="preserve">but in normal circumstances it would </w:t>
      </w:r>
      <w:r w:rsidRPr="005C0308">
        <w:rPr>
          <w:rStyle w:val="Emphasis"/>
        </w:rPr>
        <w:t>function as an implicit threat</w:t>
      </w:r>
      <w:r w:rsidRPr="005C0308">
        <w:t xml:space="preserve"> on the part of the worker. </w:t>
      </w:r>
      <w:r w:rsidRPr="005C0308">
        <w:rPr>
          <w:u w:val="single"/>
        </w:rPr>
        <w:t xml:space="preserve">The threat to strike works in the same way: </w:t>
      </w:r>
      <w:r w:rsidRPr="005C0308">
        <w:rPr>
          <w:highlight w:val="green"/>
          <w:u w:val="single"/>
        </w:rPr>
        <w:t xml:space="preserve">where the right to strike is </w:t>
      </w:r>
      <w:r w:rsidRPr="005C0308">
        <w:rPr>
          <w:rStyle w:val="Emphasis"/>
          <w:highlight w:val="green"/>
        </w:rPr>
        <w:t>protected</w:t>
      </w:r>
      <w:r w:rsidRPr="005C0308">
        <w:rPr>
          <w:highlight w:val="green"/>
          <w:u w:val="single"/>
        </w:rPr>
        <w:t>, that threat functions</w:t>
      </w:r>
      <w:r w:rsidRPr="005C0308">
        <w:rPr>
          <w:u w:val="single"/>
        </w:rPr>
        <w:t xml:space="preserve"> </w:t>
      </w:r>
      <w:r w:rsidRPr="005C0308">
        <w:rPr>
          <w:rStyle w:val="Emphasis"/>
        </w:rPr>
        <w:t>quietly</w:t>
      </w:r>
      <w:r w:rsidRPr="005C0308">
        <w:rPr>
          <w:u w:val="single"/>
        </w:rPr>
        <w:t xml:space="preserve"> and </w:t>
      </w:r>
      <w:r w:rsidRPr="005C0308">
        <w:rPr>
          <w:rStyle w:val="Emphasis"/>
          <w:highlight w:val="green"/>
        </w:rPr>
        <w:t>implicitly</w:t>
      </w:r>
      <w:r w:rsidRPr="005C0308">
        <w:rPr>
          <w:u w:val="single"/>
        </w:rPr>
        <w:t xml:space="preserve">, and needs only rarely become explicit. </w:t>
      </w:r>
      <w:r w:rsidRPr="005C0308">
        <w:rPr>
          <w:highlight w:val="green"/>
          <w:u w:val="single"/>
        </w:rPr>
        <w:t>The</w:t>
      </w:r>
      <w:r w:rsidRPr="005C0308">
        <w:rPr>
          <w:u w:val="single"/>
        </w:rPr>
        <w:t xml:space="preserve"> </w:t>
      </w:r>
      <w:r w:rsidRPr="005C0308">
        <w:rPr>
          <w:rStyle w:val="Emphasis"/>
        </w:rPr>
        <w:t xml:space="preserve">genuine </w:t>
      </w:r>
      <w:r w:rsidRPr="005C0308">
        <w:rPr>
          <w:rStyle w:val="Emphasis"/>
          <w:highlight w:val="green"/>
        </w:rPr>
        <w:t>ability</w:t>
      </w:r>
      <w:r w:rsidRPr="005C0308">
        <w:rPr>
          <w:rStyle w:val="Emphasis"/>
        </w:rPr>
        <w:t xml:space="preserve"> to exit </w:t>
      </w:r>
      <w:r w:rsidRPr="005C0308">
        <w:rPr>
          <w:rStyle w:val="Emphasis"/>
          <w:highlight w:val="green"/>
        </w:rPr>
        <w:t>would become</w:t>
      </w:r>
      <w:r w:rsidRPr="005C0308">
        <w:rPr>
          <w:rStyle w:val="Emphasis"/>
        </w:rPr>
        <w:t xml:space="preserve"> more than a tool to contest</w:t>
      </w:r>
      <w:r w:rsidRPr="005C0308">
        <w:rPr>
          <w:u w:val="single"/>
        </w:rPr>
        <w:t>, after the fact, managerial decisions</w:t>
      </w:r>
      <w:r>
        <w:t xml:space="preserve">; </w:t>
      </w:r>
      <w:r w:rsidRPr="005C0308">
        <w:rPr>
          <w:u w:val="single"/>
        </w:rPr>
        <w:t xml:space="preserve">it would be </w:t>
      </w:r>
      <w:r w:rsidRPr="005C0308">
        <w:rPr>
          <w:highlight w:val="green"/>
          <w:u w:val="single"/>
        </w:rPr>
        <w:t>an ever-present possibility</w:t>
      </w:r>
      <w:r w:rsidRPr="005C0308">
        <w:rPr>
          <w:u w:val="single"/>
        </w:rPr>
        <w:t xml:space="preserve">, raising the </w:t>
      </w:r>
      <w:r w:rsidRPr="005C0308">
        <w:rPr>
          <w:rStyle w:val="Emphasis"/>
        </w:rPr>
        <w:t>bargaining power</w:t>
      </w:r>
      <w:r w:rsidRPr="005C0308">
        <w:rPr>
          <w:u w:val="single"/>
        </w:rPr>
        <w:t xml:space="preserve"> of </w:t>
      </w:r>
      <w:r w:rsidRPr="005C0308">
        <w:rPr>
          <w:rStyle w:val="Emphasis"/>
        </w:rPr>
        <w:t>individual workers</w:t>
      </w:r>
      <w:r w:rsidRPr="005C0308">
        <w:rPr>
          <w:u w:val="single"/>
        </w:rPr>
        <w:t xml:space="preserve"> and </w:t>
      </w:r>
      <w:r w:rsidRPr="005C0308">
        <w:rPr>
          <w:rStyle w:val="Emphasis"/>
          <w:highlight w:val="green"/>
        </w:rPr>
        <w:t>reshaping</w:t>
      </w:r>
      <w:r w:rsidRPr="005C0308">
        <w:rPr>
          <w:highlight w:val="green"/>
          <w:u w:val="single"/>
        </w:rPr>
        <w:t xml:space="preserve"> their </w:t>
      </w:r>
      <w:r w:rsidRPr="005C0308">
        <w:rPr>
          <w:rStyle w:val="Emphasis"/>
          <w:highlight w:val="green"/>
        </w:rPr>
        <w:t>relationship</w:t>
      </w:r>
      <w:r w:rsidRPr="005C0308">
        <w:rPr>
          <w:u w:val="single"/>
        </w:rPr>
        <w:t xml:space="preserve"> to their employers.</w:t>
      </w:r>
      <w:r>
        <w:t xml:space="preserve"> Rather than just the ability to exit, an adequate UBI gives workers various abilities—by the reckoning of one supporter, the powers to ‘enter, </w:t>
      </w:r>
      <w:proofErr w:type="spellStart"/>
      <w:r>
        <w:t>undominatedly</w:t>
      </w:r>
      <w:proofErr w:type="spellEnd"/>
      <w:r>
        <w:t xml:space="preserve"> stay, exit, and restart all kinds of social relations, starting with work relations’ (</w:t>
      </w:r>
      <w:proofErr w:type="spellStart"/>
      <w:r>
        <w:t>Casassas</w:t>
      </w:r>
      <w:proofErr w:type="spellEnd"/>
      <w:r>
        <w:t xml:space="preserve"> 2016, p. 9). In this sense </w:t>
      </w:r>
      <w:r w:rsidRPr="005C0308">
        <w:rPr>
          <w:highlight w:val="green"/>
          <w:u w:val="single"/>
        </w:rPr>
        <w:t>the power structures</w:t>
      </w:r>
      <w:r w:rsidRPr="005C0308">
        <w:rPr>
          <w:u w:val="single"/>
        </w:rPr>
        <w:t xml:space="preserve"> of individual workplaces </w:t>
      </w:r>
      <w:r w:rsidRPr="005C0308">
        <w:rPr>
          <w:highlight w:val="green"/>
          <w:u w:val="single"/>
        </w:rPr>
        <w:t xml:space="preserve">would be </w:t>
      </w:r>
      <w:r w:rsidRPr="005C0308">
        <w:rPr>
          <w:rStyle w:val="Emphasis"/>
          <w:highlight w:val="green"/>
        </w:rPr>
        <w:t>transformed</w:t>
      </w:r>
      <w:r w:rsidRPr="005C0308">
        <w:rPr>
          <w:u w:val="single"/>
        </w:rPr>
        <w:t xml:space="preserve">, with managers no longer able to </w:t>
      </w:r>
      <w:proofErr w:type="spellStart"/>
      <w:r w:rsidRPr="005C0308">
        <w:rPr>
          <w:u w:val="single"/>
        </w:rPr>
        <w:t>monopolise</w:t>
      </w:r>
      <w:proofErr w:type="spellEnd"/>
      <w:r w:rsidRPr="005C0308">
        <w:rPr>
          <w:u w:val="single"/>
        </w:rPr>
        <w:t xml:space="preserve"> the residual authority described in the previous section. </w:t>
      </w:r>
    </w:p>
    <w:p w14:paraId="5149A4F9" w14:textId="77777777" w:rsidR="00946C76" w:rsidRPr="005C0308" w:rsidRDefault="00946C76" w:rsidP="00946C76">
      <w:pPr>
        <w:pStyle w:val="Heading4"/>
      </w:pPr>
      <w:r>
        <w:t xml:space="preserve">Additionally, this means if the state denies workers this right to strike, the state will </w:t>
      </w:r>
      <w:proofErr w:type="spellStart"/>
      <w:r>
        <w:t>unregulate</w:t>
      </w:r>
      <w:proofErr w:type="spellEnd"/>
      <w:r>
        <w:t xml:space="preserve"> the powerful and create </w:t>
      </w:r>
      <w:r w:rsidRPr="00CD7645">
        <w:t>imbalanced bargaining position</w:t>
      </w:r>
      <w:r>
        <w:t xml:space="preserve"> – thus violating the united will and the omnilateral will. The state must recognize this right to strike.</w:t>
      </w:r>
    </w:p>
    <w:p w14:paraId="3E6861A4" w14:textId="0B8F18E6" w:rsidR="00A95652" w:rsidRDefault="00946C76" w:rsidP="00946C76">
      <w:pPr>
        <w:pStyle w:val="Heading3"/>
      </w:pPr>
      <w:r>
        <w:t>UV</w:t>
      </w:r>
    </w:p>
    <w:p w14:paraId="1DDDA1F9" w14:textId="77777777" w:rsidR="00946C76" w:rsidRDefault="00946C76" w:rsidP="00946C76">
      <w:pPr>
        <w:pStyle w:val="Heading4"/>
      </w:pPr>
      <w:r>
        <w:t xml:space="preserve">[1] </w:t>
      </w:r>
      <w:r w:rsidRPr="008C16DA">
        <w:t>Aff gets 1AR theory, Drop the Debater, and no RVIs – 1AR theory is the only recourse to check back infinite NC abuse, since it’s impossible to preempt NC abuse within the AC. Aff gets drop the debater, since 1AR is too short to win both theory and substance, and 2N doesn’t get RVIs, since RVIs uniquely deter the 1AR from checking NC abuse since the 1A knows the 2N can spend 6 minutes on the RVI and win. 1AR theory is the highest layer – Else, the NC has 7 minutes to be abusive and 6 minutes to leverage the abuse against 1A theory in the 2N, making checking abuse lexically impossible.</w:t>
      </w:r>
    </w:p>
    <w:p w14:paraId="0BBAF1DF" w14:textId="4EA1C2E3" w:rsidR="00946C76" w:rsidRDefault="00946C76" w:rsidP="00946C76"/>
    <w:p w14:paraId="567403D6" w14:textId="6841D855" w:rsidR="00946C76" w:rsidRPr="005177F3" w:rsidRDefault="00946C76" w:rsidP="00946C76">
      <w:pPr>
        <w:pStyle w:val="Heading4"/>
      </w:pPr>
      <w:r>
        <w:t>[2] Fairness comes before the K:</w:t>
      </w:r>
    </w:p>
    <w:p w14:paraId="3BC4086D" w14:textId="77777777" w:rsidR="00946C76" w:rsidRDefault="00946C76" w:rsidP="00946C76">
      <w:pPr>
        <w:pStyle w:val="Heading4"/>
      </w:pPr>
      <w:r w:rsidRPr="005177F3">
        <w:t>[</w:t>
      </w:r>
      <w:r>
        <w:t>a</w:t>
      </w:r>
      <w:r w:rsidRPr="005177F3">
        <w:t xml:space="preserve">] Probability-theory norms are set all the time since arguments go in and out of the </w:t>
      </w:r>
      <w:proofErr w:type="gramStart"/>
      <w:r w:rsidRPr="005177F3">
        <w:t>meta</w:t>
      </w:r>
      <w:proofErr w:type="gramEnd"/>
      <w:r w:rsidRPr="005177F3">
        <w:t xml:space="preserve"> but nobody ever stops oppression with one position</w:t>
      </w:r>
    </w:p>
    <w:p w14:paraId="6A8415B6" w14:textId="77777777" w:rsidR="00946C76" w:rsidRDefault="00946C76" w:rsidP="00946C76">
      <w:pPr>
        <w:pStyle w:val="Heading4"/>
      </w:pPr>
      <w:r w:rsidRPr="005177F3">
        <w:t>[</w:t>
      </w:r>
      <w:r>
        <w:t>b</w:t>
      </w:r>
      <w:r w:rsidRPr="005177F3">
        <w:t>] The judge has to indicate who won the round, fairness best coheres with this since if one debater had ten minutes to speak and the other had three there would be incongruence that alters ability to judge the truth value of the K so cross-applications don’t work.</w:t>
      </w:r>
    </w:p>
    <w:p w14:paraId="2EBE529C" w14:textId="04D07865" w:rsidR="00946C76" w:rsidRDefault="00946C76" w:rsidP="00946C76"/>
    <w:p w14:paraId="4E935549" w14:textId="20A212AA" w:rsidR="00946C76" w:rsidRDefault="00946C76" w:rsidP="00946C76">
      <w:pPr>
        <w:pStyle w:val="Heading4"/>
      </w:pPr>
      <w:r>
        <w:t>[3]</w:t>
      </w:r>
      <w:r w:rsidRPr="008C16DA">
        <w:t xml:space="preserve"> Consequences Fail: </w:t>
      </w:r>
    </w:p>
    <w:p w14:paraId="053B9E40" w14:textId="77777777" w:rsidR="00946C76" w:rsidRDefault="00946C76" w:rsidP="00946C76">
      <w:pPr>
        <w:pStyle w:val="Heading4"/>
      </w:pPr>
      <w:r>
        <w:t>[</w:t>
      </w:r>
      <w:r w:rsidRPr="008C16DA">
        <w:t>a</w:t>
      </w:r>
      <w:r>
        <w:t>]</w:t>
      </w:r>
      <w:r w:rsidRPr="008C16DA">
        <w:t xml:space="preserve"> Every action has infinite stemming consequences, because every consequence can cause another consequence so we can’t predict or calculate. </w:t>
      </w:r>
    </w:p>
    <w:p w14:paraId="5B32B0B9" w14:textId="77777777" w:rsidR="00946C76" w:rsidRDefault="00946C76" w:rsidP="00946C76">
      <w:pPr>
        <w:pStyle w:val="Heading4"/>
      </w:pPr>
      <w:r>
        <w:t>[b]</w:t>
      </w:r>
      <w:r w:rsidRPr="008C16DA">
        <w:t xml:space="preserve"> Induction is circular because it relies on the assumption that nature will hold uniform and we could only reach that conclusion through inductive reasoning based on observation of past events.</w:t>
      </w:r>
    </w:p>
    <w:p w14:paraId="5D7E2933" w14:textId="5C4B0F7F" w:rsidR="00946C76" w:rsidRDefault="00946C76" w:rsidP="00946C76">
      <w:pPr>
        <w:pStyle w:val="Heading4"/>
      </w:pPr>
      <w:r>
        <w:t xml:space="preserve">[c] The Utility Monster: Util would hypothetically say that if there was one being that could experience more pleasure than all others </w:t>
      </w:r>
      <w:proofErr w:type="gramStart"/>
      <w:r>
        <w:t>combined</w:t>
      </w:r>
      <w:proofErr w:type="gramEnd"/>
      <w:r>
        <w:t xml:space="preserve"> we should do anything in order to maximize it, i.e. sacrifice everyone else’s pleasure</w:t>
      </w:r>
    </w:p>
    <w:p w14:paraId="4BFF6A69" w14:textId="43348C3C" w:rsidR="00946C76" w:rsidRPr="009A6B97" w:rsidRDefault="00946C76" w:rsidP="00946C76">
      <w:pPr>
        <w:pStyle w:val="Heading4"/>
      </w:pPr>
      <w:r>
        <w:t>[d] No extension o/w – it’s the fallacy of origin we don’t maximize oxygen even though we need it</w:t>
      </w:r>
    </w:p>
    <w:p w14:paraId="4CA7707D" w14:textId="0A5FF4F9" w:rsidR="00946C76" w:rsidRDefault="00946C76" w:rsidP="00946C76"/>
    <w:p w14:paraId="70F4F13E" w14:textId="2B0B3CDA" w:rsidR="00946C76" w:rsidRDefault="00946C76" w:rsidP="00946C76">
      <w:pPr>
        <w:pStyle w:val="Heading4"/>
        <w:rPr>
          <w:rFonts w:asciiTheme="minorHAnsi" w:eastAsia="Calibri" w:hAnsiTheme="minorHAnsi" w:cstheme="minorHAnsi"/>
        </w:rPr>
      </w:pPr>
      <w:r>
        <w:rPr>
          <w:rFonts w:asciiTheme="minorHAnsi" w:hAnsiTheme="minorHAnsi" w:cstheme="minorHAnsi"/>
        </w:rPr>
        <w:t>[4]</w:t>
      </w:r>
      <w:r w:rsidRPr="00305237">
        <w:rPr>
          <w:rFonts w:asciiTheme="minorHAnsi" w:eastAsia="Calibri" w:hAnsiTheme="minorHAnsi" w:cstheme="minorHAnsi"/>
        </w:rPr>
        <w:t xml:space="preserve"> Permissibility and presumption substantively affirm:</w:t>
      </w:r>
    </w:p>
    <w:p w14:paraId="7FD7DBB2" w14:textId="77777777" w:rsidR="00946C76" w:rsidRDefault="00946C76" w:rsidP="00946C76">
      <w:pPr>
        <w:pStyle w:val="Heading4"/>
        <w:rPr>
          <w:rFonts w:asciiTheme="minorHAnsi" w:eastAsia="Calibri" w:hAnsiTheme="minorHAnsi" w:cstheme="minorHAnsi"/>
        </w:rPr>
      </w:pPr>
      <w:r>
        <w:rPr>
          <w:rFonts w:asciiTheme="minorHAnsi" w:eastAsia="Calibri" w:hAnsiTheme="minorHAnsi" w:cstheme="minorHAnsi"/>
        </w:rPr>
        <w:t>[a]</w:t>
      </w:r>
      <w:r w:rsidRPr="00305237">
        <w:rPr>
          <w:rFonts w:asciiTheme="minorHAnsi" w:eastAsia="Calibri" w:hAnsiTheme="minorHAnsi" w:cstheme="minorHAnsi"/>
        </w:rPr>
        <w:t xml:space="preserve"> If I told you my name is Michael; you would believe that absent evidence to believe otherwise which proves that statements are more likely to be true. </w:t>
      </w:r>
    </w:p>
    <w:p w14:paraId="17142564" w14:textId="77777777" w:rsidR="00946C76" w:rsidRDefault="00946C76" w:rsidP="00946C76">
      <w:pPr>
        <w:pStyle w:val="Heading4"/>
        <w:rPr>
          <w:rFonts w:asciiTheme="minorHAnsi" w:eastAsia="Calibri" w:hAnsiTheme="minorHAnsi" w:cstheme="minorHAnsi"/>
        </w:rPr>
      </w:pPr>
      <w:r>
        <w:rPr>
          <w:rFonts w:asciiTheme="minorHAnsi" w:eastAsia="Calibri" w:hAnsiTheme="minorHAnsi" w:cstheme="minorHAnsi"/>
        </w:rPr>
        <w:t xml:space="preserve">[b] </w:t>
      </w:r>
      <w:r w:rsidRPr="006A7970">
        <w:rPr>
          <w:rFonts w:asciiTheme="minorHAnsi" w:eastAsia="Calibri" w:hAnsiTheme="minorHAnsi" w:cstheme="minorHAnsi"/>
        </w:rPr>
        <w:t>Negating an obligation requires proving a prohibition – they prohibit the aff action.</w:t>
      </w:r>
      <w:r>
        <w:rPr>
          <w:rFonts w:asciiTheme="minorHAnsi" w:eastAsia="Calibri" w:hAnsiTheme="minorHAnsi" w:cstheme="minorHAnsi"/>
        </w:rPr>
        <w:t xml:space="preserve"> </w:t>
      </w:r>
    </w:p>
    <w:p w14:paraId="7AEB2C31" w14:textId="77777777" w:rsidR="00946C76" w:rsidRDefault="00946C76" w:rsidP="00946C76">
      <w:pPr>
        <w:pStyle w:val="Heading4"/>
        <w:rPr>
          <w:rFonts w:asciiTheme="minorHAnsi" w:eastAsia="Calibri" w:hAnsiTheme="minorHAnsi" w:cstheme="minorHAnsi"/>
        </w:rPr>
      </w:pPr>
      <w:r>
        <w:rPr>
          <w:rFonts w:asciiTheme="minorHAnsi" w:eastAsia="Calibri" w:hAnsiTheme="minorHAnsi" w:cstheme="minorHAnsi"/>
        </w:rPr>
        <w:t>[c]</w:t>
      </w:r>
      <w:r w:rsidRPr="006A7970">
        <w:rPr>
          <w:rFonts w:asciiTheme="minorHAnsi" w:eastAsia="Calibri" w:hAnsiTheme="minorHAnsi" w:cstheme="minorHAnsi"/>
        </w:rPr>
        <w:t xml:space="preserve"> If agents had to reflect on every action they take and justify why it was a good one we would never be able to take an action because we would have to justify actions that are morally neutral </w:t>
      </w:r>
      <w:proofErr w:type="gramStart"/>
      <w:r w:rsidRPr="006A7970">
        <w:rPr>
          <w:rFonts w:asciiTheme="minorHAnsi" w:eastAsia="Calibri" w:hAnsiTheme="minorHAnsi" w:cstheme="minorHAnsi"/>
        </w:rPr>
        <w:t>i</w:t>
      </w:r>
      <w:r>
        <w:rPr>
          <w:rFonts w:asciiTheme="minorHAnsi" w:eastAsia="Calibri" w:hAnsiTheme="minorHAnsi" w:cstheme="minorHAnsi"/>
        </w:rPr>
        <w:t>.</w:t>
      </w:r>
      <w:r w:rsidRPr="006A7970">
        <w:rPr>
          <w:rFonts w:asciiTheme="minorHAnsi" w:eastAsia="Calibri" w:hAnsiTheme="minorHAnsi" w:cstheme="minorHAnsi"/>
        </w:rPr>
        <w:t>e</w:t>
      </w:r>
      <w:r>
        <w:rPr>
          <w:rFonts w:asciiTheme="minorHAnsi" w:eastAsia="Calibri" w:hAnsiTheme="minorHAnsi" w:cstheme="minorHAnsi"/>
        </w:rPr>
        <w:t>.</w:t>
      </w:r>
      <w:proofErr w:type="gramEnd"/>
      <w:r w:rsidRPr="006A7970">
        <w:rPr>
          <w:rFonts w:asciiTheme="minorHAnsi" w:eastAsia="Calibri" w:hAnsiTheme="minorHAnsi" w:cstheme="minorHAnsi"/>
        </w:rPr>
        <w:t xml:space="preserve"> drinking water is not morally right or wrong but if I had to justify my action every time I decided upon a course of action I would never be able to make decisions. </w:t>
      </w:r>
    </w:p>
    <w:p w14:paraId="1E45A5C3" w14:textId="668B076D" w:rsidR="00946C76" w:rsidRDefault="00946C76" w:rsidP="00946C76"/>
    <w:p w14:paraId="2E0A3E10" w14:textId="6F3BDB23" w:rsidR="00946C76" w:rsidRDefault="00946C76" w:rsidP="00946C76">
      <w:pPr>
        <w:pStyle w:val="Heading4"/>
      </w:pPr>
      <w:r>
        <w:t>[5] The burden of both debaters is to justify their theory of the good and justify action under it</w:t>
      </w:r>
    </w:p>
    <w:p w14:paraId="59FBB3AB" w14:textId="77777777" w:rsidR="00946C76" w:rsidRDefault="00946C76" w:rsidP="00946C76">
      <w:pPr>
        <w:pStyle w:val="Heading4"/>
      </w:pPr>
      <w:r>
        <w:t>Prefer:</w:t>
      </w:r>
    </w:p>
    <w:p w14:paraId="28288861" w14:textId="77777777" w:rsidR="00946C76" w:rsidRDefault="00946C76" w:rsidP="00946C76">
      <w:pPr>
        <w:pStyle w:val="Heading4"/>
      </w:pPr>
      <w:r>
        <w:t xml:space="preserve">[a] Begs the question – if they don’t justify an ethical </w:t>
      </w:r>
      <w:proofErr w:type="gramStart"/>
      <w:r>
        <w:t>theory</w:t>
      </w:r>
      <w:proofErr w:type="gramEnd"/>
      <w:r>
        <w:t xml:space="preserve"> we don’t know why oppression matters of how to deal with it.</w:t>
      </w:r>
    </w:p>
    <w:p w14:paraId="3604C23D" w14:textId="77777777" w:rsidR="00946C76" w:rsidRDefault="00946C76" w:rsidP="00946C76">
      <w:pPr>
        <w:pStyle w:val="Heading4"/>
      </w:pPr>
      <w:r>
        <w:t>[b] Normative foundations – There’s no motivation to do your aff unless there’s an ethical theory explaining why it’s motivating.</w:t>
      </w:r>
    </w:p>
    <w:p w14:paraId="6F9C5F32" w14:textId="77777777" w:rsidR="00946C76" w:rsidRDefault="00946C76" w:rsidP="00946C76">
      <w:pPr>
        <w:pStyle w:val="Heading4"/>
      </w:pPr>
      <w:r>
        <w:t xml:space="preserve">[c] It comes before pedagogy because we can’t know a </w:t>
      </w:r>
      <w:proofErr w:type="gramStart"/>
      <w:r>
        <w:t>teachers</w:t>
      </w:r>
      <w:proofErr w:type="gramEnd"/>
      <w:r>
        <w:t xml:space="preserve"> obligations unless we have an ethical theory</w:t>
      </w:r>
    </w:p>
    <w:p w14:paraId="5CFCF47A" w14:textId="77777777" w:rsidR="00946C76" w:rsidRDefault="00946C76" w:rsidP="00946C76">
      <w:pPr>
        <w:pStyle w:val="Heading4"/>
      </w:pPr>
      <w:r>
        <w:t xml:space="preserve">[d] Anything else is artificially narrow and </w:t>
      </w:r>
      <w:proofErr w:type="gramStart"/>
      <w:r>
        <w:t>incoherent –focusing</w:t>
      </w:r>
      <w:proofErr w:type="gramEnd"/>
      <w:r>
        <w:t xml:space="preserve"> on one issue is not fully comprehensive it can’t explain itself in a non-circular war unless you have a theory of the good.</w:t>
      </w:r>
    </w:p>
    <w:p w14:paraId="7EA8D542" w14:textId="2B6179E2" w:rsidR="00946C76" w:rsidRDefault="00946C76" w:rsidP="00946C76"/>
    <w:p w14:paraId="336A96AD" w14:textId="23E085C2" w:rsidR="00946C76" w:rsidRPr="00541BD4" w:rsidRDefault="00946C76" w:rsidP="00946C76">
      <w:pPr>
        <w:pStyle w:val="Heading4"/>
      </w:pPr>
      <w:r>
        <w:t xml:space="preserve">[6] </w:t>
      </w:r>
      <w:r w:rsidRPr="00541BD4">
        <w:t xml:space="preserve">Use epistemic confidence. </w:t>
      </w:r>
    </w:p>
    <w:p w14:paraId="1B2347D6" w14:textId="77777777" w:rsidR="00946C76" w:rsidRPr="00541BD4" w:rsidRDefault="00946C76" w:rsidP="00946C76">
      <w:pPr>
        <w:pStyle w:val="Heading4"/>
      </w:pPr>
      <w:r>
        <w:t xml:space="preserve">[a] </w:t>
      </w:r>
      <w:r w:rsidRPr="00541BD4">
        <w:t xml:space="preserve">Truth-testing implies it – you must first determine under what conditions something could be considered true before deciding if it is true. EM begs the question of why maximizing value on your side of the resolution is good, that would require comparative worlds. </w:t>
      </w:r>
    </w:p>
    <w:p w14:paraId="3387A02E" w14:textId="77777777" w:rsidR="00946C76" w:rsidRPr="00541BD4" w:rsidRDefault="00946C76" w:rsidP="00946C76">
      <w:pPr>
        <w:pStyle w:val="Heading4"/>
      </w:pPr>
      <w:r>
        <w:t xml:space="preserve">[b] </w:t>
      </w:r>
      <w:r w:rsidRPr="00541BD4">
        <w:t xml:space="preserve">It’s substantively true – you wouldn’t combine medicines from three different doctors just because they gave you three different opinions. </w:t>
      </w:r>
    </w:p>
    <w:p w14:paraId="7518CA77" w14:textId="77777777" w:rsidR="00946C76" w:rsidRPr="00541BD4" w:rsidRDefault="00946C76" w:rsidP="00946C76">
      <w:pPr>
        <w:pStyle w:val="Heading4"/>
      </w:pPr>
      <w:r>
        <w:t xml:space="preserve">[c] </w:t>
      </w:r>
      <w:r w:rsidRPr="00541BD4">
        <w:t>EC promotes higher quality phil clash because it incentivizes stronger defensive arguments against phil which actually test the underlying warrants in frameworks rather than just extending args for a risk of offense</w:t>
      </w:r>
    </w:p>
    <w:p w14:paraId="531C3B8E" w14:textId="77777777" w:rsidR="00946C76" w:rsidRDefault="00946C76" w:rsidP="00946C76">
      <w:pPr>
        <w:pStyle w:val="Heading4"/>
      </w:pPr>
      <w:r>
        <w:t>[d] E</w:t>
      </w:r>
      <w:r w:rsidRPr="00541BD4">
        <w:t>M is infinitely regressive since we need to use modesty to determine the probability that EM is true and that that is true and so on</w:t>
      </w:r>
    </w:p>
    <w:p w14:paraId="558D93C4" w14:textId="5B69AD4A" w:rsidR="00946C76" w:rsidRDefault="00946C76" w:rsidP="00946C76">
      <w:pPr>
        <w:pStyle w:val="Heading4"/>
      </w:pPr>
      <w:r w:rsidRPr="00946C76">
        <w:t>[e] EC is better for clash people it ensures that people don’t weigh something that is 0.01% true against something that is 100% true and ignore clash</w:t>
      </w:r>
    </w:p>
    <w:p w14:paraId="5F32241C" w14:textId="77777777" w:rsidR="00946C76" w:rsidRPr="008C16DA" w:rsidRDefault="00946C76" w:rsidP="00946C76">
      <w:pPr>
        <w:pStyle w:val="Heading3"/>
      </w:pPr>
      <w:r w:rsidRPr="008C16DA">
        <w:t>Method</w:t>
      </w:r>
    </w:p>
    <w:p w14:paraId="1CC4CFEE" w14:textId="35DCECF5" w:rsidR="00946C76" w:rsidRPr="008C16DA" w:rsidRDefault="00946C76" w:rsidP="00946C76">
      <w:pPr>
        <w:pStyle w:val="Heading4"/>
      </w:pPr>
      <w:r w:rsidRPr="008C16DA">
        <w:t>[</w:t>
      </w:r>
      <w:r>
        <w:t>1</w:t>
      </w:r>
      <w:r w:rsidRPr="008C16DA">
        <w:t>] Ideal theory is capable of radical possibilities.</w:t>
      </w:r>
    </w:p>
    <w:p w14:paraId="4569997B" w14:textId="77777777" w:rsidR="00946C76" w:rsidRPr="00CE11B7" w:rsidRDefault="00946C76" w:rsidP="00946C76">
      <w:r w:rsidRPr="008C16DA">
        <w:rPr>
          <w:rStyle w:val="Style13ptBold"/>
        </w:rPr>
        <w:t>Holmstrom 12</w:t>
      </w:r>
      <w:r w:rsidRPr="00CE11B7">
        <w:rPr>
          <w:rStyle w:val="Style13ptBold"/>
          <w:rFonts w:asciiTheme="majorHAnsi" w:hAnsiTheme="majorHAnsi" w:cstheme="majorHAnsi"/>
        </w:rPr>
        <w:t xml:space="preserve"> </w:t>
      </w:r>
      <w:r w:rsidRPr="009A3E52">
        <w:rPr>
          <w:sz w:val="16"/>
          <w:szCs w:val="16"/>
        </w:rPr>
        <w:t xml:space="preserve">[Holmstrom, Nancy [Prof. Emeritus @ Rutgers]. "Response to Charles </w:t>
      </w:r>
      <w:proofErr w:type="spellStart"/>
      <w:r w:rsidRPr="009A3E52">
        <w:rPr>
          <w:sz w:val="16"/>
          <w:szCs w:val="16"/>
        </w:rPr>
        <w:t>Mills's</w:t>
      </w:r>
      <w:proofErr w:type="spellEnd"/>
      <w:r w:rsidRPr="009A3E52">
        <w:rPr>
          <w:sz w:val="16"/>
          <w:szCs w:val="16"/>
        </w:rPr>
        <w:t>." Radical Philosophy Review 15.2 (2012): 325-330.]</w:t>
      </w:r>
    </w:p>
    <w:p w14:paraId="7F31D59D" w14:textId="74E007F9" w:rsidR="00946C76" w:rsidRDefault="00946C76" w:rsidP="00946C76">
      <w:pPr>
        <w:rPr>
          <w:rStyle w:val="LinedDown"/>
          <w:rFonts w:asciiTheme="majorHAnsi" w:hAnsiTheme="majorHAnsi" w:cstheme="majorHAnsi"/>
        </w:rPr>
      </w:pPr>
      <w:r w:rsidRPr="00CE11B7">
        <w:rPr>
          <w:rStyle w:val="LinedDown"/>
          <w:rFonts w:asciiTheme="majorHAnsi" w:hAnsiTheme="majorHAnsi" w:cstheme="majorHAnsi"/>
        </w:rPr>
        <w:t xml:space="preserve">We have to speak to people where they are, he says, and that means appealing to core values of </w:t>
      </w:r>
      <w:r w:rsidRPr="006C669F">
        <w:rPr>
          <w:rStyle w:val="LinedDown"/>
          <w:rFonts w:asciiTheme="majorHAnsi" w:hAnsiTheme="majorHAnsi" w:cstheme="majorHAnsi"/>
        </w:rPr>
        <w:t xml:space="preserve">liberalism: </w:t>
      </w:r>
      <w:r w:rsidRPr="006C669F">
        <w:rPr>
          <w:rStyle w:val="StyleUnderline"/>
          <w:rFonts w:cstheme="majorHAnsi"/>
        </w:rPr>
        <w:t xml:space="preserve">individualism, </w:t>
      </w:r>
      <w:r w:rsidRPr="00CE11B7">
        <w:rPr>
          <w:rStyle w:val="StyleUnderline"/>
          <w:rFonts w:cstheme="majorHAnsi"/>
          <w:highlight w:val="green"/>
        </w:rPr>
        <w:t xml:space="preserve">equal </w:t>
      </w:r>
      <w:proofErr w:type="gramStart"/>
      <w:r w:rsidRPr="00CE11B7">
        <w:rPr>
          <w:rStyle w:val="StyleUnderline"/>
          <w:rFonts w:cstheme="majorHAnsi"/>
          <w:highlight w:val="green"/>
        </w:rPr>
        <w:t>rights</w:t>
      </w:r>
      <w:proofErr w:type="gramEnd"/>
      <w:r w:rsidRPr="00CE11B7">
        <w:rPr>
          <w:rStyle w:val="StyleUnderline"/>
          <w:rFonts w:cstheme="majorHAnsi"/>
          <w:highlight w:val="green"/>
        </w:rPr>
        <w:t xml:space="preserve"> and moral egalitarianism</w:t>
      </w:r>
      <w:r w:rsidRPr="00CE11B7">
        <w:rPr>
          <w:rStyle w:val="LinedDown"/>
          <w:rFonts w:asciiTheme="majorHAnsi" w:hAnsiTheme="majorHAnsi" w:cstheme="majorHAnsi"/>
        </w:rPr>
        <w:t xml:space="preserve">. Against what he calls the conventional wisdom among </w:t>
      </w:r>
      <w:proofErr w:type="spellStart"/>
      <w:r w:rsidRPr="00CE11B7">
        <w:rPr>
          <w:rStyle w:val="LinedDown"/>
          <w:rFonts w:asciiTheme="majorHAnsi" w:hAnsiTheme="majorHAnsi" w:cstheme="majorHAnsi"/>
        </w:rPr>
        <w:t>radi</w:t>
      </w:r>
      <w:proofErr w:type="spellEnd"/>
      <w:r w:rsidRPr="00CE11B7">
        <w:rPr>
          <w:rStyle w:val="LinedDown"/>
          <w:rFonts w:asciiTheme="majorHAnsi" w:hAnsiTheme="majorHAnsi" w:cstheme="majorHAnsi"/>
        </w:rPr>
        <w:t xml:space="preserve">- </w:t>
      </w:r>
      <w:proofErr w:type="spellStart"/>
      <w:r w:rsidRPr="00CE11B7">
        <w:rPr>
          <w:rStyle w:val="LinedDown"/>
          <w:rFonts w:asciiTheme="majorHAnsi" w:hAnsiTheme="majorHAnsi" w:cstheme="majorHAnsi"/>
        </w:rPr>
        <w:t>cals</w:t>
      </w:r>
      <w:proofErr w:type="spellEnd"/>
      <w:r w:rsidRPr="00CE11B7">
        <w:rPr>
          <w:rStyle w:val="LinedDown"/>
          <w:rFonts w:asciiTheme="majorHAnsi" w:hAnsiTheme="majorHAnsi" w:cstheme="majorHAnsi"/>
        </w:rPr>
        <w:t>, he a</w:t>
      </w:r>
      <w:r w:rsidRPr="006C669F">
        <w:rPr>
          <w:rStyle w:val="LinedDown"/>
          <w:rFonts w:asciiTheme="majorHAnsi" w:hAnsiTheme="majorHAnsi" w:cstheme="majorHAnsi"/>
        </w:rPr>
        <w:t xml:space="preserve">rgues that </w:t>
      </w:r>
      <w:r w:rsidRPr="006C669F">
        <w:rPr>
          <w:rStyle w:val="StyleUnderline"/>
          <w:rFonts w:cstheme="majorHAnsi"/>
        </w:rPr>
        <w:t xml:space="preserve">there is </w:t>
      </w:r>
      <w:r w:rsidRPr="00CE11B7">
        <w:rPr>
          <w:rStyle w:val="StyleUnderline"/>
          <w:rFonts w:cstheme="majorHAnsi"/>
          <w:highlight w:val="green"/>
        </w:rPr>
        <w:t xml:space="preserve">no inherent incompatibility between these </w:t>
      </w:r>
      <w:r w:rsidRPr="006C669F">
        <w:rPr>
          <w:rStyle w:val="StyleUnderline"/>
          <w:rFonts w:cstheme="majorHAnsi"/>
        </w:rPr>
        <w:t xml:space="preserve">values </w:t>
      </w:r>
      <w:r w:rsidRPr="00CE11B7">
        <w:rPr>
          <w:rStyle w:val="StyleUnderline"/>
          <w:rFonts w:cstheme="majorHAnsi"/>
          <w:highlight w:val="green"/>
        </w:rPr>
        <w:t>and a radical agenda</w:t>
      </w:r>
      <w:r w:rsidRPr="00CE11B7">
        <w:rPr>
          <w:rStyle w:val="StyleUnderline"/>
          <w:rFonts w:cstheme="majorHAnsi"/>
        </w:rPr>
        <w:t>.</w:t>
      </w:r>
      <w:r w:rsidRPr="00CE11B7">
        <w:rPr>
          <w:rStyle w:val="LinedDown"/>
          <w:rFonts w:asciiTheme="majorHAnsi" w:hAnsiTheme="majorHAnsi" w:cstheme="majorHAnsi"/>
        </w:rPr>
        <w:t xml:space="preserve"> If these values are suitably interpreted, I think he is absolutely right. Over two hundred years ago, Mary </w:t>
      </w:r>
      <w:r w:rsidRPr="00CE11B7">
        <w:rPr>
          <w:rStyle w:val="StyleUnderline"/>
          <w:rFonts w:cstheme="majorHAnsi"/>
        </w:rPr>
        <w:t xml:space="preserve">Wollstonecraft </w:t>
      </w:r>
      <w:r w:rsidRPr="006C669F">
        <w:rPr>
          <w:rStyle w:val="StyleUnderline"/>
          <w:rFonts w:cstheme="majorHAnsi"/>
        </w:rPr>
        <w:t>and</w:t>
      </w:r>
      <w:r w:rsidRPr="006C669F">
        <w:rPr>
          <w:rStyle w:val="LinedDown"/>
          <w:rFonts w:asciiTheme="majorHAnsi" w:hAnsiTheme="majorHAnsi" w:cstheme="majorHAnsi"/>
        </w:rPr>
        <w:t xml:space="preserve"> Toussaint </w:t>
      </w:r>
      <w:r w:rsidRPr="006C669F">
        <w:rPr>
          <w:rStyle w:val="StyleUnderline"/>
          <w:rFonts w:cstheme="majorHAnsi"/>
          <w:highlight w:val="green"/>
        </w:rPr>
        <w:t>Louverture took</w:t>
      </w:r>
      <w:r w:rsidRPr="00CE11B7">
        <w:rPr>
          <w:rStyle w:val="LinedDown"/>
          <w:rFonts w:asciiTheme="majorHAnsi" w:hAnsiTheme="majorHAnsi" w:cstheme="majorHAnsi"/>
        </w:rPr>
        <w:t xml:space="preserve"> the </w:t>
      </w:r>
      <w:r w:rsidRPr="006C669F">
        <w:rPr>
          <w:rStyle w:val="StyleUnderline"/>
          <w:rFonts w:cstheme="majorHAnsi"/>
        </w:rPr>
        <w:t xml:space="preserve">abstract </w:t>
      </w:r>
      <w:r w:rsidRPr="00CE11B7">
        <w:rPr>
          <w:rStyle w:val="StyleUnderline"/>
          <w:rFonts w:cstheme="majorHAnsi"/>
          <w:highlight w:val="green"/>
        </w:rPr>
        <w:t>universalistic principles</w:t>
      </w:r>
      <w:r w:rsidRPr="00CE11B7">
        <w:rPr>
          <w:rStyle w:val="StyleUnderline"/>
          <w:rFonts w:cstheme="majorHAnsi"/>
        </w:rPr>
        <w:t xml:space="preserve"> of the French Revolution </w:t>
      </w:r>
      <w:r w:rsidRPr="00CE11B7">
        <w:rPr>
          <w:rStyle w:val="StyleUnderline"/>
          <w:rFonts w:cstheme="majorHAnsi"/>
          <w:highlight w:val="green"/>
        </w:rPr>
        <w:t>and extended</w:t>
      </w:r>
      <w:r w:rsidRPr="006C669F">
        <w:rPr>
          <w:rStyle w:val="StyleUnderline"/>
          <w:rFonts w:cstheme="majorHAnsi"/>
        </w:rPr>
        <w:t xml:space="preserve"> them </w:t>
      </w:r>
      <w:r w:rsidRPr="00CE11B7">
        <w:rPr>
          <w:rStyle w:val="StyleUnderline"/>
          <w:rFonts w:cstheme="majorHAnsi"/>
          <w:highlight w:val="green"/>
        </w:rPr>
        <w:t>to groups they were intended to exclude</w:t>
      </w:r>
      <w:r w:rsidRPr="00CE11B7">
        <w:rPr>
          <w:rStyle w:val="StyleUnderline"/>
          <w:rFonts w:cstheme="majorHAnsi"/>
        </w:rPr>
        <w:t>.</w:t>
      </w:r>
      <w:r w:rsidRPr="00CE11B7">
        <w:rPr>
          <w:rStyle w:val="LinedDown"/>
          <w:rFonts w:asciiTheme="majorHAnsi" w:hAnsiTheme="majorHAnsi" w:cstheme="majorHAnsi"/>
        </w:rPr>
        <w:t xml:space="preserve"> Gradually and incompletely women and blacks and landless men have achieved the democratic rights promised to all (in words) by the anti-feudal revolution. </w:t>
      </w:r>
      <w:proofErr w:type="gramStart"/>
      <w:r w:rsidRPr="00CE11B7">
        <w:rPr>
          <w:rStyle w:val="LinedDown"/>
          <w:rFonts w:asciiTheme="majorHAnsi" w:hAnsiTheme="majorHAnsi" w:cstheme="majorHAnsi"/>
        </w:rPr>
        <w:t>So</w:t>
      </w:r>
      <w:proofErr w:type="gramEnd"/>
      <w:r w:rsidRPr="00CE11B7">
        <w:rPr>
          <w:rStyle w:val="LinedDown"/>
          <w:rFonts w:asciiTheme="majorHAnsi" w:hAnsiTheme="majorHAnsi" w:cstheme="majorHAnsi"/>
        </w:rPr>
        <w:t xml:space="preserve"> I agree with Charles that such universalistic principles have great value; </w:t>
      </w:r>
      <w:r w:rsidRPr="00CE11B7">
        <w:rPr>
          <w:rStyle w:val="StyleUnderline"/>
          <w:rFonts w:cstheme="majorHAnsi"/>
          <w:highlight w:val="green"/>
        </w:rPr>
        <w:t>even if usually applied in self-serving ways, they have a deeply radical potential</w:t>
      </w:r>
      <w:r w:rsidRPr="00CE11B7">
        <w:rPr>
          <w:rStyle w:val="LinedDown"/>
          <w:rFonts w:asciiTheme="majorHAnsi" w:hAnsiTheme="majorHAnsi" w:cstheme="majorHAnsi"/>
        </w:rPr>
        <w:t xml:space="preserve"> and </w:t>
      </w:r>
      <w:r w:rsidRPr="00CE11B7">
        <w:rPr>
          <w:rStyle w:val="StyleUnderline"/>
          <w:rFonts w:cstheme="majorHAnsi"/>
        </w:rPr>
        <w:t xml:space="preserve">it would be foolish </w:t>
      </w:r>
      <w:r w:rsidRPr="00CE11B7">
        <w:rPr>
          <w:rStyle w:val="LinedDown"/>
          <w:rFonts w:asciiTheme="majorHAnsi" w:hAnsiTheme="majorHAnsi" w:cstheme="majorHAnsi"/>
        </w:rPr>
        <w:t xml:space="preserve">of radicals </w:t>
      </w:r>
      <w:r w:rsidRPr="00CE11B7">
        <w:rPr>
          <w:rStyle w:val="StyleUnderline"/>
          <w:rFonts w:cstheme="majorHAnsi"/>
        </w:rPr>
        <w:t>to reject</w:t>
      </w:r>
      <w:r w:rsidRPr="00CE11B7">
        <w:rPr>
          <w:rStyle w:val="LinedDown"/>
          <w:rFonts w:asciiTheme="majorHAnsi" w:hAnsiTheme="majorHAnsi" w:cstheme="majorHAnsi"/>
        </w:rPr>
        <w:t xml:space="preserve"> them, </w:t>
      </w:r>
      <w:r w:rsidRPr="00CE11B7">
        <w:rPr>
          <w:rStyle w:val="StyleUnderline"/>
          <w:rFonts w:cstheme="majorHAnsi"/>
        </w:rPr>
        <w:t>any more than we should reject all</w:t>
      </w:r>
      <w:r w:rsidRPr="00CE11B7">
        <w:rPr>
          <w:rStyle w:val="LinedDown"/>
          <w:rFonts w:asciiTheme="majorHAnsi" w:hAnsiTheme="majorHAnsi" w:cstheme="majorHAnsi"/>
        </w:rPr>
        <w:t xml:space="preserve"> of the </w:t>
      </w:r>
      <w:r w:rsidRPr="00CE11B7">
        <w:rPr>
          <w:rStyle w:val="StyleUnderline"/>
          <w:rFonts w:cstheme="majorHAnsi"/>
        </w:rPr>
        <w:t>technological developments</w:t>
      </w:r>
      <w:r w:rsidRPr="00CE11B7">
        <w:rPr>
          <w:rStyle w:val="LinedDown"/>
          <w:rFonts w:asciiTheme="majorHAnsi" w:hAnsiTheme="majorHAnsi" w:cstheme="majorHAnsi"/>
        </w:rPr>
        <w:t xml:space="preserve"> of the Indus- trial Revolution </w:t>
      </w:r>
      <w:r w:rsidRPr="00CE11B7">
        <w:rPr>
          <w:rStyle w:val="StyleUnderline"/>
          <w:rFonts w:cstheme="majorHAnsi"/>
        </w:rPr>
        <w:t>which</w:t>
      </w:r>
      <w:r w:rsidRPr="00CE11B7">
        <w:rPr>
          <w:rStyle w:val="LinedDown"/>
          <w:rFonts w:asciiTheme="majorHAnsi" w:hAnsiTheme="majorHAnsi" w:cstheme="majorHAnsi"/>
        </w:rPr>
        <w:t xml:space="preserve"> also </w:t>
      </w:r>
      <w:r w:rsidRPr="00CE11B7">
        <w:rPr>
          <w:rStyle w:val="StyleUnderline"/>
          <w:rFonts w:cstheme="majorHAnsi"/>
        </w:rPr>
        <w:t>developed with</w:t>
      </w:r>
      <w:r w:rsidRPr="00CE11B7">
        <w:rPr>
          <w:rStyle w:val="LinedDown"/>
          <w:rFonts w:asciiTheme="majorHAnsi" w:hAnsiTheme="majorHAnsi" w:cstheme="majorHAnsi"/>
        </w:rPr>
        <w:t xml:space="preserve"> the rise of </w:t>
      </w:r>
      <w:r w:rsidRPr="00CE11B7">
        <w:rPr>
          <w:rStyle w:val="StyleUnderline"/>
          <w:rFonts w:cstheme="majorHAnsi"/>
        </w:rPr>
        <w:t>capitalism.</w:t>
      </w:r>
      <w:r w:rsidRPr="00CE11B7">
        <w:rPr>
          <w:rStyle w:val="LinedDown"/>
          <w:rFonts w:asciiTheme="majorHAnsi" w:hAnsiTheme="majorHAnsi" w:cstheme="majorHAnsi"/>
        </w:rPr>
        <w:t xml:space="preserve"> in fact, few American radicals have rejected these aspects of liberalism in their </w:t>
      </w:r>
      <w:proofErr w:type="spellStart"/>
      <w:r w:rsidRPr="00CE11B7">
        <w:rPr>
          <w:rStyle w:val="LinedDown"/>
          <w:rFonts w:asciiTheme="majorHAnsi" w:hAnsiTheme="majorHAnsi" w:cstheme="majorHAnsi"/>
        </w:rPr>
        <w:t>politi</w:t>
      </w:r>
      <w:proofErr w:type="spellEnd"/>
      <w:r w:rsidRPr="00CE11B7">
        <w:rPr>
          <w:rStyle w:val="LinedDown"/>
          <w:rFonts w:asciiTheme="majorHAnsi" w:hAnsiTheme="majorHAnsi" w:cstheme="majorHAnsi"/>
        </w:rPr>
        <w:t xml:space="preserve">- </w:t>
      </w:r>
      <w:proofErr w:type="spellStart"/>
      <w:r w:rsidRPr="00CE11B7">
        <w:rPr>
          <w:rStyle w:val="LinedDown"/>
          <w:rFonts w:asciiTheme="majorHAnsi" w:hAnsiTheme="majorHAnsi" w:cstheme="majorHAnsi"/>
        </w:rPr>
        <w:t>cal</w:t>
      </w:r>
      <w:proofErr w:type="spellEnd"/>
      <w:r w:rsidRPr="00CE11B7">
        <w:rPr>
          <w:rStyle w:val="LinedDown"/>
          <w:rFonts w:asciiTheme="majorHAnsi" w:hAnsiTheme="majorHAnsi" w:cstheme="majorHAnsi"/>
        </w:rPr>
        <w:t xml:space="preserve"> practice but have been their strongest champions since the Revolution; socialists of all kinds helped to build the labor and civil rights </w:t>
      </w:r>
      <w:proofErr w:type="gramStart"/>
      <w:r w:rsidRPr="00CE11B7">
        <w:rPr>
          <w:rStyle w:val="LinedDown"/>
          <w:rFonts w:asciiTheme="majorHAnsi" w:hAnsiTheme="majorHAnsi" w:cstheme="majorHAnsi"/>
        </w:rPr>
        <w:t>movements.‘</w:t>
      </w:r>
      <w:proofErr w:type="gramEnd"/>
      <w:r w:rsidRPr="00CE11B7">
        <w:rPr>
          <w:rStyle w:val="LinedDown"/>
          <w:rFonts w:asciiTheme="majorHAnsi" w:hAnsiTheme="majorHAnsi" w:cstheme="majorHAnsi"/>
        </w:rPr>
        <w:t xml:space="preserve"> </w:t>
      </w:r>
    </w:p>
    <w:p w14:paraId="519ECE52" w14:textId="77777777" w:rsidR="00946C76" w:rsidRDefault="00946C76" w:rsidP="00946C76">
      <w:pPr>
        <w:rPr>
          <w:rStyle w:val="LinedDown"/>
          <w:rFonts w:asciiTheme="majorHAnsi" w:hAnsiTheme="majorHAnsi" w:cstheme="majorHAnsi"/>
        </w:rPr>
      </w:pPr>
    </w:p>
    <w:p w14:paraId="495471B8" w14:textId="545E0B29" w:rsidR="00946C76" w:rsidRPr="008C16DA" w:rsidRDefault="00946C76" w:rsidP="00946C76">
      <w:pPr>
        <w:pStyle w:val="Heading4"/>
      </w:pPr>
      <w:r w:rsidRPr="008C16DA">
        <w:t>[</w:t>
      </w:r>
      <w:r>
        <w:t>2</w:t>
      </w:r>
      <w:r w:rsidRPr="008C16DA">
        <w:t>] Universality is the best way of solving oppression.</w:t>
      </w:r>
    </w:p>
    <w:p w14:paraId="479B71AA" w14:textId="77777777" w:rsidR="00946C76" w:rsidRPr="006636C5" w:rsidRDefault="00946C76" w:rsidP="00946C76">
      <w:pPr>
        <w:rPr>
          <w:sz w:val="16"/>
          <w:szCs w:val="16"/>
        </w:rPr>
      </w:pPr>
      <w:r w:rsidRPr="008C16DA">
        <w:rPr>
          <w:rStyle w:val="Style13ptBold"/>
        </w:rPr>
        <w:t>Mills 18</w:t>
      </w:r>
      <w:r>
        <w:rPr>
          <w:sz w:val="16"/>
          <w:szCs w:val="16"/>
        </w:rPr>
        <w:t xml:space="preserve"> </w:t>
      </w:r>
      <w:r w:rsidRPr="003A11AF">
        <w:rPr>
          <w:sz w:val="16"/>
          <w:szCs w:val="16"/>
        </w:rPr>
        <w:t xml:space="preserve">Charles W. Mills. “Black Radical Kantianism.” Res </w:t>
      </w:r>
      <w:proofErr w:type="spellStart"/>
      <w:r w:rsidRPr="003A11AF">
        <w:rPr>
          <w:sz w:val="16"/>
          <w:szCs w:val="16"/>
        </w:rPr>
        <w:t>Philosophica</w:t>
      </w:r>
      <w:proofErr w:type="spellEnd"/>
      <w:r w:rsidRPr="003A11AF">
        <w:rPr>
          <w:sz w:val="16"/>
          <w:szCs w:val="16"/>
        </w:rPr>
        <w:t xml:space="preserve">, Vol. 95, No. 1, January 2018, pp. 1–33 https:// </w:t>
      </w:r>
      <w:r w:rsidRPr="006636C5">
        <w:rPr>
          <w:sz w:val="16"/>
          <w:szCs w:val="16"/>
        </w:rPr>
        <w:t>doi.org/ 10.11612/ resphil.1622 SJ//VM Organic Intellectual</w:t>
      </w:r>
    </w:p>
    <w:p w14:paraId="31646E16" w14:textId="77777777" w:rsidR="00946C76" w:rsidRDefault="00946C76" w:rsidP="00946C76">
      <w:pPr>
        <w:rPr>
          <w:sz w:val="14"/>
        </w:rPr>
      </w:pPr>
      <w:proofErr w:type="gramStart"/>
      <w:r w:rsidRPr="006636C5">
        <w:rPr>
          <w:rStyle w:val="Emphasis"/>
        </w:rPr>
        <w:t>So</w:t>
      </w:r>
      <w:proofErr w:type="gramEnd"/>
      <w:r w:rsidRPr="006636C5">
        <w:rPr>
          <w:rStyle w:val="Emphasis"/>
        </w:rPr>
        <w:t xml:space="preserve"> the common theme is the demand for equal recognition, equal dignity, equal respect, equal personhood, in a white-supremacist world where disrespect rather than respect is the norm, the default mode,</w:t>
      </w:r>
      <w:r w:rsidRPr="003A2D98">
        <w:rPr>
          <w:rStyle w:val="Emphasis"/>
        </w:rPr>
        <w:t xml:space="preserve"> for blacks. A </w:t>
      </w:r>
      <w:proofErr w:type="spellStart"/>
      <w:r w:rsidRPr="003A2D98">
        <w:rPr>
          <w:rStyle w:val="Emphasis"/>
          <w:highlight w:val="green"/>
        </w:rPr>
        <w:t>racesensitive</w:t>
      </w:r>
      <w:proofErr w:type="spellEnd"/>
      <w:r w:rsidRPr="003A2D98">
        <w:rPr>
          <w:rStyle w:val="Emphasis"/>
          <w:highlight w:val="green"/>
        </w:rPr>
        <w:t xml:space="preserve"> Kantianism</w:t>
      </w:r>
      <w:r w:rsidRPr="003A2D98">
        <w:rPr>
          <w:rStyle w:val="Emphasis"/>
        </w:rPr>
        <w:t xml:space="preserve"> not merely purged o</w:t>
      </w:r>
      <w:r w:rsidRPr="006636C5">
        <w:rPr>
          <w:rStyle w:val="Emphasis"/>
        </w:rPr>
        <w:t>f Kant’s own racism</w:t>
      </w:r>
      <w:r w:rsidRPr="003A2D98">
        <w:rPr>
          <w:rStyle w:val="Emphasis"/>
        </w:rPr>
        <w:t xml:space="preserve"> but </w:t>
      </w:r>
      <w:r w:rsidRPr="003A2D98">
        <w:rPr>
          <w:rStyle w:val="Emphasis"/>
          <w:highlight w:val="green"/>
        </w:rPr>
        <w:t>attuned</w:t>
      </w:r>
      <w:r w:rsidRPr="003A2D98">
        <w:rPr>
          <w:sz w:val="14"/>
        </w:rPr>
        <w:t xml:space="preserve"> (in a way nominally color-blind Kantianism is not) </w:t>
      </w:r>
      <w:r w:rsidRPr="003A2D98">
        <w:rPr>
          <w:rStyle w:val="Emphasis"/>
          <w:highlight w:val="green"/>
        </w:rPr>
        <w:t>to</w:t>
      </w:r>
      <w:r w:rsidRPr="003A2D98">
        <w:rPr>
          <w:rStyle w:val="Emphasis"/>
        </w:rPr>
        <w:t xml:space="preserve"> these </w:t>
      </w:r>
      <w:r w:rsidRPr="003A2D98">
        <w:rPr>
          <w:rStyle w:val="Emphasis"/>
          <w:highlight w:val="green"/>
        </w:rPr>
        <w:t>racially demarcated</w:t>
      </w:r>
      <w:r w:rsidRPr="003A2D98">
        <w:rPr>
          <w:rStyle w:val="Emphasis"/>
        </w:rPr>
        <w:t xml:space="preserve"> </w:t>
      </w:r>
      <w:r w:rsidRPr="003A2D98">
        <w:rPr>
          <w:rStyle w:val="Emphasis"/>
          <w:highlight w:val="green"/>
        </w:rPr>
        <w:t>particularities</w:t>
      </w:r>
      <w:r w:rsidRPr="003A2D98">
        <w:rPr>
          <w:rStyle w:val="Emphasis"/>
        </w:rPr>
        <w:t xml:space="preserve"> </w:t>
      </w:r>
      <w:r w:rsidRPr="003A2D98">
        <w:rPr>
          <w:rStyle w:val="Emphasis"/>
          <w:highlight w:val="green"/>
        </w:rPr>
        <w:t>for</w:t>
      </w:r>
      <w:r w:rsidRPr="003A2D98">
        <w:rPr>
          <w:rStyle w:val="Emphasis"/>
        </w:rPr>
        <w:t xml:space="preserve"> the </w:t>
      </w:r>
      <w:r w:rsidRPr="003A2D98">
        <w:rPr>
          <w:rStyle w:val="Emphasis"/>
          <w:highlight w:val="green"/>
        </w:rPr>
        <w:t>different sub-sections of the human population</w:t>
      </w:r>
      <w:r w:rsidRPr="003A2D98">
        <w:rPr>
          <w:rStyle w:val="Emphasis"/>
        </w:rPr>
        <w:t>— a black radical Kantianism—</w:t>
      </w:r>
      <w:r w:rsidRPr="004373D4">
        <w:rPr>
          <w:rStyle w:val="Emphasis"/>
        </w:rPr>
        <w:t>will thus understand</w:t>
      </w:r>
      <w:r w:rsidRPr="003A2D98">
        <w:rPr>
          <w:rStyle w:val="Emphasis"/>
        </w:rPr>
        <w:t xml:space="preserve"> the </w:t>
      </w:r>
      <w:r w:rsidRPr="003A2D98">
        <w:rPr>
          <w:rStyle w:val="Emphasis"/>
          <w:highlight w:val="green"/>
        </w:rPr>
        <w:t>need to “universalize</w:t>
      </w:r>
      <w:r w:rsidRPr="003A2D98">
        <w:rPr>
          <w:rStyle w:val="Emphasis"/>
        </w:rPr>
        <w:t xml:space="preserve">” the </w:t>
      </w:r>
      <w:r w:rsidRPr="003A2D98">
        <w:rPr>
          <w:rStyle w:val="Emphasis"/>
          <w:highlight w:val="green"/>
        </w:rPr>
        <w:t>categorical imperative</w:t>
      </w:r>
      <w:r w:rsidRPr="003A2D98">
        <w:rPr>
          <w:rStyle w:val="Emphasis"/>
        </w:rPr>
        <w:t xml:space="preserve"> in a very different way </w:t>
      </w:r>
      <w:r w:rsidRPr="003A2D98">
        <w:rPr>
          <w:rStyle w:val="Emphasis"/>
          <w:highlight w:val="green"/>
        </w:rPr>
        <w:t>to register</w:t>
      </w:r>
      <w:r w:rsidRPr="003A2D98">
        <w:rPr>
          <w:rStyle w:val="Emphasis"/>
        </w:rPr>
        <w:t xml:space="preserve"> the </w:t>
      </w:r>
      <w:r w:rsidRPr="003A2D98">
        <w:rPr>
          <w:rStyle w:val="Emphasis"/>
          <w:highlight w:val="green"/>
        </w:rPr>
        <w:t>crucial differences</w:t>
      </w:r>
      <w:r w:rsidRPr="003A2D98">
        <w:rPr>
          <w:rStyle w:val="Emphasis"/>
        </w:rPr>
        <w:t xml:space="preserve"> between those socially recognized as persons and those socially recognized as sub-persons</w:t>
      </w:r>
      <w:r w:rsidRPr="003A2D98">
        <w:rPr>
          <w:sz w:val="14"/>
        </w:rPr>
        <w:t xml:space="preserve">. I suggest that we divide the different moral relations involved into two categories based on whether one is a member of the privileged race, the R1s, or the subordinated race, the R2s. </w:t>
      </w:r>
      <w:r w:rsidRPr="003A2D98">
        <w:rPr>
          <w:rStyle w:val="Emphasis"/>
        </w:rPr>
        <w:t xml:space="preserve">That gives us the following six-way breakdown: (1) one’s duty as an R1 to </w:t>
      </w:r>
      <w:r w:rsidRPr="003A2D98">
        <w:rPr>
          <w:rStyle w:val="Emphasis"/>
          <w:highlight w:val="green"/>
        </w:rPr>
        <w:t>give respect to oneself</w:t>
      </w:r>
      <w:r w:rsidRPr="003A2D98">
        <w:rPr>
          <w:rStyle w:val="Emphasis"/>
        </w:rPr>
        <w:t xml:space="preserve">, (2) one’s duty as an R1 to give respect to </w:t>
      </w:r>
      <w:r w:rsidRPr="003A2D98">
        <w:rPr>
          <w:rStyle w:val="Emphasis"/>
          <w:highlight w:val="green"/>
        </w:rPr>
        <w:t>one’s fellow</w:t>
      </w:r>
      <w:r w:rsidRPr="003A2D98">
        <w:rPr>
          <w:rStyle w:val="Emphasis"/>
        </w:rPr>
        <w:t xml:space="preserve">-R1s, (3) one’s duty as an R1 to give respect to R2s, (4) one’s duty as an R2 to give respect to oneself, (5) one’s duty as an R2 to give respect to one’s fellow-R2s, and (6) one’s duty as an R2 to give respect to R1s. Historically, </w:t>
      </w:r>
      <w:r w:rsidRPr="003A2D98">
        <w:rPr>
          <w:rStyle w:val="Emphasis"/>
          <w:highlight w:val="green"/>
        </w:rPr>
        <w:t>each of these will have been affected by race</w:t>
      </w:r>
      <w:r w:rsidRPr="003A2D98">
        <w:rPr>
          <w:rStyle w:val="Emphasis"/>
        </w:rPr>
        <w:t xml:space="preserve"> (as racism), leaving an ideological and psychological legacy, habits of disrespect, that will shape the “inclinations” most likely to be determinative and most imperatively to be resisted. Instead of (what could be graphically thought of as) “horizontal” relations of reciprocal and symmetrical race-indifferent respect among equal raceless persons, the R1s will have historically respected themselves and each other as R1s, while “vertically” looking down on, disrespecting, R2s as inferiors.</w:t>
      </w:r>
      <w:r w:rsidRPr="003A2D98">
        <w:rPr>
          <w:sz w:val="14"/>
        </w:rPr>
        <w:t xml:space="preserve"> In turn, the R2s will have been required to show racial deference to the R1s, looking up to them as R2s, and—having most probably internalized their lower ontological status—will have been prone to regard both themselves and their fellows with racial contempt.</w:t>
      </w:r>
    </w:p>
    <w:p w14:paraId="4EB67933" w14:textId="77777777" w:rsidR="00946C76" w:rsidRPr="00946C76" w:rsidRDefault="00946C76" w:rsidP="00946C76"/>
    <w:p w14:paraId="1687804D" w14:textId="256533B3" w:rsidR="00946C76" w:rsidRPr="00305237" w:rsidRDefault="00946C76" w:rsidP="00946C76">
      <w:pPr>
        <w:pStyle w:val="Heading4"/>
        <w:spacing w:line="276" w:lineRule="auto"/>
        <w:rPr>
          <w:rFonts w:asciiTheme="minorHAnsi" w:hAnsiTheme="minorHAnsi" w:cstheme="minorHAnsi"/>
        </w:rPr>
      </w:pPr>
      <w:r>
        <w:rPr>
          <w:rFonts w:asciiTheme="minorHAnsi" w:hAnsiTheme="minorHAnsi" w:cstheme="minorHAnsi"/>
        </w:rPr>
        <w:t>[3]</w:t>
      </w:r>
      <w:r w:rsidRPr="00305237">
        <w:rPr>
          <w:rFonts w:asciiTheme="minorHAnsi" w:hAnsiTheme="minorHAnsi" w:cstheme="minorHAnsi"/>
          <w:b w:val="0"/>
          <w:bCs/>
        </w:rPr>
        <w:t xml:space="preserve"> </w:t>
      </w:r>
      <w:r w:rsidRPr="00305237">
        <w:rPr>
          <w:rFonts w:asciiTheme="minorHAnsi" w:hAnsiTheme="minorHAnsi" w:cstheme="minorHAnsi"/>
        </w:rPr>
        <w:t>Isolating unconditional worth within the other is uniquely liberatory and the basis from which other theories begin, so my offense turns and outweighs yours.</w:t>
      </w:r>
    </w:p>
    <w:p w14:paraId="6751CF6E" w14:textId="77777777" w:rsidR="00946C76" w:rsidRPr="0052527D" w:rsidRDefault="00946C76" w:rsidP="00946C76">
      <w:pPr>
        <w:rPr>
          <w:rStyle w:val="Style13ptBold"/>
        </w:rPr>
      </w:pPr>
      <w:r w:rsidRPr="0052527D">
        <w:rPr>
          <w:rStyle w:val="Style13ptBold"/>
        </w:rPr>
        <w:t xml:space="preserve">Farr // 2 </w:t>
      </w:r>
    </w:p>
    <w:p w14:paraId="488F9769" w14:textId="77777777" w:rsidR="00946C76" w:rsidRPr="0052527D" w:rsidRDefault="00946C76" w:rsidP="00946C76">
      <w:pPr>
        <w:rPr>
          <w:sz w:val="14"/>
          <w:szCs w:val="14"/>
        </w:rPr>
      </w:pPr>
      <w:r w:rsidRPr="0052527D">
        <w:rPr>
          <w:sz w:val="14"/>
          <w:szCs w:val="14"/>
        </w:rPr>
        <w:t>[Arnold Farr [Professor of philosophy at University of Kentucky, focusing on German idealism, philosophy of race, postmodernism, psychoanalysis, and liberation philosophy]. “Can a Philosophy of Race Afford to Abandon the Kantian Categorical Imperative?” JOURNAL of SOCIAL PHILOSOPHY. Vol. 33, No. 1. Spring 2002.]</w:t>
      </w:r>
    </w:p>
    <w:p w14:paraId="47B078ED" w14:textId="3ECCB79C" w:rsidR="00946C76" w:rsidRDefault="00946C76" w:rsidP="00946C76">
      <w:pPr>
        <w:rPr>
          <w:rStyle w:val="Emphasis"/>
        </w:rPr>
      </w:pPr>
      <w:r w:rsidRPr="008C16DA">
        <w:rPr>
          <w:sz w:val="8"/>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Some feminists and philosophers of race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abstraction requirement may be best understood as a demand for intersubjectivity or recognition. Second, it may be understood as an attempt to avoid ethical egoism in determining maxims for our actions. It is unfortunate that Kant never worked out a theory of intersubjectivity, as did his successors Fichte and Hegel. However, this is not to say that there is not in Kant’s philosophy a tacit theory of intersubjectivity or recognition. </w:t>
      </w:r>
      <w:r w:rsidRPr="008C16DA">
        <w:rPr>
          <w:rStyle w:val="Emphasis"/>
        </w:rPr>
        <w:t xml:space="preserve">The </w:t>
      </w:r>
      <w:r w:rsidRPr="008C16DA">
        <w:rPr>
          <w:rStyle w:val="Emphasis"/>
          <w:highlight w:val="green"/>
        </w:rPr>
        <w:t>abstraction</w:t>
      </w:r>
      <w:r w:rsidRPr="008C16DA">
        <w:rPr>
          <w:rStyle w:val="Emphasis"/>
        </w:rPr>
        <w:t xml:space="preserve"> requirement simply </w:t>
      </w:r>
      <w:r w:rsidRPr="008C16DA">
        <w:rPr>
          <w:rStyle w:val="Emphasis"/>
          <w:highlight w:val="green"/>
        </w:rPr>
        <w:t>demands that in the midst of our concrete differences we recognize ourselves in the other and the other in ourselves</w:t>
      </w:r>
      <w:r w:rsidRPr="008C16DA">
        <w:rPr>
          <w:rStyle w:val="Emphasis"/>
        </w:rPr>
        <w:t xml:space="preserve">. That is, </w:t>
      </w:r>
      <w:r w:rsidRPr="008C16DA">
        <w:rPr>
          <w:rStyle w:val="Emphasis"/>
          <w:highlight w:val="green"/>
        </w:rPr>
        <w:t>we recognize</w:t>
      </w:r>
      <w:r w:rsidRPr="008C16DA">
        <w:rPr>
          <w:rStyle w:val="Emphasis"/>
        </w:rPr>
        <w:t xml:space="preserve"> in others </w:t>
      </w:r>
      <w:r w:rsidRPr="008C16DA">
        <w:rPr>
          <w:rStyle w:val="Emphasis"/>
          <w:highlight w:val="green"/>
        </w:rPr>
        <w:t>the humanity that we have in common</w:t>
      </w:r>
      <w:r w:rsidRPr="008C16DA">
        <w:rPr>
          <w:rStyle w:val="Emphasis"/>
        </w:rPr>
        <w:t>.</w:t>
      </w:r>
      <w:r w:rsidRPr="008C16DA">
        <w:rPr>
          <w:sz w:val="8"/>
        </w:rPr>
        <w:t xml:space="preserve"> Recognition of our common humanity is at the same time recognition of rationality in the other. We recognize in the other the capacity for </w:t>
      </w:r>
      <w:proofErr w:type="spellStart"/>
      <w:r w:rsidRPr="008C16DA">
        <w:rPr>
          <w:sz w:val="8"/>
        </w:rPr>
        <w:t>selfdetermination</w:t>
      </w:r>
      <w:proofErr w:type="spellEnd"/>
      <w:r w:rsidRPr="008C16DA">
        <w:rPr>
          <w:sz w:val="8"/>
        </w:rPr>
        <w:t xml:space="preserve"> and the capacity to legislate for a kingdom of ends. This brings us to the second interpretation of the abstraction requirement. To avoid ethical </w:t>
      </w:r>
      <w:proofErr w:type="gramStart"/>
      <w:r w:rsidRPr="008C16DA">
        <w:rPr>
          <w:sz w:val="8"/>
        </w:rPr>
        <w:t>egoism</w:t>
      </w:r>
      <w:proofErr w:type="gramEnd"/>
      <w:r w:rsidRPr="008C16DA">
        <w:rPr>
          <w:sz w:val="8"/>
        </w:rPr>
        <w:t xml:space="preserve"> one must abstract from (think beyond) one’s own personal interest and subjective maxims. That is, the categorical imperative requires that I recognize that I am a member of the realm of rational beings. Hence, </w:t>
      </w:r>
      <w:r w:rsidRPr="008C16DA">
        <w:rPr>
          <w:rStyle w:val="Emphasis"/>
          <w:highlight w:val="green"/>
        </w:rPr>
        <w:t>I organize my maxims in consideration of other</w:t>
      </w:r>
      <w:r w:rsidRPr="008C16DA">
        <w:rPr>
          <w:rStyle w:val="Emphasis"/>
        </w:rPr>
        <w:t xml:space="preserve"> rational </w:t>
      </w:r>
      <w:r w:rsidRPr="008C16DA">
        <w:rPr>
          <w:rStyle w:val="Emphasis"/>
          <w:highlight w:val="green"/>
        </w:rPr>
        <w:t>beings</w:t>
      </w:r>
      <w:r w:rsidRPr="008C16DA">
        <w:rPr>
          <w:rStyle w:val="Emphasis"/>
        </w:rPr>
        <w:t xml:space="preserve">. Under </w:t>
      </w:r>
      <w:r w:rsidRPr="008C16DA">
        <w:rPr>
          <w:rStyle w:val="Emphasis"/>
          <w:highlight w:val="green"/>
        </w:rPr>
        <w:t>such a principle</w:t>
      </w:r>
      <w:r w:rsidRPr="008C16DA">
        <w:rPr>
          <w:rStyle w:val="Emphasis"/>
        </w:rPr>
        <w:t xml:space="preserve"> other people cannot be treated merely as a means for my end but must be treated as ends in themselves. The merit of the categorical imperative for a philosophy of race is that it </w:t>
      </w:r>
      <w:r w:rsidRPr="008C16DA">
        <w:rPr>
          <w:rStyle w:val="Emphasis"/>
          <w:highlight w:val="green"/>
        </w:rPr>
        <w:t>contravenes racist ideology</w:t>
      </w:r>
      <w:r w:rsidRPr="008C16DA">
        <w:rPr>
          <w:rStyle w:val="Emphasis"/>
        </w:rPr>
        <w:t xml:space="preserve"> to the extent that racist ideology is based on the use of persons of a different race as a means to an end rather than as ends in themselves. </w:t>
      </w:r>
      <w:r w:rsidRPr="008C16DA">
        <w:rPr>
          <w:sz w:val="8"/>
        </w:rPr>
        <w:t xml:space="preserve">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8C16DA">
        <w:rPr>
          <w:sz w:val="8"/>
        </w:rPr>
        <w:t>its</w:t>
      </w:r>
      <w:proofErr w:type="gramEnd"/>
      <w:r w:rsidRPr="008C16DA">
        <w:rPr>
          <w:sz w:val="8"/>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w:t>
      </w:r>
      <w:r w:rsidRPr="008C16DA">
        <w:rPr>
          <w:rStyle w:val="Emphasis"/>
        </w:rPr>
        <w:t xml:space="preserve">Although </w:t>
      </w:r>
      <w:r w:rsidRPr="008C16DA">
        <w:rPr>
          <w:rStyle w:val="Emphasis"/>
          <w:highlight w:val="green"/>
        </w:rPr>
        <w:t>the theory is consistent and emancipatory</w:t>
      </w:r>
      <w:r w:rsidRPr="008C16DA">
        <w:rPr>
          <w:rStyle w:val="Emphasis"/>
        </w:rPr>
        <w:t xml:space="preserve"> and should apply to all persons, Kant the man has his own personal and moral problems. Although Kant’s attitude toward people of African descent was deplorable, it would be equally deplorable to reject the categorical imperative without ﬁrst exploring its emancipatory potential. </w:t>
      </w:r>
    </w:p>
    <w:p w14:paraId="4EACBC2E" w14:textId="77777777" w:rsidR="00946C76" w:rsidRDefault="00946C76" w:rsidP="00946C76">
      <w:pPr>
        <w:rPr>
          <w:rStyle w:val="Emphasis"/>
        </w:rPr>
      </w:pPr>
    </w:p>
    <w:p w14:paraId="416FDD1D" w14:textId="53BC08C0" w:rsidR="00946C76" w:rsidRPr="007022B5" w:rsidRDefault="00946C76" w:rsidP="00946C76">
      <w:pPr>
        <w:pStyle w:val="Heading4"/>
        <w:spacing w:line="240" w:lineRule="auto"/>
        <w:rPr>
          <w:rFonts w:cs="Times New Roman"/>
          <w:color w:val="000000" w:themeColor="text1"/>
        </w:rPr>
      </w:pPr>
      <w:r>
        <w:rPr>
          <w:rFonts w:cs="Times New Roman"/>
          <w:color w:val="000000" w:themeColor="text1"/>
        </w:rPr>
        <w:t xml:space="preserve">[4] </w:t>
      </w:r>
      <w:r w:rsidRPr="007022B5">
        <w:rPr>
          <w:rFonts w:cs="Times New Roman"/>
          <w:color w:val="000000" w:themeColor="text1"/>
        </w:rPr>
        <w:t xml:space="preserve">Kant is a heuristic by which we should approach problems of justice – the rejection of deceit and coercion creates rigid </w:t>
      </w:r>
      <w:proofErr w:type="gramStart"/>
      <w:r w:rsidRPr="007022B5">
        <w:rPr>
          <w:rFonts w:cs="Times New Roman"/>
          <w:color w:val="000000" w:themeColor="text1"/>
        </w:rPr>
        <w:t>constraints, but</w:t>
      </w:r>
      <w:proofErr w:type="gramEnd"/>
      <w:r w:rsidRPr="007022B5">
        <w:rPr>
          <w:rFonts w:cs="Times New Roman"/>
          <w:color w:val="000000" w:themeColor="text1"/>
        </w:rPr>
        <w:t xml:space="preserve"> leaves room for specificity and more detailed answers to conflict.</w:t>
      </w:r>
    </w:p>
    <w:p w14:paraId="7B82669E" w14:textId="77777777" w:rsidR="00946C76" w:rsidRPr="007022B5" w:rsidRDefault="00946C76" w:rsidP="00946C76">
      <w:pPr>
        <w:spacing w:line="240" w:lineRule="auto"/>
        <w:rPr>
          <w:color w:val="000000" w:themeColor="text1"/>
        </w:rPr>
      </w:pPr>
      <w:r w:rsidRPr="007022B5">
        <w:rPr>
          <w:rStyle w:val="Style13ptBold"/>
          <w:color w:val="000000" w:themeColor="text1"/>
        </w:rPr>
        <w:t>O'Neill 2</w:t>
      </w:r>
      <w:r>
        <w:rPr>
          <w:rStyle w:val="Style13ptBold"/>
          <w:color w:val="000000" w:themeColor="text1"/>
        </w:rPr>
        <w:t>k</w:t>
      </w:r>
      <w:r w:rsidRPr="007022B5">
        <w:rPr>
          <w:color w:val="000000" w:themeColor="text1"/>
        </w:rPr>
        <w:t xml:space="preserve">, </w:t>
      </w:r>
      <w:proofErr w:type="spellStart"/>
      <w:r w:rsidRPr="007022B5">
        <w:rPr>
          <w:color w:val="000000" w:themeColor="text1"/>
        </w:rPr>
        <w:t>Onora</w:t>
      </w:r>
      <w:proofErr w:type="spellEnd"/>
      <w:r w:rsidRPr="007022B5">
        <w:rPr>
          <w:color w:val="000000" w:themeColor="text1"/>
        </w:rPr>
        <w:t xml:space="preserve"> (2000). Bounds of Justice. Cambridge University Press.</w:t>
      </w:r>
    </w:p>
    <w:p w14:paraId="54A7A75F" w14:textId="77777777" w:rsidR="00946C76" w:rsidRDefault="00946C76" w:rsidP="00946C76">
      <w:pPr>
        <w:spacing w:line="240" w:lineRule="auto"/>
        <w:rPr>
          <w:color w:val="000000" w:themeColor="text1"/>
          <w:sz w:val="8"/>
        </w:rPr>
      </w:pPr>
      <w:r w:rsidRPr="007D73EC">
        <w:rPr>
          <w:sz w:val="8"/>
        </w:rPr>
        <w:t>This sketch of a reading of Kant's account of practical reason by itself does nothing to rebut the classic charge that the Categorical Imperative leads only to empty formalism. Perhaps the demand for universalizability will draw no significant ethical distinctions, let alone help us to think about justice.</w:t>
      </w:r>
      <w:r w:rsidRPr="007D73EC">
        <w:rPr>
          <w:color w:val="000000" w:themeColor="text1"/>
          <w:sz w:val="8"/>
        </w:rPr>
        <w:t xml:space="preserve"> After all, the limited conception of practical reason just proposed enjoins only the rejection of non-universalizable principles, on the grounds that these are not even competent for general authority in guiding thought or action. </w:t>
      </w:r>
      <w:r w:rsidRPr="007D73EC">
        <w:rPr>
          <w:rStyle w:val="Heading3Char"/>
          <w:color w:val="000000" w:themeColor="text1"/>
          <w:sz w:val="22"/>
          <w:szCs w:val="22"/>
          <w:highlight w:val="green"/>
        </w:rPr>
        <w:t>Kant's account of reason is</w:t>
      </w:r>
      <w:r w:rsidRPr="007D73EC">
        <w:rPr>
          <w:rStyle w:val="Heading3Char"/>
          <w:color w:val="000000" w:themeColor="text1"/>
          <w:sz w:val="22"/>
          <w:szCs w:val="22"/>
        </w:rPr>
        <w:t xml:space="preserve"> only a</w:t>
      </w:r>
      <w:r w:rsidRPr="007D73EC">
        <w:rPr>
          <w:rStyle w:val="StyleUnderline"/>
          <w:color w:val="000000" w:themeColor="text1"/>
        </w:rPr>
        <w:t xml:space="preserve"> second-order </w:t>
      </w:r>
      <w:r w:rsidRPr="007D73EC">
        <w:rPr>
          <w:rStyle w:val="Heading3Char"/>
          <w:color w:val="000000" w:themeColor="text1"/>
          <w:sz w:val="22"/>
          <w:szCs w:val="22"/>
          <w:highlight w:val="green"/>
        </w:rPr>
        <w:t>constraint on our adoption</w:t>
      </w:r>
      <w:r w:rsidRPr="007D73EC">
        <w:rPr>
          <w:rStyle w:val="Heading3Char"/>
          <w:color w:val="000000" w:themeColor="text1"/>
          <w:sz w:val="22"/>
          <w:szCs w:val="22"/>
        </w:rPr>
        <w:t xml:space="preserve"> of principles </w:t>
      </w:r>
      <w:r w:rsidRPr="007D73EC">
        <w:rPr>
          <w:rStyle w:val="Heading3Char"/>
          <w:color w:val="000000" w:themeColor="text1"/>
          <w:sz w:val="22"/>
          <w:szCs w:val="22"/>
          <w:highlight w:val="green"/>
        </w:rPr>
        <w:t>for dealing with life</w:t>
      </w:r>
      <w:r w:rsidRPr="007D73EC">
        <w:rPr>
          <w:rStyle w:val="StyleUnderline"/>
          <w:color w:val="000000" w:themeColor="text1"/>
        </w:rPr>
        <w:t xml:space="preserve"> and thought </w:t>
      </w:r>
      <w:r w:rsidRPr="007D73EC">
        <w:rPr>
          <w:color w:val="000000" w:themeColor="text1"/>
          <w:sz w:val="8"/>
        </w:rPr>
        <w:t xml:space="preserve">Here I can offer no more than the merest sketches to suggest why there may be arguments from the demand of universalizability to certain principles of obligation, some of them relevant to any public domain, and so to justice.25 The sketches do not stick to Kant's own way of developing his practical philosophy, which is often designed around rather awkwardly schematic illustrations designed to give instances that fill out a set grid of perfect and imperfect duties to self and to others, of which he thinks only perfect duties to others relevant to questions of justice. 26 </w:t>
      </w:r>
      <w:r w:rsidRPr="007D73EC">
        <w:rPr>
          <w:rStyle w:val="Heading3Char"/>
          <w:color w:val="000000" w:themeColor="text1"/>
          <w:sz w:val="22"/>
          <w:szCs w:val="22"/>
          <w:highlight w:val="green"/>
        </w:rPr>
        <w:t xml:space="preserve">If we </w:t>
      </w:r>
      <w:proofErr w:type="gramStart"/>
      <w:r w:rsidRPr="007D73EC">
        <w:rPr>
          <w:rStyle w:val="Heading3Char"/>
          <w:color w:val="000000" w:themeColor="text1"/>
          <w:sz w:val="22"/>
          <w:szCs w:val="22"/>
          <w:highlight w:val="green"/>
        </w:rPr>
        <w:t>take</w:t>
      </w:r>
      <w:r w:rsidRPr="007D73EC">
        <w:rPr>
          <w:rStyle w:val="StyleUnderline"/>
          <w:color w:val="000000" w:themeColor="text1"/>
        </w:rPr>
        <w:t xml:space="preserve"> simply</w:t>
      </w:r>
      <w:proofErr w:type="gramEnd"/>
      <w:r w:rsidRPr="007D73EC">
        <w:rPr>
          <w:rStyle w:val="StyleUnderline"/>
          <w:color w:val="000000" w:themeColor="text1"/>
        </w:rPr>
        <w:t xml:space="preserve"> </w:t>
      </w:r>
      <w:r w:rsidRPr="007D73EC">
        <w:rPr>
          <w:rStyle w:val="Heading3Char"/>
          <w:color w:val="000000" w:themeColor="text1"/>
          <w:sz w:val="22"/>
          <w:szCs w:val="22"/>
          <w:highlight w:val="green"/>
        </w:rPr>
        <w:t>the idea that we can offer reasons for</w:t>
      </w:r>
      <w:r w:rsidRPr="007D73EC">
        <w:rPr>
          <w:rStyle w:val="Heading3Char"/>
          <w:color w:val="000000" w:themeColor="text1"/>
          <w:sz w:val="22"/>
          <w:szCs w:val="22"/>
        </w:rPr>
        <w:t xml:space="preserve"> the </w:t>
      </w:r>
      <w:r w:rsidRPr="007D73EC">
        <w:rPr>
          <w:rStyle w:val="Heading3Char"/>
          <w:color w:val="000000" w:themeColor="text1"/>
          <w:sz w:val="22"/>
          <w:szCs w:val="22"/>
          <w:highlight w:val="green"/>
        </w:rPr>
        <w:t>adoption only</w:t>
      </w:r>
      <w:r w:rsidRPr="007D73EC">
        <w:rPr>
          <w:rStyle w:val="Heading3Char"/>
          <w:color w:val="000000" w:themeColor="text1"/>
          <w:sz w:val="22"/>
          <w:szCs w:val="22"/>
        </w:rPr>
        <w:t xml:space="preserve"> of those </w:t>
      </w:r>
      <w:r w:rsidRPr="007D73EC">
        <w:rPr>
          <w:rStyle w:val="Heading3Char"/>
          <w:color w:val="000000" w:themeColor="text1"/>
          <w:sz w:val="22"/>
          <w:szCs w:val="22"/>
          <w:highlight w:val="green"/>
        </w:rPr>
        <w:t>principles which</w:t>
      </w:r>
      <w:r w:rsidRPr="007D73EC">
        <w:rPr>
          <w:rStyle w:val="StyleUnderline"/>
          <w:color w:val="000000" w:themeColor="text1"/>
        </w:rPr>
        <w:t xml:space="preserve"> (we take it) </w:t>
      </w:r>
      <w:r w:rsidRPr="007D73EC">
        <w:rPr>
          <w:rStyle w:val="Heading3Char"/>
          <w:color w:val="000000" w:themeColor="text1"/>
          <w:sz w:val="22"/>
          <w:szCs w:val="22"/>
          <w:highlight w:val="green"/>
        </w:rPr>
        <w:t>other</w:t>
      </w:r>
      <w:r w:rsidRPr="007D73EC">
        <w:rPr>
          <w:rStyle w:val="StyleUnderline"/>
          <w:color w:val="000000" w:themeColor="text1"/>
        </w:rPr>
        <w:t xml:space="preserve">s on the receiving end of reasoning could also adopt, then a range of types of action must be rejected. </w:t>
      </w:r>
      <w:r w:rsidRPr="007D73EC">
        <w:rPr>
          <w:rStyle w:val="Heading3Char"/>
          <w:color w:val="000000" w:themeColor="text1"/>
          <w:sz w:val="22"/>
          <w:szCs w:val="22"/>
          <w:highlight w:val="green"/>
        </w:rPr>
        <w:t>We cannot offer reasons</w:t>
      </w:r>
      <w:r w:rsidRPr="007D73EC">
        <w:rPr>
          <w:rStyle w:val="StyleUnderline"/>
          <w:color w:val="000000" w:themeColor="text1"/>
        </w:rPr>
        <w:t xml:space="preserve"> to all </w:t>
      </w:r>
      <w:r w:rsidRPr="007D73EC">
        <w:rPr>
          <w:rStyle w:val="Heading3Char"/>
          <w:color w:val="000000" w:themeColor="text1"/>
          <w:sz w:val="22"/>
          <w:szCs w:val="22"/>
        </w:rPr>
        <w:t>for adopting principles of deceit</w:t>
      </w:r>
      <w:r w:rsidRPr="007D73EC">
        <w:rPr>
          <w:rStyle w:val="StyleUnderline"/>
          <w:color w:val="000000" w:themeColor="text1"/>
        </w:rPr>
        <w:t xml:space="preserve"> (one of Kant's </w:t>
      </w:r>
      <w:proofErr w:type="spellStart"/>
      <w:r w:rsidRPr="007D73EC">
        <w:rPr>
          <w:rStyle w:val="StyleUnderline"/>
          <w:color w:val="000000" w:themeColor="text1"/>
        </w:rPr>
        <w:t>favourite</w:t>
      </w:r>
      <w:proofErr w:type="spellEnd"/>
      <w:r w:rsidRPr="007D73EC">
        <w:rPr>
          <w:rStyle w:val="StyleUnderline"/>
          <w:color w:val="000000" w:themeColor="text1"/>
        </w:rPr>
        <w:t xml:space="preserve"> examples), of injury </w:t>
      </w:r>
      <w:r w:rsidRPr="007D73EC">
        <w:rPr>
          <w:rStyle w:val="Heading3Char"/>
          <w:color w:val="000000" w:themeColor="text1"/>
          <w:sz w:val="22"/>
          <w:szCs w:val="22"/>
        </w:rPr>
        <w:t xml:space="preserve">or </w:t>
      </w:r>
      <w:r w:rsidRPr="007D73EC">
        <w:rPr>
          <w:rStyle w:val="Heading3Char"/>
          <w:color w:val="000000" w:themeColor="text1"/>
          <w:sz w:val="22"/>
          <w:szCs w:val="22"/>
          <w:highlight w:val="green"/>
        </w:rPr>
        <w:t>of coercion.</w:t>
      </w:r>
      <w:r w:rsidRPr="007D73EC">
        <w:rPr>
          <w:rStyle w:val="Heading3Char"/>
          <w:color w:val="000000" w:themeColor="text1"/>
          <w:sz w:val="22"/>
          <w:szCs w:val="22"/>
        </w:rPr>
        <w:t xml:space="preserve"> For </w:t>
      </w:r>
      <w:r w:rsidRPr="007D73EC">
        <w:rPr>
          <w:rStyle w:val="Heading3Char"/>
          <w:color w:val="000000" w:themeColor="text1"/>
          <w:sz w:val="22"/>
          <w:szCs w:val="22"/>
          <w:highlight w:val="green"/>
        </w:rPr>
        <w:t>we cannot coherently assume that all could adopt these principles</w:t>
      </w:r>
      <w:r w:rsidRPr="007D73EC">
        <w:rPr>
          <w:rStyle w:val="StyleUnderline"/>
          <w:color w:val="000000" w:themeColor="text1"/>
        </w:rPr>
        <w:t xml:space="preserve">: we know that were they even widely adopted, those acting on them would meet at least some success, and hence that at least some others would be the victims of this success, so that contrary to hypothesis they could not be universally adopted. </w:t>
      </w:r>
      <w:r w:rsidRPr="007D73EC">
        <w:rPr>
          <w:rStyle w:val="Heading3Char"/>
          <w:color w:val="000000" w:themeColor="text1"/>
          <w:sz w:val="22"/>
          <w:szCs w:val="22"/>
        </w:rPr>
        <w:t xml:space="preserve">The </w:t>
      </w:r>
      <w:r w:rsidRPr="007D73EC">
        <w:rPr>
          <w:rStyle w:val="Heading3Char"/>
          <w:color w:val="000000" w:themeColor="text1"/>
          <w:sz w:val="22"/>
          <w:szCs w:val="22"/>
          <w:highlight w:val="green"/>
        </w:rPr>
        <w:t>rejection of these principles</w:t>
      </w:r>
      <w:r w:rsidRPr="007D73EC">
        <w:rPr>
          <w:rStyle w:val="Heading3Char"/>
          <w:color w:val="000000" w:themeColor="text1"/>
          <w:sz w:val="22"/>
          <w:szCs w:val="22"/>
        </w:rPr>
        <w:t xml:space="preserve"> </w:t>
      </w:r>
      <w:r w:rsidRPr="007D73EC">
        <w:rPr>
          <w:rStyle w:val="Heading3Char"/>
          <w:color w:val="000000" w:themeColor="text1"/>
          <w:sz w:val="22"/>
          <w:szCs w:val="22"/>
          <w:highlight w:val="green"/>
        </w:rPr>
        <w:t>provides a starting point for constructing a more detailed account of principles of justice</w:t>
      </w:r>
      <w:r w:rsidRPr="007D73EC">
        <w:rPr>
          <w:color w:val="000000" w:themeColor="text1"/>
          <w:sz w:val="8"/>
        </w:rPr>
        <w:t xml:space="preserve">. Of course, these are very indeterminate principles: but they are less indeterminate than many of the principles of liberty and equality that have recently been the preferred building blocks for theories of </w:t>
      </w:r>
      <w:r w:rsidRPr="007D73EC">
        <w:rPr>
          <w:sz w:val="8"/>
        </w:rPr>
        <w:t xml:space="preserve">justice. One of the interesting respects in which they are more determinate is that they are evidently principles for finite, mutually vulnerable beings – for beings who might in principle suffer by being the victims of deceit, </w:t>
      </w:r>
      <w:proofErr w:type="gramStart"/>
      <w:r w:rsidRPr="007D73EC">
        <w:rPr>
          <w:sz w:val="8"/>
        </w:rPr>
        <w:t>injury</w:t>
      </w:r>
      <w:proofErr w:type="gramEnd"/>
      <w:r w:rsidRPr="007D73EC">
        <w:rPr>
          <w:sz w:val="8"/>
        </w:rPr>
        <w:t xml:space="preserve"> or coercion. Principles of equality and liberty are on the surface more abstract.</w:t>
      </w:r>
      <w:r w:rsidRPr="007D73EC">
        <w:rPr>
          <w:rStyle w:val="StyleUnderline"/>
          <w:color w:val="000000" w:themeColor="text1"/>
        </w:rPr>
        <w:t xml:space="preserve"> However, </w:t>
      </w:r>
      <w:r w:rsidRPr="007D73EC">
        <w:rPr>
          <w:rStyle w:val="Heading3Char"/>
          <w:color w:val="000000" w:themeColor="text1"/>
          <w:sz w:val="22"/>
          <w:szCs w:val="22"/>
          <w:highlight w:val="green"/>
        </w:rPr>
        <w:t>despite the fact that they leave so much open</w:t>
      </w:r>
      <w:r w:rsidRPr="007D73EC">
        <w:rPr>
          <w:rStyle w:val="Heading3Char"/>
          <w:color w:val="000000" w:themeColor="text1"/>
          <w:sz w:val="22"/>
          <w:szCs w:val="22"/>
        </w:rPr>
        <w:t>, these are significant constraints,</w:t>
      </w:r>
      <w:r w:rsidRPr="007D73EC">
        <w:rPr>
          <w:rStyle w:val="StyleUnderline"/>
          <w:color w:val="000000" w:themeColor="text1"/>
        </w:rPr>
        <w:t xml:space="preserve"> since there are also many sorts of action and institution whose fundamental principles could not be followed by all – for example, principles based on deceit, injury or coercion.</w:t>
      </w:r>
      <w:r w:rsidRPr="007D73EC">
        <w:rPr>
          <w:color w:val="000000" w:themeColor="text1"/>
          <w:sz w:val="8"/>
        </w:rPr>
        <w:t>27 Those who refuse to base lives or policies on injury or on deceit may have many options in most situations - and yet taken both individually and jointly, these constraints can be highly demanding.</w:t>
      </w:r>
    </w:p>
    <w:p w14:paraId="2D0DA9E5" w14:textId="77777777" w:rsidR="00946C76" w:rsidRPr="00946C76" w:rsidRDefault="00946C76" w:rsidP="00946C76"/>
    <w:sectPr w:rsidR="00946C76" w:rsidRPr="00946C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46C7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611E4"/>
    <w:rsid w:val="0038158C"/>
    <w:rsid w:val="003902BA"/>
    <w:rsid w:val="003A09E2"/>
    <w:rsid w:val="00407037"/>
    <w:rsid w:val="004605D6"/>
    <w:rsid w:val="00467DE9"/>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6C76"/>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C7F75"/>
  <w15:chartTrackingRefBased/>
  <w15:docId w15:val="{23023969-945F-4291-89DF-31E896DE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611E4"/>
    <w:rPr>
      <w:rFonts w:ascii="Calibri" w:hAnsi="Calibri"/>
    </w:rPr>
  </w:style>
  <w:style w:type="paragraph" w:styleId="Heading1">
    <w:name w:val="heading 1"/>
    <w:aliases w:val="Pocket"/>
    <w:basedOn w:val="Normal"/>
    <w:next w:val="Normal"/>
    <w:link w:val="Heading1Char"/>
    <w:qFormat/>
    <w:rsid w:val="003611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611E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611E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3611E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611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11E4"/>
  </w:style>
  <w:style w:type="character" w:customStyle="1" w:styleId="Heading1Char">
    <w:name w:val="Heading 1 Char"/>
    <w:aliases w:val="Pocket Char"/>
    <w:basedOn w:val="DefaultParagraphFont"/>
    <w:link w:val="Heading1"/>
    <w:rsid w:val="003611E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611E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611E4"/>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3611E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3611E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611E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3611E4"/>
    <w:rPr>
      <w:b w:val="0"/>
      <w:sz w:val="22"/>
      <w:u w:val="singl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Heading 3 Char2,C,T"/>
    <w:basedOn w:val="DefaultParagraphFont"/>
    <w:uiPriority w:val="99"/>
    <w:unhideWhenUsed/>
    <w:rsid w:val="003611E4"/>
    <w:rPr>
      <w:color w:val="auto"/>
      <w:u w:val="none"/>
    </w:rPr>
  </w:style>
  <w:style w:type="character" w:styleId="FollowedHyperlink">
    <w:name w:val="FollowedHyperlink"/>
    <w:basedOn w:val="DefaultParagraphFont"/>
    <w:uiPriority w:val="99"/>
    <w:semiHidden/>
    <w:unhideWhenUsed/>
    <w:rsid w:val="003611E4"/>
    <w:rPr>
      <w:color w:val="auto"/>
      <w:u w:val="none"/>
    </w:rPr>
  </w:style>
  <w:style w:type="paragraph" w:customStyle="1" w:styleId="textbold">
    <w:name w:val="text bold"/>
    <w:basedOn w:val="Normal"/>
    <w:link w:val="Emphasis"/>
    <w:uiPriority w:val="7"/>
    <w:qFormat/>
    <w:rsid w:val="00946C76"/>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character" w:customStyle="1" w:styleId="LinedDown">
    <w:name w:val="Lined Down"/>
    <w:qFormat/>
    <w:rsid w:val="00946C76"/>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smith.org/blog/regulation-industry/a-free-market-in-labour-libertarians-employment-and-the-unions" TargetMode="External"/><Relationship Id="rId3" Type="http://schemas.openxmlformats.org/officeDocument/2006/relationships/styles" Target="styles.xml"/><Relationship Id="rId7" Type="http://schemas.openxmlformats.org/officeDocument/2006/relationships/hyperlink" Target="https://books.google.com/books?id=W_B3oVsdOZUC&amp;pg=PA272&amp;lpg=PA272&amp;dq=%22Kant+argues+that+provision+for+the+poor+follows+directly+from+the+very+idea+of+a+united+will.%22&amp;source=bl&amp;ots=qeZgxmZ4o0&amp;sig=ACfU3U09Kis9KW3g9jVDf3h8LHA3lm7hdg&amp;hl=en&amp;sa=X&amp;ved=2ahUKEwiW4aCQ3ePzAhX7nWoFHZIQCpIQ6AF6BAgDEA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google.com/citations?view_op=view_org&amp;hl=en&amp;org=8515235176732148308"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link.springer.com/article/10.1007/s11158-020-09487-9" TargetMode="External"/><Relationship Id="rId4" Type="http://schemas.openxmlformats.org/officeDocument/2006/relationships/settings" Target="settings.xml"/><Relationship Id="rId9" Type="http://schemas.openxmlformats.org/officeDocument/2006/relationships/hyperlink" Target="https://peterlevine.ws/?p=103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5451</Words>
  <Characters>31075</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2021-11-21T14:37:00Z</dcterms:created>
  <dcterms:modified xsi:type="dcterms:W3CDTF">2021-11-21T16:06:00Z</dcterms:modified>
</cp:coreProperties>
</file>