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FD3B8" w14:textId="77777777" w:rsidR="00371900" w:rsidRDefault="00371900" w:rsidP="00371900">
      <w:pPr>
        <w:pStyle w:val="Heading3"/>
      </w:pPr>
      <w:r>
        <w:t>1AC – Plan</w:t>
      </w:r>
    </w:p>
    <w:p w14:paraId="7B4A1494" w14:textId="77777777" w:rsidR="00371900" w:rsidRDefault="00371900" w:rsidP="00371900">
      <w:pPr>
        <w:pStyle w:val="Heading4"/>
      </w:pPr>
      <w:r>
        <w:t>Plan – The appropriation of outer space through the production of space debris by private entities is unjust.</w:t>
      </w:r>
    </w:p>
    <w:p w14:paraId="640470B1" w14:textId="77777777" w:rsidR="00371900" w:rsidRDefault="00371900" w:rsidP="00371900"/>
    <w:p w14:paraId="19642B1E" w14:textId="77777777" w:rsidR="00371900" w:rsidRDefault="00371900" w:rsidP="00371900">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w:t>
      </w:r>
    </w:p>
    <w:p w14:paraId="32D6D832" w14:textId="77777777" w:rsidR="00371900" w:rsidRDefault="00371900" w:rsidP="00371900">
      <w:pPr>
        <w:pStyle w:val="ListParagraph"/>
        <w:numPr>
          <w:ilvl w:val="0"/>
          <w:numId w:val="11"/>
        </w:numPr>
      </w:pPr>
      <w:r>
        <w:t xml:space="preserve">Private entities: </w:t>
      </w:r>
      <w:proofErr w:type="gramStart"/>
      <w:r>
        <w:t>Non-governmental</w:t>
      </w:r>
      <w:proofErr w:type="gramEnd"/>
    </w:p>
    <w:p w14:paraId="7730B5C6" w14:textId="77777777" w:rsidR="00371900" w:rsidRPr="001D570B" w:rsidRDefault="00371900" w:rsidP="00371900">
      <w:pPr>
        <w:pStyle w:val="ListParagraph"/>
        <w:numPr>
          <w:ilvl w:val="0"/>
          <w:numId w:val="11"/>
        </w:numPr>
      </w:pPr>
      <w:r>
        <w:t>Space debris: Non-functional Space Objects</w:t>
      </w:r>
    </w:p>
    <w:p w14:paraId="22BA754D" w14:textId="77777777" w:rsidR="00371900" w:rsidRPr="00612602" w:rsidRDefault="00371900" w:rsidP="00371900">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6" w:history="1">
        <w:r w:rsidRPr="008E3DAC">
          <w:rPr>
            <w:rStyle w:val="Hyperlink"/>
          </w:rPr>
          <w:t>https://www.culsr.org/articles/the-international-legal-regulation-of-space-debris</w:t>
        </w:r>
      </w:hyperlink>
      <w:r>
        <w:t>] Justin</w:t>
      </w:r>
    </w:p>
    <w:p w14:paraId="6632D4ED" w14:textId="77777777" w:rsidR="00371900" w:rsidRPr="00934304" w:rsidRDefault="00371900" w:rsidP="00371900">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may be </w:t>
      </w:r>
      <w:r w:rsidRPr="00934304">
        <w:rPr>
          <w:rStyle w:val="Emphasis"/>
        </w:rPr>
        <w:t xml:space="preserve">inclined to legally </w:t>
      </w:r>
      <w:r w:rsidRPr="00B844AE">
        <w:rPr>
          <w:rStyle w:val="Emphasis"/>
          <w:highlight w:val="green"/>
        </w:rPr>
        <w:t>define space debris</w:t>
      </w:r>
      <w:r w:rsidRPr="00934304">
        <w:rPr>
          <w:u w:val="single"/>
        </w:rPr>
        <w:t xml:space="preserve"> as something other than “space objects” in order </w:t>
      </w:r>
      <w:r w:rsidRPr="00B844AE">
        <w:rPr>
          <w:highlight w:val="green"/>
          <w:u w:val="single"/>
        </w:rPr>
        <w:t xml:space="preserve">to </w:t>
      </w:r>
      <w:r w:rsidRPr="00B844AE">
        <w:rPr>
          <w:rStyle w:val="Emphasis"/>
          <w:highlight w:val="green"/>
        </w:rPr>
        <w:t>avoid</w:t>
      </w:r>
      <w:r w:rsidRPr="00934304">
        <w:rPr>
          <w:rStyle w:val="Emphasis"/>
        </w:rPr>
        <w:t xml:space="preserve"> the Outer Space Treaty’s aforementioned financial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471F6CA7" w14:textId="77777777" w:rsidR="00371900" w:rsidRPr="00934304" w:rsidRDefault="00371900" w:rsidP="00371900">
      <w:pPr>
        <w:rPr>
          <w:sz w:val="14"/>
        </w:rPr>
      </w:pPr>
      <w:r w:rsidRPr="00934304">
        <w:rPr>
          <w:sz w:val="14"/>
        </w:rPr>
        <w:t xml:space="preserve">Due to the Treaty’s weakness, </w:t>
      </w:r>
      <w:r w:rsidRPr="00934304">
        <w:rPr>
          <w:u w:val="single"/>
        </w:rPr>
        <w:t xml:space="preserve">many of the aforementioned scholars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1B98135E" w14:textId="77777777" w:rsidR="00371900" w:rsidRPr="00934304" w:rsidRDefault="00371900" w:rsidP="00371900">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in order </w:t>
      </w:r>
      <w:r w:rsidRPr="00B844AE">
        <w:rPr>
          <w:rStyle w:val="Emphasis"/>
          <w:highlight w:val="green"/>
        </w:rPr>
        <w:t>to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xml:space="preserve">. Unlike the vagueness and lack of enforcement that came with written law (which is apparent in the Outer Space Treaty), the unwritten market-oriented incentives for profit by large-scale satellite providers and operators provide a reason </w:t>
      </w:r>
      <w:r w:rsidRPr="00934304">
        <w:rPr>
          <w:sz w:val="14"/>
        </w:rPr>
        <w:lastRenderedPageBreak/>
        <w:t>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342BC8AD" w14:textId="77777777" w:rsidR="00371900" w:rsidRDefault="00371900" w:rsidP="00371900"/>
    <w:p w14:paraId="0EBE7249" w14:textId="77777777" w:rsidR="00371900" w:rsidRDefault="00371900" w:rsidP="00371900">
      <w:pPr>
        <w:pStyle w:val="Heading4"/>
      </w:pPr>
      <w:r>
        <w:t xml:space="preserve">The aff interprets OST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3B332167" w14:textId="77777777" w:rsidR="00371900" w:rsidRPr="009B41D4" w:rsidRDefault="00371900" w:rsidP="00371900">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7" w:history="1">
        <w:r w:rsidRPr="00BE0E32">
          <w:rPr>
            <w:rStyle w:val="Hyperlink"/>
          </w:rPr>
          <w:t>https://www.ncbi.nlm.nih.gov/pmc/articles/PMC7293599/</w:t>
        </w:r>
      </w:hyperlink>
      <w:r>
        <w:t>] Justin</w:t>
      </w:r>
    </w:p>
    <w:p w14:paraId="33953FD0" w14:textId="77777777" w:rsidR="00371900" w:rsidRPr="00FB4B6B" w:rsidRDefault="00371900" w:rsidP="00371900">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Similar to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7FBDEEC4" w14:textId="77777777" w:rsidR="00371900" w:rsidRPr="00BA44E4" w:rsidRDefault="00371900" w:rsidP="00371900">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w:t>
      </w:r>
      <w:proofErr w:type="gramStart"/>
      <w:r w:rsidRPr="00BA44E4">
        <w:rPr>
          <w:sz w:val="14"/>
        </w:rPr>
        <w:t>long time</w:t>
      </w:r>
      <w:proofErr w:type="gramEnd"/>
      <w:r w:rsidRPr="00BA44E4">
        <w:rPr>
          <w:sz w:val="14"/>
        </w:rPr>
        <w:t xml:space="preserve"> horizons—</w:t>
      </w:r>
      <w:r w:rsidRPr="00FB4B6B">
        <w:rPr>
          <w:u w:val="single"/>
        </w:rPr>
        <w:t>debris growth could become self-sustaining due to collisions between debris objects, a tipping point called Kessler Syndrome</w:t>
      </w:r>
      <w:r w:rsidRPr="00BA44E4">
        <w:rPr>
          <w:sz w:val="14"/>
        </w:rPr>
        <w:t xml:space="preserve"> (4, 5).</w:t>
      </w:r>
    </w:p>
    <w:p w14:paraId="347DDE19" w14:textId="77777777" w:rsidR="00371900" w:rsidRPr="00BA44E4" w:rsidRDefault="00371900" w:rsidP="00371900">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5BBE3986" w14:textId="77777777" w:rsidR="00371900" w:rsidRPr="00BA44E4" w:rsidRDefault="00371900" w:rsidP="00371900">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xml:space="preserve">. Since satellite operators are unable to secure exclusive property rights to their orbital paths or recover collision-related costs </w:t>
      </w:r>
      <w:r w:rsidRPr="00FB4B6B">
        <w:rPr>
          <w:u w:val="single"/>
        </w:rPr>
        <w:lastRenderedPageBreak/>
        <w:t>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2BB1BEB8" w14:textId="77777777" w:rsidR="00371900" w:rsidRPr="00BA44E4" w:rsidRDefault="00371900" w:rsidP="00371900">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5CEE680B" w14:textId="77777777" w:rsidR="00371900" w:rsidRPr="00BA44E4" w:rsidRDefault="00371900" w:rsidP="00371900">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411A479C" w14:textId="77777777" w:rsidR="00371900" w:rsidRPr="00BA44E4" w:rsidRDefault="00371900" w:rsidP="00371900">
      <w:pPr>
        <w:rPr>
          <w:sz w:val="14"/>
        </w:rPr>
      </w:pPr>
      <w:r w:rsidRPr="00BA44E4">
        <w:rPr>
          <w:sz w:val="14"/>
        </w:rPr>
        <w:t>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sum total of the stream of net benefits, looking from 2020 into the future and accounting for the timing of the net benefits, is $1 trillion.</w:t>
      </w:r>
    </w:p>
    <w:p w14:paraId="283A0ECE" w14:textId="77777777" w:rsidR="00371900" w:rsidRPr="00BA44E4" w:rsidRDefault="00371900" w:rsidP="00371900">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5656B439" w14:textId="77777777" w:rsidR="00371900" w:rsidRPr="00BA44E4" w:rsidRDefault="00371900" w:rsidP="00371900">
      <w:pPr>
        <w:rPr>
          <w:sz w:val="14"/>
        </w:rPr>
      </w:pPr>
      <w:r w:rsidRPr="00BA44E4">
        <w:rPr>
          <w:sz w:val="14"/>
        </w:rPr>
        <w:t>RESULTS</w:t>
      </w:r>
    </w:p>
    <w:p w14:paraId="574CE22C" w14:textId="77777777" w:rsidR="00371900" w:rsidRPr="00BA44E4" w:rsidRDefault="00371900" w:rsidP="00371900">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3B8D884D" w14:textId="77777777" w:rsidR="00371900" w:rsidRDefault="00371900" w:rsidP="00371900">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3FB2D567" w14:textId="77777777" w:rsidR="00371900" w:rsidRDefault="00371900" w:rsidP="00371900">
      <w:pPr>
        <w:rPr>
          <w:sz w:val="14"/>
        </w:rPr>
      </w:pPr>
      <w:r>
        <w:rPr>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Pr>
          <w:sz w:val="14"/>
        </w:rPr>
        <w:t>open-access</w:t>
      </w:r>
      <w:proofErr w:type="gramEnd"/>
      <w:r>
        <w:rPr>
          <w:sz w:val="14"/>
        </w:rPr>
        <w:t xml:space="preserve"> launching behavior and underscores the importance of policies to correct economic incentives to launch satellites.</w:t>
      </w:r>
    </w:p>
    <w:p w14:paraId="4AB1ABAE" w14:textId="77777777" w:rsidR="00371900" w:rsidRDefault="00371900" w:rsidP="00371900">
      <w:pPr>
        <w:rPr>
          <w:sz w:val="14"/>
        </w:rPr>
      </w:pPr>
      <w:r>
        <w:rPr>
          <w:sz w:val="14"/>
        </w:rPr>
        <w:t>DISCUSSION</w:t>
      </w:r>
    </w:p>
    <w:p w14:paraId="1D141532" w14:textId="77777777" w:rsidR="00371900" w:rsidRDefault="00371900" w:rsidP="00371900">
      <w:pPr>
        <w:rPr>
          <w:sz w:val="14"/>
        </w:rPr>
      </w:pPr>
      <w:r>
        <w:rPr>
          <w:sz w:val="14"/>
        </w:rPr>
        <w:lastRenderedPageBreak/>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267DD09E" w14:textId="77777777" w:rsidR="00371900" w:rsidRDefault="00371900" w:rsidP="00371900">
      <w:pPr>
        <w:rPr>
          <w:sz w:val="14"/>
        </w:rPr>
      </w:pPr>
      <w:r>
        <w:rPr>
          <w:sz w:val="14"/>
        </w:rPr>
        <w:t>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in excess of $120 billion/y in the United States alone (25). In contrast, there is still time to get out ahead of the tragedy of the commons in the young space industry.</w:t>
      </w:r>
    </w:p>
    <w:p w14:paraId="43B912BE" w14:textId="77777777" w:rsidR="00371900" w:rsidRDefault="00371900" w:rsidP="00371900">
      <w:pPr>
        <w:rPr>
          <w:sz w:val="14"/>
        </w:rPr>
      </w:pPr>
      <w:r>
        <w:rPr>
          <w:sz w:val="14"/>
        </w:rPr>
        <w:t>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as long as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2E10D898" w14:textId="77777777" w:rsidR="00371900" w:rsidRDefault="00371900" w:rsidP="00371900">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57520354" w14:textId="77777777" w:rsidR="00371900" w:rsidRDefault="00371900" w:rsidP="00371900">
      <w:pPr>
        <w:rPr>
          <w:sz w:val="14"/>
        </w:rPr>
      </w:pPr>
    </w:p>
    <w:p w14:paraId="00568BA1" w14:textId="77777777" w:rsidR="00371900" w:rsidRDefault="00371900" w:rsidP="00371900">
      <w:pPr>
        <w:pStyle w:val="Heading4"/>
      </w:pPr>
      <w:r>
        <w:t xml:space="preserve">Resolved means </w:t>
      </w:r>
      <w:r w:rsidRPr="00787E10">
        <w:rPr>
          <w:u w:val="single"/>
        </w:rPr>
        <w:t>immediate</w:t>
      </w:r>
      <w:r>
        <w:t xml:space="preserve"> and </w:t>
      </w:r>
      <w:r w:rsidRPr="00787E10">
        <w:rPr>
          <w:u w:val="single"/>
        </w:rPr>
        <w:t>certain</w:t>
      </w:r>
      <w:r>
        <w:t>.</w:t>
      </w:r>
    </w:p>
    <w:p w14:paraId="1337585D" w14:textId="77777777" w:rsidR="00371900" w:rsidRPr="002253B3" w:rsidRDefault="00371900" w:rsidP="00371900">
      <w:r w:rsidRPr="002253B3">
        <w:rPr>
          <w:rStyle w:val="Style13ptBold"/>
        </w:rPr>
        <w:t>Austin 11</w:t>
      </w:r>
      <w:r>
        <w:t xml:space="preserve"> – </w:t>
      </w:r>
      <w:proofErr w:type="spellStart"/>
      <w:r>
        <w:t>Vichina</w:t>
      </w:r>
      <w:proofErr w:type="spellEnd"/>
      <w:r>
        <w:t xml:space="preserve"> Austin – 8-15-2011 – “</w:t>
      </w:r>
      <w:r w:rsidRPr="002253B3">
        <w:t>Why is “resolved” used ahead of a question in a debate title, instead of saying “the Subject, topic” or alike</w:t>
      </w:r>
      <w:r>
        <w:t xml:space="preserve">” – </w:t>
      </w:r>
      <w:hyperlink r:id="rId8" w:history="1">
        <w:r w:rsidRPr="0024235A">
          <w:rPr>
            <w:rStyle w:val="Hyperlink"/>
          </w:rPr>
          <w:t>https://english.stackexchange.com/questions/8608/why-is-resolved-used-ahead-of-a-question-in-a-debate-title-instead-of-saying</w:t>
        </w:r>
      </w:hyperlink>
      <w:r>
        <w:rPr>
          <w:rStyle w:val="Hyperlink"/>
        </w:rPr>
        <w:t xml:space="preserve"> -- </w:t>
      </w:r>
      <w:r w:rsidRPr="00836054">
        <w:rPr>
          <w:rStyle w:val="Hyperlink"/>
        </w:rPr>
        <w:t>Program of Study and Committee</w:t>
      </w:r>
      <w:r>
        <w:rPr>
          <w:rStyle w:val="Hyperlink"/>
        </w:rPr>
        <w:t xml:space="preserve"> at St Mary’s College –</w:t>
      </w:r>
      <w:r>
        <w:t xml:space="preserve"> Elmer</w:t>
      </w:r>
    </w:p>
    <w:p w14:paraId="4D459618" w14:textId="77777777" w:rsidR="00371900" w:rsidRPr="00787E10" w:rsidRDefault="00371900" w:rsidP="00371900">
      <w:r w:rsidRPr="00787E10">
        <w:rPr>
          <w:u w:val="single"/>
        </w:rPr>
        <w:t xml:space="preserve">The word </w:t>
      </w:r>
      <w:r w:rsidRPr="00787E10">
        <w:rPr>
          <w:highlight w:val="green"/>
          <w:u w:val="single"/>
        </w:rPr>
        <w:t xml:space="preserve">resolved </w:t>
      </w:r>
      <w:r w:rsidRPr="00787E10">
        <w:rPr>
          <w:u w:val="single"/>
        </w:rPr>
        <w:t xml:space="preserve">stated </w:t>
      </w:r>
      <w:r w:rsidRPr="00787E10">
        <w:rPr>
          <w:highlight w:val="green"/>
          <w:u w:val="single"/>
        </w:rPr>
        <w:t xml:space="preserve">before </w:t>
      </w:r>
      <w:r w:rsidRPr="00787E10">
        <w:rPr>
          <w:u w:val="single"/>
        </w:rPr>
        <w:t xml:space="preserve">the </w:t>
      </w:r>
      <w:r w:rsidRPr="00787E10">
        <w:rPr>
          <w:highlight w:val="green"/>
          <w:u w:val="single"/>
        </w:rPr>
        <w:t xml:space="preserve">resolution means </w:t>
      </w:r>
      <w:r w:rsidRPr="00787E10">
        <w:rPr>
          <w:u w:val="single"/>
        </w:rPr>
        <w:t xml:space="preserve">"obsolete", to deal with successfully, clear up, an </w:t>
      </w:r>
      <w:r w:rsidRPr="00787E10">
        <w:rPr>
          <w:highlight w:val="green"/>
          <w:u w:val="single"/>
        </w:rPr>
        <w:t xml:space="preserve">immediate course of action, </w:t>
      </w:r>
      <w:r w:rsidRPr="00787E10">
        <w:rPr>
          <w:b/>
          <w:bCs/>
          <w:highlight w:val="green"/>
          <w:u w:val="single"/>
        </w:rPr>
        <w:t xml:space="preserve">meaning </w:t>
      </w:r>
      <w:r w:rsidRPr="00787E10">
        <w:rPr>
          <w:b/>
          <w:bCs/>
          <w:u w:val="single"/>
        </w:rPr>
        <w:t xml:space="preserve">that </w:t>
      </w:r>
      <w:r w:rsidRPr="00787E10">
        <w:rPr>
          <w:b/>
          <w:bCs/>
          <w:highlight w:val="green"/>
          <w:u w:val="single"/>
        </w:rPr>
        <w:t xml:space="preserve">the plan </w:t>
      </w:r>
      <w:r w:rsidRPr="00787E10">
        <w:rPr>
          <w:b/>
          <w:bCs/>
          <w:u w:val="single"/>
        </w:rPr>
        <w:t xml:space="preserve">would </w:t>
      </w:r>
      <w:r w:rsidRPr="00787E10">
        <w:rPr>
          <w:b/>
          <w:bCs/>
          <w:highlight w:val="green"/>
          <w:u w:val="single"/>
        </w:rPr>
        <w:t>immediately be enacted.</w:t>
      </w:r>
      <w:r w:rsidRPr="00787E10">
        <w:t xml:space="preserve"> Therefore, if you come across a case that involves something like cooperation with other countries or anything that takes a significant amount of time, you can argue that it violates the word resolved.</w:t>
      </w:r>
    </w:p>
    <w:p w14:paraId="458E55AD" w14:textId="77777777" w:rsidR="00371900" w:rsidRDefault="00371900" w:rsidP="00371900">
      <w:pPr>
        <w:pStyle w:val="Heading3"/>
      </w:pPr>
      <w:r>
        <w:lastRenderedPageBreak/>
        <w:t>1AC – Adv – Debris</w:t>
      </w:r>
    </w:p>
    <w:p w14:paraId="00799748" w14:textId="77777777" w:rsidR="00371900" w:rsidRDefault="00371900" w:rsidP="00371900">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53AD58EE" w14:textId="77777777" w:rsidR="00371900" w:rsidRPr="00667B14" w:rsidRDefault="00371900" w:rsidP="00371900">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3C399002" w14:textId="77777777" w:rsidR="00371900" w:rsidRPr="0039526D" w:rsidRDefault="00371900" w:rsidP="00371900">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07567119" w14:textId="77777777" w:rsidR="00371900" w:rsidRPr="0039526D" w:rsidRDefault="00371900" w:rsidP="00371900">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1A3D93CB" w14:textId="77777777" w:rsidR="00371900" w:rsidRPr="0039526D" w:rsidRDefault="00371900" w:rsidP="00371900">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475B7FB4" w14:textId="77777777" w:rsidR="00371900" w:rsidRPr="0039526D" w:rsidRDefault="00371900" w:rsidP="00371900">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are able to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1C3EF5A2" w14:textId="77777777" w:rsidR="00371900" w:rsidRPr="0039526D" w:rsidRDefault="00371900" w:rsidP="00371900">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36620824" w14:textId="77777777" w:rsidR="00371900" w:rsidRPr="00283EEC" w:rsidRDefault="00371900" w:rsidP="00371900">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9DF2112" w14:textId="77777777" w:rsidR="00371900" w:rsidRDefault="00371900" w:rsidP="00371900">
      <w:pPr>
        <w:pStyle w:val="Heading4"/>
      </w:pPr>
      <w:r>
        <w:lastRenderedPageBreak/>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3004A122" w14:textId="77777777" w:rsidR="00371900" w:rsidRPr="00667B14" w:rsidRDefault="00371900" w:rsidP="00371900">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3CA656EA" w14:textId="77777777" w:rsidR="00371900" w:rsidRDefault="00371900" w:rsidP="00371900">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54612660" w14:textId="77777777" w:rsidR="00371900" w:rsidRDefault="00371900" w:rsidP="00371900">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2E0A02C6" w14:textId="77777777" w:rsidR="00371900" w:rsidRDefault="00371900" w:rsidP="00371900">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51192DDC" w14:textId="77777777" w:rsidR="00371900" w:rsidRPr="00BE0EC1" w:rsidRDefault="00371900" w:rsidP="00371900">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4E013926" w14:textId="77777777" w:rsidR="00371900" w:rsidRDefault="00371900" w:rsidP="00371900">
      <w:r w:rsidRPr="00A44E95">
        <w:rPr>
          <w:noProof/>
        </w:rPr>
        <w:drawing>
          <wp:inline distT="0" distB="0" distL="0" distR="0" wp14:anchorId="047AA3BE" wp14:editId="6FE87541">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9"/>
                    <a:stretch>
                      <a:fillRect/>
                    </a:stretch>
                  </pic:blipFill>
                  <pic:spPr>
                    <a:xfrm>
                      <a:off x="0" y="0"/>
                      <a:ext cx="3882535" cy="2813578"/>
                    </a:xfrm>
                    <a:prstGeom prst="rect">
                      <a:avLst/>
                    </a:prstGeom>
                  </pic:spPr>
                </pic:pic>
              </a:graphicData>
            </a:graphic>
          </wp:inline>
        </w:drawing>
      </w:r>
    </w:p>
    <w:p w14:paraId="1FFA33AF" w14:textId="77777777" w:rsidR="00371900" w:rsidRPr="005361D2" w:rsidRDefault="00371900" w:rsidP="00371900">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w:t>
      </w:r>
      <w:proofErr w:type="spellStart"/>
      <w:r w:rsidRPr="005361D2">
        <w:rPr>
          <w:rStyle w:val="Emphasis"/>
        </w:rPr>
        <w:t>Virgili</w:t>
      </w:r>
      <w:proofErr w:type="spellEnd"/>
      <w:r w:rsidRPr="005361D2">
        <w:rPr>
          <w:rStyle w:val="Emphasis"/>
        </w:rPr>
        <w:t xml:space="preserve"> et al., 2016, p. 155)</w:t>
      </w:r>
    </w:p>
    <w:p w14:paraId="5C9D81FC" w14:textId="77777777" w:rsidR="00371900" w:rsidRDefault="00371900" w:rsidP="00371900">
      <w:pPr>
        <w:rPr>
          <w:u w:val="single"/>
        </w:rPr>
      </w:pPr>
      <w:r w:rsidRPr="005361D2">
        <w:rPr>
          <w:sz w:val="16"/>
        </w:rPr>
        <w:t xml:space="preserve">It has to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w:t>
      </w:r>
      <w:r w:rsidRPr="005361D2">
        <w:rPr>
          <w:u w:val="single"/>
        </w:rPr>
        <w:lastRenderedPageBreak/>
        <w:t>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21909058" w14:textId="77777777" w:rsidR="00371900" w:rsidRDefault="00371900" w:rsidP="00371900">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41FE33BF" w14:textId="77777777" w:rsidR="00371900" w:rsidRPr="00FF4115" w:rsidRDefault="00371900" w:rsidP="00371900">
      <w:pPr>
        <w:pStyle w:val="Heading4"/>
      </w:pPr>
      <w:r>
        <w:t xml:space="preserve">Models are </w:t>
      </w:r>
      <w:r w:rsidRPr="0039526D">
        <w:t>rigorous</w:t>
      </w:r>
      <w:r>
        <w:t>.</w:t>
      </w:r>
    </w:p>
    <w:p w14:paraId="5013ED91" w14:textId="77777777" w:rsidR="00371900" w:rsidRDefault="00371900" w:rsidP="00371900">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0" w:history="1">
        <w:r w:rsidRPr="008E3DAC">
          <w:rPr>
            <w:rStyle w:val="Hyperlink"/>
          </w:rPr>
          <w:t>https://sci-hub.se/10.1016/j.actaastro.2016.03.034</w:t>
        </w:r>
      </w:hyperlink>
      <w:r w:rsidRPr="00FF4115">
        <w:t>.</w:t>
      </w:r>
      <w:r>
        <w:t>] Justin</w:t>
      </w:r>
    </w:p>
    <w:p w14:paraId="278DC2F2" w14:textId="77777777" w:rsidR="00371900" w:rsidRPr="00E85DC2" w:rsidRDefault="00371900" w:rsidP="00371900">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047C8DA4" w14:textId="77777777" w:rsidR="00371900" w:rsidRDefault="00371900" w:rsidP="00371900">
      <w:pPr>
        <w:pStyle w:val="Heading4"/>
      </w:pPr>
      <w:r>
        <w:t xml:space="preserve">Current regulatory guidelines </w:t>
      </w:r>
      <w:r w:rsidRPr="00966BE3">
        <w:rPr>
          <w:u w:val="single"/>
        </w:rPr>
        <w:t>fail</w:t>
      </w:r>
      <w:r>
        <w:t xml:space="preserve"> – answers neg turns.</w:t>
      </w:r>
    </w:p>
    <w:p w14:paraId="39528A3F" w14:textId="77777777" w:rsidR="00371900" w:rsidRPr="005D6684" w:rsidRDefault="00371900" w:rsidP="00371900">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 xml:space="preserve">Satellite mega-constellations </w:t>
      </w:r>
      <w:r w:rsidRPr="005D6684">
        <w:lastRenderedPageBreak/>
        <w:t>create risks in Low Earth Orbit, the atmosphere and on Earth</w:t>
      </w:r>
      <w:r>
        <w:t xml:space="preserve">,” </w:t>
      </w:r>
      <w:hyperlink r:id="rId11" w:history="1">
        <w:r w:rsidRPr="00457B9A">
          <w:rPr>
            <w:rStyle w:val="Hyperlink"/>
          </w:rPr>
          <w:t>https://www.nature.com/articles/s41598-021-89909-7</w:t>
        </w:r>
      </w:hyperlink>
      <w:r>
        <w:t>] Justin</w:t>
      </w:r>
    </w:p>
    <w:p w14:paraId="2E8E592C" w14:textId="77777777" w:rsidR="00371900" w:rsidRPr="005D6684" w:rsidRDefault="00371900" w:rsidP="00371900">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All of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25FFAF00" w14:textId="77777777" w:rsidR="00371900" w:rsidRPr="005D6684" w:rsidRDefault="00371900" w:rsidP="00371900">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proofErr w:type="gramStart"/>
      <w:r w:rsidRPr="005D6684">
        <w:rPr>
          <w:sz w:val="14"/>
        </w:rPr>
        <w:t>3 .</w:t>
      </w:r>
      <w:proofErr w:type="gramEnd"/>
      <w:r w:rsidRPr="005D6684">
        <w:rPr>
          <w:sz w:val="14"/>
        </w:rPr>
        <w:t xml:space="preserve">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5CE94773" w14:textId="77777777" w:rsidR="00371900" w:rsidRPr="005D6684" w:rsidRDefault="00371900" w:rsidP="00371900">
      <w:pPr>
        <w:rPr>
          <w:sz w:val="14"/>
        </w:rPr>
      </w:pPr>
      <w:r w:rsidRPr="005D6684">
        <w:rPr>
          <w:sz w:val="14"/>
        </w:rPr>
        <w:t>[Omitted Figures 1 and 2]</w:t>
      </w:r>
    </w:p>
    <w:p w14:paraId="7C66E64F" w14:textId="77777777" w:rsidR="00371900" w:rsidRPr="005D6684" w:rsidRDefault="00371900" w:rsidP="00371900">
      <w:pPr>
        <w:rPr>
          <w:sz w:val="14"/>
        </w:rPr>
      </w:pPr>
      <w:r w:rsidRPr="005D6684">
        <w:rPr>
          <w:sz w:val="14"/>
        </w:rPr>
        <w:t>Results</w:t>
      </w:r>
    </w:p>
    <w:p w14:paraId="129E553F" w14:textId="77777777" w:rsidR="00371900" w:rsidRPr="005D6684" w:rsidRDefault="00371900" w:rsidP="00371900">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proofErr w:type="spellStart"/>
      <w:r w:rsidRPr="00B844AE">
        <w:rPr>
          <w:highlight w:val="green"/>
          <w:u w:val="single"/>
        </w:rPr>
        <w:t>defnes</w:t>
      </w:r>
      <w:proofErr w:type="spellEnd"/>
      <w:r w:rsidRPr="00B844AE">
        <w:rPr>
          <w:highlight w:val="green"/>
          <w:u w:val="single"/>
        </w:rPr>
        <w:t xml:space="preserve"> </w:t>
      </w:r>
      <w:proofErr w:type="spellStart"/>
      <w:r w:rsidRPr="00B844AE">
        <w:rPr>
          <w:rStyle w:val="Emphasis"/>
          <w:highlight w:val="green"/>
        </w:rPr>
        <w:t>NewSpace</w:t>
      </w:r>
      <w:proofErr w:type="spellEnd"/>
      <w:r w:rsidRPr="00B844AE">
        <w:rPr>
          <w:rStyle w:val="Emphasis"/>
          <w:highlight w:val="green"/>
        </w:rPr>
        <w:t>,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5F38FEC4" w14:textId="77777777" w:rsidR="00371900" w:rsidRPr="005D6684" w:rsidRDefault="00371900" w:rsidP="00371900">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8929DD7" w14:textId="77777777" w:rsidR="00371900" w:rsidRPr="005D6684" w:rsidRDefault="00371900" w:rsidP="00371900">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1BBE0584" w14:textId="77777777" w:rsidR="00371900" w:rsidRPr="005D6684" w:rsidRDefault="00371900" w:rsidP="00371900">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 xml:space="preserve">takes </w:t>
      </w:r>
      <w:r w:rsidRPr="00B844AE">
        <w:rPr>
          <w:highlight w:val="green"/>
          <w:u w:val="single"/>
        </w:rPr>
        <w:lastRenderedPageBreak/>
        <w:t>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similar to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63E66C92" w14:textId="77777777" w:rsidR="00371900" w:rsidRPr="005D6684" w:rsidRDefault="00371900" w:rsidP="00371900">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19E01228" w14:textId="77777777" w:rsidR="00371900" w:rsidRPr="005D6684" w:rsidRDefault="00371900" w:rsidP="00371900">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44253856" w14:textId="77777777" w:rsidR="00371900" w:rsidRPr="005D6684" w:rsidRDefault="00371900" w:rsidP="00371900">
      <w:pPr>
        <w:rPr>
          <w:sz w:val="14"/>
        </w:rPr>
      </w:pPr>
      <w:r w:rsidRPr="00B844AE">
        <w:rPr>
          <w:highlight w:val="green"/>
          <w:u w:val="single"/>
        </w:rPr>
        <w:t>Fragmentation</w:t>
      </w:r>
      <w:r w:rsidRPr="005D6684">
        <w:rPr>
          <w:u w:val="single"/>
        </w:rPr>
        <w:t xml:space="preserve"> events are </w:t>
      </w:r>
      <w:r w:rsidRPr="00B844AE">
        <w:rPr>
          <w:rStyle w:val="Emphasis"/>
          <w:highlight w:val="green"/>
        </w:rPr>
        <w:t xml:space="preserve">not </w:t>
      </w:r>
      <w:proofErr w:type="spellStart"/>
      <w:r w:rsidRPr="00B844AE">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62EF10BC" w14:textId="77777777" w:rsidR="00371900" w:rsidRDefault="00371900" w:rsidP="00371900">
      <w:pPr>
        <w:pStyle w:val="Heading4"/>
      </w:pPr>
      <w:r>
        <w:t xml:space="preserve">Rivalrous orbits create space conflict and </w:t>
      </w:r>
      <w:r w:rsidRPr="0082664C">
        <w:rPr>
          <w:u w:val="single"/>
        </w:rPr>
        <w:t>turn</w:t>
      </w:r>
      <w:r>
        <w:t xml:space="preserve"> good satellites.</w:t>
      </w:r>
    </w:p>
    <w:p w14:paraId="0861DFCE" w14:textId="77777777" w:rsidR="00371900" w:rsidRPr="004254A0" w:rsidRDefault="00371900" w:rsidP="00371900">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2DD39DB5" w14:textId="77777777" w:rsidR="00371900" w:rsidRPr="004254A0" w:rsidRDefault="00371900" w:rsidP="00371900">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at the same time that Russia’s space identity is floundering, which may further upset the stability of the domain of space.</w:t>
      </w:r>
    </w:p>
    <w:p w14:paraId="2A55E140" w14:textId="77777777" w:rsidR="00371900" w:rsidRPr="0082664C" w:rsidRDefault="00371900" w:rsidP="00371900">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all of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3BAF2C71" w14:textId="77777777" w:rsidR="00371900" w:rsidRPr="004254A0" w:rsidRDefault="00371900" w:rsidP="00371900">
      <w:pPr>
        <w:rPr>
          <w:sz w:val="14"/>
        </w:rPr>
      </w:pPr>
      <w:r w:rsidRPr="004254A0">
        <w:rPr>
          <w:sz w:val="14"/>
        </w:rPr>
        <w:lastRenderedPageBreak/>
        <w:t>This leads to challenges in discussing space security issues: Space is a shared, international domain; if we cannot include all the stakeholders in the discussions, we will not come to complete solutions to the problems. But first, some background.</w:t>
      </w:r>
    </w:p>
    <w:p w14:paraId="4A48BCDF" w14:textId="77777777" w:rsidR="00371900" w:rsidRPr="004254A0" w:rsidRDefault="00371900" w:rsidP="00371900">
      <w:pPr>
        <w:rPr>
          <w:sz w:val="14"/>
        </w:rPr>
      </w:pPr>
      <w:r w:rsidRPr="004254A0">
        <w:rPr>
          <w:sz w:val="14"/>
        </w:rPr>
        <w:t>A little history</w:t>
      </w:r>
    </w:p>
    <w:p w14:paraId="63829E56" w14:textId="77777777" w:rsidR="00371900" w:rsidRPr="004254A0" w:rsidRDefault="00371900" w:rsidP="00371900">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25013597" w14:textId="77777777" w:rsidR="00371900" w:rsidRPr="004254A0" w:rsidRDefault="00371900" w:rsidP="00371900">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3A71AE5C" w14:textId="77777777" w:rsidR="00371900" w:rsidRPr="004254A0" w:rsidRDefault="00371900" w:rsidP="00371900">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363AC45B" w14:textId="77777777" w:rsidR="00371900" w:rsidRPr="004254A0" w:rsidRDefault="00371900" w:rsidP="00371900">
      <w:pPr>
        <w:rPr>
          <w:sz w:val="14"/>
        </w:rPr>
      </w:pPr>
      <w:r w:rsidRPr="004254A0">
        <w:rPr>
          <w:sz w:val="14"/>
        </w:rPr>
        <w:t>A lack of coordination</w:t>
      </w:r>
    </w:p>
    <w:p w14:paraId="078BB519" w14:textId="77777777" w:rsidR="00371900" w:rsidRPr="004254A0" w:rsidRDefault="00371900" w:rsidP="00371900">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15AF31FD" w14:textId="77777777" w:rsidR="00371900" w:rsidRPr="004254A0" w:rsidRDefault="00371900" w:rsidP="00371900">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7D1D6955" w14:textId="77777777" w:rsidR="00371900" w:rsidRDefault="00371900" w:rsidP="00371900">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6C5EEB72" w14:textId="77777777" w:rsidR="00371900" w:rsidRDefault="00371900" w:rsidP="00371900">
      <w:pPr>
        <w:pStyle w:val="Heading4"/>
      </w:pPr>
      <w:r>
        <w:t xml:space="preserve">Triggers </w:t>
      </w:r>
      <w:r w:rsidRPr="00B70BA9">
        <w:rPr>
          <w:u w:val="single"/>
        </w:rPr>
        <w:t>space escalation</w:t>
      </w:r>
      <w:r>
        <w:t xml:space="preserve"> and nuclear war.</w:t>
      </w:r>
    </w:p>
    <w:p w14:paraId="107B6123" w14:textId="77777777" w:rsidR="00371900" w:rsidRPr="00B70BA9" w:rsidRDefault="00371900" w:rsidP="00371900">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2" w:history="1">
        <w:r w:rsidRPr="001A64CC">
          <w:rPr>
            <w:rStyle w:val="Hyperlink"/>
          </w:rPr>
          <w:t>https://www.theintlscholar.com/periodical/12/14/2020/analysis-commercialization-space-risk-international-law-military-space-race</w:t>
        </w:r>
      </w:hyperlink>
      <w:r>
        <w:t>] Justin</w:t>
      </w:r>
    </w:p>
    <w:p w14:paraId="684A44C5" w14:textId="77777777" w:rsidR="00371900" w:rsidRPr="00B70BA9" w:rsidRDefault="00371900" w:rsidP="00371900">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043D173B" w14:textId="77777777" w:rsidR="00371900" w:rsidRPr="00B70BA9" w:rsidRDefault="00371900" w:rsidP="00371900">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w:t>
      </w:r>
      <w:r w:rsidRPr="00B70BA9">
        <w:rPr>
          <w:sz w:val="14"/>
        </w:rPr>
        <w:lastRenderedPageBreak/>
        <w:t xml:space="preserve">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36B0E7DC" w14:textId="77777777" w:rsidR="00371900" w:rsidRPr="00B70BA9" w:rsidRDefault="00371900" w:rsidP="00371900">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a number of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3BBBA9F4" w14:textId="77777777" w:rsidR="00371900" w:rsidRDefault="00371900" w:rsidP="00371900">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2973D6F9" w14:textId="77777777" w:rsidR="00371900" w:rsidRPr="00DE79D4" w:rsidRDefault="00371900" w:rsidP="00371900">
      <w:pPr>
        <w:pStyle w:val="Heading4"/>
        <w:rPr>
          <w:rFonts w:cs="Arial"/>
        </w:rPr>
      </w:pPr>
      <w:r w:rsidRPr="00DE79D4">
        <w:rPr>
          <w:rFonts w:cs="Arial"/>
        </w:rPr>
        <w:t xml:space="preserve">Debris </w:t>
      </w:r>
      <w:r w:rsidRPr="00B844AE">
        <w:rPr>
          <w:rFonts w:cs="Arial"/>
          <w:u w:val="single"/>
        </w:rPr>
        <w:t>shreds</w:t>
      </w:r>
      <w:r w:rsidRPr="00DE79D4">
        <w:rPr>
          <w:rFonts w:cs="Arial"/>
        </w:rPr>
        <w:t xml:space="preserve"> </w:t>
      </w:r>
      <w:r>
        <w:rPr>
          <w:rFonts w:cs="Arial"/>
        </w:rPr>
        <w:t>ozone.</w:t>
      </w:r>
    </w:p>
    <w:p w14:paraId="5C0AE66C" w14:textId="77777777" w:rsidR="00371900" w:rsidRPr="00DE79D4" w:rsidRDefault="00371900" w:rsidP="00371900">
      <w:proofErr w:type="spellStart"/>
      <w:r w:rsidRPr="00DE79D4">
        <w:t>Josy</w:t>
      </w:r>
      <w:proofErr w:type="spellEnd"/>
      <w:r w:rsidRPr="00DE79D4">
        <w:t xml:space="preserve"> </w:t>
      </w:r>
      <w:r w:rsidRPr="00DE79D4">
        <w:rPr>
          <w:rStyle w:val="Style13ptBold"/>
        </w:rPr>
        <w:t>O’Donnell 18</w:t>
      </w:r>
      <w:r w:rsidRPr="00DE79D4">
        <w:t xml:space="preserve">, creator of Conservation Institute, “WHAT HAPPENS TO THE “SPACE JUNK” THAT FALLS BACK TO </w:t>
      </w:r>
      <w:proofErr w:type="gramStart"/>
      <w:r w:rsidRPr="00DE79D4">
        <w:t>EARTH?,</w:t>
      </w:r>
      <w:proofErr w:type="gramEnd"/>
      <w:r w:rsidRPr="00DE79D4">
        <w:t>” https://ourplnt.com/space-junk-earth/#axzz5xRXia1uD</w:t>
      </w:r>
    </w:p>
    <w:p w14:paraId="2936A084" w14:textId="77777777" w:rsidR="00371900" w:rsidRPr="00B272AA" w:rsidRDefault="00371900" w:rsidP="00371900">
      <w:pPr>
        <w:rPr>
          <w:sz w:val="16"/>
        </w:rPr>
      </w:pPr>
      <w:r w:rsidRPr="00DE79D4">
        <w:rPr>
          <w:rStyle w:val="StyleUnderline"/>
        </w:rPr>
        <w:t xml:space="preserve">Second, as the orbits of </w:t>
      </w:r>
      <w:r w:rsidRPr="00B844AE">
        <w:rPr>
          <w:rStyle w:val="StyleUnderline"/>
          <w:highlight w:val="green"/>
        </w:rPr>
        <w:t>man-made debris degrade</w:t>
      </w:r>
      <w:r w:rsidRPr="00DE79D4">
        <w:rPr>
          <w:rStyle w:val="StyleUnderline"/>
        </w:rPr>
        <w:t xml:space="preserve">, and they </w:t>
      </w:r>
      <w:r w:rsidRPr="00B844AE">
        <w:rPr>
          <w:rStyle w:val="StyleUnderline"/>
          <w:highlight w:val="green"/>
        </w:rPr>
        <w:t>re-enter the earth’s atmosphere</w:t>
      </w:r>
      <w:r w:rsidRPr="00DE79D4">
        <w:rPr>
          <w:rStyle w:val="StyleUnderline"/>
        </w:rPr>
        <w:t xml:space="preserve">, </w:t>
      </w:r>
      <w:r w:rsidRPr="00B844AE">
        <w:rPr>
          <w:rStyle w:val="Emphasis"/>
          <w:highlight w:val="green"/>
        </w:rPr>
        <w:t>a shock wave occurs</w:t>
      </w:r>
      <w:r w:rsidRPr="00DE79D4">
        <w:rPr>
          <w:rStyle w:val="StyleUnderline"/>
        </w:rPr>
        <w:t xml:space="preserve"> in the upper reaches of the layer of ozone. This </w:t>
      </w:r>
      <w:r w:rsidRPr="00B844AE">
        <w:rPr>
          <w:rStyle w:val="StyleUnderline"/>
          <w:highlight w:val="green"/>
        </w:rPr>
        <w:t>physical stress</w:t>
      </w:r>
      <w:r w:rsidRPr="00DE79D4">
        <w:rPr>
          <w:rStyle w:val="StyleUnderline"/>
        </w:rPr>
        <w:t xml:space="preserve"> on the area </w:t>
      </w:r>
      <w:r w:rsidRPr="00B844AE">
        <w:rPr>
          <w:rStyle w:val="StyleUnderline"/>
          <w:highlight w:val="green"/>
        </w:rPr>
        <w:t>can be damaging</w:t>
      </w:r>
      <w:r w:rsidRPr="00DE79D4">
        <w:rPr>
          <w:rStyle w:val="StyleUnderline"/>
        </w:rPr>
        <w:t xml:space="preserve"> to the protective buffer</w:t>
      </w:r>
      <w:r w:rsidRPr="00B272AA">
        <w:rPr>
          <w:sz w:val="16"/>
        </w:rPr>
        <w:t xml:space="preserve">. </w:t>
      </w:r>
      <w:r w:rsidRPr="00DE79D4">
        <w:rPr>
          <w:rStyle w:val="StyleUnderline"/>
        </w:rPr>
        <w:t xml:space="preserve">Researchers have discovered that the impact of objects entering the atmosphere at high speed can </w:t>
      </w:r>
      <w:r w:rsidRPr="00B844AE">
        <w:rPr>
          <w:rStyle w:val="StyleUnderline"/>
          <w:highlight w:val="green"/>
        </w:rPr>
        <w:t>produce nitric oxide</w:t>
      </w:r>
      <w:r w:rsidRPr="00DE79D4">
        <w:rPr>
          <w:rStyle w:val="StyleUnderline"/>
        </w:rPr>
        <w:t xml:space="preserve"> during the rapid cooling that follows the splitting of oxygen and nitrogen</w:t>
      </w:r>
      <w:r w:rsidRPr="00B272AA">
        <w:rPr>
          <w:sz w:val="16"/>
        </w:rPr>
        <w:t xml:space="preserve">. </w:t>
      </w:r>
      <w:r w:rsidRPr="00B844AE">
        <w:rPr>
          <w:rStyle w:val="Emphasis"/>
          <w:highlight w:val="green"/>
        </w:rPr>
        <w:t>Nitric oxide is very destructive to the ozone layer</w:t>
      </w:r>
      <w:r w:rsidRPr="00B272AA">
        <w:rPr>
          <w:sz w:val="16"/>
        </w:rPr>
        <w:t xml:space="preserve">. </w:t>
      </w:r>
      <w:r w:rsidRPr="00DE79D4">
        <w:rPr>
          <w:rStyle w:val="StyleUnderline"/>
        </w:rPr>
        <w:t xml:space="preserve">Finally, though most of the debris that re-enters the earth’s atmosphere is vaporized due to the build- up of intense heat, the </w:t>
      </w:r>
      <w:r w:rsidRPr="00B844AE">
        <w:rPr>
          <w:rStyle w:val="StyleUnderline"/>
          <w:highlight w:val="green"/>
        </w:rPr>
        <w:t>chemical residue</w:t>
      </w:r>
      <w:r w:rsidRPr="00DE79D4">
        <w:rPr>
          <w:rStyle w:val="StyleUnderline"/>
        </w:rPr>
        <w:t xml:space="preserve"> of this material </w:t>
      </w:r>
      <w:r w:rsidRPr="00B844AE">
        <w:rPr>
          <w:rStyle w:val="StyleUnderline"/>
          <w:highlight w:val="green"/>
        </w:rPr>
        <w:t>can also react with the ozone and deplete it</w:t>
      </w:r>
      <w:r w:rsidRPr="00DE79D4">
        <w:rPr>
          <w:rStyle w:val="StyleUnderline"/>
        </w:rPr>
        <w:t xml:space="preserve">. </w:t>
      </w:r>
      <w:r w:rsidRPr="00B272AA">
        <w:rPr>
          <w:sz w:val="16"/>
        </w:rP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2FB8B548" w14:textId="77777777" w:rsidR="00371900" w:rsidRPr="003F2E74" w:rsidRDefault="00371900" w:rsidP="00371900">
      <w:pPr>
        <w:pStyle w:val="Heading4"/>
        <w:rPr>
          <w:rStyle w:val="Style13ptBold"/>
          <w:b/>
          <w:bCs w:val="0"/>
        </w:rPr>
      </w:pPr>
      <w:r w:rsidRPr="003F2E74">
        <w:rPr>
          <w:rStyle w:val="Style13ptBold"/>
          <w:b/>
        </w:rPr>
        <w:t>Ozone collapse causes extinction.</w:t>
      </w:r>
    </w:p>
    <w:p w14:paraId="5C0F5004" w14:textId="77777777" w:rsidR="00371900" w:rsidRPr="00E14CC9" w:rsidRDefault="00371900" w:rsidP="00371900">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527D8085" w14:textId="77777777" w:rsidR="00371900" w:rsidRPr="00E07AE1" w:rsidRDefault="00371900" w:rsidP="00371900">
      <w:pPr>
        <w:rPr>
          <w:rStyle w:val="Emphasis"/>
        </w:rPr>
      </w:pPr>
      <w:r w:rsidRPr="00E07AE1">
        <w:rPr>
          <w:rStyle w:val="StyleUnderline"/>
        </w:rPr>
        <w:t>University of Southampton researchers have delved deeper into an extinction event that occurred about 360 million years ago</w:t>
      </w:r>
      <w:r w:rsidRPr="00B844AE">
        <w:rPr>
          <w:sz w:val="14"/>
        </w:rPr>
        <w:t>. According to their research</w:t>
      </w:r>
      <w:r w:rsidRPr="00E07AE1">
        <w:rPr>
          <w:rStyle w:val="StyleUnderline"/>
        </w:rPr>
        <w:t xml:space="preserve">, </w:t>
      </w:r>
      <w:r w:rsidRPr="00E07AE1">
        <w:rPr>
          <w:rStyle w:val="Emphasis"/>
        </w:rPr>
        <w:t xml:space="preserve">the </w:t>
      </w:r>
      <w:r w:rsidRPr="00B844AE">
        <w:rPr>
          <w:rStyle w:val="Emphasis"/>
          <w:highlight w:val="green"/>
        </w:rPr>
        <w:t>ozone layer's breakdown</w:t>
      </w:r>
      <w:r w:rsidRPr="00475C49">
        <w:rPr>
          <w:rStyle w:val="Emphasis"/>
        </w:rPr>
        <w:t xml:space="preserve"> caused</w:t>
      </w:r>
      <w:r w:rsidRPr="00E07AE1">
        <w:rPr>
          <w:rStyle w:val="Emphasis"/>
        </w:rPr>
        <w:t xml:space="preserve"> by ultraviolet (</w:t>
      </w:r>
      <w:r w:rsidRPr="00B844AE">
        <w:rPr>
          <w:rStyle w:val="Emphasis"/>
          <w:highlight w:val="green"/>
        </w:rPr>
        <w:t>UV) radiation vanquished</w:t>
      </w:r>
      <w:r w:rsidRPr="00E07AE1">
        <w:rPr>
          <w:rStyle w:val="Emphasis"/>
        </w:rPr>
        <w:t xml:space="preserve"> much of the </w:t>
      </w:r>
      <w:r w:rsidRPr="00B844AE">
        <w:rPr>
          <w:rStyle w:val="Emphasis"/>
          <w:highlight w:val="green"/>
        </w:rPr>
        <w:t>Earth</w:t>
      </w:r>
      <w:r w:rsidRPr="00475C49">
        <w:rPr>
          <w:rStyle w:val="StyleUnderline"/>
        </w:rPr>
        <w:t>'s</w:t>
      </w:r>
      <w:r w:rsidRPr="00E07AE1">
        <w:rPr>
          <w:rStyle w:val="StyleUnderline"/>
        </w:rPr>
        <w:t xml:space="preserve"> marine life and greenery.</w:t>
      </w:r>
      <w:r w:rsidRPr="00B844AE">
        <w:rPr>
          <w:sz w:val="14"/>
        </w:rPr>
        <w:t xml:space="preserve"> Moreover, their discovery led to </w:t>
      </w:r>
      <w:r w:rsidRPr="00E07AE1">
        <w:rPr>
          <w:rStyle w:val="Emphasis"/>
        </w:rPr>
        <w:t xml:space="preserve">weighty indications for today's continually warming Earth. </w:t>
      </w:r>
    </w:p>
    <w:p w14:paraId="33B84AB4" w14:textId="77777777" w:rsidR="00371900" w:rsidRPr="00B844AE" w:rsidRDefault="00371900" w:rsidP="00371900">
      <w:pPr>
        <w:rPr>
          <w:sz w:val="14"/>
        </w:rPr>
      </w:pPr>
      <w:r w:rsidRPr="00B844AE">
        <w:rPr>
          <w:sz w:val="14"/>
        </w:rPr>
        <w:t>Numerous episodes of mass extinction occurred in the geological past. One of the most notorious ones caused the extinction of dinosaurs about 66 million years ago. Their destruction was believed to have been caused by an asteroid hitting the Earth.</w:t>
      </w:r>
    </w:p>
    <w:p w14:paraId="4016B3CE" w14:textId="77777777" w:rsidR="00371900" w:rsidRPr="00B844AE" w:rsidRDefault="00371900" w:rsidP="00371900">
      <w:pPr>
        <w:rPr>
          <w:sz w:val="14"/>
        </w:rPr>
      </w:pPr>
      <w:r w:rsidRPr="00B844AE">
        <w:rPr>
          <w:sz w:val="14"/>
        </w:rP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41FCCC90" w14:textId="77777777" w:rsidR="00371900" w:rsidRPr="00B844AE" w:rsidRDefault="00371900" w:rsidP="00371900">
      <w:pPr>
        <w:rPr>
          <w:sz w:val="14"/>
        </w:rPr>
      </w:pPr>
      <w:r w:rsidRPr="00E07AE1">
        <w:rPr>
          <w:rStyle w:val="StyleUnderline"/>
        </w:rPr>
        <w:t xml:space="preserve">Scientists have discovered evidence pointing to high levels of UV radiation responsible for </w:t>
      </w:r>
      <w:r w:rsidRPr="00B844AE">
        <w:rPr>
          <w:rStyle w:val="StyleUnderline"/>
          <w:highlight w:val="green"/>
        </w:rPr>
        <w:t>collapsing forest</w:t>
      </w:r>
      <w:r w:rsidRPr="00475C49">
        <w:rPr>
          <w:rStyle w:val="StyleUnderline"/>
        </w:rPr>
        <w:t xml:space="preserve"> ecosystems</w:t>
      </w:r>
      <w:r w:rsidRPr="00E07AE1">
        <w:rPr>
          <w:rStyle w:val="StyleUnderline"/>
        </w:rPr>
        <w:t xml:space="preserve"> </w:t>
      </w:r>
      <w:r w:rsidRPr="00B844AE">
        <w:rPr>
          <w:rStyle w:val="StyleUnderline"/>
          <w:highlight w:val="green"/>
        </w:rPr>
        <w:t>and</w:t>
      </w:r>
      <w:r w:rsidRPr="00E07AE1">
        <w:rPr>
          <w:rStyle w:val="StyleUnderline"/>
        </w:rPr>
        <w:t xml:space="preserve"> killing off </w:t>
      </w:r>
      <w:r w:rsidRPr="00B844AE">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rsidRPr="00B844AE">
        <w:rPr>
          <w:sz w:val="14"/>
        </w:rPr>
        <w:t>.</w:t>
      </w:r>
    </w:p>
    <w:p w14:paraId="1A408B47" w14:textId="77777777" w:rsidR="00371900" w:rsidRPr="00E07AE1" w:rsidRDefault="00371900" w:rsidP="00371900">
      <w:pPr>
        <w:rPr>
          <w:rStyle w:val="Emphasis"/>
        </w:rPr>
      </w:pPr>
      <w:r w:rsidRPr="00E07AE1">
        <w:rPr>
          <w:rStyle w:val="StyleUnderline"/>
        </w:rPr>
        <w:lastRenderedPageBreak/>
        <w:t xml:space="preserve">Their research revealed that warming temperatures after an intense ice age could have caused the ozone to collapse. The </w:t>
      </w:r>
      <w:r w:rsidRPr="00E07AE1">
        <w:rPr>
          <w:rStyle w:val="Emphasis"/>
        </w:rPr>
        <w:t xml:space="preserve">researchers suggest that the </w:t>
      </w:r>
      <w:r w:rsidRPr="00B844AE">
        <w:rPr>
          <w:rStyle w:val="Emphasis"/>
          <w:highlight w:val="green"/>
        </w:rPr>
        <w:t>Earth might</w:t>
      </w:r>
      <w:r w:rsidRPr="00E07AE1">
        <w:rPr>
          <w:rStyle w:val="Emphasis"/>
        </w:rPr>
        <w:t xml:space="preserve"> possibly </w:t>
      </w:r>
      <w:r w:rsidRPr="00B844AE">
        <w:rPr>
          <w:rStyle w:val="Emphasis"/>
          <w:highlight w:val="green"/>
        </w:rPr>
        <w:t>reach comparable temperatures</w:t>
      </w:r>
      <w:r w:rsidRPr="00E07AE1">
        <w:rPr>
          <w:rStyle w:val="Emphasis"/>
        </w:rPr>
        <w:t>, thus might face the same consequences that occurred in the past.</w:t>
      </w:r>
    </w:p>
    <w:p w14:paraId="392BE9E7" w14:textId="77777777" w:rsidR="00371900" w:rsidRPr="00B844AE" w:rsidRDefault="00371900" w:rsidP="00371900">
      <w:pPr>
        <w:rPr>
          <w:sz w:val="14"/>
        </w:rPr>
      </w:pPr>
      <w:r w:rsidRPr="00B844AE">
        <w:rPr>
          <w:sz w:val="14"/>
        </w:rP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64B904DA" w14:textId="77777777" w:rsidR="00371900" w:rsidRPr="00B844AE" w:rsidRDefault="00371900" w:rsidP="00371900">
      <w:pPr>
        <w:rPr>
          <w:sz w:val="14"/>
        </w:rPr>
      </w:pPr>
      <w:r w:rsidRPr="00B844AE">
        <w:rPr>
          <w:sz w:val="14"/>
        </w:rP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28FC1968" w14:textId="77777777" w:rsidR="00371900" w:rsidRPr="00B844AE" w:rsidRDefault="00371900" w:rsidP="00371900">
      <w:pPr>
        <w:rPr>
          <w:sz w:val="14"/>
        </w:rPr>
      </w:pPr>
      <w:r w:rsidRPr="00B844AE">
        <w:rPr>
          <w:sz w:val="14"/>
        </w:rP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6A676812" w14:textId="77777777" w:rsidR="00371900" w:rsidRPr="00B844AE" w:rsidRDefault="00371900" w:rsidP="00371900">
      <w:pPr>
        <w:rPr>
          <w:sz w:val="14"/>
        </w:rPr>
      </w:pPr>
      <w:r w:rsidRPr="00B844AE">
        <w:rPr>
          <w:sz w:val="14"/>
        </w:rPr>
        <w:t xml:space="preserve">According to the researchers, </w:t>
      </w:r>
      <w:r w:rsidRPr="00E07AE1">
        <w:rPr>
          <w:rStyle w:val="Emphasis"/>
        </w:rPr>
        <w:t>the spikes were due to UV radiation damaging their DNA</w:t>
      </w:r>
      <w:r w:rsidRPr="00B844AE">
        <w:rPr>
          <w:sz w:val="14"/>
        </w:rPr>
        <w:t>. Furthermore, they found that many spores had dark pigmented walls. These walls were thought to be a protective 'shield' against the increasing and damaging UV levels.</w:t>
      </w:r>
    </w:p>
    <w:p w14:paraId="1C106AB6" w14:textId="77777777" w:rsidR="00371900" w:rsidRPr="00E14CC9" w:rsidRDefault="00371900" w:rsidP="00371900">
      <w:pPr>
        <w:rPr>
          <w:rStyle w:val="StyleUnderline"/>
        </w:rPr>
      </w:pPr>
      <w:r w:rsidRPr="00B844AE">
        <w:rPr>
          <w:sz w:val="14"/>
        </w:rPr>
        <w:t xml:space="preserve">From their findings, the scientists </w:t>
      </w:r>
      <w:r w:rsidRPr="00E07AE1">
        <w:rPr>
          <w:rStyle w:val="StyleUnderline"/>
        </w:rPr>
        <w:t>have concluded that during a time of expeditious global warming, the ozone layer collapsed for a short while.</w:t>
      </w:r>
      <w:r w:rsidRPr="00B844AE">
        <w:rPr>
          <w:sz w:val="14"/>
        </w:rPr>
        <w:t xml:space="preserve"> Moreover, </w:t>
      </w:r>
      <w:r w:rsidRPr="00E14CC9">
        <w:rPr>
          <w:rStyle w:val="Emphasis"/>
        </w:rPr>
        <w:t xml:space="preserve">the ozone collapse exposed life on Earth to </w:t>
      </w:r>
      <w:r w:rsidRPr="00B844AE">
        <w:rPr>
          <w:rStyle w:val="Emphasis"/>
          <w:highlight w:val="green"/>
        </w:rPr>
        <w:t>harmful UV radiation</w:t>
      </w:r>
      <w:r w:rsidRPr="00E14CC9">
        <w:rPr>
          <w:rStyle w:val="Emphasis"/>
        </w:rPr>
        <w:t xml:space="preserve"> levels and, therefore, </w:t>
      </w:r>
      <w:r w:rsidRPr="00B844AE">
        <w:rPr>
          <w:rStyle w:val="Emphasis"/>
          <w:highlight w:val="green"/>
        </w:rPr>
        <w:t>triggered a mass extinction</w:t>
      </w:r>
      <w:r w:rsidRPr="00E14CC9">
        <w:rPr>
          <w:rStyle w:val="Emphasis"/>
        </w:rPr>
        <w:t xml:space="preserve"> event.</w:t>
      </w:r>
      <w:r w:rsidRPr="00B844AE">
        <w:rPr>
          <w:sz w:val="14"/>
        </w:rPr>
        <w:t xml:space="preserve"> </w:t>
      </w:r>
      <w:r w:rsidRPr="00E14CC9">
        <w:rPr>
          <w:rStyle w:val="StyleUnderline"/>
        </w:rPr>
        <w:t>This affected life on land and in shallow water at the Devonian-Carboniferous boundary.</w:t>
      </w:r>
    </w:p>
    <w:p w14:paraId="3CDA785F" w14:textId="77777777" w:rsidR="00371900" w:rsidRPr="00E07AE1" w:rsidRDefault="00371900" w:rsidP="00371900">
      <w:pPr>
        <w:rPr>
          <w:rStyle w:val="Emphasis"/>
        </w:rPr>
      </w:pPr>
      <w:r w:rsidRPr="00E07AE1">
        <w:rPr>
          <w:rStyle w:val="Emphasis"/>
        </w:rPr>
        <w:t>From Climate Change to Climate Emergency</w:t>
      </w:r>
    </w:p>
    <w:p w14:paraId="2448AD74" w14:textId="77777777" w:rsidR="00371900" w:rsidRPr="00E07AE1" w:rsidRDefault="00371900" w:rsidP="00371900">
      <w:pPr>
        <w:rPr>
          <w:rStyle w:val="StyleUnderline"/>
        </w:rPr>
      </w:pPr>
      <w:r w:rsidRPr="00B844AE">
        <w:rPr>
          <w:sz w:val="14"/>
        </w:rP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rsidRPr="00B844AE">
        <w:rPr>
          <w:sz w:val="14"/>
        </w:rPr>
        <w:t xml:space="preserve"> He adds that they have seen this </w:t>
      </w:r>
      <w:r w:rsidRPr="00E07AE1">
        <w:rPr>
          <w:rStyle w:val="StyleUnderline"/>
        </w:rPr>
        <w:t xml:space="preserve">pattern in the past, where a stimulant or impetus was unnecessary for the phenomenon to kick in. </w:t>
      </w:r>
    </w:p>
    <w:p w14:paraId="133305EC" w14:textId="77777777" w:rsidR="00371900" w:rsidRPr="00B844AE" w:rsidRDefault="00371900" w:rsidP="00371900">
      <w:pPr>
        <w:rPr>
          <w:b/>
          <w:iCs/>
          <w:u w:val="single"/>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rsidRPr="00B844AE">
        <w:rPr>
          <w:sz w:val="14"/>
        </w:rPr>
        <w:t xml:space="preserve">. Furthermore, they say it is possible that </w:t>
      </w:r>
      <w:r w:rsidRPr="00E07AE1">
        <w:rPr>
          <w:rStyle w:val="Emphasis"/>
        </w:rPr>
        <w:t xml:space="preserve">a </w:t>
      </w:r>
      <w:r w:rsidRPr="00475C49">
        <w:rPr>
          <w:rStyle w:val="Emphasis"/>
        </w:rPr>
        <w:t xml:space="preserve">similar </w:t>
      </w:r>
      <w:r w:rsidRPr="00B844AE">
        <w:rPr>
          <w:rStyle w:val="Emphasis"/>
          <w:highlight w:val="green"/>
        </w:rPr>
        <w:t xml:space="preserve">collapse of the ozone layer </w:t>
      </w:r>
      <w:r w:rsidRPr="00475C49">
        <w:rPr>
          <w:rStyle w:val="Emphasis"/>
        </w:rPr>
        <w:t>could</w:t>
      </w:r>
      <w:r w:rsidRPr="00E07AE1">
        <w:rPr>
          <w:rStyle w:val="Emphasis"/>
        </w:rPr>
        <w:t xml:space="preserve"> occur again, </w:t>
      </w:r>
      <w:r w:rsidRPr="00B844AE">
        <w:rPr>
          <w:rStyle w:val="Emphasis"/>
          <w:highlight w:val="green"/>
        </w:rPr>
        <w:t>dangerously exposing</w:t>
      </w:r>
      <w:r w:rsidRPr="00E07AE1">
        <w:rPr>
          <w:rStyle w:val="Emphasis"/>
        </w:rPr>
        <w:t xml:space="preserve"> surface and shallow sea life to harmful </w:t>
      </w:r>
      <w:r w:rsidRPr="00B844AE">
        <w:rPr>
          <w:rStyle w:val="Emphasis"/>
          <w:highlight w:val="green"/>
        </w:rPr>
        <w:t>radiation</w:t>
      </w:r>
      <w:r w:rsidRPr="00E07AE1">
        <w:rPr>
          <w:rStyle w:val="Emphasis"/>
        </w:rPr>
        <w:t xml:space="preserve">. </w:t>
      </w:r>
    </w:p>
    <w:p w14:paraId="2776ECDA" w14:textId="77777777" w:rsidR="00371900" w:rsidRPr="004B3D48" w:rsidRDefault="00371900" w:rsidP="00371900">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186930ED" w14:textId="77777777" w:rsidR="00371900" w:rsidRPr="004B3D48" w:rsidRDefault="00371900" w:rsidP="00371900">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3" w:history="1">
        <w:r w:rsidRPr="004B3D48">
          <w:rPr>
            <w:rStyle w:val="Hyperlink"/>
          </w:rPr>
          <w:t>https://www.iss.europa.eu/content/space-security-europe</w:t>
        </w:r>
      </w:hyperlink>
      <w:r w:rsidRPr="004B3D48">
        <w:t>, accessed 7-10-2019) bm</w:t>
      </w:r>
    </w:p>
    <w:p w14:paraId="1686C3C0" w14:textId="77777777" w:rsidR="00371900" w:rsidRPr="00283EEC" w:rsidRDefault="00371900" w:rsidP="00371900">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proofErr w:type="gramStart"/>
      <w:r w:rsidRPr="00283EEC">
        <w:rPr>
          <w:rStyle w:val="StyleUnderline"/>
        </w:rPr>
        <w:t>systems</w:t>
      </w:r>
      <w:proofErr w:type="gramEnd"/>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4B105373" w14:textId="77777777" w:rsidR="00371900" w:rsidRPr="00966BE3" w:rsidRDefault="00371900" w:rsidP="00371900">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 xml:space="preserve">and the fight against </w:t>
      </w:r>
      <w:proofErr w:type="spellStart"/>
      <w:r w:rsidRPr="00966BE3">
        <w:rPr>
          <w:sz w:val="14"/>
        </w:rPr>
        <w:t>organised</w:t>
      </w:r>
      <w:proofErr w:type="spellEnd"/>
      <w:r w:rsidRPr="00966BE3">
        <w:rPr>
          <w:sz w:val="14"/>
        </w:rPr>
        <w:t xml:space="preserve">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w:t>
      </w:r>
      <w:proofErr w:type="spellStart"/>
      <w:r w:rsidRPr="00B844AE">
        <w:rPr>
          <w:rStyle w:val="StyleUnderline"/>
          <w:highlight w:val="green"/>
        </w:rPr>
        <w:lastRenderedPageBreak/>
        <w:t>synchronisation</w:t>
      </w:r>
      <w:proofErr w:type="spellEnd"/>
      <w:r w:rsidRPr="00B844AE">
        <w:rPr>
          <w:rStyle w:val="StyleUnderline"/>
          <w:highlight w:val="green"/>
        </w:rPr>
        <w:t xml:space="preserve">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4C5E2D2E" w14:textId="77777777" w:rsidR="00371900" w:rsidRPr="00283EEC" w:rsidRDefault="00371900" w:rsidP="00371900">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w:t>
      </w:r>
      <w:proofErr w:type="gramStart"/>
      <w:r w:rsidRPr="00283EEC">
        <w:rPr>
          <w:sz w:val="8"/>
          <w:szCs w:val="8"/>
        </w:rPr>
        <w:t>positioning</w:t>
      </w:r>
      <w:proofErr w:type="gramEnd"/>
      <w:r w:rsidRPr="00283EEC">
        <w:rPr>
          <w:sz w:val="8"/>
          <w:szCs w:val="8"/>
        </w:rPr>
        <w:t xml:space="preserve">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53F825B6" w14:textId="77777777" w:rsidR="00371900" w:rsidRDefault="00371900" w:rsidP="00371900">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w:t>
      </w:r>
      <w:proofErr w:type="spellStart"/>
      <w:r w:rsidRPr="00966BE3">
        <w:rPr>
          <w:sz w:val="14"/>
        </w:rPr>
        <w:t>OneWeb</w:t>
      </w:r>
      <w:proofErr w:type="spellEnd"/>
      <w:r w:rsidRPr="00966BE3">
        <w:rPr>
          <w:sz w:val="14"/>
        </w:rPr>
        <w:t xml:space="preserve"> and Steam mega-constellations for global internet broadband service. </w:t>
      </w:r>
      <w:r w:rsidRPr="004B3D48">
        <w:rPr>
          <w:rStyle w:val="StyleUnderline"/>
        </w:rPr>
        <w:t>Advances in small satellite capabilities and in launch technology</w:t>
      </w:r>
      <w:r w:rsidRPr="00966BE3">
        <w:rPr>
          <w:sz w:val="14"/>
        </w:rPr>
        <w:t xml:space="preserve"> (</w:t>
      </w:r>
      <w:proofErr w:type="gramStart"/>
      <w:r w:rsidRPr="00966BE3">
        <w:rPr>
          <w:sz w:val="14"/>
        </w:rPr>
        <w:t>e.g.</w:t>
      </w:r>
      <w:proofErr w:type="gramEnd"/>
      <w:r w:rsidRPr="00966BE3">
        <w:rPr>
          <w:sz w:val="14"/>
        </w:rPr>
        <w:t xml:space="preserve">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w:t>
      </w:r>
      <w:proofErr w:type="gramStart"/>
      <w:r w:rsidRPr="00966BE3">
        <w:rPr>
          <w:sz w:val="14"/>
        </w:rPr>
        <w:t>3 .</w:t>
      </w:r>
      <w:proofErr w:type="gramEnd"/>
      <w:r w:rsidRPr="00966BE3">
        <w:rPr>
          <w:sz w:val="14"/>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in order to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71CB9573" w14:textId="77777777" w:rsidR="00371900" w:rsidRPr="00452115" w:rsidRDefault="00371900" w:rsidP="00371900">
      <w:pPr>
        <w:pStyle w:val="Heading4"/>
      </w:pPr>
      <w:r>
        <w:t xml:space="preserve">Grid security is an </w:t>
      </w:r>
      <w:r w:rsidRPr="0008456F">
        <w:rPr>
          <w:u w:val="single"/>
        </w:rPr>
        <w:t>existential risk factor</w:t>
      </w:r>
      <w:r>
        <w:t>.</w:t>
      </w:r>
    </w:p>
    <w:p w14:paraId="2A3150EB" w14:textId="77777777" w:rsidR="00371900" w:rsidRPr="0041280F" w:rsidRDefault="00371900" w:rsidP="00371900">
      <w:proofErr w:type="spellStart"/>
      <w:r w:rsidRPr="0041280F">
        <w:rPr>
          <w:rStyle w:val="Style13ptBold"/>
        </w:rPr>
        <w:t>Denkenberger</w:t>
      </w:r>
      <w:proofErr w:type="spellEnd"/>
      <w:r w:rsidRPr="0041280F">
        <w:rPr>
          <w:rStyle w:val="Style13ptBold"/>
        </w:rPr>
        <w:t xml:space="preserve"> 21</w:t>
      </w:r>
      <w:r>
        <w:t xml:space="preserve"> – D</w:t>
      </w:r>
      <w:r w:rsidRPr="0041280F">
        <w:t xml:space="preserve">avid </w:t>
      </w:r>
      <w:proofErr w:type="spellStart"/>
      <w:r w:rsidRPr="0041280F">
        <w:t>Denkenberger</w:t>
      </w:r>
      <w:proofErr w:type="spellEnd"/>
      <w:r w:rsidRPr="0041280F">
        <w:t>, Anders Sandberg, Ross John Tieman</w:t>
      </w:r>
      <w:r>
        <w:t>, and</w:t>
      </w:r>
      <w:r w:rsidRPr="0041280F">
        <w:t xml:space="preserve"> Joshua M. Pearce</w:t>
      </w:r>
      <w:r>
        <w:t>, *A</w:t>
      </w:r>
      <w:r w:rsidRPr="0041280F">
        <w:t>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 Recut Justin</w:t>
      </w:r>
    </w:p>
    <w:p w14:paraId="40FA0FD4" w14:textId="77777777" w:rsidR="00371900" w:rsidRPr="00452115" w:rsidRDefault="00371900" w:rsidP="00371900">
      <w:pPr>
        <w:rPr>
          <w:u w:val="single"/>
        </w:rPr>
      </w:pPr>
      <w:r w:rsidRPr="00B844AE">
        <w:rPr>
          <w:highlight w:val="green"/>
          <w:u w:val="single"/>
        </w:rPr>
        <w:t>Civilization relies on</w:t>
      </w:r>
      <w:r w:rsidRPr="00452115">
        <w:rPr>
          <w:u w:val="single"/>
        </w:rPr>
        <w:t xml:space="preserve"> a </w:t>
      </w:r>
      <w:r w:rsidRPr="00966BE3">
        <w:rPr>
          <w:rStyle w:val="Emphasis"/>
        </w:rPr>
        <w:t>network</w:t>
      </w:r>
      <w:r w:rsidRPr="00452115">
        <w:rPr>
          <w:u w:val="single"/>
        </w:rPr>
        <w:t xml:space="preserve"> of highly </w:t>
      </w:r>
      <w:r w:rsidRPr="00966BE3">
        <w:rPr>
          <w:rStyle w:val="Emphasis"/>
        </w:rPr>
        <w:t>interdependent</w:t>
      </w:r>
      <w:r w:rsidRPr="00452115">
        <w:rPr>
          <w:u w:val="single"/>
        </w:rPr>
        <w:t xml:space="preserve"> critical </w:t>
      </w:r>
      <w:r w:rsidRPr="00B844AE">
        <w:rPr>
          <w:rStyle w:val="Emphasis"/>
          <w:highlight w:val="green"/>
        </w:rPr>
        <w:t>infrastructure</w:t>
      </w:r>
      <w:r w:rsidRPr="00452115">
        <w:rPr>
          <w:sz w:val="14"/>
        </w:rPr>
        <w:t xml:space="preserve"> (CI) </w:t>
      </w:r>
      <w:r w:rsidRPr="00B844AE">
        <w:rPr>
          <w:highlight w:val="green"/>
          <w:u w:val="single"/>
        </w:rPr>
        <w:t>to provide</w:t>
      </w:r>
      <w:r w:rsidRPr="00452115">
        <w:rPr>
          <w:u w:val="single"/>
        </w:rPr>
        <w:t xml:space="preserve"> </w:t>
      </w:r>
      <w:r w:rsidRPr="00966BE3">
        <w:rPr>
          <w:rStyle w:val="Emphasis"/>
        </w:rPr>
        <w:t>basic</w:t>
      </w:r>
      <w:r w:rsidRPr="00452115">
        <w:rPr>
          <w:u w:val="single"/>
        </w:rPr>
        <w:t xml:space="preserve"> </w:t>
      </w:r>
      <w:r w:rsidRPr="00B844AE">
        <w:rPr>
          <w:rStyle w:val="Emphasis"/>
          <w:highlight w:val="green"/>
        </w:rPr>
        <w:t>necessities</w:t>
      </w:r>
      <w:r w:rsidRPr="00452115">
        <w:rPr>
          <w:u w:val="single"/>
        </w:rPr>
        <w:t xml:space="preserve"> (</w:t>
      </w:r>
      <w:r w:rsidRPr="00966BE3">
        <w:rPr>
          <w:rStyle w:val="Emphasis"/>
        </w:rPr>
        <w:t>water</w:t>
      </w:r>
      <w:r w:rsidRPr="00452115">
        <w:rPr>
          <w:u w:val="single"/>
        </w:rPr>
        <w:t xml:space="preserve">, </w:t>
      </w:r>
      <w:r w:rsidRPr="00966BE3">
        <w:rPr>
          <w:rStyle w:val="Emphasis"/>
        </w:rPr>
        <w:t>food</w:t>
      </w:r>
      <w:r w:rsidRPr="00452115">
        <w:rPr>
          <w:u w:val="single"/>
        </w:rPr>
        <w:t xml:space="preserve">, </w:t>
      </w:r>
      <w:r w:rsidRPr="00966BE3">
        <w:rPr>
          <w:rStyle w:val="Emphasis"/>
        </w:rPr>
        <w:t>shelter</w:t>
      </w:r>
      <w:r w:rsidRPr="00452115">
        <w:rPr>
          <w:u w:val="single"/>
        </w:rPr>
        <w:t xml:space="preserve">, basic </w:t>
      </w:r>
      <w:r w:rsidRPr="00966BE3">
        <w:rPr>
          <w:rStyle w:val="Emphasis"/>
        </w:rPr>
        <w:t>goods</w:t>
      </w:r>
      <w:r w:rsidRPr="00452115">
        <w:rPr>
          <w:u w:val="single"/>
        </w:rPr>
        <w:t>)</w:t>
      </w:r>
      <w:r w:rsidRPr="00452115">
        <w:rPr>
          <w:sz w:val="14"/>
        </w:rPr>
        <w:t xml:space="preserve">, as well as complex items (computers, cars, space shuttles) </w:t>
      </w:r>
      <w:r w:rsidRPr="00B844AE">
        <w:rPr>
          <w:highlight w:val="green"/>
          <w:u w:val="single"/>
        </w:rPr>
        <w:t xml:space="preserve">and </w:t>
      </w:r>
      <w:r w:rsidRPr="00B844AE">
        <w:rPr>
          <w:rStyle w:val="Emphasis"/>
          <w:highlight w:val="green"/>
        </w:rPr>
        <w:t>services</w:t>
      </w:r>
      <w:r w:rsidRPr="00452115">
        <w:rPr>
          <w:u w:val="single"/>
        </w:rPr>
        <w:t xml:space="preserve"> (the </w:t>
      </w:r>
      <w:r w:rsidRPr="00966BE3">
        <w:rPr>
          <w:rStyle w:val="Emphasis"/>
        </w:rPr>
        <w:t>internet</w:t>
      </w:r>
      <w:r w:rsidRPr="00452115">
        <w:rPr>
          <w:u w:val="single"/>
        </w:rPr>
        <w:t xml:space="preserve">, </w:t>
      </w:r>
      <w:r w:rsidRPr="00966BE3">
        <w:rPr>
          <w:rStyle w:val="Emphasis"/>
        </w:rPr>
        <w:t>cloud</w:t>
      </w:r>
      <w:r w:rsidRPr="00452115">
        <w:rPr>
          <w:u w:val="single"/>
        </w:rPr>
        <w:t xml:space="preserve"> </w:t>
      </w:r>
      <w:r w:rsidRPr="00966BE3">
        <w:rPr>
          <w:rStyle w:val="Emphasis"/>
        </w:rPr>
        <w:t>computing</w:t>
      </w:r>
      <w:r w:rsidRPr="00452115">
        <w:rPr>
          <w:u w:val="single"/>
        </w:rPr>
        <w:t xml:space="preserve">, </w:t>
      </w:r>
      <w:r w:rsidRPr="00966BE3">
        <w:rPr>
          <w:rStyle w:val="Emphasis"/>
        </w:rPr>
        <w:t>global</w:t>
      </w:r>
      <w:r w:rsidRPr="00452115">
        <w:rPr>
          <w:u w:val="single"/>
        </w:rPr>
        <w:t xml:space="preserve"> </w:t>
      </w:r>
      <w:r w:rsidRPr="00966BE3">
        <w:rPr>
          <w:rStyle w:val="Emphasis"/>
        </w:rPr>
        <w:t>supply</w:t>
      </w:r>
      <w:r w:rsidRPr="00452115">
        <w:rPr>
          <w:u w:val="single"/>
        </w:rPr>
        <w:t xml:space="preserve"> </w:t>
      </w:r>
      <w:r w:rsidRPr="00966BE3">
        <w:rPr>
          <w:rStyle w:val="Emphasis"/>
        </w:rPr>
        <w:t>chains</w:t>
      </w:r>
      <w:r w:rsidRPr="00452115">
        <w:rPr>
          <w:u w:val="single"/>
        </w:rPr>
        <w:t xml:space="preserve">), henceforth referred to as </w:t>
      </w:r>
      <w:r w:rsidRPr="00966BE3">
        <w:rPr>
          <w:rStyle w:val="Emphasis"/>
        </w:rPr>
        <w:t>industry</w:t>
      </w:r>
      <w:r w:rsidRPr="00452115">
        <w:rPr>
          <w:u w:val="single"/>
        </w:rPr>
        <w:t xml:space="preserve">. Electricity and the electrical </w:t>
      </w:r>
      <w:r w:rsidRPr="00B844AE">
        <w:rPr>
          <w:highlight w:val="green"/>
          <w:u w:val="single"/>
        </w:rPr>
        <w:t>infrastructure</w:t>
      </w:r>
      <w:r w:rsidRPr="00452115">
        <w:rPr>
          <w:u w:val="single"/>
        </w:rPr>
        <w:t xml:space="preserve"> that distributes it plays an </w:t>
      </w:r>
      <w:r w:rsidRPr="00966BE3">
        <w:rPr>
          <w:rStyle w:val="Emphasis"/>
        </w:rPr>
        <w:t>important</w:t>
      </w:r>
      <w:r w:rsidRPr="00452115">
        <w:rPr>
          <w:u w:val="single"/>
        </w:rPr>
        <w:t xml:space="preserve"> </w:t>
      </w:r>
      <w:r w:rsidRPr="00966BE3">
        <w:rPr>
          <w:rStyle w:val="Emphasis"/>
        </w:rPr>
        <w:t>role</w:t>
      </w:r>
      <w:r w:rsidRPr="00452115">
        <w:rPr>
          <w:u w:val="single"/>
        </w:rPr>
        <w:t xml:space="preserve"> within industry, providing a convenient means </w:t>
      </w:r>
      <w:r w:rsidRPr="00287BE6">
        <w:rPr>
          <w:u w:val="single"/>
        </w:rPr>
        <w:t xml:space="preserve">to distribute energy able to be converted into </w:t>
      </w:r>
      <w:r w:rsidRPr="00287BE6">
        <w:rPr>
          <w:rStyle w:val="Emphasis"/>
        </w:rPr>
        <w:t>various</w:t>
      </w:r>
      <w:r w:rsidRPr="00287BE6">
        <w:rPr>
          <w:u w:val="single"/>
        </w:rPr>
        <w:t xml:space="preserve"> forms of useful work</w:t>
      </w:r>
      <w:r w:rsidRPr="00287BE6">
        <w:rPr>
          <w:sz w:val="14"/>
        </w:rPr>
        <w:t xml:space="preserve">. Electricity is one component of industry albeit a critical one. </w:t>
      </w:r>
      <w:r w:rsidRPr="00287BE6">
        <w:rPr>
          <w:u w:val="single"/>
        </w:rPr>
        <w:t xml:space="preserve">Industry provides the means to </w:t>
      </w:r>
      <w:r w:rsidRPr="00B844AE">
        <w:rPr>
          <w:rStyle w:val="Emphasis"/>
          <w:highlight w:val="green"/>
        </w:rPr>
        <w:t>sustain</w:t>
      </w:r>
      <w:r w:rsidRPr="00452115">
        <w:rPr>
          <w:u w:val="single"/>
        </w:rPr>
        <w:t xml:space="preserve"> </w:t>
      </w:r>
      <w:r w:rsidRPr="00966BE3">
        <w:rPr>
          <w:rStyle w:val="Emphasis"/>
        </w:rPr>
        <w:t>advanced</w:t>
      </w:r>
      <w:r w:rsidRPr="00452115">
        <w:rPr>
          <w:u w:val="single"/>
        </w:rPr>
        <w:t xml:space="preserve"> </w:t>
      </w:r>
      <w:r w:rsidRPr="00B844AE">
        <w:rPr>
          <w:rStyle w:val="Emphasis"/>
          <w:highlight w:val="green"/>
        </w:rPr>
        <w:t>civilization</w:t>
      </w:r>
      <w:r w:rsidRPr="00452115">
        <w:rPr>
          <w:u w:val="single"/>
        </w:rPr>
        <w:t xml:space="preserve"> structures and</w:t>
      </w:r>
      <w:r w:rsidRPr="00452115">
        <w:rPr>
          <w:sz w:val="14"/>
        </w:rPr>
        <w:t xml:space="preserve"> the citizens that inhabit them. </w:t>
      </w:r>
      <w:r w:rsidRPr="00452115">
        <w:rPr>
          <w:u w:val="single"/>
        </w:rPr>
        <w:t xml:space="preserve">These structures play a critical role in realizing various futures by </w:t>
      </w:r>
      <w:r w:rsidRPr="00B844AE">
        <w:rPr>
          <w:highlight w:val="green"/>
          <w:u w:val="single"/>
        </w:rPr>
        <w:t>allowing humanity to</w:t>
      </w:r>
      <w:r w:rsidRPr="00452115">
        <w:rPr>
          <w:u w:val="single"/>
        </w:rPr>
        <w:t xml:space="preserve"> </w:t>
      </w:r>
      <w:r w:rsidRPr="00966BE3">
        <w:rPr>
          <w:rStyle w:val="Emphasis"/>
        </w:rPr>
        <w:t>discover</w:t>
      </w:r>
      <w:r w:rsidRPr="00452115">
        <w:rPr>
          <w:u w:val="single"/>
        </w:rPr>
        <w:t xml:space="preserve"> and </w:t>
      </w:r>
      <w:r w:rsidRPr="00B844AE">
        <w:rPr>
          <w:rStyle w:val="Emphasis"/>
          <w:highlight w:val="green"/>
        </w:rPr>
        <w:t>utilize</w:t>
      </w:r>
      <w:r w:rsidRPr="00452115">
        <w:rPr>
          <w:u w:val="single"/>
        </w:rPr>
        <w:t xml:space="preserve"> new </w:t>
      </w:r>
      <w:r w:rsidRPr="00B844AE">
        <w:rPr>
          <w:highlight w:val="green"/>
          <w:u w:val="single"/>
        </w:rPr>
        <w:t>resources, adapt</w:t>
      </w:r>
      <w:r w:rsidRPr="00452115">
        <w:rPr>
          <w:u w:val="single"/>
        </w:rPr>
        <w:t xml:space="preserve"> to </w:t>
      </w:r>
      <w:r w:rsidRPr="00966BE3">
        <w:rPr>
          <w:rStyle w:val="Emphasis"/>
        </w:rPr>
        <w:t>various</w:t>
      </w:r>
      <w:r w:rsidRPr="00452115">
        <w:rPr>
          <w:u w:val="single"/>
        </w:rPr>
        <w:t xml:space="preserve"> environments, </w:t>
      </w:r>
      <w:r w:rsidRPr="00B844AE">
        <w:rPr>
          <w:highlight w:val="green"/>
          <w:u w:val="single"/>
        </w:rPr>
        <w:t xml:space="preserve">and </w:t>
      </w:r>
      <w:r w:rsidRPr="00B844AE">
        <w:rPr>
          <w:rStyle w:val="Emphasis"/>
          <w:highlight w:val="green"/>
        </w:rPr>
        <w:t>resist</w:t>
      </w:r>
      <w:r w:rsidRPr="00452115">
        <w:rPr>
          <w:u w:val="single"/>
        </w:rPr>
        <w:t xml:space="preserve"> natural </w:t>
      </w:r>
      <w:r w:rsidRPr="00287BE6">
        <w:rPr>
          <w:u w:val="single"/>
        </w:rPr>
        <w:t>stressors</w:t>
      </w:r>
      <w:r w:rsidRPr="00452115">
        <w:rPr>
          <w:u w:val="single"/>
        </w:rPr>
        <w:t>.</w:t>
      </w:r>
    </w:p>
    <w:p w14:paraId="543E044B" w14:textId="77777777" w:rsidR="00371900" w:rsidRPr="00452115" w:rsidRDefault="00371900" w:rsidP="00371900">
      <w:pPr>
        <w:rPr>
          <w:sz w:val="14"/>
        </w:rPr>
      </w:pPr>
      <w:r w:rsidRPr="00452115">
        <w:rPr>
          <w:sz w:val="14"/>
        </w:rPr>
        <w:t xml:space="preserve">Though industry is capable of resisting small stressors, </w:t>
      </w:r>
      <w:r w:rsidRPr="00452115">
        <w:rPr>
          <w:u w:val="single"/>
        </w:rPr>
        <w:t xml:space="preserve">a sufficiently large event can </w:t>
      </w:r>
      <w:r w:rsidRPr="00966BE3">
        <w:rPr>
          <w:rStyle w:val="Emphasis"/>
        </w:rPr>
        <w:t>precipitate</w:t>
      </w:r>
      <w:r w:rsidRPr="00452115">
        <w:rPr>
          <w:u w:val="single"/>
        </w:rPr>
        <w:t xml:space="preserve"> </w:t>
      </w:r>
      <w:r w:rsidRPr="00B844AE">
        <w:rPr>
          <w:rStyle w:val="Emphasis"/>
          <w:highlight w:val="green"/>
        </w:rPr>
        <w:t>cascading</w:t>
      </w:r>
      <w:r w:rsidRPr="00B844AE">
        <w:rPr>
          <w:highlight w:val="green"/>
          <w:u w:val="single"/>
        </w:rPr>
        <w:t xml:space="preserve"> </w:t>
      </w:r>
      <w:r w:rsidRPr="00B844AE">
        <w:rPr>
          <w:rStyle w:val="Emphasis"/>
          <w:highlight w:val="green"/>
        </w:rPr>
        <w:t>failure</w:t>
      </w:r>
      <w:r w:rsidRPr="00B844AE">
        <w:rPr>
          <w:highlight w:val="green"/>
          <w:u w:val="single"/>
        </w:rPr>
        <w:t xml:space="preserve"> </w:t>
      </w:r>
      <w:r w:rsidRPr="00287BE6">
        <w:rPr>
          <w:u w:val="single"/>
        </w:rPr>
        <w:t>of CI systems</w:t>
      </w:r>
      <w:r w:rsidRPr="00452115">
        <w:rPr>
          <w:u w:val="single"/>
        </w:rPr>
        <w:t xml:space="preserve">, resulting in a </w:t>
      </w:r>
      <w:r w:rsidRPr="00B844AE">
        <w:rPr>
          <w:rStyle w:val="Emphasis"/>
          <w:highlight w:val="green"/>
        </w:rPr>
        <w:t>collapse</w:t>
      </w:r>
      <w:r w:rsidRPr="00452115">
        <w:rPr>
          <w:u w:val="single"/>
        </w:rPr>
        <w:t xml:space="preserve"> of </w:t>
      </w:r>
      <w:r w:rsidRPr="00B844AE">
        <w:rPr>
          <w:highlight w:val="green"/>
          <w:u w:val="single"/>
        </w:rPr>
        <w:t>industry</w:t>
      </w:r>
      <w:r w:rsidRPr="00452115">
        <w:rPr>
          <w:sz w:val="14"/>
        </w:rPr>
        <w:t xml:space="preserve">. If one does not temporally discount the value of future people, </w:t>
      </w:r>
      <w:r w:rsidRPr="00452115">
        <w:rPr>
          <w:u w:val="single"/>
        </w:rPr>
        <w:t>the long-term future</w:t>
      </w:r>
      <w:r w:rsidRPr="00452115">
        <w:rPr>
          <w:sz w:val="14"/>
        </w:rPr>
        <w:t xml:space="preserve"> (thousands, millions, or even billions of years) </w:t>
      </w:r>
      <w:r w:rsidRPr="00452115">
        <w:rPr>
          <w:u w:val="single"/>
        </w:rPr>
        <w:t xml:space="preserve">could </w:t>
      </w:r>
      <w:r w:rsidRPr="00966BE3">
        <w:rPr>
          <w:rStyle w:val="Emphasis"/>
        </w:rPr>
        <w:t>contain</w:t>
      </w:r>
      <w:r w:rsidRPr="00452115">
        <w:rPr>
          <w:u w:val="single"/>
        </w:rPr>
        <w:t xml:space="preserve"> an astronomically </w:t>
      </w:r>
      <w:r w:rsidRPr="00966BE3">
        <w:rPr>
          <w:rStyle w:val="Emphasis"/>
        </w:rPr>
        <w:t>large</w:t>
      </w:r>
      <w:r w:rsidRPr="00452115">
        <w:rPr>
          <w:u w:val="single"/>
        </w:rPr>
        <w:t xml:space="preserve"> amount of value</w:t>
      </w:r>
      <w:r w:rsidRPr="00452115">
        <w:rPr>
          <w:sz w:val="14"/>
        </w:rPr>
        <w:t xml:space="preserve"> [18]. </w:t>
      </w:r>
      <w:r w:rsidRPr="00966BE3">
        <w:rPr>
          <w:u w:val="single"/>
        </w:rPr>
        <w:t xml:space="preserve">Events </w:t>
      </w:r>
      <w:r w:rsidRPr="00B844AE">
        <w:rPr>
          <w:highlight w:val="green"/>
          <w:u w:val="single"/>
        </w:rPr>
        <w:t>capable of</w:t>
      </w:r>
      <w:r w:rsidRPr="00452115">
        <w:rPr>
          <w:u w:val="single"/>
        </w:rPr>
        <w:t xml:space="preserve"> </w:t>
      </w:r>
      <w:r w:rsidRPr="00966BE3">
        <w:rPr>
          <w:rStyle w:val="Emphasis"/>
        </w:rPr>
        <w:t>curtailing</w:t>
      </w:r>
      <w:r w:rsidRPr="00452115">
        <w:rPr>
          <w:u w:val="single"/>
        </w:rPr>
        <w:t xml:space="preserve"> the potential of civilization (</w:t>
      </w:r>
      <w:r w:rsidRPr="00966BE3">
        <w:rPr>
          <w:u w:val="single"/>
        </w:rPr>
        <w:t>existential risks</w:t>
      </w:r>
      <w:r w:rsidRPr="00452115">
        <w:rPr>
          <w:u w:val="single"/>
        </w:rPr>
        <w:t xml:space="preserve">, such as </w:t>
      </w:r>
      <w:r w:rsidRPr="00966BE3">
        <w:rPr>
          <w:rStyle w:val="Emphasis"/>
        </w:rPr>
        <w:t>human</w:t>
      </w:r>
      <w:r w:rsidRPr="00452115">
        <w:rPr>
          <w:u w:val="single"/>
        </w:rPr>
        <w:t xml:space="preserve"> </w:t>
      </w:r>
      <w:r w:rsidRPr="00B844AE">
        <w:rPr>
          <w:rStyle w:val="Emphasis"/>
          <w:highlight w:val="green"/>
        </w:rPr>
        <w:t>extinction</w:t>
      </w:r>
      <w:r w:rsidRPr="00452115">
        <w:rPr>
          <w:u w:val="single"/>
        </w:rPr>
        <w:t xml:space="preserve"> or an unrecoverable collapse) would prevent such futures from being achieved, implying reducing the likelihood of such events is of the utmost importance</w:t>
      </w:r>
      <w:r w:rsidRPr="00452115">
        <w:rPr>
          <w:sz w:val="14"/>
        </w:rPr>
        <w:t xml:space="preserve"> [100]. </w:t>
      </w:r>
      <w:r w:rsidRPr="00452115">
        <w:rPr>
          <w:u w:val="single"/>
        </w:rPr>
        <w:t xml:space="preserve">Reducing the prevalence of </w:t>
      </w:r>
      <w:r w:rsidRPr="00B844AE">
        <w:rPr>
          <w:rStyle w:val="Emphasis"/>
          <w:highlight w:val="green"/>
        </w:rPr>
        <w:t>existential risks factors</w:t>
      </w:r>
      <w:r w:rsidRPr="00452115">
        <w:rPr>
          <w:sz w:val="14"/>
        </w:rPr>
        <w:t xml:space="preserve">; events, systemic structures, or biases </w:t>
      </w:r>
      <w:r w:rsidRPr="00452115">
        <w:rPr>
          <w:u w:val="single"/>
        </w:rPr>
        <w:t xml:space="preserve">which </w:t>
      </w:r>
      <w:r w:rsidRPr="00B844AE">
        <w:rPr>
          <w:rStyle w:val="Emphasis"/>
          <w:highlight w:val="green"/>
        </w:rPr>
        <w:t>increase</w:t>
      </w:r>
      <w:r w:rsidRPr="00452115">
        <w:rPr>
          <w:u w:val="single"/>
        </w:rPr>
        <w:t xml:space="preserve"> the </w:t>
      </w:r>
      <w:r w:rsidRPr="00B844AE">
        <w:rPr>
          <w:rStyle w:val="Emphasis"/>
          <w:highlight w:val="green"/>
        </w:rPr>
        <w:t>likelihood</w:t>
      </w:r>
      <w:r w:rsidRPr="00B844AE">
        <w:rPr>
          <w:highlight w:val="green"/>
          <w:u w:val="single"/>
        </w:rPr>
        <w:t xml:space="preserve"> of extinction </w:t>
      </w:r>
      <w:r w:rsidRPr="00287BE6">
        <w:rPr>
          <w:u w:val="single"/>
        </w:rPr>
        <w:t xml:space="preserve">but do </w:t>
      </w:r>
      <w:r w:rsidRPr="00287BE6">
        <w:rPr>
          <w:rStyle w:val="Emphasis"/>
        </w:rPr>
        <w:t>not</w:t>
      </w:r>
      <w:r w:rsidRPr="00287BE6">
        <w:rPr>
          <w:u w:val="single"/>
        </w:rPr>
        <w:t xml:space="preserve"> cause extinction by </w:t>
      </w:r>
      <w:r w:rsidRPr="00287BE6">
        <w:rPr>
          <w:rStyle w:val="Emphasis"/>
        </w:rPr>
        <w:t>themselves</w:t>
      </w:r>
      <w:r w:rsidRPr="00287BE6">
        <w:rPr>
          <w:u w:val="single"/>
        </w:rPr>
        <w:t xml:space="preserve"> is</w:t>
      </w:r>
      <w:r w:rsidRPr="00452115">
        <w:rPr>
          <w:u w:val="single"/>
        </w:rPr>
        <w:t xml:space="preserve"> also </w:t>
      </w:r>
      <w:r w:rsidRPr="00966BE3">
        <w:rPr>
          <w:rStyle w:val="Emphasis"/>
        </w:rPr>
        <w:t>highly</w:t>
      </w:r>
      <w:r w:rsidRPr="00452115">
        <w:rPr>
          <w:u w:val="single"/>
        </w:rPr>
        <w:t xml:space="preserve"> </w:t>
      </w:r>
      <w:r w:rsidRPr="00966BE3">
        <w:rPr>
          <w:rStyle w:val="Emphasis"/>
        </w:rPr>
        <w:t>valuable</w:t>
      </w:r>
      <w:r w:rsidRPr="00452115">
        <w:rPr>
          <w:sz w:val="14"/>
        </w:rPr>
        <w:t xml:space="preserve">. Complete collapse or </w:t>
      </w:r>
      <w:r w:rsidRPr="00B844AE">
        <w:rPr>
          <w:highlight w:val="green"/>
          <w:u w:val="single"/>
        </w:rPr>
        <w:t>degraded</w:t>
      </w:r>
      <w:r w:rsidRPr="00452115">
        <w:rPr>
          <w:u w:val="single"/>
        </w:rPr>
        <w:t xml:space="preserve"> function of </w:t>
      </w:r>
      <w:r w:rsidRPr="00B844AE">
        <w:rPr>
          <w:highlight w:val="green"/>
          <w:u w:val="single"/>
        </w:rPr>
        <w:t>industry would</w:t>
      </w:r>
      <w:r w:rsidRPr="00452115">
        <w:rPr>
          <w:u w:val="single"/>
        </w:rPr>
        <w:t xml:space="preserve"> drastically </w:t>
      </w:r>
      <w:r w:rsidRPr="00B844AE">
        <w:rPr>
          <w:highlight w:val="green"/>
          <w:u w:val="single"/>
        </w:rPr>
        <w:t>reduce</w:t>
      </w:r>
      <w:r w:rsidRPr="00452115">
        <w:rPr>
          <w:u w:val="single"/>
        </w:rPr>
        <w:t xml:space="preserve"> humanity’s </w:t>
      </w:r>
      <w:r w:rsidRPr="00B844AE">
        <w:rPr>
          <w:highlight w:val="green"/>
          <w:u w:val="single"/>
        </w:rPr>
        <w:t xml:space="preserve">capacity to </w:t>
      </w:r>
      <w:r w:rsidRPr="00B844AE">
        <w:rPr>
          <w:rStyle w:val="Emphasis"/>
          <w:highlight w:val="green"/>
        </w:rPr>
        <w:t>coordinate</w:t>
      </w:r>
      <w:r w:rsidRPr="00B844AE">
        <w:rPr>
          <w:highlight w:val="green"/>
          <w:u w:val="single"/>
        </w:rPr>
        <w:t xml:space="preserve"> and </w:t>
      </w:r>
      <w:r w:rsidRPr="00B844AE">
        <w:rPr>
          <w:rStyle w:val="Emphasis"/>
          <w:highlight w:val="green"/>
        </w:rPr>
        <w:t>deploy</w:t>
      </w:r>
      <w:r w:rsidRPr="00B844AE">
        <w:rPr>
          <w:highlight w:val="green"/>
          <w:u w:val="single"/>
        </w:rPr>
        <w:t xml:space="preserve"> </w:t>
      </w:r>
      <w:r w:rsidRPr="00B844AE">
        <w:rPr>
          <w:rStyle w:val="Emphasis"/>
          <w:highlight w:val="green"/>
        </w:rPr>
        <w:t>tech</w:t>
      </w:r>
      <w:r w:rsidRPr="00966BE3">
        <w:rPr>
          <w:rStyle w:val="Emphasis"/>
        </w:rPr>
        <w:t>nology</w:t>
      </w:r>
      <w:r w:rsidRPr="00452115">
        <w:rPr>
          <w:u w:val="single"/>
        </w:rPr>
        <w:t xml:space="preserve"> to prevent existential risks, representing an existential risk factor.</w:t>
      </w:r>
      <w:r w:rsidRPr="00452115">
        <w:rPr>
          <w:sz w:val="14"/>
        </w:rPr>
        <w:t xml:space="preserve"> Consequently, interventions preventing loss of industry, reducing the magnitude of impacts, or increasing speed of recovery could be extremely valuable.</w:t>
      </w:r>
    </w:p>
    <w:p w14:paraId="6A3787A3" w14:textId="77777777" w:rsidR="00371900" w:rsidRPr="00287BE6" w:rsidRDefault="00371900" w:rsidP="00371900">
      <w:pPr>
        <w:rPr>
          <w:sz w:val="8"/>
          <w:szCs w:val="8"/>
        </w:rPr>
      </w:pPr>
      <w:r w:rsidRPr="00287BE6">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w:t>
      </w:r>
      <w:r w:rsidRPr="00287BE6">
        <w:rPr>
          <w:sz w:val="8"/>
          <w:szCs w:val="8"/>
        </w:rPr>
        <w:lastRenderedPageBreak/>
        <w:t xml:space="preserve">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7BE6">
        <w:rPr>
          <w:sz w:val="8"/>
          <w:szCs w:val="8"/>
        </w:rPr>
        <w:t>value add</w:t>
      </w:r>
      <w:proofErr w:type="gramEnd"/>
      <w:r w:rsidRPr="00287BE6">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 The integrated nature of the electric grid, which is based on centralized generation makes the entire system vulnerable to disruption.1 There are a number of anthropogenic and natural catastrophes that could result in regional-scale electrical grid failure,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solar storms have destroyed electrical transformers connected to long transmission lines in the past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both physical [6, 8, 69, 89, 111] and </w:t>
      </w:r>
      <w:proofErr w:type="spellStart"/>
      <w:r w:rsidRPr="00287BE6">
        <w:rPr>
          <w:sz w:val="8"/>
          <w:szCs w:val="8"/>
        </w:rPr>
        <w:t>cyber attacks</w:t>
      </w:r>
      <w:proofErr w:type="spellEnd"/>
      <w:r w:rsidRPr="00287BE6">
        <w:rPr>
          <w:sz w:val="8"/>
          <w:szCs w:val="8"/>
        </w:rPr>
        <w:t xml:space="preserve"> [3, 63, 90, 96, 118, 128, 130] could also compromise electric grids. Physical attacks include traditional acts of terrorism such as bombing or sabotage [130] in addition to EMP attacks.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the traditional power grid infrastructure is simply incapable of withstanding intentional physical attacks [91]. Damage to the electric grid resulting in physical attack could be long lasting, as most traditional power plants operate with large transformers that are difficult to move and source. Custom rebuilt transformers require time for replacement ranging from months and even up to years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a high-tech attack could be even further widespread. The Pentagon reports spending roughly $100 million to repair cyber-related damages to the electric grid in 2009 [57]. There is also evidence that a computer virus caused an electrical outage in the Ukraine [56]. Unlike simplistic physical attacks, cyber attackers are capable of penetrating critical electric infrastructure from remote regions of the world, needing only communication pathways (e.g., the Internet or infected memory sticks) to install malware into the control systems of the electric power grid.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 The electric grid in general is growing increasingly dependent upon the Internet and other network connections for data communication and monitoring systems [17, 112, 118, 127, 135]. Although this conveniently allows electrical suppliers management of systems, it increases the susceptibility of the grid to cyber-attack, through denial of webpage services to consumers, disruption to supervisory control and data acquisition (SCADA) operating systems, or sustained widespread power outages [3, 72, 118, 120]. </w:t>
      </w:r>
      <w:proofErr w:type="gramStart"/>
      <w:r w:rsidRPr="00287BE6">
        <w:rPr>
          <w:sz w:val="8"/>
          <w:szCs w:val="8"/>
        </w:rPr>
        <w:t>Thus</w:t>
      </w:r>
      <w:proofErr w:type="gramEnd"/>
      <w:r w:rsidRPr="00287BE6">
        <w:rPr>
          <w:sz w:val="8"/>
          <w:szCs w:val="8"/>
        </w:rPr>
        <w:t xml:space="preserve"> global or regional loss of the Internet could have similar implications. 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6F5B629C" w14:textId="77777777" w:rsidR="00371900" w:rsidRPr="00452115" w:rsidRDefault="00371900" w:rsidP="00371900">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7B6EA34C" w14:textId="77777777" w:rsidR="00371900" w:rsidRDefault="00371900" w:rsidP="00371900">
      <w:pPr>
        <w:pStyle w:val="Heading4"/>
      </w:pPr>
      <w:r>
        <w:t xml:space="preserve">Satellites enable </w:t>
      </w:r>
      <w:r w:rsidRPr="00C62E98">
        <w:rPr>
          <w:u w:val="single"/>
        </w:rPr>
        <w:t>digitalized agriculture</w:t>
      </w:r>
      <w:r>
        <w:t xml:space="preserve"> – solves </w:t>
      </w:r>
      <w:r w:rsidRPr="00C62E98">
        <w:rPr>
          <w:u w:val="single"/>
        </w:rPr>
        <w:t>food insecurity</w:t>
      </w:r>
      <w:r>
        <w:t>.</w:t>
      </w:r>
    </w:p>
    <w:p w14:paraId="5E7B884E" w14:textId="77777777" w:rsidR="00371900" w:rsidRDefault="00371900" w:rsidP="00371900">
      <w:r w:rsidRPr="00BC10CA">
        <w:t xml:space="preserve">Prof. Dr. Nevin </w:t>
      </w:r>
      <w:proofErr w:type="spellStart"/>
      <w:r w:rsidRPr="00BC10CA">
        <w:rPr>
          <w:rStyle w:val="Style13ptBold"/>
        </w:rPr>
        <w:t>Demirbas</w:t>
      </w:r>
      <w:proofErr w:type="spellEnd"/>
      <w:r w:rsidRPr="00BC10CA">
        <w:rPr>
          <w:rStyle w:val="Style13ptBold"/>
        </w:rPr>
        <w:t>̧ 18</w:t>
      </w:r>
      <w:r>
        <w:t xml:space="preserve"> – Professor, Department of Agricultural Economics, </w:t>
      </w:r>
      <w:proofErr w:type="spellStart"/>
      <w:r>
        <w:t>Ege</w:t>
      </w:r>
      <w:proofErr w:type="spellEnd"/>
      <w:r>
        <w:t xml:space="preserve"> University, “</w:t>
      </w:r>
      <w:r w:rsidRPr="00BC10CA">
        <w:t>Precision Agriculture in Terms of Food Security : Needs for The Future</w:t>
      </w:r>
      <w:r>
        <w:t xml:space="preserve">,” </w:t>
      </w:r>
      <w:hyperlink r:id="rId14" w:history="1">
        <w:r w:rsidRPr="00062733">
          <w:rPr>
            <w:rStyle w:val="Hyperlink"/>
          </w:rPr>
          <w:t>https://www.researchgate.net/publication/328655146_Precision_Agriculture_in_Terms_of_Food_Security_Needs_for_The_Future</w:t>
        </w:r>
      </w:hyperlink>
    </w:p>
    <w:p w14:paraId="4428EF2E" w14:textId="77777777" w:rsidR="00371900" w:rsidRDefault="00371900" w:rsidP="00371900">
      <w:pPr>
        <w:rPr>
          <w:sz w:val="16"/>
        </w:rPr>
      </w:pPr>
      <w:r w:rsidRPr="00C62E98">
        <w:rPr>
          <w:rStyle w:val="StyleUnderline"/>
        </w:rPr>
        <w:t>The current world population of 7.6 billion is expected to reach 8.6 billion in 2030, 9.8 billion in 2050</w:t>
      </w:r>
      <w:r w:rsidRPr="00BC10CA">
        <w:rPr>
          <w:rStyle w:val="StyleUnderline"/>
        </w:rPr>
        <w:t xml:space="preserve"> and 11.2 billion in 2100, according to United Nations</w:t>
      </w:r>
      <w:r w:rsidRPr="00BC10CA">
        <w:rPr>
          <w:sz w:val="16"/>
        </w:rPr>
        <w:t xml:space="preserve"> (UN). With roughly 83 million people being added to the world’s population every year, the upward trend in population size is expected to continue, even assuming that fertility levels will continue to decline (UN, 2017). </w:t>
      </w:r>
      <w:r w:rsidRPr="00BC10CA">
        <w:rPr>
          <w:rStyle w:val="StyleUnderline"/>
        </w:rPr>
        <w:t xml:space="preserve">This means </w:t>
      </w:r>
      <w:r w:rsidRPr="00247D28">
        <w:rPr>
          <w:rStyle w:val="Emphasis"/>
        </w:rPr>
        <w:t xml:space="preserve">there will be </w:t>
      </w:r>
      <w:r w:rsidRPr="00C62E98">
        <w:rPr>
          <w:rStyle w:val="Emphasis"/>
        </w:rPr>
        <w:t xml:space="preserve">an </w:t>
      </w:r>
      <w:r w:rsidRPr="00B844AE">
        <w:rPr>
          <w:rStyle w:val="Emphasis"/>
          <w:highlight w:val="green"/>
        </w:rPr>
        <w:t>extra billion people to feed within the</w:t>
      </w:r>
      <w:r w:rsidRPr="00B844AE">
        <w:rPr>
          <w:rStyle w:val="StyleUnderline"/>
          <w:highlight w:val="green"/>
        </w:rPr>
        <w:t xml:space="preserve"> next </w:t>
      </w:r>
      <w:r w:rsidRPr="00B844AE">
        <w:rPr>
          <w:rStyle w:val="Emphasis"/>
          <w:highlight w:val="green"/>
        </w:rPr>
        <w:t>decade</w:t>
      </w:r>
      <w:r w:rsidRPr="00BC10CA">
        <w:rPr>
          <w:sz w:val="16"/>
        </w:rPr>
        <w:t xml:space="preserve">. </w:t>
      </w:r>
      <w:r w:rsidRPr="00BC10CA">
        <w:rPr>
          <w:rStyle w:val="StyleUnderline"/>
        </w:rPr>
        <w:t xml:space="preserve">Continuing population and consumption growth will mean that the </w:t>
      </w:r>
      <w:r w:rsidRPr="00C62E98">
        <w:rPr>
          <w:rStyle w:val="StyleUnderline"/>
        </w:rPr>
        <w:t xml:space="preserve">global </w:t>
      </w:r>
      <w:r w:rsidRPr="00B844AE">
        <w:rPr>
          <w:rStyle w:val="StyleUnderline"/>
          <w:highlight w:val="green"/>
        </w:rPr>
        <w:t xml:space="preserve">demand for food </w:t>
      </w:r>
      <w:r w:rsidRPr="00C62E98">
        <w:rPr>
          <w:rStyle w:val="StyleUnderline"/>
        </w:rPr>
        <w:t xml:space="preserve">will </w:t>
      </w:r>
      <w:r w:rsidRPr="00B844AE">
        <w:rPr>
          <w:rStyle w:val="StyleUnderline"/>
          <w:highlight w:val="green"/>
        </w:rPr>
        <w:t xml:space="preserve">increase for </w:t>
      </w:r>
      <w:r w:rsidRPr="00C62E98">
        <w:rPr>
          <w:rStyle w:val="StyleUnderline"/>
        </w:rPr>
        <w:t>at least</w:t>
      </w:r>
      <w:r w:rsidRPr="00BC10CA">
        <w:rPr>
          <w:rStyle w:val="StyleUnderline"/>
        </w:rPr>
        <w:t xml:space="preserve"> another </w:t>
      </w:r>
      <w:r w:rsidRPr="00B844AE">
        <w:rPr>
          <w:rStyle w:val="Emphasis"/>
          <w:highlight w:val="green"/>
        </w:rPr>
        <w:t>50 years</w:t>
      </w:r>
      <w:r w:rsidRPr="00BC10CA">
        <w:rPr>
          <w:sz w:val="16"/>
        </w:rPr>
        <w:t xml:space="preserve">. </w:t>
      </w:r>
      <w:r w:rsidRPr="00BC10CA">
        <w:rPr>
          <w:rStyle w:val="StyleUnderline"/>
        </w:rPr>
        <w:t xml:space="preserve">A major correlate of this deceleration in population growth is increased wealth, and with higher purchasing power comes higher consumption and a greater demand for food, all of which </w:t>
      </w:r>
      <w:r w:rsidRPr="00B844AE">
        <w:rPr>
          <w:rStyle w:val="StyleUnderline"/>
          <w:highlight w:val="green"/>
        </w:rPr>
        <w:t>add pressure to</w:t>
      </w:r>
      <w:r w:rsidRPr="00BC10CA">
        <w:rPr>
          <w:rStyle w:val="StyleUnderline"/>
        </w:rPr>
        <w:t xml:space="preserve"> the </w:t>
      </w:r>
      <w:r w:rsidRPr="00C62E98">
        <w:rPr>
          <w:rStyle w:val="StyleUnderline"/>
        </w:rPr>
        <w:t xml:space="preserve">food </w:t>
      </w:r>
      <w:r w:rsidRPr="00B844AE">
        <w:rPr>
          <w:rStyle w:val="StyleUnderline"/>
          <w:highlight w:val="green"/>
        </w:rPr>
        <w:t>supply</w:t>
      </w:r>
      <w:r w:rsidRPr="00BC10CA">
        <w:rPr>
          <w:rStyle w:val="StyleUnderline"/>
        </w:rPr>
        <w:t xml:space="preserve"> system</w:t>
      </w:r>
      <w:r w:rsidRPr="00BC10CA">
        <w:rPr>
          <w:sz w:val="16"/>
        </w:rPr>
        <w:t xml:space="preserve"> (</w:t>
      </w:r>
      <w:proofErr w:type="spellStart"/>
      <w:r w:rsidRPr="00BC10CA">
        <w:rPr>
          <w:sz w:val="16"/>
        </w:rPr>
        <w:t>Godfray</w:t>
      </w:r>
      <w:proofErr w:type="spellEnd"/>
      <w:r w:rsidRPr="00BC10CA">
        <w:rPr>
          <w:sz w:val="16"/>
        </w:rPr>
        <w:t xml:space="preserve"> et al., 2010; FAO, 2017). At the same time, farmers are experiencing greater competition for land, water, and energy, and the need to curb the many negative effects of food production on the </w:t>
      </w:r>
      <w:proofErr w:type="spellStart"/>
      <w:r w:rsidRPr="00BC10CA">
        <w:rPr>
          <w:sz w:val="16"/>
        </w:rPr>
        <w:t>environmentis</w:t>
      </w:r>
      <w:proofErr w:type="spellEnd"/>
      <w:r w:rsidRPr="00BC10CA">
        <w:rPr>
          <w:sz w:val="16"/>
        </w:rPr>
        <w:t xml:space="preserve"> becoming increasingly clear. The effects of climate change are a further threat. </w:t>
      </w:r>
      <w:r w:rsidRPr="00BC10CA">
        <w:rPr>
          <w:rStyle w:val="StyleUnderline"/>
        </w:rPr>
        <w:t xml:space="preserve">But </w:t>
      </w:r>
      <w:r w:rsidRPr="00B844AE">
        <w:rPr>
          <w:rStyle w:val="StyleUnderline"/>
          <w:highlight w:val="green"/>
        </w:rPr>
        <w:t xml:space="preserve">the world can produce </w:t>
      </w:r>
      <w:r w:rsidRPr="00C62E98">
        <w:rPr>
          <w:rStyle w:val="StyleUnderline"/>
        </w:rPr>
        <w:t xml:space="preserve">more </w:t>
      </w:r>
      <w:r w:rsidRPr="00B844AE">
        <w:rPr>
          <w:rStyle w:val="StyleUnderline"/>
          <w:highlight w:val="green"/>
        </w:rPr>
        <w:t>food</w:t>
      </w:r>
      <w:r w:rsidRPr="00BC10CA">
        <w:rPr>
          <w:rStyle w:val="StyleUnderline"/>
        </w:rPr>
        <w:t xml:space="preserve"> and can ensure that it is used more </w:t>
      </w:r>
      <w:r w:rsidRPr="00B844AE">
        <w:rPr>
          <w:rStyle w:val="Emphasis"/>
          <w:highlight w:val="green"/>
        </w:rPr>
        <w:t>efficiently and equitably</w:t>
      </w:r>
      <w:r w:rsidRPr="00BC10CA">
        <w:rPr>
          <w:sz w:val="16"/>
        </w:rPr>
        <w:t xml:space="preserve"> (Thornton et al., 2009; </w:t>
      </w:r>
      <w:proofErr w:type="spellStart"/>
      <w:r w:rsidRPr="00BC10CA">
        <w:rPr>
          <w:sz w:val="16"/>
        </w:rPr>
        <w:t>Godfray</w:t>
      </w:r>
      <w:proofErr w:type="spellEnd"/>
      <w:r w:rsidRPr="00BC10CA">
        <w:rPr>
          <w:sz w:val="16"/>
        </w:rPr>
        <w:t xml:space="preserve"> and Garnett, 2014). There is a need for multi-faceted and linked strategies in which different components are explored to ensure sustainable and equitable food security at the global, </w:t>
      </w:r>
      <w:proofErr w:type="gramStart"/>
      <w:r w:rsidRPr="00BC10CA">
        <w:rPr>
          <w:sz w:val="16"/>
        </w:rPr>
        <w:t>regional</w:t>
      </w:r>
      <w:proofErr w:type="gramEnd"/>
      <w:r w:rsidRPr="00BC10CA">
        <w:rPr>
          <w:sz w:val="16"/>
        </w:rPr>
        <w:t xml:space="preserve"> and national level. </w:t>
      </w:r>
      <w:r w:rsidRPr="00BC10CA">
        <w:rPr>
          <w:rStyle w:val="StyleUnderline"/>
        </w:rPr>
        <w:t xml:space="preserve">At the same time, </w:t>
      </w:r>
      <w:r w:rsidRPr="00B23FCB">
        <w:rPr>
          <w:rStyle w:val="Emphasis"/>
        </w:rPr>
        <w:t xml:space="preserve">future’s </w:t>
      </w:r>
      <w:r w:rsidRPr="00B844AE">
        <w:rPr>
          <w:rStyle w:val="Emphasis"/>
          <w:highlight w:val="green"/>
        </w:rPr>
        <w:t xml:space="preserve">food </w:t>
      </w:r>
      <w:r w:rsidRPr="00C62E98">
        <w:rPr>
          <w:rStyle w:val="Emphasis"/>
        </w:rPr>
        <w:t xml:space="preserve">systems </w:t>
      </w:r>
      <w:r w:rsidRPr="00B844AE">
        <w:rPr>
          <w:rStyle w:val="Emphasis"/>
          <w:highlight w:val="green"/>
        </w:rPr>
        <w:t xml:space="preserve">need to be </w:t>
      </w:r>
      <w:r w:rsidRPr="00B23FCB">
        <w:rPr>
          <w:rStyle w:val="Emphasis"/>
        </w:rPr>
        <w:t xml:space="preserve">resource </w:t>
      </w:r>
      <w:r w:rsidRPr="00B844AE">
        <w:rPr>
          <w:rStyle w:val="Emphasis"/>
          <w:highlight w:val="green"/>
        </w:rPr>
        <w:t>efficient and sustainable</w:t>
      </w:r>
      <w:r w:rsidRPr="00BC10CA">
        <w:rPr>
          <w:sz w:val="16"/>
        </w:rPr>
        <w:t xml:space="preserve">. </w:t>
      </w:r>
      <w:r w:rsidRPr="00B844AE">
        <w:rPr>
          <w:rStyle w:val="StyleUnderline"/>
          <w:highlight w:val="green"/>
        </w:rPr>
        <w:t>Efficient use of water</w:t>
      </w:r>
      <w:r w:rsidRPr="00C62E98">
        <w:rPr>
          <w:rStyle w:val="StyleUnderline"/>
        </w:rPr>
        <w:t xml:space="preserve">, reduction of </w:t>
      </w:r>
      <w:r w:rsidRPr="00B844AE">
        <w:rPr>
          <w:rStyle w:val="StyleUnderline"/>
          <w:highlight w:val="green"/>
        </w:rPr>
        <w:t xml:space="preserve">soil </w:t>
      </w:r>
      <w:r w:rsidRPr="00C62E98">
        <w:rPr>
          <w:rStyle w:val="StyleUnderline"/>
        </w:rPr>
        <w:t xml:space="preserve">erosion </w:t>
      </w:r>
      <w:r w:rsidRPr="00B844AE">
        <w:rPr>
          <w:rStyle w:val="StyleUnderline"/>
          <w:highlight w:val="green"/>
        </w:rPr>
        <w:t>and degradation</w:t>
      </w:r>
      <w:r w:rsidRPr="00BC10CA">
        <w:rPr>
          <w:rStyle w:val="StyleUnderline"/>
        </w:rPr>
        <w:t xml:space="preserve"> to the minimum, </w:t>
      </w:r>
      <w:r w:rsidRPr="00B844AE">
        <w:rPr>
          <w:rStyle w:val="StyleUnderline"/>
          <w:highlight w:val="green"/>
        </w:rPr>
        <w:t xml:space="preserve">minimization of </w:t>
      </w:r>
      <w:r w:rsidRPr="00C62E98">
        <w:rPr>
          <w:rStyle w:val="StyleUnderline"/>
        </w:rPr>
        <w:t xml:space="preserve">energy </w:t>
      </w:r>
      <w:r w:rsidRPr="00B844AE">
        <w:rPr>
          <w:rStyle w:val="StyleUnderline"/>
          <w:highlight w:val="green"/>
        </w:rPr>
        <w:t>input and maximization of yields</w:t>
      </w:r>
      <w:r w:rsidRPr="00BC10CA">
        <w:rPr>
          <w:rStyle w:val="StyleUnderline"/>
        </w:rPr>
        <w:t xml:space="preserve"> under uncertain natural conditions are the goal</w:t>
      </w:r>
      <w:r w:rsidRPr="00BC10CA">
        <w:rPr>
          <w:sz w:val="16"/>
        </w:rPr>
        <w:t xml:space="preserve"> (</w:t>
      </w:r>
      <w:proofErr w:type="spellStart"/>
      <w:r w:rsidRPr="00BC10CA">
        <w:rPr>
          <w:sz w:val="16"/>
        </w:rPr>
        <w:t>Hakkim</w:t>
      </w:r>
      <w:proofErr w:type="spellEnd"/>
      <w:r w:rsidRPr="00BC10CA">
        <w:rPr>
          <w:sz w:val="16"/>
        </w:rPr>
        <w:t xml:space="preserve"> et al., 2016). </w:t>
      </w:r>
      <w:r w:rsidRPr="00C62E98">
        <w:rPr>
          <w:rStyle w:val="StyleUnderline"/>
        </w:rPr>
        <w:t>They pose highest requirements</w:t>
      </w:r>
      <w:r w:rsidRPr="00BC10CA">
        <w:rPr>
          <w:rStyle w:val="StyleUnderline"/>
        </w:rPr>
        <w:t xml:space="preserve"> on the underlying information and knowledge infrastructure and make future farming a knowledge business and a very sophisticated management task</w:t>
      </w:r>
      <w:r w:rsidRPr="00BC10CA">
        <w:rPr>
          <w:sz w:val="16"/>
        </w:rPr>
        <w:t xml:space="preserve"> (Bach and Mauser, 2018). </w:t>
      </w:r>
      <w:r w:rsidRPr="00B844AE">
        <w:rPr>
          <w:rStyle w:val="StyleUnderline"/>
          <w:highlight w:val="green"/>
        </w:rPr>
        <w:t xml:space="preserve">Digitization </w:t>
      </w:r>
      <w:r w:rsidRPr="00C62E98">
        <w:rPr>
          <w:rStyle w:val="StyleUnderline"/>
        </w:rPr>
        <w:t xml:space="preserve">has </w:t>
      </w:r>
      <w:r w:rsidRPr="00B844AE">
        <w:rPr>
          <w:rStyle w:val="StyleUnderline"/>
          <w:highlight w:val="green"/>
        </w:rPr>
        <w:t xml:space="preserve">increased </w:t>
      </w:r>
      <w:r w:rsidRPr="00C62E98">
        <w:rPr>
          <w:rStyle w:val="StyleUnderline"/>
        </w:rPr>
        <w:t xml:space="preserve">in </w:t>
      </w:r>
      <w:r w:rsidRPr="00B844AE">
        <w:rPr>
          <w:rStyle w:val="StyleUnderline"/>
          <w:highlight w:val="green"/>
        </w:rPr>
        <w:t>importance</w:t>
      </w:r>
      <w:r w:rsidRPr="00BC10CA">
        <w:rPr>
          <w:rStyle w:val="StyleUnderline"/>
        </w:rPr>
        <w:t xml:space="preserve"> for the agricultural sector and is described </w:t>
      </w:r>
      <w:r w:rsidRPr="00B844AE">
        <w:rPr>
          <w:rStyle w:val="StyleUnderline"/>
          <w:highlight w:val="green"/>
        </w:rPr>
        <w:t>through</w:t>
      </w:r>
      <w:r w:rsidRPr="00BC10CA">
        <w:rPr>
          <w:rStyle w:val="StyleUnderline"/>
        </w:rPr>
        <w:t xml:space="preserve"> concepts like Smart Farming (SF), Precision Farming (PF) and </w:t>
      </w:r>
      <w:r w:rsidRPr="00B844AE">
        <w:rPr>
          <w:rStyle w:val="Emphasis"/>
          <w:highlight w:val="green"/>
        </w:rPr>
        <w:t>Precision Agriculture</w:t>
      </w:r>
      <w:r w:rsidRPr="00BC10CA">
        <w:rPr>
          <w:rStyle w:val="StyleUnderline"/>
        </w:rPr>
        <w:t xml:space="preserve"> (PA).</w:t>
      </w:r>
      <w:r w:rsidRPr="00BC10CA">
        <w:rPr>
          <w:sz w:val="16"/>
        </w:rPr>
        <w:t xml:space="preserve"> These type practices are sciences that is intertwined with several other emerging areas of research and practice (Zhou et al., 2017) such as digital agriculture, decision agriculture, smart agriculture, virtual agriculture, ‘Big-Data’ in agriculture, sustainable agriculture, agriculture 4.0, prescription farming and others (Yost et al., 2018). </w:t>
      </w:r>
      <w:r w:rsidRPr="00C62E98">
        <w:rPr>
          <w:rStyle w:val="StyleUnderline"/>
        </w:rPr>
        <w:t xml:space="preserve">Technology like </w:t>
      </w:r>
      <w:r w:rsidRPr="00B844AE">
        <w:rPr>
          <w:rStyle w:val="StyleUnderline"/>
          <w:highlight w:val="green"/>
        </w:rPr>
        <w:t>GPS</w:t>
      </w:r>
      <w:r w:rsidRPr="00BC10CA">
        <w:rPr>
          <w:rStyle w:val="StyleUnderline"/>
        </w:rPr>
        <w:t xml:space="preserve">, and, in particular, sensors </w:t>
      </w:r>
      <w:r w:rsidRPr="00C62E98">
        <w:rPr>
          <w:rStyle w:val="StyleUnderline"/>
        </w:rPr>
        <w:t xml:space="preserve">are being </w:t>
      </w:r>
      <w:r w:rsidRPr="00B844AE">
        <w:rPr>
          <w:rStyle w:val="StyleUnderline"/>
          <w:highlight w:val="green"/>
        </w:rPr>
        <w:t xml:space="preserve">used in </w:t>
      </w:r>
      <w:r w:rsidRPr="00C62E98">
        <w:rPr>
          <w:rStyle w:val="StyleUnderline"/>
        </w:rPr>
        <w:t xml:space="preserve">field </w:t>
      </w:r>
      <w:r w:rsidRPr="00B844AE">
        <w:rPr>
          <w:rStyle w:val="StyleUnderline"/>
          <w:highlight w:val="green"/>
        </w:rPr>
        <w:t>cultivation</w:t>
      </w:r>
      <w:r w:rsidRPr="00BC10CA">
        <w:rPr>
          <w:rStyle w:val="StyleUnderline"/>
        </w:rPr>
        <w:t xml:space="preserve"> and livestock farming to undertake automatized agricultural management activities</w:t>
      </w:r>
      <w:r w:rsidRPr="00BC10CA">
        <w:rPr>
          <w:sz w:val="16"/>
        </w:rPr>
        <w:t xml:space="preserve">. PA or PF is generally defined as information and </w:t>
      </w:r>
      <w:proofErr w:type="gramStart"/>
      <w:r w:rsidRPr="00BC10CA">
        <w:rPr>
          <w:sz w:val="16"/>
        </w:rPr>
        <w:t>technology based</w:t>
      </w:r>
      <w:proofErr w:type="gramEnd"/>
      <w:r w:rsidRPr="00BC10CA">
        <w:rPr>
          <w:sz w:val="16"/>
        </w:rPr>
        <w:t xml:space="preserve"> farm management system to identify, </w:t>
      </w:r>
      <w:proofErr w:type="spellStart"/>
      <w:r w:rsidRPr="00BC10CA">
        <w:rPr>
          <w:sz w:val="16"/>
        </w:rPr>
        <w:t>analyse</w:t>
      </w:r>
      <w:proofErr w:type="spellEnd"/>
      <w:r w:rsidRPr="00BC10CA">
        <w:rPr>
          <w:sz w:val="16"/>
        </w:rPr>
        <w:t xml:space="preserve"> and manage spatial and temporal variability within fields for optimum </w:t>
      </w:r>
      <w:r w:rsidRPr="00BC10CA">
        <w:rPr>
          <w:sz w:val="16"/>
        </w:rPr>
        <w:lastRenderedPageBreak/>
        <w:t xml:space="preserve">productivity and profitability, sustainability and protection of the land resource by minimizing the production costs. Increasing environmental consciousness of the general public is necessitating us to modify agricultural management practices for sustainable conservation of natural resources such as water, </w:t>
      </w:r>
      <w:proofErr w:type="gramStart"/>
      <w:r w:rsidRPr="00BC10CA">
        <w:rPr>
          <w:sz w:val="16"/>
        </w:rPr>
        <w:t>air</w:t>
      </w:r>
      <w:proofErr w:type="gramEnd"/>
      <w:r w:rsidRPr="00BC10CA">
        <w:rPr>
          <w:sz w:val="16"/>
        </w:rPr>
        <w:t xml:space="preserve"> and soil quality, while staying economically profitable (</w:t>
      </w:r>
      <w:proofErr w:type="spellStart"/>
      <w:r w:rsidRPr="00BC10CA">
        <w:rPr>
          <w:sz w:val="16"/>
        </w:rPr>
        <w:t>Sonka</w:t>
      </w:r>
      <w:proofErr w:type="spellEnd"/>
      <w:r w:rsidRPr="00BC10CA">
        <w:rPr>
          <w:sz w:val="16"/>
        </w:rPr>
        <w:t xml:space="preserve"> and Cheng, 2015; Webber et al., 2017). Stakeholders, such as farmers, seed producers, machinery manufacturers, and agricultural service providers are trying to influence this process (</w:t>
      </w:r>
      <w:proofErr w:type="spellStart"/>
      <w:r w:rsidRPr="00BC10CA">
        <w:rPr>
          <w:sz w:val="16"/>
        </w:rPr>
        <w:t>Schönfeld</w:t>
      </w:r>
      <w:proofErr w:type="spellEnd"/>
      <w:r w:rsidRPr="00BC10CA">
        <w:rPr>
          <w:sz w:val="16"/>
        </w:rPr>
        <w:t xml:space="preserve"> et al., 2018). </w:t>
      </w:r>
      <w:r w:rsidRPr="00BC10CA">
        <w:rPr>
          <w:rStyle w:val="StyleUnderline"/>
        </w:rPr>
        <w:t xml:space="preserve">These </w:t>
      </w:r>
      <w:r w:rsidRPr="00B844AE">
        <w:rPr>
          <w:rStyle w:val="StyleUnderline"/>
          <w:highlight w:val="green"/>
        </w:rPr>
        <w:t xml:space="preserve">practices </w:t>
      </w:r>
      <w:r w:rsidRPr="00C62E98">
        <w:rPr>
          <w:rStyle w:val="StyleUnderline"/>
        </w:rPr>
        <w:t xml:space="preserve">are </w:t>
      </w:r>
      <w:r w:rsidRPr="00B844AE">
        <w:rPr>
          <w:rStyle w:val="StyleUnderline"/>
          <w:highlight w:val="green"/>
        </w:rPr>
        <w:t xml:space="preserve">facilitating </w:t>
      </w:r>
      <w:r w:rsidRPr="00C62E98">
        <w:rPr>
          <w:rStyle w:val="StyleUnderline"/>
        </w:rPr>
        <w:t xml:space="preserve">long-term </w:t>
      </w:r>
      <w:r w:rsidRPr="00B844AE">
        <w:rPr>
          <w:rStyle w:val="StyleUnderline"/>
          <w:highlight w:val="green"/>
        </w:rPr>
        <w:t>improvements</w:t>
      </w:r>
      <w:r w:rsidRPr="00BC10CA">
        <w:rPr>
          <w:rStyle w:val="StyleUnderline"/>
        </w:rPr>
        <w:t xml:space="preserve"> in order </w:t>
      </w:r>
      <w:r w:rsidRPr="00C62E98">
        <w:rPr>
          <w:rStyle w:val="StyleUnderline"/>
        </w:rPr>
        <w:t>to achieve</w:t>
      </w:r>
      <w:r w:rsidRPr="00BC10CA">
        <w:rPr>
          <w:rStyle w:val="StyleUnderline"/>
        </w:rPr>
        <w:t xml:space="preserve"> effective </w:t>
      </w:r>
      <w:r w:rsidRPr="00C62E98">
        <w:rPr>
          <w:rStyle w:val="Emphasis"/>
        </w:rPr>
        <w:t>environmental protection</w:t>
      </w:r>
      <w:r w:rsidRPr="00BC10CA">
        <w:rPr>
          <w:sz w:val="16"/>
        </w:rPr>
        <w:t>. Despite all the positive contributions, the use of such technologies brings with it some controversial issues, particularly data protection.</w:t>
      </w:r>
    </w:p>
    <w:p w14:paraId="716C7F31" w14:textId="77777777" w:rsidR="00371900" w:rsidRPr="00A17C83" w:rsidRDefault="00371900" w:rsidP="00371900">
      <w:pPr>
        <w:pStyle w:val="Heading4"/>
      </w:pPr>
      <w:r w:rsidRPr="00A17C83">
        <w:t>It’s a</w:t>
      </w:r>
      <w:r>
        <w:t>n impact</w:t>
      </w:r>
      <w:r w:rsidRPr="00A17C83">
        <w:t xml:space="preserve"> </w:t>
      </w:r>
      <w:r w:rsidRPr="00A17C83">
        <w:rPr>
          <w:u w:val="single"/>
        </w:rPr>
        <w:t>multiplier</w:t>
      </w:r>
      <w:r w:rsidRPr="00A17C83">
        <w:t xml:space="preserve"> </w:t>
      </w:r>
      <w:r>
        <w:t>–</w:t>
      </w:r>
      <w:r w:rsidRPr="00A17C83">
        <w:t xml:space="preserve"> causes </w:t>
      </w:r>
      <w:r w:rsidRPr="00A17C83">
        <w:rPr>
          <w:u w:val="single"/>
        </w:rPr>
        <w:t>extinction</w:t>
      </w:r>
      <w:r w:rsidRPr="00A17C83">
        <w:t>.</w:t>
      </w:r>
    </w:p>
    <w:p w14:paraId="6A585F94" w14:textId="77777777" w:rsidR="00371900" w:rsidRPr="00A17C83" w:rsidRDefault="00371900" w:rsidP="00371900">
      <w:r w:rsidRPr="00A17C83">
        <w:rPr>
          <w:rStyle w:val="Style13ptBold"/>
        </w:rPr>
        <w:t xml:space="preserve">Cribb 19 </w:t>
      </w:r>
      <w:r>
        <w:rPr>
          <w:rStyle w:val="Style13ptBold"/>
          <w:b w:val="0"/>
          <w:sz w:val="22"/>
        </w:rPr>
        <w:t xml:space="preserve">– </w:t>
      </w:r>
      <w:r w:rsidRPr="00A17C83">
        <w:rPr>
          <w:rStyle w:val="Style13ptBold"/>
          <w:b w:val="0"/>
          <w:sz w:val="22"/>
        </w:rPr>
        <w:t>Julian</w:t>
      </w:r>
      <w:r>
        <w:rPr>
          <w:rStyle w:val="Style13ptBold"/>
          <w:b w:val="0"/>
          <w:sz w:val="22"/>
        </w:rPr>
        <w:t xml:space="preserve"> is an</w:t>
      </w:r>
      <w:r w:rsidRPr="00A17C83">
        <w:t xml:space="preserve"> </w:t>
      </w:r>
      <w:r>
        <w:t>a</w:t>
      </w:r>
      <w:r w:rsidRPr="00A17C83">
        <w:t xml:space="preserve">uthor, journalist, </w:t>
      </w:r>
      <w:proofErr w:type="gramStart"/>
      <w:r w:rsidRPr="00A17C83">
        <w:t>editor</w:t>
      </w:r>
      <w:proofErr w:type="gramEnd"/>
      <w:r w:rsidRPr="00A17C83">
        <w:t xml:space="preserve"> and science communicator. He is principal of Julian Cribb &amp; Associates who provide specialist consultancy in the communication of science, agriculture, food, mining, </w:t>
      </w:r>
      <w:proofErr w:type="gramStart"/>
      <w:r w:rsidRPr="00A17C83">
        <w:t>energy</w:t>
      </w:r>
      <w:proofErr w:type="gramEnd"/>
      <w:r w:rsidRPr="00A17C83">
        <w:t xml:space="preserve">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w:t>
      </w:r>
      <w:proofErr w:type="gramStart"/>
      <w:r w:rsidRPr="00A17C83">
        <w:t>internationally-acclaimed</w:t>
      </w:r>
      <w:proofErr w:type="gramEnd"/>
      <w:r w:rsidRPr="00A17C83">
        <w:t xml:space="preserve"> book, The Coming Famine explores the question of whether we can feed humanity through the mid-century peak in numbers and food demand</w:t>
      </w:r>
      <w:r>
        <w:t>. August 2019. [Cambridge,</w:t>
      </w:r>
      <w:r w:rsidRPr="00A17C83">
        <w:t xml:space="preserve"> “6 </w:t>
      </w:r>
      <w:r>
        <w:t>–</w:t>
      </w:r>
      <w:r w:rsidRPr="00A17C83">
        <w:t xml:space="preserve"> Food as an Existential Risk,” </w:t>
      </w:r>
      <w:hyperlink r:id="rId15" w:history="1">
        <w:r w:rsidRPr="00A17C83">
          <w:rPr>
            <w:rStyle w:val="Hyperlink"/>
          </w:rPr>
          <w:t>https://www.cambridge.org/core/books/food-or-war/food-as-an-existential-risk/8C45279588CD572FE805B7E240DE7368</w:t>
        </w:r>
      </w:hyperlink>
      <w:r w:rsidRPr="00A17C83">
        <w:t>] Justin</w:t>
      </w:r>
    </w:p>
    <w:p w14:paraId="5B579671" w14:textId="77777777" w:rsidR="00371900" w:rsidRPr="008551FE" w:rsidRDefault="00371900" w:rsidP="00371900">
      <w:pPr>
        <w:rPr>
          <w:sz w:val="12"/>
        </w:rPr>
      </w:pPr>
      <w:r w:rsidRPr="008551FE">
        <w:rPr>
          <w:sz w:val="12"/>
        </w:rPr>
        <w:t xml:space="preserve">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w:t>
      </w:r>
      <w:proofErr w:type="gramStart"/>
      <w:r w:rsidRPr="008551FE">
        <w:rPr>
          <w:sz w:val="12"/>
        </w:rPr>
        <w:t>plant</w:t>
      </w:r>
      <w:proofErr w:type="gramEnd"/>
      <w:r w:rsidRPr="008551FE">
        <w:rPr>
          <w:sz w:val="12"/>
        </w:rPr>
        <w:t xml:space="preserve">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w:t>
      </w:r>
      <w:proofErr w:type="spellStart"/>
      <w:r w:rsidRPr="008551FE">
        <w:rPr>
          <w:sz w:val="12"/>
        </w:rPr>
        <w:t>Ommited</w:t>
      </w:r>
      <w:proofErr w:type="spellEnd"/>
      <w:r w:rsidRPr="008551FE">
        <w:rPr>
          <w:sz w:val="12"/>
        </w:rPr>
        <w:t xml:space="preserve"> 178-180] 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RPr="00C62E98">
        <w:rPr>
          <w:u w:val="single"/>
        </w:rPr>
        <w:t xml:space="preserve">The </w:t>
      </w:r>
      <w:r w:rsidRPr="00B844AE">
        <w:rPr>
          <w:rStyle w:val="Emphasis"/>
          <w:highlight w:val="green"/>
        </w:rPr>
        <w:t>significance</w:t>
      </w:r>
      <w:r w:rsidRPr="00B844AE">
        <w:rPr>
          <w:highlight w:val="green"/>
          <w:u w:val="single"/>
        </w:rPr>
        <w:t xml:space="preserve"> of</w:t>
      </w:r>
      <w:r w:rsidRPr="00C62E98">
        <w:rPr>
          <w:u w:val="single"/>
        </w:rPr>
        <w:t xml:space="preserve"> this blind spot around </w:t>
      </w:r>
      <w:r w:rsidRPr="00C62E98">
        <w:rPr>
          <w:rStyle w:val="Emphasis"/>
        </w:rPr>
        <w:t>consumption</w:t>
      </w:r>
      <w:r w:rsidRPr="00C62E98">
        <w:rPr>
          <w:u w:val="single"/>
        </w:rPr>
        <w:t xml:space="preserve"> for </w:t>
      </w:r>
      <w:r w:rsidRPr="00C62E98">
        <w:rPr>
          <w:rStyle w:val="Emphasis"/>
        </w:rPr>
        <w:t xml:space="preserve">global </w:t>
      </w:r>
      <w:r w:rsidRPr="00B844AE">
        <w:rPr>
          <w:rStyle w:val="Emphasis"/>
          <w:highlight w:val="green"/>
        </w:rPr>
        <w:t>food</w:t>
      </w:r>
      <w:r w:rsidRPr="00C62E98">
        <w:rPr>
          <w:rStyle w:val="Emphasis"/>
        </w:rPr>
        <w:t xml:space="preserve"> security</w:t>
      </w:r>
      <w:r w:rsidRPr="00C62E98">
        <w:rPr>
          <w:u w:val="single"/>
        </w:rPr>
        <w:t xml:space="preserve"> </w:t>
      </w:r>
      <w:r w:rsidRPr="00B844AE">
        <w:rPr>
          <w:highlight w:val="green"/>
          <w:u w:val="single"/>
        </w:rPr>
        <w:t>is</w:t>
      </w:r>
      <w:r w:rsidRPr="00C62E98">
        <w:rPr>
          <w:u w:val="single"/>
        </w:rPr>
        <w:t xml:space="preserve"> </w:t>
      </w:r>
      <w:r w:rsidRPr="00C62E98">
        <w:rPr>
          <w:rStyle w:val="Emphasis"/>
        </w:rPr>
        <w:t xml:space="preserve">very </w:t>
      </w:r>
      <w:r w:rsidRPr="00B844AE">
        <w:rPr>
          <w:rStyle w:val="Emphasis"/>
          <w:highlight w:val="green"/>
        </w:rPr>
        <w:t>great</w:t>
      </w:r>
      <w:r w:rsidRPr="008551FE">
        <w:rPr>
          <w:sz w:val="12"/>
        </w:rPr>
        <w:t xml:space="preserve">. As described in earlier chapters, the </w:t>
      </w:r>
      <w:r w:rsidRPr="00C62E98">
        <w:rPr>
          <w:u w:val="single"/>
        </w:rPr>
        <w:t xml:space="preserve">world food system depends </w:t>
      </w:r>
      <w:r w:rsidRPr="00C62E98">
        <w:rPr>
          <w:rStyle w:val="Emphasis"/>
        </w:rPr>
        <w:t>critically</w:t>
      </w:r>
      <w:r w:rsidRPr="00C62E98">
        <w:rPr>
          <w:u w:val="single"/>
        </w:rPr>
        <w:t xml:space="preserve"> on soil, water, </w:t>
      </w:r>
      <w:proofErr w:type="gramStart"/>
      <w:r w:rsidRPr="00C62E98">
        <w:rPr>
          <w:u w:val="single"/>
        </w:rPr>
        <w:t>nutrients</w:t>
      </w:r>
      <w:proofErr w:type="gramEnd"/>
      <w:r w:rsidRPr="00C62E98">
        <w:rPr>
          <w:u w:val="single"/>
        </w:rPr>
        <w:t xml:space="preserve"> and a stable climate, to supply </w:t>
      </w:r>
      <w:r w:rsidRPr="00C62E98">
        <w:rPr>
          <w:rStyle w:val="Emphasis"/>
        </w:rPr>
        <w:t>humanity’s daily need for nutriment</w:t>
      </w:r>
      <w:r w:rsidRPr="008551FE">
        <w:rPr>
          <w:sz w:val="12"/>
        </w:rPr>
        <w:t xml:space="preserve"> – and </w:t>
      </w:r>
      <w:r w:rsidRPr="00C62E98">
        <w:rPr>
          <w:u w:val="single"/>
        </w:rPr>
        <w:t>all of these essential resources are in increasingly short supply</w:t>
      </w:r>
      <w:r w:rsidRPr="008551FE">
        <w:rPr>
          <w:sz w:val="12"/>
        </w:rPr>
        <w:t xml:space="preserve">, </w:t>
      </w:r>
      <w:r w:rsidRPr="00C62E98">
        <w:rPr>
          <w:u w:val="single"/>
        </w:rPr>
        <w:t>chiefly because of our own mismanagement</w:t>
      </w:r>
      <w:r w:rsidRPr="008551FE">
        <w:rPr>
          <w:sz w:val="12"/>
        </w:rPr>
        <w:t xml:space="preserve"> of them and our collective failure to appreciate that they are finite. </w:t>
      </w:r>
      <w:r w:rsidRPr="00C62E98">
        <w:rPr>
          <w:u w:val="single"/>
        </w:rPr>
        <w:t>On current trends</w:t>
      </w:r>
      <w:r w:rsidRPr="008551FE">
        <w:rPr>
          <w:sz w:val="12"/>
        </w:rPr>
        <w:t xml:space="preserve">, the </w:t>
      </w:r>
      <w:r w:rsidRPr="00C62E98">
        <w:rPr>
          <w:u w:val="single"/>
        </w:rPr>
        <w:t xml:space="preserve">existing </w:t>
      </w:r>
      <w:r w:rsidRPr="00B844AE">
        <w:rPr>
          <w:highlight w:val="green"/>
          <w:u w:val="single"/>
        </w:rPr>
        <w:t xml:space="preserve">food </w:t>
      </w:r>
      <w:r w:rsidRPr="00C62E98">
        <w:rPr>
          <w:u w:val="single"/>
        </w:rPr>
        <w:t xml:space="preserve">system will </w:t>
      </w:r>
      <w:r w:rsidRPr="00C62E98">
        <w:rPr>
          <w:rStyle w:val="Emphasis"/>
        </w:rPr>
        <w:t xml:space="preserve">tend to </w:t>
      </w:r>
      <w:r w:rsidRPr="00B844AE">
        <w:rPr>
          <w:rStyle w:val="Emphasis"/>
          <w:highlight w:val="green"/>
        </w:rPr>
        <w:t>break down</w:t>
      </w:r>
      <w:r w:rsidRPr="008551FE">
        <w:rPr>
          <w:sz w:val="12"/>
        </w:rPr>
        <w:t xml:space="preserve">, first </w:t>
      </w:r>
      <w:r w:rsidRPr="00C62E98">
        <w:rPr>
          <w:rStyle w:val="Emphasis"/>
        </w:rPr>
        <w:t>regionally</w:t>
      </w:r>
      <w:r w:rsidRPr="00C62E98">
        <w:rPr>
          <w:u w:val="single"/>
        </w:rPr>
        <w:t xml:space="preserve"> and then </w:t>
      </w:r>
      <w:r w:rsidRPr="00C62E98">
        <w:rPr>
          <w:rStyle w:val="Emphasis"/>
        </w:rPr>
        <w:t>globally</w:t>
      </w:r>
      <w:r w:rsidRPr="00C62E98">
        <w:rPr>
          <w:u w:val="single"/>
        </w:rPr>
        <w:t>,</w:t>
      </w:r>
      <w:r w:rsidRPr="008551FE">
        <w:rPr>
          <w:sz w:val="12"/>
        </w:rPr>
        <w:t xml:space="preserve"> owing to resource scarcity from the 2020s onward, and especially towards the </w:t>
      </w:r>
      <w:proofErr w:type="spellStart"/>
      <w:r w:rsidRPr="008551FE">
        <w:rPr>
          <w:sz w:val="12"/>
        </w:rPr>
        <w:t>mid century</w:t>
      </w:r>
      <w:proofErr w:type="spellEnd"/>
      <w:r w:rsidRPr="008551FE">
        <w:rPr>
          <w:sz w:val="12"/>
        </w:rPr>
        <w:t xml:space="preserve"> – unless there is radical change in the world diet and the means by which we feed ourselves. </w:t>
      </w:r>
      <w:r w:rsidRPr="00C62E98">
        <w:rPr>
          <w:u w:val="single"/>
        </w:rPr>
        <w:t xml:space="preserve">This will </w:t>
      </w:r>
      <w:r w:rsidRPr="00B844AE">
        <w:rPr>
          <w:highlight w:val="green"/>
          <w:u w:val="single"/>
        </w:rPr>
        <w:t>lead to</w:t>
      </w:r>
      <w:r w:rsidRPr="00C62E98">
        <w:rPr>
          <w:u w:val="single"/>
        </w:rPr>
        <w:t xml:space="preserve"> </w:t>
      </w:r>
      <w:r w:rsidRPr="00C62E98">
        <w:rPr>
          <w:rStyle w:val="Emphasis"/>
        </w:rPr>
        <w:t>increasing outbreaks</w:t>
      </w:r>
      <w:r w:rsidRPr="00C62E98">
        <w:rPr>
          <w:u w:val="single"/>
        </w:rPr>
        <w:t xml:space="preserve"> of </w:t>
      </w:r>
      <w:r w:rsidRPr="00C62E98">
        <w:rPr>
          <w:rStyle w:val="Emphasis"/>
        </w:rPr>
        <w:t>violence and war. Nobody, neither rich nor poor, will escape the consequences</w:t>
      </w:r>
      <w:r w:rsidRPr="008551FE">
        <w:rPr>
          <w:sz w:val="12"/>
        </w:rPr>
        <w:t xml:space="preserve">. It remains an open question whether panicking regimes in Russia, the USA or even France would be ruthless enough to deploy atomic weapons in an attempt to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‘it is clear that even nuclear war cannot be excluded as a political consequence of global warming’. 15 </w:t>
      </w:r>
      <w:r w:rsidRPr="00C62E98">
        <w:rPr>
          <w:u w:val="single"/>
        </w:rPr>
        <w:t xml:space="preserve">Food insecurity is </w:t>
      </w:r>
      <w:r w:rsidRPr="008551FE">
        <w:rPr>
          <w:sz w:val="12"/>
        </w:rPr>
        <w:t xml:space="preserve">therefore </w:t>
      </w:r>
      <w:r w:rsidRPr="00C62E98">
        <w:rPr>
          <w:u w:val="single"/>
        </w:rPr>
        <w:t xml:space="preserve">a </w:t>
      </w:r>
      <w:r w:rsidRPr="00C62E98">
        <w:rPr>
          <w:rStyle w:val="Emphasis"/>
        </w:rPr>
        <w:t>driver in the preconditions</w:t>
      </w:r>
      <w:r w:rsidRPr="00C62E98">
        <w:rPr>
          <w:u w:val="single"/>
        </w:rPr>
        <w:t xml:space="preserve"> for the </w:t>
      </w:r>
      <w:r w:rsidRPr="00B844AE">
        <w:rPr>
          <w:rStyle w:val="Emphasis"/>
          <w:highlight w:val="green"/>
        </w:rPr>
        <w:t>use of nuclear weapons</w:t>
      </w:r>
      <w:r w:rsidRPr="008551FE">
        <w:rPr>
          <w:sz w:val="12"/>
        </w:rPr>
        <w:t xml:space="preserve">, whether </w:t>
      </w:r>
      <w:r w:rsidRPr="00C62E98">
        <w:rPr>
          <w:u w:val="single"/>
        </w:rPr>
        <w:t>limited or unlimited</w:t>
      </w:r>
      <w:r w:rsidRPr="008551FE">
        <w:rPr>
          <w:sz w:val="12"/>
        </w:rPr>
        <w:t xml:space="preserve">. A global famine is a likely outcome of limited use of nuclear weapons by any country or countries – and would be </w:t>
      </w:r>
      <w:r w:rsidRPr="00B844AE">
        <w:rPr>
          <w:rStyle w:val="Emphasis"/>
          <w:highlight w:val="green"/>
        </w:rPr>
        <w:t>unavoidable</w:t>
      </w:r>
      <w:r w:rsidRPr="00C62E98">
        <w:rPr>
          <w:u w:val="single"/>
        </w:rPr>
        <w:t xml:space="preserve"> in the event of an </w:t>
      </w:r>
      <w:r w:rsidRPr="00B844AE">
        <w:rPr>
          <w:rStyle w:val="Emphasis"/>
          <w:highlight w:val="green"/>
        </w:rPr>
        <w:t>unlimited nuclear war</w:t>
      </w:r>
      <w:r w:rsidRPr="00C62E98">
        <w:rPr>
          <w:u w:val="single"/>
        </w:rPr>
        <w:t xml:space="preserve"> between America and Russia, making it </w:t>
      </w:r>
      <w:r w:rsidRPr="00C62E98">
        <w:rPr>
          <w:rStyle w:val="Emphasis"/>
        </w:rPr>
        <w:t>unwinnable</w:t>
      </w:r>
      <w:r w:rsidRPr="008551FE">
        <w:rPr>
          <w:sz w:val="12"/>
        </w:rPr>
        <w:t xml:space="preserve"> for either. And that, as the mute hands of the ‘Doomsday Clock’ so eloquently admonish, is also </w:t>
      </w:r>
      <w:r w:rsidRPr="00C62E98">
        <w:rPr>
          <w:u w:val="single"/>
        </w:rPr>
        <w:t xml:space="preserve">the </w:t>
      </w:r>
      <w:r w:rsidRPr="00C62E98">
        <w:rPr>
          <w:rStyle w:val="Emphasis"/>
        </w:rPr>
        <w:t xml:space="preserve">most </w:t>
      </w:r>
      <w:r w:rsidRPr="00B844AE">
        <w:rPr>
          <w:rStyle w:val="Emphasis"/>
          <w:highlight w:val="green"/>
        </w:rPr>
        <w:t xml:space="preserve">likely </w:t>
      </w:r>
      <w:r w:rsidRPr="0071021A">
        <w:rPr>
          <w:rStyle w:val="Emphasis"/>
        </w:rPr>
        <w:t>scenario</w:t>
      </w:r>
      <w:r w:rsidRPr="0071021A">
        <w:rPr>
          <w:u w:val="single"/>
        </w:rPr>
        <w:t xml:space="preserve"> </w:t>
      </w:r>
      <w:r w:rsidRPr="00B844AE">
        <w:rPr>
          <w:highlight w:val="green"/>
          <w:u w:val="single"/>
        </w:rPr>
        <w:t>for</w:t>
      </w:r>
      <w:r w:rsidRPr="00C62E98">
        <w:rPr>
          <w:u w:val="single"/>
        </w:rPr>
        <w:t xml:space="preserve"> the </w:t>
      </w:r>
      <w:r w:rsidRPr="00C62E98">
        <w:rPr>
          <w:rStyle w:val="Emphasis"/>
        </w:rPr>
        <w:t xml:space="preserve">premature </w:t>
      </w:r>
      <w:r w:rsidRPr="00B844AE">
        <w:rPr>
          <w:rStyle w:val="Emphasis"/>
          <w:highlight w:val="green"/>
        </w:rPr>
        <w:t>termination of</w:t>
      </w:r>
      <w:r w:rsidRPr="00C62E98">
        <w:rPr>
          <w:rStyle w:val="Emphasis"/>
        </w:rPr>
        <w:t xml:space="preserve"> the </w:t>
      </w:r>
      <w:r w:rsidRPr="00B844AE">
        <w:rPr>
          <w:rStyle w:val="Emphasis"/>
          <w:highlight w:val="green"/>
        </w:rPr>
        <w:t>human</w:t>
      </w:r>
      <w:r w:rsidRPr="00C62E98">
        <w:rPr>
          <w:rStyle w:val="Emphasis"/>
        </w:rPr>
        <w:t xml:space="preserve"> species</w:t>
      </w:r>
      <w:r w:rsidRPr="008551FE">
        <w:rPr>
          <w:sz w:val="12"/>
        </w:rPr>
        <w:t xml:space="preserve">. Such a grim scenario can be alleviated by two measures: the voluntary banning by the whole of humanity of nuclear weapons, their technology, </w:t>
      </w:r>
      <w:proofErr w:type="gramStart"/>
      <w:r w:rsidRPr="008551FE">
        <w:rPr>
          <w:sz w:val="12"/>
        </w:rPr>
        <w:t>materials</w:t>
      </w:r>
      <w:proofErr w:type="gramEnd"/>
      <w:r w:rsidRPr="008551FE">
        <w:rPr>
          <w:sz w:val="12"/>
        </w:rPr>
        <w:t xml:space="preserve"> and stocks – and by a global effort to secure food against future insecurity by diverting the funds now wasted on nuclear armaments into building the sustainable food and water systems of the future (see Chapters 8 and 9).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C62E98">
        <w:rPr>
          <w:u w:val="single"/>
        </w:rPr>
        <w:t xml:space="preserve">food insecurity is an </w:t>
      </w:r>
      <w:r w:rsidRPr="00C62E98">
        <w:rPr>
          <w:rStyle w:val="Emphasis"/>
        </w:rPr>
        <w:t>existential threat to humanity</w:t>
      </w:r>
      <w:r w:rsidRPr="008551FE">
        <w:rPr>
          <w:sz w:val="12"/>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thing to note in this chapter is that </w:t>
      </w:r>
      <w:r w:rsidRPr="00C62E98">
        <w:rPr>
          <w:u w:val="single"/>
        </w:rPr>
        <w:t xml:space="preserve">food insecurity plays into many, if not all, of the </w:t>
      </w:r>
      <w:r w:rsidRPr="00C62E98">
        <w:rPr>
          <w:rStyle w:val="Emphasis"/>
        </w:rPr>
        <w:t>other existential threats facing humanity</w:t>
      </w:r>
      <w:r w:rsidRPr="008551FE">
        <w:rPr>
          <w:sz w:val="12"/>
        </w:rPr>
        <w:t xml:space="preserve">. The </w:t>
      </w:r>
      <w:r w:rsidRPr="00C62E98">
        <w:rPr>
          <w:rStyle w:val="Emphasis"/>
        </w:rPr>
        <w:t xml:space="preserve">food sector’s </w:t>
      </w:r>
      <w:r w:rsidRPr="00B844AE">
        <w:rPr>
          <w:rStyle w:val="Emphasis"/>
          <w:highlight w:val="green"/>
        </w:rPr>
        <w:t>role</w:t>
      </w:r>
      <w:r w:rsidRPr="00B844AE">
        <w:rPr>
          <w:highlight w:val="green"/>
          <w:u w:val="single"/>
        </w:rPr>
        <w:t xml:space="preserve"> in </w:t>
      </w:r>
      <w:r w:rsidRPr="00C62E98">
        <w:rPr>
          <w:rStyle w:val="Emphasis"/>
        </w:rPr>
        <w:t xml:space="preserve">extinction, resource </w:t>
      </w:r>
      <w:r w:rsidRPr="00B844AE">
        <w:rPr>
          <w:rStyle w:val="Emphasis"/>
          <w:highlight w:val="green"/>
        </w:rPr>
        <w:t>scarcity</w:t>
      </w:r>
      <w:r w:rsidRPr="00C62E98">
        <w:rPr>
          <w:rStyle w:val="Emphasis"/>
        </w:rPr>
        <w:t xml:space="preserve">, global </w:t>
      </w:r>
      <w:r w:rsidRPr="00B844AE">
        <w:rPr>
          <w:rStyle w:val="Emphasis"/>
          <w:highlight w:val="green"/>
        </w:rPr>
        <w:t xml:space="preserve">toxicity </w:t>
      </w:r>
      <w:r w:rsidRPr="00C62E98">
        <w:rPr>
          <w:rStyle w:val="Emphasis"/>
        </w:rPr>
        <w:t>and potential nuclear war</w:t>
      </w:r>
      <w:r w:rsidRPr="00C62E98">
        <w:rPr>
          <w:u w:val="single"/>
        </w:rPr>
        <w:t xml:space="preserve"> has </w:t>
      </w:r>
      <w:r w:rsidRPr="00C62E98">
        <w:rPr>
          <w:rStyle w:val="Emphasis"/>
        </w:rPr>
        <w:t>already been explained</w:t>
      </w:r>
      <w:r w:rsidRPr="008551FE">
        <w:rPr>
          <w:sz w:val="12"/>
        </w:rPr>
        <w:t xml:space="preserve">. Its role </w:t>
      </w:r>
      <w:r w:rsidRPr="008551FE">
        <w:rPr>
          <w:sz w:val="12"/>
        </w:rPr>
        <w:lastRenderedPageBreak/>
        <w:t xml:space="preserve">in the suppression of conflict is discussed in the next chapter. Its role in securing the future of the megacities, and of a largely </w:t>
      </w:r>
      <w:proofErr w:type="spellStart"/>
      <w:r w:rsidRPr="008551FE">
        <w:rPr>
          <w:sz w:val="12"/>
        </w:rPr>
        <w:t>urbanised</w:t>
      </w:r>
      <w:proofErr w:type="spellEnd"/>
      <w:r w:rsidRPr="008551FE">
        <w:rPr>
          <w:sz w:val="12"/>
        </w:rPr>
        <w:t xml:space="preserve">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w:t>
      </w:r>
      <w:proofErr w:type="spellStart"/>
      <w:r w:rsidRPr="008551FE">
        <w:rPr>
          <w:sz w:val="12"/>
        </w:rPr>
        <w:t>civilisation</w:t>
      </w:r>
      <w:proofErr w:type="spellEnd"/>
      <w:r w:rsidRPr="008551FE">
        <w:rPr>
          <w:sz w:val="12"/>
        </w:rPr>
        <w:t xml:space="preserve"> depends on it. </w:t>
      </w:r>
      <w:r w:rsidRPr="00C62E98">
        <w:rPr>
          <w:u w:val="single"/>
        </w:rPr>
        <w:t xml:space="preserve">Food insecurity </w:t>
      </w:r>
      <w:r w:rsidRPr="00B844AE">
        <w:rPr>
          <w:highlight w:val="green"/>
          <w:u w:val="single"/>
        </w:rPr>
        <w:t>affects</w:t>
      </w:r>
      <w:r w:rsidRPr="00C62E98">
        <w:rPr>
          <w:u w:val="single"/>
        </w:rPr>
        <w:t xml:space="preserve"> the </w:t>
      </w:r>
      <w:r w:rsidRPr="00C62E98">
        <w:rPr>
          <w:rStyle w:val="Emphasis"/>
        </w:rPr>
        <w:t xml:space="preserve">progression of </w:t>
      </w:r>
      <w:r w:rsidRPr="00B844AE">
        <w:rPr>
          <w:rStyle w:val="Emphasis"/>
          <w:highlight w:val="green"/>
        </w:rPr>
        <w:t xml:space="preserve">pandemic </w:t>
      </w:r>
      <w:r w:rsidRPr="00C62E98">
        <w:rPr>
          <w:rStyle w:val="Emphasis"/>
        </w:rPr>
        <w:t>diseases</w:t>
      </w:r>
      <w:r w:rsidRPr="008551FE">
        <w:rPr>
          <w:sz w:val="12"/>
        </w:rPr>
        <w:t xml:space="preserve">, often in ways that are not entirely obvious. First, </w:t>
      </w:r>
      <w:r w:rsidRPr="00C62E98">
        <w:rPr>
          <w:u w:val="single"/>
        </w:rPr>
        <w:t>new pandemics</w:t>
      </w:r>
      <w:r w:rsidRPr="008551FE">
        <w:rPr>
          <w:sz w:val="12"/>
        </w:rPr>
        <w:t xml:space="preserve"> of infectious disease tend to </w:t>
      </w:r>
      <w:r w:rsidRPr="00C62E98">
        <w:rPr>
          <w:u w:val="single"/>
        </w:rPr>
        <w:t xml:space="preserve">originate in developing regions </w:t>
      </w:r>
      <w:r w:rsidRPr="00B844AE">
        <w:rPr>
          <w:highlight w:val="green"/>
          <w:u w:val="single"/>
        </w:rPr>
        <w:t xml:space="preserve">where </w:t>
      </w:r>
      <w:r w:rsidRPr="00B844AE">
        <w:rPr>
          <w:rStyle w:val="Emphasis"/>
          <w:highlight w:val="green"/>
        </w:rPr>
        <w:t>nutrition</w:t>
      </w:r>
      <w:r w:rsidRPr="00A302DA">
        <w:rPr>
          <w:rStyle w:val="Emphasis"/>
        </w:rPr>
        <w:t xml:space="preserve">al levels are </w:t>
      </w:r>
      <w:r w:rsidRPr="00B844AE">
        <w:rPr>
          <w:rStyle w:val="Emphasis"/>
          <w:highlight w:val="green"/>
        </w:rPr>
        <w:t>poor</w:t>
      </w:r>
      <w:r w:rsidRPr="008551FE">
        <w:rPr>
          <w:sz w:val="12"/>
        </w:rPr>
        <w:t xml:space="preserve"> or agricultural practices </w:t>
      </w:r>
      <w:proofErr w:type="spellStart"/>
      <w:r w:rsidRPr="008551FE">
        <w:rPr>
          <w:sz w:val="12"/>
        </w:rPr>
        <w:t>favour</w:t>
      </w:r>
      <w:proofErr w:type="spellEnd"/>
      <w:r w:rsidRPr="008551FE">
        <w:rPr>
          <w:sz w:val="12"/>
        </w:rPr>
        <w:t xml:space="preserve"> the evolution of novel pathogens such as, for example, the new flu strains seen every year – which arise mainly from places where people, pigs and poultry live side-by-side and shuffle viruses between them – and also novel diseases like SARS and MERS. Second, because </w:t>
      </w:r>
      <w:r w:rsidRPr="00C62E98">
        <w:rPr>
          <w:u w:val="single"/>
        </w:rPr>
        <w:t xml:space="preserve">totally </w:t>
      </w:r>
      <w:r w:rsidRPr="00B844AE">
        <w:rPr>
          <w:rStyle w:val="Emphasis"/>
          <w:highlight w:val="green"/>
        </w:rPr>
        <w:t>unknown diseases</w:t>
      </w:r>
      <w:r w:rsidRPr="00C62E98">
        <w:rPr>
          <w:u w:val="single"/>
        </w:rPr>
        <w:t xml:space="preserve"> tend to </w:t>
      </w:r>
      <w:r w:rsidRPr="00B844AE">
        <w:rPr>
          <w:highlight w:val="green"/>
          <w:u w:val="single"/>
        </w:rPr>
        <w:t xml:space="preserve">arise </w:t>
      </w:r>
      <w:r w:rsidRPr="00C62E98">
        <w:rPr>
          <w:u w:val="single"/>
        </w:rPr>
        <w:t xml:space="preserve">first in places where </w:t>
      </w:r>
      <w:r w:rsidRPr="00C62E98">
        <w:rPr>
          <w:rStyle w:val="Emphasis"/>
        </w:rPr>
        <w:t>rainforests are being cut down for farming and viruses</w:t>
      </w:r>
      <w:r w:rsidRPr="00C62E98">
        <w:rPr>
          <w:u w:val="single"/>
        </w:rPr>
        <w:t xml:space="preserve"> hitherto confined to </w:t>
      </w:r>
      <w:r w:rsidRPr="00C62E98">
        <w:rPr>
          <w:rStyle w:val="Emphasis"/>
        </w:rPr>
        <w:t>wild animals and birds</w:t>
      </w:r>
      <w:r w:rsidRPr="00C62E98">
        <w:rPr>
          <w:u w:val="single"/>
        </w:rPr>
        <w:t xml:space="preserve"> make an </w:t>
      </w:r>
      <w:r w:rsidRPr="00C62E98">
        <w:rPr>
          <w:rStyle w:val="Emphasis"/>
        </w:rPr>
        <w:t>enforced transition into humans</w:t>
      </w:r>
      <w:r w:rsidRPr="008551FE">
        <w:rPr>
          <w:sz w:val="12"/>
        </w:rPr>
        <w:t xml:space="preserve">. Examples of novel human diseases escaping from the rainforest and tropical savannah in recent times include HIV/AIDS, Hendra, </w:t>
      </w:r>
      <w:proofErr w:type="spellStart"/>
      <w:r w:rsidRPr="008551FE">
        <w:rPr>
          <w:sz w:val="12"/>
        </w:rPr>
        <w:t>Nipah</w:t>
      </w:r>
      <w:proofErr w:type="spellEnd"/>
      <w:r w:rsidRPr="008551FE">
        <w:rPr>
          <w:sz w:val="12"/>
        </w:rPr>
        <w:t xml:space="preserve">, Ebola, Marburg, Lassa and </w:t>
      </w:r>
      <w:proofErr w:type="spellStart"/>
      <w:r w:rsidRPr="008551FE">
        <w:rPr>
          <w:sz w:val="12"/>
        </w:rPr>
        <w:t>Hanta</w:t>
      </w:r>
      <w:proofErr w:type="spellEnd"/>
      <w:r w:rsidRPr="008551FE">
        <w:rPr>
          <w:sz w:val="12"/>
        </w:rPr>
        <w:t xml:space="preserve">, </w:t>
      </w:r>
      <w:proofErr w:type="spellStart"/>
      <w:r w:rsidRPr="008551FE">
        <w:rPr>
          <w:sz w:val="12"/>
        </w:rPr>
        <w:t>Lujo</w:t>
      </w:r>
      <w:proofErr w:type="spellEnd"/>
      <w:r w:rsidRPr="008551FE">
        <w:rPr>
          <w:sz w:val="12"/>
        </w:rPr>
        <w:t xml:space="preserve">, </w:t>
      </w:r>
      <w:proofErr w:type="spellStart"/>
      <w:r w:rsidRPr="008551FE">
        <w:rPr>
          <w:sz w:val="12"/>
        </w:rPr>
        <w:t>Junin</w:t>
      </w:r>
      <w:proofErr w:type="spellEnd"/>
      <w:r w:rsidRPr="008551FE">
        <w:rPr>
          <w:sz w:val="12"/>
        </w:rPr>
        <w:t xml:space="preserve">, </w:t>
      </w:r>
      <w:proofErr w:type="spellStart"/>
      <w:r w:rsidRPr="008551FE">
        <w:rPr>
          <w:sz w:val="12"/>
        </w:rPr>
        <w:t>Machupo</w:t>
      </w:r>
      <w:proofErr w:type="spellEnd"/>
      <w:r w:rsidRPr="008551FE">
        <w:rPr>
          <w:sz w:val="12"/>
        </w:rPr>
        <w:t xml:space="preserve">, Rift Valley, Congo and Zika.29 And thirdly, because the </w:t>
      </w:r>
      <w:r w:rsidRPr="00C62E98">
        <w:rPr>
          <w:u w:val="single"/>
        </w:rPr>
        <w:t xml:space="preserve">loss of </w:t>
      </w:r>
      <w:r w:rsidRPr="00C62E98">
        <w:rPr>
          <w:rStyle w:val="Emphasis"/>
        </w:rPr>
        <w:t>vital micronutrients from heavily farmed soils</w:t>
      </w:r>
      <w:r w:rsidRPr="008551FE">
        <w:rPr>
          <w:sz w:val="12"/>
        </w:rPr>
        <w:t xml:space="preserve"> and from food itself </w:t>
      </w:r>
      <w:r w:rsidRPr="00C62E98">
        <w:rPr>
          <w:u w:val="single"/>
        </w:rPr>
        <w:t>predisposes</w:t>
      </w:r>
      <w:r w:rsidRPr="008551FE">
        <w:rPr>
          <w:sz w:val="12"/>
        </w:rPr>
        <w:t xml:space="preserve"> </w:t>
      </w:r>
      <w:r w:rsidRPr="00C62E98">
        <w:rPr>
          <w:u w:val="single"/>
        </w:rPr>
        <w:t xml:space="preserve">many populations to </w:t>
      </w:r>
      <w:r w:rsidRPr="00C62E98">
        <w:rPr>
          <w:rStyle w:val="Emphasis"/>
        </w:rPr>
        <w:t>various deficiency diseases</w:t>
      </w:r>
      <w:r w:rsidRPr="008551FE">
        <w:rPr>
          <w:sz w:val="12"/>
        </w:rPr>
        <w:t xml:space="preserve"> – for example, a lack of selenium in the diet has been linked with increased risk from both HIV/AIDS and bowel cancer.30 A key synergy is the way </w:t>
      </w:r>
      <w:r w:rsidRPr="00C62E98">
        <w:rPr>
          <w:b/>
          <w:bCs/>
          <w:u w:val="single"/>
        </w:rPr>
        <w:t>hunger</w:t>
      </w:r>
      <w:r w:rsidRPr="00C62E98">
        <w:rPr>
          <w:u w:val="single"/>
        </w:rPr>
        <w:t xml:space="preserve"> </w:t>
      </w:r>
      <w:r w:rsidRPr="00A302DA">
        <w:rPr>
          <w:u w:val="single"/>
        </w:rPr>
        <w:t xml:space="preserve">and </w:t>
      </w:r>
      <w:r w:rsidRPr="00A302DA">
        <w:rPr>
          <w:b/>
          <w:bCs/>
          <w:u w:val="single"/>
        </w:rPr>
        <w:t>malnourishment</w:t>
      </w:r>
      <w:r w:rsidRPr="00A302DA">
        <w:rPr>
          <w:u w:val="single"/>
        </w:rPr>
        <w:t xml:space="preserve"> </w:t>
      </w:r>
      <w:r w:rsidRPr="00A302DA">
        <w:rPr>
          <w:b/>
          <w:bCs/>
          <w:u w:val="single"/>
        </w:rPr>
        <w:t>exacerbate</w:t>
      </w:r>
      <w:r w:rsidRPr="00A302DA">
        <w:rPr>
          <w:u w:val="single"/>
        </w:rPr>
        <w:t xml:space="preserve"> the </w:t>
      </w:r>
      <w:r w:rsidRPr="00A302DA">
        <w:rPr>
          <w:b/>
          <w:bCs/>
          <w:u w:val="single"/>
        </w:rPr>
        <w:t>spread</w:t>
      </w:r>
      <w:r w:rsidRPr="00A302DA">
        <w:rPr>
          <w:u w:val="single"/>
        </w:rPr>
        <w:t xml:space="preserve"> </w:t>
      </w:r>
      <w:r w:rsidRPr="00A302DA">
        <w:rPr>
          <w:b/>
          <w:bCs/>
          <w:u w:val="single"/>
        </w:rPr>
        <w:t>of</w:t>
      </w:r>
      <w:r w:rsidRPr="00A302DA">
        <w:rPr>
          <w:u w:val="single"/>
        </w:rPr>
        <w:t xml:space="preserve"> </w:t>
      </w:r>
      <w:r w:rsidRPr="00A302DA">
        <w:rPr>
          <w:b/>
          <w:bCs/>
          <w:u w:val="single"/>
        </w:rPr>
        <w:t>disease</w:t>
      </w:r>
      <w:r w:rsidRPr="00A302DA">
        <w:rPr>
          <w:sz w:val="12"/>
        </w:rPr>
        <w:t>, classic examples being the 1918 Global Flu</w:t>
      </w:r>
      <w:r w:rsidRPr="008551FE">
        <w:rPr>
          <w:sz w:val="12"/>
        </w:rPr>
        <w:t xml:space="preserve">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5B1EFF96" w14:textId="77777777" w:rsidR="00371900" w:rsidRDefault="00371900" w:rsidP="00371900">
      <w:pPr>
        <w:pStyle w:val="Heading4"/>
      </w:pPr>
      <w:r>
        <w:t xml:space="preserve">No limited nuclear wars – </w:t>
      </w:r>
      <w:r w:rsidRPr="00784AC4">
        <w:rPr>
          <w:u w:val="single"/>
        </w:rPr>
        <w:t>extinction</w:t>
      </w:r>
      <w:r>
        <w:t xml:space="preserve">. </w:t>
      </w:r>
    </w:p>
    <w:p w14:paraId="4F4016E0" w14:textId="77777777" w:rsidR="00371900" w:rsidRPr="00F35F0D" w:rsidRDefault="00371900" w:rsidP="00371900">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6" w:history="1">
        <w:r w:rsidRPr="0024235A">
          <w:rPr>
            <w:rStyle w:val="Hyperlink"/>
          </w:rPr>
          <w:t>https://metro.co.uk/2019/05/18/we-will-all-end-up-killing-each-other-and-one-nuclear-blast-could-do-it-9370115/</w:t>
        </w:r>
      </w:hyperlink>
      <w:r w:rsidRPr="00F35F0D">
        <w:t>]</w:t>
      </w:r>
      <w:r>
        <w:t xml:space="preserve"> Recut Justin</w:t>
      </w:r>
    </w:p>
    <w:p w14:paraId="68BA731A" w14:textId="77777777" w:rsidR="00371900" w:rsidRPr="00177BE1" w:rsidRDefault="00371900" w:rsidP="00371900">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53DEA395" w14:textId="77777777" w:rsidR="00371900" w:rsidRPr="00177BE1" w:rsidRDefault="00371900" w:rsidP="00371900">
      <w:pPr>
        <w:rPr>
          <w:sz w:val="14"/>
        </w:rPr>
      </w:pPr>
      <w:r w:rsidRPr="00177BE1">
        <w:rPr>
          <w:sz w:val="14"/>
        </w:rPr>
        <w:t>Most (93%) have been built by Russia and in the US, 3,100 of them are ready to fire within hours.</w:t>
      </w:r>
    </w:p>
    <w:p w14:paraId="1F365DA1" w14:textId="77777777" w:rsidR="00371900" w:rsidRPr="00177BE1" w:rsidRDefault="00371900" w:rsidP="00371900">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w:t>
      </w:r>
      <w:proofErr w:type="gramStart"/>
      <w:r w:rsidRPr="00177BE1">
        <w:rPr>
          <w:sz w:val="14"/>
        </w:rPr>
        <w:t>Russia</w:t>
      </w:r>
      <w:proofErr w:type="gramEnd"/>
      <w:r w:rsidRPr="00177BE1">
        <w:rPr>
          <w:sz w:val="14"/>
        </w:rPr>
        <w:t xml:space="preserve"> and China but also in Japan, Australia and South America.</w:t>
      </w:r>
    </w:p>
    <w:p w14:paraId="03B29C72" w14:textId="77777777" w:rsidR="00371900" w:rsidRPr="00177BE1" w:rsidRDefault="00371900" w:rsidP="00371900">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7628624E" w14:textId="77777777" w:rsidR="00371900" w:rsidRPr="00177BE1" w:rsidRDefault="00371900" w:rsidP="00371900">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06504094" w14:textId="77777777" w:rsidR="00371900" w:rsidRPr="00177BE1" w:rsidRDefault="00371900" w:rsidP="00371900">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4FCA1327" w14:textId="77777777" w:rsidR="00371900" w:rsidRPr="00177BE1" w:rsidRDefault="00371900" w:rsidP="00371900">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164DB183" w14:textId="77777777" w:rsidR="00371900" w:rsidRPr="00177BE1" w:rsidRDefault="00371900" w:rsidP="00371900">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3D9FA91C" w14:textId="77777777" w:rsidR="00371900" w:rsidRPr="00177BE1" w:rsidRDefault="00371900" w:rsidP="00371900">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31276BB1" w14:textId="77777777" w:rsidR="00371900" w:rsidRPr="00177BE1" w:rsidRDefault="00371900" w:rsidP="00371900">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505B3AF1" w14:textId="77777777" w:rsidR="00371900" w:rsidRPr="00177BE1" w:rsidRDefault="00371900" w:rsidP="00371900">
      <w:pPr>
        <w:rPr>
          <w:u w:val="single"/>
        </w:rPr>
      </w:pPr>
      <w:r w:rsidRPr="00177BE1">
        <w:rPr>
          <w:sz w:val="14"/>
        </w:rPr>
        <w:lastRenderedPageBreak/>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proofErr w:type="gramStart"/>
      <w:r w:rsidRPr="00B844AE">
        <w:rPr>
          <w:rStyle w:val="Emphasis"/>
          <w:highlight w:val="green"/>
        </w:rPr>
        <w:t>famine</w:t>
      </w:r>
      <w:proofErr w:type="gramEnd"/>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56F120FE" w14:textId="77777777" w:rsidR="00371900" w:rsidRPr="00177BE1" w:rsidRDefault="00371900" w:rsidP="00371900">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7B8B8A42" w14:textId="77777777" w:rsidR="00371900" w:rsidRPr="00177BE1" w:rsidRDefault="00371900" w:rsidP="00371900">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33440BF3" w14:textId="77777777" w:rsidR="00371900" w:rsidRPr="00177BE1" w:rsidRDefault="00371900" w:rsidP="00371900">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w:t>
      </w:r>
      <w:proofErr w:type="gramStart"/>
      <w:r w:rsidRPr="00177BE1">
        <w:rPr>
          <w:sz w:val="8"/>
          <w:szCs w:val="8"/>
        </w:rPr>
        <w:t>retaliation?</w:t>
      </w:r>
      <w:proofErr w:type="gramEnd"/>
      <w:r w:rsidRPr="00177BE1">
        <w:rPr>
          <w:sz w:val="8"/>
          <w:szCs w:val="8"/>
        </w:rPr>
        <w:t xml:space="preserve">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548B3A6C" w14:textId="77777777" w:rsidR="00371900" w:rsidRPr="00177BE1" w:rsidRDefault="00371900" w:rsidP="00371900">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7C4D3692" w14:textId="77777777" w:rsidR="00371900" w:rsidRPr="00177BE1" w:rsidRDefault="00371900" w:rsidP="00371900">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39336A1D" w14:textId="77777777" w:rsidR="00371900" w:rsidRPr="00177BE1" w:rsidRDefault="00371900" w:rsidP="00371900">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6BE72B59" w14:textId="77777777" w:rsidR="00371900" w:rsidRPr="009F214B" w:rsidRDefault="00371900" w:rsidP="00371900">
      <w:pPr>
        <w:pStyle w:val="Heading3"/>
        <w:rPr>
          <w:rFonts w:cs="Calibri"/>
        </w:rPr>
      </w:pPr>
      <w:r w:rsidRPr="009F214B">
        <w:rPr>
          <w:rFonts w:cs="Calibri"/>
        </w:rPr>
        <w:lastRenderedPageBreak/>
        <w:t>1AC – Framing</w:t>
      </w:r>
    </w:p>
    <w:p w14:paraId="1E76F516" w14:textId="77777777" w:rsidR="00371900" w:rsidRPr="009F214B" w:rsidRDefault="00371900" w:rsidP="00371900">
      <w:pPr>
        <w:pStyle w:val="Heading4"/>
        <w:rPr>
          <w:rFonts w:cs="Calibri"/>
        </w:rPr>
      </w:pPr>
      <w:r w:rsidRPr="009F214B">
        <w:rPr>
          <w:rFonts w:cs="Calibri"/>
        </w:rPr>
        <w:t>The standard is maximizing expected wellbeing.</w:t>
      </w:r>
    </w:p>
    <w:p w14:paraId="54A51B4B" w14:textId="77777777" w:rsidR="00371900" w:rsidRDefault="00371900" w:rsidP="00371900">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5D14DEF7" w14:textId="77777777" w:rsidR="00371900" w:rsidRPr="00C7794F" w:rsidRDefault="00371900" w:rsidP="00371900">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04BA97F4" w14:textId="77777777" w:rsidR="00371900" w:rsidRPr="008A4BAE" w:rsidRDefault="00371900" w:rsidP="00371900">
      <w:pPr>
        <w:rPr>
          <w:sz w:val="14"/>
        </w:rPr>
      </w:pPr>
      <w:r w:rsidRPr="007418CD">
        <w:rPr>
          <w:sz w:val="14"/>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7418CD">
        <w:rPr>
          <w:sz w:val="14"/>
          <w:highlight w:val="green"/>
        </w:rPr>
        <w:t xml:space="preserve"> </w:t>
      </w:r>
      <w:r w:rsidRPr="007418CD">
        <w:rPr>
          <w:sz w:val="14"/>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7418CD">
        <w:rPr>
          <w:sz w:val="14"/>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7418CD">
        <w:rPr>
          <w:sz w:val="14"/>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7418CD">
        <w:rPr>
          <w:sz w:val="14"/>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7418CD">
        <w:rPr>
          <w:sz w:val="14"/>
        </w:rPr>
        <w:t xml:space="preserve"> (as we explain in full later). </w:t>
      </w:r>
      <w:r w:rsidRPr="00C7794F">
        <w:rPr>
          <w:b/>
          <w:u w:val="single"/>
        </w:rPr>
        <w:t>These strategies</w:t>
      </w:r>
      <w:r w:rsidRPr="007418CD">
        <w:rPr>
          <w:sz w:val="14"/>
        </w:rPr>
        <w:t xml:space="preserve"> are not unique to humans and, in fact, </w:t>
      </w:r>
      <w:r w:rsidRPr="00C7794F">
        <w:rPr>
          <w:b/>
          <w:u w:val="single"/>
        </w:rPr>
        <w:t>characterize a much broader trend in behavior among mammals as a whole—especially primates</w:t>
      </w:r>
      <w:r w:rsidRPr="007418CD">
        <w:rPr>
          <w:sz w:val="14"/>
        </w:rPr>
        <w:t xml:space="preserve">—as well as many other major vertebrate groups, including birds, fish, and reptiles. </w:t>
      </w:r>
      <w:r w:rsidRPr="00C7794F">
        <w:rPr>
          <w:b/>
          <w:u w:val="single"/>
        </w:rPr>
        <w:t>This recurrence of behavioral patterns</w:t>
      </w:r>
      <w:r w:rsidRPr="007418CD">
        <w:rPr>
          <w:sz w:val="14"/>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7418CD">
        <w:rPr>
          <w:sz w:val="14"/>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7418CD">
        <w:rPr>
          <w:sz w:val="14"/>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7418CD">
        <w:rPr>
          <w:sz w:val="14"/>
          <w:highlight w:val="green"/>
        </w:rPr>
        <w:t xml:space="preserve"> </w:t>
      </w:r>
      <w:r w:rsidRPr="007418CD">
        <w:rPr>
          <w:sz w:val="14"/>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7418CD">
        <w:rPr>
          <w:sz w:val="14"/>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7418CD">
        <w:rPr>
          <w:sz w:val="14"/>
        </w:rPr>
        <w:t xml:space="preserve">. </w:t>
      </w:r>
      <w:r w:rsidRPr="00C7794F">
        <w:rPr>
          <w:b/>
          <w:u w:val="single"/>
        </w:rPr>
        <w:t>The most obvious challenge that evolutionary theory presents to international relations concerns our understanding of human nature</w:t>
      </w:r>
      <w:r w:rsidRPr="007418CD">
        <w:rPr>
          <w:sz w:val="14"/>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Pr>
          <w:b/>
          <w:u w:val="single"/>
        </w:rPr>
        <w:t xml:space="preserve">. </w:t>
      </w:r>
      <w:r w:rsidRPr="007418CD">
        <w:rPr>
          <w:sz w:val="14"/>
        </w:rPr>
        <w:t xml:space="preserve">The parsimony of general theories depends on how well they explain phenomena across space and time;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evolution.53 </w:t>
      </w:r>
      <w:r w:rsidRPr="007418CD">
        <w:rPr>
          <w:sz w:val="14"/>
        </w:rPr>
        <w:lastRenderedPageBreak/>
        <w:t xml:space="preserve">International relations scholars have tended to claim to deduce their own theories from Hobbes, or subsequent philosophers who followed him, and we suggest it is time to revisit the idea of foundational scientific principles. Starting with biology, or with human evolutionary history, has never been typical in international relations scholarship, but this approach is now less exotic than it once seemed </w:t>
      </w:r>
      <w:proofErr w:type="gramStart"/>
      <w:r w:rsidRPr="007418CD">
        <w:rPr>
          <w:sz w:val="14"/>
        </w:rPr>
        <w:t>as</w:t>
      </w:r>
      <w:proofErr w:type="gramEnd"/>
      <w:r w:rsidRPr="007418CD">
        <w:rPr>
          <w:sz w:val="14"/>
        </w:rPr>
        <w:t xml:space="preserve"> innovators in a range of social sciences, including economics, psychology, sociology, and political science, pursue this line of inquiry.54,55,56,57 International relations stands to gain from similar interdisciplinary insights.</w:t>
      </w:r>
    </w:p>
    <w:p w14:paraId="0564268A" w14:textId="77777777" w:rsidR="00371900" w:rsidRPr="009F214B" w:rsidRDefault="00371900" w:rsidP="00371900">
      <w:pPr>
        <w:pStyle w:val="Heading4"/>
        <w:rPr>
          <w:rFonts w:cs="Calibri"/>
        </w:rPr>
      </w:pPr>
      <w:r w:rsidRPr="009F214B">
        <w:rPr>
          <w:rFonts w:cs="Calibri"/>
        </w:rPr>
        <w:t>2] Extinction outweighs</w:t>
      </w:r>
    </w:p>
    <w:p w14:paraId="6E2726C4" w14:textId="77777777" w:rsidR="00371900" w:rsidRPr="009F214B" w:rsidRDefault="00371900" w:rsidP="00371900">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6F07149A" w14:textId="77777777" w:rsidR="00371900" w:rsidRDefault="00371900" w:rsidP="00371900">
      <w:pPr>
        <w:rPr>
          <w:sz w:val="14"/>
          <w:szCs w:val="26"/>
        </w:rPr>
      </w:pPr>
      <w:r w:rsidRPr="009F214B">
        <w:rPr>
          <w:rStyle w:val="StyleUnderline"/>
          <w:szCs w:val="26"/>
        </w:rPr>
        <w:t xml:space="preserve">The human race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F214B">
        <w:rPr>
          <w:sz w:val="14"/>
          <w:szCs w:val="26"/>
        </w:rPr>
        <w:t>thing.For</w:t>
      </w:r>
      <w:proofErr w:type="spellEnd"/>
      <w:r w:rsidRPr="009F214B">
        <w:rPr>
          <w:sz w:val="14"/>
          <w:szCs w:val="26"/>
        </w:rPr>
        <w:t xml:space="preserve">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F214B">
        <w:rPr>
          <w:sz w:val="14"/>
          <w:szCs w:val="26"/>
        </w:rPr>
        <w:t>future, if</w:t>
      </w:r>
      <w:proofErr w:type="gramEnd"/>
      <w:r w:rsidRPr="009F214B">
        <w:rPr>
          <w:sz w:val="14"/>
          <w:szCs w:val="26"/>
        </w:rPr>
        <w:t xml:space="preserve">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7DAE4B42" w14:textId="77777777" w:rsidR="00371900" w:rsidRDefault="00371900" w:rsidP="00371900">
      <w:pPr>
        <w:pStyle w:val="Heading3"/>
      </w:pPr>
      <w:r>
        <w:lastRenderedPageBreak/>
        <w:t>UV</w:t>
      </w:r>
    </w:p>
    <w:p w14:paraId="228A11CC" w14:textId="77777777" w:rsidR="00371900" w:rsidRPr="00361031" w:rsidRDefault="00371900" w:rsidP="00371900">
      <w:pPr>
        <w:pStyle w:val="Heading4"/>
        <w:rPr>
          <w:bCs/>
        </w:rPr>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25D98B77" w14:textId="77777777" w:rsidR="00371900" w:rsidRPr="00916BB1" w:rsidRDefault="00371900" w:rsidP="00371900">
      <w:pPr>
        <w:pStyle w:val="Heading3"/>
        <w:rPr>
          <w:rStyle w:val="StyleUnderline"/>
          <w:sz w:val="32"/>
        </w:rPr>
      </w:pPr>
      <w:r>
        <w:lastRenderedPageBreak/>
        <w:t>1AC – Method</w:t>
      </w:r>
    </w:p>
    <w:p w14:paraId="38772042" w14:textId="77777777" w:rsidR="00371900" w:rsidRDefault="00371900" w:rsidP="00371900">
      <w:pPr>
        <w:pStyle w:val="Heading4"/>
      </w:pPr>
      <w:r>
        <w:t xml:space="preserve">Focus on future extinction is </w:t>
      </w:r>
      <w:r w:rsidRPr="00C408B7">
        <w:rPr>
          <w:u w:val="single"/>
        </w:rPr>
        <w:t>good</w:t>
      </w:r>
      <w:r>
        <w:t xml:space="preserve"> and the </w:t>
      </w:r>
      <w:r w:rsidRPr="00C408B7">
        <w:rPr>
          <w:u w:val="single"/>
        </w:rPr>
        <w:t>alternative is depoliticizing</w:t>
      </w:r>
      <w:r>
        <w:t xml:space="preserve">---the </w:t>
      </w:r>
      <w:proofErr w:type="spellStart"/>
      <w:r>
        <w:t>aff’s</w:t>
      </w:r>
      <w:proofErr w:type="spellEnd"/>
      <w:r>
        <w:t xml:space="preserve"> representations inspire </w:t>
      </w:r>
      <w:r w:rsidRPr="00A117D3">
        <w:rPr>
          <w:u w:val="single"/>
        </w:rPr>
        <w:t>action</w:t>
      </w:r>
      <w:r>
        <w:t xml:space="preserve"> in the </w:t>
      </w:r>
      <w:r w:rsidRPr="00A117D3">
        <w:rPr>
          <w:u w:val="single"/>
        </w:rPr>
        <w:t>present</w:t>
      </w:r>
      <w:r w:rsidRPr="00BA46D6">
        <w:t>.</w:t>
      </w:r>
    </w:p>
    <w:p w14:paraId="4D1D4982" w14:textId="77777777" w:rsidR="00371900" w:rsidRPr="00BA46D6" w:rsidRDefault="00371900" w:rsidP="00371900">
      <w:r w:rsidRPr="00DD6A63">
        <w:rPr>
          <w:b/>
          <w:bCs/>
          <w:sz w:val="26"/>
        </w:rPr>
        <w:t>Baum</w:t>
      </w:r>
      <w:r>
        <w:rPr>
          <w:b/>
          <w:bCs/>
          <w:sz w:val="26"/>
        </w:rPr>
        <w:t xml:space="preserve"> </w:t>
      </w:r>
      <w:r w:rsidRPr="00DD6A63">
        <w:rPr>
          <w:b/>
          <w:bCs/>
          <w:sz w:val="26"/>
        </w:rPr>
        <w:t>15</w:t>
      </w:r>
      <w:r>
        <w:rPr>
          <w:b/>
          <w:bCs/>
          <w:sz w:val="26"/>
        </w:rPr>
        <w:t xml:space="preserve"> </w:t>
      </w:r>
      <w:r>
        <w:t>–</w:t>
      </w:r>
      <w:r w:rsidRPr="00BA46D6">
        <w:t xml:space="preserve"> </w:t>
      </w:r>
      <w:r>
        <w:t>C</w:t>
      </w:r>
      <w:r w:rsidRPr="00BA46D6">
        <w:t>o-director of the Global Catastrophic Risk Institute with a PhD from Penn State in Geography (Seth D. Baum, September 2015, “The Far Future Argument for Confronting Catastrophic Threats to Humanity: Practical Significance and Alternatives,” published in Futures, vol. 72 pg. 86-96, http://sethbaum.com/ac/2015_FarFuture.pdf</w:t>
      </w:r>
      <w:r>
        <w:t>)</w:t>
      </w:r>
    </w:p>
    <w:p w14:paraId="7799EFA4" w14:textId="77777777" w:rsidR="00371900" w:rsidRPr="00DD6A63" w:rsidRDefault="00371900" w:rsidP="00371900">
      <w:pPr>
        <w:rPr>
          <w:b/>
          <w:iCs/>
          <w:u w:val="single"/>
          <w:bdr w:val="single" w:sz="18" w:space="0" w:color="auto"/>
        </w:rPr>
      </w:pPr>
      <w:r w:rsidRPr="00BA46D6">
        <w:rPr>
          <w:sz w:val="16"/>
        </w:rPr>
        <w:t xml:space="preserve">There are at least two ways that the far future can inspire action: analytical and emotional. Both are consistent with the far future argument, but the argument is typically inspired by analytical considerations. The analytical inspiration is found in works analyzing how to maximize the good or achieve related objectives. Most of the scholarly works invoking the far future argument are of this sort.6 </w:t>
      </w:r>
      <w:r w:rsidRPr="00B844AE">
        <w:rPr>
          <w:rStyle w:val="Emphasis"/>
          <w:highlight w:val="green"/>
        </w:rPr>
        <w:t>Such ideas have the potential to resonate</w:t>
      </w:r>
      <w:r w:rsidRPr="00BA46D6">
        <w:rPr>
          <w:sz w:val="16"/>
        </w:rPr>
        <w:t xml:space="preserve"> not just with other scholars, but </w:t>
      </w:r>
      <w:r w:rsidRPr="00B844AE">
        <w:rPr>
          <w:rStyle w:val="Emphasis"/>
          <w:highlight w:val="green"/>
        </w:rPr>
        <w:t>with</w:t>
      </w:r>
      <w:r w:rsidRPr="00BA46D6">
        <w:rPr>
          <w:sz w:val="16"/>
        </w:rPr>
        <w:t xml:space="preserve"> people in other professions as well, and also </w:t>
      </w:r>
      <w:r w:rsidRPr="00B844AE">
        <w:rPr>
          <w:rStyle w:val="Emphasis"/>
          <w:highlight w:val="green"/>
        </w:rPr>
        <w:t>the lay public</w:t>
      </w:r>
      <w:r w:rsidRPr="00BA46D6">
        <w:rPr>
          <w:rStyle w:val="Emphasis"/>
        </w:rPr>
        <w:t>.</w:t>
      </w:r>
      <w:r w:rsidRPr="00BA46D6">
        <w:rPr>
          <w:sz w:val="16"/>
        </w:rPr>
        <w:t xml:space="preserve"> </w:t>
      </w:r>
      <w:proofErr w:type="gramStart"/>
      <w:r w:rsidRPr="00BA46D6">
        <w:rPr>
          <w:sz w:val="16"/>
        </w:rPr>
        <w:t>Thus</w:t>
      </w:r>
      <w:proofErr w:type="gramEnd"/>
      <w:r w:rsidRPr="00BA46D6">
        <w:rPr>
          <w:sz w:val="16"/>
        </w:rPr>
        <w:t xml:space="preserve"> </w:t>
      </w:r>
      <w:r w:rsidRPr="00A117D3">
        <w:rPr>
          <w:bCs/>
          <w:u w:val="single"/>
        </w:rPr>
        <w:t>there can</w:t>
      </w:r>
      <w:r w:rsidRPr="00BA46D6">
        <w:rPr>
          <w:sz w:val="16"/>
        </w:rPr>
        <w:t xml:space="preserve"> be some </w:t>
      </w:r>
      <w:r w:rsidRPr="00A117D3">
        <w:rPr>
          <w:bCs/>
          <w:u w:val="single"/>
        </w:rPr>
        <w:t>value to disseminating analysis about the importance of the far future</w:t>
      </w:r>
      <w:r w:rsidRPr="00BA46D6">
        <w:rPr>
          <w:sz w:val="16"/>
        </w:rPr>
        <w:t xml:space="preserve"> and its relation to GCR. </w:t>
      </w:r>
      <w:r w:rsidRPr="00A117D3">
        <w:rPr>
          <w:bCs/>
          <w:u w:val="single"/>
        </w:rPr>
        <w:t xml:space="preserve">Analytical inspiration can also come from analyzing specific actions in terms of their </w:t>
      </w:r>
      <w:proofErr w:type="spellStart"/>
      <w:r w:rsidRPr="00B844AE">
        <w:rPr>
          <w:rStyle w:val="Emphasis"/>
          <w:highlight w:val="green"/>
        </w:rPr>
        <w:t>farfuture</w:t>
      </w:r>
      <w:proofErr w:type="spellEnd"/>
      <w:r w:rsidRPr="00A117D3">
        <w:rPr>
          <w:bCs/>
          <w:u w:val="single"/>
        </w:rPr>
        <w:t xml:space="preserve"> </w:t>
      </w:r>
      <w:r w:rsidRPr="00626C33">
        <w:rPr>
          <w:bCs/>
          <w:u w:val="single"/>
        </w:rPr>
        <w:t>importance.</w:t>
      </w:r>
      <w:r w:rsidRPr="00BA46D6">
        <w:rPr>
          <w:rStyle w:val="Emphasis"/>
        </w:rPr>
        <w:t xml:space="preserve"> </w:t>
      </w:r>
      <w:r w:rsidRPr="00626C33">
        <w:rPr>
          <w:bCs/>
          <w:u w:val="single"/>
        </w:rPr>
        <w:t>Such</w:t>
      </w:r>
      <w:r w:rsidRPr="00BA46D6">
        <w:rPr>
          <w:rStyle w:val="Emphasis"/>
        </w:rPr>
        <w:t xml:space="preserve"> analysis can help promote these actions</w:t>
      </w:r>
      <w:r w:rsidRPr="00BA46D6">
        <w:rPr>
          <w:sz w:val="16"/>
        </w:rPr>
        <w:t>, even if the actions could be justified without reference to the far future. However, the analysis should be careful to connect with actual decision makers, and not just evaluate hypothetically optimal actions that no one ever takes. For example, there has been now multiple decades of research analyzing what the optimal carbon tax should be (for an early work, see Nordhaus 1992), yet throughout this period, for most of the world, the actual carbon tax has been zero. Analytical inspiration has its limits. Research effort may be more productively spent on what policies and other actions people are actually willing to implement. The other far future inspiration is emotional.</w:t>
      </w:r>
      <w:r w:rsidRPr="00626C33">
        <w:rPr>
          <w:bCs/>
          <w:u w:val="single"/>
        </w:rPr>
        <w:t xml:space="preserve"> The destruction of human civilization can itself be a wrenching emotional idea. </w:t>
      </w:r>
      <w:r w:rsidRPr="00BA46D6">
        <w:rPr>
          <w:sz w:val="16"/>
        </w:rPr>
        <w:t xml:space="preserve">In The Fate of the Earth, Jonathan Schell writes “The thought of cutting off life’s flow, of amputating this future, is so shocking, so alien to nature, and so contradictory to life’s impulse that we can scarcely entertain it before turning away in revulsion and disbelief” (Schell 1982/2000, p.154). In addition, there is a certain beauty to the idea of helping shape the entire arch of the narrative of humanity, or even the universe itself. </w:t>
      </w:r>
      <w:r w:rsidRPr="00B844AE">
        <w:rPr>
          <w:bCs/>
          <w:highlight w:val="green"/>
          <w:u w:val="single"/>
        </w:rPr>
        <w:t>People</w:t>
      </w:r>
      <w:r w:rsidRPr="00DD6A63">
        <w:rPr>
          <w:bCs/>
          <w:u w:val="single"/>
        </w:rPr>
        <w:t xml:space="preserve"> often </w:t>
      </w:r>
      <w:r w:rsidRPr="00B844AE">
        <w:rPr>
          <w:bCs/>
          <w:highlight w:val="green"/>
          <w:u w:val="single"/>
        </w:rPr>
        <w:t>find</w:t>
      </w:r>
      <w:r w:rsidRPr="00BA46D6">
        <w:rPr>
          <w:sz w:val="16"/>
        </w:rPr>
        <w:t xml:space="preserve"> a sense of purpose and </w:t>
      </w:r>
      <w:r w:rsidRPr="00B844AE">
        <w:rPr>
          <w:rStyle w:val="Emphasis"/>
          <w:highlight w:val="green"/>
        </w:rPr>
        <w:t>meaning</w:t>
      </w:r>
      <w:r w:rsidRPr="00B844AE">
        <w:rPr>
          <w:bCs/>
          <w:highlight w:val="green"/>
          <w:u w:val="single"/>
        </w:rPr>
        <w:t xml:space="preserve"> in contributing to something bigger than themselves</w:t>
      </w:r>
      <w:r w:rsidRPr="00BA46D6">
        <w:rPr>
          <w:sz w:val="16"/>
        </w:rPr>
        <w:t>— and it does not get any bigger than this. Carl Sagan’s (1994) Pale Blue Dot and James Martin’s (2007) The Meaning of the 21st Century both capture this well, painting vivid pictures of the special place of humanity in the universe and the special opportunities people today have to make a difference of potentially cosmic significance. This perspective says that humanity faces great challenges. It says that if these challenges are successfully met, then humanity can go on to some amazing achievements</w:t>
      </w:r>
      <w:r w:rsidRPr="00B844AE">
        <w:rPr>
          <w:bCs/>
          <w:highlight w:val="green"/>
          <w:u w:val="single"/>
        </w:rPr>
        <w:t xml:space="preserve">. It is a worthy perspective </w:t>
      </w:r>
      <w:r w:rsidRPr="00A117D3">
        <w:rPr>
          <w:bCs/>
          <w:u w:val="single"/>
        </w:rPr>
        <w:t xml:space="preserve">for integrating the far future into our </w:t>
      </w:r>
      <w:r w:rsidRPr="00626C33">
        <w:rPr>
          <w:bCs/>
          <w:u w:val="single"/>
        </w:rPr>
        <w:t xml:space="preserve">lives, not just for our day-to-day actions but also for how we understand ourselves as human beings </w:t>
      </w:r>
      <w:r w:rsidRPr="00BA46D6">
        <w:rPr>
          <w:sz w:val="16"/>
        </w:rPr>
        <w:t xml:space="preserve">alive today. </w:t>
      </w:r>
      <w:r w:rsidRPr="00B844AE">
        <w:rPr>
          <w:rStyle w:val="Emphasis"/>
          <w:highlight w:val="green"/>
        </w:rPr>
        <w:t>This</w:t>
      </w:r>
      <w:r w:rsidRPr="00BA46D6">
        <w:rPr>
          <w:sz w:val="16"/>
        </w:rPr>
        <w:t xml:space="preserve"> may be worth something in its own right, but it </w:t>
      </w:r>
      <w:r w:rsidRPr="00B844AE">
        <w:rPr>
          <w:rStyle w:val="Emphasis"/>
          <w:highlight w:val="green"/>
        </w:rPr>
        <w:t>can</w:t>
      </w:r>
      <w:r w:rsidRPr="00BA46D6">
        <w:rPr>
          <w:sz w:val="16"/>
        </w:rPr>
        <w:t xml:space="preserve"> also </w:t>
      </w:r>
      <w:r w:rsidRPr="00B844AE">
        <w:rPr>
          <w:rStyle w:val="Emphasis"/>
          <w:highlight w:val="green"/>
        </w:rPr>
        <w:t>have a practical value in motivating</w:t>
      </w:r>
      <w:r w:rsidRPr="00BA46D6">
        <w:rPr>
          <w:sz w:val="16"/>
        </w:rPr>
        <w:t xml:space="preserve"> additional </w:t>
      </w:r>
      <w:r w:rsidRPr="00B844AE">
        <w:rPr>
          <w:rStyle w:val="Emphasis"/>
          <w:highlight w:val="green"/>
        </w:rPr>
        <w:t>actions to confront catastrophic threats to humanity</w:t>
      </w:r>
      <w:r w:rsidRPr="00BA46D6">
        <w:rPr>
          <w:rStyle w:val="Emphasis"/>
        </w:rPr>
        <w:t xml:space="preserve">. </w:t>
      </w:r>
      <w:r w:rsidRPr="00BA46D6">
        <w:rPr>
          <w:sz w:val="16"/>
        </w:rPr>
        <w:t>7. Conclusion The far future argument is sound.</w:t>
      </w:r>
      <w:r w:rsidRPr="00A117D3">
        <w:rPr>
          <w:bCs/>
          <w:u w:val="single"/>
        </w:rPr>
        <w:t xml:space="preserve"> </w:t>
      </w:r>
      <w:r w:rsidRPr="00B844AE">
        <w:rPr>
          <w:rStyle w:val="Emphasis"/>
          <w:highlight w:val="green"/>
        </w:rPr>
        <w:t xml:space="preserve">The goal </w:t>
      </w:r>
      <w:r w:rsidRPr="00B844AE">
        <w:rPr>
          <w:rStyle w:val="StyleUnderline"/>
          <w:highlight w:val="green"/>
        </w:rPr>
        <w:t xml:space="preserve">of helping the far future </w:t>
      </w:r>
      <w:r w:rsidRPr="00B844AE">
        <w:rPr>
          <w:rStyle w:val="Emphasis"/>
          <w:highlight w:val="green"/>
        </w:rPr>
        <w:t>is a very worthy one</w:t>
      </w:r>
      <w:r w:rsidRPr="00A117D3">
        <w:rPr>
          <w:bCs/>
          <w:u w:val="single"/>
        </w:rPr>
        <w:t xml:space="preserve">, </w:t>
      </w:r>
      <w:r w:rsidRPr="00BA46D6">
        <w:rPr>
          <w:sz w:val="16"/>
        </w:rPr>
        <w:t>and helping the far future often means helping reduce the risk of those global catastrophes that could diminish the far-future success of human civilization</w:t>
      </w:r>
      <w:r w:rsidRPr="00BA46D6">
        <w:rPr>
          <w:sz w:val="16"/>
          <w:szCs w:val="12"/>
        </w:rPr>
        <w:t xml:space="preserve">. However, in practical terms, reducing this risk will not always require attention to its far-future significance. This is important because many people are not motivated to help the far future, but they could nonetheless be motivated to take actions that reduce GCR and in turn help the far future. They may do this because the actions reduce the risk of near-future GCRs, or because the actions have co-benefits unrelated to GCRs and can be mainstreamed into established activities. This paper surveys GCRs and GCR-reducing actions in terms of how much these actions require support for the far future argument for confronting catastrophic threats to humanity. The analysis suggests that a large portion of total GCR, probably a large majority, can be reduced without reference to the far future and with reference to what people already care about, be it the near </w:t>
      </w:r>
      <w:r w:rsidRPr="00BA46D6">
        <w:rPr>
          <w:sz w:val="16"/>
        </w:rPr>
        <w:t xml:space="preserve">future or even more parochial concerns. These actions will often be the best to promote, achieving the largest GCR reduction relative to effort spent. On the other hand, some significant GCR reducing actions (especially those requiring large sacrifice) can only be justified with reference to their </w:t>
      </w:r>
      <w:r w:rsidRPr="00B844AE">
        <w:rPr>
          <w:rStyle w:val="Emphasis"/>
          <w:highlight w:val="green"/>
        </w:rPr>
        <w:t>far-future benefits</w:t>
      </w:r>
      <w:r w:rsidRPr="00BA46D6">
        <w:rPr>
          <w:rStyle w:val="Emphasis"/>
        </w:rPr>
        <w:t>. For these actions</w:t>
      </w:r>
      <w:r w:rsidRPr="00BA46D6">
        <w:rPr>
          <w:sz w:val="16"/>
        </w:rPr>
        <w:t xml:space="preserve"> in particular, </w:t>
      </w:r>
      <w:r w:rsidRPr="00B844AE">
        <w:rPr>
          <w:rStyle w:val="Emphasis"/>
          <w:highlight w:val="green"/>
        </w:rPr>
        <w:t>it is important to emphasize how the far future can inspire action.</w:t>
      </w:r>
    </w:p>
    <w:p w14:paraId="5B097BA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00000000"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2"/>
  </w:num>
  <w:num w:numId="13">
    <w:abstractNumId w:val="22"/>
  </w:num>
  <w:num w:numId="14">
    <w:abstractNumId w:val="19"/>
  </w:num>
  <w:num w:numId="15">
    <w:abstractNumId w:val="0"/>
  </w:num>
  <w:num w:numId="16">
    <w:abstractNumId w:val="14"/>
  </w:num>
  <w:num w:numId="17">
    <w:abstractNumId w:val="16"/>
  </w:num>
  <w:num w:numId="18">
    <w:abstractNumId w:val="20"/>
  </w:num>
  <w:num w:numId="19">
    <w:abstractNumId w:val="15"/>
  </w:num>
  <w:num w:numId="20">
    <w:abstractNumId w:val="11"/>
  </w:num>
  <w:num w:numId="21">
    <w:abstractNumId w:val="18"/>
  </w:num>
  <w:num w:numId="22">
    <w:abstractNumId w:val="2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7190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A27"/>
    <w:rsid w:val="00315690"/>
    <w:rsid w:val="00316B75"/>
    <w:rsid w:val="00325646"/>
    <w:rsid w:val="003460F2"/>
    <w:rsid w:val="00371900"/>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5FCA"/>
    <w:rsid w:val="00722258"/>
    <w:rsid w:val="007243E5"/>
    <w:rsid w:val="00766EA0"/>
    <w:rsid w:val="007A2226"/>
    <w:rsid w:val="007F5B66"/>
    <w:rsid w:val="00823A1C"/>
    <w:rsid w:val="00834A5E"/>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35F"/>
    <w:rsid w:val="00C83417"/>
    <w:rsid w:val="00C9604F"/>
    <w:rsid w:val="00CA19AA"/>
    <w:rsid w:val="00CC5298"/>
    <w:rsid w:val="00CD736E"/>
    <w:rsid w:val="00CD798D"/>
    <w:rsid w:val="00CD79F5"/>
    <w:rsid w:val="00CE161E"/>
    <w:rsid w:val="00CF59A8"/>
    <w:rsid w:val="00D325A9"/>
    <w:rsid w:val="00D36A8A"/>
    <w:rsid w:val="00D61409"/>
    <w:rsid w:val="00D6691E"/>
    <w:rsid w:val="00D71170"/>
    <w:rsid w:val="00DA1C92"/>
    <w:rsid w:val="00DA25D4"/>
    <w:rsid w:val="00DA6538"/>
    <w:rsid w:val="00E15E75"/>
    <w:rsid w:val="00E178DB"/>
    <w:rsid w:val="00E5262C"/>
    <w:rsid w:val="00EC7DC4"/>
    <w:rsid w:val="00ED30CF"/>
    <w:rsid w:val="00EF37A1"/>
    <w:rsid w:val="00F176EF"/>
    <w:rsid w:val="00F45E10"/>
    <w:rsid w:val="00F472B1"/>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887F6"/>
  <w15:chartTrackingRefBased/>
  <w15:docId w15:val="{34488048-3B71-4541-8C38-EAA5E9150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79F5"/>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CD79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CD79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CD79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CD79F5"/>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371900"/>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371900"/>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371900"/>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371900"/>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371900"/>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CD79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79F5"/>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CD79F5"/>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CD79F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CD79F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CD79F5"/>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CD79F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D79F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CD79F5"/>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CD79F5"/>
    <w:rPr>
      <w:color w:val="auto"/>
      <w:u w:val="none"/>
    </w:rPr>
  </w:style>
  <w:style w:type="character" w:styleId="FollowedHyperlink">
    <w:name w:val="FollowedHyperlink"/>
    <w:basedOn w:val="DefaultParagraphFont"/>
    <w:uiPriority w:val="99"/>
    <w:unhideWhenUsed/>
    <w:rsid w:val="00CD79F5"/>
    <w:rPr>
      <w:color w:val="auto"/>
      <w:u w:val="none"/>
    </w:rPr>
  </w:style>
  <w:style w:type="paragraph" w:styleId="ListParagraph">
    <w:name w:val="List Paragraph"/>
    <w:aliases w:val="6 font"/>
    <w:basedOn w:val="Normal"/>
    <w:uiPriority w:val="99"/>
    <w:unhideWhenUsed/>
    <w:qFormat/>
    <w:rsid w:val="00371900"/>
    <w:pPr>
      <w:ind w:left="720"/>
      <w:contextualSpacing/>
    </w:pPr>
  </w:style>
  <w:style w:type="paragraph" w:customStyle="1" w:styleId="Emphasis1">
    <w:name w:val="Emphasis1"/>
    <w:basedOn w:val="Normal"/>
    <w:link w:val="Emphasis"/>
    <w:autoRedefine/>
    <w:uiPriority w:val="7"/>
    <w:qFormat/>
    <w:rsid w:val="0037190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7190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aliases w:val="Text Char"/>
    <w:basedOn w:val="DefaultParagraphFont"/>
    <w:link w:val="Heading5"/>
    <w:rsid w:val="00371900"/>
    <w:rPr>
      <w:rFonts w:ascii="Cambria" w:eastAsia="Times New Roman" w:hAnsi="Cambria"/>
      <w:b/>
      <w:bCs/>
      <w:i/>
      <w:iCs/>
      <w:sz w:val="20"/>
      <w:lang w:bidi="en-US"/>
    </w:rPr>
  </w:style>
  <w:style w:type="character" w:customStyle="1" w:styleId="Heading6Char">
    <w:name w:val="Heading 6 Char"/>
    <w:basedOn w:val="DefaultParagraphFont"/>
    <w:link w:val="Heading6"/>
    <w:rsid w:val="00371900"/>
    <w:rPr>
      <w:rFonts w:ascii="Cambria" w:eastAsia="Times New Roman" w:hAnsi="Cambria"/>
      <w:b/>
      <w:bCs/>
      <w:i/>
      <w:iCs/>
      <w:sz w:val="20"/>
      <w:lang w:bidi="en-US"/>
    </w:rPr>
  </w:style>
  <w:style w:type="character" w:customStyle="1" w:styleId="Heading7Char">
    <w:name w:val="Heading 7 Char"/>
    <w:basedOn w:val="DefaultParagraphFont"/>
    <w:link w:val="Heading7"/>
    <w:rsid w:val="00371900"/>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371900"/>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371900"/>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371900"/>
    <w:rPr>
      <w:color w:val="605E5C"/>
      <w:shd w:val="clear" w:color="auto" w:fill="E1DFDD"/>
    </w:rPr>
  </w:style>
  <w:style w:type="paragraph" w:customStyle="1" w:styleId="textbold">
    <w:name w:val="text bold"/>
    <w:basedOn w:val="Normal"/>
    <w:uiPriority w:val="7"/>
    <w:qFormat/>
    <w:rsid w:val="0037190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371900"/>
    <w:rPr>
      <w:u w:val="single"/>
    </w:rPr>
  </w:style>
  <w:style w:type="paragraph" w:styleId="Title">
    <w:name w:val="Title"/>
    <w:aliases w:val="Cites and Cards,UNDERLINE,Bold Underlined,title,Block Heading,Read This"/>
    <w:basedOn w:val="Normal"/>
    <w:next w:val="Normal"/>
    <w:link w:val="TitleChar"/>
    <w:uiPriority w:val="6"/>
    <w:qFormat/>
    <w:rsid w:val="00371900"/>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371900"/>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371900"/>
  </w:style>
  <w:style w:type="paragraph" w:styleId="DocumentMap">
    <w:name w:val="Document Map"/>
    <w:basedOn w:val="Normal"/>
    <w:link w:val="DocumentMapChar"/>
    <w:uiPriority w:val="99"/>
    <w:unhideWhenUsed/>
    <w:rsid w:val="00371900"/>
    <w:rPr>
      <w:rFonts w:ascii="Lucida Grande" w:hAnsi="Lucida Grande" w:cs="Lucida Grande"/>
    </w:rPr>
  </w:style>
  <w:style w:type="character" w:customStyle="1" w:styleId="DocumentMapChar">
    <w:name w:val="Document Map Char"/>
    <w:basedOn w:val="DefaultParagraphFont"/>
    <w:link w:val="DocumentMap"/>
    <w:uiPriority w:val="99"/>
    <w:rsid w:val="00371900"/>
    <w:rPr>
      <w:rFonts w:ascii="Lucida Grande" w:hAnsi="Lucida Grande" w:cs="Lucida Grande"/>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371900"/>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371900"/>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371900"/>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371900"/>
    <w:rPr>
      <w:rFonts w:ascii="Tahoma" w:hAnsi="Tahoma" w:cs="Tahoma"/>
      <w:szCs w:val="16"/>
    </w:rPr>
  </w:style>
  <w:style w:type="character" w:customStyle="1" w:styleId="BalloonTextChar">
    <w:name w:val="Balloon Text Char"/>
    <w:basedOn w:val="DefaultParagraphFont"/>
    <w:link w:val="BalloonText"/>
    <w:uiPriority w:val="99"/>
    <w:rsid w:val="00371900"/>
    <w:rPr>
      <w:rFonts w:ascii="Tahoma" w:hAnsi="Tahoma" w:cs="Tahoma"/>
      <w:szCs w:val="16"/>
    </w:rPr>
  </w:style>
  <w:style w:type="paragraph" w:styleId="Header">
    <w:name w:val="header"/>
    <w:basedOn w:val="Normal"/>
    <w:link w:val="HeaderChar"/>
    <w:uiPriority w:val="99"/>
    <w:unhideWhenUsed/>
    <w:qFormat/>
    <w:rsid w:val="00371900"/>
    <w:pPr>
      <w:tabs>
        <w:tab w:val="center" w:pos="4680"/>
        <w:tab w:val="right" w:pos="9360"/>
      </w:tabs>
    </w:pPr>
  </w:style>
  <w:style w:type="character" w:customStyle="1" w:styleId="HeaderChar">
    <w:name w:val="Header Char"/>
    <w:basedOn w:val="DefaultParagraphFont"/>
    <w:link w:val="Header"/>
    <w:uiPriority w:val="99"/>
    <w:rsid w:val="00371900"/>
    <w:rPr>
      <w:rFonts w:ascii="Calibri" w:hAnsi="Calibri"/>
    </w:rPr>
  </w:style>
  <w:style w:type="paragraph" w:styleId="Footer">
    <w:name w:val="footer"/>
    <w:basedOn w:val="Normal"/>
    <w:link w:val="FooterChar"/>
    <w:uiPriority w:val="99"/>
    <w:unhideWhenUsed/>
    <w:rsid w:val="00371900"/>
    <w:pPr>
      <w:tabs>
        <w:tab w:val="center" w:pos="4680"/>
        <w:tab w:val="right" w:pos="9360"/>
      </w:tabs>
    </w:pPr>
  </w:style>
  <w:style w:type="character" w:customStyle="1" w:styleId="FooterChar">
    <w:name w:val="Footer Char"/>
    <w:basedOn w:val="DefaultParagraphFont"/>
    <w:link w:val="Footer"/>
    <w:uiPriority w:val="99"/>
    <w:rsid w:val="00371900"/>
    <w:rPr>
      <w:rFonts w:ascii="Calibri" w:hAnsi="Calibri"/>
    </w:rPr>
  </w:style>
  <w:style w:type="character" w:customStyle="1" w:styleId="m4841727538114946087gmail-styleunderline">
    <w:name w:val="m_4841727538114946087gmail-styleunderline"/>
    <w:basedOn w:val="DefaultParagraphFont"/>
    <w:rsid w:val="00371900"/>
  </w:style>
  <w:style w:type="paragraph" w:customStyle="1" w:styleId="Analytic">
    <w:name w:val="Analytic"/>
    <w:basedOn w:val="Normal"/>
    <w:link w:val="AnalyticChar"/>
    <w:autoRedefine/>
    <w:rsid w:val="00371900"/>
    <w:rPr>
      <w:b/>
      <w:sz w:val="24"/>
    </w:rPr>
  </w:style>
  <w:style w:type="paragraph" w:customStyle="1" w:styleId="BreakTag">
    <w:name w:val="Break Tag"/>
    <w:basedOn w:val="Normal"/>
    <w:autoRedefine/>
    <w:uiPriority w:val="4"/>
    <w:qFormat/>
    <w:rsid w:val="00371900"/>
    <w:pPr>
      <w:spacing w:before="240"/>
    </w:pPr>
    <w:rPr>
      <w:b/>
      <w:sz w:val="26"/>
    </w:rPr>
  </w:style>
  <w:style w:type="paragraph" w:customStyle="1" w:styleId="BreakBlock">
    <w:name w:val="Break Block"/>
    <w:basedOn w:val="Normal"/>
    <w:link w:val="BreakBlockChar"/>
    <w:autoRedefine/>
    <w:qFormat/>
    <w:rsid w:val="00371900"/>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371900"/>
    <w:rPr>
      <w:rFonts w:ascii="Arial Bold" w:hAnsi="Arial Bold"/>
      <w:b/>
      <w:caps/>
      <w:sz w:val="32"/>
      <w:u w:val="single"/>
    </w:rPr>
  </w:style>
  <w:style w:type="character" w:customStyle="1" w:styleId="Mention1">
    <w:name w:val="Mention1"/>
    <w:basedOn w:val="DefaultParagraphFont"/>
    <w:uiPriority w:val="99"/>
    <w:semiHidden/>
    <w:unhideWhenUsed/>
    <w:rsid w:val="00371900"/>
    <w:rPr>
      <w:color w:val="2B579A"/>
      <w:shd w:val="clear" w:color="auto" w:fill="E6E6E6"/>
    </w:rPr>
  </w:style>
  <w:style w:type="character" w:customStyle="1" w:styleId="UnresolvedMention1">
    <w:name w:val="Unresolved Mention1"/>
    <w:basedOn w:val="DefaultParagraphFont"/>
    <w:uiPriority w:val="99"/>
    <w:unhideWhenUsed/>
    <w:rsid w:val="00371900"/>
    <w:rPr>
      <w:color w:val="808080"/>
      <w:shd w:val="clear" w:color="auto" w:fill="E6E6E6"/>
    </w:rPr>
  </w:style>
  <w:style w:type="paragraph" w:customStyle="1" w:styleId="evidencetext">
    <w:name w:val="evidence text"/>
    <w:basedOn w:val="Normal"/>
    <w:link w:val="evidencetextChar1"/>
    <w:qFormat/>
    <w:rsid w:val="00371900"/>
    <w:pPr>
      <w:ind w:left="432" w:right="432"/>
    </w:pPr>
    <w:rPr>
      <w:color w:val="000000"/>
      <w:lang w:val="x-none" w:eastAsia="x-none"/>
    </w:rPr>
  </w:style>
  <w:style w:type="character" w:customStyle="1" w:styleId="evidencetextChar1">
    <w:name w:val="evidence text Char1"/>
    <w:link w:val="evidencetext"/>
    <w:rsid w:val="00371900"/>
    <w:rPr>
      <w:rFonts w:ascii="Calibri" w:hAnsi="Calibri"/>
      <w:color w:val="000000"/>
      <w:lang w:val="x-none" w:eastAsia="x-none"/>
    </w:rPr>
  </w:style>
  <w:style w:type="character" w:customStyle="1" w:styleId="Author-Date">
    <w:name w:val="Author-Date"/>
    <w:qFormat/>
    <w:rsid w:val="00371900"/>
    <w:rPr>
      <w:b/>
      <w:sz w:val="24"/>
    </w:rPr>
  </w:style>
  <w:style w:type="paragraph" w:customStyle="1" w:styleId="Nothing">
    <w:name w:val="Nothing"/>
    <w:link w:val="NothingChar"/>
    <w:qFormat/>
    <w:rsid w:val="00371900"/>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371900"/>
    <w:rPr>
      <w:rFonts w:eastAsia="Times New Roman"/>
      <w:u w:val="single"/>
    </w:rPr>
  </w:style>
  <w:style w:type="character" w:customStyle="1" w:styleId="Style4Char">
    <w:name w:val="Style4 Char"/>
    <w:link w:val="Style4"/>
    <w:rsid w:val="00371900"/>
    <w:rPr>
      <w:rFonts w:ascii="Calibri" w:eastAsia="Times New Roman" w:hAnsi="Calibri"/>
      <w:u w:val="single"/>
    </w:rPr>
  </w:style>
  <w:style w:type="character" w:customStyle="1" w:styleId="cardChar">
    <w:name w:val="card Char"/>
    <w:aliases w:val="Bold Cite Char Char,Speed Cite Char"/>
    <w:basedOn w:val="DefaultParagraphFont"/>
    <w:rsid w:val="00371900"/>
    <w:rPr>
      <w:rFonts w:ascii="Calibri" w:hAnsi="Calibri" w:cs="Calibri"/>
      <w:u w:val="single"/>
    </w:rPr>
  </w:style>
  <w:style w:type="character" w:customStyle="1" w:styleId="term">
    <w:name w:val="term"/>
    <w:basedOn w:val="DefaultParagraphFont"/>
    <w:rsid w:val="00371900"/>
  </w:style>
  <w:style w:type="character" w:customStyle="1" w:styleId="Style1Char">
    <w:name w:val="Style1 Char"/>
    <w:rsid w:val="00371900"/>
    <w:rPr>
      <w:rFonts w:ascii="Times New Roman" w:eastAsia="SimSun" w:hAnsi="Times New Roman" w:cs="Times New Roman"/>
      <w:sz w:val="20"/>
      <w:szCs w:val="24"/>
      <w:u w:val="single"/>
      <w:lang w:eastAsia="zh-CN"/>
    </w:rPr>
  </w:style>
  <w:style w:type="character" w:customStyle="1" w:styleId="Styleunderline11pt">
    <w:name w:val="Style underline + 11 pt"/>
    <w:rsid w:val="00371900"/>
    <w:rPr>
      <w:rFonts w:ascii="Times New Roman" w:hAnsi="Times New Roman"/>
      <w:sz w:val="20"/>
      <w:u w:val="single"/>
    </w:rPr>
  </w:style>
  <w:style w:type="paragraph" w:customStyle="1" w:styleId="Stylecard11pt">
    <w:name w:val="Style card + 11 pt"/>
    <w:basedOn w:val="Normal"/>
    <w:link w:val="Stylecard11ptChar"/>
    <w:qFormat/>
    <w:rsid w:val="00371900"/>
    <w:pPr>
      <w:ind w:left="288" w:right="288"/>
    </w:pPr>
    <w:rPr>
      <w:rFonts w:eastAsia="SimSun"/>
      <w:lang w:eastAsia="zh-CN"/>
    </w:rPr>
  </w:style>
  <w:style w:type="character" w:customStyle="1" w:styleId="Stylecard11ptChar">
    <w:name w:val="Style card + 11 pt Char"/>
    <w:link w:val="Stylecard11pt"/>
    <w:rsid w:val="00371900"/>
    <w:rPr>
      <w:rFonts w:ascii="Calibri" w:eastAsia="SimSun" w:hAnsi="Calibri"/>
      <w:lang w:eastAsia="zh-CN"/>
    </w:rPr>
  </w:style>
  <w:style w:type="paragraph" w:customStyle="1" w:styleId="Minimize">
    <w:name w:val="Minimize"/>
    <w:basedOn w:val="Normal"/>
    <w:next w:val="Normal"/>
    <w:link w:val="MinimizeChar"/>
    <w:qFormat/>
    <w:rsid w:val="00371900"/>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371900"/>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371900"/>
    <w:pPr>
      <w:spacing w:after="0" w:line="240" w:lineRule="auto"/>
    </w:pPr>
    <w:rPr>
      <w:rFonts w:ascii="Arial" w:hAnsi="Arial" w:cs="Arial"/>
      <w:u w:val="single"/>
    </w:rPr>
  </w:style>
  <w:style w:type="paragraph" w:customStyle="1" w:styleId="cardtext">
    <w:name w:val="card text"/>
    <w:basedOn w:val="Normal"/>
    <w:link w:val="cardtextChar"/>
    <w:qFormat/>
    <w:rsid w:val="00371900"/>
    <w:pPr>
      <w:ind w:left="288" w:right="288"/>
    </w:pPr>
  </w:style>
  <w:style w:type="character" w:customStyle="1" w:styleId="cardtextChar">
    <w:name w:val="card text Char"/>
    <w:basedOn w:val="DefaultParagraphFont"/>
    <w:link w:val="cardtext"/>
    <w:rsid w:val="00371900"/>
    <w:rPr>
      <w:rFonts w:ascii="Calibri" w:hAnsi="Calibri"/>
    </w:rPr>
  </w:style>
  <w:style w:type="character" w:customStyle="1" w:styleId="byline">
    <w:name w:val="byline"/>
    <w:basedOn w:val="DefaultParagraphFont"/>
    <w:rsid w:val="00371900"/>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371900"/>
    <w:rPr>
      <w:rFonts w:ascii="Arial" w:hAnsi="Arial"/>
      <w:b/>
      <w:sz w:val="24"/>
      <w:szCs w:val="22"/>
      <w:u w:val="single"/>
    </w:rPr>
  </w:style>
  <w:style w:type="paragraph" w:customStyle="1" w:styleId="StyleStyle411pt">
    <w:name w:val="Style Style4 + 11 pt"/>
    <w:basedOn w:val="Normal"/>
    <w:link w:val="StyleStyle411ptChar"/>
    <w:qFormat/>
    <w:rsid w:val="00371900"/>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371900"/>
    <w:rPr>
      <w:rFonts w:ascii="Calibri" w:eastAsia="Times New Roman" w:hAnsi="Calibri"/>
      <w:u w:val="single"/>
    </w:rPr>
  </w:style>
  <w:style w:type="character" w:customStyle="1" w:styleId="Style11ptUnderline">
    <w:name w:val="Style 11 pt Underline"/>
    <w:rsid w:val="00371900"/>
    <w:rPr>
      <w:sz w:val="20"/>
      <w:u w:val="single"/>
    </w:rPr>
  </w:style>
  <w:style w:type="character" w:customStyle="1" w:styleId="Style11ptBoldUnderline">
    <w:name w:val="Style 11 pt Bold Underline"/>
    <w:rsid w:val="00371900"/>
    <w:rPr>
      <w:b/>
      <w:bCs/>
      <w:sz w:val="20"/>
      <w:u w:val="single"/>
    </w:rPr>
  </w:style>
  <w:style w:type="character" w:customStyle="1" w:styleId="Style11pt">
    <w:name w:val="Style 11 pt"/>
    <w:rsid w:val="00371900"/>
    <w:rPr>
      <w:sz w:val="20"/>
    </w:rPr>
  </w:style>
  <w:style w:type="paragraph" w:customStyle="1" w:styleId="StyleStyle411ptBold">
    <w:name w:val="Style Style4 + 11 pt Bold"/>
    <w:basedOn w:val="Normal"/>
    <w:link w:val="StyleStyle411ptBoldChar"/>
    <w:qFormat/>
    <w:rsid w:val="00371900"/>
    <w:rPr>
      <w:rFonts w:eastAsia="Times New Roman"/>
      <w:b/>
      <w:bCs/>
      <w:u w:val="single"/>
    </w:rPr>
  </w:style>
  <w:style w:type="character" w:customStyle="1" w:styleId="StyleStyle411ptBoldChar">
    <w:name w:val="Style Style4 + 11 pt Bold Char"/>
    <w:basedOn w:val="DefaultParagraphFont"/>
    <w:link w:val="StyleStyle411ptBold"/>
    <w:rsid w:val="00371900"/>
    <w:rPr>
      <w:rFonts w:ascii="Calibri" w:eastAsia="Times New Roman" w:hAnsi="Calibri"/>
      <w:b/>
      <w:bCs/>
      <w:u w:val="single"/>
    </w:rPr>
  </w:style>
  <w:style w:type="paragraph" w:customStyle="1" w:styleId="BlockTitle">
    <w:name w:val="Block Title"/>
    <w:basedOn w:val="Normal"/>
    <w:next w:val="Normal"/>
    <w:qFormat/>
    <w:rsid w:val="00371900"/>
    <w:pPr>
      <w:spacing w:after="120"/>
      <w:jc w:val="center"/>
      <w:outlineLvl w:val="0"/>
    </w:pPr>
    <w:rPr>
      <w:rFonts w:eastAsia="Times New Roman"/>
      <w:b/>
      <w:sz w:val="32"/>
      <w:szCs w:val="20"/>
      <w:u w:val="single"/>
    </w:rPr>
  </w:style>
  <w:style w:type="character" w:customStyle="1" w:styleId="Emphasis2">
    <w:name w:val="Emphasis2"/>
    <w:basedOn w:val="DefaultParagraphFont"/>
    <w:rsid w:val="00371900"/>
    <w:rPr>
      <w:rFonts w:ascii="Franklin Gothic Heavy" w:hAnsi="Franklin Gothic Heavy"/>
      <w:iCs/>
      <w:u w:val="single"/>
    </w:rPr>
  </w:style>
  <w:style w:type="paragraph" w:customStyle="1" w:styleId="Cards">
    <w:name w:val="Cards"/>
    <w:basedOn w:val="Normal"/>
    <w:link w:val="CardsChar1"/>
    <w:qFormat/>
    <w:rsid w:val="00371900"/>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371900"/>
    <w:rPr>
      <w:rFonts w:ascii="Times New Roman" w:eastAsia="Times New Roman" w:hAnsi="Times New Roman" w:cs="Times New Roman"/>
      <w:sz w:val="20"/>
      <w:szCs w:val="24"/>
    </w:rPr>
  </w:style>
  <w:style w:type="character" w:customStyle="1" w:styleId="pmterms1">
    <w:name w:val="pmterms1"/>
    <w:basedOn w:val="DefaultParagraphFont"/>
    <w:rsid w:val="00371900"/>
  </w:style>
  <w:style w:type="character" w:customStyle="1" w:styleId="hilite1">
    <w:name w:val="hilite1"/>
    <w:basedOn w:val="DefaultParagraphFont"/>
    <w:rsid w:val="00371900"/>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371900"/>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371900"/>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371900"/>
    <w:rPr>
      <w:rFonts w:eastAsia="Times New Roman"/>
      <w:b/>
      <w:szCs w:val="20"/>
    </w:rPr>
  </w:style>
  <w:style w:type="character" w:customStyle="1" w:styleId="NormaltagChar">
    <w:name w:val="Normal tag Char"/>
    <w:basedOn w:val="DefaultParagraphFont"/>
    <w:link w:val="Normaltag"/>
    <w:uiPriority w:val="99"/>
    <w:locked/>
    <w:rsid w:val="00371900"/>
    <w:rPr>
      <w:rFonts w:ascii="Calibri" w:eastAsia="Times New Roman" w:hAnsi="Calibri"/>
      <w:b/>
      <w:szCs w:val="20"/>
    </w:rPr>
  </w:style>
  <w:style w:type="character" w:customStyle="1" w:styleId="DebateUnderline">
    <w:name w:val="Debate Underline"/>
    <w:qFormat/>
    <w:rsid w:val="00371900"/>
    <w:rPr>
      <w:rFonts w:ascii="Times New Roman" w:hAnsi="Times New Roman"/>
      <w:sz w:val="20"/>
      <w:szCs w:val="24"/>
      <w:u w:val="thick"/>
    </w:rPr>
  </w:style>
  <w:style w:type="character" w:customStyle="1" w:styleId="blue">
    <w:name w:val="blue"/>
    <w:basedOn w:val="DefaultParagraphFont"/>
    <w:rsid w:val="00371900"/>
    <w:rPr>
      <w:rFonts w:cs="Times New Roman"/>
    </w:rPr>
  </w:style>
  <w:style w:type="paragraph" w:customStyle="1" w:styleId="cites">
    <w:name w:val="cites"/>
    <w:link w:val="Heading1Char3"/>
    <w:autoRedefine/>
    <w:qFormat/>
    <w:rsid w:val="00371900"/>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371900"/>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371900"/>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371900"/>
    <w:rPr>
      <w:rFonts w:ascii="Times New Roman" w:eastAsia="Malgun Gothic" w:hAnsi="Times New Roman" w:cs="Times New Roman"/>
      <w:sz w:val="12"/>
      <w:szCs w:val="24"/>
    </w:rPr>
  </w:style>
  <w:style w:type="character" w:customStyle="1" w:styleId="CitesChar2">
    <w:name w:val="Cites Char2"/>
    <w:link w:val="Cites0"/>
    <w:rsid w:val="00371900"/>
    <w:rPr>
      <w:rFonts w:eastAsia="Times New Roman" w:cs="Times New Roman"/>
      <w:b/>
      <w:bCs/>
      <w:sz w:val="20"/>
      <w:szCs w:val="20"/>
    </w:rPr>
  </w:style>
  <w:style w:type="paragraph" w:customStyle="1" w:styleId="BlockTitle2">
    <w:name w:val="Block Title2"/>
    <w:basedOn w:val="Normal"/>
    <w:next w:val="Normal"/>
    <w:qFormat/>
    <w:rsid w:val="00371900"/>
    <w:pPr>
      <w:spacing w:after="240"/>
      <w:jc w:val="center"/>
    </w:pPr>
    <w:rPr>
      <w:rFonts w:eastAsia="Times New Roman"/>
      <w:b/>
      <w:sz w:val="32"/>
      <w:u w:val="single"/>
      <w:lang w:bidi="en-US"/>
    </w:rPr>
  </w:style>
  <w:style w:type="paragraph" w:styleId="TOC1">
    <w:name w:val="toc 1"/>
    <w:basedOn w:val="Normal"/>
    <w:next w:val="Normal"/>
    <w:autoRedefine/>
    <w:uiPriority w:val="39"/>
    <w:rsid w:val="00371900"/>
    <w:pPr>
      <w:spacing w:before="120" w:after="120"/>
    </w:pPr>
    <w:rPr>
      <w:rFonts w:eastAsia="Times New Roman"/>
      <w:b/>
      <w:u w:val="single"/>
      <w:lang w:bidi="en-US"/>
    </w:rPr>
  </w:style>
  <w:style w:type="paragraph" w:styleId="TOC9">
    <w:name w:val="toc 9"/>
    <w:basedOn w:val="Normal"/>
    <w:next w:val="Normal"/>
    <w:autoRedefine/>
    <w:rsid w:val="00371900"/>
    <w:pPr>
      <w:ind w:left="1600"/>
    </w:pPr>
    <w:rPr>
      <w:rFonts w:eastAsia="Times New Roman"/>
      <w:sz w:val="20"/>
      <w:lang w:bidi="en-US"/>
    </w:rPr>
  </w:style>
  <w:style w:type="paragraph" w:customStyle="1" w:styleId="TxBrp1">
    <w:name w:val="TxBr_p1"/>
    <w:basedOn w:val="Normal"/>
    <w:qFormat/>
    <w:rsid w:val="00371900"/>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371900"/>
    <w:pPr>
      <w:spacing w:before="100" w:beforeAutospacing="1" w:after="100" w:afterAutospacing="1"/>
    </w:pPr>
    <w:rPr>
      <w:rFonts w:eastAsia="Times New Roman"/>
      <w:lang w:bidi="en-US"/>
    </w:rPr>
  </w:style>
  <w:style w:type="paragraph" w:customStyle="1" w:styleId="fullstory">
    <w:name w:val="fullstory"/>
    <w:basedOn w:val="Normal"/>
    <w:qFormat/>
    <w:rsid w:val="00371900"/>
    <w:pPr>
      <w:spacing w:before="100" w:beforeAutospacing="1" w:after="100" w:afterAutospacing="1"/>
    </w:pPr>
    <w:rPr>
      <w:rFonts w:eastAsia="Times New Roman"/>
      <w:lang w:bidi="en-US"/>
    </w:rPr>
  </w:style>
  <w:style w:type="character" w:customStyle="1" w:styleId="standardcontent">
    <w:name w:val="standardcontent"/>
    <w:basedOn w:val="DefaultParagraphFont"/>
    <w:rsid w:val="00371900"/>
  </w:style>
  <w:style w:type="paragraph" w:customStyle="1" w:styleId="hat">
    <w:name w:val="hat"/>
    <w:basedOn w:val="Normal"/>
    <w:next w:val="Normal"/>
    <w:link w:val="hatChar"/>
    <w:qFormat/>
    <w:rsid w:val="00371900"/>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371900"/>
  </w:style>
  <w:style w:type="paragraph" w:customStyle="1" w:styleId="HotRouteChar">
    <w:name w:val="Hot Route! Char"/>
    <w:basedOn w:val="Normal"/>
    <w:qFormat/>
    <w:rsid w:val="00371900"/>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371900"/>
    <w:rPr>
      <w:rFonts w:cs="Times New Roman"/>
      <w:b/>
      <w:bCs/>
    </w:rPr>
  </w:style>
  <w:style w:type="paragraph" w:customStyle="1" w:styleId="Default">
    <w:name w:val="Default"/>
    <w:qFormat/>
    <w:rsid w:val="0037190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371900"/>
    <w:rPr>
      <w:rFonts w:ascii="Cambria" w:hAnsi="Cambria" w:cs="Times New Roman"/>
      <w:b/>
      <w:bCs/>
      <w:sz w:val="26"/>
      <w:szCs w:val="26"/>
    </w:rPr>
  </w:style>
  <w:style w:type="character" w:customStyle="1" w:styleId="UnderliningChar">
    <w:name w:val="Underlining Char"/>
    <w:basedOn w:val="DefaultParagraphFont"/>
    <w:link w:val="Underlining"/>
    <w:rsid w:val="00371900"/>
    <w:rPr>
      <w:rFonts w:ascii="Arial Narrow" w:hAnsi="Arial Narrow" w:cs="Times New Roman"/>
      <w:u w:val="single"/>
    </w:rPr>
  </w:style>
  <w:style w:type="character" w:customStyle="1" w:styleId="CardCharChar1">
    <w:name w:val="Card Char Char1"/>
    <w:basedOn w:val="DefaultParagraphFont"/>
    <w:rsid w:val="00371900"/>
    <w:rPr>
      <w:rFonts w:cs="Times New Roman"/>
      <w:b/>
      <w:bCs/>
      <w:sz w:val="28"/>
      <w:szCs w:val="28"/>
    </w:rPr>
  </w:style>
  <w:style w:type="paragraph" w:customStyle="1" w:styleId="Cites0">
    <w:name w:val="Cites"/>
    <w:basedOn w:val="Normal"/>
    <w:link w:val="CitesChar2"/>
    <w:qFormat/>
    <w:rsid w:val="00371900"/>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371900"/>
    <w:rPr>
      <w:rFonts w:ascii="Times New Roman" w:eastAsia="Calibri" w:hAnsi="Times New Roman" w:cs="Times New Roman"/>
      <w:sz w:val="24"/>
      <w:szCs w:val="24"/>
    </w:rPr>
  </w:style>
  <w:style w:type="character" w:customStyle="1" w:styleId="apple-converted-space">
    <w:name w:val="apple-converted-space"/>
    <w:basedOn w:val="DefaultParagraphFont"/>
    <w:rsid w:val="00371900"/>
  </w:style>
  <w:style w:type="character" w:customStyle="1" w:styleId="hit">
    <w:name w:val="hit"/>
    <w:basedOn w:val="DefaultParagraphFont"/>
    <w:rsid w:val="00371900"/>
    <w:rPr>
      <w:rFonts w:cs="Times New Roman"/>
    </w:rPr>
  </w:style>
  <w:style w:type="paragraph" w:customStyle="1" w:styleId="SmallFont">
    <w:name w:val="Small Font"/>
    <w:basedOn w:val="Normal"/>
    <w:link w:val="SmallFontChar"/>
    <w:qFormat/>
    <w:rsid w:val="00371900"/>
    <w:pPr>
      <w:spacing w:after="200"/>
      <w:jc w:val="both"/>
    </w:pPr>
    <w:rPr>
      <w:rFonts w:eastAsia="Calibri"/>
      <w:szCs w:val="18"/>
    </w:rPr>
  </w:style>
  <w:style w:type="character" w:customStyle="1" w:styleId="SmallFontChar">
    <w:name w:val="Small Font Char"/>
    <w:basedOn w:val="DefaultParagraphFont"/>
    <w:link w:val="SmallFont"/>
    <w:locked/>
    <w:rsid w:val="00371900"/>
    <w:rPr>
      <w:rFonts w:ascii="Calibri" w:eastAsia="Calibri" w:hAnsi="Calibri"/>
      <w:szCs w:val="18"/>
    </w:rPr>
  </w:style>
  <w:style w:type="character" w:customStyle="1" w:styleId="CircleChar1">
    <w:name w:val="Circle Char1"/>
    <w:basedOn w:val="DefaultParagraphFont"/>
    <w:rsid w:val="00371900"/>
    <w:rPr>
      <w:rFonts w:cs="Times New Roman"/>
      <w:b/>
      <w:i/>
      <w:sz w:val="18"/>
      <w:szCs w:val="18"/>
      <w:u w:val="single"/>
      <w:lang w:val="en-US" w:eastAsia="en-US" w:bidi="ar-SA"/>
    </w:rPr>
  </w:style>
  <w:style w:type="paragraph" w:styleId="BodyText">
    <w:name w:val="Body Text"/>
    <w:basedOn w:val="Normal"/>
    <w:link w:val="BodyTextChar"/>
    <w:uiPriority w:val="99"/>
    <w:unhideWhenUsed/>
    <w:rsid w:val="00371900"/>
    <w:pPr>
      <w:spacing w:after="120"/>
    </w:pPr>
  </w:style>
  <w:style w:type="character" w:customStyle="1" w:styleId="BodyTextChar">
    <w:name w:val="Body Text Char"/>
    <w:basedOn w:val="DefaultParagraphFont"/>
    <w:link w:val="BodyText"/>
    <w:uiPriority w:val="99"/>
    <w:rsid w:val="00371900"/>
    <w:rPr>
      <w:rFonts w:ascii="Calibri" w:hAnsi="Calibri"/>
    </w:rPr>
  </w:style>
  <w:style w:type="character" w:customStyle="1" w:styleId="verdana">
    <w:name w:val="verdana"/>
    <w:basedOn w:val="DefaultParagraphFont"/>
    <w:rsid w:val="00371900"/>
  </w:style>
  <w:style w:type="character" w:customStyle="1" w:styleId="CardsChar1">
    <w:name w:val="Cards Char1"/>
    <w:link w:val="Cards"/>
    <w:rsid w:val="00371900"/>
    <w:rPr>
      <w:rFonts w:ascii="Calibri" w:eastAsia="Times New Roman" w:hAnsi="Calibri" w:cs="Times New Roman"/>
      <w:sz w:val="20"/>
      <w:szCs w:val="20"/>
    </w:rPr>
  </w:style>
  <w:style w:type="paragraph" w:customStyle="1" w:styleId="BlockHeadings">
    <w:name w:val="Block Headings"/>
    <w:basedOn w:val="Normal"/>
    <w:link w:val="BlockHeadingsChar"/>
    <w:qFormat/>
    <w:rsid w:val="00371900"/>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371900"/>
    <w:rPr>
      <w:rFonts w:ascii="Calibri" w:eastAsia="Times New Roman" w:hAnsi="Calibri" w:cs="Times New Roman"/>
      <w:b/>
      <w:sz w:val="20"/>
      <w:szCs w:val="20"/>
    </w:rPr>
  </w:style>
  <w:style w:type="paragraph" w:customStyle="1" w:styleId="loose">
    <w:name w:val="loose"/>
    <w:basedOn w:val="Normal"/>
    <w:qFormat/>
    <w:rsid w:val="00371900"/>
    <w:pPr>
      <w:spacing w:before="210"/>
    </w:pPr>
    <w:rPr>
      <w:rFonts w:eastAsia="Times New Roman"/>
      <w:lang w:eastAsia="zh-CN" w:bidi="he-IL"/>
    </w:rPr>
  </w:style>
  <w:style w:type="character" w:customStyle="1" w:styleId="hit1">
    <w:name w:val="hit1"/>
    <w:basedOn w:val="DefaultParagraphFont"/>
    <w:rsid w:val="00371900"/>
    <w:rPr>
      <w:b/>
      <w:bCs/>
      <w:color w:val="CC0033"/>
    </w:rPr>
  </w:style>
  <w:style w:type="character" w:customStyle="1" w:styleId="upper">
    <w:name w:val="upper"/>
    <w:basedOn w:val="DefaultParagraphFont"/>
    <w:rsid w:val="00371900"/>
  </w:style>
  <w:style w:type="character" w:customStyle="1" w:styleId="Author">
    <w:name w:val="Author"/>
    <w:aliases w:val="Style Date"/>
    <w:basedOn w:val="DefaultParagraphFont"/>
    <w:qFormat/>
    <w:rsid w:val="00371900"/>
    <w:rPr>
      <w:b/>
      <w:sz w:val="24"/>
    </w:rPr>
  </w:style>
  <w:style w:type="character" w:customStyle="1" w:styleId="SmallFont7pt">
    <w:name w:val="Small Font (7 pt)"/>
    <w:basedOn w:val="DefaultParagraphFont"/>
    <w:rsid w:val="00371900"/>
    <w:rPr>
      <w:sz w:val="14"/>
    </w:rPr>
  </w:style>
  <w:style w:type="paragraph" w:customStyle="1" w:styleId="UnderlinedText">
    <w:name w:val="Underlined Text"/>
    <w:basedOn w:val="Normal"/>
    <w:qFormat/>
    <w:rsid w:val="00371900"/>
    <w:rPr>
      <w:rFonts w:eastAsia="Times New Roman"/>
      <w:b/>
      <w:szCs w:val="20"/>
    </w:rPr>
  </w:style>
  <w:style w:type="character" w:customStyle="1" w:styleId="SmallText-New">
    <w:name w:val="Small Text - New"/>
    <w:basedOn w:val="DefaultParagraphFont"/>
    <w:rsid w:val="00371900"/>
    <w:rPr>
      <w:rFonts w:ascii="Arial Narrow" w:hAnsi="Arial Narrow"/>
      <w:sz w:val="14"/>
    </w:rPr>
  </w:style>
  <w:style w:type="paragraph" w:customStyle="1" w:styleId="Smalltext">
    <w:name w:val="Small text"/>
    <w:aliases w:val="Quote1,Quote11"/>
    <w:basedOn w:val="Normal"/>
    <w:link w:val="SmalltextChar"/>
    <w:qFormat/>
    <w:rsid w:val="00371900"/>
    <w:rPr>
      <w:rFonts w:ascii="Arial Narrow" w:eastAsia="Times New Roman" w:hAnsi="Arial Narrow"/>
    </w:rPr>
  </w:style>
  <w:style w:type="character" w:customStyle="1" w:styleId="Underlined-New">
    <w:name w:val="Underlined - New"/>
    <w:basedOn w:val="DefaultParagraphFont"/>
    <w:rsid w:val="00371900"/>
    <w:rPr>
      <w:rFonts w:ascii="Arial Narrow" w:hAnsi="Arial Narrow"/>
      <w:sz w:val="16"/>
      <w:u w:val="single"/>
    </w:rPr>
  </w:style>
  <w:style w:type="paragraph" w:styleId="TOC2">
    <w:name w:val="toc 2"/>
    <w:basedOn w:val="Normal"/>
    <w:next w:val="Normal"/>
    <w:autoRedefine/>
    <w:uiPriority w:val="39"/>
    <w:rsid w:val="00371900"/>
    <w:pPr>
      <w:ind w:left="200"/>
    </w:pPr>
    <w:rPr>
      <w:rFonts w:eastAsia="Times New Roman"/>
      <w:sz w:val="20"/>
      <w:lang w:bidi="en-US"/>
    </w:rPr>
  </w:style>
  <w:style w:type="paragraph" w:styleId="Caption">
    <w:name w:val="caption"/>
    <w:basedOn w:val="Normal"/>
    <w:next w:val="Normal"/>
    <w:qFormat/>
    <w:rsid w:val="00371900"/>
    <w:rPr>
      <w:rFonts w:eastAsia="Times New Roman"/>
      <w:b/>
      <w:bCs/>
      <w:sz w:val="18"/>
      <w:szCs w:val="18"/>
      <w:lang w:bidi="en-US"/>
    </w:rPr>
  </w:style>
  <w:style w:type="paragraph" w:styleId="TOCHeading">
    <w:name w:val="TOC Heading"/>
    <w:basedOn w:val="Heading1"/>
    <w:next w:val="Normal"/>
    <w:uiPriority w:val="39"/>
    <w:qFormat/>
    <w:rsid w:val="0037190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371900"/>
    <w:rPr>
      <w:rFonts w:ascii="Arial Narrow" w:hAnsi="Arial Narrow"/>
      <w:dstrike w:val="0"/>
      <w:sz w:val="20"/>
      <w:bdr w:val="single" w:sz="2" w:space="0" w:color="auto"/>
      <w:vertAlign w:val="baseline"/>
    </w:rPr>
  </w:style>
  <w:style w:type="character" w:customStyle="1" w:styleId="style65">
    <w:name w:val="style65"/>
    <w:basedOn w:val="DefaultParagraphFont"/>
    <w:rsid w:val="00371900"/>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371900"/>
    <w:rPr>
      <w:rFonts w:cs="Arial"/>
      <w:bCs/>
      <w:szCs w:val="26"/>
      <w:u w:val="single"/>
      <w:lang w:val="en-US" w:eastAsia="en-US" w:bidi="ar-SA"/>
    </w:rPr>
  </w:style>
  <w:style w:type="character" w:customStyle="1" w:styleId="qlabel">
    <w:name w:val="q_label"/>
    <w:basedOn w:val="DefaultParagraphFont"/>
    <w:rsid w:val="00371900"/>
  </w:style>
  <w:style w:type="character" w:customStyle="1" w:styleId="alabel">
    <w:name w:val="a_label"/>
    <w:basedOn w:val="DefaultParagraphFont"/>
    <w:rsid w:val="00371900"/>
  </w:style>
  <w:style w:type="character" w:customStyle="1" w:styleId="Style1Char1">
    <w:name w:val="Style1 Char1"/>
    <w:basedOn w:val="DefaultParagraphFont"/>
    <w:rsid w:val="00371900"/>
    <w:rPr>
      <w:rFonts w:eastAsia="SimSun"/>
      <w:sz w:val="20"/>
      <w:szCs w:val="24"/>
      <w:u w:val="single"/>
      <w:lang w:val="en-US" w:eastAsia="zh-CN" w:bidi="ar-SA"/>
    </w:rPr>
  </w:style>
  <w:style w:type="character" w:customStyle="1" w:styleId="UnderlineCharChar">
    <w:name w:val="Underline Char Char"/>
    <w:basedOn w:val="DefaultParagraphFont"/>
    <w:rsid w:val="00371900"/>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371900"/>
    <w:rPr>
      <w:rFonts w:eastAsia="MS Mincho"/>
      <w:b/>
      <w:u w:val="single"/>
      <w:lang w:val="en-US" w:eastAsia="en-US" w:bidi="ar-SA"/>
    </w:rPr>
  </w:style>
  <w:style w:type="character" w:customStyle="1" w:styleId="CardTextChar0">
    <w:name w:val="Card Text Char"/>
    <w:basedOn w:val="DefaultParagraphFont"/>
    <w:rsid w:val="00371900"/>
    <w:rPr>
      <w:rFonts w:ascii="Times New Roman" w:eastAsia="Times New Roman" w:hAnsi="Times New Roman" w:cs="Times New Roman"/>
      <w:szCs w:val="24"/>
    </w:rPr>
  </w:style>
  <w:style w:type="character" w:customStyle="1" w:styleId="reduce2">
    <w:name w:val="reduce2"/>
    <w:basedOn w:val="DefaultParagraphFont"/>
    <w:rsid w:val="00371900"/>
    <w:rPr>
      <w:rFonts w:ascii="Arial" w:hAnsi="Arial" w:cs="Arial"/>
      <w:color w:val="000000"/>
      <w:sz w:val="10"/>
      <w:szCs w:val="22"/>
    </w:rPr>
  </w:style>
  <w:style w:type="paragraph" w:customStyle="1" w:styleId="BoldUnderline">
    <w:name w:val="BoldUnderline"/>
    <w:link w:val="BoldUnderlineChar"/>
    <w:uiPriority w:val="99"/>
    <w:qFormat/>
    <w:rsid w:val="00371900"/>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371900"/>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371900"/>
    <w:rPr>
      <w:rFonts w:cs="Arial"/>
      <w:bCs/>
      <w:szCs w:val="26"/>
      <w:u w:val="single"/>
      <w:lang w:val="en-US" w:eastAsia="en-US" w:bidi="ar-SA"/>
    </w:rPr>
  </w:style>
  <w:style w:type="paragraph" w:customStyle="1" w:styleId="evidencetextChar">
    <w:name w:val="evidence text Char"/>
    <w:basedOn w:val="Normal"/>
    <w:qFormat/>
    <w:rsid w:val="00371900"/>
    <w:pPr>
      <w:ind w:left="1728" w:right="1008"/>
    </w:pPr>
    <w:rPr>
      <w:rFonts w:eastAsia="Times New Roman"/>
      <w:color w:val="000000"/>
      <w:sz w:val="18"/>
    </w:rPr>
  </w:style>
  <w:style w:type="character" w:customStyle="1" w:styleId="underline2">
    <w:name w:val="underline2"/>
    <w:basedOn w:val="DefaultParagraphFont"/>
    <w:rsid w:val="00371900"/>
    <w:rPr>
      <w:u w:val="single"/>
    </w:rPr>
  </w:style>
  <w:style w:type="character" w:customStyle="1" w:styleId="Style11ptUnderlineBorderSinglesolidlineAuto05pt">
    <w:name w:val="Style 11 pt Underline Border: : (Single solid line Auto  0.5 pt..."/>
    <w:rsid w:val="00371900"/>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371900"/>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371900"/>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371900"/>
    <w:rPr>
      <w:u w:val="single"/>
    </w:rPr>
  </w:style>
  <w:style w:type="paragraph" w:customStyle="1" w:styleId="UnderlineChar4">
    <w:name w:val="Underline Char4"/>
    <w:basedOn w:val="Normal"/>
    <w:link w:val="UnderlineChar4Char"/>
    <w:qFormat/>
    <w:rsid w:val="00371900"/>
    <w:rPr>
      <w:rFonts w:asciiTheme="minorHAnsi" w:hAnsiTheme="minorHAnsi"/>
      <w:u w:val="single"/>
    </w:rPr>
  </w:style>
  <w:style w:type="character" w:customStyle="1" w:styleId="BoldandUnderlineChar3Char2">
    <w:name w:val="Bold and Underline Char3 Char2"/>
    <w:basedOn w:val="DefaultParagraphFont"/>
    <w:link w:val="BoldandUnderlineChar3"/>
    <w:rsid w:val="00371900"/>
    <w:rPr>
      <w:b/>
      <w:u w:val="single"/>
    </w:rPr>
  </w:style>
  <w:style w:type="paragraph" w:customStyle="1" w:styleId="BoldandUnderlineChar3">
    <w:name w:val="Bold and Underline Char3"/>
    <w:basedOn w:val="Normal"/>
    <w:link w:val="BoldandUnderlineChar3Char2"/>
    <w:qFormat/>
    <w:rsid w:val="00371900"/>
    <w:rPr>
      <w:rFonts w:asciiTheme="minorHAnsi" w:hAnsiTheme="minorHAnsi"/>
      <w:b/>
      <w:u w:val="single"/>
    </w:rPr>
  </w:style>
  <w:style w:type="paragraph" w:customStyle="1" w:styleId="StyleUnderlineChar11pt">
    <w:name w:val="Style Underline Char + 11 pt"/>
    <w:basedOn w:val="Normal"/>
    <w:link w:val="StyleUnderlineChar11ptChar"/>
    <w:qFormat/>
    <w:rsid w:val="00371900"/>
    <w:rPr>
      <w:rFonts w:eastAsia="Times New Roman"/>
      <w:u w:val="single"/>
    </w:rPr>
  </w:style>
  <w:style w:type="character" w:customStyle="1" w:styleId="StyleUnderlineChar11ptChar">
    <w:name w:val="Style Underline Char + 11 pt Char"/>
    <w:basedOn w:val="DefaultParagraphFont"/>
    <w:link w:val="StyleUnderlineChar11pt"/>
    <w:rsid w:val="00371900"/>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371900"/>
    <w:rPr>
      <w:rFonts w:eastAsia="Times New Roman"/>
      <w:b/>
      <w:bCs/>
      <w:u w:val="single"/>
    </w:rPr>
  </w:style>
  <w:style w:type="character" w:customStyle="1" w:styleId="StyleUnderlineChar11ptBoldChar">
    <w:name w:val="Style Underline Char + 11 pt Bold Char"/>
    <w:basedOn w:val="DefaultParagraphFont"/>
    <w:link w:val="StyleUnderlineChar11ptBold"/>
    <w:rsid w:val="00371900"/>
    <w:rPr>
      <w:rFonts w:ascii="Calibri" w:eastAsia="Times New Roman" w:hAnsi="Calibri"/>
      <w:b/>
      <w:bCs/>
      <w:u w:val="single"/>
    </w:rPr>
  </w:style>
  <w:style w:type="character" w:customStyle="1" w:styleId="inside-head">
    <w:name w:val="inside-head"/>
    <w:basedOn w:val="DefaultParagraphFont"/>
    <w:rsid w:val="00371900"/>
  </w:style>
  <w:style w:type="paragraph" w:customStyle="1" w:styleId="Style3">
    <w:name w:val="Style3"/>
    <w:basedOn w:val="Normal"/>
    <w:link w:val="Style3Char"/>
    <w:qFormat/>
    <w:rsid w:val="00371900"/>
    <w:rPr>
      <w:rFonts w:ascii="Arial Narrow" w:eastAsia="Times New Roman" w:hAnsi="Arial Narrow"/>
      <w:b/>
    </w:rPr>
  </w:style>
  <w:style w:type="character" w:customStyle="1" w:styleId="Style3Char">
    <w:name w:val="Style3 Char"/>
    <w:basedOn w:val="DefaultParagraphFont"/>
    <w:link w:val="Style3"/>
    <w:rsid w:val="00371900"/>
    <w:rPr>
      <w:rFonts w:ascii="Arial Narrow" w:eastAsia="Times New Roman" w:hAnsi="Arial Narrow"/>
      <w:b/>
    </w:rPr>
  </w:style>
  <w:style w:type="character" w:customStyle="1" w:styleId="7TimesNewRoman">
    <w:name w:val="7 Times New Roman"/>
    <w:rsid w:val="0037190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371900"/>
  </w:style>
  <w:style w:type="character" w:customStyle="1" w:styleId="officialsbureau">
    <w:name w:val="official_s_bureau"/>
    <w:basedOn w:val="DefaultParagraphFont"/>
    <w:rsid w:val="00371900"/>
  </w:style>
  <w:style w:type="paragraph" w:customStyle="1" w:styleId="Stylecard11ptUnderline">
    <w:name w:val="Style card + 11 pt Underline"/>
    <w:basedOn w:val="Normal"/>
    <w:link w:val="Stylecard11ptUnderlineChar"/>
    <w:qFormat/>
    <w:rsid w:val="00371900"/>
    <w:pPr>
      <w:ind w:left="288" w:right="288"/>
    </w:pPr>
    <w:rPr>
      <w:rFonts w:eastAsia="SimSun"/>
      <w:u w:val="single"/>
      <w:lang w:eastAsia="zh-CN"/>
    </w:rPr>
  </w:style>
  <w:style w:type="character" w:customStyle="1" w:styleId="Stylecard11ptUnderlineChar">
    <w:name w:val="Style card + 11 pt Underline Char"/>
    <w:link w:val="Stylecard11ptUnderline"/>
    <w:rsid w:val="00371900"/>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371900"/>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371900"/>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37190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371900"/>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371900"/>
    <w:rPr>
      <w:rFonts w:ascii="Calibri" w:eastAsia="SimSun" w:hAnsi="Calibri" w:cs="Calibri"/>
      <w:u w:val="single"/>
      <w:lang w:eastAsia="zh-CN"/>
    </w:rPr>
  </w:style>
  <w:style w:type="paragraph" w:styleId="HTMLPreformatted">
    <w:name w:val="HTML Preformatted"/>
    <w:basedOn w:val="Normal"/>
    <w:link w:val="HTMLPreformattedChar"/>
    <w:rsid w:val="00371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371900"/>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371900"/>
    <w:rPr>
      <w:u w:val="single"/>
    </w:rPr>
  </w:style>
  <w:style w:type="character" w:customStyle="1" w:styleId="StyleUnderlining11ptChar">
    <w:name w:val="Style Underlining + 11 pt Char"/>
    <w:basedOn w:val="DefaultParagraphFont"/>
    <w:link w:val="StyleUnderlining11pt"/>
    <w:rsid w:val="00371900"/>
    <w:rPr>
      <w:rFonts w:ascii="Calibri" w:hAnsi="Calibri"/>
      <w:u w:val="single"/>
    </w:rPr>
  </w:style>
  <w:style w:type="paragraph" w:customStyle="1" w:styleId="StyleCardText9pt">
    <w:name w:val="Style Card Text + 9 pt"/>
    <w:basedOn w:val="Normal"/>
    <w:link w:val="StyleCardText9ptChar"/>
    <w:qFormat/>
    <w:rsid w:val="00371900"/>
    <w:pPr>
      <w:spacing w:after="200"/>
      <w:contextualSpacing/>
    </w:pPr>
    <w:rPr>
      <w:rFonts w:eastAsia="Calibri"/>
    </w:rPr>
  </w:style>
  <w:style w:type="character" w:customStyle="1" w:styleId="StyleCardText9ptChar">
    <w:name w:val="Style Card Text + 9 pt Char"/>
    <w:basedOn w:val="DefaultParagraphFont"/>
    <w:link w:val="StyleCardText9pt"/>
    <w:rsid w:val="00371900"/>
    <w:rPr>
      <w:rFonts w:ascii="Calibri" w:eastAsia="Calibri" w:hAnsi="Calibri"/>
    </w:rPr>
  </w:style>
  <w:style w:type="paragraph" w:styleId="Quote">
    <w:name w:val="Quote"/>
    <w:basedOn w:val="Normal"/>
    <w:next w:val="Normal"/>
    <w:link w:val="QuoteChar"/>
    <w:uiPriority w:val="29"/>
    <w:qFormat/>
    <w:rsid w:val="00371900"/>
    <w:pPr>
      <w:widowControl w:val="0"/>
    </w:pPr>
    <w:rPr>
      <w:rFonts w:eastAsia="Times New Roman"/>
      <w:iCs/>
      <w:color w:val="000000"/>
      <w:lang w:bidi="en-US"/>
    </w:rPr>
  </w:style>
  <w:style w:type="character" w:customStyle="1" w:styleId="QuoteChar">
    <w:name w:val="Quote Char"/>
    <w:basedOn w:val="DefaultParagraphFont"/>
    <w:link w:val="Quote"/>
    <w:uiPriority w:val="29"/>
    <w:rsid w:val="00371900"/>
    <w:rPr>
      <w:rFonts w:ascii="Calibri" w:eastAsia="Times New Roman" w:hAnsi="Calibri"/>
      <w:iCs/>
      <w:color w:val="000000"/>
      <w:lang w:bidi="en-US"/>
    </w:rPr>
  </w:style>
  <w:style w:type="paragraph" w:customStyle="1" w:styleId="Underlining">
    <w:name w:val="Underlining"/>
    <w:basedOn w:val="Normal"/>
    <w:link w:val="UnderliningChar"/>
    <w:qFormat/>
    <w:rsid w:val="00371900"/>
    <w:rPr>
      <w:rFonts w:ascii="Arial Narrow" w:hAnsi="Arial Narrow" w:cs="Times New Roman"/>
      <w:u w:val="single"/>
    </w:rPr>
  </w:style>
  <w:style w:type="character" w:customStyle="1" w:styleId="ital-inline">
    <w:name w:val="ital-inline"/>
    <w:basedOn w:val="DefaultParagraphFont"/>
    <w:rsid w:val="00371900"/>
  </w:style>
  <w:style w:type="character" w:customStyle="1" w:styleId="underlineChar">
    <w:name w:val="underline Char"/>
    <w:basedOn w:val="DefaultParagraphFont"/>
    <w:rsid w:val="0037190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37190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371900"/>
    <w:rPr>
      <w:sz w:val="20"/>
      <w:u w:val="single"/>
    </w:rPr>
  </w:style>
  <w:style w:type="paragraph" w:styleId="BodyTextIndent2">
    <w:name w:val="Body Text Indent 2"/>
    <w:basedOn w:val="Normal"/>
    <w:link w:val="BodyTextIndent2Char"/>
    <w:unhideWhenUsed/>
    <w:rsid w:val="00371900"/>
    <w:pPr>
      <w:spacing w:after="120" w:line="480" w:lineRule="auto"/>
      <w:ind w:left="360"/>
    </w:pPr>
  </w:style>
  <w:style w:type="character" w:customStyle="1" w:styleId="BodyTextIndent2Char">
    <w:name w:val="Body Text Indent 2 Char"/>
    <w:basedOn w:val="DefaultParagraphFont"/>
    <w:link w:val="BodyTextIndent2"/>
    <w:rsid w:val="00371900"/>
    <w:rPr>
      <w:rFonts w:ascii="Calibri" w:hAnsi="Calibri"/>
    </w:rPr>
  </w:style>
  <w:style w:type="paragraph" w:styleId="BodyTextIndent3">
    <w:name w:val="Body Text Indent 3"/>
    <w:basedOn w:val="Normal"/>
    <w:link w:val="BodyTextIndent3Char"/>
    <w:uiPriority w:val="99"/>
    <w:semiHidden/>
    <w:unhideWhenUsed/>
    <w:rsid w:val="00371900"/>
    <w:pPr>
      <w:spacing w:after="120"/>
      <w:ind w:left="360"/>
    </w:pPr>
    <w:rPr>
      <w:szCs w:val="16"/>
    </w:rPr>
  </w:style>
  <w:style w:type="character" w:customStyle="1" w:styleId="BodyTextIndent3Char">
    <w:name w:val="Body Text Indent 3 Char"/>
    <w:basedOn w:val="DefaultParagraphFont"/>
    <w:link w:val="BodyTextIndent3"/>
    <w:uiPriority w:val="99"/>
    <w:semiHidden/>
    <w:rsid w:val="00371900"/>
    <w:rPr>
      <w:rFonts w:ascii="Calibri" w:hAnsi="Calibri"/>
      <w:szCs w:val="16"/>
    </w:rPr>
  </w:style>
  <w:style w:type="paragraph" w:styleId="BodyText2">
    <w:name w:val="Body Text 2"/>
    <w:basedOn w:val="Normal"/>
    <w:link w:val="BodyText2Char"/>
    <w:unhideWhenUsed/>
    <w:rsid w:val="00371900"/>
    <w:pPr>
      <w:spacing w:after="120" w:line="480" w:lineRule="auto"/>
    </w:pPr>
  </w:style>
  <w:style w:type="character" w:customStyle="1" w:styleId="BodyText2Char">
    <w:name w:val="Body Text 2 Char"/>
    <w:basedOn w:val="DefaultParagraphFont"/>
    <w:link w:val="BodyText2"/>
    <w:rsid w:val="00371900"/>
    <w:rPr>
      <w:rFonts w:ascii="Calibri" w:hAnsi="Calibri"/>
    </w:rPr>
  </w:style>
  <w:style w:type="paragraph" w:styleId="BodyTextIndent">
    <w:name w:val="Body Text Indent"/>
    <w:basedOn w:val="Normal"/>
    <w:link w:val="BodyTextIndentChar"/>
    <w:uiPriority w:val="99"/>
    <w:unhideWhenUsed/>
    <w:rsid w:val="00371900"/>
    <w:pPr>
      <w:spacing w:after="120"/>
      <w:ind w:left="360"/>
    </w:pPr>
  </w:style>
  <w:style w:type="character" w:customStyle="1" w:styleId="BodyTextIndentChar">
    <w:name w:val="Body Text Indent Char"/>
    <w:basedOn w:val="DefaultParagraphFont"/>
    <w:link w:val="BodyTextIndent"/>
    <w:uiPriority w:val="99"/>
    <w:rsid w:val="00371900"/>
    <w:rPr>
      <w:rFonts w:ascii="Calibri" w:hAnsi="Calibri"/>
    </w:rPr>
  </w:style>
  <w:style w:type="paragraph" w:styleId="BodyText3">
    <w:name w:val="Body Text 3"/>
    <w:basedOn w:val="Normal"/>
    <w:link w:val="BodyText3Char"/>
    <w:unhideWhenUsed/>
    <w:rsid w:val="00371900"/>
    <w:pPr>
      <w:spacing w:after="120"/>
    </w:pPr>
    <w:rPr>
      <w:szCs w:val="16"/>
    </w:rPr>
  </w:style>
  <w:style w:type="character" w:customStyle="1" w:styleId="BodyText3Char">
    <w:name w:val="Body Text 3 Char"/>
    <w:basedOn w:val="DefaultParagraphFont"/>
    <w:link w:val="BodyText3"/>
    <w:rsid w:val="00371900"/>
    <w:rPr>
      <w:rFonts w:ascii="Calibri" w:hAnsi="Calibri"/>
      <w:szCs w:val="16"/>
    </w:rPr>
  </w:style>
  <w:style w:type="character" w:customStyle="1" w:styleId="StyleBold">
    <w:name w:val="Style Bold"/>
    <w:basedOn w:val="DefaultParagraphFont"/>
    <w:uiPriority w:val="9"/>
    <w:semiHidden/>
    <w:rsid w:val="00371900"/>
    <w:rPr>
      <w:b/>
      <w:bCs/>
    </w:rPr>
  </w:style>
  <w:style w:type="character" w:customStyle="1" w:styleId="body-text">
    <w:name w:val="body-text"/>
    <w:basedOn w:val="DefaultParagraphFont"/>
    <w:rsid w:val="00371900"/>
  </w:style>
  <w:style w:type="paragraph" w:customStyle="1" w:styleId="StyleStyle411ptBoldBorderSinglesolidlineAuto0">
    <w:name w:val="Style Style4 + 11 pt Bold Border: : (Single solid line Auto  0...."/>
    <w:basedOn w:val="Normal"/>
    <w:link w:val="StyleStyle411ptBoldBorderSinglesolidlineAuto0Char"/>
    <w:qFormat/>
    <w:rsid w:val="00371900"/>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71900"/>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371900"/>
    <w:rPr>
      <w:rFonts w:ascii="Tahoma" w:hAnsi="Tahoma" w:cs="Tahoma"/>
      <w:sz w:val="16"/>
      <w:szCs w:val="16"/>
    </w:rPr>
  </w:style>
  <w:style w:type="character" w:customStyle="1" w:styleId="globalcontentbody">
    <w:name w:val="globalcontentbody"/>
    <w:basedOn w:val="DefaultParagraphFont"/>
    <w:rsid w:val="00371900"/>
  </w:style>
  <w:style w:type="paragraph" w:customStyle="1" w:styleId="StyleStyle112pt">
    <w:name w:val="Style Style1 + 12 pt"/>
    <w:basedOn w:val="Normal"/>
    <w:link w:val="StyleStyle112ptChar"/>
    <w:qFormat/>
    <w:rsid w:val="00371900"/>
    <w:rPr>
      <w:rFonts w:eastAsia="SimSun"/>
      <w:u w:val="single"/>
      <w:lang w:eastAsia="zh-CN"/>
    </w:rPr>
  </w:style>
  <w:style w:type="character" w:customStyle="1" w:styleId="StyleStyle112ptChar">
    <w:name w:val="Style Style1 + 12 pt Char"/>
    <w:basedOn w:val="DefaultParagraphFont"/>
    <w:link w:val="StyleStyle112pt"/>
    <w:rsid w:val="00371900"/>
    <w:rPr>
      <w:rFonts w:ascii="Calibri" w:eastAsia="SimSun" w:hAnsi="Calibri"/>
      <w:u w:val="single"/>
      <w:lang w:eastAsia="zh-CN"/>
    </w:rPr>
  </w:style>
  <w:style w:type="paragraph" w:customStyle="1" w:styleId="MinimizedText">
    <w:name w:val="Minimized Text"/>
    <w:basedOn w:val="Normal"/>
    <w:link w:val="MinimizedTextChar"/>
    <w:qFormat/>
    <w:rsid w:val="00371900"/>
    <w:rPr>
      <w:rFonts w:eastAsia="Times New Roman"/>
    </w:rPr>
  </w:style>
  <w:style w:type="character" w:customStyle="1" w:styleId="MinimizedTextChar">
    <w:name w:val="Minimized Text Char"/>
    <w:basedOn w:val="DefaultParagraphFont"/>
    <w:link w:val="MinimizedText"/>
    <w:rsid w:val="00371900"/>
    <w:rPr>
      <w:rFonts w:ascii="Calibri" w:eastAsia="Times New Roman" w:hAnsi="Calibri"/>
    </w:rPr>
  </w:style>
  <w:style w:type="character" w:customStyle="1" w:styleId="term1">
    <w:name w:val="term1"/>
    <w:basedOn w:val="DefaultParagraphFont"/>
    <w:rsid w:val="00371900"/>
    <w:rPr>
      <w:b/>
      <w:bCs/>
    </w:rPr>
  </w:style>
  <w:style w:type="character" w:customStyle="1" w:styleId="Styleterm111ptUnderline">
    <w:name w:val="Style term1 + 11 pt Underline"/>
    <w:basedOn w:val="term1"/>
    <w:rsid w:val="00371900"/>
    <w:rPr>
      <w:b/>
      <w:bCs/>
      <w:sz w:val="20"/>
      <w:u w:val="single"/>
    </w:rPr>
  </w:style>
  <w:style w:type="paragraph" w:customStyle="1" w:styleId="StyleMinimizedTextArialNarrow10pt">
    <w:name w:val="Style Minimized Text + Arial Narrow 10 pt"/>
    <w:basedOn w:val="MinimizedText"/>
    <w:link w:val="StyleMinimizedTextArialNarrow10ptChar"/>
    <w:qFormat/>
    <w:rsid w:val="00371900"/>
    <w:rPr>
      <w:sz w:val="20"/>
    </w:rPr>
  </w:style>
  <w:style w:type="character" w:customStyle="1" w:styleId="StyleMinimizedTextArialNarrow10ptChar">
    <w:name w:val="Style Minimized Text + Arial Narrow 10 pt Char"/>
    <w:basedOn w:val="MinimizedTextChar"/>
    <w:link w:val="StyleMinimizedTextArialNarrow10pt"/>
    <w:rsid w:val="00371900"/>
    <w:rPr>
      <w:rFonts w:ascii="Calibri" w:eastAsia="Times New Roman" w:hAnsi="Calibri"/>
      <w:sz w:val="20"/>
    </w:rPr>
  </w:style>
  <w:style w:type="character" w:customStyle="1" w:styleId="Styleunderline11ptBold">
    <w:name w:val="Style underline + 11 pt Bold"/>
    <w:basedOn w:val="underline"/>
    <w:rsid w:val="00371900"/>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371900"/>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371900"/>
    <w:rPr>
      <w:rFonts w:ascii="Calibri" w:eastAsia="Times New Roman" w:hAnsi="Calibri"/>
      <w:u w:val="single"/>
      <w:bdr w:val="single" w:sz="4" w:space="0" w:color="auto"/>
    </w:rPr>
  </w:style>
  <w:style w:type="character" w:customStyle="1" w:styleId="Style9pt">
    <w:name w:val="Style 9 pt"/>
    <w:basedOn w:val="DefaultParagraphFont"/>
    <w:rsid w:val="00371900"/>
    <w:rPr>
      <w:rFonts w:ascii="Times New Roman" w:hAnsi="Times New Roman"/>
      <w:sz w:val="20"/>
    </w:rPr>
  </w:style>
  <w:style w:type="paragraph" w:customStyle="1" w:styleId="StyleStyle49pt3">
    <w:name w:val="Style Style4 + 9 pt3"/>
    <w:basedOn w:val="Style4"/>
    <w:link w:val="StyleStyle49pt3Char"/>
    <w:qFormat/>
    <w:rsid w:val="00371900"/>
    <w:rPr>
      <w:rFonts w:cs="Times New Roman"/>
    </w:rPr>
  </w:style>
  <w:style w:type="character" w:customStyle="1" w:styleId="StyleStyle49pt3Char">
    <w:name w:val="Style Style4 + 9 pt3 Char"/>
    <w:basedOn w:val="Style4Char"/>
    <w:link w:val="StyleStyle49pt3"/>
    <w:rsid w:val="00371900"/>
    <w:rPr>
      <w:rFonts w:ascii="Calibri" w:eastAsia="Times New Roman" w:hAnsi="Calibri" w:cs="Times New Roman"/>
      <w:u w:val="single"/>
    </w:rPr>
  </w:style>
  <w:style w:type="paragraph" w:customStyle="1" w:styleId="StyleStyle4Bold">
    <w:name w:val="Style Style4 + Bold"/>
    <w:basedOn w:val="Style4"/>
    <w:link w:val="StyleStyle4BoldChar"/>
    <w:qFormat/>
    <w:rsid w:val="00371900"/>
    <w:rPr>
      <w:rFonts w:cs="Times New Roman"/>
      <w:b/>
      <w:bCs/>
    </w:rPr>
  </w:style>
  <w:style w:type="character" w:customStyle="1" w:styleId="StyleStyle4BoldChar">
    <w:name w:val="Style Style4 + Bold Char"/>
    <w:basedOn w:val="Style4Char"/>
    <w:link w:val="StyleStyle4Bold"/>
    <w:rsid w:val="00371900"/>
    <w:rPr>
      <w:rFonts w:ascii="Calibri" w:eastAsia="Times New Roman" w:hAnsi="Calibri" w:cs="Times New Roman"/>
      <w:b/>
      <w:bCs/>
      <w:u w:val="single"/>
    </w:rPr>
  </w:style>
  <w:style w:type="character" w:customStyle="1" w:styleId="CharChar11">
    <w:name w:val="Char Char11"/>
    <w:basedOn w:val="DefaultParagraphFont"/>
    <w:rsid w:val="00371900"/>
    <w:rPr>
      <w:rFonts w:cs="Arial"/>
      <w:bCs/>
      <w:szCs w:val="26"/>
      <w:u w:val="single"/>
      <w:lang w:val="en-US" w:eastAsia="en-US" w:bidi="ar-SA"/>
    </w:rPr>
  </w:style>
  <w:style w:type="character" w:customStyle="1" w:styleId="authorbio">
    <w:name w:val="authorbio"/>
    <w:basedOn w:val="DefaultParagraphFont"/>
    <w:rsid w:val="00371900"/>
  </w:style>
  <w:style w:type="character" w:customStyle="1" w:styleId="a">
    <w:name w:val="a"/>
    <w:basedOn w:val="DefaultParagraphFont"/>
    <w:rsid w:val="00371900"/>
  </w:style>
  <w:style w:type="character" w:customStyle="1" w:styleId="StyleStyleUnderline411pt">
    <w:name w:val="Style Style Underline4 + 11 pt"/>
    <w:basedOn w:val="DefaultParagraphFont"/>
    <w:rsid w:val="00371900"/>
    <w:rPr>
      <w:sz w:val="20"/>
      <w:u w:val="single"/>
    </w:rPr>
  </w:style>
  <w:style w:type="character" w:customStyle="1" w:styleId="StyleStyleUnderline411ptBold">
    <w:name w:val="Style Style Underline4 + 11 pt Bold"/>
    <w:basedOn w:val="DefaultParagraphFont"/>
    <w:rsid w:val="00371900"/>
    <w:rPr>
      <w:b/>
      <w:bCs/>
      <w:sz w:val="20"/>
      <w:u w:val="single"/>
    </w:rPr>
  </w:style>
  <w:style w:type="character" w:customStyle="1" w:styleId="StyleStyleUnderline311pt">
    <w:name w:val="Style Style Underline3 + 11 pt"/>
    <w:basedOn w:val="DefaultParagraphFont"/>
    <w:rsid w:val="00371900"/>
    <w:rPr>
      <w:sz w:val="20"/>
      <w:u w:val="single"/>
    </w:rPr>
  </w:style>
  <w:style w:type="character" w:customStyle="1" w:styleId="StyleStyleUnderline311ptBold">
    <w:name w:val="Style Style Underline3 + 11 pt Bold"/>
    <w:basedOn w:val="DefaultParagraphFont"/>
    <w:rsid w:val="00371900"/>
    <w:rPr>
      <w:b/>
      <w:bCs/>
      <w:sz w:val="20"/>
      <w:u w:val="single"/>
    </w:rPr>
  </w:style>
  <w:style w:type="character" w:customStyle="1" w:styleId="StyleUnderline3">
    <w:name w:val="Style Underline3"/>
    <w:basedOn w:val="DefaultParagraphFont"/>
    <w:rsid w:val="00371900"/>
    <w:rPr>
      <w:u w:val="single"/>
    </w:rPr>
  </w:style>
  <w:style w:type="paragraph" w:customStyle="1" w:styleId="StyleStyle111ptBorderSinglesolidlineAuto05ptL">
    <w:name w:val="Style Style1 + 11 pt Border: : (Single solid line Auto  0.5 pt L..."/>
    <w:link w:val="StyleStyle111ptBorderSinglesolidlineAuto05ptLChar"/>
    <w:qFormat/>
    <w:rsid w:val="00371900"/>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371900"/>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371900"/>
    <w:rPr>
      <w:u w:val="single"/>
    </w:rPr>
  </w:style>
  <w:style w:type="character" w:customStyle="1" w:styleId="NothingChar">
    <w:name w:val="Nothing Char"/>
    <w:basedOn w:val="DefaultParagraphFont"/>
    <w:link w:val="Nothing"/>
    <w:rsid w:val="00371900"/>
    <w:rPr>
      <w:rFonts w:ascii="Times New Roman" w:eastAsia="Times New Roman" w:hAnsi="Times New Roman" w:cs="Times New Roman"/>
      <w:sz w:val="20"/>
      <w:szCs w:val="24"/>
    </w:rPr>
  </w:style>
  <w:style w:type="character" w:customStyle="1" w:styleId="CardsFont12pt0">
    <w:name w:val="Cards + Font 12pt"/>
    <w:basedOn w:val="DefaultParagraphFont"/>
    <w:rsid w:val="00371900"/>
    <w:rPr>
      <w:rFonts w:ascii="Times New Roman" w:eastAsia="Calibri" w:hAnsi="Times New Roman" w:cs="Times New Roman"/>
      <w:sz w:val="24"/>
      <w:szCs w:val="20"/>
      <w:u w:val="single"/>
    </w:rPr>
  </w:style>
  <w:style w:type="character" w:customStyle="1" w:styleId="SmallTextChar0">
    <w:name w:val="Small Text Char"/>
    <w:basedOn w:val="CardTextChar0"/>
    <w:rsid w:val="00371900"/>
    <w:rPr>
      <w:rFonts w:ascii="Times New Roman" w:eastAsia="MS Mincho" w:hAnsi="Times New Roman" w:cs="Times New Roman"/>
      <w:sz w:val="15"/>
      <w:szCs w:val="24"/>
      <w:lang w:eastAsia="ja-JP"/>
    </w:rPr>
  </w:style>
  <w:style w:type="paragraph" w:customStyle="1" w:styleId="Circled">
    <w:name w:val="Circled"/>
    <w:link w:val="CircledChar"/>
    <w:qFormat/>
    <w:rsid w:val="00371900"/>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371900"/>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371900"/>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371900"/>
  </w:style>
  <w:style w:type="character" w:customStyle="1" w:styleId="part-of-speech">
    <w:name w:val="part-of-speech"/>
    <w:basedOn w:val="DefaultParagraphFont"/>
    <w:rsid w:val="00371900"/>
  </w:style>
  <w:style w:type="character" w:customStyle="1" w:styleId="sep">
    <w:name w:val="sep"/>
    <w:basedOn w:val="DefaultParagraphFont"/>
    <w:rsid w:val="00371900"/>
  </w:style>
  <w:style w:type="character" w:customStyle="1" w:styleId="pron">
    <w:name w:val="pron"/>
    <w:basedOn w:val="DefaultParagraphFont"/>
    <w:rsid w:val="00371900"/>
  </w:style>
  <w:style w:type="paragraph" w:customStyle="1" w:styleId="StyleStyle4LatinTimesNewRomanAsianSimSun">
    <w:name w:val="Style Style4 + (Latin) Times New Roman (Asian) SimSun"/>
    <w:basedOn w:val="Normal"/>
    <w:link w:val="StyleStyle4LatinTimesNewRomanAsianSimSunChar"/>
    <w:qFormat/>
    <w:rsid w:val="00371900"/>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371900"/>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71900"/>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371900"/>
    <w:rPr>
      <w:rFonts w:ascii="Calibri" w:eastAsia="SimSun" w:hAnsi="Calibri"/>
      <w:b/>
      <w:bCs/>
      <w:u w:val="single"/>
    </w:rPr>
  </w:style>
  <w:style w:type="character" w:customStyle="1" w:styleId="CharChar3">
    <w:name w:val="Char Char3"/>
    <w:basedOn w:val="DefaultParagraphFont"/>
    <w:rsid w:val="00371900"/>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371900"/>
    <w:rPr>
      <w:bCs/>
      <w:szCs w:val="26"/>
      <w:u w:val="single"/>
    </w:rPr>
  </w:style>
  <w:style w:type="paragraph" w:styleId="Subtitle">
    <w:name w:val="Subtitle"/>
    <w:aliases w:val="Underlined card text"/>
    <w:basedOn w:val="Normal"/>
    <w:next w:val="Normal"/>
    <w:link w:val="SubtitleChar"/>
    <w:uiPriority w:val="99"/>
    <w:qFormat/>
    <w:rsid w:val="00371900"/>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371900"/>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371900"/>
    <w:rPr>
      <w:rFonts w:cs="Times New Roman"/>
    </w:rPr>
  </w:style>
  <w:style w:type="character" w:customStyle="1" w:styleId="StyleStyle411pt1Char">
    <w:name w:val="Style Style4 + 11 pt1 Char"/>
    <w:basedOn w:val="Style4Char"/>
    <w:link w:val="StyleStyle411pt1"/>
    <w:rsid w:val="00371900"/>
    <w:rPr>
      <w:rFonts w:ascii="Calibri" w:eastAsia="Times New Roman" w:hAnsi="Calibri" w:cs="Times New Roman"/>
      <w:u w:val="single"/>
    </w:rPr>
  </w:style>
  <w:style w:type="character" w:customStyle="1" w:styleId="BoldandUnderlineCharChar2">
    <w:name w:val="Bold and Underline Char Char2"/>
    <w:basedOn w:val="DefaultParagraphFont"/>
    <w:rsid w:val="00371900"/>
    <w:rPr>
      <w:b/>
      <w:u w:val="single"/>
      <w:lang w:val="en-US" w:eastAsia="en-US" w:bidi="ar-SA"/>
    </w:rPr>
  </w:style>
  <w:style w:type="character" w:customStyle="1" w:styleId="StyleUnderlineCharChar111pt">
    <w:name w:val="Style Underline Char Char1 + 11 pt"/>
    <w:basedOn w:val="DefaultParagraphFont"/>
    <w:rsid w:val="0037190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371900"/>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371900"/>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371900"/>
    <w:rPr>
      <w:sz w:val="22"/>
      <w:u w:val="single"/>
    </w:rPr>
  </w:style>
  <w:style w:type="paragraph" w:customStyle="1" w:styleId="StyleMinimizedTextArialNarrow9pt">
    <w:name w:val="Style Minimized Text + Arial Narrow 9 pt"/>
    <w:basedOn w:val="Normal"/>
    <w:link w:val="StyleMinimizedTextArialNarrow9ptChar"/>
    <w:qFormat/>
    <w:rsid w:val="00371900"/>
    <w:rPr>
      <w:rFonts w:eastAsia="Times New Roman"/>
    </w:rPr>
  </w:style>
  <w:style w:type="character" w:customStyle="1" w:styleId="StyleMinimizedTextArialNarrow9ptChar">
    <w:name w:val="Style Minimized Text + Arial Narrow 9 pt Char"/>
    <w:basedOn w:val="DefaultParagraphFont"/>
    <w:link w:val="StyleMinimizedTextArialNarrow9pt"/>
    <w:rsid w:val="00371900"/>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371900"/>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371900"/>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37190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371900"/>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371900"/>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371900"/>
    <w:rPr>
      <w:b w:val="0"/>
      <w:bCs/>
      <w:sz w:val="20"/>
      <w:u w:val="single"/>
      <w:lang w:val="en-US" w:eastAsia="en-US" w:bidi="ar-SA"/>
    </w:rPr>
  </w:style>
  <w:style w:type="character" w:customStyle="1" w:styleId="Styleunderline9pt">
    <w:name w:val="Style underline + 9 pt"/>
    <w:basedOn w:val="underline"/>
    <w:rsid w:val="00371900"/>
    <w:rPr>
      <w:rFonts w:ascii="Times New Roman" w:hAnsi="Times New Roman" w:cs="Times New Roman"/>
      <w:b/>
      <w:sz w:val="20"/>
      <w:u w:val="single"/>
    </w:rPr>
  </w:style>
  <w:style w:type="character" w:customStyle="1" w:styleId="StyleTimesNewRoman9pt">
    <w:name w:val="Style Times New Roman 9 pt"/>
    <w:basedOn w:val="DefaultParagraphFont"/>
    <w:rsid w:val="00371900"/>
    <w:rPr>
      <w:rFonts w:ascii="Times New Roman" w:hAnsi="Times New Roman"/>
      <w:sz w:val="20"/>
    </w:rPr>
  </w:style>
  <w:style w:type="character" w:customStyle="1" w:styleId="Styleunderline9pt1">
    <w:name w:val="Style underline + 9 pt1"/>
    <w:basedOn w:val="underline"/>
    <w:rsid w:val="00371900"/>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371900"/>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371900"/>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371900"/>
    <w:rPr>
      <w:b/>
      <w:bCs/>
      <w:noProof w:val="0"/>
      <w:sz w:val="20"/>
      <w:u w:val="single"/>
      <w:lang w:val="en-US" w:eastAsia="en-US" w:bidi="ar-SA"/>
    </w:rPr>
  </w:style>
  <w:style w:type="character" w:customStyle="1" w:styleId="Hyperlink23">
    <w:name w:val="Hyperlink23"/>
    <w:basedOn w:val="DefaultParagraphFont"/>
    <w:rsid w:val="00371900"/>
    <w:rPr>
      <w:color w:val="3300CC"/>
      <w:u w:val="single"/>
    </w:rPr>
  </w:style>
  <w:style w:type="paragraph" w:customStyle="1" w:styleId="cardCharChar">
    <w:name w:val="card Char Char"/>
    <w:basedOn w:val="Normal"/>
    <w:link w:val="cardCharCharChar"/>
    <w:qFormat/>
    <w:rsid w:val="00371900"/>
    <w:pPr>
      <w:ind w:left="288" w:right="288"/>
    </w:pPr>
    <w:rPr>
      <w:rFonts w:eastAsia="Times New Roman"/>
      <w:szCs w:val="20"/>
    </w:rPr>
  </w:style>
  <w:style w:type="character" w:customStyle="1" w:styleId="cardCharCharChar">
    <w:name w:val="card Char Char Char"/>
    <w:basedOn w:val="DefaultParagraphFont"/>
    <w:link w:val="cardCharChar"/>
    <w:rsid w:val="00371900"/>
    <w:rPr>
      <w:rFonts w:ascii="Calibri" w:eastAsia="Times New Roman" w:hAnsi="Calibri"/>
      <w:szCs w:val="20"/>
    </w:rPr>
  </w:style>
  <w:style w:type="character" w:customStyle="1" w:styleId="StyleunderlineArialNarrow9ptBold">
    <w:name w:val="Style underline + Arial Narrow 9 pt Bold"/>
    <w:basedOn w:val="underline"/>
    <w:rsid w:val="00371900"/>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371900"/>
  </w:style>
  <w:style w:type="character" w:customStyle="1" w:styleId="StylecardCharCharArialNarrow9ptChar">
    <w:name w:val="Style card Char Char + Arial Narrow 9 pt Char"/>
    <w:basedOn w:val="cardCharCharChar"/>
    <w:link w:val="StylecardCharCharArialNarrow9pt"/>
    <w:rsid w:val="00371900"/>
    <w:rPr>
      <w:rFonts w:ascii="Calibri" w:eastAsia="Times New Roman" w:hAnsi="Calibri"/>
      <w:szCs w:val="20"/>
    </w:rPr>
  </w:style>
  <w:style w:type="character" w:customStyle="1" w:styleId="UnderlineCharCharChar">
    <w:name w:val="Underline Char Char Char"/>
    <w:basedOn w:val="DefaultParagraphFont"/>
    <w:rsid w:val="00371900"/>
    <w:rPr>
      <w:noProof w:val="0"/>
      <w:u w:val="single"/>
      <w:lang w:val="en-US" w:eastAsia="en-US" w:bidi="ar-SA"/>
    </w:rPr>
  </w:style>
  <w:style w:type="character" w:customStyle="1" w:styleId="CardTextChar1">
    <w:name w:val="Card Text Char1"/>
    <w:basedOn w:val="DefaultParagraphFont"/>
    <w:rsid w:val="0037190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371900"/>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37190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37190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37190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37190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371900"/>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37190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371900"/>
    <w:rPr>
      <w:rFonts w:eastAsia="Times New Roman"/>
    </w:rPr>
  </w:style>
  <w:style w:type="character" w:customStyle="1" w:styleId="TextsmallChar">
    <w:name w:val="Textsmall Char"/>
    <w:basedOn w:val="DefaultParagraphFont"/>
    <w:link w:val="Textsmall"/>
    <w:rsid w:val="00371900"/>
    <w:rPr>
      <w:rFonts w:ascii="Calibri" w:eastAsia="Times New Roman" w:hAnsi="Calibri"/>
    </w:rPr>
  </w:style>
  <w:style w:type="character" w:customStyle="1" w:styleId="CharChar111">
    <w:name w:val="Char Char111"/>
    <w:basedOn w:val="DefaultParagraphFont"/>
    <w:rsid w:val="00371900"/>
    <w:rPr>
      <w:rFonts w:cs="Arial"/>
      <w:bCs/>
      <w:szCs w:val="26"/>
      <w:u w:val="single"/>
      <w:lang w:val="en-US" w:eastAsia="en-US" w:bidi="ar-SA"/>
    </w:rPr>
  </w:style>
  <w:style w:type="character" w:customStyle="1" w:styleId="UnderlineBold">
    <w:name w:val="Underline + Bold"/>
    <w:uiPriority w:val="1"/>
    <w:qFormat/>
    <w:rsid w:val="00371900"/>
    <w:rPr>
      <w:b/>
      <w:sz w:val="20"/>
      <w:u w:val="single"/>
    </w:rPr>
  </w:style>
  <w:style w:type="paragraph" w:customStyle="1" w:styleId="cardtextsmall">
    <w:name w:val="card text small"/>
    <w:basedOn w:val="Normal"/>
    <w:qFormat/>
    <w:rsid w:val="00371900"/>
    <w:rPr>
      <w:rFonts w:ascii="Arial Narrow" w:eastAsia="Times New Roman" w:hAnsi="Arial Narrow"/>
    </w:rPr>
  </w:style>
  <w:style w:type="character" w:customStyle="1" w:styleId="AUnterdline">
    <w:name w:val="AUnterdline"/>
    <w:rsid w:val="0037190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371900"/>
    <w:rPr>
      <w:rFonts w:ascii="Times New Roman" w:hAnsi="Times New Roman"/>
      <w:b/>
      <w:bCs/>
      <w:sz w:val="20"/>
      <w:u w:val="single"/>
      <w:bdr w:val="single" w:sz="4" w:space="0" w:color="auto"/>
    </w:rPr>
  </w:style>
  <w:style w:type="character" w:customStyle="1" w:styleId="highlightedsearchterm">
    <w:name w:val="highlightedsearchterm"/>
    <w:rsid w:val="00371900"/>
  </w:style>
  <w:style w:type="character" w:customStyle="1" w:styleId="StyleUnderline1">
    <w:name w:val="Style Underline1"/>
    <w:basedOn w:val="DefaultParagraphFont"/>
    <w:rsid w:val="00371900"/>
    <w:rPr>
      <w:rFonts w:ascii="Times New Roman" w:hAnsi="Times New Roman"/>
      <w:sz w:val="20"/>
      <w:u w:val="single"/>
    </w:rPr>
  </w:style>
  <w:style w:type="paragraph" w:customStyle="1" w:styleId="CardIndented">
    <w:name w:val="Card (Indented)"/>
    <w:basedOn w:val="Normal"/>
    <w:link w:val="CardIndentedChar"/>
    <w:qFormat/>
    <w:rsid w:val="00371900"/>
    <w:pPr>
      <w:ind w:left="288"/>
    </w:pPr>
  </w:style>
  <w:style w:type="paragraph" w:customStyle="1" w:styleId="StyleStyle49pt10">
    <w:name w:val="Style Style4 + 9 pt10"/>
    <w:basedOn w:val="Style4"/>
    <w:link w:val="StyleStyle49pt10Char"/>
    <w:qFormat/>
    <w:rsid w:val="00371900"/>
    <w:rPr>
      <w:rFonts w:cs="Times New Roman"/>
    </w:rPr>
  </w:style>
  <w:style w:type="character" w:customStyle="1" w:styleId="StyleStyle49pt10Char">
    <w:name w:val="Style Style4 + 9 pt10 Char"/>
    <w:basedOn w:val="Style4Char"/>
    <w:link w:val="StyleStyle49pt10"/>
    <w:rsid w:val="00371900"/>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371900"/>
    <w:rPr>
      <w:rFonts w:cs="Times New Roman"/>
      <w:b/>
      <w:bCs/>
    </w:rPr>
  </w:style>
  <w:style w:type="character" w:customStyle="1" w:styleId="StyleStyle49ptBold7Char">
    <w:name w:val="Style Style4 + 9 pt Bold7 Char"/>
    <w:link w:val="StyleStyle49ptBold7"/>
    <w:rsid w:val="00371900"/>
    <w:rPr>
      <w:rFonts w:ascii="Calibri" w:eastAsia="Times New Roman" w:hAnsi="Calibri" w:cs="Times New Roman"/>
      <w:b/>
      <w:bCs/>
      <w:u w:val="single"/>
    </w:rPr>
  </w:style>
  <w:style w:type="paragraph" w:customStyle="1" w:styleId="NormalUnderline">
    <w:name w:val="Normal Underline"/>
    <w:basedOn w:val="Normal"/>
    <w:link w:val="NormalUnderlineChar"/>
    <w:qFormat/>
    <w:rsid w:val="00371900"/>
    <w:pPr>
      <w:ind w:left="288"/>
    </w:pPr>
    <w:rPr>
      <w:rFonts w:eastAsia="Times New Roman"/>
      <w:u w:val="single"/>
    </w:rPr>
  </w:style>
  <w:style w:type="character" w:customStyle="1" w:styleId="NormalUnderlineChar">
    <w:name w:val="Normal Underline Char"/>
    <w:link w:val="NormalUnderline"/>
    <w:rsid w:val="00371900"/>
    <w:rPr>
      <w:rFonts w:ascii="Calibri" w:eastAsia="Times New Roman" w:hAnsi="Calibri"/>
      <w:u w:val="single"/>
    </w:rPr>
  </w:style>
  <w:style w:type="character" w:customStyle="1" w:styleId="DontRead">
    <w:name w:val="Don't Read"/>
    <w:qFormat/>
    <w:rsid w:val="00371900"/>
    <w:rPr>
      <w:rFonts w:ascii="Times New Roman" w:hAnsi="Times New Roman"/>
      <w:sz w:val="16"/>
    </w:rPr>
  </w:style>
  <w:style w:type="paragraph" w:customStyle="1" w:styleId="Underlinestyle">
    <w:name w:val="Underline style"/>
    <w:basedOn w:val="Normal"/>
    <w:qFormat/>
    <w:rsid w:val="00371900"/>
    <w:rPr>
      <w:rFonts w:eastAsia="Times New Roman"/>
      <w:u w:val="single"/>
    </w:rPr>
  </w:style>
  <w:style w:type="character" w:customStyle="1" w:styleId="Style11ptUnderline3">
    <w:name w:val="Style 11 pt Underline3"/>
    <w:rsid w:val="00371900"/>
    <w:rPr>
      <w:sz w:val="20"/>
      <w:u w:val="single"/>
    </w:rPr>
  </w:style>
  <w:style w:type="character" w:customStyle="1" w:styleId="27">
    <w:name w:val="27"/>
    <w:rsid w:val="00371900"/>
    <w:rPr>
      <w:rFonts w:cs="Arial"/>
      <w:bCs/>
      <w:sz w:val="20"/>
      <w:u w:val="single"/>
      <w:lang w:val="en-US" w:eastAsia="en-US" w:bidi="ar-SA"/>
    </w:rPr>
  </w:style>
  <w:style w:type="character" w:customStyle="1" w:styleId="2">
    <w:name w:val="2"/>
    <w:rsid w:val="00371900"/>
    <w:rPr>
      <w:rFonts w:cs="Arial"/>
      <w:bCs/>
      <w:sz w:val="20"/>
      <w:u w:val="single"/>
      <w:lang w:val="en-US" w:eastAsia="en-US" w:bidi="ar-SA"/>
    </w:rPr>
  </w:style>
  <w:style w:type="character" w:customStyle="1" w:styleId="Style9ptUnderline11">
    <w:name w:val="Style 9 pt Underline11"/>
    <w:basedOn w:val="DefaultParagraphFont"/>
    <w:rsid w:val="00371900"/>
    <w:rPr>
      <w:sz w:val="20"/>
      <w:u w:val="single"/>
    </w:rPr>
  </w:style>
  <w:style w:type="character" w:customStyle="1" w:styleId="Style9ptBoldUnderline5">
    <w:name w:val="Style 9 pt Bold Underline5"/>
    <w:basedOn w:val="DefaultParagraphFont"/>
    <w:rsid w:val="00371900"/>
    <w:rPr>
      <w:b/>
      <w:bCs/>
      <w:sz w:val="20"/>
      <w:u w:val="single"/>
    </w:rPr>
  </w:style>
  <w:style w:type="character" w:customStyle="1" w:styleId="CharChar114">
    <w:name w:val="Char Char114"/>
    <w:basedOn w:val="DefaultParagraphFont"/>
    <w:rsid w:val="00371900"/>
    <w:rPr>
      <w:rFonts w:cs="Arial"/>
      <w:bCs/>
      <w:szCs w:val="26"/>
      <w:u w:val="single"/>
      <w:lang w:val="en-US" w:eastAsia="en-US" w:bidi="ar-SA"/>
    </w:rPr>
  </w:style>
  <w:style w:type="character" w:customStyle="1" w:styleId="CharChar113">
    <w:name w:val="Char Char113"/>
    <w:basedOn w:val="DefaultParagraphFont"/>
    <w:rsid w:val="00371900"/>
    <w:rPr>
      <w:rFonts w:cs="Arial"/>
      <w:bCs/>
      <w:szCs w:val="26"/>
      <w:u w:val="single"/>
      <w:lang w:val="en-US" w:eastAsia="en-US" w:bidi="ar-SA"/>
    </w:rPr>
  </w:style>
  <w:style w:type="character" w:customStyle="1" w:styleId="CharChar112">
    <w:name w:val="Char Char112"/>
    <w:basedOn w:val="DefaultParagraphFont"/>
    <w:rsid w:val="00371900"/>
    <w:rPr>
      <w:rFonts w:cs="Arial"/>
      <w:bCs/>
      <w:szCs w:val="26"/>
      <w:u w:val="single"/>
      <w:lang w:val="en-US" w:eastAsia="en-US" w:bidi="ar-SA"/>
    </w:rPr>
  </w:style>
  <w:style w:type="character" w:customStyle="1" w:styleId="ssl0">
    <w:name w:val="ss_l0"/>
    <w:basedOn w:val="DefaultParagraphFont"/>
    <w:rsid w:val="00371900"/>
  </w:style>
  <w:style w:type="paragraph" w:styleId="CommentText">
    <w:name w:val="annotation text"/>
    <w:basedOn w:val="Normal"/>
    <w:link w:val="CommentTextChar"/>
    <w:uiPriority w:val="99"/>
    <w:rsid w:val="00371900"/>
    <w:rPr>
      <w:szCs w:val="20"/>
    </w:rPr>
  </w:style>
  <w:style w:type="character" w:customStyle="1" w:styleId="CommentTextChar">
    <w:name w:val="Comment Text Char"/>
    <w:basedOn w:val="DefaultParagraphFont"/>
    <w:link w:val="CommentText"/>
    <w:uiPriority w:val="99"/>
    <w:rsid w:val="00371900"/>
    <w:rPr>
      <w:rFonts w:ascii="Calibri" w:hAnsi="Calibri"/>
      <w:szCs w:val="20"/>
    </w:rPr>
  </w:style>
  <w:style w:type="character" w:customStyle="1" w:styleId="CommentSubjectChar">
    <w:name w:val="Comment Subject Char"/>
    <w:basedOn w:val="CommentTextChar"/>
    <w:link w:val="CommentSubject"/>
    <w:rsid w:val="00371900"/>
    <w:rPr>
      <w:rFonts w:ascii="Times New Roman" w:hAnsi="Times New Roman" w:cs="Times New Roman"/>
      <w:b/>
      <w:bCs/>
      <w:szCs w:val="20"/>
    </w:rPr>
  </w:style>
  <w:style w:type="paragraph" w:styleId="CommentSubject">
    <w:name w:val="annotation subject"/>
    <w:basedOn w:val="CommentText"/>
    <w:next w:val="CommentText"/>
    <w:link w:val="CommentSubjectChar"/>
    <w:rsid w:val="00371900"/>
    <w:rPr>
      <w:rFonts w:ascii="Times New Roman" w:hAnsi="Times New Roman" w:cs="Times New Roman"/>
      <w:b/>
      <w:bCs/>
    </w:rPr>
  </w:style>
  <w:style w:type="character" w:customStyle="1" w:styleId="CommentSubjectChar1">
    <w:name w:val="Comment Subject Char1"/>
    <w:basedOn w:val="CommentTextChar"/>
    <w:uiPriority w:val="99"/>
    <w:semiHidden/>
    <w:rsid w:val="00371900"/>
    <w:rPr>
      <w:rFonts w:ascii="Calibri" w:hAnsi="Calibri"/>
      <w:b/>
      <w:bCs/>
      <w:szCs w:val="20"/>
    </w:rPr>
  </w:style>
  <w:style w:type="paragraph" w:customStyle="1" w:styleId="WW-Default1">
    <w:name w:val="WW-Default1"/>
    <w:basedOn w:val="Normal"/>
    <w:qFormat/>
    <w:rsid w:val="00371900"/>
    <w:pPr>
      <w:suppressAutoHyphens/>
    </w:pPr>
    <w:rPr>
      <w:rFonts w:eastAsia="Times New Roman"/>
      <w:b/>
      <w:bCs/>
      <w:szCs w:val="20"/>
      <w:lang w:eastAsia="ar-SA"/>
    </w:rPr>
  </w:style>
  <w:style w:type="paragraph" w:customStyle="1" w:styleId="Normal1">
    <w:name w:val="Normal1"/>
    <w:basedOn w:val="BodyText"/>
    <w:qFormat/>
    <w:rsid w:val="00371900"/>
  </w:style>
  <w:style w:type="character" w:customStyle="1" w:styleId="zoomme">
    <w:name w:val="zoomme"/>
    <w:basedOn w:val="DefaultParagraphFont"/>
    <w:rsid w:val="00371900"/>
  </w:style>
  <w:style w:type="character" w:customStyle="1" w:styleId="Date1">
    <w:name w:val="Date1"/>
    <w:basedOn w:val="DefaultParagraphFont"/>
    <w:rsid w:val="00371900"/>
  </w:style>
  <w:style w:type="character" w:customStyle="1" w:styleId="classauthor">
    <w:name w:val="class=&quot;author&quot;"/>
    <w:basedOn w:val="DefaultParagraphFont"/>
    <w:rsid w:val="00371900"/>
  </w:style>
  <w:style w:type="paragraph" w:customStyle="1" w:styleId="CardStyle">
    <w:name w:val="Card Style"/>
    <w:basedOn w:val="Normal"/>
    <w:link w:val="CardStyleChar"/>
    <w:qFormat/>
    <w:rsid w:val="00371900"/>
    <w:rPr>
      <w:rFonts w:eastAsia="Times New Roman"/>
    </w:rPr>
  </w:style>
  <w:style w:type="character" w:customStyle="1" w:styleId="CharCharChar">
    <w:name w:val="Char Char Char"/>
    <w:basedOn w:val="DefaultParagraphFont"/>
    <w:rsid w:val="00371900"/>
    <w:rPr>
      <w:rFonts w:cs="Arial"/>
      <w:bCs/>
      <w:szCs w:val="26"/>
      <w:u w:val="single"/>
      <w:lang w:val="en-US" w:eastAsia="en-US" w:bidi="ar-SA"/>
    </w:rPr>
  </w:style>
  <w:style w:type="character" w:customStyle="1" w:styleId="BoldUnderlineChar0">
    <w:name w:val="Bold Underline Char"/>
    <w:rsid w:val="00371900"/>
    <w:rPr>
      <w:rFonts w:ascii="Times New Roman" w:eastAsia="Times New Roman" w:hAnsi="Times New Roman"/>
      <w:b/>
      <w:bCs/>
      <w:szCs w:val="24"/>
      <w:u w:val="single"/>
    </w:rPr>
  </w:style>
  <w:style w:type="character" w:customStyle="1" w:styleId="texto1">
    <w:name w:val="texto1"/>
    <w:rsid w:val="00371900"/>
  </w:style>
  <w:style w:type="character" w:customStyle="1" w:styleId="apple-style-span">
    <w:name w:val="apple-style-span"/>
    <w:rsid w:val="00371900"/>
  </w:style>
  <w:style w:type="paragraph" w:customStyle="1" w:styleId="citenon-bold">
    <w:name w:val="cite non-bold"/>
    <w:basedOn w:val="Normal"/>
    <w:link w:val="citenon-boldChar"/>
    <w:qFormat/>
    <w:rsid w:val="00371900"/>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71900"/>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371900"/>
    <w:rPr>
      <w:rFonts w:ascii="Calibri" w:eastAsia="Times New Roman" w:hAnsi="Calibri" w:cs="Arial"/>
      <w:b/>
      <w:bCs/>
      <w:sz w:val="24"/>
      <w:szCs w:val="28"/>
    </w:rPr>
  </w:style>
  <w:style w:type="paragraph" w:customStyle="1" w:styleId="Style23">
    <w:name w:val="Style23"/>
    <w:basedOn w:val="Normal"/>
    <w:uiPriority w:val="99"/>
    <w:qFormat/>
    <w:rsid w:val="00371900"/>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371900"/>
    <w:rPr>
      <w:rFonts w:ascii="Calibri" w:eastAsia="Times New Roman" w:hAnsi="Calibri"/>
      <w:lang w:bidi="en-US"/>
    </w:rPr>
  </w:style>
  <w:style w:type="character" w:customStyle="1" w:styleId="gray">
    <w:name w:val="gray"/>
    <w:basedOn w:val="DefaultParagraphFont"/>
    <w:rsid w:val="00371900"/>
  </w:style>
  <w:style w:type="paragraph" w:customStyle="1" w:styleId="Tagtemplate">
    <w:name w:val="Tagtemplate"/>
    <w:basedOn w:val="Normal"/>
    <w:link w:val="TagtemplateChar"/>
    <w:autoRedefine/>
    <w:qFormat/>
    <w:rsid w:val="00371900"/>
    <w:pPr>
      <w:keepNext/>
      <w:keepLines/>
    </w:pPr>
    <w:rPr>
      <w:rFonts w:eastAsia="Calibri"/>
      <w:b/>
    </w:rPr>
  </w:style>
  <w:style w:type="character" w:customStyle="1" w:styleId="TagtemplateChar">
    <w:name w:val="Tagtemplate Char"/>
    <w:basedOn w:val="DefaultParagraphFont"/>
    <w:link w:val="Tagtemplate"/>
    <w:rsid w:val="00371900"/>
    <w:rPr>
      <w:rFonts w:ascii="Calibri" w:eastAsia="Calibri" w:hAnsi="Calibri"/>
      <w:b/>
    </w:rPr>
  </w:style>
  <w:style w:type="character" w:customStyle="1" w:styleId="Styleunderline11ptBorderSinglesolidlineAuto05p">
    <w:name w:val="Style underline + 11 pt Border: : (Single solid line Auto  0.5 p..."/>
    <w:rsid w:val="00371900"/>
    <w:rPr>
      <w:sz w:val="20"/>
      <w:u w:val="single"/>
      <w:bdr w:val="single" w:sz="4" w:space="0" w:color="auto"/>
    </w:rPr>
  </w:style>
  <w:style w:type="paragraph" w:customStyle="1" w:styleId="Citation-FirstLine">
    <w:name w:val="Citation - First Line"/>
    <w:basedOn w:val="Normal"/>
    <w:next w:val="Normal"/>
    <w:autoRedefine/>
    <w:qFormat/>
    <w:rsid w:val="00371900"/>
    <w:pPr>
      <w:spacing w:line="240" w:lineRule="atLeast"/>
      <w:jc w:val="both"/>
    </w:pPr>
    <w:rPr>
      <w:rFonts w:ascii="Book Antiqua" w:eastAsia="Times New Roman" w:hAnsi="Book Antiqua"/>
    </w:rPr>
  </w:style>
  <w:style w:type="character" w:customStyle="1" w:styleId="CardText-Underlined">
    <w:name w:val="Card Text - Underlined"/>
    <w:rsid w:val="00371900"/>
    <w:rPr>
      <w:b/>
      <w:sz w:val="20"/>
      <w:u w:val="single"/>
    </w:rPr>
  </w:style>
  <w:style w:type="paragraph" w:customStyle="1" w:styleId="Citation-Complete">
    <w:name w:val="Citation - Complete"/>
    <w:basedOn w:val="Normal"/>
    <w:next w:val="Normal"/>
    <w:link w:val="Citation-CompleteChar"/>
    <w:autoRedefine/>
    <w:qFormat/>
    <w:rsid w:val="00371900"/>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371900"/>
    <w:rPr>
      <w:rFonts w:ascii="Book Antiqua" w:eastAsia="Times New Roman" w:hAnsi="Book Antiqua"/>
    </w:rPr>
  </w:style>
  <w:style w:type="character" w:customStyle="1" w:styleId="MicroTextChar">
    <w:name w:val="MicroText Char"/>
    <w:link w:val="MicroText"/>
    <w:rsid w:val="00371900"/>
    <w:rPr>
      <w:rFonts w:ascii="Arial Narrow" w:hAnsi="Arial Narrow"/>
      <w:sz w:val="12"/>
    </w:rPr>
  </w:style>
  <w:style w:type="paragraph" w:customStyle="1" w:styleId="TagCite">
    <w:name w:val="Tag/Cite"/>
    <w:basedOn w:val="Normal"/>
    <w:qFormat/>
    <w:rsid w:val="00371900"/>
    <w:rPr>
      <w:rFonts w:eastAsia="Times New Roman"/>
      <w:b/>
    </w:rPr>
  </w:style>
  <w:style w:type="character" w:customStyle="1" w:styleId="Style11ptItalicUnderline">
    <w:name w:val="Style 11 pt Italic Underline"/>
    <w:basedOn w:val="DefaultParagraphFont"/>
    <w:rsid w:val="00371900"/>
    <w:rPr>
      <w:i/>
      <w:iCs/>
      <w:sz w:val="20"/>
      <w:u w:val="single"/>
    </w:rPr>
  </w:style>
  <w:style w:type="character" w:customStyle="1" w:styleId="Style11ptItalic">
    <w:name w:val="Style 11 pt Italic"/>
    <w:basedOn w:val="DefaultParagraphFont"/>
    <w:rsid w:val="00371900"/>
    <w:rPr>
      <w:rFonts w:ascii="Times New Roman" w:hAnsi="Times New Roman"/>
      <w:i/>
      <w:iCs/>
      <w:sz w:val="20"/>
    </w:rPr>
  </w:style>
  <w:style w:type="character" w:customStyle="1" w:styleId="BoldandUnderlineChar">
    <w:name w:val="Bold and Underline Char"/>
    <w:basedOn w:val="DefaultParagraphFont"/>
    <w:link w:val="BoldandUnderline"/>
    <w:locked/>
    <w:rsid w:val="00371900"/>
    <w:rPr>
      <w:b/>
      <w:u w:val="single"/>
    </w:rPr>
  </w:style>
  <w:style w:type="paragraph" w:customStyle="1" w:styleId="BoldandUnderline">
    <w:name w:val="Bold and Underline"/>
    <w:basedOn w:val="Normal"/>
    <w:link w:val="BoldandUnderlineChar"/>
    <w:qFormat/>
    <w:rsid w:val="00371900"/>
    <w:rPr>
      <w:rFonts w:asciiTheme="minorHAnsi" w:hAnsiTheme="minorHAnsi"/>
      <w:b/>
      <w:u w:val="single"/>
    </w:rPr>
  </w:style>
  <w:style w:type="character" w:customStyle="1" w:styleId="hdr">
    <w:name w:val="hdr"/>
    <w:basedOn w:val="DefaultParagraphFont"/>
    <w:rsid w:val="00371900"/>
  </w:style>
  <w:style w:type="paragraph" w:customStyle="1" w:styleId="StyleStyle49ptBold3">
    <w:name w:val="Style Style4 + 9 pt Bold3"/>
    <w:basedOn w:val="Style4"/>
    <w:link w:val="StyleStyle49ptBold3Char"/>
    <w:qFormat/>
    <w:rsid w:val="00371900"/>
    <w:rPr>
      <w:rFonts w:cs="Times New Roman"/>
      <w:b/>
      <w:bCs/>
    </w:rPr>
  </w:style>
  <w:style w:type="character" w:customStyle="1" w:styleId="StyleStyle49ptBold3Char">
    <w:name w:val="Style Style4 + 9 pt Bold3 Char"/>
    <w:basedOn w:val="Style4Char"/>
    <w:link w:val="StyleStyle49ptBold3"/>
    <w:rsid w:val="00371900"/>
    <w:rPr>
      <w:rFonts w:ascii="Calibri" w:eastAsia="Times New Roman" w:hAnsi="Calibri" w:cs="Times New Roman"/>
      <w:b/>
      <w:bCs/>
      <w:u w:val="single"/>
    </w:rPr>
  </w:style>
  <w:style w:type="character" w:customStyle="1" w:styleId="Style9ptUnderline6">
    <w:name w:val="Style 9 pt Underline6"/>
    <w:basedOn w:val="DefaultParagraphFont"/>
    <w:rsid w:val="00371900"/>
    <w:rPr>
      <w:sz w:val="20"/>
      <w:u w:val="single"/>
    </w:rPr>
  </w:style>
  <w:style w:type="character" w:customStyle="1" w:styleId="ct-with-fmlt">
    <w:name w:val="ct-with-fmlt"/>
    <w:basedOn w:val="DefaultParagraphFont"/>
    <w:rsid w:val="00371900"/>
  </w:style>
  <w:style w:type="paragraph" w:customStyle="1" w:styleId="TagText">
    <w:name w:val="TagText"/>
    <w:basedOn w:val="Normal"/>
    <w:uiPriority w:val="99"/>
    <w:qFormat/>
    <w:rsid w:val="00371900"/>
    <w:rPr>
      <w:b/>
    </w:rPr>
  </w:style>
  <w:style w:type="paragraph" w:customStyle="1" w:styleId="StyleStyle49pt">
    <w:name w:val="Style Style4 + 9 pt"/>
    <w:basedOn w:val="Normal"/>
    <w:link w:val="StyleStyle49ptChar"/>
    <w:qFormat/>
    <w:rsid w:val="00371900"/>
    <w:rPr>
      <w:rFonts w:eastAsia="Times New Roman"/>
      <w:u w:val="single"/>
    </w:rPr>
  </w:style>
  <w:style w:type="character" w:customStyle="1" w:styleId="StyleStyle49ptChar">
    <w:name w:val="Style Style4 + 9 pt Char"/>
    <w:basedOn w:val="DefaultParagraphFont"/>
    <w:link w:val="StyleStyle49pt"/>
    <w:rsid w:val="00371900"/>
    <w:rPr>
      <w:rFonts w:ascii="Calibri" w:eastAsia="Times New Roman" w:hAnsi="Calibri"/>
      <w:u w:val="single"/>
    </w:rPr>
  </w:style>
  <w:style w:type="paragraph" w:customStyle="1" w:styleId="StyleStyle49ptBold">
    <w:name w:val="Style Style4 + 9 pt Bold"/>
    <w:basedOn w:val="Normal"/>
    <w:link w:val="StyleStyle49ptBoldChar"/>
    <w:qFormat/>
    <w:rsid w:val="00371900"/>
    <w:rPr>
      <w:rFonts w:eastAsia="Times New Roman"/>
      <w:b/>
      <w:bCs/>
      <w:u w:val="single"/>
    </w:rPr>
  </w:style>
  <w:style w:type="character" w:customStyle="1" w:styleId="StyleStyle49ptBoldChar">
    <w:name w:val="Style Style4 + 9 pt Bold Char"/>
    <w:basedOn w:val="DefaultParagraphFont"/>
    <w:link w:val="StyleStyle49ptBold"/>
    <w:rsid w:val="00371900"/>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371900"/>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371900"/>
    <w:rPr>
      <w:rFonts w:ascii="Calibri" w:eastAsia="Times New Roman" w:hAnsi="Calibri"/>
      <w:b/>
      <w:bCs/>
      <w:i/>
      <w:iCs/>
      <w:u w:val="single"/>
    </w:rPr>
  </w:style>
  <w:style w:type="paragraph" w:customStyle="1" w:styleId="StyleUnderlined11ptBold">
    <w:name w:val="Style Underlined + 11 pt Bold"/>
    <w:link w:val="StyleUnderlined11ptBoldChar"/>
    <w:qFormat/>
    <w:rsid w:val="00371900"/>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371900"/>
    <w:rPr>
      <w:rFonts w:ascii="Arial" w:eastAsia="Times New Roman" w:hAnsi="Arial" w:cs="Arial"/>
      <w:b/>
      <w:bCs/>
      <w:szCs w:val="24"/>
      <w:u w:val="single"/>
    </w:rPr>
  </w:style>
  <w:style w:type="paragraph" w:customStyle="1" w:styleId="StyleUnderlined11pt">
    <w:name w:val="Style Underlined + 11 pt"/>
    <w:link w:val="StyleUnderlined11ptChar"/>
    <w:qFormat/>
    <w:rsid w:val="00371900"/>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371900"/>
    <w:rPr>
      <w:rFonts w:ascii="Arial" w:eastAsia="Times New Roman" w:hAnsi="Arial" w:cs="Arial"/>
      <w:szCs w:val="24"/>
      <w:u w:val="single"/>
    </w:rPr>
  </w:style>
  <w:style w:type="character" w:customStyle="1" w:styleId="newscontent">
    <w:name w:val="newscontent"/>
    <w:rsid w:val="00371900"/>
  </w:style>
  <w:style w:type="character" w:customStyle="1" w:styleId="StyleUnderlinePatternClearYellow">
    <w:name w:val="Style Underline Pattern: Clear (Yellow)"/>
    <w:basedOn w:val="DefaultParagraphFont"/>
    <w:rsid w:val="00371900"/>
    <w:rPr>
      <w:u w:val="single"/>
      <w:shd w:val="clear" w:color="auto" w:fill="00FF00"/>
    </w:rPr>
  </w:style>
  <w:style w:type="paragraph" w:customStyle="1" w:styleId="StyleUnderlineChar11pt3">
    <w:name w:val="Style Underline Char + 11 pt3"/>
    <w:link w:val="StyleUnderlineChar11pt3Char"/>
    <w:qFormat/>
    <w:rsid w:val="00371900"/>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371900"/>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371900"/>
    <w:rPr>
      <w:b w:val="0"/>
      <w:bCs/>
      <w:u w:val="single"/>
    </w:rPr>
  </w:style>
  <w:style w:type="character" w:customStyle="1" w:styleId="date-display-single">
    <w:name w:val="date-display-single"/>
    <w:basedOn w:val="DefaultParagraphFont"/>
    <w:rsid w:val="00371900"/>
  </w:style>
  <w:style w:type="character" w:customStyle="1" w:styleId="CommentTextChar1">
    <w:name w:val="Comment Text Char1"/>
    <w:basedOn w:val="DefaultParagraphFont"/>
    <w:uiPriority w:val="99"/>
    <w:rsid w:val="00371900"/>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371900"/>
    <w:rPr>
      <w:rFonts w:ascii="Times New Roman" w:hAnsi="Times New Roman" w:cs="Times New Roman"/>
      <w:sz w:val="20"/>
    </w:rPr>
  </w:style>
  <w:style w:type="paragraph" w:customStyle="1" w:styleId="Cite2">
    <w:name w:val="Cite 2"/>
    <w:basedOn w:val="Normal"/>
    <w:qFormat/>
    <w:rsid w:val="00371900"/>
    <w:rPr>
      <w:rFonts w:eastAsia="MS Mincho"/>
      <w:b/>
      <w:u w:val="single"/>
    </w:rPr>
  </w:style>
  <w:style w:type="character" w:customStyle="1" w:styleId="StyleunderlineBold">
    <w:name w:val="Style underline + Bold"/>
    <w:basedOn w:val="underline"/>
    <w:rsid w:val="00371900"/>
    <w:rPr>
      <w:rFonts w:ascii="Times New Roman" w:hAnsi="Times New Roman" w:cs="Times New Roman"/>
      <w:bCs/>
      <w:sz w:val="20"/>
      <w:u w:val="single"/>
    </w:rPr>
  </w:style>
  <w:style w:type="paragraph" w:customStyle="1" w:styleId="cards0">
    <w:name w:val="cards"/>
    <w:basedOn w:val="Cites0"/>
    <w:qFormat/>
    <w:rsid w:val="00371900"/>
    <w:pPr>
      <w:widowControl/>
      <w:jc w:val="left"/>
    </w:pPr>
    <w:rPr>
      <w:szCs w:val="22"/>
    </w:rPr>
  </w:style>
  <w:style w:type="character" w:customStyle="1" w:styleId="Style10ptUnderline">
    <w:name w:val="Style 10 pt Underline"/>
    <w:basedOn w:val="DefaultParagraphFont"/>
    <w:rsid w:val="00371900"/>
    <w:rPr>
      <w:sz w:val="20"/>
      <w:u w:val="single"/>
    </w:rPr>
  </w:style>
  <w:style w:type="character" w:styleId="HTMLCite">
    <w:name w:val="HTML Cite"/>
    <w:uiPriority w:val="99"/>
    <w:rsid w:val="00371900"/>
    <w:rPr>
      <w:i/>
      <w:iCs/>
    </w:rPr>
  </w:style>
  <w:style w:type="character" w:customStyle="1" w:styleId="slug-pub-date">
    <w:name w:val="slug-pub-date"/>
    <w:basedOn w:val="DefaultParagraphFont"/>
    <w:rsid w:val="00371900"/>
  </w:style>
  <w:style w:type="character" w:customStyle="1" w:styleId="slug-vol">
    <w:name w:val="slug-vol"/>
    <w:basedOn w:val="DefaultParagraphFont"/>
    <w:rsid w:val="00371900"/>
  </w:style>
  <w:style w:type="character" w:customStyle="1" w:styleId="slug-issue">
    <w:name w:val="slug-issue"/>
    <w:basedOn w:val="DefaultParagraphFont"/>
    <w:rsid w:val="00371900"/>
  </w:style>
  <w:style w:type="character" w:customStyle="1" w:styleId="slug-pages">
    <w:name w:val="slug-pages"/>
    <w:basedOn w:val="DefaultParagraphFont"/>
    <w:rsid w:val="0037190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371900"/>
    <w:rPr>
      <w:b/>
      <w:bCs/>
      <w:strike w:val="0"/>
      <w:dstrike w:val="0"/>
      <w:sz w:val="24"/>
      <w:u w:val="none"/>
      <w:effect w:val="none"/>
    </w:rPr>
  </w:style>
  <w:style w:type="paragraph" w:customStyle="1" w:styleId="Tag2">
    <w:name w:val="Tag2"/>
    <w:basedOn w:val="Normal"/>
    <w:autoRedefine/>
    <w:qFormat/>
    <w:rsid w:val="00371900"/>
    <w:pPr>
      <w:spacing w:before="120"/>
    </w:pPr>
    <w:rPr>
      <w:b/>
      <w:sz w:val="26"/>
    </w:rPr>
  </w:style>
  <w:style w:type="character" w:customStyle="1" w:styleId="tagchar">
    <w:name w:val="tagchar"/>
    <w:basedOn w:val="DefaultParagraphFont"/>
    <w:rsid w:val="00371900"/>
  </w:style>
  <w:style w:type="paragraph" w:customStyle="1" w:styleId="NormalText">
    <w:name w:val="Normal Text"/>
    <w:basedOn w:val="Normal"/>
    <w:link w:val="NormalTextChar"/>
    <w:autoRedefine/>
    <w:qFormat/>
    <w:rsid w:val="00371900"/>
    <w:pPr>
      <w:jc w:val="both"/>
    </w:pPr>
    <w:rPr>
      <w:rFonts w:eastAsia="Times New Roman"/>
      <w:szCs w:val="26"/>
    </w:rPr>
  </w:style>
  <w:style w:type="character" w:customStyle="1" w:styleId="pmterms11">
    <w:name w:val="pmterms11"/>
    <w:basedOn w:val="DefaultParagraphFont"/>
    <w:rsid w:val="00371900"/>
    <w:rPr>
      <w:b/>
      <w:bCs/>
      <w:i w:val="0"/>
      <w:iCs w:val="0"/>
      <w:color w:val="000000"/>
    </w:rPr>
  </w:style>
  <w:style w:type="character" w:customStyle="1" w:styleId="StyleUnderlineChar9ptBold">
    <w:name w:val="Style Underline Char + 9 pt Bold"/>
    <w:basedOn w:val="DefaultParagraphFont"/>
    <w:rsid w:val="00371900"/>
    <w:rPr>
      <w:rFonts w:ascii="Times New Roman" w:hAnsi="Times New Roman"/>
      <w:b/>
      <w:bCs/>
      <w:sz w:val="20"/>
      <w:u w:val="single"/>
      <w:lang w:val="en-US" w:eastAsia="en-US" w:bidi="ar-SA"/>
    </w:rPr>
  </w:style>
  <w:style w:type="character" w:customStyle="1" w:styleId="Style8pt">
    <w:name w:val="Style 8 pt"/>
    <w:basedOn w:val="DefaultParagraphFont"/>
    <w:rsid w:val="00371900"/>
    <w:rPr>
      <w:sz w:val="20"/>
    </w:rPr>
  </w:style>
  <w:style w:type="character" w:customStyle="1" w:styleId="UnderlineChar5Char">
    <w:name w:val="Underline Char5 Char"/>
    <w:basedOn w:val="DefaultParagraphFont"/>
    <w:rsid w:val="00371900"/>
    <w:rPr>
      <w:szCs w:val="24"/>
      <w:u w:val="single"/>
      <w:lang w:val="en-US" w:eastAsia="en-US" w:bidi="ar-SA"/>
    </w:rPr>
  </w:style>
  <w:style w:type="character" w:customStyle="1" w:styleId="BoldandUnderlineChar2Char1">
    <w:name w:val="Bold and Underline Char2 Char1"/>
    <w:basedOn w:val="DefaultParagraphFont"/>
    <w:rsid w:val="0037190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37190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371900"/>
    <w:rPr>
      <w:szCs w:val="24"/>
      <w:u w:val="single"/>
      <w:lang w:val="en-US" w:eastAsia="en-US" w:bidi="ar-SA"/>
    </w:rPr>
  </w:style>
  <w:style w:type="paragraph" w:customStyle="1" w:styleId="Language">
    <w:name w:val="Language"/>
    <w:basedOn w:val="Normal"/>
    <w:link w:val="LanguageChar"/>
    <w:qFormat/>
    <w:rsid w:val="00371900"/>
    <w:rPr>
      <w:rFonts w:eastAsia="Times New Roman"/>
      <w:strike/>
      <w:szCs w:val="20"/>
    </w:rPr>
  </w:style>
  <w:style w:type="character" w:customStyle="1" w:styleId="LanguageChar">
    <w:name w:val="Language Char"/>
    <w:basedOn w:val="DefaultParagraphFont"/>
    <w:link w:val="Language"/>
    <w:rsid w:val="00371900"/>
    <w:rPr>
      <w:rFonts w:ascii="Calibri" w:eastAsia="Times New Roman" w:hAnsi="Calibri"/>
      <w:strike/>
      <w:szCs w:val="20"/>
    </w:rPr>
  </w:style>
  <w:style w:type="paragraph" w:customStyle="1" w:styleId="UnderlineChar3">
    <w:name w:val="Underline Char3"/>
    <w:basedOn w:val="Normal"/>
    <w:link w:val="UnderlineChar3Char"/>
    <w:qFormat/>
    <w:rsid w:val="00371900"/>
    <w:rPr>
      <w:rFonts w:eastAsia="Times New Roman"/>
      <w:u w:val="single"/>
    </w:rPr>
  </w:style>
  <w:style w:type="character" w:customStyle="1" w:styleId="UnderlineChar3Char">
    <w:name w:val="Underline Char3 Char"/>
    <w:basedOn w:val="DefaultParagraphFont"/>
    <w:link w:val="UnderlineChar3"/>
    <w:rsid w:val="00371900"/>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371900"/>
    <w:rPr>
      <w:rFonts w:eastAsia="Times New Roman"/>
      <w:b/>
      <w:u w:val="single"/>
    </w:rPr>
  </w:style>
  <w:style w:type="character" w:customStyle="1" w:styleId="BoldandUnderlineChar3CharChar">
    <w:name w:val="Bold and Underline Char3 Char Char"/>
    <w:basedOn w:val="DefaultParagraphFont"/>
    <w:link w:val="BoldandUnderlineChar3Char"/>
    <w:rsid w:val="00371900"/>
    <w:rPr>
      <w:rFonts w:ascii="Calibri" w:eastAsia="Times New Roman" w:hAnsi="Calibri"/>
      <w:b/>
      <w:u w:val="single"/>
    </w:rPr>
  </w:style>
  <w:style w:type="character" w:customStyle="1" w:styleId="UnderlineChar1">
    <w:name w:val="Underline Char1"/>
    <w:basedOn w:val="DefaultParagraphFont"/>
    <w:rsid w:val="00371900"/>
    <w:rPr>
      <w:szCs w:val="24"/>
      <w:u w:val="single"/>
      <w:lang w:val="en-US" w:eastAsia="en-US" w:bidi="ar-SA"/>
    </w:rPr>
  </w:style>
  <w:style w:type="character" w:customStyle="1" w:styleId="BoldandUnderlineChar1Char2Char">
    <w:name w:val="Bold and Underline Char1 Char2 Char"/>
    <w:basedOn w:val="DefaultParagraphFont"/>
    <w:rsid w:val="00371900"/>
    <w:rPr>
      <w:b/>
      <w:szCs w:val="24"/>
      <w:u w:val="single"/>
      <w:lang w:val="en-US" w:eastAsia="en-US" w:bidi="ar-SA"/>
    </w:rPr>
  </w:style>
  <w:style w:type="character" w:customStyle="1" w:styleId="SmalltextChar">
    <w:name w:val="Small text Char"/>
    <w:aliases w:val="Quote1 Char1"/>
    <w:link w:val="Smalltext"/>
    <w:rsid w:val="00371900"/>
    <w:rPr>
      <w:rFonts w:ascii="Arial Narrow" w:eastAsia="Times New Roman" w:hAnsi="Arial Narrow"/>
    </w:rPr>
  </w:style>
  <w:style w:type="paragraph" w:customStyle="1" w:styleId="HotRoute">
    <w:name w:val="Hot Route"/>
    <w:basedOn w:val="Normal"/>
    <w:link w:val="HotRouteChar0"/>
    <w:qFormat/>
    <w:rsid w:val="00371900"/>
    <w:pPr>
      <w:ind w:left="144"/>
    </w:pPr>
    <w:rPr>
      <w:rFonts w:eastAsia="Times New Roman"/>
    </w:rPr>
  </w:style>
  <w:style w:type="paragraph" w:customStyle="1" w:styleId="Cardstyle0">
    <w:name w:val="Cardstyle"/>
    <w:basedOn w:val="Normal"/>
    <w:next w:val="Normal"/>
    <w:qFormat/>
    <w:rsid w:val="00371900"/>
    <w:rPr>
      <w:rFonts w:eastAsia="Times New Roman"/>
    </w:rPr>
  </w:style>
  <w:style w:type="character" w:customStyle="1" w:styleId="Style12ptBoldUnderline1">
    <w:name w:val="Style 12 pt Bold Underline1"/>
    <w:basedOn w:val="DefaultParagraphFont"/>
    <w:rsid w:val="00371900"/>
    <w:rPr>
      <w:b/>
      <w:bCs/>
      <w:sz w:val="24"/>
      <w:u w:val="single"/>
    </w:rPr>
  </w:style>
  <w:style w:type="character" w:customStyle="1" w:styleId="StyleEmphasisArial12ptBoldNotItalic">
    <w:name w:val="Style Emphasis + Arial 12 pt Bold Not Italic"/>
    <w:basedOn w:val="Emphasis"/>
    <w:rsid w:val="00371900"/>
    <w:rPr>
      <w:rFonts w:ascii="Arial" w:hAnsi="Arial" w:cs="Times New Roman"/>
      <w:b w:val="0"/>
      <w:bCs/>
      <w:i/>
      <w:iCs/>
      <w:sz w:val="24"/>
      <w:u w:val="single"/>
      <w:bdr w:val="single" w:sz="8" w:space="0" w:color="auto"/>
    </w:rPr>
  </w:style>
  <w:style w:type="character" w:customStyle="1" w:styleId="DebateHighlighted">
    <w:name w:val="Debate Highlighted"/>
    <w:qFormat/>
    <w:rsid w:val="00371900"/>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371900"/>
    <w:rPr>
      <w:rFonts w:ascii="SimSun" w:eastAsia="SimSun" w:hAnsi="SimSun"/>
      <w:sz w:val="15"/>
      <w:lang w:eastAsia="zh-CN"/>
    </w:rPr>
  </w:style>
  <w:style w:type="paragraph" w:customStyle="1" w:styleId="UnreadText">
    <w:name w:val="Unread Text"/>
    <w:basedOn w:val="Normal"/>
    <w:next w:val="Normal"/>
    <w:link w:val="UnreadTextChar"/>
    <w:autoRedefine/>
    <w:qFormat/>
    <w:rsid w:val="00371900"/>
    <w:pPr>
      <w:ind w:left="360"/>
    </w:pPr>
    <w:rPr>
      <w:rFonts w:ascii="SimSun" w:eastAsia="SimSun" w:hAnsi="SimSun"/>
      <w:sz w:val="15"/>
      <w:lang w:eastAsia="zh-CN"/>
    </w:rPr>
  </w:style>
  <w:style w:type="paragraph" w:customStyle="1" w:styleId="AuthorDate">
    <w:name w:val="AuthorDate"/>
    <w:next w:val="Normal"/>
    <w:link w:val="AuthorDateChar"/>
    <w:qFormat/>
    <w:rsid w:val="00371900"/>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371900"/>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371900"/>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371900"/>
    <w:rPr>
      <w:rFonts w:ascii="Times New Roman" w:hAnsi="Times New Roman"/>
      <w:sz w:val="20"/>
      <w:u w:val="single"/>
      <w:bdr w:val="none" w:sz="0" w:space="0" w:color="auto"/>
      <w:shd w:val="clear" w:color="auto" w:fill="C0C0C0"/>
    </w:rPr>
  </w:style>
  <w:style w:type="character" w:customStyle="1" w:styleId="smallChar">
    <w:name w:val="small Char"/>
    <w:rsid w:val="00371900"/>
    <w:rPr>
      <w:rFonts w:ascii="Calibri" w:eastAsia="Calibri" w:hAnsi="Calibri" w:cs="Calibri"/>
      <w:sz w:val="16"/>
      <w:szCs w:val="20"/>
      <w:lang w:val="x-none" w:eastAsia="x-none"/>
    </w:rPr>
  </w:style>
  <w:style w:type="paragraph" w:customStyle="1" w:styleId="HotRoute0">
    <w:name w:val="Hot Route!"/>
    <w:basedOn w:val="Normal"/>
    <w:qFormat/>
    <w:rsid w:val="00371900"/>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371900"/>
    <w:rPr>
      <w:rFonts w:ascii="Times New Roman" w:hAnsi="Times New Roman" w:cs="Times New Roman"/>
      <w:sz w:val="16"/>
      <w:szCs w:val="16"/>
    </w:rPr>
  </w:style>
  <w:style w:type="character" w:customStyle="1" w:styleId="BodyText2Char1">
    <w:name w:val="Body Text 2 Char1"/>
    <w:basedOn w:val="DefaultParagraphFont"/>
    <w:semiHidden/>
    <w:rsid w:val="00371900"/>
    <w:rPr>
      <w:rFonts w:ascii="Times New Roman" w:hAnsi="Times New Roman" w:cs="Times New Roman"/>
      <w:sz w:val="20"/>
    </w:rPr>
  </w:style>
  <w:style w:type="character" w:customStyle="1" w:styleId="Heading2Char1CharCharCharCharCharC">
    <w:name w:val="Heading 2 Char1 Char Char Char Char Char C"/>
    <w:rsid w:val="00371900"/>
    <w:rPr>
      <w:rFonts w:cs="Arial"/>
      <w:b/>
      <w:bCs/>
      <w:iCs/>
      <w:sz w:val="24"/>
      <w:szCs w:val="28"/>
      <w:lang w:val="en-US" w:eastAsia="en-US" w:bidi="ar-SA"/>
    </w:rPr>
  </w:style>
  <w:style w:type="character" w:customStyle="1" w:styleId="underline1">
    <w:name w:val="underline1"/>
    <w:basedOn w:val="DefaultParagraphFont"/>
    <w:rsid w:val="00371900"/>
    <w:rPr>
      <w:u w:val="single"/>
    </w:rPr>
  </w:style>
  <w:style w:type="character" w:customStyle="1" w:styleId="author0">
    <w:name w:val="author"/>
    <w:basedOn w:val="DefaultParagraphFont"/>
    <w:rsid w:val="00371900"/>
    <w:rPr>
      <w:rFonts w:ascii="Times New Roman" w:hAnsi="Times New Roman"/>
      <w:b/>
      <w:sz w:val="24"/>
    </w:rPr>
  </w:style>
  <w:style w:type="character" w:customStyle="1" w:styleId="FontStyle291">
    <w:name w:val="Font Style291"/>
    <w:basedOn w:val="DefaultParagraphFont"/>
    <w:uiPriority w:val="99"/>
    <w:rsid w:val="0037190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37190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371900"/>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371900"/>
    <w:rPr>
      <w:rFonts w:ascii="Calibri" w:eastAsia="Times New Roman" w:hAnsi="Calibri"/>
    </w:rPr>
  </w:style>
  <w:style w:type="paragraph" w:customStyle="1" w:styleId="Cards1">
    <w:name w:val="Cards1"/>
    <w:basedOn w:val="Normal"/>
    <w:link w:val="Cards1Char"/>
    <w:qFormat/>
    <w:rsid w:val="00371900"/>
    <w:pPr>
      <w:ind w:left="288"/>
    </w:pPr>
    <w:rPr>
      <w:rFonts w:eastAsia="Times New Roman"/>
      <w:u w:val="single"/>
    </w:rPr>
  </w:style>
  <w:style w:type="character" w:customStyle="1" w:styleId="Cards1Char">
    <w:name w:val="Cards1 Char"/>
    <w:basedOn w:val="DefaultParagraphFont"/>
    <w:link w:val="Cards1"/>
    <w:rsid w:val="00371900"/>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371900"/>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371900"/>
    <w:rPr>
      <w:rFonts w:ascii="Arial" w:eastAsia="Calibri" w:hAnsi="Arial" w:cs="Arial"/>
      <w:u w:val="single"/>
    </w:rPr>
  </w:style>
  <w:style w:type="character" w:customStyle="1" w:styleId="EmphasizeThis">
    <w:name w:val="EmphasizeThis"/>
    <w:rsid w:val="00371900"/>
    <w:rPr>
      <w:rFonts w:ascii="Georgia" w:hAnsi="Georgia"/>
      <w:b/>
      <w:iCs/>
      <w:sz w:val="24"/>
      <w:u w:val="thick"/>
    </w:rPr>
  </w:style>
  <w:style w:type="paragraph" w:customStyle="1" w:styleId="Stylecard8pt">
    <w:name w:val="Style card + 8 pt"/>
    <w:basedOn w:val="Normal"/>
    <w:link w:val="Stylecard8ptChar"/>
    <w:qFormat/>
    <w:rsid w:val="00371900"/>
    <w:pPr>
      <w:ind w:left="288" w:right="288"/>
    </w:pPr>
    <w:rPr>
      <w:rFonts w:cs="Calibri"/>
      <w:color w:val="000000"/>
      <w:u w:val="single"/>
      <w:lang w:eastAsia="ar-SA"/>
    </w:rPr>
  </w:style>
  <w:style w:type="character" w:customStyle="1" w:styleId="Stylecard8ptChar">
    <w:name w:val="Style card + 8 pt Char"/>
    <w:basedOn w:val="cardChar"/>
    <w:link w:val="Stylecard8pt"/>
    <w:rsid w:val="00371900"/>
    <w:rPr>
      <w:rFonts w:ascii="Calibri" w:hAnsi="Calibri" w:cs="Calibri"/>
      <w:color w:val="000000"/>
      <w:u w:val="single"/>
      <w:lang w:eastAsia="ar-SA"/>
    </w:rPr>
  </w:style>
  <w:style w:type="character" w:customStyle="1" w:styleId="bhl">
    <w:name w:val="bhl"/>
    <w:basedOn w:val="DefaultParagraphFont"/>
    <w:rsid w:val="00371900"/>
  </w:style>
  <w:style w:type="paragraph" w:customStyle="1" w:styleId="TagGA11">
    <w:name w:val="Tag GA 11"/>
    <w:basedOn w:val="TOC1"/>
    <w:qFormat/>
    <w:rsid w:val="00371900"/>
    <w:pPr>
      <w:spacing w:before="0" w:after="160"/>
    </w:pPr>
    <w:rPr>
      <w:rFonts w:eastAsia="Calibri"/>
      <w:u w:val="none"/>
      <w:lang w:bidi="ar-SA"/>
    </w:rPr>
  </w:style>
  <w:style w:type="paragraph" w:customStyle="1" w:styleId="CiteCard">
    <w:name w:val="Cite/Card"/>
    <w:basedOn w:val="TOC2"/>
    <w:qFormat/>
    <w:rsid w:val="00371900"/>
    <w:pPr>
      <w:tabs>
        <w:tab w:val="left" w:pos="4360"/>
      </w:tabs>
      <w:ind w:left="220"/>
    </w:pPr>
    <w:rPr>
      <w:rFonts w:eastAsia="Calibri"/>
      <w:sz w:val="22"/>
      <w:lang w:bidi="ar-SA"/>
    </w:rPr>
  </w:style>
  <w:style w:type="character" w:customStyle="1" w:styleId="CardTextUnderlinedChar">
    <w:name w:val="Card Text Underlined Char"/>
    <w:basedOn w:val="DefaultParagraphFont"/>
    <w:rsid w:val="00371900"/>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371900"/>
    <w:rPr>
      <w:sz w:val="16"/>
      <w:szCs w:val="16"/>
    </w:rPr>
  </w:style>
  <w:style w:type="character" w:customStyle="1" w:styleId="DocumentMapChar1">
    <w:name w:val="Document Map Char1"/>
    <w:basedOn w:val="DefaultParagraphFont"/>
    <w:uiPriority w:val="99"/>
    <w:rsid w:val="00371900"/>
    <w:rPr>
      <w:rFonts w:ascii="Tahoma" w:hAnsi="Tahoma" w:cs="Tahoma"/>
      <w:sz w:val="16"/>
      <w:szCs w:val="16"/>
    </w:rPr>
  </w:style>
  <w:style w:type="character" w:customStyle="1" w:styleId="addmd">
    <w:name w:val="addmd"/>
    <w:basedOn w:val="DefaultParagraphFont"/>
    <w:rsid w:val="00371900"/>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371900"/>
    <w:rPr>
      <w:rFonts w:ascii="Arial" w:hAnsi="Arial"/>
      <w:b/>
      <w:sz w:val="26"/>
    </w:rPr>
  </w:style>
  <w:style w:type="paragraph" w:styleId="FootnoteText">
    <w:name w:val="footnote text"/>
    <w:basedOn w:val="Normal"/>
    <w:link w:val="FootnoteTextChar"/>
    <w:unhideWhenUsed/>
    <w:rsid w:val="00371900"/>
    <w:rPr>
      <w:rFonts w:eastAsia="Calibri"/>
      <w:szCs w:val="20"/>
      <w:lang w:eastAsia="zh-CN"/>
    </w:rPr>
  </w:style>
  <w:style w:type="character" w:customStyle="1" w:styleId="FootnoteTextChar">
    <w:name w:val="Footnote Text Char"/>
    <w:basedOn w:val="DefaultParagraphFont"/>
    <w:link w:val="FootnoteText"/>
    <w:rsid w:val="00371900"/>
    <w:rPr>
      <w:rFonts w:ascii="Calibri" w:eastAsia="Calibri" w:hAnsi="Calibri"/>
      <w:szCs w:val="20"/>
      <w:lang w:eastAsia="zh-CN"/>
    </w:rPr>
  </w:style>
  <w:style w:type="character" w:customStyle="1" w:styleId="UnderlinedTextCharChar">
    <w:name w:val="Underlined Text Char Char"/>
    <w:basedOn w:val="DefaultParagraphFont"/>
    <w:rsid w:val="00371900"/>
    <w:rPr>
      <w:rFonts w:cs="Arial"/>
      <w:bCs/>
      <w:noProof w:val="0"/>
      <w:szCs w:val="26"/>
      <w:u w:val="single"/>
      <w:lang w:val="en-US" w:eastAsia="en-US" w:bidi="ar-SA"/>
    </w:rPr>
  </w:style>
  <w:style w:type="character" w:customStyle="1" w:styleId="StyleTimesNewRoman12ptBold">
    <w:name w:val="Style Times New Roman 12 pt Bold"/>
    <w:rsid w:val="00371900"/>
    <w:rPr>
      <w:b/>
      <w:bCs/>
      <w:sz w:val="24"/>
    </w:rPr>
  </w:style>
  <w:style w:type="character" w:customStyle="1" w:styleId="CardText1Char">
    <w:name w:val="Card Text 1 Char"/>
    <w:rsid w:val="00371900"/>
    <w:rPr>
      <w:rFonts w:ascii="Georgia" w:hAnsi="Georgia"/>
      <w:color w:val="000000"/>
      <w:sz w:val="22"/>
      <w:szCs w:val="22"/>
      <w:u w:val="single"/>
    </w:rPr>
  </w:style>
  <w:style w:type="character" w:customStyle="1" w:styleId="BoldUnderlining">
    <w:name w:val="Bold Underlining"/>
    <w:rsid w:val="00371900"/>
    <w:rPr>
      <w:u w:val="single"/>
    </w:rPr>
  </w:style>
  <w:style w:type="character" w:customStyle="1" w:styleId="Intemphasis">
    <w:name w:val="Intemphasis"/>
    <w:uiPriority w:val="1"/>
    <w:qFormat/>
    <w:rsid w:val="00371900"/>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371900"/>
    <w:pPr>
      <w:ind w:left="288" w:right="288"/>
    </w:pPr>
    <w:rPr>
      <w:szCs w:val="16"/>
    </w:rPr>
  </w:style>
  <w:style w:type="character" w:customStyle="1" w:styleId="cardtextChar2">
    <w:name w:val="cardtext Char"/>
    <w:basedOn w:val="DefaultParagraphFont"/>
    <w:link w:val="cardtext0"/>
    <w:rsid w:val="00371900"/>
    <w:rPr>
      <w:rFonts w:ascii="Calibri" w:hAnsi="Calibri"/>
      <w:szCs w:val="16"/>
    </w:rPr>
  </w:style>
  <w:style w:type="character" w:customStyle="1" w:styleId="BoldUnderlineChar1">
    <w:name w:val="BoldUnderline Char1"/>
    <w:rsid w:val="0037190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371900"/>
    <w:pPr>
      <w:spacing w:after="200"/>
      <w:contextualSpacing/>
    </w:pPr>
    <w:rPr>
      <w:rFonts w:eastAsia="Calibri"/>
      <w:u w:val="single"/>
    </w:rPr>
  </w:style>
  <w:style w:type="character" w:customStyle="1" w:styleId="UnderlinedCardTextChar">
    <w:name w:val="Underlined Card Text Char"/>
    <w:link w:val="UnderlinedCardText"/>
    <w:rsid w:val="00371900"/>
    <w:rPr>
      <w:rFonts w:ascii="Calibri" w:eastAsia="Calibri" w:hAnsi="Calibri"/>
      <w:u w:val="single"/>
    </w:rPr>
  </w:style>
  <w:style w:type="character" w:customStyle="1" w:styleId="Hyperlink6">
    <w:name w:val="Hyperlink6"/>
    <w:basedOn w:val="DefaultParagraphFont"/>
    <w:rsid w:val="00371900"/>
    <w:rPr>
      <w:color w:val="3300CC"/>
      <w:u w:val="single"/>
    </w:rPr>
  </w:style>
  <w:style w:type="paragraph" w:customStyle="1" w:styleId="Tag12">
    <w:name w:val="Tag12"/>
    <w:basedOn w:val="Normal"/>
    <w:qFormat/>
    <w:rsid w:val="00371900"/>
    <w:pPr>
      <w:contextualSpacing/>
    </w:pPr>
    <w:rPr>
      <w:rFonts w:eastAsia="Cambria"/>
      <w:b/>
    </w:rPr>
  </w:style>
  <w:style w:type="paragraph" w:customStyle="1" w:styleId="Shrink8">
    <w:name w:val="Shrink8"/>
    <w:basedOn w:val="Normal"/>
    <w:qFormat/>
    <w:rsid w:val="00371900"/>
    <w:rPr>
      <w:rFonts w:eastAsia="Cambria"/>
    </w:rPr>
  </w:style>
  <w:style w:type="character" w:customStyle="1" w:styleId="highlight2">
    <w:name w:val="highlight2"/>
    <w:rsid w:val="00371900"/>
    <w:rPr>
      <w:rFonts w:ascii="Arial" w:hAnsi="Arial"/>
      <w:b/>
      <w:sz w:val="19"/>
      <w:u w:val="thick"/>
      <w:bdr w:val="none" w:sz="0" w:space="0" w:color="auto"/>
      <w:shd w:val="clear" w:color="auto" w:fill="auto"/>
    </w:rPr>
  </w:style>
  <w:style w:type="character" w:customStyle="1" w:styleId="citation">
    <w:name w:val="citation"/>
    <w:basedOn w:val="DefaultParagraphFont"/>
    <w:rsid w:val="00371900"/>
  </w:style>
  <w:style w:type="paragraph" w:customStyle="1" w:styleId="UnderlineText">
    <w:name w:val="Underline Text"/>
    <w:basedOn w:val="Normal"/>
    <w:link w:val="UnderlineTextChar"/>
    <w:qFormat/>
    <w:rsid w:val="00371900"/>
    <w:pPr>
      <w:ind w:left="288"/>
    </w:pPr>
    <w:rPr>
      <w:rFonts w:eastAsia="Times New Roman"/>
      <w:u w:val="single"/>
    </w:rPr>
  </w:style>
  <w:style w:type="character" w:customStyle="1" w:styleId="UnderlineTextChar">
    <w:name w:val="Underline Text Char"/>
    <w:basedOn w:val="DefaultParagraphFont"/>
    <w:link w:val="UnderlineText"/>
    <w:rsid w:val="00371900"/>
    <w:rPr>
      <w:rFonts w:ascii="Calibri" w:eastAsia="Times New Roman" w:hAnsi="Calibri"/>
      <w:u w:val="single"/>
    </w:rPr>
  </w:style>
  <w:style w:type="character" w:customStyle="1" w:styleId="il">
    <w:name w:val="il"/>
    <w:basedOn w:val="DefaultParagraphFont"/>
    <w:rsid w:val="00371900"/>
  </w:style>
  <w:style w:type="character" w:customStyle="1" w:styleId="commentstext">
    <w:name w:val="comments_text"/>
    <w:uiPriority w:val="99"/>
    <w:rsid w:val="00371900"/>
    <w:rPr>
      <w:rFonts w:cs="Times New Roman"/>
    </w:rPr>
  </w:style>
  <w:style w:type="paragraph" w:customStyle="1" w:styleId="Heading42">
    <w:name w:val="Heading 42"/>
    <w:basedOn w:val="Normal"/>
    <w:qFormat/>
    <w:rsid w:val="00371900"/>
    <w:rPr>
      <w:rFonts w:eastAsia="Times New Roman"/>
    </w:rPr>
  </w:style>
  <w:style w:type="paragraph" w:customStyle="1" w:styleId="DebateNormal">
    <w:name w:val="DebateNormal"/>
    <w:basedOn w:val="Normal"/>
    <w:link w:val="DebateNormalChar"/>
    <w:qFormat/>
    <w:rsid w:val="00371900"/>
    <w:pPr>
      <w:spacing w:line="276" w:lineRule="auto"/>
    </w:pPr>
    <w:rPr>
      <w:rFonts w:eastAsia="Calibri"/>
      <w:szCs w:val="20"/>
    </w:rPr>
  </w:style>
  <w:style w:type="character" w:customStyle="1" w:styleId="DebateNormalChar">
    <w:name w:val="DebateNormal Char"/>
    <w:basedOn w:val="DefaultParagraphFont"/>
    <w:link w:val="DebateNormal"/>
    <w:rsid w:val="00371900"/>
    <w:rPr>
      <w:rFonts w:ascii="Calibri" w:eastAsia="Calibri" w:hAnsi="Calibri"/>
      <w:szCs w:val="20"/>
    </w:rPr>
  </w:style>
  <w:style w:type="paragraph" w:customStyle="1" w:styleId="DebateEmphasis">
    <w:name w:val="DebateEmphasis"/>
    <w:basedOn w:val="Normal"/>
    <w:link w:val="DebateEmphasisChar"/>
    <w:qFormat/>
    <w:rsid w:val="0037190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371900"/>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371900"/>
    <w:rPr>
      <w:rFonts w:ascii="Times New Roman" w:eastAsia="Cambria" w:hAnsi="Times New Roman" w:cs="Times New Roman"/>
      <w:sz w:val="20"/>
      <w:szCs w:val="22"/>
    </w:rPr>
  </w:style>
  <w:style w:type="paragraph" w:customStyle="1" w:styleId="NormalCite">
    <w:name w:val="NormalCite"/>
    <w:link w:val="NormalCiteChar"/>
    <w:qFormat/>
    <w:rsid w:val="00371900"/>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371900"/>
    <w:rPr>
      <w:rFonts w:ascii="Times New Roman" w:hAnsi="Times New Roman" w:cs="Times New Roman"/>
      <w:sz w:val="18"/>
    </w:rPr>
  </w:style>
  <w:style w:type="character" w:customStyle="1" w:styleId="articletext">
    <w:name w:val="articletext"/>
    <w:basedOn w:val="DefaultParagraphFont"/>
    <w:rsid w:val="00371900"/>
  </w:style>
  <w:style w:type="character" w:customStyle="1" w:styleId="grey10">
    <w:name w:val="grey10"/>
    <w:basedOn w:val="DefaultParagraphFont"/>
    <w:rsid w:val="00371900"/>
  </w:style>
  <w:style w:type="character" w:customStyle="1" w:styleId="navy13bd">
    <w:name w:val="navy13bd"/>
    <w:basedOn w:val="DefaultParagraphFont"/>
    <w:rsid w:val="00371900"/>
  </w:style>
  <w:style w:type="character" w:customStyle="1" w:styleId="Style9ptUnderline2">
    <w:name w:val="Style 9 pt Underline2"/>
    <w:basedOn w:val="DefaultParagraphFont"/>
    <w:rsid w:val="00371900"/>
    <w:rPr>
      <w:sz w:val="20"/>
      <w:u w:val="single"/>
    </w:rPr>
  </w:style>
  <w:style w:type="character" w:customStyle="1" w:styleId="Style9ptBoldUnderline1">
    <w:name w:val="Style 9 pt Bold Underline1"/>
    <w:basedOn w:val="DefaultParagraphFont"/>
    <w:rsid w:val="00371900"/>
    <w:rPr>
      <w:b/>
      <w:bCs/>
      <w:sz w:val="20"/>
      <w:u w:val="single"/>
    </w:rPr>
  </w:style>
  <w:style w:type="character" w:customStyle="1" w:styleId="TagsCharChar">
    <w:name w:val="Tags Char Char"/>
    <w:basedOn w:val="DefaultParagraphFont"/>
    <w:rsid w:val="00371900"/>
    <w:rPr>
      <w:rFonts w:eastAsia="SimSun"/>
      <w:b/>
      <w:sz w:val="24"/>
      <w:lang w:val="en-US" w:eastAsia="zh-CN" w:bidi="ar-SA"/>
    </w:rPr>
  </w:style>
  <w:style w:type="paragraph" w:customStyle="1" w:styleId="cardCharCharCharChar">
    <w:name w:val="card Char Char Char Char"/>
    <w:basedOn w:val="Normal"/>
    <w:qFormat/>
    <w:rsid w:val="00371900"/>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371900"/>
    <w:rPr>
      <w:rFonts w:ascii="Times" w:eastAsia="Times New Roman" w:hAnsi="Times"/>
    </w:rPr>
  </w:style>
  <w:style w:type="paragraph" w:customStyle="1" w:styleId="CARD0">
    <w:name w:val="CARD"/>
    <w:basedOn w:val="Normal"/>
    <w:link w:val="CARDChar1"/>
    <w:qFormat/>
    <w:rsid w:val="00371900"/>
    <w:rPr>
      <w:rFonts w:eastAsia="Times New Roman"/>
      <w:u w:val="single"/>
    </w:rPr>
  </w:style>
  <w:style w:type="character" w:customStyle="1" w:styleId="CARDChar1">
    <w:name w:val="CARD Char"/>
    <w:basedOn w:val="DefaultParagraphFont"/>
    <w:link w:val="CARD0"/>
    <w:rsid w:val="00371900"/>
    <w:rPr>
      <w:rFonts w:ascii="Calibri" w:eastAsia="Times New Roman" w:hAnsi="Calibri"/>
      <w:u w:val="single"/>
    </w:rPr>
  </w:style>
  <w:style w:type="paragraph" w:customStyle="1" w:styleId="Normal2">
    <w:name w:val="Normal2"/>
    <w:basedOn w:val="Normal"/>
    <w:qFormat/>
    <w:rsid w:val="00371900"/>
    <w:rPr>
      <w:rFonts w:eastAsia="Times New Roman"/>
    </w:rPr>
  </w:style>
  <w:style w:type="character" w:customStyle="1" w:styleId="Style11ptThickunderline">
    <w:name w:val="Style 11 pt Thick underline"/>
    <w:rsid w:val="00371900"/>
    <w:rPr>
      <w:rFonts w:ascii="Times New Roman" w:hAnsi="Times New Roman"/>
      <w:sz w:val="20"/>
      <w:u w:val="single"/>
    </w:rPr>
  </w:style>
  <w:style w:type="character" w:customStyle="1" w:styleId="Style11ptBoldThickunderline">
    <w:name w:val="Style 11 pt Bold Thick underline"/>
    <w:rsid w:val="00371900"/>
    <w:rPr>
      <w:rFonts w:ascii="Times New Roman" w:hAnsi="Times New Roman"/>
      <w:b/>
      <w:bCs/>
      <w:sz w:val="20"/>
      <w:u w:val="single"/>
    </w:rPr>
  </w:style>
  <w:style w:type="character" w:styleId="FootnoteReference">
    <w:name w:val="footnote reference"/>
    <w:unhideWhenUsed/>
    <w:rsid w:val="00371900"/>
    <w:rPr>
      <w:vertAlign w:val="superscript"/>
    </w:rPr>
  </w:style>
  <w:style w:type="character" w:customStyle="1" w:styleId="CharChar5">
    <w:name w:val="Char Char5"/>
    <w:rsid w:val="00371900"/>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37190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71900"/>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371900"/>
    <w:rPr>
      <w:u w:val="single"/>
    </w:rPr>
  </w:style>
  <w:style w:type="character" w:customStyle="1" w:styleId="StyleUnderlineBoldIndent11ptChar">
    <w:name w:val="Style Underline + Bold Indent + 11 pt Char"/>
    <w:link w:val="StyleUnderlineBoldIndent11pt"/>
    <w:rsid w:val="00371900"/>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371900"/>
    <w:rPr>
      <w:b/>
      <w:bCs/>
      <w:u w:val="single"/>
    </w:rPr>
  </w:style>
  <w:style w:type="character" w:customStyle="1" w:styleId="StyleUnderlineBoldIndent11ptBoldChar">
    <w:name w:val="Style Underline + Bold Indent + 11 pt Bold Char"/>
    <w:link w:val="StyleUnderlineBoldIndent11ptBold"/>
    <w:rsid w:val="00371900"/>
    <w:rPr>
      <w:rFonts w:ascii="Calibri" w:eastAsia="Times New Roman" w:hAnsi="Calibri"/>
      <w:b/>
      <w:bCs/>
      <w:szCs w:val="20"/>
      <w:u w:val="single"/>
    </w:rPr>
  </w:style>
  <w:style w:type="paragraph" w:customStyle="1" w:styleId="Normal20pt">
    <w:name w:val="Normal  + 20 pt"/>
    <w:basedOn w:val="Normal"/>
    <w:uiPriority w:val="6"/>
    <w:qFormat/>
    <w:rsid w:val="00371900"/>
    <w:rPr>
      <w:bCs/>
      <w:u w:val="single"/>
    </w:rPr>
  </w:style>
  <w:style w:type="character" w:customStyle="1" w:styleId="StyleStyle4CharTimesNewRoman11pt">
    <w:name w:val="Style Style4 Char + Times New Roman 11 pt"/>
    <w:basedOn w:val="DefaultParagraphFont"/>
    <w:rsid w:val="00371900"/>
    <w:rPr>
      <w:rFonts w:ascii="Times New Roman" w:hAnsi="Times New Roman"/>
      <w:sz w:val="20"/>
      <w:szCs w:val="24"/>
      <w:u w:val="single"/>
      <w:lang w:val="en-US" w:eastAsia="en-US" w:bidi="ar-SA"/>
    </w:rPr>
  </w:style>
  <w:style w:type="paragraph" w:customStyle="1" w:styleId="author-name">
    <w:name w:val="author-name"/>
    <w:basedOn w:val="Normal"/>
    <w:qFormat/>
    <w:rsid w:val="00371900"/>
    <w:pPr>
      <w:spacing w:before="100" w:beforeAutospacing="1" w:after="100" w:afterAutospacing="1"/>
    </w:pPr>
    <w:rPr>
      <w:rFonts w:eastAsia="Times New Roman"/>
    </w:rPr>
  </w:style>
  <w:style w:type="paragraph" w:customStyle="1" w:styleId="author-credentials">
    <w:name w:val="author-credentials"/>
    <w:basedOn w:val="Normal"/>
    <w:rsid w:val="00371900"/>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371900"/>
    <w:rPr>
      <w:rFonts w:ascii="Consolas" w:hAnsi="Consolas" w:cs="Consolas"/>
      <w:sz w:val="20"/>
      <w:szCs w:val="20"/>
    </w:rPr>
  </w:style>
  <w:style w:type="character" w:customStyle="1" w:styleId="StyleStyle4CharTimesNewRoman11ptBold">
    <w:name w:val="Style Style4 Char + Times New Roman 11 pt Bold"/>
    <w:basedOn w:val="DefaultParagraphFont"/>
    <w:rsid w:val="00371900"/>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371900"/>
    <w:rPr>
      <w:rFonts w:ascii="Times New Roman" w:hAnsi="Times New Roman"/>
      <w:i/>
      <w:iCs/>
      <w:sz w:val="20"/>
      <w:szCs w:val="24"/>
      <w:u w:val="single"/>
      <w:lang w:val="en-US" w:eastAsia="en-US" w:bidi="ar-SA"/>
    </w:rPr>
  </w:style>
  <w:style w:type="character" w:customStyle="1" w:styleId="headline">
    <w:name w:val="headline"/>
    <w:basedOn w:val="DefaultParagraphFont"/>
    <w:rsid w:val="00371900"/>
  </w:style>
  <w:style w:type="character" w:customStyle="1" w:styleId="CharChar4">
    <w:name w:val="Char Char4"/>
    <w:basedOn w:val="DefaultParagraphFont"/>
    <w:rsid w:val="00371900"/>
    <w:rPr>
      <w:rFonts w:cs="Arial"/>
      <w:b/>
      <w:bCs/>
      <w:iCs/>
      <w:szCs w:val="28"/>
      <w:lang w:val="en-US" w:eastAsia="en-US" w:bidi="ar-SA"/>
    </w:rPr>
  </w:style>
  <w:style w:type="character" w:customStyle="1" w:styleId="yshortcuts">
    <w:name w:val="yshortcuts"/>
    <w:basedOn w:val="DefaultParagraphFont"/>
    <w:rsid w:val="00371900"/>
  </w:style>
  <w:style w:type="character" w:customStyle="1" w:styleId="HotRouteChar0">
    <w:name w:val="Hot Route Char"/>
    <w:link w:val="HotRoute"/>
    <w:rsid w:val="00371900"/>
    <w:rPr>
      <w:rFonts w:ascii="Calibri" w:eastAsia="Times New Roman" w:hAnsi="Calibri"/>
    </w:rPr>
  </w:style>
  <w:style w:type="paragraph" w:styleId="PlainText">
    <w:name w:val="Plain Text"/>
    <w:basedOn w:val="Normal"/>
    <w:link w:val="PlainTextChar"/>
    <w:rsid w:val="00371900"/>
    <w:rPr>
      <w:rFonts w:ascii="Courier New" w:eastAsia="Times New Roman" w:hAnsi="Courier New" w:cs="Courier New"/>
      <w:szCs w:val="20"/>
    </w:rPr>
  </w:style>
  <w:style w:type="character" w:customStyle="1" w:styleId="PlainTextChar">
    <w:name w:val="Plain Text Char"/>
    <w:basedOn w:val="DefaultParagraphFont"/>
    <w:link w:val="PlainText"/>
    <w:rsid w:val="00371900"/>
    <w:rPr>
      <w:rFonts w:ascii="Courier New" w:eastAsia="Times New Roman" w:hAnsi="Courier New" w:cs="Courier New"/>
      <w:szCs w:val="20"/>
    </w:rPr>
  </w:style>
  <w:style w:type="character" w:customStyle="1" w:styleId="senselabelstart">
    <w:name w:val="sense_label start"/>
    <w:basedOn w:val="DefaultParagraphFont"/>
    <w:rsid w:val="00371900"/>
  </w:style>
  <w:style w:type="character" w:customStyle="1" w:styleId="sensecontent">
    <w:name w:val="sense_content"/>
    <w:basedOn w:val="DefaultParagraphFont"/>
    <w:rsid w:val="00371900"/>
  </w:style>
  <w:style w:type="character" w:customStyle="1" w:styleId="vi">
    <w:name w:val="vi"/>
    <w:basedOn w:val="DefaultParagraphFont"/>
    <w:rsid w:val="00371900"/>
  </w:style>
  <w:style w:type="character" w:customStyle="1" w:styleId="italic">
    <w:name w:val="italic"/>
    <w:basedOn w:val="DefaultParagraphFont"/>
    <w:rsid w:val="00371900"/>
  </w:style>
  <w:style w:type="paragraph" w:customStyle="1" w:styleId="Microtext0">
    <w:name w:val="Microtext"/>
    <w:basedOn w:val="Normal"/>
    <w:next w:val="Normal"/>
    <w:link w:val="MicrotextChar0"/>
    <w:qFormat/>
    <w:rsid w:val="00371900"/>
    <w:rPr>
      <w:sz w:val="12"/>
    </w:rPr>
  </w:style>
  <w:style w:type="character" w:customStyle="1" w:styleId="MicrotextChar0">
    <w:name w:val="Microtext Char"/>
    <w:link w:val="Microtext0"/>
    <w:rsid w:val="00371900"/>
    <w:rPr>
      <w:rFonts w:ascii="Calibri" w:hAnsi="Calibri"/>
      <w:sz w:val="12"/>
    </w:rPr>
  </w:style>
  <w:style w:type="character" w:customStyle="1" w:styleId="st">
    <w:name w:val="st"/>
    <w:basedOn w:val="DefaultParagraphFont"/>
    <w:rsid w:val="00371900"/>
  </w:style>
  <w:style w:type="paragraph" w:customStyle="1" w:styleId="Style6">
    <w:name w:val="Style6"/>
    <w:basedOn w:val="Normal"/>
    <w:link w:val="Style6Char"/>
    <w:autoRedefine/>
    <w:qFormat/>
    <w:rsid w:val="00371900"/>
    <w:rPr>
      <w:b/>
    </w:rPr>
  </w:style>
  <w:style w:type="character" w:customStyle="1" w:styleId="Style6Char">
    <w:name w:val="Style6 Char"/>
    <w:basedOn w:val="DefaultParagraphFont"/>
    <w:link w:val="Style6"/>
    <w:rsid w:val="00371900"/>
    <w:rPr>
      <w:rFonts w:ascii="Calibri" w:hAnsi="Calibri"/>
      <w:b/>
    </w:rPr>
  </w:style>
  <w:style w:type="paragraph" w:customStyle="1" w:styleId="Style11">
    <w:name w:val="Style11"/>
    <w:basedOn w:val="Normal"/>
    <w:link w:val="Style11Char"/>
    <w:qFormat/>
    <w:rsid w:val="00371900"/>
    <w:rPr>
      <w:rFonts w:eastAsia="Times New Roman"/>
      <w:b/>
      <w:szCs w:val="20"/>
      <w:u w:val="thick"/>
    </w:rPr>
  </w:style>
  <w:style w:type="paragraph" w:customStyle="1" w:styleId="Style12">
    <w:name w:val="Style12"/>
    <w:basedOn w:val="Normal"/>
    <w:link w:val="Style12Char"/>
    <w:qFormat/>
    <w:rsid w:val="00371900"/>
    <w:rPr>
      <w:rFonts w:eastAsia="Times New Roman"/>
      <w:b/>
      <w:u w:val="thick"/>
    </w:rPr>
  </w:style>
  <w:style w:type="character" w:customStyle="1" w:styleId="Style11Char">
    <w:name w:val="Style11 Char"/>
    <w:basedOn w:val="DefaultParagraphFont"/>
    <w:link w:val="Style11"/>
    <w:rsid w:val="00371900"/>
    <w:rPr>
      <w:rFonts w:ascii="Calibri" w:eastAsia="Times New Roman" w:hAnsi="Calibri"/>
      <w:b/>
      <w:szCs w:val="20"/>
      <w:u w:val="thick"/>
    </w:rPr>
  </w:style>
  <w:style w:type="character" w:customStyle="1" w:styleId="Style12Char">
    <w:name w:val="Style12 Char"/>
    <w:basedOn w:val="DefaultParagraphFont"/>
    <w:link w:val="Style12"/>
    <w:rsid w:val="00371900"/>
    <w:rPr>
      <w:rFonts w:ascii="Calibri" w:eastAsia="Times New Roman" w:hAnsi="Calibri"/>
      <w:b/>
      <w:u w:val="thick"/>
    </w:rPr>
  </w:style>
  <w:style w:type="character" w:customStyle="1" w:styleId="caps-label">
    <w:name w:val="caps-label"/>
    <w:basedOn w:val="DefaultParagraphFont"/>
    <w:rsid w:val="00371900"/>
  </w:style>
  <w:style w:type="character" w:customStyle="1" w:styleId="wikiexternallink">
    <w:name w:val="wikiexternallink"/>
    <w:basedOn w:val="DefaultParagraphFont"/>
    <w:rsid w:val="00371900"/>
  </w:style>
  <w:style w:type="character" w:customStyle="1" w:styleId="wikigeneratedlinkcontent">
    <w:name w:val="wikigeneratedlinkcontent"/>
    <w:basedOn w:val="DefaultParagraphFont"/>
    <w:rsid w:val="00371900"/>
  </w:style>
  <w:style w:type="character" w:customStyle="1" w:styleId="ShrinkChar">
    <w:name w:val="Shrink Char"/>
    <w:link w:val="Shrink"/>
    <w:locked/>
    <w:rsid w:val="00371900"/>
    <w:rPr>
      <w:rFonts w:ascii="Garamond" w:eastAsia="Times New Roman" w:hAnsi="Garamond"/>
      <w:sz w:val="12"/>
    </w:rPr>
  </w:style>
  <w:style w:type="paragraph" w:customStyle="1" w:styleId="Shrink">
    <w:name w:val="Shrink"/>
    <w:link w:val="ShrinkChar"/>
    <w:qFormat/>
    <w:rsid w:val="00371900"/>
    <w:pPr>
      <w:spacing w:after="0" w:line="240" w:lineRule="auto"/>
      <w:ind w:left="288" w:right="288"/>
    </w:pPr>
    <w:rPr>
      <w:rFonts w:ascii="Garamond" w:eastAsia="Times New Roman" w:hAnsi="Garamond"/>
      <w:sz w:val="12"/>
    </w:rPr>
  </w:style>
  <w:style w:type="character" w:customStyle="1" w:styleId="aqj">
    <w:name w:val="aqj"/>
    <w:basedOn w:val="DefaultParagraphFont"/>
    <w:rsid w:val="00371900"/>
  </w:style>
  <w:style w:type="character" w:customStyle="1" w:styleId="StyleStyleBoldUnderlineIntenseEmphasisUnderlineapple-style-s">
    <w:name w:val="Style Style Bold UnderlineIntense EmphasisUnderlineapple-style-s..."/>
    <w:basedOn w:val="DefaultParagraphFont"/>
    <w:rsid w:val="00371900"/>
    <w:rPr>
      <w:b w:val="0"/>
      <w:bCs w:val="0"/>
      <w:sz w:val="22"/>
      <w:u w:val="single"/>
      <w:bdr w:val="none" w:sz="0" w:space="0" w:color="auto"/>
    </w:rPr>
  </w:style>
  <w:style w:type="paragraph" w:customStyle="1" w:styleId="blocktitle0">
    <w:name w:val="block title"/>
    <w:basedOn w:val="Normal"/>
    <w:link w:val="blocktitleChar"/>
    <w:autoRedefine/>
    <w:qFormat/>
    <w:rsid w:val="00371900"/>
    <w:pPr>
      <w:spacing w:after="240"/>
      <w:jc w:val="center"/>
      <w:outlineLvl w:val="0"/>
    </w:pPr>
    <w:rPr>
      <w:rFonts w:eastAsia="Calibri"/>
      <w:b/>
      <w:caps/>
      <w:sz w:val="28"/>
      <w:szCs w:val="28"/>
      <w:lang w:val="es-ES"/>
    </w:rPr>
  </w:style>
  <w:style w:type="character" w:customStyle="1" w:styleId="Boxed">
    <w:name w:val="Boxed"/>
    <w:qFormat/>
    <w:rsid w:val="00371900"/>
    <w:rPr>
      <w:rFonts w:ascii="Times New Roman" w:hAnsi="Times New Roman"/>
      <w:sz w:val="20"/>
      <w:bdr w:val="single" w:sz="6" w:space="0" w:color="auto"/>
    </w:rPr>
  </w:style>
  <w:style w:type="character" w:customStyle="1" w:styleId="UnderlineCard">
    <w:name w:val="Underline Card"/>
    <w:uiPriority w:val="6"/>
    <w:qFormat/>
    <w:rsid w:val="00371900"/>
    <w:rPr>
      <w:rFonts w:ascii="Arial" w:hAnsi="Arial"/>
      <w:b w:val="0"/>
      <w:bCs/>
      <w:sz w:val="20"/>
      <w:u w:val="single"/>
    </w:rPr>
  </w:style>
  <w:style w:type="character" w:customStyle="1" w:styleId="story-author">
    <w:name w:val="story-author"/>
    <w:basedOn w:val="DefaultParagraphFont"/>
    <w:rsid w:val="00371900"/>
  </w:style>
  <w:style w:type="paragraph" w:customStyle="1" w:styleId="type">
    <w:name w:val="type"/>
    <w:basedOn w:val="Normal"/>
    <w:qFormat/>
    <w:rsid w:val="00371900"/>
    <w:pPr>
      <w:spacing w:before="100" w:beforeAutospacing="1" w:after="100" w:afterAutospacing="1"/>
    </w:pPr>
    <w:rPr>
      <w:rFonts w:eastAsia="Times New Roman"/>
    </w:rPr>
  </w:style>
  <w:style w:type="character" w:customStyle="1" w:styleId="institution">
    <w:name w:val="institution"/>
    <w:basedOn w:val="DefaultParagraphFont"/>
    <w:rsid w:val="00371900"/>
  </w:style>
  <w:style w:type="character" w:customStyle="1" w:styleId="abodyblack3">
    <w:name w:val="abodyblack3"/>
    <w:basedOn w:val="DefaultParagraphFont"/>
    <w:rsid w:val="00371900"/>
  </w:style>
  <w:style w:type="paragraph" w:customStyle="1" w:styleId="UnderlineChar2CharChar">
    <w:name w:val="Underline Char2 Char Char"/>
    <w:basedOn w:val="Normal"/>
    <w:link w:val="UnderlineChar2CharCharChar"/>
    <w:qFormat/>
    <w:rsid w:val="00371900"/>
    <w:rPr>
      <w:rFonts w:eastAsia="MS Mincho"/>
      <w:szCs w:val="20"/>
      <w:u w:val="single"/>
    </w:rPr>
  </w:style>
  <w:style w:type="character" w:customStyle="1" w:styleId="UnderlineChar2CharCharChar">
    <w:name w:val="Underline Char2 Char Char Char"/>
    <w:link w:val="UnderlineChar2CharChar"/>
    <w:rsid w:val="00371900"/>
    <w:rPr>
      <w:rFonts w:ascii="Calibri" w:eastAsia="MS Mincho" w:hAnsi="Calibri"/>
      <w:szCs w:val="20"/>
      <w:u w:val="single"/>
    </w:rPr>
  </w:style>
  <w:style w:type="character" w:customStyle="1" w:styleId="CharacterStyle1">
    <w:name w:val="Character Style 1"/>
    <w:rsid w:val="00371900"/>
    <w:rPr>
      <w:sz w:val="20"/>
      <w:szCs w:val="20"/>
    </w:rPr>
  </w:style>
  <w:style w:type="character" w:customStyle="1" w:styleId="FontStyle177">
    <w:name w:val="Font Style177"/>
    <w:basedOn w:val="DefaultParagraphFont"/>
    <w:uiPriority w:val="99"/>
    <w:rsid w:val="00371900"/>
    <w:rPr>
      <w:rFonts w:ascii="Times New Roman" w:hAnsi="Times New Roman" w:cs="Times New Roman"/>
      <w:sz w:val="20"/>
      <w:szCs w:val="20"/>
    </w:rPr>
  </w:style>
  <w:style w:type="character" w:customStyle="1" w:styleId="FontStyle173">
    <w:name w:val="Font Style173"/>
    <w:basedOn w:val="DefaultParagraphFont"/>
    <w:uiPriority w:val="99"/>
    <w:rsid w:val="00371900"/>
    <w:rPr>
      <w:rFonts w:ascii="Times New Roman" w:hAnsi="Times New Roman" w:cs="Times New Roman"/>
      <w:sz w:val="14"/>
      <w:szCs w:val="14"/>
    </w:rPr>
  </w:style>
  <w:style w:type="character" w:customStyle="1" w:styleId="FontStyle151">
    <w:name w:val="Font Style151"/>
    <w:basedOn w:val="DefaultParagraphFont"/>
    <w:uiPriority w:val="99"/>
    <w:rsid w:val="00371900"/>
    <w:rPr>
      <w:rFonts w:ascii="Arial Narrow" w:hAnsi="Arial Narrow" w:cs="Arial Narrow"/>
      <w:b/>
      <w:bCs/>
      <w:sz w:val="12"/>
      <w:szCs w:val="12"/>
    </w:rPr>
  </w:style>
  <w:style w:type="character" w:customStyle="1" w:styleId="FontStyle156">
    <w:name w:val="Font Style156"/>
    <w:basedOn w:val="DefaultParagraphFont"/>
    <w:uiPriority w:val="99"/>
    <w:rsid w:val="00371900"/>
    <w:rPr>
      <w:rFonts w:ascii="Arial Narrow" w:hAnsi="Arial Narrow" w:cs="Arial Narrow"/>
      <w:sz w:val="8"/>
      <w:szCs w:val="8"/>
    </w:rPr>
  </w:style>
  <w:style w:type="character" w:customStyle="1" w:styleId="FontStyle160">
    <w:name w:val="Font Style160"/>
    <w:basedOn w:val="DefaultParagraphFont"/>
    <w:uiPriority w:val="99"/>
    <w:rsid w:val="00371900"/>
    <w:rPr>
      <w:rFonts w:ascii="Times New Roman" w:hAnsi="Times New Roman" w:cs="Times New Roman"/>
      <w:b/>
      <w:bCs/>
      <w:sz w:val="20"/>
      <w:szCs w:val="20"/>
    </w:rPr>
  </w:style>
  <w:style w:type="character" w:customStyle="1" w:styleId="FontStyle178">
    <w:name w:val="Font Style178"/>
    <w:basedOn w:val="DefaultParagraphFont"/>
    <w:uiPriority w:val="99"/>
    <w:rsid w:val="00371900"/>
    <w:rPr>
      <w:rFonts w:ascii="Times New Roman" w:hAnsi="Times New Roman" w:cs="Times New Roman"/>
      <w:sz w:val="18"/>
      <w:szCs w:val="18"/>
    </w:rPr>
  </w:style>
  <w:style w:type="paragraph" w:customStyle="1" w:styleId="Style14">
    <w:name w:val="Style14"/>
    <w:basedOn w:val="Normal"/>
    <w:uiPriority w:val="99"/>
    <w:qFormat/>
    <w:rsid w:val="00371900"/>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371900"/>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371900"/>
    <w:rPr>
      <w:rFonts w:ascii="Times New Roman" w:hAnsi="Times New Roman" w:cs="Times New Roman"/>
      <w:sz w:val="12"/>
      <w:szCs w:val="12"/>
    </w:rPr>
  </w:style>
  <w:style w:type="paragraph" w:customStyle="1" w:styleId="Style9">
    <w:name w:val="Style9"/>
    <w:basedOn w:val="Normal"/>
    <w:uiPriority w:val="99"/>
    <w:qFormat/>
    <w:rsid w:val="00371900"/>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371900"/>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371900"/>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371900"/>
    <w:rPr>
      <w:rFonts w:ascii="Times New Roman" w:hAnsi="Times New Roman" w:cs="Times New Roman"/>
      <w:sz w:val="16"/>
      <w:szCs w:val="16"/>
    </w:rPr>
  </w:style>
  <w:style w:type="character" w:customStyle="1" w:styleId="f">
    <w:name w:val="f"/>
    <w:basedOn w:val="DefaultParagraphFont"/>
    <w:rsid w:val="00371900"/>
  </w:style>
  <w:style w:type="character" w:customStyle="1" w:styleId="TagsChar2">
    <w:name w:val="Tags Char2"/>
    <w:rsid w:val="00371900"/>
    <w:rPr>
      <w:b/>
      <w:sz w:val="24"/>
    </w:rPr>
  </w:style>
  <w:style w:type="paragraph" w:customStyle="1" w:styleId="CardsFont6ptChar">
    <w:name w:val="Cards + Font: 6 pt Char"/>
    <w:basedOn w:val="Normal"/>
    <w:link w:val="CardsFont6ptCharChar"/>
    <w:qFormat/>
    <w:rsid w:val="00371900"/>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371900"/>
    <w:rPr>
      <w:rFonts w:ascii="Calibri" w:eastAsia="Times New Roman" w:hAnsi="Calibri"/>
      <w:sz w:val="12"/>
    </w:rPr>
  </w:style>
  <w:style w:type="character" w:customStyle="1" w:styleId="FontStyle172">
    <w:name w:val="Font Style172"/>
    <w:basedOn w:val="DefaultParagraphFont"/>
    <w:uiPriority w:val="99"/>
    <w:rsid w:val="00371900"/>
    <w:rPr>
      <w:rFonts w:ascii="Times New Roman" w:hAnsi="Times New Roman" w:cs="Times New Roman"/>
      <w:b/>
      <w:bCs/>
      <w:sz w:val="16"/>
      <w:szCs w:val="16"/>
    </w:rPr>
  </w:style>
  <w:style w:type="paragraph" w:customStyle="1" w:styleId="Style18">
    <w:name w:val="Style18"/>
    <w:basedOn w:val="Normal"/>
    <w:uiPriority w:val="99"/>
    <w:qFormat/>
    <w:rsid w:val="00371900"/>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371900"/>
    <w:rPr>
      <w:rFonts w:ascii="Times New Roman" w:hAnsi="Times New Roman" w:cs="Times New Roman"/>
      <w:i/>
      <w:iCs/>
      <w:sz w:val="16"/>
      <w:szCs w:val="16"/>
    </w:rPr>
  </w:style>
  <w:style w:type="character" w:customStyle="1" w:styleId="FontStyle162">
    <w:name w:val="Font Style162"/>
    <w:basedOn w:val="DefaultParagraphFont"/>
    <w:uiPriority w:val="99"/>
    <w:rsid w:val="00371900"/>
    <w:rPr>
      <w:rFonts w:ascii="Times New Roman" w:hAnsi="Times New Roman" w:cs="Times New Roman"/>
      <w:b/>
      <w:bCs/>
      <w:sz w:val="18"/>
      <w:szCs w:val="18"/>
    </w:rPr>
  </w:style>
  <w:style w:type="character" w:customStyle="1" w:styleId="FontStyle167">
    <w:name w:val="Font Style167"/>
    <w:basedOn w:val="DefaultParagraphFont"/>
    <w:uiPriority w:val="99"/>
    <w:rsid w:val="00371900"/>
    <w:rPr>
      <w:rFonts w:ascii="Times New Roman" w:hAnsi="Times New Roman" w:cs="Times New Roman"/>
      <w:sz w:val="10"/>
      <w:szCs w:val="10"/>
    </w:rPr>
  </w:style>
  <w:style w:type="character" w:customStyle="1" w:styleId="FontStyle174">
    <w:name w:val="Font Style174"/>
    <w:basedOn w:val="DefaultParagraphFont"/>
    <w:uiPriority w:val="99"/>
    <w:rsid w:val="00371900"/>
    <w:rPr>
      <w:rFonts w:ascii="Arial Narrow" w:hAnsi="Arial Narrow" w:cs="Arial Narrow"/>
      <w:b/>
      <w:bCs/>
      <w:sz w:val="18"/>
      <w:szCs w:val="18"/>
    </w:rPr>
  </w:style>
  <w:style w:type="paragraph" w:customStyle="1" w:styleId="Style47">
    <w:name w:val="Style47"/>
    <w:basedOn w:val="Normal"/>
    <w:uiPriority w:val="99"/>
    <w:qFormat/>
    <w:rsid w:val="00371900"/>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371900"/>
    <w:rPr>
      <w:rFonts w:ascii="Times New Roman" w:hAnsi="Times New Roman" w:cs="Times New Roman"/>
      <w:sz w:val="12"/>
      <w:szCs w:val="12"/>
    </w:rPr>
  </w:style>
  <w:style w:type="paragraph" w:customStyle="1" w:styleId="Style24">
    <w:name w:val="Style24"/>
    <w:basedOn w:val="Normal"/>
    <w:uiPriority w:val="99"/>
    <w:qFormat/>
    <w:rsid w:val="00371900"/>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371900"/>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371900"/>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371900"/>
    <w:rPr>
      <w:rFonts w:ascii="Times New Roman" w:hAnsi="Times New Roman" w:cs="Times New Roman"/>
      <w:b/>
      <w:bCs/>
      <w:sz w:val="18"/>
      <w:szCs w:val="18"/>
    </w:rPr>
  </w:style>
  <w:style w:type="paragraph" w:customStyle="1" w:styleId="Style21">
    <w:name w:val="Style21"/>
    <w:basedOn w:val="Normal"/>
    <w:uiPriority w:val="99"/>
    <w:qFormat/>
    <w:rsid w:val="00371900"/>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371900"/>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371900"/>
    <w:rPr>
      <w:rFonts w:ascii="Calibri" w:hAnsi="Calibri"/>
      <w:sz w:val="20"/>
      <w:szCs w:val="20"/>
    </w:rPr>
  </w:style>
  <w:style w:type="paragraph" w:customStyle="1" w:styleId="Standard">
    <w:name w:val="Standard"/>
    <w:qFormat/>
    <w:rsid w:val="00371900"/>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371900"/>
    <w:rPr>
      <w:color w:val="000000"/>
      <w:sz w:val="32"/>
      <w:szCs w:val="32"/>
    </w:rPr>
  </w:style>
  <w:style w:type="paragraph" w:customStyle="1" w:styleId="Cardnon-underlined">
    <w:name w:val="Card non-underlined"/>
    <w:basedOn w:val="Normal"/>
    <w:link w:val="Cardnon-underlinedChar"/>
    <w:autoRedefine/>
    <w:uiPriority w:val="99"/>
    <w:qFormat/>
    <w:rsid w:val="00371900"/>
    <w:rPr>
      <w:rFonts w:eastAsia="Times New Roman"/>
      <w:szCs w:val="20"/>
    </w:rPr>
  </w:style>
  <w:style w:type="character" w:customStyle="1" w:styleId="Cardnon-underlinedChar">
    <w:name w:val="Card non-underlined Char"/>
    <w:basedOn w:val="DefaultParagraphFont"/>
    <w:link w:val="Cardnon-underlined"/>
    <w:uiPriority w:val="99"/>
    <w:rsid w:val="00371900"/>
    <w:rPr>
      <w:rFonts w:ascii="Calibri" w:eastAsia="Times New Roman" w:hAnsi="Calibri"/>
      <w:szCs w:val="20"/>
    </w:rPr>
  </w:style>
  <w:style w:type="numbering" w:customStyle="1" w:styleId="NoList1">
    <w:name w:val="No List1"/>
    <w:next w:val="NoList"/>
    <w:semiHidden/>
    <w:unhideWhenUsed/>
    <w:rsid w:val="00371900"/>
  </w:style>
  <w:style w:type="character" w:customStyle="1" w:styleId="TitleChar2">
    <w:name w:val="Title Char2"/>
    <w:basedOn w:val="DefaultParagraphFont"/>
    <w:uiPriority w:val="10"/>
    <w:qFormat/>
    <w:locked/>
    <w:rsid w:val="00371900"/>
    <w:rPr>
      <w:b/>
      <w:bCs/>
      <w:u w:val="single"/>
    </w:rPr>
  </w:style>
  <w:style w:type="paragraph" w:styleId="TOC3">
    <w:name w:val="toc 3"/>
    <w:basedOn w:val="Normal"/>
    <w:next w:val="Normal"/>
    <w:autoRedefine/>
    <w:rsid w:val="00371900"/>
    <w:pPr>
      <w:ind w:left="400"/>
    </w:pPr>
    <w:rPr>
      <w:rFonts w:eastAsia="Times New Roman"/>
      <w:szCs w:val="20"/>
    </w:rPr>
  </w:style>
  <w:style w:type="paragraph" w:styleId="TOC4">
    <w:name w:val="toc 4"/>
    <w:basedOn w:val="Normal"/>
    <w:next w:val="Normal"/>
    <w:autoRedefine/>
    <w:rsid w:val="00371900"/>
    <w:pPr>
      <w:ind w:left="600"/>
    </w:pPr>
    <w:rPr>
      <w:rFonts w:eastAsia="Times New Roman"/>
      <w:szCs w:val="20"/>
    </w:rPr>
  </w:style>
  <w:style w:type="paragraph" w:styleId="TOC5">
    <w:name w:val="toc 5"/>
    <w:basedOn w:val="Normal"/>
    <w:next w:val="Normal"/>
    <w:autoRedefine/>
    <w:rsid w:val="00371900"/>
    <w:pPr>
      <w:ind w:left="800"/>
    </w:pPr>
    <w:rPr>
      <w:rFonts w:eastAsia="Times New Roman"/>
      <w:szCs w:val="20"/>
    </w:rPr>
  </w:style>
  <w:style w:type="paragraph" w:styleId="TOC6">
    <w:name w:val="toc 6"/>
    <w:basedOn w:val="Normal"/>
    <w:next w:val="Normal"/>
    <w:autoRedefine/>
    <w:rsid w:val="00371900"/>
    <w:pPr>
      <w:ind w:left="1000"/>
    </w:pPr>
    <w:rPr>
      <w:rFonts w:eastAsia="Times New Roman"/>
      <w:szCs w:val="20"/>
    </w:rPr>
  </w:style>
  <w:style w:type="paragraph" w:styleId="TOC7">
    <w:name w:val="toc 7"/>
    <w:basedOn w:val="Normal"/>
    <w:next w:val="Normal"/>
    <w:autoRedefine/>
    <w:rsid w:val="00371900"/>
    <w:pPr>
      <w:ind w:left="1200"/>
    </w:pPr>
    <w:rPr>
      <w:rFonts w:eastAsia="Times New Roman"/>
      <w:szCs w:val="20"/>
    </w:rPr>
  </w:style>
  <w:style w:type="paragraph" w:styleId="TOC8">
    <w:name w:val="toc 8"/>
    <w:basedOn w:val="Normal"/>
    <w:next w:val="Normal"/>
    <w:autoRedefine/>
    <w:rsid w:val="00371900"/>
    <w:pPr>
      <w:ind w:left="1400"/>
    </w:pPr>
    <w:rPr>
      <w:rFonts w:eastAsia="Times New Roman"/>
      <w:szCs w:val="20"/>
    </w:rPr>
  </w:style>
  <w:style w:type="character" w:customStyle="1" w:styleId="allocatoragentsleft">
    <w:name w:val="al_locatoragentsleft"/>
    <w:basedOn w:val="DefaultParagraphFont"/>
    <w:rsid w:val="00371900"/>
  </w:style>
  <w:style w:type="character" w:styleId="HTMLTypewriter">
    <w:name w:val="HTML Typewriter"/>
    <w:basedOn w:val="DefaultParagraphFont"/>
    <w:unhideWhenUsed/>
    <w:rsid w:val="00371900"/>
    <w:rPr>
      <w:rFonts w:ascii="Courier New" w:eastAsia="Times New Roman" w:hAnsi="Courier New" w:cs="Courier New"/>
      <w:sz w:val="20"/>
      <w:szCs w:val="20"/>
    </w:rPr>
  </w:style>
  <w:style w:type="character" w:customStyle="1" w:styleId="caps">
    <w:name w:val="caps"/>
    <w:basedOn w:val="DefaultParagraphFont"/>
    <w:rsid w:val="00371900"/>
  </w:style>
  <w:style w:type="character" w:customStyle="1" w:styleId="UnderlinesCharChar">
    <w:name w:val="Underlines Char Char"/>
    <w:basedOn w:val="DefaultParagraphFont"/>
    <w:rsid w:val="00371900"/>
    <w:rPr>
      <w:rFonts w:cs="Arial"/>
      <w:b/>
      <w:bCs/>
      <w:noProof w:val="0"/>
      <w:sz w:val="22"/>
      <w:szCs w:val="26"/>
      <w:u w:val="single"/>
      <w:lang w:val="en-US" w:eastAsia="en-US" w:bidi="ar-SA"/>
    </w:rPr>
  </w:style>
  <w:style w:type="paragraph" w:customStyle="1" w:styleId="Carding">
    <w:name w:val="Carding"/>
    <w:basedOn w:val="Normal"/>
    <w:uiPriority w:val="99"/>
    <w:qFormat/>
    <w:rsid w:val="00371900"/>
    <w:rPr>
      <w:rFonts w:eastAsia="Times New Roman"/>
      <w:sz w:val="18"/>
    </w:rPr>
  </w:style>
  <w:style w:type="character" w:customStyle="1" w:styleId="aunderline">
    <w:name w:val="aunderline"/>
    <w:basedOn w:val="DefaultParagraphFont"/>
    <w:rsid w:val="00371900"/>
    <w:rPr>
      <w:rFonts w:ascii="Times New Roman" w:hAnsi="Times New Roman"/>
      <w:sz w:val="20"/>
      <w:szCs w:val="24"/>
      <w:u w:val="thick"/>
    </w:rPr>
  </w:style>
  <w:style w:type="character" w:customStyle="1" w:styleId="tagChar1">
    <w:name w:val="tag Char1"/>
    <w:basedOn w:val="DefaultParagraphFont"/>
    <w:rsid w:val="00371900"/>
    <w:rPr>
      <w:b/>
      <w:noProof w:val="0"/>
      <w:sz w:val="24"/>
      <w:lang w:val="en-US" w:eastAsia="en-US" w:bidi="ar-SA"/>
    </w:rPr>
  </w:style>
  <w:style w:type="character" w:customStyle="1" w:styleId="tagChar2">
    <w:name w:val="tag Char2"/>
    <w:basedOn w:val="DefaultParagraphFont"/>
    <w:qFormat/>
    <w:rsid w:val="00371900"/>
    <w:rPr>
      <w:b/>
      <w:noProof w:val="0"/>
      <w:sz w:val="24"/>
      <w:lang w:val="en-US" w:eastAsia="en-US" w:bidi="ar-SA"/>
    </w:rPr>
  </w:style>
  <w:style w:type="character" w:customStyle="1" w:styleId="Taggin-New">
    <w:name w:val="Taggin - New"/>
    <w:basedOn w:val="DefaultParagraphFont"/>
    <w:rsid w:val="00371900"/>
    <w:rPr>
      <w:rFonts w:ascii="Arial Narrow" w:hAnsi="Arial Narrow"/>
      <w:b/>
      <w:sz w:val="22"/>
    </w:rPr>
  </w:style>
  <w:style w:type="character" w:customStyle="1" w:styleId="Boxing-New">
    <w:name w:val="Boxing - New"/>
    <w:basedOn w:val="DefaultParagraphFont"/>
    <w:rsid w:val="00371900"/>
    <w:rPr>
      <w:rFonts w:ascii="Arial Narrow" w:hAnsi="Arial Narrow"/>
      <w:sz w:val="16"/>
      <w:u w:val="none"/>
      <w:bdr w:val="single" w:sz="4" w:space="0" w:color="auto"/>
    </w:rPr>
  </w:style>
  <w:style w:type="character" w:customStyle="1" w:styleId="ilad">
    <w:name w:val="il_ad"/>
    <w:rsid w:val="00371900"/>
  </w:style>
  <w:style w:type="paragraph" w:customStyle="1" w:styleId="CardsHighlighted">
    <w:name w:val="Cards Highlighted"/>
    <w:next w:val="Normal"/>
    <w:link w:val="CardsHighlightedChar"/>
    <w:qFormat/>
    <w:rsid w:val="00371900"/>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371900"/>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371900"/>
    <w:rPr>
      <w:rFonts w:ascii="Garamond" w:hAnsi="Garamond"/>
      <w:sz w:val="22"/>
      <w:szCs w:val="24"/>
      <w:u w:val="single"/>
      <w:lang w:val="en-US" w:eastAsia="en-US" w:bidi="ar-SA"/>
    </w:rPr>
  </w:style>
  <w:style w:type="paragraph" w:customStyle="1" w:styleId="Style2">
    <w:name w:val="Style2"/>
    <w:basedOn w:val="Heading4"/>
    <w:qFormat/>
    <w:rsid w:val="00371900"/>
    <w:pPr>
      <w:spacing w:before="0"/>
    </w:pPr>
    <w:rPr>
      <w:rFonts w:eastAsia="Times New Roman" w:cs="Times New Roman"/>
      <w:iCs w:val="0"/>
      <w:caps/>
      <w:szCs w:val="20"/>
    </w:rPr>
  </w:style>
  <w:style w:type="character" w:customStyle="1" w:styleId="pagetitle">
    <w:name w:val="pagetitle"/>
    <w:basedOn w:val="DefaultParagraphFont"/>
    <w:rsid w:val="00371900"/>
  </w:style>
  <w:style w:type="paragraph" w:customStyle="1" w:styleId="text">
    <w:name w:val="text"/>
    <w:basedOn w:val="Normal"/>
    <w:uiPriority w:val="99"/>
    <w:qFormat/>
    <w:rsid w:val="00371900"/>
    <w:pPr>
      <w:spacing w:before="100" w:beforeAutospacing="1" w:after="100" w:afterAutospacing="1"/>
    </w:pPr>
    <w:rPr>
      <w:rFonts w:eastAsia="Times New Roman"/>
    </w:rPr>
  </w:style>
  <w:style w:type="character" w:customStyle="1" w:styleId="StyleUnderlineCharChar9ptBold1">
    <w:name w:val="Style Underline Char Char + 9 pt Bold1"/>
    <w:rsid w:val="0037190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71900"/>
    <w:rPr>
      <w:rFonts w:ascii="Times New Roman" w:hAnsi="Times New Roman"/>
      <w:sz w:val="20"/>
      <w:szCs w:val="24"/>
      <w:u w:val="single"/>
      <w:lang w:val="en-US" w:eastAsia="en-US" w:bidi="ar-SA"/>
    </w:rPr>
  </w:style>
  <w:style w:type="character" w:customStyle="1" w:styleId="Style9ptBoldUnderline">
    <w:name w:val="Style 9 pt Bold Underline"/>
    <w:rsid w:val="00371900"/>
    <w:rPr>
      <w:b/>
      <w:bCs/>
      <w:sz w:val="20"/>
      <w:u w:val="single"/>
    </w:rPr>
  </w:style>
  <w:style w:type="paragraph" w:customStyle="1" w:styleId="StyleUnderline9pt0">
    <w:name w:val="Style Underline + 9 pt"/>
    <w:link w:val="StyleUnderline9ptChar"/>
    <w:qFormat/>
    <w:rsid w:val="00371900"/>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371900"/>
    <w:rPr>
      <w:rFonts w:ascii="Arial" w:eastAsia="Times New Roman" w:hAnsi="Arial" w:cs="Times New Roman"/>
      <w:szCs w:val="20"/>
      <w:u w:val="single"/>
    </w:rPr>
  </w:style>
  <w:style w:type="character" w:customStyle="1" w:styleId="StyleUnderlineChar1Bold">
    <w:name w:val="Style Underline Char1 + Bold"/>
    <w:rsid w:val="0037190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371900"/>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371900"/>
    <w:rPr>
      <w:rFonts w:ascii="Calibri" w:hAnsi="Calibri" w:cs="Calibri"/>
      <w:kern w:val="32"/>
      <w:szCs w:val="20"/>
      <w:u w:val="single"/>
      <w:lang w:eastAsia="ar-SA"/>
    </w:rPr>
  </w:style>
  <w:style w:type="character" w:customStyle="1" w:styleId="TagsCharCharChar">
    <w:name w:val="Tags Char Char Char"/>
    <w:basedOn w:val="DefaultParagraphFont"/>
    <w:rsid w:val="0037190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371900"/>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371900"/>
    <w:rPr>
      <w:color w:val="000000"/>
      <w:sz w:val="20"/>
      <w:u w:val="single"/>
    </w:rPr>
  </w:style>
  <w:style w:type="character" w:customStyle="1" w:styleId="Style11ptBlack">
    <w:name w:val="Style 11 pt Black"/>
    <w:basedOn w:val="DefaultParagraphFont"/>
    <w:rsid w:val="00371900"/>
    <w:rPr>
      <w:color w:val="000000"/>
      <w:sz w:val="20"/>
    </w:rPr>
  </w:style>
  <w:style w:type="character" w:customStyle="1" w:styleId="StyleUnderlineCharTimesBold">
    <w:name w:val="Style Underline Char + Times Bold"/>
    <w:basedOn w:val="DefaultParagraphFont"/>
    <w:rsid w:val="00371900"/>
    <w:rPr>
      <w:rFonts w:ascii="Times" w:hAnsi="Times"/>
      <w:b w:val="0"/>
      <w:bCs/>
      <w:sz w:val="20"/>
      <w:u w:val="single"/>
    </w:rPr>
  </w:style>
  <w:style w:type="character" w:customStyle="1" w:styleId="blubigktbiz">
    <w:name w:val="blubigktbiz"/>
    <w:rsid w:val="0037190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71900"/>
  </w:style>
  <w:style w:type="character" w:customStyle="1" w:styleId="StyleevidencetextBorderSinglesolidlineAuto05ptLChar">
    <w:name w:val="Style evidence text + Border: : (Single solid line Auto  0.5 pt L... Char"/>
    <w:link w:val="StyleevidencetextBorderSinglesolidlineAuto05ptL"/>
    <w:rsid w:val="00371900"/>
    <w:rPr>
      <w:rFonts w:ascii="Calibri" w:hAnsi="Calibri"/>
      <w:color w:val="000000"/>
      <w:lang w:val="x-none" w:eastAsia="x-none"/>
    </w:rPr>
  </w:style>
  <w:style w:type="character" w:customStyle="1" w:styleId="Style4CharChar">
    <w:name w:val="Style4 Char Char"/>
    <w:basedOn w:val="DefaultParagraphFont"/>
    <w:rsid w:val="0037190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371900"/>
    <w:rPr>
      <w:rFonts w:ascii="Times New Roman" w:hAnsi="Times New Roman" w:cs="Times New Roman"/>
      <w:sz w:val="16"/>
      <w:szCs w:val="16"/>
    </w:rPr>
  </w:style>
  <w:style w:type="character" w:customStyle="1" w:styleId="StyleEmphasisArial12ptBold">
    <w:name w:val="Style Emphasis + Arial 12 pt Bold"/>
    <w:rsid w:val="00371900"/>
    <w:rPr>
      <w:rFonts w:ascii="Arial" w:hAnsi="Arial"/>
      <w:b/>
      <w:bCs/>
      <w:i/>
      <w:iCs/>
      <w:sz w:val="24"/>
    </w:rPr>
  </w:style>
  <w:style w:type="character" w:customStyle="1" w:styleId="super">
    <w:name w:val="super"/>
    <w:rsid w:val="00371900"/>
  </w:style>
  <w:style w:type="character" w:customStyle="1" w:styleId="text30">
    <w:name w:val="text30"/>
    <w:rsid w:val="00371900"/>
  </w:style>
  <w:style w:type="character" w:customStyle="1" w:styleId="uppercase">
    <w:name w:val="uppercase"/>
    <w:rsid w:val="00371900"/>
  </w:style>
  <w:style w:type="character" w:customStyle="1" w:styleId="bodytext0">
    <w:name w:val="bodytext"/>
    <w:rsid w:val="00371900"/>
  </w:style>
  <w:style w:type="character" w:customStyle="1" w:styleId="entry-title">
    <w:name w:val="entry-title"/>
    <w:rsid w:val="00371900"/>
  </w:style>
  <w:style w:type="character" w:customStyle="1" w:styleId="BodyTextIndentChar1">
    <w:name w:val="Body Text Indent Char1"/>
    <w:basedOn w:val="DefaultParagraphFont"/>
    <w:uiPriority w:val="99"/>
    <w:semiHidden/>
    <w:rsid w:val="00371900"/>
    <w:rPr>
      <w:rFonts w:ascii="Times New Roman" w:hAnsi="Times New Roman" w:cs="Times New Roman"/>
      <w:sz w:val="20"/>
    </w:rPr>
  </w:style>
  <w:style w:type="character" w:customStyle="1" w:styleId="Style6pt">
    <w:name w:val="Style 6 pt"/>
    <w:basedOn w:val="DefaultParagraphFont"/>
    <w:qFormat/>
    <w:rsid w:val="00371900"/>
    <w:rPr>
      <w:sz w:val="12"/>
    </w:rPr>
  </w:style>
  <w:style w:type="character" w:customStyle="1" w:styleId="CiteCharCharCharCharCharChar">
    <w:name w:val="Cite Char Char Char Char Char Char"/>
    <w:basedOn w:val="DefaultParagraphFont"/>
    <w:rsid w:val="00371900"/>
    <w:rPr>
      <w:b/>
      <w:noProof w:val="0"/>
      <w:sz w:val="22"/>
      <w:szCs w:val="24"/>
      <w:u w:val="single"/>
      <w:lang w:val="en-US" w:eastAsia="en-US" w:bidi="ar-SA"/>
    </w:rPr>
  </w:style>
  <w:style w:type="character" w:customStyle="1" w:styleId="mainbody1">
    <w:name w:val="mainbody1"/>
    <w:basedOn w:val="DefaultParagraphFont"/>
    <w:rsid w:val="00371900"/>
    <w:rPr>
      <w:rFonts w:ascii="Verdana" w:hAnsi="Verdana" w:hint="default"/>
      <w:color w:val="000000"/>
      <w:sz w:val="22"/>
      <w:szCs w:val="22"/>
    </w:rPr>
  </w:style>
  <w:style w:type="character" w:customStyle="1" w:styleId="ssl4">
    <w:name w:val="ss_l4"/>
    <w:basedOn w:val="DefaultParagraphFont"/>
    <w:rsid w:val="00371900"/>
  </w:style>
  <w:style w:type="paragraph" w:customStyle="1" w:styleId="StyleNormalWeb11ptUnderline">
    <w:name w:val="Style Normal (Web) + 11 pt Underline"/>
    <w:basedOn w:val="NormalWeb"/>
    <w:link w:val="StyleNormalWeb11ptUnderlineChar"/>
    <w:qFormat/>
    <w:rsid w:val="00371900"/>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371900"/>
    <w:rPr>
      <w:rFonts w:ascii="Calibri" w:eastAsia="Calibri" w:hAnsi="Calibri"/>
      <w:u w:val="single"/>
    </w:rPr>
  </w:style>
  <w:style w:type="character" w:customStyle="1" w:styleId="cit-first-element">
    <w:name w:val="cit-first-element"/>
    <w:basedOn w:val="DefaultParagraphFont"/>
    <w:rsid w:val="00371900"/>
  </w:style>
  <w:style w:type="character" w:customStyle="1" w:styleId="title1">
    <w:name w:val="title1"/>
    <w:basedOn w:val="DefaultParagraphFont"/>
    <w:rsid w:val="00371900"/>
  </w:style>
  <w:style w:type="character" w:customStyle="1" w:styleId="StyleThickunderline1">
    <w:name w:val="Style Thick underline1"/>
    <w:basedOn w:val="DefaultParagraphFont"/>
    <w:rsid w:val="0037190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371900"/>
    <w:rPr>
      <w:rFonts w:ascii="Georgia" w:hAnsi="Georgia"/>
    </w:rPr>
  </w:style>
  <w:style w:type="character" w:customStyle="1" w:styleId="FooterChar1">
    <w:name w:val="Footer Char1"/>
    <w:basedOn w:val="DefaultParagraphFont"/>
    <w:uiPriority w:val="99"/>
    <w:semiHidden/>
    <w:rsid w:val="00371900"/>
    <w:rPr>
      <w:rFonts w:ascii="Georgia" w:hAnsi="Georgia"/>
    </w:rPr>
  </w:style>
  <w:style w:type="character" w:customStyle="1" w:styleId="AnalyticChar">
    <w:name w:val="Analytic Char"/>
    <w:basedOn w:val="DefaultParagraphFont"/>
    <w:link w:val="Analytic"/>
    <w:rsid w:val="00371900"/>
    <w:rPr>
      <w:rFonts w:ascii="Calibri" w:hAnsi="Calibri"/>
      <w:b/>
      <w:sz w:val="24"/>
    </w:rPr>
  </w:style>
  <w:style w:type="character" w:customStyle="1" w:styleId="UnderlineBold0">
    <w:name w:val="Underline Bold"/>
    <w:uiPriority w:val="6"/>
    <w:qFormat/>
    <w:rsid w:val="00371900"/>
    <w:rPr>
      <w:b/>
      <w:sz w:val="20"/>
      <w:u w:val="single"/>
    </w:rPr>
  </w:style>
  <w:style w:type="paragraph" w:customStyle="1" w:styleId="Underline20">
    <w:name w:val="Underline2"/>
    <w:basedOn w:val="Normal"/>
    <w:link w:val="Underline2Char"/>
    <w:autoRedefine/>
    <w:uiPriority w:val="4"/>
    <w:qFormat/>
    <w:rsid w:val="00371900"/>
    <w:rPr>
      <w:b/>
      <w:u w:val="single"/>
    </w:rPr>
  </w:style>
  <w:style w:type="character" w:customStyle="1" w:styleId="Underline2Char">
    <w:name w:val="Underline2 Char"/>
    <w:basedOn w:val="DefaultParagraphFont"/>
    <w:link w:val="Underline20"/>
    <w:uiPriority w:val="4"/>
    <w:rsid w:val="00371900"/>
    <w:rPr>
      <w:rFonts w:ascii="Calibri" w:hAnsi="Calibri"/>
      <w:b/>
      <w:u w:val="single"/>
    </w:rPr>
  </w:style>
  <w:style w:type="character" w:customStyle="1" w:styleId="NormalTextChar">
    <w:name w:val="Normal Text Char"/>
    <w:link w:val="NormalText"/>
    <w:rsid w:val="00371900"/>
    <w:rPr>
      <w:rFonts w:ascii="Calibri" w:eastAsia="Times New Roman" w:hAnsi="Calibri"/>
      <w:szCs w:val="26"/>
    </w:rPr>
  </w:style>
  <w:style w:type="paragraph" w:customStyle="1" w:styleId="TableParagraph">
    <w:name w:val="Table Paragraph"/>
    <w:basedOn w:val="Normal"/>
    <w:uiPriority w:val="1"/>
    <w:qFormat/>
    <w:rsid w:val="00371900"/>
    <w:pPr>
      <w:widowControl w:val="0"/>
    </w:pPr>
  </w:style>
  <w:style w:type="character" w:customStyle="1" w:styleId="UnderlineChar0">
    <w:name w:val="UnderlineChar"/>
    <w:rsid w:val="00371900"/>
    <w:rPr>
      <w:sz w:val="24"/>
      <w:u w:val="single"/>
      <w:shd w:val="clear" w:color="auto" w:fill="auto"/>
    </w:rPr>
  </w:style>
  <w:style w:type="character" w:customStyle="1" w:styleId="foreground">
    <w:name w:val="foreground"/>
    <w:basedOn w:val="DefaultParagraphFont"/>
    <w:rsid w:val="00371900"/>
  </w:style>
  <w:style w:type="paragraph" w:customStyle="1" w:styleId="StyleCircled11pt">
    <w:name w:val="Style Circled + 11 pt"/>
    <w:basedOn w:val="Normal"/>
    <w:link w:val="StyleCircled11ptChar"/>
    <w:qFormat/>
    <w:rsid w:val="00371900"/>
    <w:rPr>
      <w:rFonts w:eastAsia="Times New Roman"/>
      <w:b/>
      <w:bCs/>
      <w:sz w:val="20"/>
      <w:u w:val="single"/>
    </w:rPr>
  </w:style>
  <w:style w:type="character" w:customStyle="1" w:styleId="StyleCircled11ptChar">
    <w:name w:val="Style Circled + 11 pt Char"/>
    <w:link w:val="StyleCircled11pt"/>
    <w:rsid w:val="00371900"/>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371900"/>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371900"/>
    <w:rPr>
      <w:rFonts w:ascii="Times" w:eastAsia="Times New Roman" w:hAnsi="Times"/>
      <w:sz w:val="20"/>
      <w:szCs w:val="28"/>
      <w:u w:val="single"/>
    </w:rPr>
  </w:style>
  <w:style w:type="paragraph" w:customStyle="1" w:styleId="cite20">
    <w:name w:val="cite2"/>
    <w:basedOn w:val="Normal"/>
    <w:uiPriority w:val="99"/>
    <w:qFormat/>
    <w:rsid w:val="00371900"/>
    <w:rPr>
      <w:rFonts w:eastAsia="Times New Roman"/>
      <w:color w:val="000000"/>
      <w:sz w:val="20"/>
      <w:szCs w:val="20"/>
    </w:rPr>
  </w:style>
  <w:style w:type="character" w:customStyle="1" w:styleId="postby">
    <w:name w:val="post_by"/>
    <w:basedOn w:val="DefaultParagraphFont"/>
    <w:rsid w:val="00371900"/>
  </w:style>
  <w:style w:type="character" w:customStyle="1" w:styleId="Style11ptBorderSinglesolidlineAuto05ptLinewidth">
    <w:name w:val="Style 11 pt Border: : (Single solid line Auto  0.5 pt Line width)"/>
    <w:rsid w:val="00371900"/>
    <w:rPr>
      <w:sz w:val="20"/>
      <w:bdr w:val="single" w:sz="4" w:space="0" w:color="auto" w:frame="1"/>
    </w:rPr>
  </w:style>
  <w:style w:type="character" w:customStyle="1" w:styleId="StyleUnderlineChar9ptBorderSinglesolidlineAuto0">
    <w:name w:val="Style Underline Char + 9 pt Border: : (Single solid line Auto  0..."/>
    <w:rsid w:val="0037190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37190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7190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7190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71900"/>
    <w:rPr>
      <w:sz w:val="20"/>
      <w:szCs w:val="24"/>
      <w:u w:val="single"/>
      <w:bdr w:val="single" w:sz="4" w:space="0" w:color="auto"/>
      <w:lang w:val="en-US" w:eastAsia="en-US" w:bidi="ar-SA"/>
    </w:rPr>
  </w:style>
  <w:style w:type="character" w:customStyle="1" w:styleId="StyleLatinGaramondUnderline">
    <w:name w:val="Style (Latin) Garamond Underline"/>
    <w:rsid w:val="00371900"/>
    <w:rPr>
      <w:rFonts w:ascii="Times New Roman" w:hAnsi="Times New Roman"/>
      <w:sz w:val="20"/>
      <w:u w:val="single"/>
    </w:rPr>
  </w:style>
  <w:style w:type="character" w:customStyle="1" w:styleId="StyleLatinGaramond">
    <w:name w:val="Style (Latin) Garamond"/>
    <w:rsid w:val="00371900"/>
    <w:rPr>
      <w:rFonts w:ascii="Times New Roman" w:hAnsi="Times New Roman"/>
      <w:sz w:val="20"/>
    </w:rPr>
  </w:style>
  <w:style w:type="character" w:customStyle="1" w:styleId="styletimesnewroman12ptbold0">
    <w:name w:val="styletimesnewroman12ptbold"/>
    <w:basedOn w:val="DefaultParagraphFont"/>
    <w:rsid w:val="00371900"/>
  </w:style>
  <w:style w:type="character" w:customStyle="1" w:styleId="CharCharCharCharChar">
    <w:name w:val="Char Char Char Char Char"/>
    <w:aliases w:val="Char Char Char Char,Char Char Char Char Char Char Char1,Heading 2 Char1 Char Char Char Char Char Char"/>
    <w:basedOn w:val="DefaultParagraphFont"/>
    <w:rsid w:val="00371900"/>
    <w:rPr>
      <w:rFonts w:cs="Arial"/>
      <w:b/>
      <w:bCs/>
      <w:iCs/>
      <w:sz w:val="24"/>
      <w:szCs w:val="28"/>
      <w:lang w:val="en-US" w:eastAsia="en-US" w:bidi="ar-SA"/>
    </w:rPr>
  </w:style>
  <w:style w:type="character" w:customStyle="1" w:styleId="mainheading">
    <w:name w:val="mainheading"/>
    <w:basedOn w:val="DefaultParagraphFont"/>
    <w:rsid w:val="00371900"/>
  </w:style>
  <w:style w:type="paragraph" w:customStyle="1" w:styleId="BoldandUnderlineChar2CharChar">
    <w:name w:val="Bold and Underline Char2 Char Char"/>
    <w:basedOn w:val="Normal"/>
    <w:link w:val="BoldandUnderlineChar2CharCharChar"/>
    <w:qFormat/>
    <w:rsid w:val="00371900"/>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371900"/>
    <w:rPr>
      <w:rFonts w:ascii="Calibri" w:eastAsia="Times New Roman" w:hAnsi="Calibri"/>
      <w:b/>
      <w:u w:val="single"/>
    </w:rPr>
  </w:style>
  <w:style w:type="character" w:customStyle="1" w:styleId="StyleUnderlineChar9ptChar">
    <w:name w:val="Style Underline Char + 9 pt Char"/>
    <w:basedOn w:val="UnderlineCharChar"/>
    <w:rsid w:val="0037190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37190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371900"/>
    <w:rPr>
      <w:sz w:val="16"/>
    </w:rPr>
  </w:style>
  <w:style w:type="paragraph" w:customStyle="1" w:styleId="Reduce8pt">
    <w:name w:val="Reduce 8pt"/>
    <w:basedOn w:val="Normal"/>
    <w:link w:val="Reduce8ptCharChar"/>
    <w:qFormat/>
    <w:rsid w:val="00371900"/>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371900"/>
    <w:pPr>
      <w:contextualSpacing/>
    </w:pPr>
    <w:rPr>
      <w:rFonts w:eastAsia="Calibri"/>
    </w:rPr>
  </w:style>
  <w:style w:type="character" w:customStyle="1" w:styleId="CardIndentedChar">
    <w:name w:val="Card (Indented) Char"/>
    <w:link w:val="CardIndented"/>
    <w:locked/>
    <w:rsid w:val="00371900"/>
    <w:rPr>
      <w:rFonts w:ascii="Calibri" w:hAnsi="Calibri"/>
    </w:rPr>
  </w:style>
  <w:style w:type="character" w:customStyle="1" w:styleId="citenon-boldChar">
    <w:name w:val="cite non-bold Char"/>
    <w:basedOn w:val="DefaultParagraphFont"/>
    <w:link w:val="citenon-bold"/>
    <w:locked/>
    <w:rsid w:val="00371900"/>
    <w:rPr>
      <w:rFonts w:ascii="Garamond" w:eastAsia="Times New Roman" w:hAnsi="Garamond"/>
      <w:szCs w:val="20"/>
    </w:rPr>
  </w:style>
  <w:style w:type="character" w:customStyle="1" w:styleId="boldciteChar4">
    <w:name w:val="bold cite Char4"/>
    <w:link w:val="boldcite"/>
    <w:locked/>
    <w:rsid w:val="00371900"/>
    <w:rPr>
      <w:rFonts w:eastAsia="Times New Roman" w:cs="Times New Roman"/>
      <w:b/>
      <w:color w:val="000000"/>
      <w:sz w:val="20"/>
      <w:u w:val="thick" w:color="000000"/>
    </w:rPr>
  </w:style>
  <w:style w:type="paragraph" w:customStyle="1" w:styleId="boldcite">
    <w:name w:val="bold cite"/>
    <w:basedOn w:val="Normal"/>
    <w:link w:val="boldciteChar4"/>
    <w:qFormat/>
    <w:rsid w:val="00371900"/>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371900"/>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371900"/>
    <w:rPr>
      <w:rFonts w:eastAsia="Calibri"/>
      <w:b/>
    </w:rPr>
  </w:style>
  <w:style w:type="character" w:customStyle="1" w:styleId="HeadingsBaseChar">
    <w:name w:val="Headings Base Char"/>
    <w:basedOn w:val="DefaultParagraphFont"/>
    <w:link w:val="HeadingsBase"/>
    <w:locked/>
    <w:rsid w:val="00371900"/>
    <w:rPr>
      <w:rFonts w:ascii="Times New Roman" w:hAnsi="Times New Roman" w:cs="Times New Roman"/>
      <w:b/>
      <w:sz w:val="32"/>
    </w:rPr>
  </w:style>
  <w:style w:type="paragraph" w:customStyle="1" w:styleId="HeadingsBase">
    <w:name w:val="Headings Base"/>
    <w:basedOn w:val="Normal"/>
    <w:link w:val="HeadingsBaseChar"/>
    <w:qFormat/>
    <w:rsid w:val="0037190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371900"/>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371900"/>
    <w:pPr>
      <w:spacing w:line="480" w:lineRule="auto"/>
      <w:ind w:firstLine="720"/>
    </w:pPr>
    <w:rPr>
      <w:rFonts w:eastAsia="Calibri"/>
    </w:rPr>
  </w:style>
  <w:style w:type="paragraph" w:customStyle="1" w:styleId="SchoolBlockQuote">
    <w:name w:val="School Block Quote"/>
    <w:basedOn w:val="SchoolPaper"/>
    <w:qFormat/>
    <w:rsid w:val="00371900"/>
  </w:style>
  <w:style w:type="paragraph" w:customStyle="1" w:styleId="SchoolWorksCited">
    <w:name w:val="School Works Cited"/>
    <w:basedOn w:val="SchoolPaper"/>
    <w:qFormat/>
    <w:rsid w:val="00371900"/>
  </w:style>
  <w:style w:type="paragraph" w:customStyle="1" w:styleId="BlockQuote">
    <w:name w:val="Block Quote"/>
    <w:basedOn w:val="Normal"/>
    <w:qFormat/>
    <w:rsid w:val="00371900"/>
    <w:pPr>
      <w:ind w:left="720" w:right="720"/>
    </w:pPr>
    <w:rPr>
      <w:rFonts w:eastAsia="Calibri"/>
    </w:rPr>
  </w:style>
  <w:style w:type="paragraph" w:customStyle="1" w:styleId="PaperBody">
    <w:name w:val="Paper Body"/>
    <w:basedOn w:val="Normal"/>
    <w:qFormat/>
    <w:rsid w:val="00371900"/>
    <w:pPr>
      <w:spacing w:line="480" w:lineRule="auto"/>
      <w:ind w:firstLine="720"/>
    </w:pPr>
    <w:rPr>
      <w:rFonts w:eastAsia="Calibri"/>
    </w:rPr>
  </w:style>
  <w:style w:type="paragraph" w:customStyle="1" w:styleId="PaperCitation">
    <w:name w:val="Paper Citation"/>
    <w:basedOn w:val="Normal"/>
    <w:qFormat/>
    <w:rsid w:val="00371900"/>
    <w:pPr>
      <w:spacing w:line="480" w:lineRule="auto"/>
      <w:ind w:left="720" w:hanging="720"/>
    </w:pPr>
    <w:rPr>
      <w:rFonts w:eastAsia="Calibri"/>
    </w:rPr>
  </w:style>
  <w:style w:type="character" w:customStyle="1" w:styleId="hatChar">
    <w:name w:val="hat Char"/>
    <w:basedOn w:val="DefaultParagraphFont"/>
    <w:link w:val="hat"/>
    <w:locked/>
    <w:rsid w:val="00371900"/>
    <w:rPr>
      <w:rFonts w:ascii="Calibri" w:eastAsia="Times New Roman" w:hAnsi="Calibri"/>
      <w:b/>
      <w:bCs/>
      <w:sz w:val="32"/>
      <w:u w:val="single"/>
      <w:lang w:bidi="en-US"/>
    </w:rPr>
  </w:style>
  <w:style w:type="paragraph" w:customStyle="1" w:styleId="WW-Default">
    <w:name w:val="WW-Default"/>
    <w:qFormat/>
    <w:rsid w:val="00371900"/>
    <w:pPr>
      <w:suppressAutoHyphens/>
      <w:spacing w:after="0" w:line="240" w:lineRule="auto"/>
    </w:pPr>
    <w:rPr>
      <w:rFonts w:ascii="Georgia" w:eastAsia="Calibri" w:hAnsi="Georgia" w:cs="Calibri"/>
      <w:lang w:eastAsia="ar-SA"/>
    </w:rPr>
  </w:style>
  <w:style w:type="paragraph" w:customStyle="1" w:styleId="B-TagCite">
    <w:name w:val="B-TagCite"/>
    <w:qFormat/>
    <w:rsid w:val="00371900"/>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371900"/>
    <w:rPr>
      <w:rFonts w:ascii="Times New Roman" w:hAnsi="Times New Roman" w:cs="Times New Roman"/>
      <w:b/>
      <w:sz w:val="20"/>
    </w:rPr>
  </w:style>
  <w:style w:type="paragraph" w:customStyle="1" w:styleId="MicroText">
    <w:name w:val="MicroText"/>
    <w:basedOn w:val="Normal"/>
    <w:next w:val="Normal"/>
    <w:link w:val="MicroTextChar"/>
    <w:qFormat/>
    <w:rsid w:val="00371900"/>
    <w:rPr>
      <w:rFonts w:ascii="Arial Narrow" w:hAnsi="Arial Narrow"/>
      <w:sz w:val="12"/>
    </w:rPr>
  </w:style>
  <w:style w:type="character" w:customStyle="1" w:styleId="Footnote2Char">
    <w:name w:val="Footnote2 Char"/>
    <w:link w:val="Footnote2"/>
    <w:locked/>
    <w:rsid w:val="00371900"/>
  </w:style>
  <w:style w:type="paragraph" w:customStyle="1" w:styleId="Footnote2">
    <w:name w:val="Footnote2"/>
    <w:basedOn w:val="Normal"/>
    <w:next w:val="Normal"/>
    <w:link w:val="Footnote2Char"/>
    <w:autoRedefine/>
    <w:qFormat/>
    <w:rsid w:val="00371900"/>
    <w:pPr>
      <w:spacing w:after="120" w:line="480" w:lineRule="auto"/>
    </w:pPr>
    <w:rPr>
      <w:rFonts w:asciiTheme="minorHAnsi" w:hAnsiTheme="minorHAnsi"/>
    </w:rPr>
  </w:style>
  <w:style w:type="paragraph" w:customStyle="1" w:styleId="indent">
    <w:name w:val="indent"/>
    <w:basedOn w:val="Normal"/>
    <w:qFormat/>
    <w:rsid w:val="00371900"/>
    <w:pPr>
      <w:spacing w:before="100" w:beforeAutospacing="1" w:after="100" w:afterAutospacing="1"/>
    </w:pPr>
    <w:rPr>
      <w:rFonts w:eastAsia="Times New Roman"/>
    </w:rPr>
  </w:style>
  <w:style w:type="paragraph" w:customStyle="1" w:styleId="PageHeaderLine1">
    <w:name w:val="PageHeaderLine1"/>
    <w:basedOn w:val="Normal"/>
    <w:qFormat/>
    <w:rsid w:val="00371900"/>
    <w:pPr>
      <w:tabs>
        <w:tab w:val="right" w:pos="10800"/>
      </w:tabs>
    </w:pPr>
    <w:rPr>
      <w:rFonts w:eastAsia="Calibri"/>
      <w:b/>
    </w:rPr>
  </w:style>
  <w:style w:type="paragraph" w:customStyle="1" w:styleId="PageHeaderLine2">
    <w:name w:val="PageHeaderLine2"/>
    <w:basedOn w:val="Normal"/>
    <w:next w:val="Normal"/>
    <w:link w:val="PageHeaderLine2Char"/>
    <w:qFormat/>
    <w:rsid w:val="00371900"/>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371900"/>
    <w:rPr>
      <w:rFonts w:ascii="Times New Roman" w:hAnsi="Times New Roman" w:cs="Times New Roman"/>
      <w:sz w:val="20"/>
    </w:rPr>
  </w:style>
  <w:style w:type="paragraph" w:customStyle="1" w:styleId="CardText1">
    <w:name w:val="CardText"/>
    <w:basedOn w:val="Normal"/>
    <w:link w:val="CardTextChar3"/>
    <w:qFormat/>
    <w:rsid w:val="00371900"/>
    <w:pPr>
      <w:ind w:left="288"/>
    </w:pPr>
    <w:rPr>
      <w:rFonts w:ascii="Times New Roman" w:hAnsi="Times New Roman" w:cs="Times New Roman"/>
      <w:sz w:val="20"/>
    </w:rPr>
  </w:style>
  <w:style w:type="character" w:customStyle="1" w:styleId="stylestylebold12pt">
    <w:name w:val="stylestylebold12pt"/>
    <w:basedOn w:val="DefaultParagraphFont"/>
    <w:rsid w:val="00371900"/>
  </w:style>
  <w:style w:type="character" w:customStyle="1" w:styleId="styleboldunderline">
    <w:name w:val="styleboldunderline"/>
    <w:basedOn w:val="DefaultParagraphFont"/>
    <w:rsid w:val="00371900"/>
  </w:style>
  <w:style w:type="character" w:customStyle="1" w:styleId="box">
    <w:name w:val="box"/>
    <w:basedOn w:val="DefaultParagraphFont"/>
    <w:rsid w:val="0037190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371900"/>
    <w:rPr>
      <w:rFonts w:ascii="Arial Narrow" w:hAnsi="Arial Narrow" w:cs="Arial Narrow" w:hint="default"/>
      <w:sz w:val="18"/>
      <w:szCs w:val="18"/>
    </w:rPr>
  </w:style>
  <w:style w:type="character" w:customStyle="1" w:styleId="FontStyle14">
    <w:name w:val="Font Style14"/>
    <w:basedOn w:val="DefaultParagraphFont"/>
    <w:uiPriority w:val="99"/>
    <w:rsid w:val="0037190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371900"/>
    <w:rPr>
      <w:rFonts w:ascii="Arial Narrow" w:hAnsi="Arial Narrow" w:cs="Arial Narrow" w:hint="default"/>
      <w:b/>
      <w:bCs/>
      <w:sz w:val="10"/>
      <w:szCs w:val="10"/>
    </w:rPr>
  </w:style>
  <w:style w:type="character" w:customStyle="1" w:styleId="CardTagandCiteChar">
    <w:name w:val="Card Tag and Cite Char"/>
    <w:basedOn w:val="DefaultParagraphFont"/>
    <w:rsid w:val="0037190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371900"/>
    <w:rPr>
      <w:rFonts w:ascii="Arial Narrow" w:hAnsi="Arial Narrow"/>
      <w:b/>
      <w:color w:val="000000"/>
      <w:sz w:val="22"/>
      <w:szCs w:val="22"/>
      <w:u w:val="single"/>
    </w:rPr>
  </w:style>
  <w:style w:type="character" w:customStyle="1" w:styleId="SmallText0">
    <w:name w:val="SmallText"/>
    <w:rsid w:val="00371900"/>
    <w:rPr>
      <w:color w:val="000000"/>
    </w:rPr>
  </w:style>
  <w:style w:type="character" w:customStyle="1" w:styleId="CitesChar1">
    <w:name w:val="Cites Char1"/>
    <w:basedOn w:val="DefaultParagraphFont"/>
    <w:rsid w:val="00371900"/>
    <w:rPr>
      <w:b/>
      <w:bCs w:val="0"/>
      <w:szCs w:val="24"/>
      <w:u w:val="single"/>
      <w:lang w:val="en-US" w:eastAsia="en-US" w:bidi="ar-SA"/>
    </w:rPr>
  </w:style>
  <w:style w:type="character" w:customStyle="1" w:styleId="CardUnderlinedChar">
    <w:name w:val="Card Underlined Char"/>
    <w:basedOn w:val="DefaultParagraphFont"/>
    <w:rsid w:val="00371900"/>
    <w:rPr>
      <w:rFonts w:ascii="Arial Narrow" w:hAnsi="Arial Narrow" w:hint="default"/>
      <w:sz w:val="22"/>
      <w:szCs w:val="24"/>
      <w:u w:val="single"/>
      <w:lang w:val="en-US" w:eastAsia="en-US" w:bidi="ar-SA"/>
    </w:rPr>
  </w:style>
  <w:style w:type="character" w:customStyle="1" w:styleId="underline3">
    <w:name w:val="underline3"/>
    <w:basedOn w:val="underline2"/>
    <w:rsid w:val="00371900"/>
    <w:rPr>
      <w:rFonts w:ascii="Arial" w:hAnsi="Arial"/>
      <w:sz w:val="18"/>
      <w:u w:val="single"/>
      <w:bdr w:val="none" w:sz="0" w:space="0" w:color="auto" w:frame="1"/>
      <w:shd w:val="clear" w:color="auto" w:fill="FFFF00"/>
    </w:rPr>
  </w:style>
  <w:style w:type="character" w:customStyle="1" w:styleId="menu">
    <w:name w:val="menu"/>
    <w:basedOn w:val="DefaultParagraphFont"/>
    <w:rsid w:val="00371900"/>
  </w:style>
  <w:style w:type="character" w:customStyle="1" w:styleId="itxtrst">
    <w:name w:val="itxtrst"/>
    <w:rsid w:val="00371900"/>
  </w:style>
  <w:style w:type="character" w:customStyle="1" w:styleId="A-Underlining">
    <w:name w:val="A-Underlining"/>
    <w:basedOn w:val="DefaultParagraphFont"/>
    <w:rsid w:val="00371900"/>
    <w:rPr>
      <w:rFonts w:ascii="Garamond" w:hAnsi="Garamond" w:hint="default"/>
      <w:color w:val="auto"/>
      <w:sz w:val="24"/>
      <w:u w:val="single"/>
    </w:rPr>
  </w:style>
  <w:style w:type="character" w:customStyle="1" w:styleId="StyleUnderlineBold0">
    <w:name w:val="Style Underline + Bold"/>
    <w:rsid w:val="00371900"/>
    <w:rPr>
      <w:b/>
      <w:bCs/>
      <w:u w:val="single"/>
    </w:rPr>
  </w:style>
  <w:style w:type="character" w:customStyle="1" w:styleId="Underline-Highlighted">
    <w:name w:val="Underline-Highlighted"/>
    <w:uiPriority w:val="1"/>
    <w:qFormat/>
    <w:rsid w:val="0037190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371900"/>
  </w:style>
  <w:style w:type="character" w:customStyle="1" w:styleId="newsmain">
    <w:name w:val="news_main"/>
    <w:basedOn w:val="DefaultParagraphFont"/>
    <w:rsid w:val="00371900"/>
  </w:style>
  <w:style w:type="character" w:customStyle="1" w:styleId="vitstoryheadline">
    <w:name w:val="vitstoryheadline"/>
    <w:rsid w:val="00371900"/>
  </w:style>
  <w:style w:type="character" w:customStyle="1" w:styleId="AuthorDate0">
    <w:name w:val="Author Date"/>
    <w:rsid w:val="00371900"/>
    <w:rPr>
      <w:b/>
      <w:bCs w:val="0"/>
      <w:sz w:val="24"/>
      <w:u w:val="thick"/>
    </w:rPr>
  </w:style>
  <w:style w:type="character" w:customStyle="1" w:styleId="red">
    <w:name w:val="red"/>
    <w:basedOn w:val="DefaultParagraphFont"/>
    <w:rsid w:val="00371900"/>
  </w:style>
  <w:style w:type="character" w:customStyle="1" w:styleId="at">
    <w:name w:val="at"/>
    <w:rsid w:val="00371900"/>
  </w:style>
  <w:style w:type="character" w:customStyle="1" w:styleId="org">
    <w:name w:val="org"/>
    <w:rsid w:val="00371900"/>
  </w:style>
  <w:style w:type="character" w:customStyle="1" w:styleId="pnumber">
    <w:name w:val="pnumber"/>
    <w:rsid w:val="00371900"/>
  </w:style>
  <w:style w:type="character" w:customStyle="1" w:styleId="ital">
    <w:name w:val="ital"/>
    <w:rsid w:val="00371900"/>
  </w:style>
  <w:style w:type="character" w:customStyle="1" w:styleId="orgdiv">
    <w:name w:val="orgdiv"/>
    <w:rsid w:val="00371900"/>
  </w:style>
  <w:style w:type="character" w:customStyle="1" w:styleId="orgname">
    <w:name w:val="orgname"/>
    <w:rsid w:val="00371900"/>
  </w:style>
  <w:style w:type="character" w:customStyle="1" w:styleId="city">
    <w:name w:val="city"/>
    <w:rsid w:val="00371900"/>
  </w:style>
  <w:style w:type="character" w:customStyle="1" w:styleId="state">
    <w:name w:val="state"/>
    <w:rsid w:val="00371900"/>
  </w:style>
  <w:style w:type="character" w:customStyle="1" w:styleId="country">
    <w:name w:val="country"/>
    <w:rsid w:val="00371900"/>
  </w:style>
  <w:style w:type="character" w:customStyle="1" w:styleId="articletitle">
    <w:name w:val="articletitle"/>
    <w:rsid w:val="00371900"/>
    <w:rPr>
      <w:rFonts w:ascii="Times New Roman" w:hAnsi="Times New Roman" w:cs="Times New Roman" w:hint="default"/>
    </w:rPr>
  </w:style>
  <w:style w:type="character" w:customStyle="1" w:styleId="6pointChar">
    <w:name w:val="6 point Char"/>
    <w:rsid w:val="00371900"/>
    <w:rPr>
      <w:rFonts w:ascii="Times New Roman" w:hAnsi="Times New Roman" w:cs="Times New Roman" w:hint="default"/>
      <w:sz w:val="12"/>
      <w:lang w:val="en-US" w:eastAsia="en-US"/>
    </w:rPr>
  </w:style>
  <w:style w:type="character" w:customStyle="1" w:styleId="StyleThickunderline">
    <w:name w:val="Style Thick underline"/>
    <w:qFormat/>
    <w:rsid w:val="00371900"/>
    <w:rPr>
      <w:u w:val="thick"/>
    </w:rPr>
  </w:style>
  <w:style w:type="character" w:customStyle="1" w:styleId="Box0">
    <w:name w:val="Box!"/>
    <w:rsid w:val="00371900"/>
    <w:rPr>
      <w:rFonts w:ascii="Garamond" w:hAnsi="Garamond" w:hint="default"/>
      <w:sz w:val="24"/>
      <w:u w:val="single"/>
      <w:bdr w:val="single" w:sz="4" w:space="0" w:color="auto" w:frame="1"/>
    </w:rPr>
  </w:style>
  <w:style w:type="character" w:customStyle="1" w:styleId="citechar">
    <w:name w:val="citechar"/>
    <w:basedOn w:val="DefaultParagraphFont"/>
    <w:rsid w:val="00371900"/>
  </w:style>
  <w:style w:type="character" w:customStyle="1" w:styleId="underlinechar2">
    <w:name w:val="underlinechar"/>
    <w:basedOn w:val="DefaultParagraphFont"/>
    <w:rsid w:val="00371900"/>
  </w:style>
  <w:style w:type="character" w:customStyle="1" w:styleId="CardUnderlineChar">
    <w:name w:val="Card Underline Char"/>
    <w:rsid w:val="00371900"/>
    <w:rPr>
      <w:szCs w:val="24"/>
      <w:u w:val="single"/>
      <w:lang w:val="en-US" w:eastAsia="en-US" w:bidi="ar-SA"/>
    </w:rPr>
  </w:style>
  <w:style w:type="character" w:customStyle="1" w:styleId="tagciteChar">
    <w:name w:val="tag/cite Char"/>
    <w:basedOn w:val="DefaultParagraphFont"/>
    <w:rsid w:val="00371900"/>
    <w:rPr>
      <w:b/>
      <w:bCs w:val="0"/>
      <w:sz w:val="24"/>
      <w:lang w:val="en-US" w:eastAsia="en-US" w:bidi="ar-SA"/>
    </w:rPr>
  </w:style>
  <w:style w:type="character" w:customStyle="1" w:styleId="8pointChar">
    <w:name w:val="8 point Char"/>
    <w:basedOn w:val="DefaultParagraphFont"/>
    <w:rsid w:val="00371900"/>
    <w:rPr>
      <w:sz w:val="16"/>
      <w:lang w:val="en-US" w:eastAsia="en-US" w:bidi="ar-SA"/>
    </w:rPr>
  </w:style>
  <w:style w:type="character" w:customStyle="1" w:styleId="BoldText12pt">
    <w:name w:val="Bold Text 12 pt"/>
    <w:rsid w:val="0037190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371900"/>
  </w:style>
  <w:style w:type="table" w:styleId="TableGrid">
    <w:name w:val="Table Grid"/>
    <w:basedOn w:val="TableNormal"/>
    <w:rsid w:val="0037190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371900"/>
    <w:rPr>
      <w:b/>
      <w:bCs w:val="0"/>
      <w:sz w:val="24"/>
      <w:lang w:val="en-US" w:eastAsia="en-US" w:bidi="ar-SA"/>
    </w:rPr>
  </w:style>
  <w:style w:type="character" w:customStyle="1" w:styleId="Mention11">
    <w:name w:val="Mention11"/>
    <w:basedOn w:val="DefaultParagraphFont"/>
    <w:uiPriority w:val="99"/>
    <w:semiHidden/>
    <w:unhideWhenUsed/>
    <w:rsid w:val="00371900"/>
    <w:rPr>
      <w:color w:val="2B579A"/>
      <w:shd w:val="clear" w:color="auto" w:fill="E6E6E6"/>
    </w:rPr>
  </w:style>
  <w:style w:type="paragraph" w:customStyle="1" w:styleId="Emphasize">
    <w:name w:val="Emphasize"/>
    <w:basedOn w:val="Normal"/>
    <w:uiPriority w:val="7"/>
    <w:qFormat/>
    <w:rsid w:val="0037190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37190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371900"/>
  </w:style>
  <w:style w:type="character" w:customStyle="1" w:styleId="Heading3Char2">
    <w:name w:val="Heading 3 Char2"/>
    <w:aliases w:val="Heading 3 Char Char Char4, Char Char1, Char Char Char4"/>
    <w:basedOn w:val="DefaultParagraphFont"/>
    <w:rsid w:val="00371900"/>
    <w:rPr>
      <w:rFonts w:cs="Arial"/>
      <w:bCs/>
      <w:szCs w:val="26"/>
      <w:u w:val="single"/>
      <w:lang w:val="en-US" w:eastAsia="en-US" w:bidi="ar-SA"/>
    </w:rPr>
  </w:style>
  <w:style w:type="character" w:customStyle="1" w:styleId="Mention2">
    <w:name w:val="Mention2"/>
    <w:basedOn w:val="DefaultParagraphFont"/>
    <w:uiPriority w:val="99"/>
    <w:semiHidden/>
    <w:unhideWhenUsed/>
    <w:rsid w:val="00371900"/>
    <w:rPr>
      <w:color w:val="2B579A"/>
      <w:shd w:val="clear" w:color="auto" w:fill="E6E6E6"/>
    </w:rPr>
  </w:style>
  <w:style w:type="paragraph" w:customStyle="1" w:styleId="FlashTag">
    <w:name w:val="FlashTag"/>
    <w:basedOn w:val="Normal"/>
    <w:link w:val="FlashTagChar"/>
    <w:autoRedefine/>
    <w:uiPriority w:val="4"/>
    <w:qFormat/>
    <w:rsid w:val="00371900"/>
    <w:rPr>
      <w:rFonts w:asciiTheme="majorHAnsi" w:hAnsiTheme="majorHAnsi"/>
      <w:b/>
      <w:sz w:val="28"/>
    </w:rPr>
  </w:style>
  <w:style w:type="character" w:customStyle="1" w:styleId="FlashTagChar">
    <w:name w:val="FlashTag Char"/>
    <w:basedOn w:val="DefaultParagraphFont"/>
    <w:link w:val="FlashTag"/>
    <w:uiPriority w:val="4"/>
    <w:rsid w:val="00371900"/>
    <w:rPr>
      <w:rFonts w:asciiTheme="majorHAnsi" w:hAnsiTheme="majorHAnsi"/>
      <w:b/>
      <w:sz w:val="28"/>
    </w:rPr>
  </w:style>
  <w:style w:type="paragraph" w:customStyle="1" w:styleId="Warrant">
    <w:name w:val="Warrant"/>
    <w:autoRedefine/>
    <w:uiPriority w:val="4"/>
    <w:qFormat/>
    <w:rsid w:val="00371900"/>
    <w:pPr>
      <w:ind w:left="720"/>
    </w:pPr>
    <w:rPr>
      <w:rFonts w:ascii="Calibri" w:hAnsi="Calibri" w:cs="Arial"/>
    </w:rPr>
  </w:style>
  <w:style w:type="character" w:customStyle="1" w:styleId="m-8793234324905335251gmail-style13ptbold">
    <w:name w:val="m_-8793234324905335251gmail-style13ptbold"/>
    <w:basedOn w:val="DefaultParagraphFont"/>
    <w:rsid w:val="00371900"/>
  </w:style>
  <w:style w:type="character" w:customStyle="1" w:styleId="m3965771245576658108gmail-styleunderline">
    <w:name w:val="m_3965771245576658108gmail-styleunderline"/>
    <w:basedOn w:val="DefaultParagraphFont"/>
    <w:rsid w:val="00371900"/>
  </w:style>
  <w:style w:type="paragraph" w:customStyle="1" w:styleId="Header1">
    <w:name w:val="Header1"/>
    <w:aliases w:val="Header Char Char,Header Char Char Char Char Char Char Char Cha,Header Char2,Header Char1 Char,Char Char Char Cha"/>
    <w:basedOn w:val="Normal"/>
    <w:qFormat/>
    <w:rsid w:val="00371900"/>
    <w:pPr>
      <w:tabs>
        <w:tab w:val="center" w:pos="4680"/>
        <w:tab w:val="right" w:pos="9360"/>
      </w:tabs>
    </w:pPr>
  </w:style>
  <w:style w:type="character" w:customStyle="1" w:styleId="EndnoteTextChar">
    <w:name w:val="Endnote Text Char"/>
    <w:basedOn w:val="DefaultParagraphFont"/>
    <w:link w:val="EndnoteText"/>
    <w:locked/>
    <w:rsid w:val="00371900"/>
    <w:rPr>
      <w:rFonts w:ascii="Georgia" w:eastAsia="Times New Roman" w:hAnsi="Georgia"/>
      <w:szCs w:val="20"/>
    </w:rPr>
  </w:style>
  <w:style w:type="paragraph" w:styleId="EndnoteText">
    <w:name w:val="endnote text"/>
    <w:basedOn w:val="Normal"/>
    <w:link w:val="EndnoteTextChar"/>
    <w:unhideWhenUsed/>
    <w:rsid w:val="00371900"/>
    <w:rPr>
      <w:rFonts w:ascii="Georgia" w:eastAsia="Times New Roman" w:hAnsi="Georgia"/>
      <w:szCs w:val="20"/>
    </w:rPr>
  </w:style>
  <w:style w:type="character" w:customStyle="1" w:styleId="EndnoteTextChar1">
    <w:name w:val="Endnote Text Char1"/>
    <w:basedOn w:val="DefaultParagraphFont"/>
    <w:semiHidden/>
    <w:rsid w:val="00371900"/>
    <w:rPr>
      <w:rFonts w:ascii="Calibri" w:hAnsi="Calibri"/>
      <w:sz w:val="20"/>
      <w:szCs w:val="20"/>
    </w:rPr>
  </w:style>
  <w:style w:type="character" w:customStyle="1" w:styleId="DateChar">
    <w:name w:val="Date Char"/>
    <w:aliases w:val="date Char"/>
    <w:basedOn w:val="DefaultParagraphFont"/>
    <w:link w:val="Date"/>
    <w:uiPriority w:val="99"/>
    <w:locked/>
    <w:rsid w:val="00371900"/>
    <w:rPr>
      <w:rFonts w:ascii="Georgia" w:eastAsia="Times New Roman" w:hAnsi="Georgia"/>
    </w:rPr>
  </w:style>
  <w:style w:type="paragraph" w:styleId="Date">
    <w:name w:val="Date"/>
    <w:aliases w:val="date"/>
    <w:basedOn w:val="Normal"/>
    <w:next w:val="Normal"/>
    <w:link w:val="DateChar"/>
    <w:uiPriority w:val="99"/>
    <w:unhideWhenUsed/>
    <w:rsid w:val="00371900"/>
    <w:rPr>
      <w:rFonts w:ascii="Georgia" w:eastAsia="Times New Roman" w:hAnsi="Georgia"/>
    </w:rPr>
  </w:style>
  <w:style w:type="character" w:customStyle="1" w:styleId="DateChar1">
    <w:name w:val="Date Char1"/>
    <w:basedOn w:val="DefaultParagraphFont"/>
    <w:uiPriority w:val="99"/>
    <w:semiHidden/>
    <w:rsid w:val="00371900"/>
    <w:rPr>
      <w:rFonts w:ascii="Calibri" w:hAnsi="Calibri"/>
    </w:rPr>
  </w:style>
  <w:style w:type="character" w:customStyle="1" w:styleId="BodyTextFirstIndentChar">
    <w:name w:val="Body Text First Indent Char"/>
    <w:basedOn w:val="BodyTextChar"/>
    <w:link w:val="BodyTextFirstIndent"/>
    <w:locked/>
    <w:rsid w:val="00371900"/>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371900"/>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371900"/>
    <w:rPr>
      <w:rFonts w:ascii="Calibri" w:hAnsi="Calibri"/>
    </w:rPr>
  </w:style>
  <w:style w:type="character" w:customStyle="1" w:styleId="BodyTextIndent2Char1">
    <w:name w:val="Body Text Indent 2 Char1"/>
    <w:basedOn w:val="DefaultParagraphFont"/>
    <w:semiHidden/>
    <w:rsid w:val="00371900"/>
    <w:rPr>
      <w:rFonts w:ascii="Calibri" w:hAnsi="Calibri" w:cs="Calibri"/>
    </w:rPr>
  </w:style>
  <w:style w:type="character" w:customStyle="1" w:styleId="PlainTextChar1">
    <w:name w:val="Plain Text Char1"/>
    <w:basedOn w:val="DefaultParagraphFont"/>
    <w:semiHidden/>
    <w:rsid w:val="00371900"/>
    <w:rPr>
      <w:rFonts w:ascii="Consolas" w:hAnsi="Consolas" w:cs="Calibri"/>
      <w:sz w:val="21"/>
      <w:szCs w:val="21"/>
    </w:rPr>
  </w:style>
  <w:style w:type="character" w:customStyle="1" w:styleId="NoSpacingChar">
    <w:name w:val="No Spacing Char"/>
    <w:link w:val="NoSpacing"/>
    <w:uiPriority w:val="1"/>
    <w:qFormat/>
    <w:locked/>
    <w:rsid w:val="00371900"/>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371900"/>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371900"/>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371900"/>
    <w:rPr>
      <w:rFonts w:ascii="Calibri" w:hAnsi="Calibri" w:cs="Calibri"/>
      <w:i/>
      <w:iCs/>
      <w:color w:val="000000" w:themeColor="text1"/>
    </w:rPr>
  </w:style>
  <w:style w:type="paragraph" w:customStyle="1" w:styleId="CiteSpacing">
    <w:name w:val="Cite Spacing"/>
    <w:basedOn w:val="Normal"/>
    <w:uiPriority w:val="4"/>
    <w:qFormat/>
    <w:rsid w:val="00371900"/>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371900"/>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371900"/>
    <w:rPr>
      <w:rFonts w:ascii="Calibri" w:eastAsia="Calibri" w:hAnsi="Calibri"/>
      <w:b/>
    </w:rPr>
  </w:style>
  <w:style w:type="paragraph" w:customStyle="1" w:styleId="Heading2-Bold">
    <w:name w:val="Heading 2 - Bold"/>
    <w:basedOn w:val="Normal"/>
    <w:autoRedefine/>
    <w:uiPriority w:val="99"/>
    <w:qFormat/>
    <w:rsid w:val="00371900"/>
    <w:rPr>
      <w:rFonts w:ascii="Garamond" w:eastAsia="Calibri" w:hAnsi="Garamond"/>
      <w:b/>
    </w:rPr>
  </w:style>
  <w:style w:type="paragraph" w:customStyle="1" w:styleId="tag">
    <w:name w:val="%tag"/>
    <w:basedOn w:val="Normal"/>
    <w:next w:val="Normal"/>
    <w:uiPriority w:val="99"/>
    <w:qFormat/>
    <w:rsid w:val="00371900"/>
    <w:rPr>
      <w:rFonts w:ascii="Garamond" w:eastAsia="Calibri" w:hAnsi="Garamond"/>
      <w:bCs/>
      <w:sz w:val="18"/>
    </w:rPr>
  </w:style>
  <w:style w:type="character" w:customStyle="1" w:styleId="Style2Char">
    <w:name w:val="Style 2 Char"/>
    <w:link w:val="Style20"/>
    <w:uiPriority w:val="99"/>
    <w:locked/>
    <w:rsid w:val="0037190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371900"/>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37190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371900"/>
    <w:rPr>
      <w:rFonts w:ascii="Garamond" w:eastAsia="Times New Roman" w:hAnsi="Garamond"/>
      <w:szCs w:val="20"/>
      <w:u w:val="single"/>
      <w:lang w:val="x-none" w:eastAsia="x-none"/>
    </w:rPr>
  </w:style>
  <w:style w:type="character" w:customStyle="1" w:styleId="textsmallChar0">
    <w:name w:val="textsmall Char"/>
    <w:link w:val="textsmall0"/>
    <w:locked/>
    <w:rsid w:val="00371900"/>
    <w:rPr>
      <w:rFonts w:ascii="Georgia" w:eastAsia="Times New Roman" w:hAnsi="Georgia"/>
      <w:sz w:val="18"/>
      <w:szCs w:val="20"/>
      <w:lang w:val="x-none" w:eastAsia="x-none"/>
    </w:rPr>
  </w:style>
  <w:style w:type="paragraph" w:customStyle="1" w:styleId="textsmall0">
    <w:name w:val="textsmall"/>
    <w:basedOn w:val="Normal"/>
    <w:link w:val="textsmallChar0"/>
    <w:qFormat/>
    <w:rsid w:val="00371900"/>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37190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371900"/>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371900"/>
    <w:rPr>
      <w:rFonts w:ascii="Arial" w:eastAsia="Times New Roman" w:hAnsi="Arial" w:cs="Arial"/>
      <w:sz w:val="12"/>
    </w:rPr>
  </w:style>
  <w:style w:type="paragraph" w:customStyle="1" w:styleId="Micro">
    <w:name w:val="Micro"/>
    <w:basedOn w:val="Normal"/>
    <w:next w:val="Normal"/>
    <w:link w:val="MicroChar"/>
    <w:qFormat/>
    <w:rsid w:val="00371900"/>
    <w:rPr>
      <w:rFonts w:ascii="Arial" w:eastAsia="Times New Roman" w:hAnsi="Arial" w:cs="Arial"/>
      <w:sz w:val="12"/>
    </w:rPr>
  </w:style>
  <w:style w:type="character" w:customStyle="1" w:styleId="CardNotUnderlinedChar1">
    <w:name w:val="Card Not Underlined Char1"/>
    <w:link w:val="CardNotUnderlined"/>
    <w:locked/>
    <w:rsid w:val="00371900"/>
    <w:rPr>
      <w:rFonts w:ascii="Bell MT" w:eastAsia="Calibri" w:hAnsi="Bell MT"/>
      <w:szCs w:val="20"/>
    </w:rPr>
  </w:style>
  <w:style w:type="paragraph" w:customStyle="1" w:styleId="CardNotUnderlined">
    <w:name w:val="Card Not Underlined"/>
    <w:basedOn w:val="Normal"/>
    <w:link w:val="CardNotUnderlinedChar1"/>
    <w:autoRedefine/>
    <w:qFormat/>
    <w:rsid w:val="00371900"/>
    <w:rPr>
      <w:rFonts w:ascii="Bell MT" w:eastAsia="Calibri" w:hAnsi="Bell MT"/>
      <w:szCs w:val="20"/>
    </w:rPr>
  </w:style>
  <w:style w:type="paragraph" w:customStyle="1" w:styleId="h-lead">
    <w:name w:val="h-lead"/>
    <w:basedOn w:val="Normal"/>
    <w:uiPriority w:val="99"/>
    <w:qFormat/>
    <w:rsid w:val="00371900"/>
    <w:pPr>
      <w:spacing w:before="100" w:beforeAutospacing="1" w:after="100" w:afterAutospacing="1"/>
    </w:pPr>
    <w:rPr>
      <w:rFonts w:eastAsia="Times New Roman"/>
      <w:sz w:val="24"/>
    </w:rPr>
  </w:style>
  <w:style w:type="paragraph" w:customStyle="1" w:styleId="intro">
    <w:name w:val="intro"/>
    <w:basedOn w:val="Normal"/>
    <w:uiPriority w:val="99"/>
    <w:qFormat/>
    <w:rsid w:val="00371900"/>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371900"/>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37190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371900"/>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371900"/>
    <w:rPr>
      <w:rFonts w:eastAsia="Calibri"/>
    </w:rPr>
  </w:style>
  <w:style w:type="paragraph" w:customStyle="1" w:styleId="F3-TagAuthor">
    <w:name w:val="F3 - Tag/Author"/>
    <w:basedOn w:val="Normal"/>
    <w:uiPriority w:val="99"/>
    <w:qFormat/>
    <w:rsid w:val="00371900"/>
    <w:rPr>
      <w:rFonts w:eastAsia="Times New Roman"/>
      <w:b/>
    </w:rPr>
  </w:style>
  <w:style w:type="paragraph" w:customStyle="1" w:styleId="F5-UnderlineNormal">
    <w:name w:val="F5 - Underline Normal"/>
    <w:basedOn w:val="Normal"/>
    <w:uiPriority w:val="99"/>
    <w:qFormat/>
    <w:rsid w:val="00371900"/>
    <w:rPr>
      <w:rFonts w:eastAsia="Calibri"/>
      <w:u w:val="single"/>
    </w:rPr>
  </w:style>
  <w:style w:type="paragraph" w:customStyle="1" w:styleId="Brief-PrimarySource">
    <w:name w:val="Brief - Primary Source"/>
    <w:basedOn w:val="Normal"/>
    <w:uiPriority w:val="99"/>
    <w:qFormat/>
    <w:rsid w:val="00371900"/>
    <w:rPr>
      <w:rFonts w:eastAsia="Times New Roman"/>
      <w:b/>
      <w:sz w:val="24"/>
      <w:u w:val="single"/>
    </w:rPr>
  </w:style>
  <w:style w:type="paragraph" w:customStyle="1" w:styleId="Brief-Underline">
    <w:name w:val="Brief - Underline"/>
    <w:basedOn w:val="Normal"/>
    <w:uiPriority w:val="99"/>
    <w:qFormat/>
    <w:rsid w:val="00371900"/>
    <w:rPr>
      <w:rFonts w:eastAsia="Times New Roman"/>
      <w:u w:val="single"/>
    </w:rPr>
  </w:style>
  <w:style w:type="paragraph" w:customStyle="1" w:styleId="Brief">
    <w:name w:val="Brief"/>
    <w:basedOn w:val="Brief-PrimarySource"/>
    <w:uiPriority w:val="99"/>
    <w:qFormat/>
    <w:rsid w:val="00371900"/>
    <w:rPr>
      <w:b w:val="0"/>
    </w:rPr>
  </w:style>
  <w:style w:type="paragraph" w:customStyle="1" w:styleId="CM2">
    <w:name w:val="CM2"/>
    <w:basedOn w:val="Normal"/>
    <w:next w:val="Normal"/>
    <w:uiPriority w:val="99"/>
    <w:qFormat/>
    <w:rsid w:val="00371900"/>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371900"/>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371900"/>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371900"/>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371900"/>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371900"/>
    <w:pPr>
      <w:widowControl w:val="0"/>
      <w:spacing w:line="276" w:lineRule="atLeast"/>
    </w:pPr>
    <w:rPr>
      <w:color w:val="auto"/>
    </w:rPr>
  </w:style>
  <w:style w:type="paragraph" w:customStyle="1" w:styleId="CM34">
    <w:name w:val="CM34"/>
    <w:basedOn w:val="Default"/>
    <w:next w:val="Default"/>
    <w:uiPriority w:val="99"/>
    <w:qFormat/>
    <w:rsid w:val="00371900"/>
    <w:pPr>
      <w:widowControl w:val="0"/>
    </w:pPr>
    <w:rPr>
      <w:color w:val="auto"/>
    </w:rPr>
  </w:style>
  <w:style w:type="paragraph" w:customStyle="1" w:styleId="CM56">
    <w:name w:val="CM56"/>
    <w:basedOn w:val="Default"/>
    <w:next w:val="Default"/>
    <w:uiPriority w:val="99"/>
    <w:qFormat/>
    <w:rsid w:val="00371900"/>
    <w:pPr>
      <w:widowControl w:val="0"/>
    </w:pPr>
    <w:rPr>
      <w:rFonts w:eastAsia="Calibri"/>
      <w:color w:val="auto"/>
    </w:rPr>
  </w:style>
  <w:style w:type="paragraph" w:customStyle="1" w:styleId="CM58">
    <w:name w:val="CM58"/>
    <w:basedOn w:val="Default"/>
    <w:next w:val="Default"/>
    <w:uiPriority w:val="99"/>
    <w:qFormat/>
    <w:rsid w:val="00371900"/>
    <w:pPr>
      <w:widowControl w:val="0"/>
    </w:pPr>
    <w:rPr>
      <w:rFonts w:eastAsia="Calibri"/>
      <w:color w:val="auto"/>
    </w:rPr>
  </w:style>
  <w:style w:type="paragraph" w:customStyle="1" w:styleId="CM57">
    <w:name w:val="CM57"/>
    <w:basedOn w:val="Default"/>
    <w:next w:val="Default"/>
    <w:uiPriority w:val="99"/>
    <w:qFormat/>
    <w:rsid w:val="00371900"/>
    <w:pPr>
      <w:widowControl w:val="0"/>
    </w:pPr>
    <w:rPr>
      <w:rFonts w:eastAsia="Calibri"/>
      <w:color w:val="auto"/>
    </w:rPr>
  </w:style>
  <w:style w:type="paragraph" w:customStyle="1" w:styleId="CM1">
    <w:name w:val="CM1"/>
    <w:basedOn w:val="Default"/>
    <w:next w:val="Default"/>
    <w:uiPriority w:val="99"/>
    <w:qFormat/>
    <w:rsid w:val="00371900"/>
    <w:pPr>
      <w:widowControl w:val="0"/>
    </w:pPr>
    <w:rPr>
      <w:rFonts w:eastAsia="Calibri"/>
      <w:color w:val="auto"/>
    </w:rPr>
  </w:style>
  <w:style w:type="paragraph" w:customStyle="1" w:styleId="CM49">
    <w:name w:val="CM49"/>
    <w:basedOn w:val="Default"/>
    <w:next w:val="Default"/>
    <w:uiPriority w:val="99"/>
    <w:qFormat/>
    <w:rsid w:val="00371900"/>
    <w:pPr>
      <w:widowControl w:val="0"/>
    </w:pPr>
    <w:rPr>
      <w:rFonts w:eastAsia="Calibri"/>
      <w:color w:val="auto"/>
    </w:rPr>
  </w:style>
  <w:style w:type="paragraph" w:customStyle="1" w:styleId="CM41">
    <w:name w:val="CM41"/>
    <w:basedOn w:val="Default"/>
    <w:next w:val="Default"/>
    <w:uiPriority w:val="99"/>
    <w:qFormat/>
    <w:rsid w:val="00371900"/>
    <w:pPr>
      <w:widowControl w:val="0"/>
    </w:pPr>
    <w:rPr>
      <w:rFonts w:eastAsia="Calibri"/>
      <w:color w:val="auto"/>
    </w:rPr>
  </w:style>
  <w:style w:type="paragraph" w:customStyle="1" w:styleId="3rdOrderPara">
    <w:name w:val="3rd Order Para"/>
    <w:basedOn w:val="Default"/>
    <w:next w:val="Default"/>
    <w:rsid w:val="00371900"/>
    <w:pPr>
      <w:widowControl w:val="0"/>
    </w:pPr>
    <w:rPr>
      <w:rFonts w:eastAsia="Calibri"/>
      <w:color w:val="auto"/>
    </w:rPr>
  </w:style>
  <w:style w:type="paragraph" w:customStyle="1" w:styleId="2ndOrderPara">
    <w:name w:val="2nd Order Para"/>
    <w:basedOn w:val="Default"/>
    <w:next w:val="Default"/>
    <w:rsid w:val="00371900"/>
    <w:pPr>
      <w:widowControl w:val="0"/>
    </w:pPr>
    <w:rPr>
      <w:rFonts w:eastAsia="Calibri"/>
      <w:color w:val="auto"/>
    </w:rPr>
  </w:style>
  <w:style w:type="paragraph" w:customStyle="1" w:styleId="Normal-SIGN2">
    <w:name w:val="Normal-SIGN2"/>
    <w:basedOn w:val="Default"/>
    <w:next w:val="Default"/>
    <w:qFormat/>
    <w:rsid w:val="00371900"/>
    <w:pPr>
      <w:widowControl w:val="0"/>
    </w:pPr>
    <w:rPr>
      <w:rFonts w:eastAsia="Calibri"/>
      <w:color w:val="auto"/>
    </w:rPr>
  </w:style>
  <w:style w:type="paragraph" w:customStyle="1" w:styleId="Normal-SIGN1">
    <w:name w:val="Normal-SIGN1"/>
    <w:basedOn w:val="Default"/>
    <w:next w:val="Default"/>
    <w:uiPriority w:val="99"/>
    <w:qFormat/>
    <w:rsid w:val="00371900"/>
    <w:pPr>
      <w:widowControl w:val="0"/>
    </w:pPr>
    <w:rPr>
      <w:rFonts w:eastAsia="Calibri"/>
      <w:color w:val="auto"/>
    </w:rPr>
  </w:style>
  <w:style w:type="paragraph" w:customStyle="1" w:styleId="CM3">
    <w:name w:val="CM3"/>
    <w:basedOn w:val="Default"/>
    <w:next w:val="Default"/>
    <w:uiPriority w:val="99"/>
    <w:qFormat/>
    <w:rsid w:val="00371900"/>
    <w:pPr>
      <w:widowControl w:val="0"/>
      <w:spacing w:line="553" w:lineRule="atLeast"/>
    </w:pPr>
    <w:rPr>
      <w:rFonts w:eastAsia="Calibri"/>
      <w:color w:val="auto"/>
    </w:rPr>
  </w:style>
  <w:style w:type="paragraph" w:customStyle="1" w:styleId="CM33">
    <w:name w:val="CM33"/>
    <w:basedOn w:val="Default"/>
    <w:next w:val="Default"/>
    <w:uiPriority w:val="99"/>
    <w:qFormat/>
    <w:rsid w:val="00371900"/>
    <w:pPr>
      <w:widowControl w:val="0"/>
    </w:pPr>
    <w:rPr>
      <w:rFonts w:eastAsia="Calibri"/>
      <w:color w:val="auto"/>
    </w:rPr>
  </w:style>
  <w:style w:type="paragraph" w:customStyle="1" w:styleId="CM37">
    <w:name w:val="CM37"/>
    <w:basedOn w:val="Default"/>
    <w:next w:val="Default"/>
    <w:uiPriority w:val="99"/>
    <w:qFormat/>
    <w:rsid w:val="00371900"/>
    <w:pPr>
      <w:widowControl w:val="0"/>
    </w:pPr>
    <w:rPr>
      <w:rFonts w:eastAsia="Calibri"/>
      <w:color w:val="auto"/>
    </w:rPr>
  </w:style>
  <w:style w:type="paragraph" w:customStyle="1" w:styleId="CM7">
    <w:name w:val="CM7"/>
    <w:basedOn w:val="Default"/>
    <w:next w:val="Default"/>
    <w:uiPriority w:val="99"/>
    <w:qFormat/>
    <w:rsid w:val="00371900"/>
    <w:pPr>
      <w:widowControl w:val="0"/>
      <w:spacing w:line="553" w:lineRule="atLeast"/>
    </w:pPr>
    <w:rPr>
      <w:rFonts w:eastAsia="Calibri"/>
      <w:color w:val="auto"/>
    </w:rPr>
  </w:style>
  <w:style w:type="paragraph" w:customStyle="1" w:styleId="Brief-SecondarySource">
    <w:name w:val="Brief - Secondary Source"/>
    <w:basedOn w:val="Normal"/>
    <w:qFormat/>
    <w:rsid w:val="00371900"/>
    <w:rPr>
      <w:rFonts w:eastAsia="Times New Roman"/>
      <w:sz w:val="14"/>
      <w:szCs w:val="20"/>
    </w:rPr>
  </w:style>
  <w:style w:type="paragraph" w:customStyle="1" w:styleId="Brief-Card">
    <w:name w:val="Brief - Card"/>
    <w:basedOn w:val="Normal"/>
    <w:uiPriority w:val="99"/>
    <w:qFormat/>
    <w:rsid w:val="00371900"/>
    <w:rPr>
      <w:rFonts w:eastAsia="Times New Roman"/>
    </w:rPr>
  </w:style>
  <w:style w:type="paragraph" w:customStyle="1" w:styleId="Pa2">
    <w:name w:val="Pa2"/>
    <w:basedOn w:val="Default"/>
    <w:next w:val="Default"/>
    <w:uiPriority w:val="99"/>
    <w:qFormat/>
    <w:rsid w:val="0037190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371900"/>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371900"/>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371900"/>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371900"/>
    <w:pPr>
      <w:widowControl w:val="0"/>
    </w:pPr>
    <w:rPr>
      <w:rFonts w:ascii="Arial Black" w:hAnsi="Arial Black"/>
      <w:color w:val="auto"/>
    </w:rPr>
  </w:style>
  <w:style w:type="paragraph" w:customStyle="1" w:styleId="Cover1">
    <w:name w:val="Cover 1"/>
    <w:basedOn w:val="Normal"/>
    <w:next w:val="Normal"/>
    <w:uiPriority w:val="99"/>
    <w:qFormat/>
    <w:rsid w:val="00371900"/>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371900"/>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371900"/>
    <w:pPr>
      <w:widowControl w:val="0"/>
    </w:pPr>
    <w:rPr>
      <w:color w:val="auto"/>
    </w:rPr>
  </w:style>
  <w:style w:type="paragraph" w:customStyle="1" w:styleId="Pa11">
    <w:name w:val="Pa11"/>
    <w:basedOn w:val="Normal"/>
    <w:next w:val="Normal"/>
    <w:uiPriority w:val="99"/>
    <w:qFormat/>
    <w:rsid w:val="00371900"/>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371900"/>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37190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371900"/>
    <w:pPr>
      <w:widowControl w:val="0"/>
    </w:pPr>
    <w:rPr>
      <w:rFonts w:eastAsia="Calibri"/>
      <w:color w:val="auto"/>
    </w:rPr>
  </w:style>
  <w:style w:type="paragraph" w:customStyle="1" w:styleId="CM5">
    <w:name w:val="CM5"/>
    <w:basedOn w:val="Default"/>
    <w:next w:val="Default"/>
    <w:qFormat/>
    <w:rsid w:val="00371900"/>
    <w:pPr>
      <w:widowControl w:val="0"/>
      <w:spacing w:line="553" w:lineRule="atLeast"/>
    </w:pPr>
    <w:rPr>
      <w:rFonts w:eastAsia="Calibri"/>
      <w:color w:val="auto"/>
    </w:rPr>
  </w:style>
  <w:style w:type="paragraph" w:customStyle="1" w:styleId="CM28">
    <w:name w:val="CM28"/>
    <w:basedOn w:val="Default"/>
    <w:next w:val="Default"/>
    <w:uiPriority w:val="99"/>
    <w:qFormat/>
    <w:rsid w:val="00371900"/>
    <w:pPr>
      <w:widowControl w:val="0"/>
    </w:pPr>
    <w:rPr>
      <w:rFonts w:eastAsia="Calibri"/>
      <w:color w:val="auto"/>
    </w:rPr>
  </w:style>
  <w:style w:type="paragraph" w:customStyle="1" w:styleId="CM8">
    <w:name w:val="CM8"/>
    <w:basedOn w:val="Default"/>
    <w:next w:val="Default"/>
    <w:uiPriority w:val="99"/>
    <w:qFormat/>
    <w:rsid w:val="00371900"/>
    <w:pPr>
      <w:widowControl w:val="0"/>
    </w:pPr>
    <w:rPr>
      <w:rFonts w:eastAsia="Calibri"/>
      <w:color w:val="auto"/>
    </w:rPr>
  </w:style>
  <w:style w:type="paragraph" w:customStyle="1" w:styleId="CM6">
    <w:name w:val="CM6"/>
    <w:basedOn w:val="Default"/>
    <w:next w:val="Default"/>
    <w:uiPriority w:val="99"/>
    <w:qFormat/>
    <w:rsid w:val="00371900"/>
    <w:pPr>
      <w:widowControl w:val="0"/>
      <w:spacing w:line="553" w:lineRule="atLeast"/>
    </w:pPr>
    <w:rPr>
      <w:rFonts w:eastAsia="Calibri"/>
      <w:color w:val="auto"/>
    </w:rPr>
  </w:style>
  <w:style w:type="paragraph" w:customStyle="1" w:styleId="CM22">
    <w:name w:val="CM22"/>
    <w:basedOn w:val="Default"/>
    <w:next w:val="Default"/>
    <w:uiPriority w:val="99"/>
    <w:qFormat/>
    <w:rsid w:val="00371900"/>
    <w:pPr>
      <w:widowControl w:val="0"/>
    </w:pPr>
    <w:rPr>
      <w:rFonts w:eastAsia="Calibri"/>
      <w:color w:val="auto"/>
    </w:rPr>
  </w:style>
  <w:style w:type="paragraph" w:customStyle="1" w:styleId="DoubleUnderlined">
    <w:name w:val="Double Underlined"/>
    <w:basedOn w:val="Heading2"/>
    <w:autoRedefine/>
    <w:uiPriority w:val="99"/>
    <w:qFormat/>
    <w:rsid w:val="00371900"/>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37190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371900"/>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371900"/>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371900"/>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371900"/>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371900"/>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371900"/>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37190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371900"/>
  </w:style>
  <w:style w:type="paragraph" w:customStyle="1" w:styleId="StyleUnderliningTimesNewRomanBoldNounderlineKernat16">
    <w:name w:val="Style Underlining + Times New Roman Bold No underline Kern at 16..."/>
    <w:basedOn w:val="Normal"/>
    <w:uiPriority w:val="99"/>
    <w:qFormat/>
    <w:rsid w:val="00371900"/>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371900"/>
    <w:rPr>
      <w:rFonts w:eastAsia="Times New Roman"/>
      <w:b/>
      <w:bCs/>
      <w:kern w:val="32"/>
      <w:sz w:val="32"/>
      <w:szCs w:val="32"/>
    </w:rPr>
  </w:style>
  <w:style w:type="paragraph" w:customStyle="1" w:styleId="StyleBoldUnderliningKernat16pt">
    <w:name w:val="Style Bold Underlining + Kern at 16 pt"/>
    <w:uiPriority w:val="99"/>
    <w:qFormat/>
    <w:rsid w:val="00371900"/>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371900"/>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371900"/>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371900"/>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371900"/>
    <w:pPr>
      <w:ind w:left="400"/>
    </w:pPr>
    <w:rPr>
      <w:rFonts w:eastAsia="Times New Roman"/>
      <w:szCs w:val="20"/>
    </w:rPr>
  </w:style>
  <w:style w:type="paragraph" w:customStyle="1" w:styleId="Paste">
    <w:name w:val="Paste"/>
    <w:basedOn w:val="Normal"/>
    <w:qFormat/>
    <w:rsid w:val="00371900"/>
    <w:rPr>
      <w:rFonts w:ascii="Arial Narrow" w:eastAsia="Times New Roman" w:hAnsi="Arial Narrow"/>
      <w:szCs w:val="20"/>
      <w:lang w:val="x-none" w:eastAsia="x-none"/>
    </w:rPr>
  </w:style>
  <w:style w:type="character" w:customStyle="1" w:styleId="UnderlineStyleChar">
    <w:name w:val="Underline Style Char"/>
    <w:link w:val="UnderlineStyle0"/>
    <w:locked/>
    <w:rsid w:val="00371900"/>
    <w:rPr>
      <w:rFonts w:ascii="Georgia" w:eastAsia="Times New Roman" w:hAnsi="Georgia"/>
      <w:b/>
      <w:u w:val="single"/>
    </w:rPr>
  </w:style>
  <w:style w:type="paragraph" w:customStyle="1" w:styleId="UnderlineStyle0">
    <w:name w:val="Underline Style"/>
    <w:basedOn w:val="Normal"/>
    <w:link w:val="UnderlineStyleChar"/>
    <w:qFormat/>
    <w:rsid w:val="00371900"/>
    <w:rPr>
      <w:rFonts w:ascii="Georgia" w:eastAsia="Times New Roman" w:hAnsi="Georgia"/>
      <w:b/>
      <w:u w:val="single"/>
    </w:rPr>
  </w:style>
  <w:style w:type="paragraph" w:customStyle="1" w:styleId="Normalization">
    <w:name w:val="Normalization"/>
    <w:basedOn w:val="Normal"/>
    <w:uiPriority w:val="99"/>
    <w:qFormat/>
    <w:rsid w:val="00371900"/>
    <w:rPr>
      <w:rFonts w:eastAsia="Times New Roman"/>
      <w:sz w:val="18"/>
    </w:rPr>
  </w:style>
  <w:style w:type="paragraph" w:customStyle="1" w:styleId="BreifTitle">
    <w:name w:val="Breif Title"/>
    <w:basedOn w:val="Normal"/>
    <w:autoRedefine/>
    <w:uiPriority w:val="99"/>
    <w:qFormat/>
    <w:rsid w:val="00371900"/>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37190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37190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371900"/>
    <w:rPr>
      <w:rFonts w:eastAsia="Times New Roman"/>
      <w:color w:val="333333"/>
    </w:rPr>
  </w:style>
  <w:style w:type="paragraph" w:customStyle="1" w:styleId="StyleTagandCiteFranklinGothicDemi">
    <w:name w:val="Style Tag and Cite + Franklin Gothic Demi"/>
    <w:basedOn w:val="Normal"/>
    <w:autoRedefine/>
    <w:uiPriority w:val="99"/>
    <w:qFormat/>
    <w:rsid w:val="00371900"/>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371900"/>
    <w:rPr>
      <w:bCs/>
    </w:rPr>
  </w:style>
  <w:style w:type="paragraph" w:customStyle="1" w:styleId="tagCharCharCharCharCharCharChar">
    <w:name w:val="tag Char Char Char Char Char Char Char"/>
    <w:basedOn w:val="Normal"/>
    <w:uiPriority w:val="99"/>
    <w:qFormat/>
    <w:rsid w:val="00371900"/>
    <w:rPr>
      <w:rFonts w:eastAsia="Times New Roman"/>
      <w:b/>
      <w:sz w:val="24"/>
      <w:szCs w:val="20"/>
    </w:rPr>
  </w:style>
  <w:style w:type="paragraph" w:customStyle="1" w:styleId="title-bold-medium">
    <w:name w:val="title-bold-medium"/>
    <w:basedOn w:val="Normal"/>
    <w:uiPriority w:val="99"/>
    <w:qFormat/>
    <w:rsid w:val="00371900"/>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371900"/>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371900"/>
    <w:rPr>
      <w:rFonts w:ascii="Arial Narrow" w:eastAsia="Times New Roman" w:hAnsi="Arial Narrow"/>
      <w:b/>
      <w:sz w:val="24"/>
    </w:rPr>
  </w:style>
  <w:style w:type="paragraph" w:customStyle="1" w:styleId="BLOCKTITLE1">
    <w:name w:val="BLOCK TITLE"/>
    <w:basedOn w:val="Heading1"/>
    <w:uiPriority w:val="99"/>
    <w:qFormat/>
    <w:rsid w:val="0037190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371900"/>
    <w:pPr>
      <w:widowControl w:val="0"/>
      <w:autoSpaceDE w:val="0"/>
      <w:autoSpaceDN w:val="0"/>
      <w:adjustRightInd w:val="0"/>
    </w:pPr>
    <w:rPr>
      <w:sz w:val="24"/>
      <w:szCs w:val="20"/>
    </w:rPr>
  </w:style>
  <w:style w:type="paragraph" w:customStyle="1" w:styleId="BriefTitle1">
    <w:name w:val="Brief Title 1"/>
    <w:basedOn w:val="Normal"/>
    <w:uiPriority w:val="99"/>
    <w:qFormat/>
    <w:rsid w:val="00371900"/>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371900"/>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371900"/>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371900"/>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371900"/>
    <w:pPr>
      <w:spacing w:before="100" w:beforeAutospacing="1" w:after="100" w:afterAutospacing="1"/>
    </w:pPr>
    <w:rPr>
      <w:rFonts w:eastAsia="Times New Roman"/>
    </w:rPr>
  </w:style>
  <w:style w:type="paragraph" w:customStyle="1" w:styleId="ToRead">
    <w:name w:val="To Read"/>
    <w:basedOn w:val="Normal"/>
    <w:uiPriority w:val="99"/>
    <w:qFormat/>
    <w:rsid w:val="00371900"/>
    <w:pPr>
      <w:ind w:left="720"/>
    </w:pPr>
    <w:rPr>
      <w:rFonts w:ascii="Verdana" w:eastAsia="Times New Roman" w:hAnsi="Verdana"/>
      <w:b/>
      <w:u w:val="single"/>
    </w:rPr>
  </w:style>
  <w:style w:type="paragraph" w:customStyle="1" w:styleId="Style1">
    <w:name w:val="Style 1"/>
    <w:basedOn w:val="Normal"/>
    <w:uiPriority w:val="99"/>
    <w:qFormat/>
    <w:rsid w:val="00371900"/>
    <w:pPr>
      <w:widowControl w:val="0"/>
      <w:ind w:firstLine="216"/>
    </w:pPr>
    <w:rPr>
      <w:rFonts w:eastAsia="Times New Roman"/>
      <w:noProof/>
      <w:color w:val="000000"/>
      <w:szCs w:val="20"/>
    </w:rPr>
  </w:style>
  <w:style w:type="paragraph" w:customStyle="1" w:styleId="Style40">
    <w:name w:val="Style 4"/>
    <w:basedOn w:val="Normal"/>
    <w:uiPriority w:val="99"/>
    <w:qFormat/>
    <w:rsid w:val="00371900"/>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371900"/>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371900"/>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371900"/>
    <w:pPr>
      <w:ind w:left="1660"/>
    </w:pPr>
  </w:style>
  <w:style w:type="paragraph" w:customStyle="1" w:styleId="PageNumber1">
    <w:name w:val="Page Number1"/>
    <w:basedOn w:val="Normal"/>
    <w:next w:val="Normal"/>
    <w:uiPriority w:val="99"/>
    <w:qFormat/>
    <w:rsid w:val="00371900"/>
    <w:rPr>
      <w:rFonts w:eastAsia="Times New Roman"/>
    </w:rPr>
  </w:style>
  <w:style w:type="paragraph" w:customStyle="1" w:styleId="Card1">
    <w:name w:val="Card1"/>
    <w:uiPriority w:val="99"/>
    <w:qFormat/>
    <w:rsid w:val="00371900"/>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371900"/>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371900"/>
    <w:pPr>
      <w:ind w:left="288" w:right="288"/>
    </w:pPr>
    <w:rPr>
      <w:rFonts w:eastAsia="Times New Roman"/>
    </w:rPr>
  </w:style>
  <w:style w:type="paragraph" w:customStyle="1" w:styleId="CaseListNormal">
    <w:name w:val="Case List Normal"/>
    <w:basedOn w:val="Normal"/>
    <w:uiPriority w:val="99"/>
    <w:qFormat/>
    <w:rsid w:val="00371900"/>
    <w:rPr>
      <w:rFonts w:ascii="Times" w:eastAsia="Times New Roman" w:hAnsi="Times"/>
      <w:szCs w:val="26"/>
    </w:rPr>
  </w:style>
  <w:style w:type="paragraph" w:customStyle="1" w:styleId="Body">
    <w:name w:val="Body"/>
    <w:basedOn w:val="Normal"/>
    <w:uiPriority w:val="99"/>
    <w:qFormat/>
    <w:rsid w:val="00371900"/>
    <w:pPr>
      <w:outlineLvl w:val="3"/>
    </w:pPr>
    <w:rPr>
      <w:rFonts w:eastAsia="Times New Roman"/>
      <w:szCs w:val="20"/>
    </w:rPr>
  </w:style>
  <w:style w:type="paragraph" w:customStyle="1" w:styleId="3text">
    <w:name w:val="3text"/>
    <w:basedOn w:val="Normal"/>
    <w:uiPriority w:val="99"/>
    <w:qFormat/>
    <w:rsid w:val="00371900"/>
    <w:pPr>
      <w:spacing w:before="100" w:beforeAutospacing="1" w:after="100" w:afterAutospacing="1"/>
    </w:pPr>
    <w:rPr>
      <w:rFonts w:eastAsia="Times New Roman"/>
      <w:sz w:val="24"/>
    </w:rPr>
  </w:style>
  <w:style w:type="paragraph" w:customStyle="1" w:styleId="TimesNewRoman12">
    <w:name w:val="TimesNewRoman12"/>
    <w:uiPriority w:val="99"/>
    <w:qFormat/>
    <w:rsid w:val="00371900"/>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371900"/>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371900"/>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371900"/>
    <w:rPr>
      <w:rFonts w:eastAsia="Times New Roman"/>
      <w:color w:val="000000"/>
      <w:sz w:val="18"/>
    </w:rPr>
  </w:style>
  <w:style w:type="paragraph" w:customStyle="1" w:styleId="text1">
    <w:name w:val="text1"/>
    <w:basedOn w:val="Normal"/>
    <w:autoRedefine/>
    <w:uiPriority w:val="99"/>
    <w:qFormat/>
    <w:rsid w:val="00371900"/>
    <w:rPr>
      <w:rFonts w:eastAsia="Times New Roman"/>
      <w:szCs w:val="20"/>
    </w:rPr>
  </w:style>
  <w:style w:type="paragraph" w:customStyle="1" w:styleId="RepeatBlockHeading">
    <w:name w:val="Repeat Block Heading"/>
    <w:basedOn w:val="Normal"/>
    <w:autoRedefine/>
    <w:uiPriority w:val="99"/>
    <w:qFormat/>
    <w:rsid w:val="00371900"/>
    <w:pPr>
      <w:jc w:val="center"/>
    </w:pPr>
    <w:rPr>
      <w:rFonts w:eastAsia="Times New Roman"/>
      <w:b/>
      <w:smallCaps/>
      <w:color w:val="000000"/>
      <w:sz w:val="24"/>
      <w:u w:val="thick"/>
    </w:rPr>
  </w:style>
  <w:style w:type="paragraph" w:customStyle="1" w:styleId="story-headline">
    <w:name w:val="story-headline"/>
    <w:basedOn w:val="Normal"/>
    <w:uiPriority w:val="99"/>
    <w:qFormat/>
    <w:rsid w:val="00371900"/>
    <w:pPr>
      <w:spacing w:before="72" w:after="72"/>
    </w:pPr>
    <w:rPr>
      <w:rFonts w:eastAsia="Times New Roman"/>
      <w:b/>
      <w:bCs/>
      <w:sz w:val="26"/>
      <w:szCs w:val="26"/>
    </w:rPr>
  </w:style>
  <w:style w:type="paragraph" w:customStyle="1" w:styleId="story-body">
    <w:name w:val="story-body"/>
    <w:basedOn w:val="Normal"/>
    <w:uiPriority w:val="99"/>
    <w:qFormat/>
    <w:rsid w:val="00371900"/>
    <w:pPr>
      <w:spacing w:before="100" w:beforeAutospacing="1" w:after="100" w:afterAutospacing="1"/>
    </w:pPr>
    <w:rPr>
      <w:rFonts w:eastAsia="Times New Roman"/>
    </w:rPr>
  </w:style>
  <w:style w:type="paragraph" w:customStyle="1" w:styleId="story-dateline">
    <w:name w:val="story-dateline"/>
    <w:basedOn w:val="Normal"/>
    <w:uiPriority w:val="99"/>
    <w:qFormat/>
    <w:rsid w:val="00371900"/>
    <w:rPr>
      <w:rFonts w:eastAsia="Times New Roman"/>
      <w:b/>
      <w:bCs/>
    </w:rPr>
  </w:style>
  <w:style w:type="paragraph" w:customStyle="1" w:styleId="TextofCards">
    <w:name w:val="Text of Cards"/>
    <w:basedOn w:val="Normal"/>
    <w:uiPriority w:val="99"/>
    <w:qFormat/>
    <w:rsid w:val="00371900"/>
    <w:rPr>
      <w:rFonts w:eastAsia="Times New Roman"/>
      <w:color w:val="000000"/>
      <w:spacing w:val="6"/>
      <w:szCs w:val="23"/>
    </w:rPr>
  </w:style>
  <w:style w:type="paragraph" w:customStyle="1" w:styleId="Corpotesto">
    <w:name w:val="Corpo testo"/>
    <w:basedOn w:val="Normal"/>
    <w:uiPriority w:val="99"/>
    <w:qFormat/>
    <w:rsid w:val="00371900"/>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371900"/>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371900"/>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371900"/>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371900"/>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371900"/>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371900"/>
    <w:rPr>
      <w:rFonts w:ascii="Arial" w:hAnsi="Arial"/>
      <w:b w:val="0"/>
      <w:caps w:val="0"/>
      <w:sz w:val="20"/>
    </w:rPr>
  </w:style>
  <w:style w:type="paragraph" w:customStyle="1" w:styleId="ProjectTitleLine">
    <w:name w:val="Project Title Line"/>
    <w:basedOn w:val="Normal"/>
    <w:next w:val="Normal"/>
    <w:autoRedefine/>
    <w:uiPriority w:val="99"/>
    <w:qFormat/>
    <w:rsid w:val="00371900"/>
    <w:pPr>
      <w:jc w:val="center"/>
    </w:pPr>
    <w:rPr>
      <w:rFonts w:eastAsia="Times New Roman"/>
      <w:caps/>
      <w:szCs w:val="20"/>
    </w:rPr>
  </w:style>
  <w:style w:type="paragraph" w:customStyle="1" w:styleId="LanguageStrike">
    <w:name w:val="Language Strike"/>
    <w:basedOn w:val="Normal"/>
    <w:next w:val="Normal"/>
    <w:uiPriority w:val="99"/>
    <w:qFormat/>
    <w:rsid w:val="00371900"/>
    <w:rPr>
      <w:rFonts w:ascii="Arial Narrow" w:eastAsia="Times New Roman" w:hAnsi="Arial Narrow"/>
      <w:strike/>
    </w:rPr>
  </w:style>
  <w:style w:type="paragraph" w:customStyle="1" w:styleId="NormalVerdana">
    <w:name w:val="Normal + Verdana"/>
    <w:aliases w:val="10 pt,White,Normal + Arial"/>
    <w:basedOn w:val="Normal"/>
    <w:uiPriority w:val="99"/>
    <w:qFormat/>
    <w:rsid w:val="00371900"/>
    <w:rPr>
      <w:rFonts w:eastAsia="Times New Roman"/>
      <w:szCs w:val="20"/>
      <w:u w:val="single"/>
    </w:rPr>
  </w:style>
  <w:style w:type="paragraph" w:customStyle="1" w:styleId="Normal10pt">
    <w:name w:val="Normal + 10 pt"/>
    <w:basedOn w:val="Normal"/>
    <w:uiPriority w:val="99"/>
    <w:qFormat/>
    <w:rsid w:val="00371900"/>
    <w:rPr>
      <w:rFonts w:eastAsia="Times New Roman"/>
      <w:szCs w:val="20"/>
    </w:rPr>
  </w:style>
  <w:style w:type="paragraph" w:customStyle="1" w:styleId="cardChar1Char">
    <w:name w:val="card Char1 Char"/>
    <w:basedOn w:val="Normal"/>
    <w:uiPriority w:val="99"/>
    <w:qFormat/>
    <w:rsid w:val="00371900"/>
    <w:pPr>
      <w:ind w:left="288" w:right="288"/>
    </w:pPr>
    <w:rPr>
      <w:rFonts w:eastAsia="Times New Roman"/>
      <w:szCs w:val="20"/>
    </w:rPr>
  </w:style>
  <w:style w:type="paragraph" w:customStyle="1" w:styleId="CM12">
    <w:name w:val="CM12"/>
    <w:basedOn w:val="Default"/>
    <w:next w:val="Default"/>
    <w:uiPriority w:val="99"/>
    <w:qFormat/>
    <w:rsid w:val="0037190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371900"/>
    <w:pPr>
      <w:widowControl w:val="0"/>
      <w:spacing w:after="480"/>
    </w:pPr>
    <w:rPr>
      <w:rFonts w:ascii="Granjon LT Std" w:hAnsi="Granjon LT Std"/>
      <w:color w:val="auto"/>
    </w:rPr>
  </w:style>
  <w:style w:type="paragraph" w:customStyle="1" w:styleId="CM10">
    <w:name w:val="CM10"/>
    <w:basedOn w:val="Default"/>
    <w:next w:val="Default"/>
    <w:uiPriority w:val="99"/>
    <w:qFormat/>
    <w:rsid w:val="00371900"/>
    <w:pPr>
      <w:widowControl w:val="0"/>
      <w:spacing w:line="320" w:lineRule="atLeast"/>
    </w:pPr>
    <w:rPr>
      <w:rFonts w:ascii="Granjon LT Std" w:hAnsi="Granjon LT Std"/>
      <w:color w:val="auto"/>
    </w:rPr>
  </w:style>
  <w:style w:type="paragraph" w:customStyle="1" w:styleId="bold">
    <w:name w:val="bold"/>
    <w:basedOn w:val="Normal"/>
    <w:uiPriority w:val="99"/>
    <w:qFormat/>
    <w:rsid w:val="00371900"/>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371900"/>
    <w:rPr>
      <w:rFonts w:ascii="Arial Narrow" w:eastAsia="Times New Roman" w:hAnsi="Arial Narrow"/>
      <w:strike/>
      <w:szCs w:val="20"/>
    </w:rPr>
  </w:style>
  <w:style w:type="paragraph" w:customStyle="1" w:styleId="textbodyblack">
    <w:name w:val="textbodyblack"/>
    <w:basedOn w:val="Normal"/>
    <w:uiPriority w:val="99"/>
    <w:qFormat/>
    <w:rsid w:val="00371900"/>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37190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3719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3719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371900"/>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371900"/>
    <w:rPr>
      <w:rFonts w:ascii="Georgia" w:eastAsia="Times New Roman" w:hAnsi="Georgia"/>
      <w:b/>
      <w:bCs/>
      <w:szCs w:val="16"/>
      <w:u w:val="single"/>
    </w:rPr>
  </w:style>
  <w:style w:type="paragraph" w:customStyle="1" w:styleId="CiteCorrected">
    <w:name w:val="Cite Corrected"/>
    <w:basedOn w:val="Normal"/>
    <w:link w:val="CiteCorrectedChar"/>
    <w:qFormat/>
    <w:rsid w:val="00371900"/>
    <w:rPr>
      <w:rFonts w:ascii="Georgia" w:eastAsia="Times New Roman" w:hAnsi="Georgia"/>
      <w:b/>
      <w:bCs/>
      <w:szCs w:val="16"/>
      <w:u w:val="single"/>
    </w:rPr>
  </w:style>
  <w:style w:type="paragraph" w:customStyle="1" w:styleId="CardText2">
    <w:name w:val="Card Text 2"/>
    <w:basedOn w:val="CardText10"/>
    <w:link w:val="CardText2Char"/>
    <w:qFormat/>
    <w:rsid w:val="0037190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371900"/>
    <w:pPr>
      <w:ind w:left="288"/>
    </w:pPr>
    <w:rPr>
      <w:rFonts w:eastAsia="SimSun"/>
      <w:szCs w:val="20"/>
      <w:lang w:eastAsia="zh-CN"/>
    </w:rPr>
  </w:style>
  <w:style w:type="paragraph" w:customStyle="1" w:styleId="story-body-text">
    <w:name w:val="story-body-text"/>
    <w:basedOn w:val="Normal"/>
    <w:uiPriority w:val="99"/>
    <w:qFormat/>
    <w:rsid w:val="00371900"/>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371900"/>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371900"/>
    <w:rPr>
      <w:u w:val="single"/>
    </w:rPr>
  </w:style>
  <w:style w:type="paragraph" w:customStyle="1" w:styleId="StyleCardText11ptUnderline">
    <w:name w:val="Style Card Text + 11 pt Underline"/>
    <w:link w:val="StyleCardText11ptUnderlineChar"/>
    <w:qFormat/>
    <w:rsid w:val="00371900"/>
    <w:pPr>
      <w:spacing w:line="254" w:lineRule="auto"/>
    </w:pPr>
    <w:rPr>
      <w:u w:val="single"/>
    </w:rPr>
  </w:style>
  <w:style w:type="character" w:customStyle="1" w:styleId="StyleMinimizedText11ptChar">
    <w:name w:val="Style Minimized Text + 11 pt Char"/>
    <w:basedOn w:val="DefaultParagraphFont"/>
    <w:link w:val="StyleMinimizedText11pt"/>
    <w:locked/>
    <w:rsid w:val="00371900"/>
    <w:rPr>
      <w:rFonts w:ascii="Georgia" w:hAnsi="Georgia"/>
      <w:sz w:val="16"/>
    </w:rPr>
  </w:style>
  <w:style w:type="paragraph" w:customStyle="1" w:styleId="StyleMinimizedText11pt">
    <w:name w:val="Style Minimized Text + 11 pt"/>
    <w:basedOn w:val="Normal"/>
    <w:link w:val="StyleMinimizedText11ptChar"/>
    <w:qFormat/>
    <w:rsid w:val="00371900"/>
    <w:rPr>
      <w:rFonts w:ascii="Georgia" w:hAnsi="Georgia"/>
      <w:sz w:val="16"/>
    </w:rPr>
  </w:style>
  <w:style w:type="character" w:customStyle="1" w:styleId="StyleMinimizedText11pt1Char">
    <w:name w:val="Style Minimized Text + 11 pt1 Char"/>
    <w:basedOn w:val="DefaultParagraphFont"/>
    <w:link w:val="StyleMinimizedText11pt1"/>
    <w:locked/>
    <w:rsid w:val="00371900"/>
    <w:rPr>
      <w:rFonts w:ascii="Georgia" w:hAnsi="Georgia"/>
      <w:sz w:val="16"/>
    </w:rPr>
  </w:style>
  <w:style w:type="paragraph" w:customStyle="1" w:styleId="StyleMinimizedText11pt1">
    <w:name w:val="Style Minimized Text + 11 pt1"/>
    <w:basedOn w:val="Normal"/>
    <w:link w:val="StyleMinimizedText11pt1Char"/>
    <w:qFormat/>
    <w:rsid w:val="00371900"/>
    <w:rPr>
      <w:rFonts w:ascii="Georgia" w:hAnsi="Georgia"/>
      <w:sz w:val="16"/>
    </w:rPr>
  </w:style>
  <w:style w:type="character" w:customStyle="1" w:styleId="Debate-CardSmalltextF2Char">
    <w:name w:val="Debate- Card Small text F2 Char"/>
    <w:link w:val="Debate-CardSmalltextF2"/>
    <w:locked/>
    <w:rsid w:val="00371900"/>
    <w:rPr>
      <w:rFonts w:ascii="Arial Narrow" w:hAnsi="Arial Narrow"/>
      <w:sz w:val="16"/>
    </w:rPr>
  </w:style>
  <w:style w:type="paragraph" w:customStyle="1" w:styleId="Debate-CardSmalltextF2">
    <w:name w:val="Debate- Card Small text F2"/>
    <w:basedOn w:val="Normal"/>
    <w:next w:val="Normal"/>
    <w:link w:val="Debate-CardSmalltextF2Char"/>
    <w:qFormat/>
    <w:rsid w:val="00371900"/>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371900"/>
    <w:rPr>
      <w:rFonts w:ascii="Arial Narrow" w:hAnsi="Arial Narrow"/>
      <w:b/>
      <w:sz w:val="18"/>
      <w:u w:val="single"/>
    </w:rPr>
  </w:style>
  <w:style w:type="paragraph" w:customStyle="1" w:styleId="Debate-EmphasizedText-F5">
    <w:name w:val="Debate- Emphasized Text- F5"/>
    <w:basedOn w:val="Normal"/>
    <w:link w:val="Debate-EmphasizedText-F5Char"/>
    <w:qFormat/>
    <w:rsid w:val="00371900"/>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37190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71900"/>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37190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371900"/>
    <w:rPr>
      <w:rFonts w:ascii="Times New Roman" w:eastAsia="Times New Roman" w:hAnsi="Times New Roman" w:cs="Calibri"/>
      <w:sz w:val="16"/>
    </w:rPr>
  </w:style>
  <w:style w:type="character" w:customStyle="1" w:styleId="CardStyleChar">
    <w:name w:val="Card Style Char"/>
    <w:link w:val="CardStyle"/>
    <w:locked/>
    <w:rsid w:val="00371900"/>
    <w:rPr>
      <w:rFonts w:ascii="Calibri" w:eastAsia="Times New Roman" w:hAnsi="Calibri"/>
    </w:rPr>
  </w:style>
  <w:style w:type="paragraph" w:customStyle="1" w:styleId="emactive">
    <w:name w:val="emactive"/>
    <w:basedOn w:val="Normal"/>
    <w:uiPriority w:val="99"/>
    <w:qFormat/>
    <w:rsid w:val="00371900"/>
    <w:pPr>
      <w:spacing w:before="100" w:beforeAutospacing="1" w:after="100" w:afterAutospacing="1"/>
    </w:pPr>
    <w:rPr>
      <w:rFonts w:eastAsia="Times New Roman"/>
      <w:sz w:val="24"/>
    </w:rPr>
  </w:style>
  <w:style w:type="paragraph" w:customStyle="1" w:styleId="emready">
    <w:name w:val="emready"/>
    <w:basedOn w:val="Normal"/>
    <w:uiPriority w:val="99"/>
    <w:qFormat/>
    <w:rsid w:val="00371900"/>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37190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371900"/>
    <w:rPr>
      <w:rFonts w:ascii="Georgia" w:eastAsia="Times New Roman" w:hAnsi="Georgia" w:cs="Times New Roman"/>
      <w:b/>
      <w:u w:val="single"/>
    </w:rPr>
  </w:style>
  <w:style w:type="character" w:customStyle="1" w:styleId="CardHighlightChar">
    <w:name w:val="Card Highlight Char"/>
    <w:link w:val="CardHighlight"/>
    <w:locked/>
    <w:rsid w:val="0037190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371900"/>
    <w:pPr>
      <w:shd w:val="clear" w:color="auto" w:fill="66FFFF"/>
    </w:pPr>
    <w:rPr>
      <w:rFonts w:eastAsia="Calibri" w:cs="Calibri"/>
      <w:u w:val="single"/>
    </w:rPr>
  </w:style>
  <w:style w:type="character" w:customStyle="1" w:styleId="BlockHeaderHiddenChar">
    <w:name w:val="Block Header Hidden Char"/>
    <w:link w:val="BlockHeaderHidden"/>
    <w:locked/>
    <w:rsid w:val="0037190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371900"/>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371900"/>
    <w:pPr>
      <w:spacing w:before="100" w:beforeAutospacing="1" w:after="100" w:afterAutospacing="1"/>
    </w:pPr>
    <w:rPr>
      <w:rFonts w:eastAsia="Times New Roman"/>
      <w:sz w:val="24"/>
    </w:rPr>
  </w:style>
  <w:style w:type="paragraph" w:customStyle="1" w:styleId="norma">
    <w:name w:val="norma"/>
    <w:basedOn w:val="Heading3"/>
    <w:uiPriority w:val="99"/>
    <w:qFormat/>
    <w:rsid w:val="00371900"/>
    <w:rPr>
      <w:rFonts w:eastAsia="MS Gothic" w:cs="Arial"/>
      <w:sz w:val="24"/>
    </w:rPr>
  </w:style>
  <w:style w:type="paragraph" w:customStyle="1" w:styleId="nromal">
    <w:name w:val="nromal"/>
    <w:basedOn w:val="Normal"/>
    <w:uiPriority w:val="99"/>
    <w:qFormat/>
    <w:rsid w:val="00371900"/>
    <w:pPr>
      <w:keepNext/>
      <w:keepLines/>
      <w:spacing w:before="200"/>
      <w:outlineLvl w:val="3"/>
    </w:pPr>
    <w:rPr>
      <w:rFonts w:eastAsia="Times New Roman" w:cs="Cambria"/>
      <w:b/>
      <w:iCs/>
    </w:rPr>
  </w:style>
  <w:style w:type="paragraph" w:customStyle="1" w:styleId="natural">
    <w:name w:val="natural"/>
    <w:basedOn w:val="Normal"/>
    <w:uiPriority w:val="99"/>
    <w:qFormat/>
    <w:rsid w:val="00371900"/>
    <w:pPr>
      <w:keepNext/>
      <w:keepLines/>
      <w:spacing w:before="200"/>
      <w:outlineLvl w:val="3"/>
    </w:pPr>
    <w:rPr>
      <w:rFonts w:eastAsia="Times New Roman"/>
      <w:b/>
      <w:iCs/>
    </w:rPr>
  </w:style>
  <w:style w:type="paragraph" w:customStyle="1" w:styleId="nroaml">
    <w:name w:val="nroaml"/>
    <w:basedOn w:val="Normal"/>
    <w:uiPriority w:val="99"/>
    <w:qFormat/>
    <w:rsid w:val="00371900"/>
    <w:pPr>
      <w:keepNext/>
      <w:keepLines/>
      <w:spacing w:before="200"/>
      <w:outlineLvl w:val="3"/>
    </w:pPr>
    <w:rPr>
      <w:rFonts w:eastAsia="Times New Roman"/>
      <w:b/>
      <w:iCs/>
    </w:rPr>
  </w:style>
  <w:style w:type="paragraph" w:customStyle="1" w:styleId="noraml">
    <w:name w:val="noraml"/>
    <w:basedOn w:val="Normal"/>
    <w:uiPriority w:val="99"/>
    <w:qFormat/>
    <w:rsid w:val="00371900"/>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371900"/>
    <w:rPr>
      <w:rFonts w:ascii="Georgia" w:eastAsia="Calibri" w:hAnsi="Georgia"/>
      <w:sz w:val="16"/>
      <w:szCs w:val="16"/>
    </w:rPr>
  </w:style>
  <w:style w:type="paragraph" w:customStyle="1" w:styleId="SmallSizeParagraph">
    <w:name w:val="Small Size Paragraph"/>
    <w:basedOn w:val="Normal"/>
    <w:link w:val="SmallSizeParagraphChar"/>
    <w:qFormat/>
    <w:rsid w:val="00371900"/>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37190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371900"/>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37190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371900"/>
    <w:rPr>
      <w:rFonts w:ascii="Times New Roman" w:eastAsia="Times New Roman" w:hAnsi="Times New Roman" w:cs="Times New Roman"/>
      <w:strike/>
      <w:sz w:val="20"/>
    </w:rPr>
  </w:style>
  <w:style w:type="character" w:customStyle="1" w:styleId="CardT1Char">
    <w:name w:val="CardT1 Char"/>
    <w:link w:val="CardT1"/>
    <w:locked/>
    <w:rsid w:val="00371900"/>
    <w:rPr>
      <w:rFonts w:ascii="Arial" w:eastAsia="Calibri" w:hAnsi="Arial" w:cs="Arial"/>
      <w:kern w:val="2"/>
      <w:sz w:val="14"/>
      <w:szCs w:val="14"/>
      <w:lang w:eastAsia="zh-TW"/>
    </w:rPr>
  </w:style>
  <w:style w:type="paragraph" w:customStyle="1" w:styleId="CardT1">
    <w:name w:val="CardT1"/>
    <w:basedOn w:val="Normal"/>
    <w:link w:val="CardT1Char"/>
    <w:qFormat/>
    <w:rsid w:val="0037190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37190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371900"/>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371900"/>
    <w:pPr>
      <w:spacing w:before="100" w:beforeAutospacing="1" w:after="100" w:afterAutospacing="1"/>
    </w:pPr>
    <w:rPr>
      <w:rFonts w:eastAsia="Times New Roman"/>
      <w:sz w:val="24"/>
    </w:rPr>
  </w:style>
  <w:style w:type="paragraph" w:customStyle="1" w:styleId="CiteReal">
    <w:name w:val="Cite Real"/>
    <w:basedOn w:val="Normal"/>
    <w:next w:val="Normal"/>
    <w:qFormat/>
    <w:rsid w:val="00371900"/>
    <w:rPr>
      <w:rFonts w:eastAsia="MS Mincho"/>
      <w:b/>
      <w:sz w:val="24"/>
      <w:u w:val="single"/>
    </w:rPr>
  </w:style>
  <w:style w:type="paragraph" w:customStyle="1" w:styleId="2909F619802848F09E01365C32F34654">
    <w:name w:val="2909F619802848F09E01365C32F34654"/>
    <w:uiPriority w:val="99"/>
    <w:qFormat/>
    <w:rsid w:val="00371900"/>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371900"/>
    <w:rPr>
      <w:rFonts w:ascii="Georgia" w:eastAsia="Calibri" w:hAnsi="Georgia"/>
      <w:u w:val="single"/>
      <w:lang w:val="x-none" w:eastAsia="zh-CN"/>
    </w:rPr>
  </w:style>
  <w:style w:type="paragraph" w:customStyle="1" w:styleId="UnderlineS">
    <w:name w:val="Underline S"/>
    <w:basedOn w:val="Normal"/>
    <w:link w:val="UnderlineSChar"/>
    <w:qFormat/>
    <w:rsid w:val="00371900"/>
    <w:pPr>
      <w:spacing w:after="200"/>
    </w:pPr>
    <w:rPr>
      <w:rFonts w:ascii="Georgia" w:eastAsia="Calibri" w:hAnsi="Georgia"/>
      <w:u w:val="single"/>
      <w:lang w:val="x-none" w:eastAsia="zh-CN"/>
    </w:rPr>
  </w:style>
  <w:style w:type="character" w:customStyle="1" w:styleId="UnunderlinedChar">
    <w:name w:val="Ununderlined Char"/>
    <w:link w:val="Ununderlined"/>
    <w:locked/>
    <w:rsid w:val="00371900"/>
    <w:rPr>
      <w:rFonts w:ascii="Georgia" w:eastAsia="SimSun" w:hAnsi="Georgia"/>
      <w:sz w:val="12"/>
    </w:rPr>
  </w:style>
  <w:style w:type="paragraph" w:customStyle="1" w:styleId="Ununderlined">
    <w:name w:val="Ununderlined"/>
    <w:basedOn w:val="Normal"/>
    <w:link w:val="UnunderlinedChar"/>
    <w:qFormat/>
    <w:rsid w:val="00371900"/>
    <w:rPr>
      <w:rFonts w:ascii="Georgia" w:eastAsia="SimSun" w:hAnsi="Georgia"/>
      <w:sz w:val="12"/>
    </w:rPr>
  </w:style>
  <w:style w:type="character" w:customStyle="1" w:styleId="HighlightingChar">
    <w:name w:val="Highlighting Char"/>
    <w:link w:val="Highlighting"/>
    <w:locked/>
    <w:rsid w:val="00371900"/>
    <w:rPr>
      <w:rFonts w:ascii="Georgia" w:eastAsia="SimSun" w:hAnsi="Georgia"/>
      <w:u w:val="thick"/>
    </w:rPr>
  </w:style>
  <w:style w:type="paragraph" w:customStyle="1" w:styleId="Highlighting">
    <w:name w:val="Highlighting"/>
    <w:basedOn w:val="Normal"/>
    <w:link w:val="HighlightingChar"/>
    <w:autoRedefine/>
    <w:qFormat/>
    <w:rsid w:val="00371900"/>
    <w:rPr>
      <w:rFonts w:ascii="Georgia" w:eastAsia="SimSun" w:hAnsi="Georgia"/>
      <w:u w:val="thick"/>
    </w:rPr>
  </w:style>
  <w:style w:type="character" w:customStyle="1" w:styleId="CITEChar0">
    <w:name w:val="CITE Char"/>
    <w:link w:val="CITE"/>
    <w:locked/>
    <w:rsid w:val="00371900"/>
    <w:rPr>
      <w:rFonts w:ascii="Arial" w:eastAsia="Times New Roman" w:hAnsi="Arial" w:cs="Arial"/>
      <w:iCs/>
      <w:smallCaps/>
      <w:sz w:val="20"/>
      <w:szCs w:val="20"/>
      <w:u w:val="double"/>
    </w:rPr>
  </w:style>
  <w:style w:type="paragraph" w:customStyle="1" w:styleId="CITE">
    <w:name w:val="CITE"/>
    <w:basedOn w:val="Heading2"/>
    <w:link w:val="CITEChar0"/>
    <w:autoRedefine/>
    <w:qFormat/>
    <w:rsid w:val="00371900"/>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371900"/>
    <w:pPr>
      <w:spacing w:before="100" w:beforeAutospacing="1" w:after="100" w:afterAutospacing="1"/>
    </w:pPr>
    <w:rPr>
      <w:rFonts w:eastAsia="Times New Roman"/>
      <w:sz w:val="24"/>
      <w:lang w:eastAsia="zh-CN"/>
    </w:rPr>
  </w:style>
  <w:style w:type="paragraph" w:customStyle="1" w:styleId="Analytics">
    <w:name w:val="Analytics"/>
    <w:basedOn w:val="Normal"/>
    <w:rsid w:val="00371900"/>
    <w:rPr>
      <w:rFonts w:eastAsia="Calibri"/>
      <w:b/>
      <w:sz w:val="24"/>
    </w:rPr>
  </w:style>
  <w:style w:type="paragraph" w:customStyle="1" w:styleId="D345FF3D873148C5AE3FBF3267827368">
    <w:name w:val="D345FF3D873148C5AE3FBF3267827368"/>
    <w:uiPriority w:val="99"/>
    <w:qFormat/>
    <w:rsid w:val="00371900"/>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37190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371900"/>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37190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371900"/>
    <w:rPr>
      <w:b/>
      <w:sz w:val="28"/>
    </w:rPr>
  </w:style>
  <w:style w:type="character" w:customStyle="1" w:styleId="SourcenameChar">
    <w:name w:val="Source name Char"/>
    <w:link w:val="Sourcename"/>
    <w:locked/>
    <w:rsid w:val="0037190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371900"/>
    <w:rPr>
      <w:b/>
      <w:bCs/>
      <w:sz w:val="20"/>
    </w:rPr>
  </w:style>
  <w:style w:type="character" w:customStyle="1" w:styleId="underlinedcardChar">
    <w:name w:val="underlined card Char"/>
    <w:link w:val="underlinedcard0"/>
    <w:locked/>
    <w:rsid w:val="0037190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371900"/>
    <w:rPr>
      <w:sz w:val="22"/>
      <w:u w:val="single"/>
    </w:rPr>
  </w:style>
  <w:style w:type="paragraph" w:customStyle="1" w:styleId="FullText">
    <w:name w:val="Full Text"/>
    <w:basedOn w:val="Normal"/>
    <w:uiPriority w:val="99"/>
    <w:qFormat/>
    <w:rsid w:val="00371900"/>
    <w:rPr>
      <w:rFonts w:eastAsia="Times New Roman"/>
    </w:rPr>
  </w:style>
  <w:style w:type="character" w:customStyle="1" w:styleId="TextUnderlineChar">
    <w:name w:val="Text Underline Char"/>
    <w:link w:val="TextUnderline"/>
    <w:locked/>
    <w:rsid w:val="0037190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371900"/>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37190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371900"/>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37190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371900"/>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371900"/>
    <w:pPr>
      <w:spacing w:before="240"/>
      <w:outlineLvl w:val="2"/>
    </w:pPr>
    <w:rPr>
      <w:rFonts w:eastAsia="Times New Roman"/>
      <w:b/>
    </w:rPr>
  </w:style>
  <w:style w:type="character" w:customStyle="1" w:styleId="CiteCardChar">
    <w:name w:val="Cite_Card Char"/>
    <w:link w:val="CiteCard0"/>
    <w:locked/>
    <w:rsid w:val="00371900"/>
    <w:rPr>
      <w:rFonts w:ascii="Times New Roman" w:eastAsia="Times New Roman" w:hAnsi="Times New Roman" w:cs="Arial"/>
      <w:bCs/>
      <w:sz w:val="20"/>
      <w:szCs w:val="20"/>
    </w:rPr>
  </w:style>
  <w:style w:type="paragraph" w:customStyle="1" w:styleId="CiteCard0">
    <w:name w:val="Cite_Card"/>
    <w:link w:val="CiteCardChar"/>
    <w:qFormat/>
    <w:rsid w:val="00371900"/>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371900"/>
    <w:pPr>
      <w:widowControl w:val="0"/>
    </w:pPr>
    <w:rPr>
      <w:rFonts w:eastAsia="MS Mincho"/>
      <w:color w:val="auto"/>
    </w:rPr>
  </w:style>
  <w:style w:type="paragraph" w:customStyle="1" w:styleId="dropcap">
    <w:name w:val="dropcap"/>
    <w:basedOn w:val="Normal"/>
    <w:uiPriority w:val="99"/>
    <w:qFormat/>
    <w:rsid w:val="00371900"/>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371900"/>
    <w:rPr>
      <w:rFonts w:ascii="Georgia" w:eastAsia="Times New Roman" w:hAnsi="Georgia"/>
      <w:u w:val="single"/>
    </w:rPr>
  </w:style>
  <w:style w:type="paragraph" w:customStyle="1" w:styleId="StyleStyle49pt6">
    <w:name w:val="Style Style4 + 9 pt6"/>
    <w:basedOn w:val="Style4"/>
    <w:link w:val="StyleStyle49pt6Char"/>
    <w:qFormat/>
    <w:rsid w:val="00371900"/>
    <w:rPr>
      <w:rFonts w:ascii="Georgia" w:hAnsi="Georgia"/>
    </w:rPr>
  </w:style>
  <w:style w:type="character" w:customStyle="1" w:styleId="UnderlineCharCharCharCharChar">
    <w:name w:val="Underline Char Char Char Char Char"/>
    <w:link w:val="UnderlineCharCharCharChar"/>
    <w:locked/>
    <w:rsid w:val="0037190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371900"/>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37190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371900"/>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7190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371900"/>
    <w:rPr>
      <w:rFonts w:ascii="Georgia" w:hAnsi="Georgia" w:cs="Calibri"/>
      <w:b/>
      <w:bCs/>
      <w:u w:val="single"/>
    </w:rPr>
  </w:style>
  <w:style w:type="character" w:customStyle="1" w:styleId="DebatenoramlChar">
    <w:name w:val="Debatenoraml Char"/>
    <w:link w:val="Debatenoraml"/>
    <w:locked/>
    <w:rsid w:val="00371900"/>
    <w:rPr>
      <w:rFonts w:ascii="Times New Roman" w:hAnsi="Times New Roman" w:cs="Times New Roman"/>
    </w:rPr>
  </w:style>
  <w:style w:type="paragraph" w:customStyle="1" w:styleId="Debatenoraml">
    <w:name w:val="Debatenoraml"/>
    <w:basedOn w:val="NoSpacing"/>
    <w:link w:val="DebatenoramlChar"/>
    <w:qFormat/>
    <w:rsid w:val="00371900"/>
    <w:rPr>
      <w:rFonts w:eastAsiaTheme="minorHAnsi"/>
      <w:sz w:val="22"/>
      <w:szCs w:val="22"/>
    </w:rPr>
  </w:style>
  <w:style w:type="paragraph" w:customStyle="1" w:styleId="SynergyTag">
    <w:name w:val="SynergyTag"/>
    <w:basedOn w:val="Normal"/>
    <w:uiPriority w:val="99"/>
    <w:qFormat/>
    <w:rsid w:val="00371900"/>
    <w:rPr>
      <w:rFonts w:eastAsia="Calibri"/>
      <w:b/>
    </w:rPr>
  </w:style>
  <w:style w:type="character" w:customStyle="1" w:styleId="QualsChar">
    <w:name w:val="Quals Char"/>
    <w:link w:val="Quals"/>
    <w:locked/>
    <w:rsid w:val="00371900"/>
    <w:rPr>
      <w:rFonts w:ascii="Georgia" w:eastAsia="Calibri" w:hAnsi="Georgia"/>
      <w:sz w:val="18"/>
    </w:rPr>
  </w:style>
  <w:style w:type="paragraph" w:customStyle="1" w:styleId="Quals">
    <w:name w:val="Quals"/>
    <w:basedOn w:val="Normal"/>
    <w:link w:val="QualsChar"/>
    <w:qFormat/>
    <w:rsid w:val="00371900"/>
    <w:rPr>
      <w:rFonts w:ascii="Georgia" w:eastAsia="Calibri" w:hAnsi="Georgia"/>
      <w:sz w:val="18"/>
    </w:rPr>
  </w:style>
  <w:style w:type="paragraph" w:customStyle="1" w:styleId="times">
    <w:name w:val="times"/>
    <w:basedOn w:val="Normal"/>
    <w:qFormat/>
    <w:rsid w:val="00371900"/>
    <w:pPr>
      <w:spacing w:before="100" w:beforeAutospacing="1" w:after="100" w:afterAutospacing="1"/>
    </w:pPr>
    <w:rPr>
      <w:rFonts w:eastAsia="Times New Roman"/>
      <w:sz w:val="24"/>
    </w:rPr>
  </w:style>
  <w:style w:type="paragraph" w:customStyle="1" w:styleId="BodyA">
    <w:name w:val="Body A"/>
    <w:uiPriority w:val="99"/>
    <w:qFormat/>
    <w:rsid w:val="00371900"/>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371900"/>
    <w:rPr>
      <w:rFonts w:ascii="Georgia" w:eastAsia="Times New Roman" w:hAnsi="Georgia"/>
      <w:b/>
      <w:caps/>
      <w:szCs w:val="28"/>
      <w:u w:val="single"/>
    </w:rPr>
  </w:style>
  <w:style w:type="paragraph" w:customStyle="1" w:styleId="Starred">
    <w:name w:val="Starred"/>
    <w:basedOn w:val="Normal"/>
    <w:link w:val="StarredChar"/>
    <w:qFormat/>
    <w:rsid w:val="00371900"/>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371900"/>
    <w:rPr>
      <w:rFonts w:ascii="Georgia" w:eastAsia="Times New Roman" w:hAnsi="Georgia"/>
      <w:b/>
      <w:caps/>
      <w:szCs w:val="28"/>
      <w:u w:val="single"/>
    </w:rPr>
  </w:style>
  <w:style w:type="paragraph" w:customStyle="1" w:styleId="NotStarred">
    <w:name w:val="NotStarred"/>
    <w:basedOn w:val="Normal"/>
    <w:link w:val="NotStarredChar"/>
    <w:qFormat/>
    <w:rsid w:val="00371900"/>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37190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37190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371900"/>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371900"/>
    <w:rPr>
      <w:rFonts w:ascii="Georgia" w:eastAsia="Calibri" w:hAnsi="Georgia"/>
      <w:b/>
    </w:rPr>
  </w:style>
  <w:style w:type="paragraph" w:customStyle="1" w:styleId="H4Tag">
    <w:name w:val="H4 (Tag)"/>
    <w:basedOn w:val="Normal"/>
    <w:link w:val="H4TagChar1"/>
    <w:qFormat/>
    <w:rsid w:val="00371900"/>
    <w:rPr>
      <w:rFonts w:ascii="Georgia" w:eastAsia="Calibri" w:hAnsi="Georgia"/>
      <w:b/>
    </w:rPr>
  </w:style>
  <w:style w:type="paragraph" w:customStyle="1" w:styleId="CM25">
    <w:name w:val="CM25"/>
    <w:basedOn w:val="Default"/>
    <w:next w:val="Default"/>
    <w:qFormat/>
    <w:rsid w:val="0037190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371900"/>
    <w:rPr>
      <w:rFonts w:ascii="Georgia" w:hAnsi="Georgia"/>
      <w:b/>
    </w:rPr>
  </w:style>
  <w:style w:type="paragraph" w:customStyle="1" w:styleId="Debate-CardTagandCite-F6">
    <w:name w:val="Debate- Card Tag and Cite- F6"/>
    <w:basedOn w:val="Normal"/>
    <w:link w:val="Debate-CardTagandCite-F6Char"/>
    <w:qFormat/>
    <w:rsid w:val="00371900"/>
    <w:pPr>
      <w:contextualSpacing/>
    </w:pPr>
    <w:rPr>
      <w:rFonts w:ascii="Georgia" w:hAnsi="Georgia"/>
      <w:b/>
    </w:rPr>
  </w:style>
  <w:style w:type="character" w:customStyle="1" w:styleId="CardtextChar4">
    <w:name w:val="Card text Char"/>
    <w:link w:val="Cardtext3"/>
    <w:locked/>
    <w:rsid w:val="00371900"/>
    <w:rPr>
      <w:rFonts w:ascii="Arial Narrow" w:hAnsi="Arial Narrow"/>
      <w:u w:val="single"/>
    </w:rPr>
  </w:style>
  <w:style w:type="paragraph" w:customStyle="1" w:styleId="Cardtext3">
    <w:name w:val="Card text"/>
    <w:link w:val="CardtextChar4"/>
    <w:qFormat/>
    <w:rsid w:val="00371900"/>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371900"/>
    <w:rPr>
      <w:rFonts w:ascii="Georgia" w:eastAsia="Times New Roman" w:hAnsi="Georgia"/>
      <w:b/>
      <w:szCs w:val="28"/>
      <w:u w:val="single"/>
    </w:rPr>
  </w:style>
  <w:style w:type="paragraph" w:customStyle="1" w:styleId="NewHeading2">
    <w:name w:val="NewHeading2"/>
    <w:basedOn w:val="Normal"/>
    <w:link w:val="NewHeading2Char"/>
    <w:qFormat/>
    <w:rsid w:val="00371900"/>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371900"/>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371900"/>
    <w:rPr>
      <w:rFonts w:eastAsia="Calibri"/>
    </w:rPr>
  </w:style>
  <w:style w:type="paragraph" w:customStyle="1" w:styleId="TagLine">
    <w:name w:val="Tag Line"/>
    <w:basedOn w:val="Normal"/>
    <w:next w:val="FullText"/>
    <w:uiPriority w:val="99"/>
    <w:qFormat/>
    <w:rsid w:val="00371900"/>
    <w:rPr>
      <w:rFonts w:ascii="Arial Narrow" w:eastAsia="Times New Roman" w:hAnsi="Arial Narrow"/>
      <w:b/>
      <w:sz w:val="28"/>
    </w:rPr>
  </w:style>
  <w:style w:type="paragraph" w:customStyle="1" w:styleId="Card6pt">
    <w:name w:val="Card 6pt"/>
    <w:basedOn w:val="Normal"/>
    <w:uiPriority w:val="99"/>
    <w:qFormat/>
    <w:rsid w:val="00371900"/>
    <w:pPr>
      <w:ind w:left="288" w:right="288"/>
    </w:pPr>
    <w:rPr>
      <w:rFonts w:eastAsia="Calibri"/>
      <w:color w:val="000000"/>
      <w:sz w:val="12"/>
      <w:szCs w:val="20"/>
    </w:rPr>
  </w:style>
  <w:style w:type="character" w:customStyle="1" w:styleId="FullCiteChar">
    <w:name w:val="Full Cite Char"/>
    <w:link w:val="FullCite"/>
    <w:locked/>
    <w:rsid w:val="00371900"/>
    <w:rPr>
      <w:rFonts w:ascii="Garamond" w:eastAsia="Calibri" w:hAnsi="Garamond"/>
    </w:rPr>
  </w:style>
  <w:style w:type="paragraph" w:customStyle="1" w:styleId="FullCite">
    <w:name w:val="Full Cite"/>
    <w:basedOn w:val="Normal"/>
    <w:next w:val="Normal"/>
    <w:link w:val="FullCiteChar"/>
    <w:qFormat/>
    <w:rsid w:val="00371900"/>
    <w:rPr>
      <w:rFonts w:ascii="Garamond" w:eastAsia="Calibri" w:hAnsi="Garamond"/>
    </w:rPr>
  </w:style>
  <w:style w:type="character" w:customStyle="1" w:styleId="StyleCardStyleBlackUnderlineChar">
    <w:name w:val="Style Card Style + Black Underline Char"/>
    <w:link w:val="StyleCardStyleBlackUnderline"/>
    <w:locked/>
    <w:rsid w:val="0037190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371900"/>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371900"/>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371900"/>
    <w:rPr>
      <w:rFonts w:ascii="Century Gothic" w:eastAsia="Times New Roman" w:hAnsi="Century Gothic"/>
    </w:rPr>
  </w:style>
  <w:style w:type="character" w:customStyle="1" w:styleId="StylecardThickunderlineChar">
    <w:name w:val="Style card + Thick underline Char"/>
    <w:link w:val="StylecardThickunderline"/>
    <w:locked/>
    <w:rsid w:val="0037190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371900"/>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37190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371900"/>
    <w:pPr>
      <w:ind w:left="288" w:right="288"/>
    </w:pPr>
    <w:rPr>
      <w:rFonts w:ascii="Georgia" w:eastAsia="SimSun" w:hAnsi="Georgia"/>
      <w:b/>
      <w:bCs/>
      <w:u w:val="single"/>
      <w:lang w:eastAsia="zh-CN"/>
    </w:rPr>
  </w:style>
  <w:style w:type="paragraph" w:customStyle="1" w:styleId="CM27">
    <w:name w:val="CM27"/>
    <w:basedOn w:val="Default"/>
    <w:next w:val="Default"/>
    <w:qFormat/>
    <w:rsid w:val="00371900"/>
    <w:pPr>
      <w:spacing w:after="200" w:line="276" w:lineRule="auto"/>
    </w:pPr>
    <w:rPr>
      <w:rFonts w:eastAsia="Calibri"/>
      <w:color w:val="auto"/>
      <w:sz w:val="22"/>
    </w:rPr>
  </w:style>
  <w:style w:type="paragraph" w:customStyle="1" w:styleId="font-null">
    <w:name w:val="font-null"/>
    <w:basedOn w:val="Normal"/>
    <w:uiPriority w:val="99"/>
    <w:qFormat/>
    <w:rsid w:val="00371900"/>
    <w:pPr>
      <w:spacing w:before="100" w:beforeAutospacing="1" w:after="100" w:afterAutospacing="1"/>
    </w:pPr>
    <w:rPr>
      <w:rFonts w:eastAsia="Times New Roman"/>
      <w:sz w:val="24"/>
    </w:rPr>
  </w:style>
  <w:style w:type="paragraph" w:customStyle="1" w:styleId="rteindent1">
    <w:name w:val="rteindent1"/>
    <w:basedOn w:val="Normal"/>
    <w:uiPriority w:val="99"/>
    <w:qFormat/>
    <w:rsid w:val="00371900"/>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37190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371900"/>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371900"/>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371900"/>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371900"/>
    <w:pPr>
      <w:spacing w:before="100" w:beforeAutospacing="1" w:after="100" w:afterAutospacing="1"/>
    </w:pPr>
    <w:rPr>
      <w:rFonts w:eastAsia="Times New Roman"/>
      <w:sz w:val="24"/>
    </w:rPr>
  </w:style>
  <w:style w:type="paragraph" w:customStyle="1" w:styleId="class">
    <w:name w:val="class"/>
    <w:basedOn w:val="Normal"/>
    <w:uiPriority w:val="99"/>
    <w:qFormat/>
    <w:rsid w:val="00371900"/>
    <w:pPr>
      <w:spacing w:before="100" w:beforeAutospacing="1" w:after="100" w:afterAutospacing="1"/>
    </w:pPr>
    <w:rPr>
      <w:rFonts w:eastAsia="Times New Roman"/>
      <w:sz w:val="24"/>
    </w:rPr>
  </w:style>
  <w:style w:type="character" w:customStyle="1" w:styleId="blocktitleChar">
    <w:name w:val="block title Char"/>
    <w:link w:val="blocktitle0"/>
    <w:locked/>
    <w:rsid w:val="00371900"/>
    <w:rPr>
      <w:rFonts w:ascii="Calibri" w:eastAsia="Calibri" w:hAnsi="Calibri"/>
      <w:b/>
      <w:caps/>
      <w:sz w:val="28"/>
      <w:szCs w:val="28"/>
      <w:lang w:val="es-ES"/>
    </w:rPr>
  </w:style>
  <w:style w:type="paragraph" w:customStyle="1" w:styleId="Pa6">
    <w:name w:val="Pa6"/>
    <w:basedOn w:val="Normal"/>
    <w:next w:val="Normal"/>
    <w:uiPriority w:val="99"/>
    <w:qFormat/>
    <w:rsid w:val="00371900"/>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371900"/>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371900"/>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371900"/>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371900"/>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371900"/>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37190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71900"/>
    <w:rPr>
      <w:rFonts w:ascii="Georgia" w:eastAsia="SimSun" w:hAnsi="Georgia"/>
      <w:b/>
      <w:bCs/>
    </w:rPr>
  </w:style>
  <w:style w:type="paragraph" w:customStyle="1" w:styleId="summary">
    <w:name w:val="summary"/>
    <w:basedOn w:val="Normal"/>
    <w:uiPriority w:val="99"/>
    <w:qFormat/>
    <w:rsid w:val="00371900"/>
    <w:pPr>
      <w:spacing w:before="100" w:beforeAutospacing="1" w:after="100" w:afterAutospacing="1"/>
    </w:pPr>
    <w:rPr>
      <w:rFonts w:eastAsia="Times New Roman"/>
      <w:sz w:val="24"/>
    </w:rPr>
  </w:style>
  <w:style w:type="paragraph" w:customStyle="1" w:styleId="Caption2">
    <w:name w:val="Caption2"/>
    <w:basedOn w:val="Normal"/>
    <w:uiPriority w:val="99"/>
    <w:qFormat/>
    <w:rsid w:val="00371900"/>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37190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371900"/>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371900"/>
    <w:pPr>
      <w:jc w:val="center"/>
    </w:pPr>
    <w:rPr>
      <w:rFonts w:ascii="Book Antiqua" w:eastAsia="Times New Roman" w:hAnsi="Book Antiqua"/>
      <w:b/>
      <w:sz w:val="28"/>
    </w:rPr>
  </w:style>
  <w:style w:type="paragraph" w:customStyle="1" w:styleId="Little">
    <w:name w:val="Little"/>
    <w:basedOn w:val="Normal"/>
    <w:next w:val="Normal"/>
    <w:link w:val="LittleChar"/>
    <w:qFormat/>
    <w:rsid w:val="00371900"/>
    <w:pPr>
      <w:ind w:left="288"/>
    </w:pPr>
    <w:rPr>
      <w:rFonts w:ascii="Garamond" w:eastAsia="Times New Roman" w:hAnsi="Garamond"/>
    </w:rPr>
  </w:style>
  <w:style w:type="paragraph" w:customStyle="1" w:styleId="AAAcard">
    <w:name w:val="AAAcard"/>
    <w:basedOn w:val="Normal"/>
    <w:uiPriority w:val="99"/>
    <w:qFormat/>
    <w:rsid w:val="00371900"/>
    <w:pPr>
      <w:ind w:left="288" w:right="288"/>
    </w:pPr>
    <w:rPr>
      <w:rFonts w:eastAsia="Times New Roman"/>
    </w:rPr>
  </w:style>
  <w:style w:type="paragraph" w:customStyle="1" w:styleId="Caption3">
    <w:name w:val="Caption3"/>
    <w:basedOn w:val="Normal"/>
    <w:uiPriority w:val="99"/>
    <w:qFormat/>
    <w:rsid w:val="00371900"/>
    <w:pPr>
      <w:spacing w:before="100" w:beforeAutospacing="1" w:after="100" w:afterAutospacing="1"/>
    </w:pPr>
    <w:rPr>
      <w:rFonts w:eastAsia="Times New Roman"/>
      <w:sz w:val="24"/>
    </w:rPr>
  </w:style>
  <w:style w:type="paragraph" w:customStyle="1" w:styleId="body-12-5">
    <w:name w:val="body-12-5"/>
    <w:basedOn w:val="Normal"/>
    <w:uiPriority w:val="99"/>
    <w:qFormat/>
    <w:rsid w:val="00371900"/>
    <w:pPr>
      <w:spacing w:before="100" w:beforeAutospacing="1" w:after="100" w:afterAutospacing="1"/>
    </w:pPr>
    <w:rPr>
      <w:rFonts w:eastAsia="Times New Roman"/>
      <w:sz w:val="24"/>
    </w:rPr>
  </w:style>
  <w:style w:type="paragraph" w:customStyle="1" w:styleId="infuse">
    <w:name w:val="infuse"/>
    <w:basedOn w:val="Normal"/>
    <w:uiPriority w:val="99"/>
    <w:qFormat/>
    <w:rsid w:val="00371900"/>
    <w:pPr>
      <w:spacing w:before="100" w:beforeAutospacing="1" w:after="100" w:afterAutospacing="1"/>
    </w:pPr>
    <w:rPr>
      <w:rFonts w:eastAsia="Times New Roman"/>
      <w:sz w:val="24"/>
    </w:rPr>
  </w:style>
  <w:style w:type="paragraph" w:customStyle="1" w:styleId="fontreg">
    <w:name w:val="font_reg"/>
    <w:basedOn w:val="Normal"/>
    <w:uiPriority w:val="99"/>
    <w:qFormat/>
    <w:rsid w:val="00371900"/>
    <w:pPr>
      <w:spacing w:before="100" w:beforeAutospacing="1" w:after="100" w:afterAutospacing="1"/>
    </w:pPr>
    <w:rPr>
      <w:rFonts w:eastAsia="Times New Roman"/>
      <w:sz w:val="24"/>
    </w:rPr>
  </w:style>
  <w:style w:type="paragraph" w:customStyle="1" w:styleId="CITEF3">
    <w:name w:val="CITE F3"/>
    <w:uiPriority w:val="99"/>
    <w:qFormat/>
    <w:rsid w:val="00371900"/>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37190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7190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7190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371900"/>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371900"/>
    <w:pPr>
      <w:ind w:left="144"/>
    </w:pPr>
    <w:rPr>
      <w:rFonts w:ascii="Cambria" w:eastAsia="Calibri" w:hAnsi="Cambria"/>
      <w:sz w:val="24"/>
    </w:rPr>
  </w:style>
  <w:style w:type="paragraph" w:customStyle="1" w:styleId="FreeFormA">
    <w:name w:val="Free Form A"/>
    <w:autoRedefine/>
    <w:uiPriority w:val="99"/>
    <w:qFormat/>
    <w:rsid w:val="00371900"/>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371900"/>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371900"/>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371900"/>
    <w:rPr>
      <w:rFonts w:ascii="Times New Roman" w:eastAsia="Times New Roman" w:hAnsi="Times New Roman" w:cs="Times New Roman"/>
      <w:sz w:val="10"/>
    </w:rPr>
  </w:style>
  <w:style w:type="paragraph" w:customStyle="1" w:styleId="subheader">
    <w:name w:val="subheader"/>
    <w:basedOn w:val="Normal"/>
    <w:uiPriority w:val="99"/>
    <w:qFormat/>
    <w:rsid w:val="00371900"/>
    <w:pPr>
      <w:spacing w:before="100" w:beforeAutospacing="1" w:after="100" w:afterAutospacing="1"/>
    </w:pPr>
    <w:rPr>
      <w:rFonts w:eastAsia="Times New Roman"/>
      <w:sz w:val="24"/>
    </w:rPr>
  </w:style>
  <w:style w:type="paragraph" w:customStyle="1" w:styleId="firstletter">
    <w:name w:val="firstletter"/>
    <w:basedOn w:val="Normal"/>
    <w:uiPriority w:val="99"/>
    <w:qFormat/>
    <w:rsid w:val="00371900"/>
    <w:pPr>
      <w:spacing w:before="100" w:beforeAutospacing="1" w:after="100" w:afterAutospacing="1"/>
    </w:pPr>
    <w:rPr>
      <w:rFonts w:eastAsia="Times New Roman"/>
      <w:sz w:val="24"/>
    </w:rPr>
  </w:style>
  <w:style w:type="paragraph" w:customStyle="1" w:styleId="more">
    <w:name w:val="more"/>
    <w:basedOn w:val="Normal"/>
    <w:uiPriority w:val="99"/>
    <w:qFormat/>
    <w:rsid w:val="00371900"/>
    <w:pPr>
      <w:spacing w:before="100" w:beforeAutospacing="1" w:after="100" w:afterAutospacing="1"/>
    </w:pPr>
    <w:rPr>
      <w:rFonts w:eastAsia="Times New Roman"/>
      <w:sz w:val="24"/>
    </w:rPr>
  </w:style>
  <w:style w:type="paragraph" w:customStyle="1" w:styleId="story">
    <w:name w:val="story"/>
    <w:basedOn w:val="Normal"/>
    <w:uiPriority w:val="99"/>
    <w:qFormat/>
    <w:rsid w:val="00371900"/>
    <w:pPr>
      <w:spacing w:before="100" w:beforeAutospacing="1" w:after="100" w:afterAutospacing="1"/>
    </w:pPr>
    <w:rPr>
      <w:rFonts w:eastAsia="Times New Roman"/>
      <w:sz w:val="24"/>
    </w:rPr>
  </w:style>
  <w:style w:type="paragraph" w:customStyle="1" w:styleId="H1numbered">
    <w:name w:val="H1 numbered"/>
    <w:basedOn w:val="Normal"/>
    <w:uiPriority w:val="99"/>
    <w:qFormat/>
    <w:rsid w:val="00371900"/>
    <w:pPr>
      <w:pageBreakBefore/>
      <w:widowControl w:val="0"/>
      <w:numPr>
        <w:numId w:val="16"/>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371900"/>
    <w:pPr>
      <w:widowControl w:val="0"/>
      <w:numPr>
        <w:ilvl w:val="1"/>
        <w:numId w:val="16"/>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371900"/>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371900"/>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371900"/>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371900"/>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371900"/>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371900"/>
    <w:pPr>
      <w:widowControl w:val="0"/>
      <w:spacing w:after="63"/>
    </w:pPr>
    <w:rPr>
      <w:rFonts w:ascii="Arial" w:hAnsi="Arial"/>
      <w:color w:val="auto"/>
    </w:rPr>
  </w:style>
  <w:style w:type="paragraph" w:customStyle="1" w:styleId="CM35">
    <w:name w:val="CM35"/>
    <w:basedOn w:val="Default"/>
    <w:next w:val="Default"/>
    <w:uiPriority w:val="99"/>
    <w:qFormat/>
    <w:rsid w:val="0037190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37190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37190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371900"/>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37190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371900"/>
    <w:rPr>
      <w:rFonts w:ascii="Georgia" w:hAnsi="Georgia"/>
      <w:sz w:val="22"/>
      <w:szCs w:val="22"/>
      <w:lang w:val="x-none" w:eastAsia="x-none"/>
    </w:rPr>
  </w:style>
  <w:style w:type="character" w:customStyle="1" w:styleId="StyleCards11ptUnderlineChar">
    <w:name w:val="Style Cards + 11 pt Underline Char"/>
    <w:link w:val="StyleCards11ptUnderline"/>
    <w:locked/>
    <w:rsid w:val="0037190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371900"/>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37190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371900"/>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37190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71900"/>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37190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371900"/>
    <w:rPr>
      <w:rFonts w:ascii="Georgia" w:hAnsi="Georgia"/>
      <w:lang w:val="x-none" w:eastAsia="x-none"/>
    </w:rPr>
  </w:style>
  <w:style w:type="character" w:customStyle="1" w:styleId="NormalFontChar">
    <w:name w:val="Normal Font Char"/>
    <w:link w:val="NormalFont"/>
    <w:locked/>
    <w:rsid w:val="00371900"/>
    <w:rPr>
      <w:rFonts w:ascii="Times New Roman" w:eastAsia="Times New Roman" w:hAnsi="Times New Roman" w:cs="Times New Roman"/>
      <w:sz w:val="20"/>
      <w:szCs w:val="20"/>
    </w:rPr>
  </w:style>
  <w:style w:type="paragraph" w:customStyle="1" w:styleId="NormalFont">
    <w:name w:val="Normal Font"/>
    <w:link w:val="NormalFontChar"/>
    <w:qFormat/>
    <w:rsid w:val="00371900"/>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371900"/>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37190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371900"/>
    <w:rPr>
      <w:u w:val="single"/>
      <w:lang w:val="x-none" w:eastAsia="x-none"/>
    </w:rPr>
  </w:style>
  <w:style w:type="character" w:customStyle="1" w:styleId="StyleNormalFont11ptBoldUnderlineChar">
    <w:name w:val="Style Normal Font + 11 pt Bold Underline Char"/>
    <w:link w:val="StyleNormalFont11ptBoldUnderline"/>
    <w:locked/>
    <w:rsid w:val="0037190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71900"/>
    <w:rPr>
      <w:b/>
      <w:bCs/>
      <w:u w:val="single"/>
      <w:lang w:val="x-none" w:eastAsia="x-none"/>
    </w:rPr>
  </w:style>
  <w:style w:type="paragraph" w:customStyle="1" w:styleId="Smallfont0">
    <w:name w:val="Smallfont"/>
    <w:basedOn w:val="Normal"/>
    <w:uiPriority w:val="99"/>
    <w:qFormat/>
    <w:rsid w:val="00371900"/>
    <w:rPr>
      <w:rFonts w:eastAsia="Times New Roman"/>
      <w:sz w:val="15"/>
    </w:rPr>
  </w:style>
  <w:style w:type="paragraph" w:customStyle="1" w:styleId="formatvorlage2">
    <w:name w:val="formatvorlage2"/>
    <w:basedOn w:val="Normal"/>
    <w:uiPriority w:val="99"/>
    <w:qFormat/>
    <w:rsid w:val="00371900"/>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37190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371900"/>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37190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371900"/>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37190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371900"/>
    <w:pPr>
      <w:ind w:left="144"/>
    </w:pPr>
    <w:rPr>
      <w:rFonts w:ascii="Georgia" w:eastAsia="Times New Roman" w:hAnsi="Georgia"/>
      <w:lang w:val="x-none" w:eastAsia="x-none"/>
    </w:rPr>
  </w:style>
  <w:style w:type="paragraph" w:customStyle="1" w:styleId="deck">
    <w:name w:val="deck"/>
    <w:basedOn w:val="Normal"/>
    <w:uiPriority w:val="99"/>
    <w:qFormat/>
    <w:rsid w:val="00371900"/>
    <w:pPr>
      <w:spacing w:before="100" w:beforeAutospacing="1" w:after="100" w:afterAutospacing="1"/>
    </w:pPr>
    <w:rPr>
      <w:rFonts w:eastAsia="Times New Roman"/>
      <w:sz w:val="24"/>
    </w:rPr>
  </w:style>
  <w:style w:type="paragraph" w:customStyle="1" w:styleId="i1">
    <w:name w:val="i1"/>
    <w:basedOn w:val="Normal"/>
    <w:uiPriority w:val="99"/>
    <w:qFormat/>
    <w:rsid w:val="00371900"/>
    <w:pPr>
      <w:spacing w:before="100" w:beforeAutospacing="1" w:after="100" w:afterAutospacing="1"/>
    </w:pPr>
    <w:rPr>
      <w:rFonts w:eastAsia="Times New Roman"/>
      <w:sz w:val="24"/>
    </w:rPr>
  </w:style>
  <w:style w:type="paragraph" w:customStyle="1" w:styleId="question">
    <w:name w:val="question"/>
    <w:basedOn w:val="Normal"/>
    <w:uiPriority w:val="99"/>
    <w:qFormat/>
    <w:rsid w:val="00371900"/>
    <w:pPr>
      <w:spacing w:before="100" w:beforeAutospacing="1" w:after="100" w:afterAutospacing="1"/>
    </w:pPr>
    <w:rPr>
      <w:rFonts w:eastAsia="Times New Roman"/>
      <w:sz w:val="24"/>
    </w:rPr>
  </w:style>
  <w:style w:type="paragraph" w:customStyle="1" w:styleId="bodycopy">
    <w:name w:val="bodycopy"/>
    <w:basedOn w:val="Normal"/>
    <w:uiPriority w:val="99"/>
    <w:qFormat/>
    <w:rsid w:val="00371900"/>
    <w:pPr>
      <w:spacing w:before="100" w:beforeAutospacing="1" w:after="100" w:afterAutospacing="1"/>
    </w:pPr>
    <w:rPr>
      <w:rFonts w:eastAsia="Times New Roman"/>
      <w:sz w:val="24"/>
    </w:rPr>
  </w:style>
  <w:style w:type="paragraph" w:customStyle="1" w:styleId="Fifth">
    <w:name w:val="Fifth"/>
    <w:basedOn w:val="Normal"/>
    <w:link w:val="FifthChar"/>
    <w:qFormat/>
    <w:rsid w:val="00371900"/>
    <w:rPr>
      <w:rFonts w:eastAsia="Calibri"/>
    </w:rPr>
  </w:style>
  <w:style w:type="paragraph" w:customStyle="1" w:styleId="NoteLevel22">
    <w:name w:val="Note Level 22"/>
    <w:basedOn w:val="Normal"/>
    <w:next w:val="Normal"/>
    <w:uiPriority w:val="99"/>
    <w:qFormat/>
    <w:rsid w:val="00371900"/>
    <w:pPr>
      <w:keepNext/>
      <w:ind w:left="288" w:right="288"/>
    </w:pPr>
    <w:rPr>
      <w:rFonts w:eastAsia="MS Gothic"/>
      <w:szCs w:val="20"/>
    </w:rPr>
  </w:style>
  <w:style w:type="paragraph" w:customStyle="1" w:styleId="wp-caption-text">
    <w:name w:val="wp-caption-text"/>
    <w:basedOn w:val="Normal"/>
    <w:qFormat/>
    <w:rsid w:val="00371900"/>
    <w:pPr>
      <w:spacing w:before="100" w:beforeAutospacing="1" w:after="100" w:afterAutospacing="1"/>
    </w:pPr>
    <w:rPr>
      <w:rFonts w:eastAsia="Times New Roman"/>
      <w:sz w:val="24"/>
    </w:rPr>
  </w:style>
  <w:style w:type="paragraph" w:customStyle="1" w:styleId="svarticle">
    <w:name w:val="svarticle"/>
    <w:basedOn w:val="Normal"/>
    <w:uiPriority w:val="99"/>
    <w:qFormat/>
    <w:rsid w:val="00371900"/>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371900"/>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371900"/>
    <w:pPr>
      <w:spacing w:before="100" w:beforeAutospacing="1" w:after="100" w:afterAutospacing="1"/>
    </w:pPr>
  </w:style>
  <w:style w:type="paragraph" w:customStyle="1" w:styleId="description">
    <w:name w:val="description"/>
    <w:basedOn w:val="Normal"/>
    <w:uiPriority w:val="99"/>
    <w:qFormat/>
    <w:rsid w:val="00371900"/>
    <w:pPr>
      <w:spacing w:before="100" w:beforeAutospacing="1" w:after="100" w:afterAutospacing="1"/>
    </w:pPr>
  </w:style>
  <w:style w:type="paragraph" w:customStyle="1" w:styleId="graf">
    <w:name w:val="graf"/>
    <w:basedOn w:val="Normal"/>
    <w:uiPriority w:val="99"/>
    <w:qFormat/>
    <w:rsid w:val="00371900"/>
    <w:pPr>
      <w:spacing w:before="100" w:beforeAutospacing="1" w:after="100" w:afterAutospacing="1"/>
    </w:pPr>
  </w:style>
  <w:style w:type="paragraph" w:customStyle="1" w:styleId="column">
    <w:name w:val="column"/>
    <w:basedOn w:val="Normal"/>
    <w:uiPriority w:val="99"/>
    <w:qFormat/>
    <w:rsid w:val="00371900"/>
    <w:pPr>
      <w:spacing w:before="100" w:beforeAutospacing="1" w:after="100" w:afterAutospacing="1"/>
    </w:pPr>
  </w:style>
  <w:style w:type="paragraph" w:customStyle="1" w:styleId="recirc-container">
    <w:name w:val="recirc-container"/>
    <w:basedOn w:val="Normal"/>
    <w:uiPriority w:val="99"/>
    <w:qFormat/>
    <w:rsid w:val="00371900"/>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371900"/>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371900"/>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371900"/>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371900"/>
    <w:rPr>
      <w:rFonts w:ascii="Georgia" w:hAnsi="Georgia" w:hint="default"/>
      <w:i/>
      <w:iCs/>
      <w:color w:val="808080"/>
    </w:rPr>
  </w:style>
  <w:style w:type="character" w:customStyle="1" w:styleId="cardchar00">
    <w:name w:val="cardchar0"/>
    <w:basedOn w:val="DefaultParagraphFont"/>
    <w:rsid w:val="00371900"/>
  </w:style>
  <w:style w:type="character" w:customStyle="1" w:styleId="UnderlineNon-bold">
    <w:name w:val="Underline Non - bold"/>
    <w:rsid w:val="00371900"/>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371900"/>
  </w:style>
  <w:style w:type="character" w:customStyle="1" w:styleId="StyleHeading4UnderlinedsmalltextGaramondChar">
    <w:name w:val="Style Heading 4Underlinedsmall text + Garamond Char"/>
    <w:link w:val="StyleHeading4UnderlinedsmalltextGaramond"/>
    <w:locked/>
    <w:rsid w:val="00371900"/>
    <w:rPr>
      <w:rFonts w:ascii="Calibri" w:hAnsi="Calibri"/>
    </w:rPr>
  </w:style>
  <w:style w:type="character" w:customStyle="1" w:styleId="Heading5Char2">
    <w:name w:val="Heading 5 Char2"/>
    <w:rsid w:val="0037190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371900"/>
    <w:rPr>
      <w:rFonts w:ascii="Arial" w:hAnsi="Arial" w:cs="Arial"/>
      <w:vanish/>
      <w:sz w:val="16"/>
      <w:szCs w:val="16"/>
    </w:rPr>
  </w:style>
  <w:style w:type="paragraph" w:styleId="z-TopofForm">
    <w:name w:val="HTML Top of Form"/>
    <w:basedOn w:val="Normal"/>
    <w:next w:val="Normal"/>
    <w:link w:val="z-TopofFormChar"/>
    <w:hidden/>
    <w:uiPriority w:val="99"/>
    <w:unhideWhenUsed/>
    <w:rsid w:val="0037190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371900"/>
    <w:rPr>
      <w:rFonts w:ascii="Arial" w:hAnsi="Arial" w:cs="Arial"/>
      <w:vanish/>
      <w:sz w:val="16"/>
      <w:szCs w:val="16"/>
    </w:rPr>
  </w:style>
  <w:style w:type="character" w:customStyle="1" w:styleId="z-BottomofFormChar">
    <w:name w:val="z-Bottom of Form Char"/>
    <w:basedOn w:val="DefaultParagraphFont"/>
    <w:link w:val="z-BottomofForm"/>
    <w:uiPriority w:val="99"/>
    <w:rsid w:val="0037190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7190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371900"/>
    <w:rPr>
      <w:rFonts w:ascii="Arial" w:hAnsi="Arial" w:cs="Arial"/>
      <w:vanish/>
      <w:sz w:val="16"/>
      <w:szCs w:val="16"/>
    </w:rPr>
  </w:style>
  <w:style w:type="character" w:customStyle="1" w:styleId="Style2CharChar">
    <w:name w:val="Style2 Char Char"/>
    <w:rsid w:val="00371900"/>
    <w:rPr>
      <w:u w:val="thick"/>
      <w:lang w:val="en-US" w:eastAsia="en-US" w:bidi="ar-SA"/>
    </w:rPr>
  </w:style>
  <w:style w:type="character" w:customStyle="1" w:styleId="authordate1">
    <w:name w:val="authordate"/>
    <w:rsid w:val="00371900"/>
  </w:style>
  <w:style w:type="character" w:customStyle="1" w:styleId="underline0">
    <w:name w:val="%underline"/>
    <w:rsid w:val="00371900"/>
    <w:rPr>
      <w:rFonts w:ascii="Times New Roman" w:hAnsi="Times New Roman" w:cs="Times New Roman" w:hint="default"/>
      <w:strike w:val="0"/>
      <w:dstrike w:val="0"/>
      <w:sz w:val="16"/>
      <w:u w:val="none"/>
      <w:effect w:val="none"/>
    </w:rPr>
  </w:style>
  <w:style w:type="character" w:customStyle="1" w:styleId="AUNDERLINE0">
    <w:name w:val="AUNDERLINE"/>
    <w:qFormat/>
    <w:rsid w:val="00371900"/>
    <w:rPr>
      <w:rFonts w:ascii="Times New Roman" w:hAnsi="Times New Roman" w:cs="Times New Roman" w:hint="default"/>
      <w:sz w:val="20"/>
      <w:u w:val="single"/>
    </w:rPr>
  </w:style>
  <w:style w:type="character" w:customStyle="1" w:styleId="UnderlinedCharChar">
    <w:name w:val="Underlined Char Char"/>
    <w:rsid w:val="00371900"/>
    <w:rPr>
      <w:rFonts w:ascii="Garamond" w:hAnsi="Garamond" w:hint="default"/>
      <w:szCs w:val="28"/>
      <w:u w:val="single"/>
      <w:lang w:val="en-US" w:eastAsia="en-US" w:bidi="ar-SA"/>
    </w:rPr>
  </w:style>
  <w:style w:type="character" w:customStyle="1" w:styleId="slug-doi">
    <w:name w:val="slug-doi"/>
    <w:basedOn w:val="DefaultParagraphFont"/>
    <w:rsid w:val="00371900"/>
  </w:style>
  <w:style w:type="character" w:customStyle="1" w:styleId="af">
    <w:name w:val="af"/>
    <w:basedOn w:val="DefaultParagraphFont"/>
    <w:rsid w:val="00371900"/>
  </w:style>
  <w:style w:type="character" w:customStyle="1" w:styleId="ab">
    <w:name w:val="ab"/>
    <w:basedOn w:val="DefaultParagraphFont"/>
    <w:rsid w:val="00371900"/>
  </w:style>
  <w:style w:type="character" w:customStyle="1" w:styleId="em">
    <w:name w:val="em"/>
    <w:basedOn w:val="DefaultParagraphFont"/>
    <w:rsid w:val="00371900"/>
  </w:style>
  <w:style w:type="character" w:customStyle="1" w:styleId="au">
    <w:name w:val="au"/>
    <w:basedOn w:val="DefaultParagraphFont"/>
    <w:rsid w:val="00371900"/>
  </w:style>
  <w:style w:type="character" w:customStyle="1" w:styleId="ti">
    <w:name w:val="ti"/>
    <w:basedOn w:val="DefaultParagraphFont"/>
    <w:rsid w:val="00371900"/>
  </w:style>
  <w:style w:type="character" w:customStyle="1" w:styleId="subheadblue">
    <w:name w:val="subhead_blue"/>
    <w:basedOn w:val="DefaultParagraphFont"/>
    <w:rsid w:val="00371900"/>
  </w:style>
  <w:style w:type="character" w:customStyle="1" w:styleId="affiliation">
    <w:name w:val="affiliation"/>
    <w:basedOn w:val="DefaultParagraphFont"/>
    <w:rsid w:val="00371900"/>
  </w:style>
  <w:style w:type="character" w:customStyle="1" w:styleId="slug-doi-wrapper">
    <w:name w:val="slug-doi-wrapper"/>
    <w:basedOn w:val="DefaultParagraphFont"/>
    <w:rsid w:val="00371900"/>
  </w:style>
  <w:style w:type="character" w:customStyle="1" w:styleId="slug-metadata-noteahead-of-print">
    <w:name w:val="slug-metadata-note ahead-of-print"/>
    <w:basedOn w:val="DefaultParagraphFont"/>
    <w:rsid w:val="00371900"/>
  </w:style>
  <w:style w:type="character" w:customStyle="1" w:styleId="slug-ahead-of-print-date">
    <w:name w:val="slug-ahead-of-print-date"/>
    <w:basedOn w:val="DefaultParagraphFont"/>
    <w:rsid w:val="00371900"/>
  </w:style>
  <w:style w:type="character" w:customStyle="1" w:styleId="medium-bold">
    <w:name w:val="medium-bold"/>
    <w:basedOn w:val="DefaultParagraphFont"/>
    <w:rsid w:val="00371900"/>
  </w:style>
  <w:style w:type="character" w:customStyle="1" w:styleId="updated-short-citation">
    <w:name w:val="updated-short-citation"/>
    <w:basedOn w:val="DefaultParagraphFont"/>
    <w:rsid w:val="00371900"/>
  </w:style>
  <w:style w:type="character" w:customStyle="1" w:styleId="goohl0">
    <w:name w:val="goohl0"/>
    <w:basedOn w:val="DefaultParagraphFont"/>
    <w:rsid w:val="00371900"/>
  </w:style>
  <w:style w:type="character" w:customStyle="1" w:styleId="CharChar6">
    <w:name w:val="Char Char6"/>
    <w:rsid w:val="00371900"/>
    <w:rPr>
      <w:rFonts w:ascii="Arial" w:hAnsi="Arial" w:cs="Arial" w:hint="default"/>
      <w:bCs/>
      <w:sz w:val="16"/>
      <w:szCs w:val="26"/>
      <w:lang w:val="en-US" w:eastAsia="en-US" w:bidi="ar-SA"/>
    </w:rPr>
  </w:style>
  <w:style w:type="character" w:customStyle="1" w:styleId="TagCharChar1">
    <w:name w:val="Tag Char Char1"/>
    <w:rsid w:val="00371900"/>
    <w:rPr>
      <w:b/>
      <w:bCs w:val="0"/>
      <w:sz w:val="24"/>
      <w:szCs w:val="24"/>
      <w:lang w:val="en-US" w:eastAsia="en-US" w:bidi="ar-SA"/>
    </w:rPr>
  </w:style>
  <w:style w:type="character" w:customStyle="1" w:styleId="12TimesNewRoman">
    <w:name w:val="12 Times New Roman"/>
    <w:rsid w:val="0037190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37190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371900"/>
    <w:rPr>
      <w:rFonts w:ascii="Times New Roman" w:hAnsi="Times New Roman" w:cs="Times New Roman" w:hint="default"/>
      <w:strike w:val="0"/>
      <w:dstrike w:val="0"/>
      <w:sz w:val="14"/>
      <w:u w:val="none"/>
      <w:effect w:val="none"/>
    </w:rPr>
  </w:style>
  <w:style w:type="character" w:customStyle="1" w:styleId="F8-UnderlineBold">
    <w:name w:val="F8 - Underline/Bold"/>
    <w:rsid w:val="00371900"/>
    <w:rPr>
      <w:rFonts w:ascii="Times New Roman" w:hAnsi="Times New Roman" w:cs="Times New Roman" w:hint="default"/>
      <w:b/>
      <w:bCs w:val="0"/>
      <w:sz w:val="20"/>
      <w:u w:val="single"/>
    </w:rPr>
  </w:style>
  <w:style w:type="character" w:customStyle="1" w:styleId="F7-SmallFont">
    <w:name w:val="F7 - Small Font"/>
    <w:rsid w:val="00371900"/>
    <w:rPr>
      <w:rFonts w:ascii="Times New Roman" w:hAnsi="Times New Roman" w:cs="Times New Roman" w:hint="default"/>
      <w:sz w:val="14"/>
    </w:rPr>
  </w:style>
  <w:style w:type="character" w:customStyle="1" w:styleId="Brief-Bold">
    <w:name w:val="Brief - Bold"/>
    <w:rsid w:val="00371900"/>
    <w:rPr>
      <w:rFonts w:ascii="Times New Roman" w:hAnsi="Times New Roman" w:cs="Times New Roman" w:hint="default"/>
      <w:b/>
      <w:bCs w:val="0"/>
    </w:rPr>
  </w:style>
  <w:style w:type="character" w:customStyle="1" w:styleId="Card-Underline">
    <w:name w:val="Card - Underline"/>
    <w:rsid w:val="00371900"/>
    <w:rPr>
      <w:rFonts w:ascii="Times New Roman" w:hAnsi="Times New Roman" w:cs="Times New Roman" w:hint="default"/>
      <w:u w:val="single"/>
    </w:rPr>
  </w:style>
  <w:style w:type="character" w:customStyle="1" w:styleId="beriefunderline">
    <w:name w:val="berief = underline"/>
    <w:rsid w:val="00371900"/>
    <w:rPr>
      <w:rFonts w:ascii="Times New Roman" w:eastAsia="Times New Roman" w:hAnsi="Times New Roman" w:cs="Times New Roman" w:hint="default"/>
      <w:sz w:val="20"/>
      <w:u w:val="single"/>
    </w:rPr>
  </w:style>
  <w:style w:type="character" w:customStyle="1" w:styleId="BoldText10pt">
    <w:name w:val="Bold Text 10 pt"/>
    <w:rsid w:val="0037190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371900"/>
    <w:rPr>
      <w:i/>
      <w:iCs w:val="0"/>
    </w:rPr>
  </w:style>
  <w:style w:type="character" w:customStyle="1" w:styleId="eoeaheader">
    <w:name w:val="eoea_header"/>
    <w:basedOn w:val="DefaultParagraphFont"/>
    <w:rsid w:val="00371900"/>
  </w:style>
  <w:style w:type="character" w:customStyle="1" w:styleId="SC4208902">
    <w:name w:val="SC.4.208902"/>
    <w:rsid w:val="00371900"/>
    <w:rPr>
      <w:rFonts w:ascii="Century" w:hAnsi="Century" w:cs="Century" w:hint="default"/>
      <w:color w:val="000000"/>
      <w:sz w:val="22"/>
      <w:szCs w:val="22"/>
    </w:rPr>
  </w:style>
  <w:style w:type="character" w:customStyle="1" w:styleId="SC4208915">
    <w:name w:val="SC.4.208915"/>
    <w:rsid w:val="00371900"/>
    <w:rPr>
      <w:rFonts w:ascii="Century" w:hAnsi="Century" w:cs="Century" w:hint="default"/>
      <w:color w:val="000000"/>
      <w:sz w:val="13"/>
      <w:szCs w:val="13"/>
    </w:rPr>
  </w:style>
  <w:style w:type="character" w:customStyle="1" w:styleId="SC273764">
    <w:name w:val="SC.2.73764"/>
    <w:rsid w:val="00371900"/>
    <w:rPr>
      <w:rFonts w:ascii="Century" w:hAnsi="Century" w:cs="Century" w:hint="default"/>
      <w:color w:val="000000"/>
      <w:sz w:val="72"/>
      <w:szCs w:val="72"/>
    </w:rPr>
  </w:style>
  <w:style w:type="character" w:customStyle="1" w:styleId="SC273779">
    <w:name w:val="SC.2.73779"/>
    <w:rsid w:val="00371900"/>
    <w:rPr>
      <w:rFonts w:ascii="Century" w:hAnsi="Century" w:cs="Century" w:hint="default"/>
      <w:color w:val="000000"/>
      <w:sz w:val="40"/>
      <w:szCs w:val="40"/>
    </w:rPr>
  </w:style>
  <w:style w:type="character" w:customStyle="1" w:styleId="SC273763">
    <w:name w:val="SC.2.73763"/>
    <w:rsid w:val="00371900"/>
    <w:rPr>
      <w:rFonts w:ascii="Century" w:hAnsi="Century" w:cs="Century" w:hint="default"/>
      <w:b/>
      <w:bCs/>
      <w:color w:val="000000"/>
    </w:rPr>
  </w:style>
  <w:style w:type="character" w:customStyle="1" w:styleId="SC4208910">
    <w:name w:val="SC.4.208910"/>
    <w:rsid w:val="00371900"/>
    <w:rPr>
      <w:rFonts w:ascii="Century" w:hAnsi="Century" w:cs="Century" w:hint="default"/>
      <w:color w:val="000000"/>
      <w:sz w:val="28"/>
      <w:szCs w:val="28"/>
    </w:rPr>
  </w:style>
  <w:style w:type="character" w:customStyle="1" w:styleId="SC4208911">
    <w:name w:val="SC.4.208911"/>
    <w:rsid w:val="00371900"/>
    <w:rPr>
      <w:rFonts w:ascii="Century" w:hAnsi="Century" w:cs="Century" w:hint="default"/>
      <w:color w:val="000000"/>
    </w:rPr>
  </w:style>
  <w:style w:type="character" w:customStyle="1" w:styleId="articlesubtitle">
    <w:name w:val="article_sub_title"/>
    <w:basedOn w:val="DefaultParagraphFont"/>
    <w:rsid w:val="00371900"/>
  </w:style>
  <w:style w:type="character" w:customStyle="1" w:styleId="newsdate2">
    <w:name w:val="news_date2"/>
    <w:basedOn w:val="DefaultParagraphFont"/>
    <w:rsid w:val="00371900"/>
  </w:style>
  <w:style w:type="character" w:customStyle="1" w:styleId="readarticleheader">
    <w:name w:val="readarticleheader"/>
    <w:basedOn w:val="DefaultParagraphFont"/>
    <w:rsid w:val="00371900"/>
  </w:style>
  <w:style w:type="character" w:customStyle="1" w:styleId="UnderlineChar20">
    <w:name w:val="Underline Char2"/>
    <w:rsid w:val="00371900"/>
    <w:rPr>
      <w:rFonts w:ascii="Trebuchet MS" w:hAnsi="Trebuchet MS" w:hint="default"/>
      <w:u w:val="thick"/>
      <w:lang w:val="en-US" w:eastAsia="zh-CN" w:bidi="ar-SA"/>
    </w:rPr>
  </w:style>
  <w:style w:type="character" w:customStyle="1" w:styleId="BoldUnderliningChar">
    <w:name w:val="Bold Underlining Char"/>
    <w:rsid w:val="00371900"/>
    <w:rPr>
      <w:rFonts w:ascii="Arial Narrow" w:eastAsia="Times New Roman" w:hAnsi="Arial Narrow" w:hint="default"/>
      <w:b/>
      <w:bCs w:val="0"/>
      <w:szCs w:val="24"/>
      <w:u w:val="single"/>
      <w:lang w:val="en-GB" w:eastAsia="en-US" w:bidi="ar-SA"/>
    </w:rPr>
  </w:style>
  <w:style w:type="character" w:customStyle="1" w:styleId="medium-normal1">
    <w:name w:val="medium-normal1"/>
    <w:rsid w:val="00371900"/>
    <w:rPr>
      <w:rFonts w:ascii="Arial" w:hAnsi="Arial" w:cs="Arial" w:hint="default"/>
      <w:b w:val="0"/>
      <w:bCs w:val="0"/>
      <w:i w:val="0"/>
      <w:iCs w:val="0"/>
      <w:sz w:val="20"/>
      <w:szCs w:val="20"/>
    </w:rPr>
  </w:style>
  <w:style w:type="character" w:customStyle="1" w:styleId="UnderlinedCardChar0">
    <w:name w:val="Underlined Card Char"/>
    <w:rsid w:val="00371900"/>
    <w:rPr>
      <w:rFonts w:ascii="Palatino Linotype" w:hAnsi="Palatino Linotype" w:hint="default"/>
      <w:u w:val="single"/>
      <w:lang w:val="en-US" w:eastAsia="en-US" w:bidi="ar-SA"/>
    </w:rPr>
  </w:style>
  <w:style w:type="character" w:customStyle="1" w:styleId="char">
    <w:name w:val="char"/>
    <w:basedOn w:val="DefaultParagraphFont"/>
    <w:rsid w:val="00371900"/>
  </w:style>
  <w:style w:type="character" w:customStyle="1" w:styleId="UnderlineCharCharCharCharCharChar">
    <w:name w:val="Underline Char Char Char Char Char Char"/>
    <w:rsid w:val="00371900"/>
    <w:rPr>
      <w:rFonts w:ascii="Arial Narrow" w:hAnsi="Arial Narrow" w:hint="default"/>
      <w:szCs w:val="24"/>
      <w:u w:val="single"/>
      <w:lang w:val="en-US" w:eastAsia="en-US" w:bidi="ar-SA"/>
    </w:rPr>
  </w:style>
  <w:style w:type="character" w:customStyle="1" w:styleId="klink">
    <w:name w:val="klink"/>
    <w:basedOn w:val="DefaultParagraphFont"/>
    <w:rsid w:val="00371900"/>
  </w:style>
  <w:style w:type="character" w:customStyle="1" w:styleId="date10">
    <w:name w:val="date1"/>
    <w:basedOn w:val="DefaultParagraphFont"/>
    <w:rsid w:val="00371900"/>
  </w:style>
  <w:style w:type="character" w:customStyle="1" w:styleId="bolding1">
    <w:name w:val="bolding1"/>
    <w:rsid w:val="00371900"/>
    <w:rPr>
      <w:b/>
      <w:bCs/>
    </w:rPr>
  </w:style>
  <w:style w:type="character" w:customStyle="1" w:styleId="bookoptions1">
    <w:name w:val="book_options1"/>
    <w:rsid w:val="00371900"/>
    <w:rPr>
      <w:b/>
      <w:bCs/>
      <w:color w:val="333366"/>
    </w:rPr>
  </w:style>
  <w:style w:type="character" w:customStyle="1" w:styleId="descriptionblock">
    <w:name w:val="description block"/>
    <w:basedOn w:val="DefaultParagraphFont"/>
    <w:rsid w:val="00371900"/>
  </w:style>
  <w:style w:type="character" w:customStyle="1" w:styleId="detailsboxblock">
    <w:name w:val="detailsbox block"/>
    <w:basedOn w:val="DefaultParagraphFont"/>
    <w:rsid w:val="00371900"/>
  </w:style>
  <w:style w:type="character" w:customStyle="1" w:styleId="Char3">
    <w:name w:val="Char3"/>
    <w:rsid w:val="00371900"/>
    <w:rPr>
      <w:rFonts w:ascii="Arial" w:hAnsi="Arial" w:cs="Arial" w:hint="default"/>
      <w:bCs/>
      <w:u w:val="thick"/>
      <w:lang w:val="en-US" w:eastAsia="en-US" w:bidi="ar-SA"/>
    </w:rPr>
  </w:style>
  <w:style w:type="character" w:customStyle="1" w:styleId="texto11">
    <w:name w:val="texto11"/>
    <w:rsid w:val="00371900"/>
    <w:rPr>
      <w:rFonts w:ascii="Arial" w:hAnsi="Arial" w:cs="Arial" w:hint="default"/>
      <w:b w:val="0"/>
      <w:bCs w:val="0"/>
      <w:i w:val="0"/>
      <w:iCs w:val="0"/>
      <w:caps w:val="0"/>
      <w:color w:val="000000"/>
      <w:sz w:val="26"/>
      <w:szCs w:val="26"/>
    </w:rPr>
  </w:style>
  <w:style w:type="character" w:customStyle="1" w:styleId="CardTagChar">
    <w:name w:val="Card Tag Char"/>
    <w:rsid w:val="00371900"/>
    <w:rPr>
      <w:rFonts w:ascii="Arial Narrow" w:hAnsi="Arial Narrow" w:hint="default"/>
      <w:b/>
      <w:bCs w:val="0"/>
      <w:sz w:val="24"/>
      <w:szCs w:val="24"/>
      <w:lang w:val="en-US" w:eastAsia="en-US" w:bidi="ar-SA"/>
    </w:rPr>
  </w:style>
  <w:style w:type="character" w:customStyle="1" w:styleId="DebateCiteCharCharChar">
    <w:name w:val="Debate Cite Char Char Char"/>
    <w:rsid w:val="00371900"/>
    <w:rPr>
      <w:b/>
      <w:bCs w:val="0"/>
      <w:sz w:val="32"/>
      <w:szCs w:val="32"/>
      <w:lang w:val="en-US" w:eastAsia="en-US" w:bidi="ar-SA"/>
    </w:rPr>
  </w:style>
  <w:style w:type="character" w:customStyle="1" w:styleId="TagChar3">
    <w:name w:val="Tag Char3"/>
    <w:rsid w:val="00371900"/>
    <w:rPr>
      <w:rFonts w:ascii="Palatino Linotype" w:hAnsi="Palatino Linotype" w:hint="default"/>
      <w:b/>
      <w:bCs w:val="0"/>
      <w:sz w:val="24"/>
      <w:szCs w:val="24"/>
      <w:lang w:val="en-US" w:eastAsia="en-US" w:bidi="ar-SA"/>
    </w:rPr>
  </w:style>
  <w:style w:type="character" w:customStyle="1" w:styleId="TagandCiteChar">
    <w:name w:val="Tag and Cite Char"/>
    <w:rsid w:val="00371900"/>
    <w:rPr>
      <w:color w:val="333333"/>
      <w:sz w:val="22"/>
      <w:szCs w:val="22"/>
      <w:lang w:val="en-US" w:eastAsia="en-US" w:bidi="ar-SA"/>
    </w:rPr>
  </w:style>
  <w:style w:type="character" w:customStyle="1" w:styleId="Style10ptBold">
    <w:name w:val="Style 10 pt Bold"/>
    <w:rsid w:val="00371900"/>
    <w:rPr>
      <w:b/>
      <w:bCs/>
      <w:sz w:val="20"/>
    </w:rPr>
  </w:style>
  <w:style w:type="character" w:customStyle="1" w:styleId="text9">
    <w:name w:val="text9"/>
    <w:basedOn w:val="DefaultParagraphFont"/>
    <w:rsid w:val="00371900"/>
  </w:style>
  <w:style w:type="character" w:customStyle="1" w:styleId="text21">
    <w:name w:val="text21"/>
    <w:basedOn w:val="DefaultParagraphFont"/>
    <w:rsid w:val="00371900"/>
  </w:style>
  <w:style w:type="character" w:customStyle="1" w:styleId="text19">
    <w:name w:val="text19"/>
    <w:basedOn w:val="DefaultParagraphFont"/>
    <w:rsid w:val="00371900"/>
  </w:style>
  <w:style w:type="character" w:customStyle="1" w:styleId="term2">
    <w:name w:val="term2"/>
    <w:rsid w:val="00371900"/>
    <w:rPr>
      <w:b/>
      <w:bCs/>
    </w:rPr>
  </w:style>
  <w:style w:type="character" w:customStyle="1" w:styleId="pmterms12">
    <w:name w:val="pmterms12"/>
    <w:rsid w:val="00371900"/>
    <w:rPr>
      <w:b/>
      <w:bCs/>
      <w:i w:val="0"/>
      <w:iCs w:val="0"/>
      <w:color w:val="000000"/>
    </w:rPr>
  </w:style>
  <w:style w:type="character" w:customStyle="1" w:styleId="ToReadChar">
    <w:name w:val="To Read Char"/>
    <w:rsid w:val="00371900"/>
    <w:rPr>
      <w:rFonts w:ascii="Verdana" w:hAnsi="Verdana" w:hint="default"/>
      <w:b/>
      <w:bCs w:val="0"/>
      <w:szCs w:val="24"/>
      <w:u w:val="single"/>
      <w:lang w:val="en-US" w:eastAsia="en-US" w:bidi="ar-SA"/>
    </w:rPr>
  </w:style>
  <w:style w:type="character" w:customStyle="1" w:styleId="ToReadCharChar">
    <w:name w:val="To Read Char Char"/>
    <w:rsid w:val="00371900"/>
    <w:rPr>
      <w:rFonts w:ascii="Verdana" w:hAnsi="Verdana" w:hint="default"/>
      <w:b/>
      <w:bCs w:val="0"/>
      <w:szCs w:val="24"/>
      <w:u w:val="single"/>
      <w:lang w:val="en-US" w:eastAsia="en-US" w:bidi="ar-SA"/>
    </w:rPr>
  </w:style>
  <w:style w:type="character" w:customStyle="1" w:styleId="bio">
    <w:name w:val="bio"/>
    <w:basedOn w:val="DefaultParagraphFont"/>
    <w:rsid w:val="00371900"/>
  </w:style>
  <w:style w:type="character" w:customStyle="1" w:styleId="storytextstyle">
    <w:name w:val="storytextstyle"/>
    <w:basedOn w:val="DefaultParagraphFont"/>
    <w:rsid w:val="00371900"/>
  </w:style>
  <w:style w:type="character" w:customStyle="1" w:styleId="cardunderlinedCharChar">
    <w:name w:val="card underlined Char Char"/>
    <w:rsid w:val="00371900"/>
    <w:rPr>
      <w:rFonts w:ascii="Arial" w:hAnsi="Arial" w:cs="Arial" w:hint="default"/>
      <w:sz w:val="22"/>
      <w:szCs w:val="24"/>
      <w:u w:val="single"/>
      <w:lang w:val="en-US" w:eastAsia="en-US" w:bidi="ar-SA"/>
    </w:rPr>
  </w:style>
  <w:style w:type="character" w:customStyle="1" w:styleId="Style2Char0">
    <w:name w:val="Style2 Char"/>
    <w:rsid w:val="00371900"/>
    <w:rPr>
      <w:rFonts w:ascii="Book Antiqua" w:hAnsi="Book Antiqua" w:hint="default"/>
      <w:u w:val="thick"/>
      <w:lang w:val="en-US" w:eastAsia="en-US" w:bidi="ar-SA"/>
    </w:rPr>
  </w:style>
  <w:style w:type="character" w:customStyle="1" w:styleId="Style2Char1">
    <w:name w:val="Style2 Char1"/>
    <w:rsid w:val="00371900"/>
    <w:rPr>
      <w:rFonts w:ascii="Book Antiqua" w:hAnsi="Book Antiqua" w:hint="default"/>
      <w:szCs w:val="24"/>
      <w:u w:val="thick"/>
      <w:lang w:val="en-US" w:eastAsia="en-US" w:bidi="ar-SA"/>
    </w:rPr>
  </w:style>
  <w:style w:type="character" w:customStyle="1" w:styleId="articlehead21">
    <w:name w:val="articlehead21"/>
    <w:rsid w:val="00371900"/>
    <w:rPr>
      <w:rFonts w:ascii="Arial" w:hAnsi="Arial" w:cs="Arial" w:hint="default"/>
      <w:b/>
      <w:bCs/>
      <w:color w:val="660000"/>
      <w:sz w:val="20"/>
      <w:szCs w:val="20"/>
    </w:rPr>
  </w:style>
  <w:style w:type="character" w:customStyle="1" w:styleId="TagCiteChar1">
    <w:name w:val="Tag/Cite Char1"/>
    <w:rsid w:val="00371900"/>
    <w:rPr>
      <w:b/>
      <w:bCs w:val="0"/>
      <w:lang w:val="en-US" w:eastAsia="en-US" w:bidi="ar-SA"/>
    </w:rPr>
  </w:style>
  <w:style w:type="character" w:customStyle="1" w:styleId="goohl2">
    <w:name w:val="goohl2"/>
    <w:basedOn w:val="DefaultParagraphFont"/>
    <w:rsid w:val="00371900"/>
  </w:style>
  <w:style w:type="character" w:customStyle="1" w:styleId="CardCharChar0">
    <w:name w:val="Card Char Char"/>
    <w:rsid w:val="00371900"/>
    <w:rPr>
      <w:lang w:val="en-US" w:eastAsia="en-US" w:bidi="ar-SA"/>
    </w:rPr>
  </w:style>
  <w:style w:type="character" w:customStyle="1" w:styleId="BriefTitle1Char">
    <w:name w:val="Brief Title 1 Char"/>
    <w:rsid w:val="00371900"/>
    <w:rPr>
      <w:b/>
      <w:bCs w:val="0"/>
      <w:u w:val="single"/>
      <w:lang w:val="en-US" w:eastAsia="en-US" w:bidi="ar-SA"/>
    </w:rPr>
  </w:style>
  <w:style w:type="character" w:customStyle="1" w:styleId="TagCiteCharChar">
    <w:name w:val="Tag/Cite Char Char"/>
    <w:rsid w:val="00371900"/>
    <w:rPr>
      <w:b/>
      <w:bCs w:val="0"/>
      <w:lang w:val="en-US" w:eastAsia="en-US" w:bidi="ar-SA"/>
    </w:rPr>
  </w:style>
  <w:style w:type="character" w:customStyle="1" w:styleId="btx">
    <w:name w:val="btx"/>
    <w:basedOn w:val="DefaultParagraphFont"/>
    <w:rsid w:val="00371900"/>
  </w:style>
  <w:style w:type="character" w:customStyle="1" w:styleId="CardChar10">
    <w:name w:val="Card Char1"/>
    <w:rsid w:val="00371900"/>
    <w:rPr>
      <w:lang w:val="en-US" w:eastAsia="en-US" w:bidi="ar-SA"/>
    </w:rPr>
  </w:style>
  <w:style w:type="character" w:customStyle="1" w:styleId="prodgeneral1">
    <w:name w:val="prodgeneral1"/>
    <w:rsid w:val="00371900"/>
    <w:rPr>
      <w:rFonts w:ascii="Verdana" w:hAnsi="Verdana" w:hint="default"/>
      <w:b w:val="0"/>
      <w:bCs w:val="0"/>
      <w:caps w:val="0"/>
      <w:color w:val="000000"/>
      <w:spacing w:val="0"/>
      <w:sz w:val="16"/>
      <w:szCs w:val="16"/>
    </w:rPr>
  </w:style>
  <w:style w:type="character" w:customStyle="1" w:styleId="summary1">
    <w:name w:val="summary1"/>
    <w:rsid w:val="00371900"/>
    <w:rPr>
      <w:rFonts w:ascii="Arial" w:hAnsi="Arial" w:cs="Arial" w:hint="default"/>
      <w:sz w:val="18"/>
      <w:szCs w:val="18"/>
    </w:rPr>
  </w:style>
  <w:style w:type="character" w:customStyle="1" w:styleId="text3">
    <w:name w:val="text3"/>
    <w:basedOn w:val="DefaultParagraphFont"/>
    <w:rsid w:val="00371900"/>
  </w:style>
  <w:style w:type="character" w:customStyle="1" w:styleId="cardtextsmallChar">
    <w:name w:val="card text small Char"/>
    <w:rsid w:val="00371900"/>
    <w:rPr>
      <w:rFonts w:ascii="Arial Narrow" w:hAnsi="Arial Narrow" w:hint="default"/>
      <w:sz w:val="16"/>
      <w:szCs w:val="24"/>
      <w:lang w:val="en-US" w:eastAsia="en-US" w:bidi="ar-SA"/>
    </w:rPr>
  </w:style>
  <w:style w:type="character" w:customStyle="1" w:styleId="countrytitle1">
    <w:name w:val="countrytitle1"/>
    <w:rsid w:val="00371900"/>
    <w:rPr>
      <w:rFonts w:ascii="Verdana" w:hAnsi="Verdana" w:hint="default"/>
      <w:b/>
      <w:bCs/>
      <w:color w:val="293643"/>
      <w:sz w:val="24"/>
      <w:szCs w:val="24"/>
    </w:rPr>
  </w:style>
  <w:style w:type="character" w:customStyle="1" w:styleId="storyheader1">
    <w:name w:val="storyheader1"/>
    <w:rsid w:val="00371900"/>
    <w:rPr>
      <w:rFonts w:ascii="Verdana" w:hAnsi="Verdana" w:hint="default"/>
      <w:b/>
      <w:bCs/>
      <w:color w:val="000000"/>
      <w:sz w:val="21"/>
      <w:szCs w:val="21"/>
    </w:rPr>
  </w:style>
  <w:style w:type="character" w:customStyle="1" w:styleId="cardunderlinedChar0">
    <w:name w:val="card underlined Char"/>
    <w:rsid w:val="00371900"/>
    <w:rPr>
      <w:rFonts w:ascii="Arial" w:hAnsi="Arial" w:cs="Arial" w:hint="default"/>
      <w:sz w:val="22"/>
      <w:szCs w:val="24"/>
      <w:u w:val="single"/>
      <w:lang w:val="en-US" w:eastAsia="en-US" w:bidi="ar-SA"/>
    </w:rPr>
  </w:style>
  <w:style w:type="character" w:customStyle="1" w:styleId="article1">
    <w:name w:val="article1"/>
    <w:rsid w:val="00371900"/>
    <w:rPr>
      <w:rFonts w:ascii="Verdana" w:hAnsi="Verdana" w:hint="default"/>
      <w:color w:val="333333"/>
      <w:sz w:val="16"/>
      <w:szCs w:val="16"/>
    </w:rPr>
  </w:style>
  <w:style w:type="character" w:customStyle="1" w:styleId="story-posted-date1">
    <w:name w:val="story-posted-date1"/>
    <w:rsid w:val="0037190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37190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371900"/>
  </w:style>
  <w:style w:type="character" w:customStyle="1" w:styleId="textmedium">
    <w:name w:val="textmedium"/>
    <w:basedOn w:val="DefaultParagraphFont"/>
    <w:rsid w:val="00371900"/>
  </w:style>
  <w:style w:type="character" w:customStyle="1" w:styleId="citation1">
    <w:name w:val="citation1"/>
    <w:rsid w:val="00371900"/>
    <w:rPr>
      <w:rFonts w:ascii="Verdana" w:hAnsi="Verdana" w:hint="default"/>
      <w:sz w:val="17"/>
      <w:szCs w:val="17"/>
    </w:rPr>
  </w:style>
  <w:style w:type="character" w:customStyle="1" w:styleId="hithighlite">
    <w:name w:val="hithighlite"/>
    <w:basedOn w:val="DefaultParagraphFont"/>
    <w:rsid w:val="00371900"/>
  </w:style>
  <w:style w:type="character" w:customStyle="1" w:styleId="articlecontent">
    <w:name w:val="articlecontent"/>
    <w:basedOn w:val="DefaultParagraphFont"/>
    <w:rsid w:val="00371900"/>
  </w:style>
  <w:style w:type="character" w:customStyle="1" w:styleId="fource1">
    <w:name w:val="fource1"/>
    <w:rsid w:val="00371900"/>
    <w:rPr>
      <w:sz w:val="34"/>
      <w:szCs w:val="34"/>
    </w:rPr>
  </w:style>
  <w:style w:type="character" w:customStyle="1" w:styleId="LanguageStrikeChar">
    <w:name w:val="Language Strike Char"/>
    <w:rsid w:val="00371900"/>
    <w:rPr>
      <w:rFonts w:ascii="Arial Narrow" w:hAnsi="Arial Narrow" w:hint="default"/>
      <w:strike/>
      <w:szCs w:val="24"/>
      <w:lang w:val="en-US" w:eastAsia="en-US" w:bidi="ar-SA"/>
    </w:rPr>
  </w:style>
  <w:style w:type="character" w:customStyle="1" w:styleId="normal11">
    <w:name w:val="normal1"/>
    <w:basedOn w:val="DefaultParagraphFont"/>
    <w:rsid w:val="00371900"/>
  </w:style>
  <w:style w:type="character" w:customStyle="1" w:styleId="ds">
    <w:name w:val="ds"/>
    <w:basedOn w:val="DefaultParagraphFont"/>
    <w:rsid w:val="00371900"/>
  </w:style>
  <w:style w:type="character" w:customStyle="1" w:styleId="UnderliningChar1">
    <w:name w:val="Underlining Char1"/>
    <w:rsid w:val="00371900"/>
    <w:rPr>
      <w:rFonts w:ascii="Arial Narrow" w:hAnsi="Arial Narrow" w:hint="default"/>
      <w:szCs w:val="24"/>
      <w:u w:val="single"/>
      <w:lang w:val="en-US" w:eastAsia="en-US" w:bidi="ar-SA"/>
    </w:rPr>
  </w:style>
  <w:style w:type="character" w:customStyle="1" w:styleId="UnderliningChar2">
    <w:name w:val="Underlining Char2"/>
    <w:rsid w:val="00371900"/>
    <w:rPr>
      <w:rFonts w:ascii="Arial Narrow" w:hAnsi="Arial Narrow" w:hint="default"/>
      <w:szCs w:val="24"/>
      <w:u w:val="single"/>
      <w:lang w:val="en-US" w:eastAsia="en-US" w:bidi="ar-SA"/>
    </w:rPr>
  </w:style>
  <w:style w:type="character" w:customStyle="1" w:styleId="MicroTextChar1">
    <w:name w:val="MicroText Char1"/>
    <w:rsid w:val="00371900"/>
    <w:rPr>
      <w:rFonts w:ascii="Arial Narrow" w:hAnsi="Arial Narrow" w:hint="default"/>
      <w:sz w:val="12"/>
      <w:szCs w:val="24"/>
      <w:lang w:val="en-US" w:eastAsia="en-US" w:bidi="ar-SA"/>
    </w:rPr>
  </w:style>
  <w:style w:type="character" w:customStyle="1" w:styleId="DefaultPara">
    <w:name w:val="Default Para"/>
    <w:rsid w:val="00371900"/>
    <w:rPr>
      <w:sz w:val="20"/>
    </w:rPr>
  </w:style>
  <w:style w:type="character" w:customStyle="1" w:styleId="SYSHYPERTEXT">
    <w:name w:val="SYS_HYPERTEXT"/>
    <w:rsid w:val="00371900"/>
    <w:rPr>
      <w:color w:val="0000FF"/>
      <w:u w:val="single"/>
    </w:rPr>
  </w:style>
  <w:style w:type="character" w:customStyle="1" w:styleId="Hyperlink1">
    <w:name w:val="Hyperlink1"/>
    <w:rsid w:val="0037190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7190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71900"/>
    <w:rPr>
      <w:rFonts w:ascii="Arial Narrow" w:hAnsi="Arial Narrow" w:hint="default"/>
      <w:noProof w:val="0"/>
      <w:szCs w:val="24"/>
      <w:u w:val="single"/>
      <w:lang w:val="en-US" w:eastAsia="en-US" w:bidi="ar-SA"/>
    </w:rPr>
  </w:style>
  <w:style w:type="character" w:customStyle="1" w:styleId="BlockHeading1Char">
    <w:name w:val="Block Heading 1 Char"/>
    <w:rsid w:val="0037190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371900"/>
    <w:rPr>
      <w:b/>
      <w:bCs w:val="0"/>
      <w:sz w:val="24"/>
      <w:szCs w:val="24"/>
      <w:u w:val="single"/>
      <w:lang w:val="en-US" w:eastAsia="en-US" w:bidi="ar-SA"/>
    </w:rPr>
  </w:style>
  <w:style w:type="character" w:customStyle="1" w:styleId="StyleTagTimesNewRomanChar">
    <w:name w:val="Style Tag + Times New Roman Char"/>
    <w:rsid w:val="0037190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71900"/>
    <w:rPr>
      <w:rFonts w:ascii="Arial Narrow" w:hAnsi="Arial Narrow" w:cs="Arial" w:hint="default"/>
      <w:b/>
      <w:bCs/>
      <w:iCs/>
      <w:sz w:val="24"/>
      <w:szCs w:val="28"/>
      <w:lang w:val="en-US" w:eastAsia="en-US" w:bidi="ar-SA"/>
    </w:rPr>
  </w:style>
  <w:style w:type="character" w:customStyle="1" w:styleId="UnderliningCharChar">
    <w:name w:val="Underlining Char Char"/>
    <w:rsid w:val="00371900"/>
    <w:rPr>
      <w:rFonts w:ascii="Arial Narrow" w:hAnsi="Arial Narrow" w:hint="default"/>
      <w:szCs w:val="24"/>
      <w:u w:val="single"/>
      <w:lang w:val="en-US" w:eastAsia="en-US" w:bidi="ar-SA"/>
    </w:rPr>
  </w:style>
  <w:style w:type="character" w:customStyle="1" w:styleId="StyleArialNarrow12ptBold">
    <w:name w:val="Style Arial Narrow 12 pt Bold"/>
    <w:rsid w:val="00371900"/>
    <w:rPr>
      <w:rFonts w:ascii="Arial Narrow" w:hAnsi="Arial Narrow" w:hint="default"/>
      <w:b/>
      <w:bCs/>
      <w:sz w:val="24"/>
    </w:rPr>
  </w:style>
  <w:style w:type="character" w:customStyle="1" w:styleId="Style1CharChar">
    <w:name w:val="Style1 Char Char"/>
    <w:rsid w:val="0037190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371900"/>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371900"/>
    <w:rPr>
      <w:noProof w:val="0"/>
      <w:u w:val="single"/>
      <w:lang w:val="en-US" w:eastAsia="en-US" w:bidi="ar-SA"/>
    </w:rPr>
  </w:style>
  <w:style w:type="character" w:customStyle="1" w:styleId="UnderlinedCharChar1">
    <w:name w:val="Underlined Char Char1"/>
    <w:rsid w:val="00371900"/>
    <w:rPr>
      <w:rFonts w:ascii="Bell MT" w:eastAsia="Times New Roman" w:hAnsi="Bell MT" w:hint="default"/>
      <w:bCs/>
      <w:iCs/>
      <w:sz w:val="22"/>
      <w:u w:val="single"/>
    </w:rPr>
  </w:style>
  <w:style w:type="character" w:customStyle="1" w:styleId="Heading2CharChar2">
    <w:name w:val="Heading 2 Char Char2"/>
    <w:rsid w:val="00371900"/>
    <w:rPr>
      <w:rFonts w:ascii="Arial" w:hAnsi="Arial" w:cs="Arial" w:hint="default"/>
      <w:b/>
      <w:bCs/>
      <w:iCs/>
      <w:sz w:val="22"/>
      <w:szCs w:val="28"/>
      <w:lang w:val="en-US" w:eastAsia="en-US" w:bidi="ar-SA"/>
    </w:rPr>
  </w:style>
  <w:style w:type="character" w:customStyle="1" w:styleId="doctitle">
    <w:name w:val="doctitle"/>
    <w:rsid w:val="00371900"/>
  </w:style>
  <w:style w:type="character" w:customStyle="1" w:styleId="cardtext-underlined0">
    <w:name w:val="card text- underlined"/>
    <w:rsid w:val="00371900"/>
    <w:rPr>
      <w:rFonts w:ascii="Garamond" w:hAnsi="Garamond" w:hint="default"/>
      <w:u w:val="single"/>
    </w:rPr>
  </w:style>
  <w:style w:type="character" w:customStyle="1" w:styleId="BodyText1">
    <w:name w:val="Body Text1"/>
    <w:basedOn w:val="DefaultParagraphFont"/>
    <w:rsid w:val="0037190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371900"/>
  </w:style>
  <w:style w:type="character" w:customStyle="1" w:styleId="BriefTitleChar">
    <w:name w:val="Brief Title Char"/>
    <w:basedOn w:val="DefaultParagraphFont"/>
    <w:rsid w:val="00371900"/>
    <w:rPr>
      <w:b/>
      <w:bCs w:val="0"/>
      <w:sz w:val="24"/>
      <w:szCs w:val="24"/>
      <w:u w:val="single"/>
      <w:lang w:val="en-US" w:eastAsia="en-US" w:bidi="ar-SA"/>
    </w:rPr>
  </w:style>
  <w:style w:type="character" w:customStyle="1" w:styleId="BriefTitle2Char">
    <w:name w:val="Brief Title 2 Char"/>
    <w:basedOn w:val="BriefTitleChar"/>
    <w:rsid w:val="0037190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371900"/>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371900"/>
    <w:rPr>
      <w:rFonts w:ascii="Georgia" w:hAnsi="Georgia" w:hint="default"/>
      <w:b/>
      <w:bCs w:val="0"/>
      <w:sz w:val="24"/>
    </w:rPr>
  </w:style>
  <w:style w:type="character" w:customStyle="1" w:styleId="Emphasis20">
    <w:name w:val="Emphasis 2"/>
    <w:uiPriority w:val="1"/>
    <w:qFormat/>
    <w:rsid w:val="0037190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371900"/>
    <w:rPr>
      <w:rFonts w:ascii="AGaramond" w:hAnsi="AGaramond" w:cs="AGaramond" w:hint="default"/>
      <w:color w:val="211D1E"/>
      <w:sz w:val="14"/>
      <w:szCs w:val="14"/>
    </w:rPr>
  </w:style>
  <w:style w:type="character" w:customStyle="1" w:styleId="CharacterStyle2">
    <w:name w:val="Character Style 2"/>
    <w:uiPriority w:val="99"/>
    <w:rsid w:val="00371900"/>
    <w:rPr>
      <w:sz w:val="20"/>
      <w:szCs w:val="20"/>
    </w:rPr>
  </w:style>
  <w:style w:type="character" w:customStyle="1" w:styleId="cross-head">
    <w:name w:val="cross-head"/>
    <w:rsid w:val="00371900"/>
  </w:style>
  <w:style w:type="character" w:customStyle="1" w:styleId="dateline">
    <w:name w:val="dateline"/>
    <w:rsid w:val="00371900"/>
  </w:style>
  <w:style w:type="character" w:customStyle="1" w:styleId="Subtitle1">
    <w:name w:val="Subtitle1"/>
    <w:rsid w:val="00371900"/>
  </w:style>
  <w:style w:type="character" w:customStyle="1" w:styleId="metaorigin">
    <w:name w:val="meta_origin"/>
    <w:rsid w:val="00371900"/>
  </w:style>
  <w:style w:type="character" w:customStyle="1" w:styleId="mandelbrotrefrag">
    <w:name w:val="mandelbrot_refrag"/>
    <w:rsid w:val="00371900"/>
  </w:style>
  <w:style w:type="character" w:customStyle="1" w:styleId="eminfo">
    <w:name w:val="eminfo"/>
    <w:rsid w:val="00371900"/>
  </w:style>
  <w:style w:type="character" w:customStyle="1" w:styleId="emhighlight">
    <w:name w:val="emhighlight"/>
    <w:rsid w:val="00371900"/>
  </w:style>
  <w:style w:type="character" w:customStyle="1" w:styleId="name">
    <w:name w:val="name"/>
    <w:rsid w:val="00371900"/>
  </w:style>
  <w:style w:type="character" w:customStyle="1" w:styleId="tkrname">
    <w:name w:val="tkrname"/>
    <w:rsid w:val="00371900"/>
  </w:style>
  <w:style w:type="character" w:customStyle="1" w:styleId="tkrchange">
    <w:name w:val="tkrchange"/>
    <w:rsid w:val="00371900"/>
  </w:style>
  <w:style w:type="character" w:customStyle="1" w:styleId="source-org">
    <w:name w:val="source-org"/>
    <w:rsid w:val="00371900"/>
  </w:style>
  <w:style w:type="character" w:customStyle="1" w:styleId="updated">
    <w:name w:val="updated"/>
    <w:rsid w:val="00371900"/>
  </w:style>
  <w:style w:type="character" w:customStyle="1" w:styleId="last">
    <w:name w:val="last"/>
    <w:rsid w:val="00371900"/>
  </w:style>
  <w:style w:type="character" w:customStyle="1" w:styleId="Style11ptBoldUnderline1">
    <w:name w:val="Style 11 pt Bold Underline1"/>
    <w:rsid w:val="00371900"/>
    <w:rPr>
      <w:b/>
      <w:bCs/>
      <w:sz w:val="20"/>
      <w:u w:val="single"/>
    </w:rPr>
  </w:style>
  <w:style w:type="character" w:customStyle="1" w:styleId="StyleStyleunderlineBold11pt">
    <w:name w:val="Style Style underline + Bold + 11 pt"/>
    <w:rsid w:val="00371900"/>
    <w:rPr>
      <w:bCs/>
      <w:sz w:val="20"/>
      <w:u w:val="single"/>
    </w:rPr>
  </w:style>
  <w:style w:type="character" w:customStyle="1" w:styleId="StyleunderlineAsianTimesNewRomanBold">
    <w:name w:val="Style underline + (Asian) Times New Roman Bold"/>
    <w:rsid w:val="0037190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371900"/>
    <w:rPr>
      <w:b/>
      <w:bCs/>
      <w:sz w:val="20"/>
      <w:u w:val="single"/>
      <w:bdr w:val="single" w:sz="4" w:space="0" w:color="auto" w:frame="1"/>
    </w:rPr>
  </w:style>
  <w:style w:type="character" w:customStyle="1" w:styleId="A5">
    <w:name w:val="A5"/>
    <w:uiPriority w:val="99"/>
    <w:rsid w:val="00371900"/>
    <w:rPr>
      <w:rFonts w:ascii="Times New Roman" w:hAnsi="Times New Roman" w:cs="Times New Roman" w:hint="default"/>
      <w:color w:val="000000"/>
      <w:sz w:val="13"/>
      <w:szCs w:val="13"/>
    </w:rPr>
  </w:style>
  <w:style w:type="character" w:customStyle="1" w:styleId="quotepeekbase">
    <w:name w:val="quotepeekbase"/>
    <w:rsid w:val="00371900"/>
  </w:style>
  <w:style w:type="character" w:customStyle="1" w:styleId="cardChar11">
    <w:name w:val="card Char1"/>
    <w:rsid w:val="00371900"/>
    <w:rPr>
      <w:rFonts w:ascii="Calibri" w:eastAsia="Calibri" w:hAnsi="Calibri" w:cs="Calibri" w:hint="default"/>
      <w:sz w:val="24"/>
      <w:szCs w:val="22"/>
      <w:lang w:val="x-none" w:eastAsia="x-none"/>
    </w:rPr>
  </w:style>
  <w:style w:type="character" w:customStyle="1" w:styleId="NormalCard">
    <w:name w:val="Normal Card"/>
    <w:uiPriority w:val="1"/>
    <w:qFormat/>
    <w:rsid w:val="00371900"/>
    <w:rPr>
      <w:rFonts w:ascii="Times New Roman" w:hAnsi="Times New Roman" w:cs="Times New Roman" w:hint="default"/>
      <w:sz w:val="24"/>
    </w:rPr>
  </w:style>
  <w:style w:type="character" w:customStyle="1" w:styleId="HighlightedUnderline0">
    <w:name w:val="Highlighted Underline"/>
    <w:uiPriority w:val="1"/>
    <w:qFormat/>
    <w:rsid w:val="0037190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371900"/>
    <w:rPr>
      <w:rFonts w:ascii="Times New Roman" w:hAnsi="Times New Roman" w:cs="Times New Roman" w:hint="default"/>
      <w:sz w:val="16"/>
      <w:szCs w:val="16"/>
    </w:rPr>
  </w:style>
  <w:style w:type="character" w:customStyle="1" w:styleId="timebox">
    <w:name w:val="timebox"/>
    <w:rsid w:val="00371900"/>
  </w:style>
  <w:style w:type="character" w:customStyle="1" w:styleId="Heading2Subtext">
    <w:name w:val="Heading 2 Subtext"/>
    <w:rsid w:val="00371900"/>
    <w:rPr>
      <w:rFonts w:ascii="Times New Roman" w:hAnsi="Times New Roman" w:cs="Times New Roman" w:hint="default"/>
      <w:sz w:val="16"/>
    </w:rPr>
  </w:style>
  <w:style w:type="character" w:customStyle="1" w:styleId="-SmallText-">
    <w:name w:val="-Small Text-"/>
    <w:rsid w:val="00371900"/>
    <w:rPr>
      <w:rFonts w:ascii="Garamond" w:hAnsi="Garamond" w:hint="default"/>
      <w:sz w:val="16"/>
    </w:rPr>
  </w:style>
  <w:style w:type="character" w:customStyle="1" w:styleId="label">
    <w:name w:val="label"/>
    <w:rsid w:val="00371900"/>
  </w:style>
  <w:style w:type="character" w:customStyle="1" w:styleId="BoldUnderlineCharChar">
    <w:name w:val="BoldUnderline Char Char"/>
    <w:rsid w:val="0037190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371900"/>
  </w:style>
  <w:style w:type="character" w:customStyle="1" w:styleId="FontStyle477">
    <w:name w:val="Font Style477"/>
    <w:basedOn w:val="DefaultParagraphFont"/>
    <w:uiPriority w:val="99"/>
    <w:rsid w:val="00371900"/>
    <w:rPr>
      <w:rFonts w:ascii="Times New Roman" w:hAnsi="Times New Roman" w:cs="Times New Roman" w:hint="default"/>
      <w:sz w:val="18"/>
      <w:szCs w:val="18"/>
    </w:rPr>
  </w:style>
  <w:style w:type="character" w:customStyle="1" w:styleId="FontStyle505">
    <w:name w:val="Font Style505"/>
    <w:basedOn w:val="DefaultParagraphFont"/>
    <w:uiPriority w:val="99"/>
    <w:rsid w:val="00371900"/>
    <w:rPr>
      <w:rFonts w:ascii="Times New Roman" w:hAnsi="Times New Roman" w:cs="Times New Roman" w:hint="default"/>
      <w:sz w:val="18"/>
      <w:szCs w:val="18"/>
    </w:rPr>
  </w:style>
  <w:style w:type="character" w:customStyle="1" w:styleId="FontStyle514">
    <w:name w:val="Font Style514"/>
    <w:basedOn w:val="DefaultParagraphFont"/>
    <w:uiPriority w:val="99"/>
    <w:rsid w:val="00371900"/>
    <w:rPr>
      <w:rFonts w:ascii="Times New Roman" w:hAnsi="Times New Roman" w:cs="Times New Roman" w:hint="default"/>
      <w:sz w:val="14"/>
      <w:szCs w:val="14"/>
    </w:rPr>
  </w:style>
  <w:style w:type="character" w:customStyle="1" w:styleId="FontStyle500">
    <w:name w:val="Font Style500"/>
    <w:basedOn w:val="DefaultParagraphFont"/>
    <w:uiPriority w:val="99"/>
    <w:rsid w:val="00371900"/>
    <w:rPr>
      <w:rFonts w:ascii="Times New Roman" w:hAnsi="Times New Roman" w:cs="Times New Roman" w:hint="default"/>
      <w:b/>
      <w:bCs/>
      <w:sz w:val="16"/>
      <w:szCs w:val="16"/>
    </w:rPr>
  </w:style>
  <w:style w:type="character" w:customStyle="1" w:styleId="CardCite1">
    <w:name w:val="CardCite1"/>
    <w:qFormat/>
    <w:rsid w:val="0037190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37190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371900"/>
    <w:rPr>
      <w:rFonts w:ascii="Times New Roman" w:hAnsi="Times New Roman" w:cs="Times New Roman" w:hint="default"/>
      <w:b/>
      <w:bCs/>
      <w:sz w:val="22"/>
      <w:szCs w:val="22"/>
    </w:rPr>
  </w:style>
  <w:style w:type="character" w:customStyle="1" w:styleId="CharacterStyle3">
    <w:name w:val="Character Style 3"/>
    <w:uiPriority w:val="99"/>
    <w:rsid w:val="00371900"/>
    <w:rPr>
      <w:rFonts w:ascii="Bookman Old Style" w:hAnsi="Bookman Old Style" w:cs="Bookman Old Style" w:hint="default"/>
      <w:spacing w:val="-5"/>
      <w:sz w:val="18"/>
      <w:szCs w:val="18"/>
    </w:rPr>
  </w:style>
  <w:style w:type="character" w:customStyle="1" w:styleId="Style8pt1">
    <w:name w:val="Style 8 pt1"/>
    <w:rsid w:val="00371900"/>
    <w:rPr>
      <w:rFonts w:ascii="Georgia" w:hAnsi="Georgia" w:hint="default"/>
      <w:sz w:val="16"/>
    </w:rPr>
  </w:style>
  <w:style w:type="character" w:customStyle="1" w:styleId="UnderlineStyleChar7">
    <w:name w:val="Underline Style Char7"/>
    <w:rsid w:val="00371900"/>
    <w:rPr>
      <w:rFonts w:ascii="Garamond" w:hAnsi="Garamond" w:hint="default"/>
      <w:sz w:val="22"/>
      <w:szCs w:val="24"/>
      <w:u w:val="single"/>
      <w:lang w:val="en-US" w:eastAsia="en-US" w:bidi="ar-SA"/>
    </w:rPr>
  </w:style>
  <w:style w:type="character" w:customStyle="1" w:styleId="StyleArial6ptBold">
    <w:name w:val="Style Arial 6 pt Bold"/>
    <w:rsid w:val="00371900"/>
    <w:rPr>
      <w:rFonts w:ascii="Arial" w:hAnsi="Arial" w:cs="Arial" w:hint="default"/>
      <w:bCs/>
      <w:sz w:val="12"/>
    </w:rPr>
  </w:style>
  <w:style w:type="character" w:customStyle="1" w:styleId="Heading2Char5">
    <w:name w:val="Heading 2 Char5"/>
    <w:rsid w:val="00371900"/>
    <w:rPr>
      <w:rFonts w:ascii="Garamond" w:hAnsi="Garamond" w:cs="Arial" w:hint="default"/>
      <w:b/>
      <w:bCs/>
      <w:iCs/>
      <w:sz w:val="24"/>
      <w:szCs w:val="28"/>
      <w:lang w:val="en-US" w:eastAsia="en-US" w:bidi="ar-SA"/>
    </w:rPr>
  </w:style>
  <w:style w:type="character" w:customStyle="1" w:styleId="TagGreg">
    <w:name w:val="TagGreg"/>
    <w:uiPriority w:val="1"/>
    <w:qFormat/>
    <w:rsid w:val="00371900"/>
    <w:rPr>
      <w:b/>
      <w:bCs w:val="0"/>
      <w:sz w:val="24"/>
    </w:rPr>
  </w:style>
  <w:style w:type="character" w:customStyle="1" w:styleId="StyleDebateUnderline10pt">
    <w:name w:val="Style Debate Underline + 10 pt"/>
    <w:rsid w:val="00371900"/>
    <w:rPr>
      <w:rFonts w:ascii="Times New Roman" w:hAnsi="Times New Roman" w:cs="Times New Roman" w:hint="default"/>
      <w:sz w:val="20"/>
      <w:szCs w:val="20"/>
      <w:u w:val="single"/>
    </w:rPr>
  </w:style>
  <w:style w:type="character" w:customStyle="1" w:styleId="underlinedCharChar0">
    <w:name w:val="underlined Char Char"/>
    <w:locked/>
    <w:rsid w:val="00371900"/>
    <w:rPr>
      <w:u w:val="single"/>
    </w:rPr>
  </w:style>
  <w:style w:type="character" w:customStyle="1" w:styleId="SourceBold">
    <w:name w:val="Source Bold"/>
    <w:rsid w:val="00371900"/>
    <w:rPr>
      <w:rFonts w:ascii="Arial Narrow" w:hAnsi="Arial Narrow" w:hint="default"/>
      <w:b/>
      <w:bCs w:val="0"/>
      <w:strike w:val="0"/>
      <w:dstrike w:val="0"/>
      <w:sz w:val="24"/>
      <w:u w:val="none"/>
      <w:effect w:val="none"/>
    </w:rPr>
  </w:style>
  <w:style w:type="character" w:customStyle="1" w:styleId="2xBoldUnderline">
    <w:name w:val="2x_Bold_Underline"/>
    <w:rsid w:val="00371900"/>
    <w:rPr>
      <w:b/>
      <w:bCs/>
      <w:sz w:val="24"/>
      <w:u w:val="thick"/>
    </w:rPr>
  </w:style>
  <w:style w:type="character" w:customStyle="1" w:styleId="Dottedunderline">
    <w:name w:val="Dotted underline"/>
    <w:rsid w:val="00371900"/>
    <w:rPr>
      <w:u w:val="dotted"/>
    </w:rPr>
  </w:style>
  <w:style w:type="character" w:customStyle="1" w:styleId="readChar">
    <w:name w:val="read Char"/>
    <w:rsid w:val="00371900"/>
    <w:rPr>
      <w:szCs w:val="22"/>
      <w:u w:val="single"/>
      <w:lang w:val="en-US" w:eastAsia="en-US" w:bidi="ar-SA"/>
    </w:rPr>
  </w:style>
  <w:style w:type="character" w:customStyle="1" w:styleId="underlining0">
    <w:name w:val="underlining"/>
    <w:rsid w:val="00371900"/>
    <w:rPr>
      <w:u w:val="single"/>
    </w:rPr>
  </w:style>
  <w:style w:type="character" w:customStyle="1" w:styleId="btitle">
    <w:name w:val="btitle"/>
    <w:rsid w:val="00371900"/>
  </w:style>
  <w:style w:type="character" w:customStyle="1" w:styleId="green">
    <w:name w:val="green"/>
    <w:rsid w:val="00371900"/>
  </w:style>
  <w:style w:type="character" w:customStyle="1" w:styleId="BodyText20">
    <w:name w:val="Body Text2"/>
    <w:rsid w:val="0037190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37190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37190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37190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37190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37190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37190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371900"/>
    <w:rPr>
      <w:rFonts w:ascii="Sylfaen" w:hAnsi="Sylfaen" w:cs="Sylfaen" w:hint="default"/>
      <w:i/>
      <w:iCs/>
      <w:strike w:val="0"/>
      <w:dstrike w:val="0"/>
      <w:sz w:val="19"/>
      <w:szCs w:val="19"/>
      <w:u w:val="none"/>
      <w:effect w:val="none"/>
      <w:shd w:val="clear" w:color="auto" w:fill="FFFFFF"/>
    </w:rPr>
  </w:style>
  <w:style w:type="character" w:customStyle="1" w:styleId="1">
    <w:name w:val="1"/>
    <w:rsid w:val="00371900"/>
    <w:rPr>
      <w:rFonts w:ascii="Arial" w:hAnsi="Arial" w:cs="Arial" w:hint="default"/>
      <w:bCs/>
      <w:sz w:val="20"/>
      <w:u w:val="single"/>
      <w:lang w:val="en-US" w:eastAsia="en-US" w:bidi="ar-SA"/>
    </w:rPr>
  </w:style>
  <w:style w:type="character" w:customStyle="1" w:styleId="CharChar31">
    <w:name w:val="Char Char31"/>
    <w:rsid w:val="00371900"/>
    <w:rPr>
      <w:rFonts w:ascii="Arial" w:hAnsi="Arial" w:cs="Arial" w:hint="default"/>
      <w:b/>
      <w:bCs/>
      <w:iCs/>
      <w:lang w:val="en-US" w:eastAsia="en-US" w:bidi="ar-SA"/>
    </w:rPr>
  </w:style>
  <w:style w:type="character" w:customStyle="1" w:styleId="Subtitle2">
    <w:name w:val="Subtitle2"/>
    <w:rsid w:val="00371900"/>
  </w:style>
  <w:style w:type="character" w:customStyle="1" w:styleId="drop">
    <w:name w:val="drop"/>
    <w:rsid w:val="00371900"/>
  </w:style>
  <w:style w:type="character" w:customStyle="1" w:styleId="bioline">
    <w:name w:val="bioline"/>
    <w:rsid w:val="00371900"/>
  </w:style>
  <w:style w:type="character" w:customStyle="1" w:styleId="articletitle0">
    <w:name w:val="article_title"/>
    <w:rsid w:val="00371900"/>
  </w:style>
  <w:style w:type="character" w:customStyle="1" w:styleId="A4">
    <w:name w:val="A4"/>
    <w:uiPriority w:val="99"/>
    <w:rsid w:val="00371900"/>
    <w:rPr>
      <w:color w:val="000000"/>
    </w:rPr>
  </w:style>
  <w:style w:type="character" w:customStyle="1" w:styleId="s2">
    <w:name w:val="s2"/>
    <w:rsid w:val="00371900"/>
  </w:style>
  <w:style w:type="character" w:customStyle="1" w:styleId="s4">
    <w:name w:val="s4"/>
    <w:rsid w:val="00371900"/>
  </w:style>
  <w:style w:type="character" w:customStyle="1" w:styleId="s5">
    <w:name w:val="s5"/>
    <w:rsid w:val="00371900"/>
  </w:style>
  <w:style w:type="character" w:customStyle="1" w:styleId="cap">
    <w:name w:val="cap"/>
    <w:rsid w:val="00371900"/>
  </w:style>
  <w:style w:type="character" w:customStyle="1" w:styleId="rightsnotice">
    <w:name w:val="rightsnotice"/>
    <w:rsid w:val="00371900"/>
  </w:style>
  <w:style w:type="character" w:customStyle="1" w:styleId="Caption1">
    <w:name w:val="Caption1"/>
    <w:rsid w:val="00371900"/>
  </w:style>
  <w:style w:type="character" w:customStyle="1" w:styleId="credit">
    <w:name w:val="credit"/>
    <w:rsid w:val="00371900"/>
  </w:style>
  <w:style w:type="character" w:customStyle="1" w:styleId="scaps">
    <w:name w:val="scaps"/>
    <w:rsid w:val="00371900"/>
  </w:style>
  <w:style w:type="character" w:customStyle="1" w:styleId="current-article">
    <w:name w:val="current-article"/>
    <w:rsid w:val="00371900"/>
  </w:style>
  <w:style w:type="character" w:customStyle="1" w:styleId="related-current-indicator">
    <w:name w:val="related-current-indicator"/>
    <w:rsid w:val="00371900"/>
  </w:style>
  <w:style w:type="character" w:customStyle="1" w:styleId="bylclear">
    <w:name w:val="bylclear"/>
    <w:rsid w:val="00371900"/>
  </w:style>
  <w:style w:type="character" w:customStyle="1" w:styleId="timestamp">
    <w:name w:val="timestamp"/>
    <w:rsid w:val="00371900"/>
  </w:style>
  <w:style w:type="character" w:customStyle="1" w:styleId="comments">
    <w:name w:val="comments"/>
    <w:rsid w:val="00371900"/>
  </w:style>
  <w:style w:type="character" w:customStyle="1" w:styleId="essaytext">
    <w:name w:val="essaytext"/>
    <w:rsid w:val="00371900"/>
  </w:style>
  <w:style w:type="character" w:customStyle="1" w:styleId="username">
    <w:name w:val="username"/>
    <w:rsid w:val="00371900"/>
  </w:style>
  <w:style w:type="character" w:customStyle="1" w:styleId="toplinks">
    <w:name w:val="toplinks"/>
    <w:rsid w:val="00371900"/>
  </w:style>
  <w:style w:type="character" w:customStyle="1" w:styleId="A3">
    <w:name w:val="A3"/>
    <w:uiPriority w:val="99"/>
    <w:rsid w:val="00371900"/>
    <w:rPr>
      <w:rFonts w:ascii="Perpetua" w:hAnsi="Perpetua" w:cs="Perpetua" w:hint="default"/>
      <w:color w:val="000000"/>
      <w:sz w:val="15"/>
      <w:szCs w:val="15"/>
    </w:rPr>
  </w:style>
  <w:style w:type="character" w:customStyle="1" w:styleId="see">
    <w:name w:val="see"/>
    <w:rsid w:val="00371900"/>
  </w:style>
  <w:style w:type="character" w:customStyle="1" w:styleId="first-letter">
    <w:name w:val="first-letter"/>
    <w:rsid w:val="00371900"/>
  </w:style>
  <w:style w:type="character" w:customStyle="1" w:styleId="focusparagraph">
    <w:name w:val="focusparagraph"/>
    <w:rsid w:val="00371900"/>
  </w:style>
  <w:style w:type="character" w:customStyle="1" w:styleId="lightblue">
    <w:name w:val="lightblue"/>
    <w:rsid w:val="00371900"/>
  </w:style>
  <w:style w:type="character" w:customStyle="1" w:styleId="StyleUnderlineCharChar9pt">
    <w:name w:val="Style Underline Char Char + 9 pt"/>
    <w:rsid w:val="0037190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371900"/>
  </w:style>
  <w:style w:type="character" w:customStyle="1" w:styleId="Title10">
    <w:name w:val="Title1"/>
    <w:rsid w:val="00371900"/>
  </w:style>
  <w:style w:type="character" w:customStyle="1" w:styleId="BoldandUnderlineCharCharCharChar">
    <w:name w:val="Bold and Underline Char Char Char Char"/>
    <w:rsid w:val="00371900"/>
    <w:rPr>
      <w:b/>
      <w:bCs w:val="0"/>
      <w:noProof w:val="0"/>
      <w:u w:val="single"/>
      <w:lang w:val="en-US" w:eastAsia="en-US" w:bidi="ar-SA"/>
    </w:rPr>
  </w:style>
  <w:style w:type="character" w:customStyle="1" w:styleId="FontStyle29">
    <w:name w:val="Font Style29"/>
    <w:uiPriority w:val="99"/>
    <w:rsid w:val="00371900"/>
    <w:rPr>
      <w:rFonts w:ascii="Arial" w:hAnsi="Arial" w:cs="Arial" w:hint="default"/>
      <w:sz w:val="14"/>
      <w:szCs w:val="14"/>
    </w:rPr>
  </w:style>
  <w:style w:type="character" w:customStyle="1" w:styleId="CardsUnderlined">
    <w:name w:val="Cards Underlined"/>
    <w:rsid w:val="00371900"/>
    <w:rPr>
      <w:rFonts w:ascii="Helvetica" w:hAnsi="Helvetica" w:cs="Helvetica" w:hint="default"/>
      <w:sz w:val="22"/>
      <w:szCs w:val="24"/>
      <w:u w:val="thick"/>
    </w:rPr>
  </w:style>
  <w:style w:type="character" w:customStyle="1" w:styleId="titles">
    <w:name w:val="titles"/>
    <w:rsid w:val="00371900"/>
  </w:style>
  <w:style w:type="character" w:customStyle="1" w:styleId="articletext0">
    <w:name w:val="article_text"/>
    <w:rsid w:val="00371900"/>
  </w:style>
  <w:style w:type="character" w:customStyle="1" w:styleId="contentauthor">
    <w:name w:val="contentauthor"/>
    <w:rsid w:val="00371900"/>
  </w:style>
  <w:style w:type="character" w:customStyle="1" w:styleId="subarticleheader">
    <w:name w:val="subarticleheader"/>
    <w:rsid w:val="00371900"/>
  </w:style>
  <w:style w:type="character" w:customStyle="1" w:styleId="spelle">
    <w:name w:val="spelle"/>
    <w:rsid w:val="00371900"/>
  </w:style>
  <w:style w:type="character" w:customStyle="1" w:styleId="grame">
    <w:name w:val="grame"/>
    <w:rsid w:val="00371900"/>
  </w:style>
  <w:style w:type="character" w:customStyle="1" w:styleId="newstitle1">
    <w:name w:val="newstitle1"/>
    <w:rsid w:val="00371900"/>
  </w:style>
  <w:style w:type="character" w:customStyle="1" w:styleId="copy">
    <w:name w:val="copy"/>
    <w:rsid w:val="00371900"/>
  </w:style>
  <w:style w:type="character" w:customStyle="1" w:styleId="topheadline">
    <w:name w:val="topheadline"/>
    <w:rsid w:val="00371900"/>
  </w:style>
  <w:style w:type="character" w:customStyle="1" w:styleId="Stylereduce27pt">
    <w:name w:val="Style reduce2 + 7 pt"/>
    <w:rsid w:val="00371900"/>
    <w:rPr>
      <w:rFonts w:ascii="Times New Roman" w:hAnsi="Times New Roman" w:cs="Arial" w:hint="default"/>
      <w:color w:val="000000"/>
      <w:sz w:val="14"/>
      <w:szCs w:val="22"/>
    </w:rPr>
  </w:style>
  <w:style w:type="character" w:customStyle="1" w:styleId="srtitle">
    <w:name w:val="srtitle"/>
    <w:rsid w:val="00371900"/>
  </w:style>
  <w:style w:type="character" w:customStyle="1" w:styleId="st1">
    <w:name w:val="st1"/>
    <w:rsid w:val="00371900"/>
  </w:style>
  <w:style w:type="character" w:customStyle="1" w:styleId="StyleStyleGaramond">
    <w:name w:val="Style Style Garamond +"/>
    <w:rsid w:val="00371900"/>
    <w:rPr>
      <w:rFonts w:ascii="Garamond" w:hAnsi="Garamond" w:cs="Times New Roman" w:hint="default"/>
      <w:sz w:val="20"/>
    </w:rPr>
  </w:style>
  <w:style w:type="character" w:customStyle="1" w:styleId="quotechar0">
    <w:name w:val="quotechar"/>
    <w:rsid w:val="00371900"/>
  </w:style>
  <w:style w:type="character" w:customStyle="1" w:styleId="boldunderline0">
    <w:name w:val="boldunderline"/>
    <w:rsid w:val="00371900"/>
  </w:style>
  <w:style w:type="character" w:customStyle="1" w:styleId="A8">
    <w:name w:val="A8"/>
    <w:rsid w:val="00371900"/>
    <w:rPr>
      <w:rFonts w:ascii="Scala" w:hAnsi="Scala" w:cs="Scala" w:hint="default"/>
      <w:color w:val="000000"/>
      <w:sz w:val="15"/>
      <w:szCs w:val="15"/>
    </w:rPr>
  </w:style>
  <w:style w:type="character" w:customStyle="1" w:styleId="A0">
    <w:name w:val="A0"/>
    <w:uiPriority w:val="99"/>
    <w:rsid w:val="00371900"/>
    <w:rPr>
      <w:rFonts w:ascii="Scala" w:hAnsi="Scala" w:cs="Scala" w:hint="default"/>
      <w:color w:val="000000"/>
      <w:sz w:val="16"/>
      <w:szCs w:val="16"/>
    </w:rPr>
  </w:style>
  <w:style w:type="character" w:customStyle="1" w:styleId="Date11">
    <w:name w:val="Date11"/>
    <w:rsid w:val="00371900"/>
  </w:style>
  <w:style w:type="character" w:customStyle="1" w:styleId="Boxout">
    <w:name w:val="Box out"/>
    <w:uiPriority w:val="1"/>
    <w:qFormat/>
    <w:rsid w:val="00371900"/>
    <w:rPr>
      <w:rFonts w:ascii="Tahoma" w:hAnsi="Tahoma" w:cs="Tahoma" w:hint="default"/>
      <w:b/>
      <w:bCs w:val="0"/>
      <w:sz w:val="20"/>
      <w:u w:val="single"/>
      <w:bdr w:val="none" w:sz="0" w:space="0" w:color="auto" w:frame="1"/>
      <w:shd w:val="clear" w:color="auto" w:fill="A9E8F5"/>
    </w:rPr>
  </w:style>
  <w:style w:type="character" w:customStyle="1" w:styleId="metad">
    <w:name w:val="metad"/>
    <w:rsid w:val="00371900"/>
  </w:style>
  <w:style w:type="character" w:customStyle="1" w:styleId="sifr-alternate">
    <w:name w:val="sifr-alternate"/>
    <w:rsid w:val="00371900"/>
  </w:style>
  <w:style w:type="character" w:customStyle="1" w:styleId="justify1">
    <w:name w:val="justify1"/>
    <w:rsid w:val="00371900"/>
  </w:style>
  <w:style w:type="character" w:customStyle="1" w:styleId="artbody1">
    <w:name w:val="art_body1"/>
    <w:rsid w:val="00371900"/>
    <w:rPr>
      <w:rFonts w:ascii="Arial" w:hAnsi="Arial" w:cs="Arial" w:hint="default"/>
    </w:rPr>
  </w:style>
  <w:style w:type="character" w:customStyle="1" w:styleId="A1">
    <w:name w:val="A1"/>
    <w:uiPriority w:val="99"/>
    <w:rsid w:val="00371900"/>
    <w:rPr>
      <w:rFonts w:ascii="Book Antiqua" w:hAnsi="Book Antiqua" w:cs="Book Antiqua" w:hint="default"/>
      <w:color w:val="221E1F"/>
      <w:sz w:val="22"/>
      <w:szCs w:val="22"/>
    </w:rPr>
  </w:style>
  <w:style w:type="character" w:customStyle="1" w:styleId="reality">
    <w:name w:val="reality"/>
    <w:rsid w:val="00371900"/>
  </w:style>
  <w:style w:type="character" w:customStyle="1" w:styleId="text2">
    <w:name w:val="text2"/>
    <w:rsid w:val="00371900"/>
  </w:style>
  <w:style w:type="character" w:customStyle="1" w:styleId="StyleUnderlineChar2CharChar11pt">
    <w:name w:val="Style Underline Char2 Char Char + 11 pt"/>
    <w:rsid w:val="00371900"/>
    <w:rPr>
      <w:rFonts w:ascii="Times New Roman" w:hAnsi="Times New Roman" w:cs="Times New Roman" w:hint="default"/>
      <w:sz w:val="20"/>
      <w:u w:val="single"/>
    </w:rPr>
  </w:style>
  <w:style w:type="character" w:customStyle="1" w:styleId="StyleStyleBoldUnderline11pt">
    <w:name w:val="Style Style Bold Underline + 11 pt"/>
    <w:rsid w:val="00371900"/>
    <w:rPr>
      <w:b/>
      <w:bCs/>
      <w:sz w:val="20"/>
      <w:u w:val="single"/>
    </w:rPr>
  </w:style>
  <w:style w:type="character" w:customStyle="1" w:styleId="articlehead2">
    <w:name w:val="articlehead2"/>
    <w:rsid w:val="00371900"/>
  </w:style>
  <w:style w:type="character" w:customStyle="1" w:styleId="pronset">
    <w:name w:val="pronset"/>
    <w:rsid w:val="00371900"/>
  </w:style>
  <w:style w:type="character" w:customStyle="1" w:styleId="prondelim">
    <w:name w:val="prondelim"/>
    <w:rsid w:val="00371900"/>
  </w:style>
  <w:style w:type="character" w:customStyle="1" w:styleId="prontoggle">
    <w:name w:val="pron_toggle"/>
    <w:rsid w:val="00371900"/>
  </w:style>
  <w:style w:type="character" w:customStyle="1" w:styleId="boldface">
    <w:name w:val="boldface"/>
    <w:rsid w:val="00371900"/>
  </w:style>
  <w:style w:type="character" w:customStyle="1" w:styleId="secondary-bf">
    <w:name w:val="secondary-bf"/>
    <w:rsid w:val="00371900"/>
  </w:style>
  <w:style w:type="table" w:styleId="ColorfulGrid-Accent1">
    <w:name w:val="Colorful Grid Accent 1"/>
    <w:basedOn w:val="TableNormal"/>
    <w:link w:val="ColorfulGrid-Accent1Char"/>
    <w:uiPriority w:val="29"/>
    <w:unhideWhenUsed/>
    <w:rsid w:val="00371900"/>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371900"/>
    <w:rPr>
      <w:rFonts w:ascii="Times New Roman" w:hAnsi="Times New Roman" w:cs="Times New Roman" w:hint="default"/>
      <w:iCs/>
      <w:color w:val="000000"/>
      <w:sz w:val="16"/>
    </w:rPr>
  </w:style>
  <w:style w:type="character" w:customStyle="1" w:styleId="Boxout0">
    <w:name w:val="Boxout"/>
    <w:uiPriority w:val="1"/>
    <w:qFormat/>
    <w:rsid w:val="0037190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371900"/>
  </w:style>
  <w:style w:type="character" w:customStyle="1" w:styleId="pg">
    <w:name w:val="pg"/>
    <w:rsid w:val="00371900"/>
  </w:style>
  <w:style w:type="character" w:customStyle="1" w:styleId="detailtitle">
    <w:name w:val="detailtitle"/>
    <w:rsid w:val="00371900"/>
  </w:style>
  <w:style w:type="character" w:customStyle="1" w:styleId="storydate">
    <w:name w:val="storydate"/>
    <w:rsid w:val="00371900"/>
  </w:style>
  <w:style w:type="character" w:customStyle="1" w:styleId="preloadwrap">
    <w:name w:val="preloadwrap"/>
    <w:rsid w:val="00371900"/>
  </w:style>
  <w:style w:type="character" w:customStyle="1" w:styleId="creditwrap">
    <w:name w:val="creditwrap"/>
    <w:rsid w:val="00371900"/>
  </w:style>
  <w:style w:type="character" w:customStyle="1" w:styleId="DefaultChar1">
    <w:name w:val="Default Char1"/>
    <w:rsid w:val="00371900"/>
    <w:rPr>
      <w:noProof w:val="0"/>
      <w:color w:val="000000"/>
      <w:lang w:val="en-US" w:eastAsia="en-US" w:bidi="ar-SA"/>
    </w:rPr>
  </w:style>
  <w:style w:type="character" w:customStyle="1" w:styleId="textunderlineChar0">
    <w:name w:val="text underline Char"/>
    <w:rsid w:val="00371900"/>
    <w:rPr>
      <w:sz w:val="24"/>
      <w:szCs w:val="22"/>
      <w:u w:val="thick"/>
      <w:lang w:val="en-US" w:eastAsia="en-US" w:bidi="ar-SA"/>
    </w:rPr>
  </w:style>
  <w:style w:type="character" w:customStyle="1" w:styleId="BoldChar">
    <w:name w:val="Bold Char"/>
    <w:rsid w:val="00371900"/>
    <w:rPr>
      <w:rFonts w:ascii="Times New Roman" w:eastAsia="Times New Roman" w:hAnsi="Times New Roman" w:cs="Times New Roman" w:hint="default"/>
      <w:b/>
      <w:bCs w:val="0"/>
      <w:szCs w:val="24"/>
    </w:rPr>
  </w:style>
  <w:style w:type="character" w:customStyle="1" w:styleId="pmterms31">
    <w:name w:val="pmterms31"/>
    <w:rsid w:val="00371900"/>
    <w:rPr>
      <w:b/>
      <w:bCs/>
      <w:i w:val="0"/>
      <w:iCs w:val="0"/>
      <w:color w:val="000000"/>
    </w:rPr>
  </w:style>
  <w:style w:type="character" w:customStyle="1" w:styleId="copyrightdescription">
    <w:name w:val="copyrightdescription"/>
    <w:rsid w:val="00371900"/>
  </w:style>
  <w:style w:type="character" w:customStyle="1" w:styleId="ft01">
    <w:name w:val="ft01"/>
    <w:rsid w:val="00371900"/>
    <w:rPr>
      <w:rFonts w:ascii="Times" w:hAnsi="Times" w:cs="Times" w:hint="default"/>
      <w:color w:val="000000"/>
      <w:sz w:val="14"/>
      <w:szCs w:val="14"/>
    </w:rPr>
  </w:style>
  <w:style w:type="character" w:customStyle="1" w:styleId="ft11">
    <w:name w:val="ft11"/>
    <w:rsid w:val="00371900"/>
    <w:rPr>
      <w:rFonts w:ascii="Times" w:hAnsi="Times" w:cs="Times" w:hint="default"/>
      <w:color w:val="000000"/>
      <w:sz w:val="17"/>
      <w:szCs w:val="17"/>
    </w:rPr>
  </w:style>
  <w:style w:type="character" w:customStyle="1" w:styleId="ft21">
    <w:name w:val="ft21"/>
    <w:rsid w:val="00371900"/>
    <w:rPr>
      <w:rFonts w:ascii="Times" w:hAnsi="Times" w:cs="Times" w:hint="default"/>
      <w:color w:val="000000"/>
      <w:sz w:val="15"/>
      <w:szCs w:val="15"/>
    </w:rPr>
  </w:style>
  <w:style w:type="character" w:customStyle="1" w:styleId="ft31">
    <w:name w:val="ft31"/>
    <w:rsid w:val="00371900"/>
    <w:rPr>
      <w:rFonts w:ascii="Times" w:hAnsi="Times" w:cs="Times" w:hint="default"/>
      <w:color w:val="000000"/>
      <w:sz w:val="15"/>
      <w:szCs w:val="15"/>
    </w:rPr>
  </w:style>
  <w:style w:type="character" w:customStyle="1" w:styleId="dquo">
    <w:name w:val="dquo"/>
    <w:rsid w:val="00371900"/>
  </w:style>
  <w:style w:type="character" w:customStyle="1" w:styleId="caps2">
    <w:name w:val="caps2"/>
    <w:rsid w:val="00371900"/>
  </w:style>
  <w:style w:type="character" w:customStyle="1" w:styleId="CardsFont12ptCharCharCharChar">
    <w:name w:val="Cards + Font: 12 pt Char Char Char Char"/>
    <w:rsid w:val="00371900"/>
    <w:rPr>
      <w:sz w:val="24"/>
      <w:szCs w:val="24"/>
      <w:u w:val="thick"/>
      <w:lang w:val="en-US" w:eastAsia="en-US" w:bidi="ar-SA"/>
    </w:rPr>
  </w:style>
  <w:style w:type="character" w:customStyle="1" w:styleId="ccs">
    <w:name w:val="c cs"/>
    <w:rsid w:val="00371900"/>
  </w:style>
  <w:style w:type="character" w:customStyle="1" w:styleId="UnderlinedEvChar">
    <w:name w:val="Underlined Ev Char"/>
    <w:rsid w:val="00371900"/>
    <w:rPr>
      <w:rFonts w:ascii="Times New Roman" w:eastAsia="Times New Roman" w:hAnsi="Times New Roman" w:cs="Times New Roman" w:hint="default"/>
      <w:szCs w:val="24"/>
      <w:u w:val="single"/>
    </w:rPr>
  </w:style>
  <w:style w:type="character" w:customStyle="1" w:styleId="dropshadow">
    <w:name w:val="dropshadow"/>
    <w:rsid w:val="00371900"/>
  </w:style>
  <w:style w:type="character" w:customStyle="1" w:styleId="d05ws">
    <w:name w:val="d05ws"/>
    <w:rsid w:val="00371900"/>
  </w:style>
  <w:style w:type="character" w:customStyle="1" w:styleId="rzibod">
    <w:name w:val="rzibod"/>
    <w:rsid w:val="00371900"/>
  </w:style>
  <w:style w:type="character" w:customStyle="1" w:styleId="StyleBold1">
    <w:name w:val="Style Bold1"/>
    <w:rsid w:val="00371900"/>
    <w:rPr>
      <w:rFonts w:ascii="Georgia" w:hAnsi="Georgia" w:hint="default"/>
      <w:b/>
      <w:bCs/>
      <w:sz w:val="22"/>
    </w:rPr>
  </w:style>
  <w:style w:type="character" w:customStyle="1" w:styleId="headertext">
    <w:name w:val="headertext"/>
    <w:rsid w:val="00371900"/>
  </w:style>
  <w:style w:type="character" w:customStyle="1" w:styleId="endnote-reference">
    <w:name w:val="endnote-reference"/>
    <w:rsid w:val="00371900"/>
  </w:style>
  <w:style w:type="character" w:customStyle="1" w:styleId="officialsname">
    <w:name w:val="official_s_name"/>
    <w:rsid w:val="00371900"/>
  </w:style>
  <w:style w:type="character" w:customStyle="1" w:styleId="audience">
    <w:name w:val="audience"/>
    <w:rsid w:val="00371900"/>
  </w:style>
  <w:style w:type="character" w:customStyle="1" w:styleId="A7">
    <w:name w:val="A7"/>
    <w:uiPriority w:val="99"/>
    <w:rsid w:val="00371900"/>
    <w:rPr>
      <w:rFonts w:ascii="Myriad Pro" w:hAnsi="Myriad Pro" w:cs="Myriad Pro" w:hint="default"/>
      <w:color w:val="0066B1"/>
      <w:sz w:val="22"/>
      <w:szCs w:val="22"/>
    </w:rPr>
  </w:style>
  <w:style w:type="character" w:customStyle="1" w:styleId="normalchar">
    <w:name w:val="normal__char"/>
    <w:rsid w:val="00371900"/>
  </w:style>
  <w:style w:type="character" w:customStyle="1" w:styleId="hyperlink002cheading0020100200028block0020title0029char">
    <w:name w:val="hyperlink_002cheading_00201_0020_0028block_0020title_0029__char"/>
    <w:rsid w:val="00371900"/>
  </w:style>
  <w:style w:type="character" w:customStyle="1" w:styleId="underline002cstyle0020bold0020underlinechar">
    <w:name w:val="underline_002cstyle_0020bold_0020underline__char"/>
    <w:rsid w:val="00371900"/>
  </w:style>
  <w:style w:type="character" w:customStyle="1" w:styleId="copyboldblack">
    <w:name w:val="copyboldblack"/>
    <w:rsid w:val="00371900"/>
  </w:style>
  <w:style w:type="character" w:customStyle="1" w:styleId="copybold">
    <w:name w:val="copybold"/>
    <w:rsid w:val="00371900"/>
  </w:style>
  <w:style w:type="character" w:customStyle="1" w:styleId="author-date0">
    <w:name w:val="author-date"/>
    <w:rsid w:val="00371900"/>
  </w:style>
  <w:style w:type="character" w:customStyle="1" w:styleId="hidden">
    <w:name w:val="hidden"/>
    <w:rsid w:val="00371900"/>
  </w:style>
  <w:style w:type="character" w:customStyle="1" w:styleId="articlebegin">
    <w:name w:val="articlebegin"/>
    <w:rsid w:val="00371900"/>
  </w:style>
  <w:style w:type="character" w:customStyle="1" w:styleId="mediaoverlay">
    <w:name w:val="mediaoverlay"/>
    <w:rsid w:val="00371900"/>
  </w:style>
  <w:style w:type="character" w:customStyle="1" w:styleId="blogcaption">
    <w:name w:val="blog_caption"/>
    <w:rsid w:val="00371900"/>
  </w:style>
  <w:style w:type="character" w:customStyle="1" w:styleId="commnet-abuzz">
    <w:name w:val="commnet-abuzz"/>
    <w:rsid w:val="00371900"/>
  </w:style>
  <w:style w:type="character" w:customStyle="1" w:styleId="fbconnectbuttontext">
    <w:name w:val="fbconnectbutton_text"/>
    <w:rsid w:val="00371900"/>
  </w:style>
  <w:style w:type="character" w:customStyle="1" w:styleId="fbsharecountinner">
    <w:name w:val="fb_share_count_inner"/>
    <w:rsid w:val="00371900"/>
  </w:style>
  <w:style w:type="character" w:customStyle="1" w:styleId="stbuttontext">
    <w:name w:val="stbuttontext"/>
    <w:rsid w:val="00371900"/>
  </w:style>
  <w:style w:type="character" w:customStyle="1" w:styleId="source">
    <w:name w:val="source"/>
    <w:rsid w:val="00371900"/>
  </w:style>
  <w:style w:type="character" w:customStyle="1" w:styleId="pubdate">
    <w:name w:val="pubdate"/>
    <w:rsid w:val="00371900"/>
  </w:style>
  <w:style w:type="character" w:customStyle="1" w:styleId="grey">
    <w:name w:val="grey"/>
    <w:rsid w:val="00371900"/>
  </w:style>
  <w:style w:type="character" w:customStyle="1" w:styleId="postdate">
    <w:name w:val="post_date"/>
    <w:rsid w:val="00371900"/>
  </w:style>
  <w:style w:type="character" w:customStyle="1" w:styleId="bdx">
    <w:name w:val="bdx"/>
    <w:rsid w:val="00371900"/>
  </w:style>
  <w:style w:type="character" w:customStyle="1" w:styleId="bdl">
    <w:name w:val="bdl"/>
    <w:rsid w:val="00371900"/>
  </w:style>
  <w:style w:type="character" w:customStyle="1" w:styleId="breadcrumbitemcurrent">
    <w:name w:val="breadcrumbitemcurrent"/>
    <w:rsid w:val="00371900"/>
  </w:style>
  <w:style w:type="character" w:customStyle="1" w:styleId="bbl">
    <w:name w:val="bbl"/>
    <w:rsid w:val="00371900"/>
  </w:style>
  <w:style w:type="character" w:customStyle="1" w:styleId="Date2">
    <w:name w:val="Date2"/>
    <w:rsid w:val="00371900"/>
  </w:style>
  <w:style w:type="character" w:customStyle="1" w:styleId="company">
    <w:name w:val="company"/>
    <w:rsid w:val="00371900"/>
  </w:style>
  <w:style w:type="character" w:customStyle="1" w:styleId="itxtnewhookspan">
    <w:name w:val="itxtnewhookspan"/>
    <w:rsid w:val="00371900"/>
  </w:style>
  <w:style w:type="character" w:customStyle="1" w:styleId="gstxthlt">
    <w:name w:val="gstxt_hlt"/>
    <w:rsid w:val="00371900"/>
  </w:style>
  <w:style w:type="character" w:customStyle="1" w:styleId="SubtleEmphasis1">
    <w:name w:val="Subtle Emphasis1"/>
    <w:uiPriority w:val="19"/>
    <w:qFormat/>
    <w:rsid w:val="00371900"/>
    <w:rPr>
      <w:rFonts w:ascii="Times New Roman" w:hAnsi="Times New Roman" w:cs="Times New Roman" w:hint="default"/>
      <w:b/>
      <w:bCs w:val="0"/>
      <w:iCs/>
      <w:color w:val="auto"/>
      <w:sz w:val="22"/>
    </w:rPr>
  </w:style>
  <w:style w:type="character" w:customStyle="1" w:styleId="StyleBoldRed">
    <w:name w:val="Style Bold Red"/>
    <w:rsid w:val="00371900"/>
    <w:rPr>
      <w:b/>
      <w:bCs/>
      <w:color w:val="auto"/>
    </w:rPr>
  </w:style>
  <w:style w:type="character" w:customStyle="1" w:styleId="StyleTimesNewRoman8pt">
    <w:name w:val="Style Times New Roman 8 pt"/>
    <w:rsid w:val="00371900"/>
    <w:rPr>
      <w:rFonts w:ascii="Georgia" w:hAnsi="Georgia" w:hint="default"/>
      <w:sz w:val="16"/>
    </w:rPr>
  </w:style>
  <w:style w:type="character" w:customStyle="1" w:styleId="StyleStyle7pt8pt">
    <w:name w:val="Style Style 7 pt + 8 pt"/>
    <w:rsid w:val="00371900"/>
    <w:rPr>
      <w:sz w:val="16"/>
    </w:rPr>
  </w:style>
  <w:style w:type="character" w:customStyle="1" w:styleId="StyleStyleThickunderlineBold1">
    <w:name w:val="Style Style Thick underline + Bold1"/>
    <w:rsid w:val="00371900"/>
    <w:rPr>
      <w:b/>
      <w:bCs/>
      <w:u w:val="thick"/>
    </w:rPr>
  </w:style>
  <w:style w:type="character" w:customStyle="1" w:styleId="StyleUnderline2">
    <w:name w:val="Style Underline2"/>
    <w:rsid w:val="00371900"/>
    <w:rPr>
      <w:u w:val="single"/>
    </w:rPr>
  </w:style>
  <w:style w:type="character" w:customStyle="1" w:styleId="ShrinkText">
    <w:name w:val="Shrink Text"/>
    <w:rsid w:val="00371900"/>
    <w:rPr>
      <w:sz w:val="16"/>
    </w:rPr>
  </w:style>
  <w:style w:type="character" w:customStyle="1" w:styleId="smallcaps">
    <w:name w:val="smallcaps"/>
    <w:rsid w:val="00371900"/>
  </w:style>
  <w:style w:type="character" w:customStyle="1" w:styleId="goldbldtext">
    <w:name w:val="goldbldtext"/>
    <w:rsid w:val="00371900"/>
  </w:style>
  <w:style w:type="character" w:customStyle="1" w:styleId="cardshighlight0">
    <w:name w:val="cardshighlight"/>
    <w:rsid w:val="00371900"/>
  </w:style>
  <w:style w:type="character" w:customStyle="1" w:styleId="cardsfont12pt1">
    <w:name w:val="cardsfont12pt"/>
    <w:rsid w:val="00371900"/>
  </w:style>
  <w:style w:type="character" w:customStyle="1" w:styleId="ft1">
    <w:name w:val="ft1"/>
    <w:rsid w:val="00371900"/>
  </w:style>
  <w:style w:type="character" w:customStyle="1" w:styleId="ft6">
    <w:name w:val="ft6"/>
    <w:rsid w:val="00371900"/>
  </w:style>
  <w:style w:type="character" w:customStyle="1" w:styleId="kicker">
    <w:name w:val="kicker"/>
    <w:rsid w:val="00371900"/>
  </w:style>
  <w:style w:type="character" w:customStyle="1" w:styleId="backcontent">
    <w:name w:val="backcontent"/>
    <w:rsid w:val="00371900"/>
  </w:style>
  <w:style w:type="character" w:customStyle="1" w:styleId="daystmp">
    <w:name w:val="daystmp"/>
    <w:rsid w:val="00371900"/>
  </w:style>
  <w:style w:type="character" w:customStyle="1" w:styleId="cardsfont12ptchar">
    <w:name w:val="cardsfont12ptchar"/>
    <w:rsid w:val="00371900"/>
  </w:style>
  <w:style w:type="character" w:customStyle="1" w:styleId="gal">
    <w:name w:val="gal"/>
    <w:rsid w:val="00371900"/>
  </w:style>
  <w:style w:type="character" w:customStyle="1" w:styleId="submitted">
    <w:name w:val="submitted"/>
    <w:rsid w:val="00371900"/>
  </w:style>
  <w:style w:type="character" w:customStyle="1" w:styleId="imagedateline">
    <w:name w:val="image_dateline"/>
    <w:rsid w:val="00371900"/>
  </w:style>
  <w:style w:type="character" w:customStyle="1" w:styleId="authordatecharchar">
    <w:name w:val="authordatecharchar"/>
    <w:rsid w:val="00371900"/>
  </w:style>
  <w:style w:type="character" w:customStyle="1" w:styleId="style1char0">
    <w:name w:val="style1char"/>
    <w:rsid w:val="00371900"/>
  </w:style>
  <w:style w:type="character" w:customStyle="1" w:styleId="tagcharchar0">
    <w:name w:val="tagcharchar"/>
    <w:rsid w:val="00371900"/>
  </w:style>
  <w:style w:type="character" w:customStyle="1" w:styleId="underlinedcharchar2">
    <w:name w:val="underlinedcharchar"/>
    <w:rsid w:val="00371900"/>
  </w:style>
  <w:style w:type="character" w:customStyle="1" w:styleId="BoxedChar">
    <w:name w:val="Boxed Char"/>
    <w:rsid w:val="00371900"/>
    <w:rPr>
      <w:rFonts w:ascii="Arial Narrow" w:hAnsi="Arial Narrow" w:hint="default"/>
      <w:b/>
      <w:bCs w:val="0"/>
      <w:sz w:val="18"/>
      <w:bdr w:val="single" w:sz="6" w:space="0" w:color="auto" w:frame="1"/>
    </w:rPr>
  </w:style>
  <w:style w:type="character" w:customStyle="1" w:styleId="Style11ptUnderline2">
    <w:name w:val="Style 11 pt Underline2"/>
    <w:rsid w:val="00371900"/>
    <w:rPr>
      <w:sz w:val="20"/>
      <w:u w:val="single"/>
    </w:rPr>
  </w:style>
  <w:style w:type="character" w:customStyle="1" w:styleId="Style11ptBoldUnderline2">
    <w:name w:val="Style 11 pt Bold Underline2"/>
    <w:rsid w:val="00371900"/>
    <w:rPr>
      <w:b/>
      <w:bCs/>
      <w:sz w:val="20"/>
      <w:u w:val="single"/>
    </w:rPr>
  </w:style>
  <w:style w:type="character" w:customStyle="1" w:styleId="nw">
    <w:name w:val="nw"/>
    <w:rsid w:val="00371900"/>
  </w:style>
  <w:style w:type="character" w:customStyle="1" w:styleId="Styleunderline11ptBoldBorderSinglesolidlineAuto">
    <w:name w:val="Style underline + 11 pt Bold Border: : (Single solid line Auto ..."/>
    <w:rsid w:val="00371900"/>
    <w:rPr>
      <w:b/>
      <w:bCs/>
      <w:sz w:val="20"/>
      <w:u w:val="single"/>
      <w:bdr w:val="single" w:sz="4" w:space="0" w:color="auto" w:frame="1"/>
    </w:rPr>
  </w:style>
  <w:style w:type="character" w:customStyle="1" w:styleId="cardCharCharChar1">
    <w:name w:val="card Char Char Char1"/>
    <w:rsid w:val="00371900"/>
    <w:rPr>
      <w:lang w:val="en-US" w:eastAsia="en-US" w:bidi="ar-SA"/>
    </w:rPr>
  </w:style>
  <w:style w:type="character" w:customStyle="1" w:styleId="authors1">
    <w:name w:val="authors1"/>
    <w:rsid w:val="00371900"/>
    <w:rPr>
      <w:rFonts w:ascii="Verdana" w:hAnsi="Verdana" w:hint="default"/>
      <w:b/>
      <w:bCs/>
      <w:color w:val="006699"/>
      <w:sz w:val="20"/>
      <w:szCs w:val="20"/>
    </w:rPr>
  </w:style>
  <w:style w:type="character" w:customStyle="1" w:styleId="headlinesectionlarge">
    <w:name w:val="headline_section_large"/>
    <w:rsid w:val="00371900"/>
  </w:style>
  <w:style w:type="character" w:customStyle="1" w:styleId="Styleunderline11ptBlack">
    <w:name w:val="Style underline + 11 pt Black"/>
    <w:rsid w:val="00371900"/>
    <w:rPr>
      <w:color w:val="000000"/>
      <w:sz w:val="20"/>
      <w:u w:val="single"/>
    </w:rPr>
  </w:style>
  <w:style w:type="character" w:customStyle="1" w:styleId="Styleunderline11ptBoldBlack">
    <w:name w:val="Style underline + 11 pt Bold Black"/>
    <w:rsid w:val="00371900"/>
    <w:rPr>
      <w:b/>
      <w:bCs/>
      <w:color w:val="000000"/>
      <w:sz w:val="20"/>
      <w:u w:val="single"/>
    </w:rPr>
  </w:style>
  <w:style w:type="character" w:customStyle="1" w:styleId="Style11ptBoldBlackUnderline">
    <w:name w:val="Style 11 pt Bold Black Underline"/>
    <w:rsid w:val="00371900"/>
    <w:rPr>
      <w:b/>
      <w:bCs/>
      <w:color w:val="000000"/>
      <w:sz w:val="20"/>
      <w:u w:val="single"/>
    </w:rPr>
  </w:style>
  <w:style w:type="character" w:customStyle="1" w:styleId="Style11ptBoldBlackUnderlineBorderSinglesolidline">
    <w:name w:val="Style 11 pt Bold Black Underline Border: : (Single solid line ..."/>
    <w:rsid w:val="00371900"/>
    <w:rPr>
      <w:b/>
      <w:bCs/>
      <w:color w:val="000000"/>
      <w:sz w:val="20"/>
      <w:u w:val="single"/>
      <w:bdr w:val="single" w:sz="4" w:space="0" w:color="auto" w:frame="1"/>
    </w:rPr>
  </w:style>
  <w:style w:type="character" w:customStyle="1" w:styleId="StyleLatinMeridien-Italic11ptItalicUnderline">
    <w:name w:val="Style (Latin) Meridien-Italic 11 pt Italic Underline"/>
    <w:rsid w:val="00371900"/>
    <w:rPr>
      <w:rFonts w:ascii="Meridien-Italic" w:hAnsi="Meridien-Italic" w:hint="default"/>
      <w:i/>
      <w:iCs/>
      <w:sz w:val="20"/>
      <w:u w:val="single"/>
    </w:rPr>
  </w:style>
  <w:style w:type="character" w:customStyle="1" w:styleId="Citation-AuthorDate">
    <w:name w:val="Citation - Author/Date"/>
    <w:rsid w:val="00371900"/>
    <w:rPr>
      <w:b/>
      <w:bCs w:val="0"/>
      <w:smallCaps/>
      <w:sz w:val="24"/>
      <w:u w:val="single"/>
    </w:rPr>
  </w:style>
  <w:style w:type="character" w:customStyle="1" w:styleId="underlinestylechar0">
    <w:name w:val="underlinestylechar"/>
    <w:rsid w:val="00371900"/>
  </w:style>
  <w:style w:type="character" w:customStyle="1" w:styleId="highlight">
    <w:name w:val="highlight"/>
    <w:rsid w:val="00371900"/>
  </w:style>
  <w:style w:type="character" w:customStyle="1" w:styleId="DottedUnderline0">
    <w:name w:val="Dotted Underline"/>
    <w:rsid w:val="00371900"/>
    <w:rPr>
      <w:rFonts w:ascii="Times New Roman" w:hAnsi="Times New Roman" w:cs="Times New Roman" w:hint="default"/>
      <w:sz w:val="20"/>
      <w:u w:val="dottedHeavy"/>
    </w:rPr>
  </w:style>
  <w:style w:type="character" w:customStyle="1" w:styleId="titleauthoretc">
    <w:name w:val="titleauthoretc"/>
    <w:rsid w:val="00371900"/>
  </w:style>
  <w:style w:type="character" w:customStyle="1" w:styleId="labeltext">
    <w:name w:val="labeltext"/>
    <w:rsid w:val="00371900"/>
  </w:style>
  <w:style w:type="character" w:customStyle="1" w:styleId="viewlink">
    <w:name w:val="viewlink"/>
    <w:rsid w:val="00371900"/>
  </w:style>
  <w:style w:type="character" w:customStyle="1" w:styleId="share">
    <w:name w:val="share"/>
    <w:rsid w:val="00371900"/>
  </w:style>
  <w:style w:type="character" w:customStyle="1" w:styleId="inlinkchart">
    <w:name w:val="inlink_chart"/>
    <w:rsid w:val="00371900"/>
  </w:style>
  <w:style w:type="character" w:customStyle="1" w:styleId="underLight">
    <w:name w:val="underLight"/>
    <w:uiPriority w:val="1"/>
    <w:qFormat/>
    <w:rsid w:val="0037190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371900"/>
  </w:style>
  <w:style w:type="character" w:customStyle="1" w:styleId="author-rss">
    <w:name w:val="author-rss"/>
    <w:rsid w:val="00371900"/>
  </w:style>
  <w:style w:type="character" w:customStyle="1" w:styleId="fbsharecountwrapper">
    <w:name w:val="fb_share_count_wrapper"/>
    <w:rsid w:val="00371900"/>
  </w:style>
  <w:style w:type="character" w:customStyle="1" w:styleId="fbbuttontext">
    <w:name w:val="fb_button_text"/>
    <w:rsid w:val="00371900"/>
  </w:style>
  <w:style w:type="character" w:customStyle="1" w:styleId="hw">
    <w:name w:val="hw"/>
    <w:rsid w:val="00371900"/>
  </w:style>
  <w:style w:type="character" w:customStyle="1" w:styleId="linktotop">
    <w:name w:val="linktotop"/>
    <w:rsid w:val="00371900"/>
  </w:style>
  <w:style w:type="character" w:customStyle="1" w:styleId="maintextbldleft">
    <w:name w:val="maintextbldleft"/>
    <w:rsid w:val="00371900"/>
  </w:style>
  <w:style w:type="character" w:customStyle="1" w:styleId="maintextleft">
    <w:name w:val="maintextleft"/>
    <w:rsid w:val="00371900"/>
  </w:style>
  <w:style w:type="character" w:customStyle="1" w:styleId="descriptionstyle1block">
    <w:name w:val="description style1 block"/>
    <w:rsid w:val="00371900"/>
  </w:style>
  <w:style w:type="character" w:customStyle="1" w:styleId="gutter-right-1">
    <w:name w:val="gutter-right-1"/>
    <w:basedOn w:val="DefaultParagraphFont"/>
    <w:rsid w:val="00371900"/>
  </w:style>
  <w:style w:type="character" w:customStyle="1" w:styleId="ssl3">
    <w:name w:val="ss_l3"/>
    <w:rsid w:val="00371900"/>
  </w:style>
  <w:style w:type="character" w:customStyle="1" w:styleId="FontStyle39">
    <w:name w:val="Font Style39"/>
    <w:uiPriority w:val="99"/>
    <w:rsid w:val="00371900"/>
    <w:rPr>
      <w:rFonts w:ascii="Constantia" w:hAnsi="Constantia" w:cs="Constantia" w:hint="default"/>
      <w:b/>
      <w:bCs/>
      <w:sz w:val="18"/>
      <w:szCs w:val="18"/>
    </w:rPr>
  </w:style>
  <w:style w:type="character" w:customStyle="1" w:styleId="6">
    <w:name w:val="6"/>
    <w:rsid w:val="00371900"/>
    <w:rPr>
      <w:rFonts w:ascii="Arial" w:hAnsi="Arial" w:cs="Arial" w:hint="default"/>
      <w:bCs/>
      <w:sz w:val="20"/>
      <w:u w:val="single"/>
      <w:lang w:val="en-US" w:eastAsia="en-US" w:bidi="ar-SA"/>
    </w:rPr>
  </w:style>
  <w:style w:type="character" w:customStyle="1" w:styleId="Header11">
    <w:name w:val="Header11"/>
    <w:rsid w:val="00371900"/>
  </w:style>
  <w:style w:type="character" w:customStyle="1" w:styleId="posa">
    <w:name w:val="pos(a)"/>
    <w:basedOn w:val="DefaultParagraphFont"/>
    <w:rsid w:val="00371900"/>
  </w:style>
  <w:style w:type="character" w:customStyle="1" w:styleId="u-hiddeninnarrowenv">
    <w:name w:val="u-hiddeninnarrowenv"/>
    <w:basedOn w:val="DefaultParagraphFont"/>
    <w:rsid w:val="00371900"/>
  </w:style>
  <w:style w:type="character" w:customStyle="1" w:styleId="followbutton-bird">
    <w:name w:val="followbutton-bird"/>
    <w:basedOn w:val="DefaultParagraphFont"/>
    <w:rsid w:val="00371900"/>
  </w:style>
  <w:style w:type="character" w:customStyle="1" w:styleId="tweetauthor-name">
    <w:name w:val="tweetauthor-name"/>
    <w:basedOn w:val="DefaultParagraphFont"/>
    <w:rsid w:val="00371900"/>
  </w:style>
  <w:style w:type="character" w:customStyle="1" w:styleId="tweetauthor-verifiedbadge">
    <w:name w:val="tweetauthor-verifiedbadge"/>
    <w:basedOn w:val="DefaultParagraphFont"/>
    <w:rsid w:val="00371900"/>
  </w:style>
  <w:style w:type="character" w:customStyle="1" w:styleId="tweetauthor-screenname">
    <w:name w:val="tweetauthor-screenname"/>
    <w:basedOn w:val="DefaultParagraphFont"/>
    <w:rsid w:val="00371900"/>
  </w:style>
  <w:style w:type="character" w:customStyle="1" w:styleId="u-hiddenvisually">
    <w:name w:val="u-hiddenvisually"/>
    <w:basedOn w:val="DefaultParagraphFont"/>
    <w:rsid w:val="00371900"/>
  </w:style>
  <w:style w:type="character" w:customStyle="1" w:styleId="tweetaction-stat">
    <w:name w:val="tweetaction-stat"/>
    <w:basedOn w:val="DefaultParagraphFont"/>
    <w:rsid w:val="00371900"/>
  </w:style>
  <w:style w:type="character" w:customStyle="1" w:styleId="related">
    <w:name w:val="related"/>
    <w:basedOn w:val="DefaultParagraphFont"/>
    <w:rsid w:val="00371900"/>
  </w:style>
  <w:style w:type="character" w:customStyle="1" w:styleId="related-content">
    <w:name w:val="related-content"/>
    <w:basedOn w:val="DefaultParagraphFont"/>
    <w:rsid w:val="00371900"/>
  </w:style>
  <w:style w:type="character" w:customStyle="1" w:styleId="name-of-author">
    <w:name w:val="name-of-author"/>
    <w:basedOn w:val="DefaultParagraphFont"/>
    <w:rsid w:val="00371900"/>
  </w:style>
  <w:style w:type="character" w:customStyle="1" w:styleId="first-name">
    <w:name w:val="first-name"/>
    <w:basedOn w:val="DefaultParagraphFont"/>
    <w:rsid w:val="00371900"/>
  </w:style>
  <w:style w:type="character" w:customStyle="1" w:styleId="last-name">
    <w:name w:val="last-name"/>
    <w:basedOn w:val="DefaultParagraphFont"/>
    <w:rsid w:val="00371900"/>
  </w:style>
  <w:style w:type="character" w:customStyle="1" w:styleId="caption10">
    <w:name w:val="caption1"/>
    <w:basedOn w:val="DefaultParagraphFont"/>
    <w:rsid w:val="00371900"/>
  </w:style>
  <w:style w:type="character" w:customStyle="1" w:styleId="recirc-text">
    <w:name w:val="&quot;recirc-text”"/>
    <w:basedOn w:val="DefaultParagraphFont"/>
    <w:rsid w:val="00371900"/>
  </w:style>
  <w:style w:type="character" w:customStyle="1" w:styleId="video-icon">
    <w:name w:val="video-icon"/>
    <w:basedOn w:val="DefaultParagraphFont"/>
    <w:rsid w:val="00371900"/>
  </w:style>
  <w:style w:type="character" w:customStyle="1" w:styleId="powa-shot-play-btn-text">
    <w:name w:val="powa-shot-play-btn-text"/>
    <w:basedOn w:val="DefaultParagraphFont"/>
    <w:rsid w:val="00371900"/>
  </w:style>
  <w:style w:type="character" w:customStyle="1" w:styleId="powa-shot-click">
    <w:name w:val="powa-shot-click"/>
    <w:basedOn w:val="DefaultParagraphFont"/>
    <w:rsid w:val="00371900"/>
  </w:style>
  <w:style w:type="character" w:customStyle="1" w:styleId="wpv-blurb">
    <w:name w:val="wpv-blurb"/>
    <w:basedOn w:val="DefaultParagraphFont"/>
    <w:rsid w:val="00371900"/>
  </w:style>
  <w:style w:type="character" w:customStyle="1" w:styleId="pb-caption">
    <w:name w:val="pb-caption"/>
    <w:basedOn w:val="DefaultParagraphFont"/>
    <w:rsid w:val="00371900"/>
  </w:style>
  <w:style w:type="character" w:customStyle="1" w:styleId="Heading5Char1">
    <w:name w:val="Heading 5 Char1"/>
    <w:aliases w:val="Text Char1"/>
    <w:basedOn w:val="DefaultParagraphFont"/>
    <w:semiHidden/>
    <w:rsid w:val="00371900"/>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371900"/>
    <w:rPr>
      <w:vertAlign w:val="baseline"/>
    </w:rPr>
  </w:style>
  <w:style w:type="character" w:customStyle="1" w:styleId="Heading7Char1">
    <w:name w:val="Heading 7 Char1"/>
    <w:basedOn w:val="DefaultParagraphFont"/>
    <w:semiHidden/>
    <w:rsid w:val="00371900"/>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37190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37190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371900"/>
    <w:rPr>
      <w:rFonts w:ascii="Calibri" w:hAnsi="Calibri" w:cs="Calibri"/>
    </w:rPr>
  </w:style>
  <w:style w:type="numbering" w:customStyle="1" w:styleId="NoList2">
    <w:name w:val="No List2"/>
    <w:next w:val="NoList"/>
    <w:uiPriority w:val="99"/>
    <w:semiHidden/>
    <w:unhideWhenUsed/>
    <w:rsid w:val="00371900"/>
  </w:style>
  <w:style w:type="numbering" w:customStyle="1" w:styleId="NoList3">
    <w:name w:val="No List3"/>
    <w:next w:val="NoList"/>
    <w:uiPriority w:val="99"/>
    <w:semiHidden/>
    <w:unhideWhenUsed/>
    <w:rsid w:val="00371900"/>
  </w:style>
  <w:style w:type="numbering" w:customStyle="1" w:styleId="NoList4">
    <w:name w:val="No List4"/>
    <w:next w:val="NoList"/>
    <w:uiPriority w:val="99"/>
    <w:semiHidden/>
    <w:unhideWhenUsed/>
    <w:rsid w:val="00371900"/>
  </w:style>
  <w:style w:type="numbering" w:customStyle="1" w:styleId="NoList5">
    <w:name w:val="No List5"/>
    <w:next w:val="NoList"/>
    <w:semiHidden/>
    <w:unhideWhenUsed/>
    <w:rsid w:val="00371900"/>
  </w:style>
  <w:style w:type="paragraph" w:styleId="BlockText">
    <w:name w:val="Block Text"/>
    <w:basedOn w:val="Normal"/>
    <w:rsid w:val="00371900"/>
    <w:pPr>
      <w:ind w:left="229" w:right="229"/>
    </w:pPr>
    <w:rPr>
      <w:rFonts w:ascii="Verdana" w:eastAsia="Times New Roman" w:hAnsi="Verdana"/>
      <w:szCs w:val="20"/>
    </w:rPr>
  </w:style>
  <w:style w:type="paragraph" w:styleId="NormalIndent">
    <w:name w:val="Normal Indent"/>
    <w:basedOn w:val="Normal"/>
    <w:rsid w:val="00371900"/>
    <w:pPr>
      <w:ind w:left="720"/>
    </w:pPr>
    <w:rPr>
      <w:rFonts w:eastAsia="Times New Roman"/>
      <w:szCs w:val="20"/>
    </w:rPr>
  </w:style>
  <w:style w:type="paragraph" w:styleId="EnvelopeReturn">
    <w:name w:val="envelope return"/>
    <w:basedOn w:val="Normal"/>
    <w:rsid w:val="00371900"/>
    <w:rPr>
      <w:rFonts w:eastAsia="Times New Roman"/>
      <w:sz w:val="24"/>
      <w:szCs w:val="20"/>
    </w:rPr>
  </w:style>
  <w:style w:type="paragraph" w:styleId="EnvelopeAddress">
    <w:name w:val="envelope address"/>
    <w:basedOn w:val="Normal"/>
    <w:rsid w:val="00371900"/>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371900"/>
  </w:style>
  <w:style w:type="numbering" w:customStyle="1" w:styleId="NoList7">
    <w:name w:val="No List7"/>
    <w:next w:val="NoList"/>
    <w:semiHidden/>
    <w:unhideWhenUsed/>
    <w:rsid w:val="00371900"/>
  </w:style>
  <w:style w:type="paragraph" w:styleId="ListBullet">
    <w:name w:val="List Bullet"/>
    <w:basedOn w:val="Normal"/>
    <w:link w:val="ListBulletChar"/>
    <w:uiPriority w:val="99"/>
    <w:unhideWhenUsed/>
    <w:rsid w:val="00371900"/>
    <w:pPr>
      <w:tabs>
        <w:tab w:val="num" w:pos="360"/>
      </w:tabs>
      <w:ind w:left="360" w:hanging="360"/>
      <w:contextualSpacing/>
    </w:pPr>
    <w:rPr>
      <w:rFonts w:eastAsia="Calibri"/>
    </w:rPr>
  </w:style>
  <w:style w:type="table" w:styleId="MediumGrid1">
    <w:name w:val="Medium Grid 1"/>
    <w:basedOn w:val="TableNormal"/>
    <w:uiPriority w:val="67"/>
    <w:rsid w:val="00371900"/>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371900"/>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371900"/>
  </w:style>
  <w:style w:type="numbering" w:customStyle="1" w:styleId="NoList111">
    <w:name w:val="No List111"/>
    <w:next w:val="NoList"/>
    <w:uiPriority w:val="99"/>
    <w:semiHidden/>
    <w:unhideWhenUsed/>
    <w:rsid w:val="00371900"/>
  </w:style>
  <w:style w:type="numbering" w:customStyle="1" w:styleId="NoList1111">
    <w:name w:val="No List1111"/>
    <w:next w:val="NoList"/>
    <w:uiPriority w:val="99"/>
    <w:semiHidden/>
    <w:unhideWhenUsed/>
    <w:rsid w:val="00371900"/>
  </w:style>
  <w:style w:type="numbering" w:customStyle="1" w:styleId="NoList11111">
    <w:name w:val="No List11111"/>
    <w:next w:val="NoList"/>
    <w:uiPriority w:val="99"/>
    <w:semiHidden/>
    <w:unhideWhenUsed/>
    <w:rsid w:val="00371900"/>
  </w:style>
  <w:style w:type="numbering" w:customStyle="1" w:styleId="NoList111111">
    <w:name w:val="No List111111"/>
    <w:next w:val="NoList"/>
    <w:uiPriority w:val="99"/>
    <w:semiHidden/>
    <w:unhideWhenUsed/>
    <w:rsid w:val="00371900"/>
  </w:style>
  <w:style w:type="numbering" w:customStyle="1" w:styleId="NoList1111111">
    <w:name w:val="No List1111111"/>
    <w:next w:val="NoList"/>
    <w:uiPriority w:val="99"/>
    <w:semiHidden/>
    <w:unhideWhenUsed/>
    <w:rsid w:val="00371900"/>
  </w:style>
  <w:style w:type="numbering" w:customStyle="1" w:styleId="NoList11111111">
    <w:name w:val="No List11111111"/>
    <w:next w:val="NoList"/>
    <w:uiPriority w:val="99"/>
    <w:semiHidden/>
    <w:unhideWhenUsed/>
    <w:rsid w:val="00371900"/>
  </w:style>
  <w:style w:type="numbering" w:customStyle="1" w:styleId="NoList111111111">
    <w:name w:val="No List111111111"/>
    <w:next w:val="NoList"/>
    <w:uiPriority w:val="99"/>
    <w:semiHidden/>
    <w:unhideWhenUsed/>
    <w:rsid w:val="00371900"/>
  </w:style>
  <w:style w:type="numbering" w:customStyle="1" w:styleId="NoList1111111111">
    <w:name w:val="No List1111111111"/>
    <w:next w:val="NoList"/>
    <w:uiPriority w:val="99"/>
    <w:semiHidden/>
    <w:unhideWhenUsed/>
    <w:rsid w:val="00371900"/>
  </w:style>
  <w:style w:type="numbering" w:customStyle="1" w:styleId="NoList11111111111">
    <w:name w:val="No List11111111111"/>
    <w:next w:val="NoList"/>
    <w:uiPriority w:val="99"/>
    <w:semiHidden/>
    <w:unhideWhenUsed/>
    <w:rsid w:val="00371900"/>
  </w:style>
  <w:style w:type="numbering" w:customStyle="1" w:styleId="NoList111111111111">
    <w:name w:val="No List111111111111"/>
    <w:next w:val="NoList"/>
    <w:uiPriority w:val="99"/>
    <w:semiHidden/>
    <w:unhideWhenUsed/>
    <w:rsid w:val="00371900"/>
  </w:style>
  <w:style w:type="numbering" w:customStyle="1" w:styleId="NoList1111111111111">
    <w:name w:val="No List1111111111111"/>
    <w:next w:val="NoList"/>
    <w:uiPriority w:val="99"/>
    <w:semiHidden/>
    <w:unhideWhenUsed/>
    <w:rsid w:val="00371900"/>
  </w:style>
  <w:style w:type="numbering" w:customStyle="1" w:styleId="NoList11111111111111">
    <w:name w:val="No List11111111111111"/>
    <w:next w:val="NoList"/>
    <w:uiPriority w:val="99"/>
    <w:semiHidden/>
    <w:unhideWhenUsed/>
    <w:rsid w:val="00371900"/>
  </w:style>
  <w:style w:type="numbering" w:customStyle="1" w:styleId="NoList111111111111111">
    <w:name w:val="No List111111111111111"/>
    <w:next w:val="NoList"/>
    <w:uiPriority w:val="99"/>
    <w:semiHidden/>
    <w:unhideWhenUsed/>
    <w:rsid w:val="00371900"/>
  </w:style>
  <w:style w:type="numbering" w:customStyle="1" w:styleId="NoList1111111111111111">
    <w:name w:val="No List1111111111111111"/>
    <w:next w:val="NoList"/>
    <w:uiPriority w:val="99"/>
    <w:semiHidden/>
    <w:unhideWhenUsed/>
    <w:rsid w:val="00371900"/>
  </w:style>
  <w:style w:type="numbering" w:customStyle="1" w:styleId="NoList11111111111111111">
    <w:name w:val="No List11111111111111111"/>
    <w:next w:val="NoList"/>
    <w:uiPriority w:val="99"/>
    <w:semiHidden/>
    <w:unhideWhenUsed/>
    <w:rsid w:val="00371900"/>
  </w:style>
  <w:style w:type="character" w:customStyle="1" w:styleId="FontStyle220">
    <w:name w:val="Font Style220"/>
    <w:basedOn w:val="DefaultParagraphFont"/>
    <w:uiPriority w:val="99"/>
    <w:rsid w:val="00371900"/>
    <w:rPr>
      <w:rFonts w:ascii="Candara" w:hAnsi="Candara" w:cs="Candara" w:hint="default"/>
      <w:i/>
      <w:iCs/>
      <w:sz w:val="18"/>
      <w:szCs w:val="18"/>
    </w:rPr>
  </w:style>
  <w:style w:type="character" w:customStyle="1" w:styleId="FontStyle290">
    <w:name w:val="Font Style290"/>
    <w:basedOn w:val="DefaultParagraphFont"/>
    <w:uiPriority w:val="99"/>
    <w:rsid w:val="0037190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71900"/>
    <w:rPr>
      <w:rFonts w:ascii="Arial" w:hAnsi="Arial" w:cs="Arial"/>
      <w:b/>
      <w:bCs/>
      <w:sz w:val="16"/>
      <w:szCs w:val="16"/>
    </w:rPr>
  </w:style>
  <w:style w:type="paragraph" w:customStyle="1" w:styleId="analytic0">
    <w:name w:val="analytic"/>
    <w:basedOn w:val="Normal"/>
    <w:link w:val="analyticChar0"/>
    <w:uiPriority w:val="4"/>
    <w:qFormat/>
    <w:rsid w:val="00371900"/>
    <w:pPr>
      <w:spacing w:before="120"/>
    </w:pPr>
    <w:rPr>
      <w:b/>
      <w:sz w:val="20"/>
    </w:rPr>
  </w:style>
  <w:style w:type="character" w:customStyle="1" w:styleId="analyticChar0">
    <w:name w:val="analytic Char"/>
    <w:basedOn w:val="DefaultParagraphFont"/>
    <w:link w:val="analytic0"/>
    <w:uiPriority w:val="4"/>
    <w:rsid w:val="00371900"/>
    <w:rPr>
      <w:rFonts w:ascii="Calibri" w:hAnsi="Calibri"/>
      <w:b/>
      <w:sz w:val="20"/>
    </w:rPr>
  </w:style>
  <w:style w:type="character" w:customStyle="1" w:styleId="m-5498913268213319940gmail-styleunderline">
    <w:name w:val="m_-5498913268213319940gmail-styleunderline"/>
    <w:basedOn w:val="DefaultParagraphFont"/>
    <w:rsid w:val="00371900"/>
  </w:style>
  <w:style w:type="paragraph" w:customStyle="1" w:styleId="speakable">
    <w:name w:val="speakable"/>
    <w:basedOn w:val="Normal"/>
    <w:uiPriority w:val="99"/>
    <w:qFormat/>
    <w:rsid w:val="00371900"/>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371900"/>
  </w:style>
  <w:style w:type="character" w:customStyle="1" w:styleId="copyright">
    <w:name w:val="copyright"/>
    <w:basedOn w:val="DefaultParagraphFont"/>
    <w:rsid w:val="00371900"/>
  </w:style>
  <w:style w:type="character" w:customStyle="1" w:styleId="TagCharCharCharChar">
    <w:name w:val="Tag Char Char Char Char"/>
    <w:basedOn w:val="DefaultParagraphFont"/>
    <w:rsid w:val="00371900"/>
    <w:rPr>
      <w:rFonts w:ascii="Calibri" w:hAnsi="Calibri" w:cs="Calibri"/>
      <w:b/>
      <w:sz w:val="24"/>
    </w:rPr>
  </w:style>
  <w:style w:type="paragraph" w:customStyle="1" w:styleId="g-body">
    <w:name w:val="g-body"/>
    <w:basedOn w:val="Normal"/>
    <w:uiPriority w:val="99"/>
    <w:qFormat/>
    <w:rsid w:val="00371900"/>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371900"/>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371900"/>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371900"/>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371900"/>
    <w:pPr>
      <w:spacing w:before="100" w:beforeAutospacing="1" w:after="100" w:afterAutospacing="1"/>
    </w:pPr>
    <w:rPr>
      <w:sz w:val="24"/>
    </w:rPr>
  </w:style>
  <w:style w:type="paragraph" w:customStyle="1" w:styleId="style41">
    <w:name w:val="style4"/>
    <w:basedOn w:val="Normal"/>
    <w:uiPriority w:val="99"/>
    <w:qFormat/>
    <w:rsid w:val="00371900"/>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371900"/>
    <w:pPr>
      <w:spacing w:before="100" w:beforeAutospacing="1" w:after="100" w:afterAutospacing="1"/>
    </w:pPr>
    <w:rPr>
      <w:rFonts w:ascii="Times New Roman" w:hAnsi="Times New Roman"/>
      <w:sz w:val="24"/>
    </w:rPr>
  </w:style>
  <w:style w:type="character" w:customStyle="1" w:styleId="adtext">
    <w:name w:val="adtext"/>
    <w:basedOn w:val="DefaultParagraphFont"/>
    <w:rsid w:val="00371900"/>
  </w:style>
  <w:style w:type="character" w:customStyle="1" w:styleId="UL-Bold">
    <w:name w:val="UL-Bold"/>
    <w:basedOn w:val="DefaultParagraphFont"/>
    <w:rsid w:val="00371900"/>
    <w:rPr>
      <w:u w:val="thick"/>
    </w:rPr>
  </w:style>
  <w:style w:type="character" w:customStyle="1" w:styleId="UL-None">
    <w:name w:val="UL-None"/>
    <w:basedOn w:val="DefaultParagraphFont"/>
    <w:rsid w:val="00371900"/>
    <w:rPr>
      <w:strike w:val="0"/>
      <w:dstrike w:val="0"/>
      <w:u w:val="none"/>
      <w:effect w:val="none"/>
    </w:rPr>
  </w:style>
  <w:style w:type="character" w:customStyle="1" w:styleId="gl">
    <w:name w:val="gl"/>
    <w:basedOn w:val="DefaultParagraphFont"/>
    <w:rsid w:val="00371900"/>
  </w:style>
  <w:style w:type="character" w:customStyle="1" w:styleId="qu730rj69h">
    <w:name w:val="qu730rj69h"/>
    <w:basedOn w:val="DefaultParagraphFont"/>
    <w:rsid w:val="00371900"/>
  </w:style>
  <w:style w:type="paragraph" w:customStyle="1" w:styleId="optext">
    <w:name w:val="optext"/>
    <w:basedOn w:val="Normal"/>
    <w:uiPriority w:val="99"/>
    <w:qFormat/>
    <w:rsid w:val="00371900"/>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371900"/>
  </w:style>
  <w:style w:type="character" w:customStyle="1" w:styleId="icr880">
    <w:name w:val="icr880"/>
    <w:basedOn w:val="DefaultParagraphFont"/>
    <w:rsid w:val="00371900"/>
  </w:style>
  <w:style w:type="character" w:customStyle="1" w:styleId="hx23q54">
    <w:name w:val="hx23q54"/>
    <w:basedOn w:val="DefaultParagraphFont"/>
    <w:rsid w:val="00371900"/>
  </w:style>
  <w:style w:type="character" w:customStyle="1" w:styleId="m-5348258726587825636gmail-style13ptbold">
    <w:name w:val="m_-5348258726587825636gmail-style13ptbold"/>
    <w:basedOn w:val="DefaultParagraphFont"/>
    <w:rsid w:val="00371900"/>
  </w:style>
  <w:style w:type="character" w:customStyle="1" w:styleId="m-5348258726587825636gmail-styleunderline">
    <w:name w:val="m_-5348258726587825636gmail-styleunderline"/>
    <w:basedOn w:val="DefaultParagraphFont"/>
    <w:rsid w:val="00371900"/>
  </w:style>
  <w:style w:type="character" w:customStyle="1" w:styleId="UnderlineCharChar1">
    <w:name w:val="Underline Char Char1"/>
    <w:basedOn w:val="DefaultParagraphFont"/>
    <w:rsid w:val="00371900"/>
    <w:rPr>
      <w:u w:val="single"/>
      <w:lang w:val="en-US" w:eastAsia="en-US" w:bidi="ar-SA"/>
    </w:rPr>
  </w:style>
  <w:style w:type="character" w:customStyle="1" w:styleId="m4385445901877740177gmail-styleunderline">
    <w:name w:val="m_4385445901877740177gmail-styleunderline"/>
    <w:basedOn w:val="DefaultParagraphFont"/>
    <w:rsid w:val="00371900"/>
  </w:style>
  <w:style w:type="character" w:customStyle="1" w:styleId="CardsFont12ptCharChar">
    <w:name w:val="Cards + Font: 12 pt Char Char"/>
    <w:basedOn w:val="DefaultParagraphFont"/>
    <w:rsid w:val="00371900"/>
    <w:rPr>
      <w:sz w:val="24"/>
      <w:szCs w:val="24"/>
      <w:u w:val="thick"/>
      <w:lang w:val="en-US" w:eastAsia="en-US" w:bidi="ar-SA"/>
    </w:rPr>
  </w:style>
  <w:style w:type="character" w:customStyle="1" w:styleId="NothingChar1">
    <w:name w:val="Nothing Char1"/>
    <w:basedOn w:val="DefaultParagraphFont"/>
    <w:rsid w:val="00371900"/>
    <w:rPr>
      <w:lang w:val="en-US" w:eastAsia="en-US" w:bidi="ar-SA"/>
    </w:rPr>
  </w:style>
  <w:style w:type="paragraph" w:customStyle="1" w:styleId="useless">
    <w:name w:val="useless"/>
    <w:basedOn w:val="Normal"/>
    <w:uiPriority w:val="99"/>
    <w:qFormat/>
    <w:rsid w:val="00371900"/>
    <w:rPr>
      <w:rFonts w:ascii="Times New Roman" w:eastAsia="Times New Roman" w:hAnsi="Times New Roman"/>
      <w:sz w:val="12"/>
    </w:rPr>
  </w:style>
  <w:style w:type="character" w:customStyle="1" w:styleId="DDIUnderline">
    <w:name w:val="DDI Underline"/>
    <w:qFormat/>
    <w:rsid w:val="00371900"/>
    <w:rPr>
      <w:rFonts w:ascii="Times New Roman" w:hAnsi="Times New Roman"/>
      <w:sz w:val="24"/>
      <w:u w:val="single"/>
    </w:rPr>
  </w:style>
  <w:style w:type="character" w:customStyle="1" w:styleId="Char1">
    <w:name w:val="Char1"/>
    <w:basedOn w:val="DefaultParagraphFont"/>
    <w:rsid w:val="00371900"/>
    <w:rPr>
      <w:rFonts w:cs="Arial"/>
      <w:b/>
      <w:bCs/>
      <w:iCs/>
      <w:sz w:val="24"/>
      <w:szCs w:val="28"/>
      <w:lang w:val="en-US" w:eastAsia="en-US" w:bidi="ar-SA"/>
    </w:rPr>
  </w:style>
  <w:style w:type="paragraph" w:customStyle="1" w:styleId="ALLCAPS">
    <w:name w:val="ALL CAPS"/>
    <w:basedOn w:val="Normal"/>
    <w:link w:val="ALLCAPSChar"/>
    <w:rsid w:val="00371900"/>
    <w:rPr>
      <w:rFonts w:ascii="Times New Roman" w:eastAsia="Times New Roman" w:hAnsi="Times New Roman"/>
      <w:b/>
      <w:caps/>
    </w:rPr>
  </w:style>
  <w:style w:type="character" w:customStyle="1" w:styleId="ALLCAPSChar">
    <w:name w:val="ALL CAPS Char"/>
    <w:basedOn w:val="DefaultParagraphFont"/>
    <w:link w:val="ALLCAPS"/>
    <w:rsid w:val="00371900"/>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371900"/>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371900"/>
    <w:rPr>
      <w:rFonts w:ascii="Times New Roman" w:eastAsia="Times New Roman" w:hAnsi="Times New Roman"/>
      <w:b/>
      <w:sz w:val="24"/>
    </w:rPr>
  </w:style>
  <w:style w:type="character" w:customStyle="1" w:styleId="10ptnotbold">
    <w:name w:val="10ptnotbold"/>
    <w:basedOn w:val="DefaultParagraphFont"/>
    <w:rsid w:val="00371900"/>
    <w:rPr>
      <w:sz w:val="20"/>
    </w:rPr>
  </w:style>
  <w:style w:type="character" w:customStyle="1" w:styleId="Cites-AuthorDate">
    <w:name w:val="Cites-Author/Date"/>
    <w:rsid w:val="00371900"/>
    <w:rPr>
      <w:rFonts w:ascii="Helvetica" w:hAnsi="Helvetica"/>
      <w:b/>
      <w:sz w:val="22"/>
      <w:szCs w:val="24"/>
      <w:u w:val="thick"/>
    </w:rPr>
  </w:style>
  <w:style w:type="paragraph" w:customStyle="1" w:styleId="CiteTag">
    <w:name w:val="Cite/Tag"/>
    <w:basedOn w:val="Normal"/>
    <w:uiPriority w:val="99"/>
    <w:qFormat/>
    <w:rsid w:val="00371900"/>
    <w:rPr>
      <w:rFonts w:ascii="Times New Roman" w:eastAsia="Cambria" w:hAnsi="Times New Roman"/>
      <w:b/>
    </w:rPr>
  </w:style>
  <w:style w:type="character" w:customStyle="1" w:styleId="CardsFont6ptChar1">
    <w:name w:val="Cards + Font: 6 pt Char1"/>
    <w:basedOn w:val="CardsChar"/>
    <w:link w:val="CardsFont6pt"/>
    <w:rsid w:val="00371900"/>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371900"/>
  </w:style>
  <w:style w:type="character" w:customStyle="1" w:styleId="m489902567989944824gmail-styleunderline">
    <w:name w:val="m_489902567989944824gmail-styleunderline"/>
    <w:basedOn w:val="DefaultParagraphFont"/>
    <w:rsid w:val="00371900"/>
  </w:style>
  <w:style w:type="character" w:customStyle="1" w:styleId="UnresolvedMention2">
    <w:name w:val="Unresolved Mention2"/>
    <w:basedOn w:val="DefaultParagraphFont"/>
    <w:uiPriority w:val="99"/>
    <w:semiHidden/>
    <w:rsid w:val="00371900"/>
    <w:rPr>
      <w:color w:val="808080"/>
      <w:shd w:val="clear" w:color="auto" w:fill="E6E6E6"/>
    </w:rPr>
  </w:style>
  <w:style w:type="character" w:customStyle="1" w:styleId="swauthor">
    <w:name w:val="sw_author"/>
    <w:rsid w:val="00371900"/>
  </w:style>
  <w:style w:type="character" w:customStyle="1" w:styleId="UnderlineCharChar3">
    <w:name w:val="Underline Char Char3"/>
    <w:rsid w:val="00371900"/>
    <w:rPr>
      <w:szCs w:val="24"/>
      <w:u w:val="single"/>
      <w:lang w:val="en-US" w:eastAsia="en-US" w:bidi="ar-SA"/>
    </w:rPr>
  </w:style>
  <w:style w:type="character" w:customStyle="1" w:styleId="tl8wme">
    <w:name w:val="tl8wme"/>
    <w:basedOn w:val="DefaultParagraphFont"/>
    <w:rsid w:val="00371900"/>
  </w:style>
  <w:style w:type="character" w:customStyle="1" w:styleId="Mention3">
    <w:name w:val="Mention3"/>
    <w:basedOn w:val="DefaultParagraphFont"/>
    <w:uiPriority w:val="99"/>
    <w:semiHidden/>
    <w:unhideWhenUsed/>
    <w:rsid w:val="00371900"/>
    <w:rPr>
      <w:color w:val="2B579A"/>
      <w:shd w:val="clear" w:color="auto" w:fill="E6E6E6"/>
    </w:rPr>
  </w:style>
  <w:style w:type="character" w:customStyle="1" w:styleId="m-5251091010484660064gmail-style13ptbold">
    <w:name w:val="m_-5251091010484660064gmail-style13ptbold"/>
    <w:basedOn w:val="DefaultParagraphFont"/>
    <w:rsid w:val="00371900"/>
  </w:style>
  <w:style w:type="character" w:customStyle="1" w:styleId="m-5251091010484660064gmail-styleunderline">
    <w:name w:val="m_-5251091010484660064gmail-styleunderline"/>
    <w:basedOn w:val="DefaultParagraphFont"/>
    <w:rsid w:val="00371900"/>
  </w:style>
  <w:style w:type="character" w:customStyle="1" w:styleId="tablecaption">
    <w:name w:val="tablecaption"/>
    <w:basedOn w:val="DefaultParagraphFont"/>
    <w:rsid w:val="00371900"/>
  </w:style>
  <w:style w:type="character" w:customStyle="1" w:styleId="StyleLatinHelvetica105ptBlack">
    <w:name w:val="Style (Latin) Helvetica 10.5 pt Black"/>
    <w:basedOn w:val="DefaultParagraphFont"/>
    <w:rsid w:val="00371900"/>
    <w:rPr>
      <w:rFonts w:ascii="Times New Roman" w:hAnsi="Times New Roman"/>
      <w:color w:val="000000"/>
      <w:sz w:val="21"/>
    </w:rPr>
  </w:style>
  <w:style w:type="character" w:customStyle="1" w:styleId="m-413333960618644972gmail-style13ptbold">
    <w:name w:val="m_-413333960618644972gmail-style13ptbold"/>
    <w:basedOn w:val="DefaultParagraphFont"/>
    <w:rsid w:val="00371900"/>
  </w:style>
  <w:style w:type="character" w:customStyle="1" w:styleId="m-413333960618644972gmail-styleunderline">
    <w:name w:val="m_-413333960618644972gmail-styleunderline"/>
    <w:basedOn w:val="DefaultParagraphFont"/>
    <w:rsid w:val="00371900"/>
  </w:style>
  <w:style w:type="character" w:customStyle="1" w:styleId="m8314098763611656848gmail-stylestylebold12pt">
    <w:name w:val="m_8314098763611656848gmail-stylestylebold12pt"/>
    <w:basedOn w:val="DefaultParagraphFont"/>
    <w:rsid w:val="00371900"/>
  </w:style>
  <w:style w:type="character" w:customStyle="1" w:styleId="m8314098763611656848gmail-styleboldunderline">
    <w:name w:val="m_8314098763611656848gmail-styleboldunderline"/>
    <w:basedOn w:val="DefaultParagraphFont"/>
    <w:rsid w:val="00371900"/>
  </w:style>
  <w:style w:type="paragraph" w:customStyle="1" w:styleId="Spacer">
    <w:name w:val="Spacer"/>
    <w:basedOn w:val="Heading1"/>
    <w:link w:val="SpacerChar"/>
    <w:autoRedefine/>
    <w:uiPriority w:val="4"/>
    <w:qFormat/>
    <w:rsid w:val="00371900"/>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371900"/>
    <w:rPr>
      <w:rFonts w:ascii="Calibri" w:eastAsiaTheme="majorEastAsia" w:hAnsi="Calibri" w:cstheme="majorBidi"/>
      <w:b/>
      <w:sz w:val="24"/>
      <w:szCs w:val="32"/>
    </w:rPr>
  </w:style>
  <w:style w:type="paragraph" w:customStyle="1" w:styleId="msonormal0">
    <w:name w:val="msonormal"/>
    <w:basedOn w:val="Normal"/>
    <w:rsid w:val="00371900"/>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371900"/>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371900"/>
    <w:rPr>
      <w:rFonts w:ascii="Georgia" w:eastAsia="Times New Roman" w:hAnsi="Georgia" w:cs="Arial" w:hint="default"/>
      <w:b/>
      <w:bCs/>
      <w:kern w:val="32"/>
      <w:sz w:val="28"/>
      <w:szCs w:val="32"/>
    </w:rPr>
  </w:style>
  <w:style w:type="character" w:customStyle="1" w:styleId="SmallChar0">
    <w:name w:val="Small Char"/>
    <w:qFormat/>
    <w:rsid w:val="00371900"/>
    <w:rPr>
      <w:rFonts w:ascii="Arial Narrow" w:hAnsi="Arial Narrow" w:cs="Times New Roman"/>
      <w:color w:val="000000"/>
      <w:sz w:val="16"/>
    </w:rPr>
  </w:style>
  <w:style w:type="character" w:customStyle="1" w:styleId="CiteReal0">
    <w:name w:val="CiteReal"/>
    <w:uiPriority w:val="1"/>
    <w:qFormat/>
    <w:rsid w:val="00371900"/>
    <w:rPr>
      <w:rFonts w:ascii="Arial" w:hAnsi="Arial"/>
      <w:b/>
      <w:sz w:val="24"/>
      <w:u w:val="single"/>
    </w:rPr>
  </w:style>
  <w:style w:type="character" w:customStyle="1" w:styleId="dropcap1">
    <w:name w:val="dropcap1"/>
    <w:rsid w:val="00371900"/>
  </w:style>
  <w:style w:type="paragraph" w:customStyle="1" w:styleId="Style31">
    <w:name w:val="Style31"/>
    <w:basedOn w:val="Normal"/>
    <w:uiPriority w:val="99"/>
    <w:rsid w:val="00371900"/>
    <w:pPr>
      <w:spacing w:line="197" w:lineRule="exact"/>
      <w:jc w:val="both"/>
    </w:pPr>
    <w:rPr>
      <w:rFonts w:ascii="Palatino Linotype" w:hAnsi="Palatino Linotype" w:cs="Palatino Linotype"/>
    </w:rPr>
  </w:style>
  <w:style w:type="paragraph" w:customStyle="1" w:styleId="Style42">
    <w:name w:val="Style42"/>
    <w:basedOn w:val="Normal"/>
    <w:uiPriority w:val="99"/>
    <w:rsid w:val="00371900"/>
    <w:pPr>
      <w:spacing w:line="202" w:lineRule="exact"/>
      <w:jc w:val="both"/>
    </w:pPr>
    <w:rPr>
      <w:rFonts w:ascii="Palatino Linotype" w:hAnsi="Palatino Linotype" w:cs="Palatino Linotype"/>
    </w:rPr>
  </w:style>
  <w:style w:type="paragraph" w:customStyle="1" w:styleId="Style51">
    <w:name w:val="Style51"/>
    <w:basedOn w:val="Normal"/>
    <w:uiPriority w:val="99"/>
    <w:rsid w:val="00371900"/>
    <w:pPr>
      <w:spacing w:line="200" w:lineRule="exact"/>
      <w:jc w:val="both"/>
    </w:pPr>
    <w:rPr>
      <w:rFonts w:ascii="Palatino Linotype" w:hAnsi="Palatino Linotype" w:cs="Palatino Linotype"/>
    </w:rPr>
  </w:style>
  <w:style w:type="character" w:customStyle="1" w:styleId="FontStyle72">
    <w:name w:val="Font Style72"/>
    <w:uiPriority w:val="99"/>
    <w:rsid w:val="00371900"/>
    <w:rPr>
      <w:rFonts w:ascii="Cambria" w:hAnsi="Cambria" w:cs="Cambria" w:hint="default"/>
      <w:sz w:val="16"/>
      <w:szCs w:val="16"/>
    </w:rPr>
  </w:style>
  <w:style w:type="character" w:customStyle="1" w:styleId="FontStyle73">
    <w:name w:val="Font Style73"/>
    <w:uiPriority w:val="99"/>
    <w:rsid w:val="00371900"/>
    <w:rPr>
      <w:rFonts w:ascii="Cambria" w:hAnsi="Cambria" w:cs="Cambria" w:hint="default"/>
      <w:i/>
      <w:iCs/>
      <w:sz w:val="16"/>
      <w:szCs w:val="16"/>
    </w:rPr>
  </w:style>
  <w:style w:type="character" w:customStyle="1" w:styleId="UnderlinestyleChar2">
    <w:name w:val="Underline style Char2"/>
    <w:rsid w:val="00371900"/>
    <w:rPr>
      <w:sz w:val="22"/>
      <w:szCs w:val="24"/>
      <w:u w:val="single"/>
      <w:lang w:val="en-US" w:eastAsia="en-US" w:bidi="ar-SA"/>
    </w:rPr>
  </w:style>
  <w:style w:type="paragraph" w:customStyle="1" w:styleId="CitationCharChar">
    <w:name w:val="Citation Char Char"/>
    <w:basedOn w:val="Normal"/>
    <w:uiPriority w:val="6"/>
    <w:qFormat/>
    <w:rsid w:val="00371900"/>
    <w:pPr>
      <w:ind w:left="1440" w:right="1440"/>
    </w:pPr>
    <w:rPr>
      <w:rFonts w:ascii="Cambria" w:eastAsia="Verdana" w:hAnsi="Cambria" w:cs="Cambria"/>
      <w:szCs w:val="20"/>
      <w:u w:val="single"/>
    </w:rPr>
  </w:style>
  <w:style w:type="character" w:customStyle="1" w:styleId="FontStyle49">
    <w:name w:val="Font Style49"/>
    <w:uiPriority w:val="99"/>
    <w:rsid w:val="00371900"/>
    <w:rPr>
      <w:rFonts w:ascii="Cambria" w:hAnsi="Cambria" w:cs="Cambria"/>
      <w:sz w:val="20"/>
      <w:szCs w:val="20"/>
    </w:rPr>
  </w:style>
  <w:style w:type="character" w:customStyle="1" w:styleId="FontStyle50">
    <w:name w:val="Font Style50"/>
    <w:uiPriority w:val="99"/>
    <w:rsid w:val="0037190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371900"/>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371900"/>
    <w:rPr>
      <w:rFonts w:ascii="Cambria" w:eastAsia="Cambria" w:hAnsi="Cambria" w:cs="Cambria"/>
      <w:spacing w:val="-3"/>
      <w:szCs w:val="20"/>
    </w:rPr>
  </w:style>
  <w:style w:type="character" w:customStyle="1" w:styleId="kn">
    <w:name w:val="kn"/>
    <w:basedOn w:val="DefaultParagraphFont"/>
    <w:rsid w:val="00371900"/>
  </w:style>
  <w:style w:type="character" w:customStyle="1" w:styleId="StyleStyleUnderlineUnderlineStyleBoldUnderlineIntenseEmphas">
    <w:name w:val="Style Style UnderlineUnderlineStyle Bold UnderlineIntense Emphas..."/>
    <w:basedOn w:val="DefaultParagraphFont"/>
    <w:rsid w:val="00371900"/>
    <w:rPr>
      <w:b/>
      <w:bCs/>
      <w:sz w:val="26"/>
      <w:u w:val="single"/>
    </w:rPr>
  </w:style>
  <w:style w:type="character" w:customStyle="1" w:styleId="articoloinside">
    <w:name w:val="articolo_inside"/>
    <w:rsid w:val="00371900"/>
  </w:style>
  <w:style w:type="paragraph" w:customStyle="1" w:styleId="pagetools">
    <w:name w:val="pagetools"/>
    <w:basedOn w:val="Normal"/>
    <w:rsid w:val="00371900"/>
    <w:pPr>
      <w:spacing w:before="100" w:beforeAutospacing="1" w:after="100" w:afterAutospacing="1"/>
    </w:pPr>
    <w:rPr>
      <w:rFonts w:ascii="Cambria" w:eastAsia="Cambria" w:hAnsi="Cambria"/>
      <w:sz w:val="24"/>
    </w:rPr>
  </w:style>
  <w:style w:type="character" w:customStyle="1" w:styleId="desc">
    <w:name w:val="desc"/>
    <w:basedOn w:val="DefaultParagraphFont"/>
    <w:rsid w:val="00371900"/>
  </w:style>
  <w:style w:type="character" w:customStyle="1" w:styleId="job">
    <w:name w:val="job"/>
    <w:basedOn w:val="DefaultParagraphFont"/>
    <w:rsid w:val="00371900"/>
  </w:style>
  <w:style w:type="character" w:customStyle="1" w:styleId="publisher">
    <w:name w:val="publisher"/>
    <w:basedOn w:val="DefaultParagraphFont"/>
    <w:rsid w:val="00371900"/>
  </w:style>
  <w:style w:type="character" w:customStyle="1" w:styleId="pubyear">
    <w:name w:val="pubyear"/>
    <w:basedOn w:val="DefaultParagraphFont"/>
    <w:rsid w:val="00371900"/>
  </w:style>
  <w:style w:type="character" w:customStyle="1" w:styleId="pubcity">
    <w:name w:val="pubcity"/>
    <w:basedOn w:val="DefaultParagraphFont"/>
    <w:rsid w:val="00371900"/>
  </w:style>
  <w:style w:type="character" w:customStyle="1" w:styleId="bodycontentlink">
    <w:name w:val="bodycontentlink"/>
    <w:basedOn w:val="DefaultParagraphFont"/>
    <w:rsid w:val="00371900"/>
  </w:style>
  <w:style w:type="paragraph" w:customStyle="1" w:styleId="C-Text">
    <w:name w:val="C-Text"/>
    <w:basedOn w:val="Normal"/>
    <w:rsid w:val="00371900"/>
    <w:pPr>
      <w:tabs>
        <w:tab w:val="num" w:pos="720"/>
      </w:tabs>
      <w:ind w:left="720" w:hanging="360"/>
    </w:pPr>
    <w:rPr>
      <w:rFonts w:ascii="Book Antiqua" w:hAnsi="Book Antiqua"/>
      <w:sz w:val="24"/>
    </w:rPr>
  </w:style>
  <w:style w:type="character" w:customStyle="1" w:styleId="ecdate">
    <w:name w:val="ec_date"/>
    <w:basedOn w:val="DefaultParagraphFont"/>
    <w:rsid w:val="00371900"/>
    <w:rPr>
      <w:rFonts w:ascii="Symbol" w:hAnsi="Symbol" w:hint="default"/>
      <w:sz w:val="20"/>
      <w:szCs w:val="20"/>
      <w:shd w:val="clear" w:color="auto" w:fill="FFFFFF"/>
    </w:rPr>
  </w:style>
  <w:style w:type="paragraph" w:customStyle="1" w:styleId="ecmsonormal">
    <w:name w:val="ec_msonormal"/>
    <w:basedOn w:val="Normal"/>
    <w:rsid w:val="00371900"/>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371900"/>
  </w:style>
  <w:style w:type="character" w:customStyle="1" w:styleId="articleheadline">
    <w:name w:val="articleheadline"/>
    <w:basedOn w:val="DefaultParagraphFont"/>
    <w:rsid w:val="00371900"/>
  </w:style>
  <w:style w:type="paragraph" w:customStyle="1" w:styleId="u-intro">
    <w:name w:val="u-intro"/>
    <w:basedOn w:val="Normal"/>
    <w:rsid w:val="00371900"/>
    <w:pPr>
      <w:spacing w:before="100" w:beforeAutospacing="1" w:after="100" w:afterAutospacing="1"/>
    </w:pPr>
    <w:rPr>
      <w:sz w:val="24"/>
    </w:rPr>
  </w:style>
  <w:style w:type="character" w:customStyle="1" w:styleId="u-byline">
    <w:name w:val="u-byline"/>
    <w:basedOn w:val="DefaultParagraphFont"/>
    <w:rsid w:val="00371900"/>
  </w:style>
  <w:style w:type="character" w:customStyle="1" w:styleId="articlebya">
    <w:name w:val="articleby_a"/>
    <w:basedOn w:val="DefaultParagraphFont"/>
    <w:rsid w:val="00371900"/>
  </w:style>
  <w:style w:type="character" w:customStyle="1" w:styleId="popupwinby">
    <w:name w:val="popupwinby"/>
    <w:basedOn w:val="DefaultParagraphFont"/>
    <w:rsid w:val="00371900"/>
  </w:style>
  <w:style w:type="character" w:customStyle="1" w:styleId="storyheader">
    <w:name w:val="storyheader"/>
    <w:basedOn w:val="DefaultParagraphFont"/>
    <w:rsid w:val="00371900"/>
  </w:style>
  <w:style w:type="character" w:customStyle="1" w:styleId="marron">
    <w:name w:val="marron"/>
    <w:basedOn w:val="DefaultParagraphFont"/>
    <w:rsid w:val="00371900"/>
  </w:style>
  <w:style w:type="paragraph" w:customStyle="1" w:styleId="StyleNormalWeb10pt">
    <w:name w:val="Style Normal (Web) + 10 pt"/>
    <w:basedOn w:val="NormalWeb"/>
    <w:next w:val="Normal"/>
    <w:rsid w:val="00371900"/>
    <w:rPr>
      <w:rFonts w:ascii="Bookman Old Style" w:eastAsiaTheme="minorHAnsi" w:hAnsi="Bookman Old Style"/>
      <w:sz w:val="20"/>
      <w:lang w:bidi="ar-SA"/>
    </w:rPr>
  </w:style>
  <w:style w:type="character" w:customStyle="1" w:styleId="StyleNormalWeb10ptChar">
    <w:name w:val="Style Normal (Web) + 10 pt Char"/>
    <w:basedOn w:val="DefaultParagraphFont"/>
    <w:rsid w:val="00371900"/>
    <w:rPr>
      <w:szCs w:val="24"/>
      <w:lang w:val="en-US" w:eastAsia="en-US" w:bidi="ar-SA"/>
    </w:rPr>
  </w:style>
  <w:style w:type="paragraph" w:customStyle="1" w:styleId="TagCiteShells">
    <w:name w:val="Tag/Cite/Shells"/>
    <w:basedOn w:val="Normal"/>
    <w:rsid w:val="00371900"/>
    <w:rPr>
      <w:b/>
    </w:rPr>
  </w:style>
  <w:style w:type="paragraph" w:customStyle="1" w:styleId="DefinitionTerm">
    <w:name w:val="Definition Term"/>
    <w:basedOn w:val="Normal"/>
    <w:next w:val="Normal"/>
    <w:rsid w:val="00371900"/>
    <w:rPr>
      <w:snapToGrid w:val="0"/>
      <w:sz w:val="24"/>
    </w:rPr>
  </w:style>
  <w:style w:type="character" w:customStyle="1" w:styleId="Style3CharChar">
    <w:name w:val="Style3 Char Char"/>
    <w:basedOn w:val="DefaultParagraphFont"/>
    <w:rsid w:val="0037190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371900"/>
    <w:pPr>
      <w:spacing w:after="60"/>
    </w:pPr>
    <w:rPr>
      <w:rFonts w:eastAsia="Segoe UI" w:cs="Cambria"/>
      <w:caps/>
      <w:sz w:val="20"/>
      <w:lang w:eastAsia="zh-CN"/>
    </w:rPr>
  </w:style>
  <w:style w:type="character" w:customStyle="1" w:styleId="NormalChar0">
    <w:name w:val="Normal Char"/>
    <w:basedOn w:val="DefaultParagraphFont"/>
    <w:rsid w:val="00371900"/>
    <w:rPr>
      <w:lang w:eastAsia="en-US"/>
    </w:rPr>
  </w:style>
  <w:style w:type="character" w:customStyle="1" w:styleId="BoldUnderlineChar2">
    <w:name w:val="Bold + Underline Char"/>
    <w:basedOn w:val="DefaultParagraphFont"/>
    <w:rsid w:val="00371900"/>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371900"/>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371900"/>
  </w:style>
  <w:style w:type="character" w:customStyle="1" w:styleId="CharacterStyle7">
    <w:name w:val="Character Style 7"/>
    <w:rsid w:val="00371900"/>
    <w:rPr>
      <w:rFonts w:ascii="Trebuchet MS" w:hAnsi="Trebuchet MS" w:cs="Trebuchet MS"/>
      <w:sz w:val="20"/>
      <w:szCs w:val="20"/>
      <w:u w:val="single"/>
    </w:rPr>
  </w:style>
  <w:style w:type="character" w:customStyle="1" w:styleId="StyleStyle4Char">
    <w:name w:val="Style Style4 + Char"/>
    <w:basedOn w:val="DefaultParagraphFont"/>
    <w:rsid w:val="0037190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37190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371900"/>
    <w:rPr>
      <w:rFonts w:ascii="Symbol" w:hAnsi="Symbol"/>
      <w:sz w:val="21"/>
      <w:szCs w:val="21"/>
      <w:u w:val="thick"/>
    </w:rPr>
  </w:style>
  <w:style w:type="character" w:customStyle="1" w:styleId="UnderlinedEvidenceCharChar">
    <w:name w:val="Underlined Evidence Char Char"/>
    <w:basedOn w:val="DefaultParagraphFont"/>
    <w:rsid w:val="00371900"/>
    <w:rPr>
      <w:rFonts w:ascii="Symbol" w:hAnsi="Symbol"/>
      <w:sz w:val="21"/>
      <w:szCs w:val="21"/>
      <w:u w:val="thick"/>
      <w:lang w:val="en-US" w:eastAsia="en-US" w:bidi="ar-SA"/>
    </w:rPr>
  </w:style>
  <w:style w:type="character" w:styleId="PlaceholderText">
    <w:name w:val="Placeholder Text"/>
    <w:basedOn w:val="DefaultParagraphFont"/>
    <w:uiPriority w:val="99"/>
    <w:rsid w:val="00371900"/>
    <w:rPr>
      <w:color w:val="808080"/>
    </w:rPr>
  </w:style>
  <w:style w:type="paragraph" w:customStyle="1" w:styleId="Cite8">
    <w:name w:val="Cite8"/>
    <w:basedOn w:val="Normal"/>
    <w:autoRedefine/>
    <w:qFormat/>
    <w:rsid w:val="00371900"/>
    <w:rPr>
      <w:rFonts w:ascii="Trebuchet MS" w:eastAsia="Verdana" w:hAnsi="Trebuchet MS" w:cs="Cambria"/>
    </w:rPr>
  </w:style>
  <w:style w:type="paragraph" w:customStyle="1" w:styleId="8font">
    <w:name w:val="8font"/>
    <w:basedOn w:val="Normal"/>
    <w:next w:val="Normal"/>
    <w:autoRedefine/>
    <w:rsid w:val="00371900"/>
    <w:rPr>
      <w:rFonts w:eastAsia="Cambria Math" w:cs="Cambria"/>
      <w:szCs w:val="16"/>
    </w:rPr>
  </w:style>
  <w:style w:type="character" w:customStyle="1" w:styleId="NoterefInText">
    <w:name w:val="_NoterefInText"/>
    <w:uiPriority w:val="99"/>
    <w:rsid w:val="00371900"/>
    <w:rPr>
      <w:rFonts w:cs="AKDPE C+ Utopia"/>
      <w:color w:val="000000"/>
    </w:rPr>
  </w:style>
  <w:style w:type="character" w:customStyle="1" w:styleId="postauthor">
    <w:name w:val="postauthor"/>
    <w:basedOn w:val="DefaultParagraphFont"/>
    <w:rsid w:val="00371900"/>
  </w:style>
  <w:style w:type="paragraph" w:customStyle="1" w:styleId="notes-source-hasnotes">
    <w:name w:val="notes-source-hasnotes"/>
    <w:basedOn w:val="Normal"/>
    <w:rsid w:val="00371900"/>
    <w:pPr>
      <w:spacing w:before="100" w:beforeAutospacing="1" w:after="100" w:afterAutospacing="1"/>
    </w:pPr>
    <w:rPr>
      <w:rFonts w:ascii="Tahoma" w:hAnsi="Tahoma"/>
      <w:szCs w:val="20"/>
    </w:rPr>
  </w:style>
  <w:style w:type="character" w:customStyle="1" w:styleId="span">
    <w:name w:val="span"/>
    <w:basedOn w:val="DefaultParagraphFont"/>
    <w:rsid w:val="00371900"/>
  </w:style>
  <w:style w:type="character" w:customStyle="1" w:styleId="maintitle">
    <w:name w:val="maintitle"/>
    <w:basedOn w:val="DefaultParagraphFont"/>
    <w:rsid w:val="00371900"/>
  </w:style>
  <w:style w:type="character" w:customStyle="1" w:styleId="thirdparty-logo">
    <w:name w:val="thirdparty-logo"/>
    <w:basedOn w:val="DefaultParagraphFont"/>
    <w:rsid w:val="00371900"/>
  </w:style>
  <w:style w:type="character" w:customStyle="1" w:styleId="posted">
    <w:name w:val="posted"/>
    <w:basedOn w:val="DefaultParagraphFont"/>
    <w:rsid w:val="00371900"/>
  </w:style>
  <w:style w:type="character" w:customStyle="1" w:styleId="ticker">
    <w:name w:val="ticker"/>
    <w:basedOn w:val="DefaultParagraphFont"/>
    <w:rsid w:val="00371900"/>
  </w:style>
  <w:style w:type="paragraph" w:customStyle="1" w:styleId="articlemeta">
    <w:name w:val="articlemeta"/>
    <w:basedOn w:val="Normal"/>
    <w:rsid w:val="00371900"/>
    <w:pPr>
      <w:spacing w:before="100" w:beforeAutospacing="1" w:after="100" w:afterAutospacing="1"/>
    </w:pPr>
    <w:rPr>
      <w:rFonts w:ascii="Tahoma" w:hAnsi="Tahoma"/>
      <w:szCs w:val="20"/>
    </w:rPr>
  </w:style>
  <w:style w:type="character" w:customStyle="1" w:styleId="vcard">
    <w:name w:val="vcard"/>
    <w:basedOn w:val="DefaultParagraphFont"/>
    <w:rsid w:val="00371900"/>
  </w:style>
  <w:style w:type="character" w:customStyle="1" w:styleId="print-footnote">
    <w:name w:val="print-footnote"/>
    <w:basedOn w:val="DefaultParagraphFont"/>
    <w:rsid w:val="00371900"/>
  </w:style>
  <w:style w:type="character" w:customStyle="1" w:styleId="datestring">
    <w:name w:val="datestring"/>
    <w:basedOn w:val="DefaultParagraphFont"/>
    <w:rsid w:val="00371900"/>
  </w:style>
  <w:style w:type="paragraph" w:customStyle="1" w:styleId="noindent0">
    <w:name w:val="no_indent"/>
    <w:basedOn w:val="Normal"/>
    <w:rsid w:val="00371900"/>
    <w:pPr>
      <w:spacing w:before="100" w:beforeAutospacing="1" w:after="100" w:afterAutospacing="1"/>
    </w:pPr>
    <w:rPr>
      <w:rFonts w:ascii="Tahoma" w:hAnsi="Tahoma"/>
      <w:szCs w:val="20"/>
    </w:rPr>
  </w:style>
  <w:style w:type="character" w:customStyle="1" w:styleId="email">
    <w:name w:val="email"/>
    <w:basedOn w:val="DefaultParagraphFont"/>
    <w:rsid w:val="00371900"/>
  </w:style>
  <w:style w:type="paragraph" w:customStyle="1" w:styleId="left">
    <w:name w:val="left"/>
    <w:basedOn w:val="Normal"/>
    <w:rsid w:val="00371900"/>
    <w:pPr>
      <w:spacing w:before="100" w:beforeAutospacing="1" w:after="100" w:afterAutospacing="1"/>
    </w:pPr>
    <w:rPr>
      <w:rFonts w:ascii="Tahoma" w:hAnsi="Tahoma"/>
      <w:szCs w:val="20"/>
    </w:rPr>
  </w:style>
  <w:style w:type="paragraph" w:customStyle="1" w:styleId="right">
    <w:name w:val="right"/>
    <w:basedOn w:val="Normal"/>
    <w:rsid w:val="00371900"/>
    <w:pPr>
      <w:spacing w:before="100" w:beforeAutospacing="1" w:after="100" w:afterAutospacing="1"/>
    </w:pPr>
    <w:rPr>
      <w:rFonts w:ascii="Tahoma" w:hAnsi="Tahoma"/>
      <w:szCs w:val="20"/>
    </w:rPr>
  </w:style>
  <w:style w:type="character" w:customStyle="1" w:styleId="gptad">
    <w:name w:val="gptad"/>
    <w:basedOn w:val="DefaultParagraphFont"/>
    <w:rsid w:val="00371900"/>
  </w:style>
  <w:style w:type="paragraph" w:customStyle="1" w:styleId="creditpostedmodified">
    <w:name w:val="credit_posted_modified"/>
    <w:basedOn w:val="Normal"/>
    <w:rsid w:val="00371900"/>
    <w:pPr>
      <w:spacing w:before="100" w:beforeAutospacing="1" w:after="100" w:afterAutospacing="1"/>
    </w:pPr>
    <w:rPr>
      <w:rFonts w:ascii="Tahoma" w:hAnsi="Tahoma"/>
      <w:szCs w:val="20"/>
    </w:rPr>
  </w:style>
  <w:style w:type="character" w:customStyle="1" w:styleId="creditline">
    <w:name w:val="creditline"/>
    <w:basedOn w:val="DefaultParagraphFont"/>
    <w:rsid w:val="00371900"/>
  </w:style>
  <w:style w:type="character" w:customStyle="1" w:styleId="grd">
    <w:name w:val="grd"/>
    <w:basedOn w:val="DefaultParagraphFont"/>
    <w:rsid w:val="00371900"/>
  </w:style>
  <w:style w:type="paragraph" w:customStyle="1" w:styleId="hs-text-container">
    <w:name w:val="hs-text-container"/>
    <w:basedOn w:val="Normal"/>
    <w:rsid w:val="00371900"/>
    <w:pPr>
      <w:spacing w:before="100" w:beforeAutospacing="1" w:after="100" w:afterAutospacing="1"/>
    </w:pPr>
    <w:rPr>
      <w:rFonts w:ascii="Tahoma" w:hAnsi="Tahoma"/>
      <w:szCs w:val="20"/>
    </w:rPr>
  </w:style>
  <w:style w:type="character" w:customStyle="1" w:styleId="created">
    <w:name w:val="created"/>
    <w:basedOn w:val="DefaultParagraphFont"/>
    <w:rsid w:val="00371900"/>
  </w:style>
  <w:style w:type="character" w:customStyle="1" w:styleId="changed">
    <w:name w:val="changed"/>
    <w:basedOn w:val="DefaultParagraphFont"/>
    <w:rsid w:val="00371900"/>
  </w:style>
  <w:style w:type="character" w:customStyle="1" w:styleId="article-author-name">
    <w:name w:val="article-author-name"/>
    <w:basedOn w:val="DefaultParagraphFont"/>
    <w:rsid w:val="00371900"/>
  </w:style>
  <w:style w:type="character" w:customStyle="1" w:styleId="bioexcerpt">
    <w:name w:val="bio_excerpt"/>
    <w:basedOn w:val="DefaultParagraphFont"/>
    <w:rsid w:val="00371900"/>
  </w:style>
  <w:style w:type="character" w:customStyle="1" w:styleId="commentcount">
    <w:name w:val="comment_count"/>
    <w:basedOn w:val="DefaultParagraphFont"/>
    <w:rsid w:val="00371900"/>
  </w:style>
  <w:style w:type="character" w:customStyle="1" w:styleId="searchtermshighlighted">
    <w:name w:val="searchtermshighlighted"/>
    <w:basedOn w:val="DefaultParagraphFont"/>
    <w:rsid w:val="00371900"/>
  </w:style>
  <w:style w:type="character" w:customStyle="1" w:styleId="contributornametrigger">
    <w:name w:val="contributornametrigger"/>
    <w:basedOn w:val="DefaultParagraphFont"/>
    <w:rsid w:val="00371900"/>
  </w:style>
  <w:style w:type="character" w:customStyle="1" w:styleId="bylinepipe">
    <w:name w:val="bylinepipe"/>
    <w:basedOn w:val="DefaultParagraphFont"/>
    <w:rsid w:val="00371900"/>
  </w:style>
  <w:style w:type="character" w:customStyle="1" w:styleId="lucenesearchresulturlb">
    <w:name w:val="lucene_search_result_url_b"/>
    <w:basedOn w:val="DefaultParagraphFont"/>
    <w:rsid w:val="00371900"/>
  </w:style>
  <w:style w:type="character" w:customStyle="1" w:styleId="faculty-title">
    <w:name w:val="faculty-title"/>
    <w:basedOn w:val="DefaultParagraphFont"/>
    <w:rsid w:val="00371900"/>
  </w:style>
  <w:style w:type="character" w:customStyle="1" w:styleId="count">
    <w:name w:val="count"/>
    <w:basedOn w:val="DefaultParagraphFont"/>
    <w:rsid w:val="00371900"/>
  </w:style>
  <w:style w:type="character" w:customStyle="1" w:styleId="volume">
    <w:name w:val="volume"/>
    <w:basedOn w:val="DefaultParagraphFont"/>
    <w:rsid w:val="00371900"/>
  </w:style>
  <w:style w:type="character" w:customStyle="1" w:styleId="issue">
    <w:name w:val="issue"/>
    <w:basedOn w:val="DefaultParagraphFont"/>
    <w:rsid w:val="00371900"/>
  </w:style>
  <w:style w:type="character" w:customStyle="1" w:styleId="pages">
    <w:name w:val="pages"/>
    <w:basedOn w:val="DefaultParagraphFont"/>
    <w:rsid w:val="00371900"/>
  </w:style>
  <w:style w:type="character" w:customStyle="1" w:styleId="field-content">
    <w:name w:val="field-content"/>
    <w:basedOn w:val="DefaultParagraphFont"/>
    <w:rsid w:val="00371900"/>
  </w:style>
  <w:style w:type="character" w:customStyle="1" w:styleId="person">
    <w:name w:val="person"/>
    <w:basedOn w:val="DefaultParagraphFont"/>
    <w:rsid w:val="00371900"/>
  </w:style>
  <w:style w:type="character" w:customStyle="1" w:styleId="corresponding">
    <w:name w:val="corresponding"/>
    <w:basedOn w:val="DefaultParagraphFont"/>
    <w:rsid w:val="00371900"/>
  </w:style>
  <w:style w:type="character" w:customStyle="1" w:styleId="entry-date">
    <w:name w:val="entry-date"/>
    <w:basedOn w:val="DefaultParagraphFont"/>
    <w:rsid w:val="00371900"/>
  </w:style>
  <w:style w:type="paragraph" w:customStyle="1" w:styleId="entry-meta">
    <w:name w:val="entry-meta"/>
    <w:basedOn w:val="Normal"/>
    <w:rsid w:val="00371900"/>
    <w:pPr>
      <w:spacing w:before="100" w:beforeAutospacing="1" w:after="100" w:afterAutospacing="1"/>
    </w:pPr>
    <w:rPr>
      <w:rFonts w:ascii="Tahoma" w:hAnsi="Tahoma"/>
      <w:szCs w:val="20"/>
    </w:rPr>
  </w:style>
  <w:style w:type="character" w:customStyle="1" w:styleId="post-time">
    <w:name w:val="post-time"/>
    <w:basedOn w:val="DefaultParagraphFont"/>
    <w:rsid w:val="00371900"/>
  </w:style>
  <w:style w:type="character" w:customStyle="1" w:styleId="post-category">
    <w:name w:val="post-category"/>
    <w:basedOn w:val="DefaultParagraphFont"/>
    <w:rsid w:val="00371900"/>
  </w:style>
  <w:style w:type="character" w:customStyle="1" w:styleId="post-author">
    <w:name w:val="post-author"/>
    <w:basedOn w:val="DefaultParagraphFont"/>
    <w:rsid w:val="00371900"/>
  </w:style>
  <w:style w:type="character" w:customStyle="1" w:styleId="A10">
    <w:name w:val="A10"/>
    <w:uiPriority w:val="99"/>
    <w:rsid w:val="00371900"/>
    <w:rPr>
      <w:rFonts w:cs="MS Mincho"/>
      <w:color w:val="000000"/>
      <w:sz w:val="11"/>
      <w:szCs w:val="11"/>
    </w:rPr>
  </w:style>
  <w:style w:type="paragraph" w:customStyle="1" w:styleId="Pa10">
    <w:name w:val="Pa10"/>
    <w:basedOn w:val="Default"/>
    <w:next w:val="Default"/>
    <w:uiPriority w:val="99"/>
    <w:rsid w:val="00371900"/>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371900"/>
    <w:pPr>
      <w:widowControl w:val="0"/>
      <w:spacing w:line="241" w:lineRule="atLeast"/>
    </w:pPr>
    <w:rPr>
      <w:rFonts w:ascii="Verdana" w:eastAsiaTheme="minorEastAsia" w:hAnsi="Verdana" w:cs="Cambria"/>
      <w:color w:val="auto"/>
    </w:rPr>
  </w:style>
  <w:style w:type="character" w:customStyle="1" w:styleId="A9">
    <w:name w:val="A9"/>
    <w:uiPriority w:val="99"/>
    <w:rsid w:val="00371900"/>
    <w:rPr>
      <w:rFonts w:cs="MS Mincho"/>
      <w:color w:val="000000"/>
      <w:sz w:val="14"/>
      <w:szCs w:val="14"/>
    </w:rPr>
  </w:style>
  <w:style w:type="paragraph" w:customStyle="1" w:styleId="articledetails">
    <w:name w:val="articledetails"/>
    <w:basedOn w:val="Normal"/>
    <w:rsid w:val="00371900"/>
    <w:pPr>
      <w:spacing w:before="100" w:beforeAutospacing="1" w:after="100" w:afterAutospacing="1"/>
    </w:pPr>
    <w:rPr>
      <w:rFonts w:ascii="Tahoma" w:hAnsi="Tahoma"/>
      <w:szCs w:val="20"/>
    </w:rPr>
  </w:style>
  <w:style w:type="character" w:customStyle="1" w:styleId="posted-and-updated">
    <w:name w:val="posted-and-updated"/>
    <w:basedOn w:val="DefaultParagraphFont"/>
    <w:rsid w:val="00371900"/>
  </w:style>
  <w:style w:type="paragraph" w:customStyle="1" w:styleId="aff">
    <w:name w:val="aff"/>
    <w:basedOn w:val="Normal"/>
    <w:rsid w:val="00371900"/>
    <w:pPr>
      <w:spacing w:before="100" w:beforeAutospacing="1" w:after="100" w:afterAutospacing="1"/>
    </w:pPr>
    <w:rPr>
      <w:rFonts w:ascii="Tahoma" w:hAnsi="Tahoma"/>
      <w:szCs w:val="20"/>
    </w:rPr>
  </w:style>
  <w:style w:type="character" w:customStyle="1" w:styleId="entry-author">
    <w:name w:val="entry-author"/>
    <w:basedOn w:val="DefaultParagraphFont"/>
    <w:rsid w:val="00371900"/>
  </w:style>
  <w:style w:type="character" w:customStyle="1" w:styleId="entry-author-name">
    <w:name w:val="entry-author-name"/>
    <w:basedOn w:val="DefaultParagraphFont"/>
    <w:rsid w:val="00371900"/>
  </w:style>
  <w:style w:type="character" w:customStyle="1" w:styleId="arial11">
    <w:name w:val="arial_11"/>
    <w:basedOn w:val="DefaultParagraphFont"/>
    <w:rsid w:val="00371900"/>
  </w:style>
  <w:style w:type="character" w:customStyle="1" w:styleId="contrib-degrees">
    <w:name w:val="contrib-degrees"/>
    <w:basedOn w:val="DefaultParagraphFont"/>
    <w:rsid w:val="00371900"/>
  </w:style>
  <w:style w:type="character" w:customStyle="1" w:styleId="contrib-on-behalf-of">
    <w:name w:val="contrib-on-behalf-of"/>
    <w:basedOn w:val="DefaultParagraphFont"/>
    <w:rsid w:val="00371900"/>
  </w:style>
  <w:style w:type="character" w:customStyle="1" w:styleId="pubtime">
    <w:name w:val="pubtime"/>
    <w:basedOn w:val="DefaultParagraphFont"/>
    <w:rsid w:val="00371900"/>
  </w:style>
  <w:style w:type="character" w:customStyle="1" w:styleId="time">
    <w:name w:val="time"/>
    <w:basedOn w:val="DefaultParagraphFont"/>
    <w:rsid w:val="00371900"/>
  </w:style>
  <w:style w:type="character" w:customStyle="1" w:styleId="fbcommentscount">
    <w:name w:val="fb_comments_count"/>
    <w:basedOn w:val="DefaultParagraphFont"/>
    <w:rsid w:val="00371900"/>
  </w:style>
  <w:style w:type="character" w:customStyle="1" w:styleId="stsharethiscustom">
    <w:name w:val="st_sharethis_custom"/>
    <w:basedOn w:val="DefaultParagraphFont"/>
    <w:rsid w:val="00371900"/>
  </w:style>
  <w:style w:type="paragraph" w:customStyle="1" w:styleId="permalinkable">
    <w:name w:val="permalinkable"/>
    <w:basedOn w:val="Normal"/>
    <w:rsid w:val="00371900"/>
    <w:pPr>
      <w:spacing w:before="100" w:beforeAutospacing="1" w:after="100" w:afterAutospacing="1"/>
    </w:pPr>
    <w:rPr>
      <w:rFonts w:ascii="Tahoma" w:hAnsi="Tahoma"/>
      <w:szCs w:val="20"/>
    </w:rPr>
  </w:style>
  <w:style w:type="character" w:customStyle="1" w:styleId="post-date">
    <w:name w:val="post-date"/>
    <w:basedOn w:val="DefaultParagraphFont"/>
    <w:rsid w:val="00371900"/>
  </w:style>
  <w:style w:type="character" w:customStyle="1" w:styleId="link-external">
    <w:name w:val="link-external"/>
    <w:basedOn w:val="DefaultParagraphFont"/>
    <w:rsid w:val="00371900"/>
  </w:style>
  <w:style w:type="character" w:customStyle="1" w:styleId="articleauthor">
    <w:name w:val="article_author"/>
    <w:basedOn w:val="DefaultParagraphFont"/>
    <w:rsid w:val="00371900"/>
  </w:style>
  <w:style w:type="character" w:customStyle="1" w:styleId="articleissue">
    <w:name w:val="article_issue"/>
    <w:basedOn w:val="DefaultParagraphFont"/>
    <w:rsid w:val="00371900"/>
  </w:style>
  <w:style w:type="character" w:customStyle="1" w:styleId="a-size-large">
    <w:name w:val="a-size-large"/>
    <w:basedOn w:val="DefaultParagraphFont"/>
    <w:rsid w:val="00371900"/>
  </w:style>
  <w:style w:type="character" w:customStyle="1" w:styleId="a-size-medium">
    <w:name w:val="a-size-medium"/>
    <w:basedOn w:val="DefaultParagraphFont"/>
    <w:rsid w:val="00371900"/>
  </w:style>
  <w:style w:type="character" w:customStyle="1" w:styleId="contribution">
    <w:name w:val="contribution"/>
    <w:basedOn w:val="DefaultParagraphFont"/>
    <w:rsid w:val="00371900"/>
  </w:style>
  <w:style w:type="character" w:customStyle="1" w:styleId="a-color-secondary">
    <w:name w:val="a-color-secondary"/>
    <w:basedOn w:val="DefaultParagraphFont"/>
    <w:rsid w:val="00371900"/>
  </w:style>
  <w:style w:type="paragraph" w:customStyle="1" w:styleId="sbyline">
    <w:name w:val="sbyline"/>
    <w:basedOn w:val="Normal"/>
    <w:rsid w:val="00371900"/>
    <w:pPr>
      <w:spacing w:before="100" w:beforeAutospacing="1" w:after="100" w:afterAutospacing="1"/>
    </w:pPr>
    <w:rPr>
      <w:rFonts w:ascii="Tahoma" w:hAnsi="Tahoma"/>
      <w:szCs w:val="20"/>
    </w:rPr>
  </w:style>
  <w:style w:type="character" w:customStyle="1" w:styleId="ui-author">
    <w:name w:val="ui-author"/>
    <w:basedOn w:val="DefaultParagraphFont"/>
    <w:rsid w:val="00371900"/>
  </w:style>
  <w:style w:type="character" w:customStyle="1" w:styleId="ui-staffline">
    <w:name w:val="ui-staffline"/>
    <w:basedOn w:val="DefaultParagraphFont"/>
    <w:rsid w:val="00371900"/>
  </w:style>
  <w:style w:type="paragraph" w:customStyle="1" w:styleId="promotion-tag-p">
    <w:name w:val="promotion-tag-p"/>
    <w:basedOn w:val="Normal"/>
    <w:rsid w:val="00371900"/>
    <w:pPr>
      <w:spacing w:before="100" w:beforeAutospacing="1" w:after="100" w:afterAutospacing="1"/>
    </w:pPr>
    <w:rPr>
      <w:rFonts w:ascii="Tahoma" w:hAnsi="Tahoma"/>
      <w:szCs w:val="20"/>
    </w:rPr>
  </w:style>
  <w:style w:type="paragraph" w:customStyle="1" w:styleId="heading">
    <w:name w:val="heading"/>
    <w:basedOn w:val="Normal"/>
    <w:rsid w:val="00371900"/>
    <w:pPr>
      <w:spacing w:before="100" w:beforeAutospacing="1" w:after="100" w:afterAutospacing="1"/>
    </w:pPr>
    <w:rPr>
      <w:rFonts w:ascii="Tahoma" w:hAnsi="Tahoma"/>
      <w:szCs w:val="20"/>
    </w:rPr>
  </w:style>
  <w:style w:type="character" w:customStyle="1" w:styleId="value">
    <w:name w:val="value"/>
    <w:basedOn w:val="DefaultParagraphFont"/>
    <w:rsid w:val="00371900"/>
  </w:style>
  <w:style w:type="character" w:customStyle="1" w:styleId="specialissuelabel">
    <w:name w:val="specialissuelabel"/>
    <w:basedOn w:val="DefaultParagraphFont"/>
    <w:rsid w:val="00371900"/>
  </w:style>
  <w:style w:type="character" w:customStyle="1" w:styleId="referencediv">
    <w:name w:val="referencediv"/>
    <w:basedOn w:val="DefaultParagraphFont"/>
    <w:rsid w:val="00371900"/>
  </w:style>
  <w:style w:type="character" w:customStyle="1" w:styleId="wp-smiley">
    <w:name w:val="wp-smiley"/>
    <w:basedOn w:val="DefaultParagraphFont"/>
    <w:rsid w:val="00371900"/>
  </w:style>
  <w:style w:type="character" w:customStyle="1" w:styleId="meta-prep">
    <w:name w:val="meta-prep"/>
    <w:basedOn w:val="DefaultParagraphFont"/>
    <w:rsid w:val="00371900"/>
  </w:style>
  <w:style w:type="character" w:customStyle="1" w:styleId="artjournal">
    <w:name w:val="art_journal"/>
    <w:basedOn w:val="DefaultParagraphFont"/>
    <w:rsid w:val="00371900"/>
  </w:style>
  <w:style w:type="character" w:customStyle="1" w:styleId="artdatevolumeissuepart">
    <w:name w:val="art_datevolumeissuepart"/>
    <w:basedOn w:val="DefaultParagraphFont"/>
    <w:rsid w:val="00371900"/>
  </w:style>
  <w:style w:type="character" w:customStyle="1" w:styleId="artpages">
    <w:name w:val="art_pages"/>
    <w:basedOn w:val="DefaultParagraphFont"/>
    <w:rsid w:val="00371900"/>
  </w:style>
  <w:style w:type="character" w:customStyle="1" w:styleId="singlehighlightclass">
    <w:name w:val="single_highlight_class"/>
    <w:basedOn w:val="DefaultParagraphFont"/>
    <w:rsid w:val="00371900"/>
  </w:style>
  <w:style w:type="character" w:customStyle="1" w:styleId="degree">
    <w:name w:val="degree"/>
    <w:basedOn w:val="DefaultParagraphFont"/>
    <w:rsid w:val="00371900"/>
  </w:style>
  <w:style w:type="character" w:customStyle="1" w:styleId="major">
    <w:name w:val="major"/>
    <w:basedOn w:val="DefaultParagraphFont"/>
    <w:rsid w:val="00371900"/>
  </w:style>
  <w:style w:type="character" w:customStyle="1" w:styleId="authors">
    <w:name w:val="authors"/>
    <w:basedOn w:val="DefaultParagraphFont"/>
    <w:rsid w:val="00371900"/>
  </w:style>
  <w:style w:type="character" w:customStyle="1" w:styleId="views">
    <w:name w:val="views"/>
    <w:basedOn w:val="DefaultParagraphFont"/>
    <w:rsid w:val="00371900"/>
  </w:style>
  <w:style w:type="character" w:customStyle="1" w:styleId="stmainservices">
    <w:name w:val="stmainservices"/>
    <w:basedOn w:val="DefaultParagraphFont"/>
    <w:rsid w:val="00371900"/>
  </w:style>
  <w:style w:type="character" w:customStyle="1" w:styleId="stbubblehcount">
    <w:name w:val="stbubble_hcount"/>
    <w:basedOn w:val="DefaultParagraphFont"/>
    <w:rsid w:val="00371900"/>
  </w:style>
  <w:style w:type="paragraph" w:customStyle="1" w:styleId="Document">
    <w:name w:val="_Document"/>
    <w:basedOn w:val="Default"/>
    <w:next w:val="Default"/>
    <w:uiPriority w:val="99"/>
    <w:rsid w:val="00371900"/>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371900"/>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371900"/>
    <w:pPr>
      <w:widowControl w:val="0"/>
    </w:pPr>
    <w:rPr>
      <w:rFonts w:ascii="AKDPE C+ Utopia" w:eastAsiaTheme="minorEastAsia" w:hAnsi="AKDPE C+ Utopia" w:cs="Cambria"/>
      <w:color w:val="auto"/>
    </w:rPr>
  </w:style>
  <w:style w:type="paragraph" w:customStyle="1" w:styleId="collapsed-hide">
    <w:name w:val="collapsed-hide"/>
    <w:basedOn w:val="Normal"/>
    <w:rsid w:val="00371900"/>
    <w:pPr>
      <w:spacing w:before="100" w:beforeAutospacing="1" w:after="100" w:afterAutospacing="1"/>
    </w:pPr>
    <w:rPr>
      <w:rFonts w:ascii="Tahoma" w:hAnsi="Tahoma"/>
      <w:szCs w:val="20"/>
    </w:rPr>
  </w:style>
  <w:style w:type="paragraph" w:customStyle="1" w:styleId="Pa7">
    <w:name w:val="Pa7"/>
    <w:basedOn w:val="Default"/>
    <w:next w:val="Default"/>
    <w:uiPriority w:val="99"/>
    <w:rsid w:val="00371900"/>
    <w:pPr>
      <w:widowControl w:val="0"/>
      <w:spacing w:line="211" w:lineRule="atLeast"/>
    </w:pPr>
    <w:rPr>
      <w:rFonts w:ascii="Courier New" w:eastAsiaTheme="minorEastAsia" w:hAnsi="Courier New" w:cs="Cambria"/>
      <w:color w:val="auto"/>
    </w:rPr>
  </w:style>
  <w:style w:type="paragraph" w:customStyle="1" w:styleId="odd">
    <w:name w:val="odd"/>
    <w:basedOn w:val="Normal"/>
    <w:rsid w:val="00371900"/>
    <w:pPr>
      <w:spacing w:before="100" w:beforeAutospacing="1" w:after="100" w:afterAutospacing="1"/>
    </w:pPr>
    <w:rPr>
      <w:rFonts w:ascii="Tahoma" w:hAnsi="Tahoma"/>
      <w:szCs w:val="20"/>
    </w:rPr>
  </w:style>
  <w:style w:type="character" w:customStyle="1" w:styleId="article-date">
    <w:name w:val="article-date"/>
    <w:basedOn w:val="DefaultParagraphFont"/>
    <w:rsid w:val="00371900"/>
  </w:style>
  <w:style w:type="character" w:customStyle="1" w:styleId="article-author">
    <w:name w:val="article-author"/>
    <w:basedOn w:val="DefaultParagraphFont"/>
    <w:rsid w:val="00371900"/>
  </w:style>
  <w:style w:type="character" w:customStyle="1" w:styleId="tolocaltime">
    <w:name w:val="tolocaltime"/>
    <w:basedOn w:val="DefaultParagraphFont"/>
    <w:rsid w:val="00371900"/>
  </w:style>
  <w:style w:type="character" w:customStyle="1" w:styleId="pb-byline">
    <w:name w:val="pb-byline"/>
    <w:basedOn w:val="DefaultParagraphFont"/>
    <w:rsid w:val="00371900"/>
  </w:style>
  <w:style w:type="character" w:customStyle="1" w:styleId="pb-timestamp">
    <w:name w:val="pb-timestamp"/>
    <w:basedOn w:val="DefaultParagraphFont"/>
    <w:rsid w:val="00371900"/>
  </w:style>
  <w:style w:type="paragraph" w:customStyle="1" w:styleId="Pa8">
    <w:name w:val="Pa8"/>
    <w:basedOn w:val="Default"/>
    <w:next w:val="Default"/>
    <w:uiPriority w:val="99"/>
    <w:rsid w:val="00371900"/>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371900"/>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371900"/>
  </w:style>
  <w:style w:type="character" w:customStyle="1" w:styleId="even">
    <w:name w:val="even"/>
    <w:basedOn w:val="DefaultParagraphFont"/>
    <w:rsid w:val="00371900"/>
  </w:style>
  <w:style w:type="paragraph" w:customStyle="1" w:styleId="volissue">
    <w:name w:val="volissue"/>
    <w:basedOn w:val="Normal"/>
    <w:rsid w:val="00371900"/>
    <w:pPr>
      <w:spacing w:before="100" w:beforeAutospacing="1" w:after="100" w:afterAutospacing="1"/>
    </w:pPr>
    <w:rPr>
      <w:rFonts w:ascii="Tahoma" w:hAnsi="Tahoma"/>
      <w:szCs w:val="20"/>
    </w:rPr>
  </w:style>
  <w:style w:type="character" w:customStyle="1" w:styleId="view-count">
    <w:name w:val="view-count"/>
    <w:basedOn w:val="DefaultParagraphFont"/>
    <w:rsid w:val="00371900"/>
  </w:style>
  <w:style w:type="character" w:customStyle="1" w:styleId="tChar">
    <w:name w:val="t Char"/>
    <w:rsid w:val="00371900"/>
    <w:rPr>
      <w:rFonts w:ascii="Georgia" w:eastAsia="Times New Roman" w:hAnsi="Georgia" w:cs="Calibri"/>
      <w:b/>
      <w:lang w:val="x-none" w:eastAsia="x-none"/>
    </w:rPr>
  </w:style>
  <w:style w:type="paragraph" w:customStyle="1" w:styleId="BoldUnderlineChar20">
    <w:name w:val="BoldUnderline Char2"/>
    <w:link w:val="BoldUnderlineChar2Char"/>
    <w:rsid w:val="00371900"/>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371900"/>
    <w:rPr>
      <w:rFonts w:ascii="Times New Roman" w:eastAsia="Times New Roman" w:hAnsi="Times New Roman" w:cs="Times New Roman"/>
      <w:b/>
      <w:sz w:val="20"/>
      <w:szCs w:val="24"/>
      <w:u w:val="single"/>
    </w:rPr>
  </w:style>
  <w:style w:type="character" w:customStyle="1" w:styleId="UnderlineCharChar4">
    <w:name w:val="Underline Char Char4"/>
    <w:rsid w:val="00371900"/>
    <w:rPr>
      <w:szCs w:val="24"/>
      <w:u w:val="single"/>
      <w:lang w:val="en-US" w:eastAsia="en-US" w:bidi="ar-SA"/>
    </w:rPr>
  </w:style>
  <w:style w:type="character" w:customStyle="1" w:styleId="BoldUnderlineCharChar3">
    <w:name w:val="BoldUnderline Char Char3"/>
    <w:rsid w:val="00371900"/>
    <w:rPr>
      <w:b/>
      <w:szCs w:val="24"/>
      <w:u w:val="single"/>
      <w:lang w:val="en-US" w:eastAsia="en-US" w:bidi="ar-SA"/>
    </w:rPr>
  </w:style>
  <w:style w:type="character" w:customStyle="1" w:styleId="BoldUnderlineCharChar2">
    <w:name w:val="BoldUnderline Char Char2"/>
    <w:rsid w:val="00371900"/>
    <w:rPr>
      <w:b/>
      <w:szCs w:val="24"/>
      <w:u w:val="single"/>
      <w:lang w:val="en-US" w:eastAsia="en-US" w:bidi="ar-SA"/>
    </w:rPr>
  </w:style>
  <w:style w:type="paragraph" w:customStyle="1" w:styleId="UnderlineCard0">
    <w:name w:val="UnderlineCard"/>
    <w:basedOn w:val="Heading3"/>
    <w:link w:val="UnderlineCardChar"/>
    <w:qFormat/>
    <w:rsid w:val="00371900"/>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371900"/>
    <w:rPr>
      <w:rFonts w:ascii="Calibri" w:eastAsia="Calibri" w:hAnsi="Calibri" w:cs="Times New Roman"/>
      <w:bCs/>
      <w:sz w:val="20"/>
      <w:szCs w:val="20"/>
      <w:u w:val="single"/>
      <w:lang w:val="x-none" w:eastAsia="x-none"/>
    </w:rPr>
  </w:style>
  <w:style w:type="character" w:customStyle="1" w:styleId="5Notunderlined">
    <w:name w:val="5 Not underlined"/>
    <w:rsid w:val="00371900"/>
    <w:rPr>
      <w:rFonts w:ascii="Times New Roman" w:hAnsi="Times New Roman"/>
      <w:sz w:val="16"/>
    </w:rPr>
  </w:style>
  <w:style w:type="character" w:customStyle="1" w:styleId="volume-issue">
    <w:name w:val="volume-issue"/>
    <w:rsid w:val="00371900"/>
    <w:rPr>
      <w:rFonts w:cs="Times New Roman"/>
    </w:rPr>
  </w:style>
  <w:style w:type="character" w:customStyle="1" w:styleId="i">
    <w:name w:val="i"/>
    <w:basedOn w:val="DefaultParagraphFont"/>
    <w:uiPriority w:val="99"/>
    <w:rsid w:val="00371900"/>
  </w:style>
  <w:style w:type="character" w:customStyle="1" w:styleId="storytext">
    <w:name w:val="storytext"/>
    <w:basedOn w:val="DefaultParagraphFont"/>
    <w:rsid w:val="00371900"/>
  </w:style>
  <w:style w:type="character" w:customStyle="1" w:styleId="heading3char0">
    <w:name w:val="heading3char"/>
    <w:rsid w:val="00371900"/>
  </w:style>
  <w:style w:type="character" w:customStyle="1" w:styleId="boldness1">
    <w:name w:val="boldness1"/>
    <w:rsid w:val="00371900"/>
  </w:style>
  <w:style w:type="paragraph" w:customStyle="1" w:styleId="Cardd">
    <w:name w:val="Cardd"/>
    <w:basedOn w:val="Normal"/>
    <w:uiPriority w:val="4"/>
    <w:qFormat/>
    <w:rsid w:val="00371900"/>
    <w:pPr>
      <w:ind w:left="288" w:right="288"/>
    </w:pPr>
  </w:style>
  <w:style w:type="paragraph" w:customStyle="1" w:styleId="document0">
    <w:name w:val="document"/>
    <w:basedOn w:val="Normal"/>
    <w:rsid w:val="00371900"/>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371900"/>
    <w:rPr>
      <w:rFonts w:cs="Arial"/>
      <w:bCs/>
      <w:szCs w:val="26"/>
      <w:u w:val="single"/>
      <w:lang w:val="en-US" w:eastAsia="en-US" w:bidi="ar-SA"/>
    </w:rPr>
  </w:style>
  <w:style w:type="character" w:customStyle="1" w:styleId="current-selection">
    <w:name w:val="current-selection"/>
    <w:basedOn w:val="DefaultParagraphFont"/>
    <w:rsid w:val="00371900"/>
  </w:style>
  <w:style w:type="character" w:customStyle="1" w:styleId="a2">
    <w:name w:val="_"/>
    <w:basedOn w:val="DefaultParagraphFont"/>
    <w:rsid w:val="00371900"/>
  </w:style>
  <w:style w:type="paragraph" w:customStyle="1" w:styleId="Shrink6">
    <w:name w:val="Shrink 6"/>
    <w:basedOn w:val="Normal"/>
    <w:qFormat/>
    <w:rsid w:val="00371900"/>
    <w:rPr>
      <w:rFonts w:eastAsia="Calibri" w:cs="Times New Roman"/>
      <w:sz w:val="12"/>
    </w:rPr>
  </w:style>
  <w:style w:type="character" w:customStyle="1" w:styleId="messagecontent">
    <w:name w:val="message_content"/>
    <w:rsid w:val="00371900"/>
  </w:style>
  <w:style w:type="character" w:customStyle="1" w:styleId="StyleUnderlineChar">
    <w:name w:val="Style Underline Char"/>
    <w:basedOn w:val="DefaultParagraphFont"/>
    <w:rsid w:val="00371900"/>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37190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371900"/>
    <w:rPr>
      <w:rFonts w:ascii="Calibri" w:eastAsia="Times New Roman" w:hAnsi="Calibri" w:cs="Arial"/>
      <w:b/>
      <w:kern w:val="32"/>
      <w:sz w:val="24"/>
      <w:szCs w:val="32"/>
      <w:u w:val="single"/>
    </w:rPr>
  </w:style>
  <w:style w:type="character" w:customStyle="1" w:styleId="twelptblackblack1">
    <w:name w:val="twelptblackblack1"/>
    <w:basedOn w:val="DefaultParagraphFont"/>
    <w:rsid w:val="00371900"/>
    <w:rPr>
      <w:rFonts w:ascii="Verdana" w:hAnsi="Verdana" w:hint="default"/>
      <w:color w:val="000000"/>
      <w:sz w:val="16"/>
      <w:szCs w:val="16"/>
    </w:rPr>
  </w:style>
  <w:style w:type="character" w:customStyle="1" w:styleId="Heading3CharCharCharChar1">
    <w:name w:val="Heading 3 Char Char Char Char1"/>
    <w:rsid w:val="00371900"/>
    <w:rPr>
      <w:rFonts w:cs="Arial"/>
      <w:bCs/>
      <w:szCs w:val="26"/>
      <w:u w:val="single"/>
      <w:lang w:val="en-US" w:eastAsia="en-US" w:bidi="ar-SA"/>
    </w:rPr>
  </w:style>
  <w:style w:type="paragraph" w:customStyle="1" w:styleId="conintrotext">
    <w:name w:val="conintrotext"/>
    <w:basedOn w:val="Normal"/>
    <w:uiPriority w:val="99"/>
    <w:rsid w:val="00371900"/>
    <w:pPr>
      <w:spacing w:before="100" w:beforeAutospacing="1" w:after="100" w:afterAutospacing="1"/>
    </w:pPr>
    <w:rPr>
      <w:rFonts w:eastAsia="Times New Roman"/>
      <w:sz w:val="24"/>
    </w:rPr>
  </w:style>
  <w:style w:type="character" w:customStyle="1" w:styleId="comment-body">
    <w:name w:val="comment-body"/>
    <w:rsid w:val="00371900"/>
  </w:style>
  <w:style w:type="character" w:customStyle="1" w:styleId="UnderlineCharCharChar1">
    <w:name w:val="Underline Char Char Char1"/>
    <w:rsid w:val="0037190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37190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371900"/>
    <w:rPr>
      <w:rFonts w:asciiTheme="minorHAnsi" w:eastAsia="MS Mincho" w:hAnsiTheme="minorHAnsi"/>
      <w:b/>
      <w:u w:val="single"/>
    </w:rPr>
  </w:style>
  <w:style w:type="character" w:customStyle="1" w:styleId="mw-headline">
    <w:name w:val="mw-headline"/>
    <w:rsid w:val="00371900"/>
  </w:style>
  <w:style w:type="character" w:customStyle="1" w:styleId="flagicon">
    <w:name w:val="flagicon"/>
    <w:rsid w:val="00371900"/>
  </w:style>
  <w:style w:type="paragraph" w:customStyle="1" w:styleId="assert">
    <w:name w:val="assert"/>
    <w:basedOn w:val="Normal"/>
    <w:uiPriority w:val="99"/>
    <w:rsid w:val="00371900"/>
    <w:pPr>
      <w:spacing w:before="100" w:beforeAutospacing="1" w:after="100" w:afterAutospacing="1"/>
    </w:pPr>
    <w:rPr>
      <w:rFonts w:eastAsia="Times New Roman"/>
      <w:sz w:val="24"/>
    </w:rPr>
  </w:style>
  <w:style w:type="character" w:customStyle="1" w:styleId="apturelink">
    <w:name w:val="apturelink"/>
    <w:rsid w:val="00371900"/>
  </w:style>
  <w:style w:type="character" w:customStyle="1" w:styleId="apturelinkicon">
    <w:name w:val="apturelinkicon"/>
    <w:rsid w:val="00371900"/>
  </w:style>
  <w:style w:type="paragraph" w:customStyle="1" w:styleId="Default1">
    <w:name w:val="Default1"/>
    <w:basedOn w:val="Default"/>
    <w:next w:val="Default"/>
    <w:uiPriority w:val="99"/>
    <w:rsid w:val="00371900"/>
    <w:rPr>
      <w:color w:val="auto"/>
    </w:rPr>
  </w:style>
  <w:style w:type="paragraph" w:customStyle="1" w:styleId="center">
    <w:name w:val="center"/>
    <w:basedOn w:val="Normal"/>
    <w:uiPriority w:val="99"/>
    <w:rsid w:val="00371900"/>
    <w:pPr>
      <w:spacing w:before="100" w:beforeAutospacing="1" w:after="100" w:afterAutospacing="1"/>
    </w:pPr>
    <w:rPr>
      <w:rFonts w:eastAsia="Times New Roman"/>
      <w:sz w:val="24"/>
    </w:rPr>
  </w:style>
  <w:style w:type="character" w:customStyle="1" w:styleId="LittleChar">
    <w:name w:val="Little Char"/>
    <w:link w:val="Little"/>
    <w:rsid w:val="00371900"/>
    <w:rPr>
      <w:rFonts w:ascii="Garamond" w:eastAsia="Times New Roman" w:hAnsi="Garamond"/>
    </w:rPr>
  </w:style>
  <w:style w:type="character" w:customStyle="1" w:styleId="UnderlineChar1Char">
    <w:name w:val="Underline Char1 Char"/>
    <w:rsid w:val="0037190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37190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371900"/>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37190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371900"/>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37190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371900"/>
    <w:rPr>
      <w:rFonts w:asciiTheme="minorHAnsi" w:eastAsia="MS Mincho" w:hAnsiTheme="minorHAnsi"/>
      <w:b/>
      <w:u w:val="single"/>
    </w:rPr>
  </w:style>
  <w:style w:type="paragraph" w:customStyle="1" w:styleId="CardBody">
    <w:name w:val="Card Body"/>
    <w:basedOn w:val="Normal"/>
    <w:link w:val="CardBodyChar"/>
    <w:rsid w:val="00371900"/>
    <w:rPr>
      <w:rFonts w:eastAsia="Times New Roman"/>
    </w:rPr>
  </w:style>
  <w:style w:type="character" w:customStyle="1" w:styleId="CardBodyChar">
    <w:name w:val="Card Body Char"/>
    <w:link w:val="CardBody"/>
    <w:rsid w:val="00371900"/>
    <w:rPr>
      <w:rFonts w:ascii="Calibri" w:eastAsia="Times New Roman" w:hAnsi="Calibri"/>
    </w:rPr>
  </w:style>
  <w:style w:type="character" w:customStyle="1" w:styleId="ptitleinside">
    <w:name w:val="p_title_inside"/>
    <w:rsid w:val="00371900"/>
  </w:style>
  <w:style w:type="paragraph" w:customStyle="1" w:styleId="StyleBoldandUnderlineChar11ptBorderSinglesolidline">
    <w:name w:val="Style Bold and Underline Char + 11 pt Border: : (Single solid line..."/>
    <w:link w:val="StyleBoldandUnderlineChar11ptBorderSinglesolidlineChar"/>
    <w:rsid w:val="00371900"/>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371900"/>
    <w:rPr>
      <w:rFonts w:eastAsia="Times New Roman"/>
      <w:b/>
      <w:bCs/>
      <w:szCs w:val="20"/>
      <w:u w:val="single"/>
      <w:bdr w:val="single" w:sz="4" w:space="0" w:color="auto"/>
    </w:rPr>
  </w:style>
  <w:style w:type="character" w:customStyle="1" w:styleId="Heading1CharChar1">
    <w:name w:val="Heading 1 Char Char1"/>
    <w:rsid w:val="00371900"/>
    <w:rPr>
      <w:rFonts w:cs="Arial"/>
      <w:b/>
      <w:bCs/>
      <w:szCs w:val="32"/>
      <w:lang w:val="en-US" w:eastAsia="en-US" w:bidi="ar-SA"/>
    </w:rPr>
  </w:style>
  <w:style w:type="paragraph" w:customStyle="1" w:styleId="Indentation">
    <w:name w:val="Indentation"/>
    <w:basedOn w:val="Normal"/>
    <w:uiPriority w:val="99"/>
    <w:rsid w:val="00371900"/>
    <w:pPr>
      <w:ind w:left="288" w:right="288"/>
    </w:pPr>
  </w:style>
  <w:style w:type="character" w:customStyle="1" w:styleId="StyleUnderlineCharChar9ptBold">
    <w:name w:val="Style Underline Char Char + 9 pt Bold"/>
    <w:rsid w:val="0037190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371900"/>
    <w:rPr>
      <w:rFonts w:eastAsia="Times New Roman"/>
      <w:u w:val="single"/>
    </w:rPr>
  </w:style>
  <w:style w:type="character" w:customStyle="1" w:styleId="StyleStyle4ArialNarrow9ptChar">
    <w:name w:val="Style Style4 + Arial Narrow 9 pt Char"/>
    <w:link w:val="StyleStyle4ArialNarrow9pt"/>
    <w:rsid w:val="00371900"/>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371900"/>
    <w:rPr>
      <w:rFonts w:eastAsia="Times New Roman"/>
      <w:b/>
      <w:bCs/>
      <w:u w:val="single"/>
    </w:rPr>
  </w:style>
  <w:style w:type="character" w:customStyle="1" w:styleId="StyleStyle4ArialNarrow9ptBoldChar">
    <w:name w:val="Style Style4 + Arial Narrow 9 pt Bold Char"/>
    <w:link w:val="StyleStyle4ArialNarrow9ptBold"/>
    <w:rsid w:val="00371900"/>
    <w:rPr>
      <w:rFonts w:ascii="Calibri" w:eastAsia="Times New Roman" w:hAnsi="Calibri"/>
      <w:b/>
      <w:bCs/>
      <w:u w:val="single"/>
    </w:rPr>
  </w:style>
  <w:style w:type="character" w:customStyle="1" w:styleId="StyleBoldandUnderlineCharChar29pt">
    <w:name w:val="Style Bold and Underline Char Char2 + 9 pt"/>
    <w:rsid w:val="00371900"/>
    <w:rPr>
      <w:rFonts w:ascii="Times New Roman" w:hAnsi="Times New Roman"/>
      <w:b/>
      <w:bCs/>
      <w:noProof w:val="0"/>
      <w:sz w:val="20"/>
      <w:u w:val="single"/>
    </w:rPr>
  </w:style>
  <w:style w:type="character" w:customStyle="1" w:styleId="StyleUnderlineCharChar19pt">
    <w:name w:val="Style Underline Char Char1 + 9 pt"/>
    <w:rsid w:val="0037190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37190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371900"/>
    <w:rPr>
      <w:rFonts w:ascii="Georgia" w:eastAsia="Times New Roman" w:hAnsi="Georgia"/>
      <w:b/>
      <w:smallCaps/>
      <w:sz w:val="24"/>
      <w:szCs w:val="24"/>
      <w:u w:val="single"/>
    </w:rPr>
  </w:style>
  <w:style w:type="character" w:customStyle="1" w:styleId="CardTextCharChar">
    <w:name w:val="Card Text Char Char"/>
    <w:rsid w:val="00371900"/>
    <w:rPr>
      <w:rFonts w:ascii="Times New Roman" w:eastAsia="Times New Roman" w:hAnsi="Times New Roman" w:cs="Times New Roman"/>
      <w:sz w:val="20"/>
      <w:szCs w:val="20"/>
    </w:rPr>
  </w:style>
  <w:style w:type="character" w:customStyle="1" w:styleId="citeChar1">
    <w:name w:val="cite Char"/>
    <w:locked/>
    <w:rsid w:val="00371900"/>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37190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371900"/>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371900"/>
    <w:rPr>
      <w:i/>
      <w:iCs/>
      <w:sz w:val="20"/>
      <w:u w:val="single"/>
    </w:rPr>
  </w:style>
  <w:style w:type="character" w:customStyle="1" w:styleId="HIGHLIGHT0">
    <w:name w:val="HIGHLIGHT"/>
    <w:uiPriority w:val="1"/>
    <w:rsid w:val="00371900"/>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371900"/>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371900"/>
    <w:rPr>
      <w:rFonts w:ascii="Times New Roman" w:eastAsia="Times New Roman" w:hAnsi="Times New Roman" w:cs="Times New Roman"/>
      <w:b/>
      <w:sz w:val="28"/>
      <w:szCs w:val="24"/>
    </w:rPr>
  </w:style>
  <w:style w:type="character" w:customStyle="1" w:styleId="FifthChar">
    <w:name w:val="Fifth Char"/>
    <w:link w:val="Fifth"/>
    <w:rsid w:val="00371900"/>
    <w:rPr>
      <w:rFonts w:ascii="Calibri" w:eastAsia="Calibri" w:hAnsi="Calibri"/>
    </w:rPr>
  </w:style>
  <w:style w:type="paragraph" w:customStyle="1" w:styleId="Third">
    <w:name w:val="Third"/>
    <w:basedOn w:val="Normal"/>
    <w:link w:val="ThirdChar"/>
    <w:rsid w:val="00371900"/>
    <w:rPr>
      <w:rFonts w:eastAsia="Times New Roman"/>
      <w:b/>
      <w:u w:val="single"/>
      <w:lang w:val="x-none" w:eastAsia="x-none"/>
    </w:rPr>
  </w:style>
  <w:style w:type="character" w:customStyle="1" w:styleId="ThirdChar">
    <w:name w:val="Third Char"/>
    <w:link w:val="Third"/>
    <w:rsid w:val="00371900"/>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37190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371900"/>
    <w:rPr>
      <w:rFonts w:ascii="Times New Roman" w:eastAsia="Times New Roman" w:hAnsi="Times New Roman"/>
      <w:szCs w:val="24"/>
    </w:rPr>
  </w:style>
  <w:style w:type="character" w:customStyle="1" w:styleId="article-record-publication-volume-issue">
    <w:name w:val="article-record-publication-volume-issue"/>
    <w:rsid w:val="00371900"/>
  </w:style>
  <w:style w:type="character" w:customStyle="1" w:styleId="NothingCharChar">
    <w:name w:val="Nothing Char Char"/>
    <w:link w:val="NothingCharCharChar"/>
    <w:rsid w:val="00371900"/>
  </w:style>
  <w:style w:type="paragraph" w:customStyle="1" w:styleId="DebateUnderlineBoldChar">
    <w:name w:val="Debate Underline Bold Char"/>
    <w:basedOn w:val="Normal"/>
    <w:link w:val="DebateUnderlineBoldCharChar"/>
    <w:rsid w:val="00371900"/>
    <w:pPr>
      <w:jc w:val="both"/>
    </w:pPr>
    <w:rPr>
      <w:rFonts w:eastAsia="Times New Roman"/>
      <w:b/>
      <w:u w:val="thick"/>
    </w:rPr>
  </w:style>
  <w:style w:type="character" w:customStyle="1" w:styleId="DebateUnderlineBoldCharChar">
    <w:name w:val="Debate Underline Bold Char Char"/>
    <w:link w:val="DebateUnderlineBoldChar"/>
    <w:rsid w:val="00371900"/>
    <w:rPr>
      <w:rFonts w:ascii="Calibri" w:eastAsia="Times New Roman" w:hAnsi="Calibri"/>
      <w:b/>
      <w:u w:val="thick"/>
    </w:rPr>
  </w:style>
  <w:style w:type="character" w:customStyle="1" w:styleId="resultbodyblack">
    <w:name w:val="resultbodyblack"/>
    <w:rsid w:val="00371900"/>
    <w:rPr>
      <w:rFonts w:cs="Times New Roman"/>
    </w:rPr>
  </w:style>
  <w:style w:type="paragraph" w:customStyle="1" w:styleId="bloctitles">
    <w:name w:val="bloc titles"/>
    <w:basedOn w:val="Heading1"/>
    <w:next w:val="Normal"/>
    <w:link w:val="bloctitlesChar"/>
    <w:autoRedefine/>
    <w:rsid w:val="00371900"/>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371900"/>
    <w:rPr>
      <w:rFonts w:ascii="Calibri" w:eastAsia="Malgun Gothic" w:hAnsi="Calibri" w:cs="Arial"/>
      <w:b/>
      <w:sz w:val="28"/>
      <w:szCs w:val="32"/>
      <w:u w:val="single"/>
    </w:rPr>
  </w:style>
  <w:style w:type="paragraph" w:customStyle="1" w:styleId="CiteSmallText">
    <w:name w:val="Cite Small Text"/>
    <w:basedOn w:val="Normal"/>
    <w:uiPriority w:val="99"/>
    <w:rsid w:val="00371900"/>
    <w:pPr>
      <w:widowControl w:val="0"/>
      <w:spacing w:after="200"/>
    </w:pPr>
    <w:rPr>
      <w:rFonts w:ascii="Helvetica Neue" w:hAnsi="Helvetica Neue"/>
      <w:b/>
      <w:sz w:val="18"/>
    </w:rPr>
  </w:style>
  <w:style w:type="character" w:customStyle="1" w:styleId="3TagCite">
    <w:name w:val="3 Tag/Cite"/>
    <w:rsid w:val="00371900"/>
    <w:rPr>
      <w:rFonts w:ascii="Times New Roman" w:hAnsi="Times New Roman"/>
      <w:b/>
    </w:rPr>
  </w:style>
  <w:style w:type="character" w:customStyle="1" w:styleId="4Qualifications">
    <w:name w:val="4 Qualifications"/>
    <w:rsid w:val="00371900"/>
    <w:rPr>
      <w:rFonts w:ascii="Times New Roman" w:hAnsi="Times New Roman"/>
      <w:sz w:val="19"/>
    </w:rPr>
  </w:style>
  <w:style w:type="character" w:customStyle="1" w:styleId="6Underlined">
    <w:name w:val="6 Underlined"/>
    <w:rsid w:val="00371900"/>
    <w:rPr>
      <w:rFonts w:ascii="Times New Roman" w:hAnsi="Times New Roman"/>
      <w:b/>
      <w:sz w:val="21"/>
      <w:u w:val="single"/>
    </w:rPr>
  </w:style>
  <w:style w:type="paragraph" w:customStyle="1" w:styleId="Cards1CharChar">
    <w:name w:val="Cards1 Char Char"/>
    <w:basedOn w:val="Normal"/>
    <w:link w:val="Cards1CharCharChar"/>
    <w:rsid w:val="00371900"/>
    <w:pPr>
      <w:autoSpaceDE w:val="0"/>
      <w:autoSpaceDN w:val="0"/>
      <w:adjustRightInd w:val="0"/>
      <w:ind w:left="432" w:right="432"/>
      <w:jc w:val="both"/>
    </w:pPr>
    <w:rPr>
      <w:lang w:val="x-none"/>
    </w:rPr>
  </w:style>
  <w:style w:type="character" w:customStyle="1" w:styleId="Cards1CharCharChar">
    <w:name w:val="Cards1 Char Char Char"/>
    <w:link w:val="Cards1CharChar"/>
    <w:rsid w:val="00371900"/>
    <w:rPr>
      <w:rFonts w:ascii="Calibri" w:hAnsi="Calibri"/>
      <w:lang w:val="x-none"/>
    </w:rPr>
  </w:style>
  <w:style w:type="character" w:customStyle="1" w:styleId="UnderlineCharCharCharCharCharCharCharChar">
    <w:name w:val="Underline Char Char Char Char Char Char Char Char"/>
    <w:link w:val="UnderlineCharCharCharCharCharCharChar"/>
    <w:rsid w:val="00371900"/>
    <w:rPr>
      <w:u w:val="single"/>
    </w:rPr>
  </w:style>
  <w:style w:type="paragraph" w:customStyle="1" w:styleId="UnderlineCharCharCharCharCharCharChar">
    <w:name w:val="Underline Char Char Char Char Char Char Char"/>
    <w:basedOn w:val="Normal"/>
    <w:link w:val="UnderlineCharCharCharCharCharCharCharChar"/>
    <w:rsid w:val="00371900"/>
    <w:rPr>
      <w:rFonts w:asciiTheme="minorHAnsi" w:hAnsiTheme="minorHAnsi"/>
      <w:u w:val="single"/>
    </w:rPr>
  </w:style>
  <w:style w:type="paragraph" w:customStyle="1" w:styleId="CitesCharChar">
    <w:name w:val="Cites Char Char"/>
    <w:next w:val="Normal"/>
    <w:link w:val="CitesCharCharChar"/>
    <w:rsid w:val="00371900"/>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371900"/>
    <w:rPr>
      <w:rFonts w:ascii="Times New Roman" w:eastAsia="Times New Roman" w:hAnsi="Times New Roman" w:cs="Times New Roman"/>
      <w:sz w:val="20"/>
      <w:szCs w:val="24"/>
    </w:rPr>
  </w:style>
  <w:style w:type="character" w:customStyle="1" w:styleId="nohighlighting">
    <w:name w:val="no highlighting"/>
    <w:rsid w:val="0037190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371900"/>
    <w:rPr>
      <w:rFonts w:ascii="Cambria" w:hAnsi="Cambria" w:hint="default"/>
      <w:sz w:val="21"/>
      <w:u w:val="single"/>
    </w:rPr>
  </w:style>
  <w:style w:type="paragraph" w:customStyle="1" w:styleId="Swag">
    <w:name w:val="Swag"/>
    <w:basedOn w:val="Normal"/>
    <w:link w:val="SwagChar"/>
    <w:qFormat/>
    <w:rsid w:val="00371900"/>
    <w:rPr>
      <w:color w:val="0000FF"/>
      <w:sz w:val="12"/>
      <w:u w:val="single"/>
    </w:rPr>
  </w:style>
  <w:style w:type="character" w:customStyle="1" w:styleId="SwagChar">
    <w:name w:val="Swag Char"/>
    <w:link w:val="Swag"/>
    <w:rsid w:val="00371900"/>
    <w:rPr>
      <w:rFonts w:ascii="Calibri" w:hAnsi="Calibri"/>
      <w:color w:val="0000FF"/>
      <w:sz w:val="12"/>
      <w:u w:val="single"/>
    </w:rPr>
  </w:style>
  <w:style w:type="paragraph" w:customStyle="1" w:styleId="StyleUnderlineTimesNewRoman1">
    <w:name w:val="Style Underline + Times New Roman1"/>
    <w:link w:val="StyleUnderlineTimesNewRoman1Char"/>
    <w:rsid w:val="00371900"/>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371900"/>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371900"/>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371900"/>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371900"/>
    <w:rPr>
      <w:rFonts w:ascii="Garamond" w:eastAsia="MS Mincho" w:hAnsi="Garamond"/>
    </w:rPr>
  </w:style>
  <w:style w:type="character" w:customStyle="1" w:styleId="StyleStyleCardTextLeft-075Right0Char">
    <w:name w:val="Style Style Card Text + Left:  -0.75&quot; + Right:  0&quot; Char"/>
    <w:link w:val="StyleStyleCardTextLeft-075Right0"/>
    <w:rsid w:val="00371900"/>
    <w:rPr>
      <w:rFonts w:ascii="Garamond" w:eastAsia="MS Mincho" w:hAnsi="Garamond"/>
    </w:rPr>
  </w:style>
  <w:style w:type="character" w:customStyle="1" w:styleId="CharChar61">
    <w:name w:val="Char Char61"/>
    <w:rsid w:val="00371900"/>
    <w:rPr>
      <w:rFonts w:cs="Arial"/>
      <w:bCs/>
      <w:sz w:val="16"/>
      <w:szCs w:val="26"/>
      <w:lang w:val="en-US" w:eastAsia="en-US" w:bidi="ar-SA"/>
    </w:rPr>
  </w:style>
  <w:style w:type="character" w:customStyle="1" w:styleId="ListBulletChar">
    <w:name w:val="List Bullet Char"/>
    <w:link w:val="ListBullet"/>
    <w:uiPriority w:val="99"/>
    <w:rsid w:val="00371900"/>
    <w:rPr>
      <w:rFonts w:ascii="Calibri" w:eastAsia="Calibri" w:hAnsi="Calibri"/>
    </w:rPr>
  </w:style>
  <w:style w:type="paragraph" w:customStyle="1" w:styleId="subhead10">
    <w:name w:val="subhead1"/>
    <w:basedOn w:val="Normal"/>
    <w:uiPriority w:val="99"/>
    <w:rsid w:val="00371900"/>
    <w:pPr>
      <w:spacing w:before="100" w:beforeAutospacing="1" w:after="100" w:afterAutospacing="1"/>
    </w:pPr>
    <w:rPr>
      <w:rFonts w:eastAsia="Times New Roman"/>
      <w:sz w:val="24"/>
    </w:rPr>
  </w:style>
  <w:style w:type="character" w:customStyle="1" w:styleId="styledate">
    <w:name w:val="styledate"/>
    <w:rsid w:val="00371900"/>
  </w:style>
  <w:style w:type="character" w:customStyle="1" w:styleId="BoldandUnderlineChar1">
    <w:name w:val="Bold and Underline Char1"/>
    <w:rsid w:val="00371900"/>
    <w:rPr>
      <w:b/>
      <w:szCs w:val="24"/>
      <w:u w:val="single"/>
      <w:lang w:val="en-US" w:eastAsia="en-US" w:bidi="ar-SA"/>
    </w:rPr>
  </w:style>
  <w:style w:type="character" w:customStyle="1" w:styleId="BoldandUnderlineChar1Char2">
    <w:name w:val="Bold and Underline Char1 Char2"/>
    <w:rsid w:val="00371900"/>
    <w:rPr>
      <w:b/>
      <w:szCs w:val="24"/>
      <w:u w:val="single"/>
      <w:lang w:val="en-US" w:eastAsia="en-US" w:bidi="ar-SA"/>
    </w:rPr>
  </w:style>
  <w:style w:type="character" w:customStyle="1" w:styleId="BoldandUnderlineCharChar1">
    <w:name w:val="Bold and Underline Char Char1"/>
    <w:rsid w:val="00371900"/>
    <w:rPr>
      <w:b/>
      <w:szCs w:val="24"/>
      <w:u w:val="single"/>
      <w:lang w:val="en-US" w:eastAsia="en-US" w:bidi="ar-SA"/>
    </w:rPr>
  </w:style>
  <w:style w:type="character" w:customStyle="1" w:styleId="BoldandUnderlineChar6">
    <w:name w:val="Bold and Underline Char6"/>
    <w:rsid w:val="00371900"/>
    <w:rPr>
      <w:b/>
      <w:szCs w:val="24"/>
      <w:u w:val="single"/>
      <w:lang w:val="en-US" w:eastAsia="en-US" w:bidi="ar-SA"/>
    </w:rPr>
  </w:style>
  <w:style w:type="character" w:customStyle="1" w:styleId="title-link-wrapper">
    <w:name w:val="title-link-wrapper"/>
    <w:rsid w:val="00371900"/>
  </w:style>
  <w:style w:type="character" w:customStyle="1" w:styleId="medium-font">
    <w:name w:val="medium-font"/>
    <w:rsid w:val="00371900"/>
  </w:style>
  <w:style w:type="paragraph" w:customStyle="1" w:styleId="abstract">
    <w:name w:val="abstract"/>
    <w:basedOn w:val="Normal"/>
    <w:uiPriority w:val="99"/>
    <w:rsid w:val="00371900"/>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371900"/>
    <w:rPr>
      <w:rFonts w:eastAsia="Times New Roman"/>
      <w:b/>
      <w:bCs/>
      <w:u w:val="single"/>
    </w:rPr>
  </w:style>
  <w:style w:type="character" w:customStyle="1" w:styleId="StyleUnderlineChar11ptBold2Char">
    <w:name w:val="Style Underline Char + 11 pt Bold2 Char"/>
    <w:link w:val="StyleUnderlineChar11ptBold2"/>
    <w:rsid w:val="00371900"/>
    <w:rPr>
      <w:rFonts w:ascii="Calibri" w:eastAsia="Times New Roman" w:hAnsi="Calibri"/>
      <w:b/>
      <w:bCs/>
      <w:u w:val="single"/>
    </w:rPr>
  </w:style>
  <w:style w:type="character" w:customStyle="1" w:styleId="ReallySamllTextChar">
    <w:name w:val="ReallySamllText Char"/>
    <w:rsid w:val="00371900"/>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371900"/>
    <w:rPr>
      <w:rFonts w:eastAsia="Times New Roman"/>
      <w:u w:val="single"/>
    </w:rPr>
  </w:style>
  <w:style w:type="character" w:customStyle="1" w:styleId="StyleStyleUnderlineTimesNewRoman11ptChar">
    <w:name w:val="Style Style Underline + Times New Roman + 11 pt Char"/>
    <w:link w:val="StyleStyleUnderlineTimesNewRoman11pt"/>
    <w:rsid w:val="00371900"/>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371900"/>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371900"/>
    <w:rPr>
      <w:rFonts w:ascii="Calibri" w:eastAsia="Times New Roman" w:hAnsi="Calibri"/>
      <w:u w:val="single"/>
    </w:rPr>
  </w:style>
  <w:style w:type="character" w:customStyle="1" w:styleId="style10">
    <w:name w:val="style1"/>
    <w:rsid w:val="00371900"/>
  </w:style>
  <w:style w:type="character" w:customStyle="1" w:styleId="pmtermsel">
    <w:name w:val="pmtermsel"/>
    <w:rsid w:val="00371900"/>
  </w:style>
  <w:style w:type="character" w:customStyle="1" w:styleId="showipapr">
    <w:name w:val="show_ipapr"/>
    <w:rsid w:val="00371900"/>
  </w:style>
  <w:style w:type="character" w:customStyle="1" w:styleId="dnindex">
    <w:name w:val="dnindex"/>
    <w:rsid w:val="00371900"/>
  </w:style>
  <w:style w:type="character" w:customStyle="1" w:styleId="23">
    <w:name w:val="23"/>
    <w:rsid w:val="00371900"/>
    <w:rPr>
      <w:rFonts w:ascii="Times New Roman" w:hAnsi="Times New Roman" w:cs="Arial"/>
      <w:bCs/>
      <w:sz w:val="20"/>
      <w:u w:val="single"/>
      <w:lang w:val="en-US" w:eastAsia="en-US" w:bidi="ar-SA"/>
    </w:rPr>
  </w:style>
  <w:style w:type="character" w:customStyle="1" w:styleId="33">
    <w:name w:val="33"/>
    <w:rsid w:val="00371900"/>
    <w:rPr>
      <w:rFonts w:ascii="Times New Roman" w:hAnsi="Times New Roman" w:cs="Arial"/>
      <w:b/>
      <w:bCs/>
      <w:sz w:val="20"/>
      <w:u w:val="single"/>
      <w:lang w:val="en-US" w:eastAsia="en-US" w:bidi="ar-SA"/>
    </w:rPr>
  </w:style>
  <w:style w:type="character" w:customStyle="1" w:styleId="55">
    <w:name w:val="55"/>
    <w:rsid w:val="00371900"/>
    <w:rPr>
      <w:rFonts w:cs="Arial"/>
      <w:bCs/>
      <w:sz w:val="20"/>
      <w:u w:val="single"/>
      <w:lang w:val="en-US" w:eastAsia="en-US" w:bidi="ar-SA"/>
    </w:rPr>
  </w:style>
  <w:style w:type="character" w:customStyle="1" w:styleId="authoraffil">
    <w:name w:val="authoraffil"/>
    <w:rsid w:val="00371900"/>
  </w:style>
  <w:style w:type="character" w:customStyle="1" w:styleId="CharChar8">
    <w:name w:val="Char Char8"/>
    <w:rsid w:val="00371900"/>
    <w:rPr>
      <w:rFonts w:ascii="Georgia" w:eastAsia="Times New Roman" w:hAnsi="Georgia"/>
      <w:b/>
      <w:bCs/>
      <w:sz w:val="30"/>
      <w:szCs w:val="28"/>
      <w:u w:val="single"/>
    </w:rPr>
  </w:style>
  <w:style w:type="character" w:customStyle="1" w:styleId="FontStyle13">
    <w:name w:val="Font Style13"/>
    <w:uiPriority w:val="99"/>
    <w:rsid w:val="00371900"/>
    <w:rPr>
      <w:rFonts w:ascii="Constantia" w:hAnsi="Constantia" w:cs="Constantia"/>
      <w:sz w:val="18"/>
      <w:szCs w:val="18"/>
    </w:rPr>
  </w:style>
  <w:style w:type="character" w:customStyle="1" w:styleId="TagsCharCharCharChar">
    <w:name w:val="Tags Char Char Char Char"/>
    <w:rsid w:val="00371900"/>
    <w:rPr>
      <w:rFonts w:ascii="Times New Roman" w:eastAsia="Times New Roman" w:hAnsi="Times New Roman" w:cs="Times New Roman"/>
      <w:b/>
      <w:sz w:val="24"/>
      <w:szCs w:val="24"/>
    </w:rPr>
  </w:style>
  <w:style w:type="character" w:customStyle="1" w:styleId="Citation1Char">
    <w:name w:val="Citation1 Char"/>
    <w:link w:val="Citation10"/>
    <w:locked/>
    <w:rsid w:val="00371900"/>
    <w:rPr>
      <w:rFonts w:ascii="Georgia" w:hAnsi="Georgia"/>
      <w:b/>
      <w:u w:val="single"/>
    </w:rPr>
  </w:style>
  <w:style w:type="paragraph" w:customStyle="1" w:styleId="Citation10">
    <w:name w:val="Citation1"/>
    <w:basedOn w:val="Normal"/>
    <w:link w:val="Citation1Char"/>
    <w:qFormat/>
    <w:rsid w:val="00371900"/>
    <w:rPr>
      <w:rFonts w:ascii="Georgia" w:hAnsi="Georgia"/>
      <w:b/>
      <w:u w:val="single"/>
    </w:rPr>
  </w:style>
  <w:style w:type="character" w:customStyle="1" w:styleId="TaglineChar">
    <w:name w:val="Tagline Char"/>
    <w:link w:val="Tagline0"/>
    <w:locked/>
    <w:rsid w:val="00371900"/>
    <w:rPr>
      <w:rFonts w:ascii="Georgia" w:hAnsi="Georgia"/>
      <w:b/>
    </w:rPr>
  </w:style>
  <w:style w:type="paragraph" w:customStyle="1" w:styleId="Tagline0">
    <w:name w:val="Tagline"/>
    <w:basedOn w:val="Normal"/>
    <w:link w:val="TaglineChar"/>
    <w:qFormat/>
    <w:rsid w:val="00371900"/>
    <w:rPr>
      <w:rFonts w:ascii="Georgia" w:hAnsi="Georgia"/>
      <w:b/>
    </w:rPr>
  </w:style>
  <w:style w:type="paragraph" w:customStyle="1" w:styleId="NothingCharCharChar">
    <w:name w:val="Nothing Char Char Char"/>
    <w:link w:val="NothingCharChar"/>
    <w:rsid w:val="00371900"/>
    <w:pPr>
      <w:spacing w:after="0" w:line="240" w:lineRule="auto"/>
      <w:jc w:val="both"/>
    </w:pPr>
  </w:style>
  <w:style w:type="paragraph" w:customStyle="1" w:styleId="StyleLeft021">
    <w:name w:val="Style Left:  0.2&quot;1"/>
    <w:basedOn w:val="Normal"/>
    <w:uiPriority w:val="99"/>
    <w:rsid w:val="00371900"/>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371900"/>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371900"/>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371900"/>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371900"/>
    <w:rPr>
      <w:rFonts w:ascii="Calibri" w:eastAsia="Times New Roman" w:hAnsi="Calibri"/>
      <w:u w:val="single"/>
      <w:bdr w:val="single" w:sz="4" w:space="0" w:color="auto"/>
    </w:rPr>
  </w:style>
  <w:style w:type="character" w:customStyle="1" w:styleId="boldcitationChar">
    <w:name w:val="bold citation Char"/>
    <w:rsid w:val="00371900"/>
    <w:rPr>
      <w:rFonts w:ascii="Arial" w:hAnsi="Arial"/>
      <w:b/>
      <w:sz w:val="28"/>
      <w:szCs w:val="24"/>
      <w:u w:val="thick"/>
      <w:lang w:val="en-US" w:eastAsia="en-US" w:bidi="ar-SA"/>
    </w:rPr>
  </w:style>
  <w:style w:type="paragraph" w:customStyle="1" w:styleId="BlockTitle20">
    <w:name w:val="Block Title #2"/>
    <w:basedOn w:val="Normal"/>
    <w:uiPriority w:val="99"/>
    <w:rsid w:val="00371900"/>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371900"/>
    <w:rPr>
      <w:b/>
    </w:rPr>
  </w:style>
  <w:style w:type="character" w:customStyle="1" w:styleId="BoldunderlineChar3">
    <w:name w:val="Bold/underline Char"/>
    <w:rsid w:val="00371900"/>
    <w:rPr>
      <w:rFonts w:eastAsia="SimSun"/>
      <w:b/>
      <w:noProof w:val="0"/>
      <w:sz w:val="24"/>
      <w:szCs w:val="24"/>
      <w:u w:val="single"/>
      <w:lang w:val="en-US" w:eastAsia="zh-CN" w:bidi="ar-SA"/>
    </w:rPr>
  </w:style>
  <w:style w:type="character" w:customStyle="1" w:styleId="underlinetextchar0">
    <w:name w:val="underlinetextchar"/>
    <w:rsid w:val="00371900"/>
  </w:style>
  <w:style w:type="character" w:customStyle="1" w:styleId="boldciteChar1">
    <w:name w:val="bold cite Char1"/>
    <w:rsid w:val="00371900"/>
    <w:rPr>
      <w:b/>
      <w:sz w:val="28"/>
      <w:u w:val="thick" w:color="000000"/>
    </w:rPr>
  </w:style>
  <w:style w:type="character" w:customStyle="1" w:styleId="tagCharCharChar1">
    <w:name w:val="tag Char Char Char1"/>
    <w:rsid w:val="00371900"/>
    <w:rPr>
      <w:b/>
      <w:sz w:val="24"/>
      <w:lang w:val="en-US" w:eastAsia="en-US" w:bidi="ar-SA"/>
    </w:rPr>
  </w:style>
  <w:style w:type="character" w:customStyle="1" w:styleId="underlinecardChar0">
    <w:name w:val="underline card Char"/>
    <w:rsid w:val="00371900"/>
    <w:rPr>
      <w:rFonts w:ascii="Arial" w:hAnsi="Arial"/>
      <w:sz w:val="18"/>
      <w:szCs w:val="24"/>
      <w:u w:val="single"/>
      <w:lang w:val="en-US" w:eastAsia="en-US" w:bidi="ar-SA"/>
    </w:rPr>
  </w:style>
  <w:style w:type="paragraph" w:customStyle="1" w:styleId="date-comments">
    <w:name w:val="date-comments"/>
    <w:basedOn w:val="Normal"/>
    <w:uiPriority w:val="99"/>
    <w:rsid w:val="00371900"/>
    <w:pPr>
      <w:spacing w:before="100" w:beforeAutospacing="1" w:after="100" w:afterAutospacing="1"/>
    </w:pPr>
    <w:rPr>
      <w:rFonts w:ascii="Times" w:hAnsi="Times"/>
      <w:szCs w:val="20"/>
    </w:rPr>
  </w:style>
  <w:style w:type="character" w:customStyle="1" w:styleId="articleauthor0">
    <w:name w:val="articleauthor"/>
    <w:rsid w:val="00371900"/>
  </w:style>
  <w:style w:type="character" w:customStyle="1" w:styleId="bodysubtoc">
    <w:name w:val="bodysubtoc"/>
    <w:rsid w:val="00371900"/>
  </w:style>
  <w:style w:type="character" w:customStyle="1" w:styleId="lefttitlesmaller">
    <w:name w:val="lefttitlesmaller"/>
    <w:rsid w:val="00371900"/>
  </w:style>
  <w:style w:type="character" w:customStyle="1" w:styleId="mb">
    <w:name w:val="mb"/>
    <w:rsid w:val="00371900"/>
  </w:style>
  <w:style w:type="character" w:customStyle="1" w:styleId="submitted-date">
    <w:name w:val="submitted-date"/>
    <w:rsid w:val="00371900"/>
  </w:style>
  <w:style w:type="character" w:customStyle="1" w:styleId="submitted-time">
    <w:name w:val="submitted-time"/>
    <w:rsid w:val="00371900"/>
  </w:style>
  <w:style w:type="character" w:customStyle="1" w:styleId="A20">
    <w:name w:val="A2"/>
    <w:uiPriority w:val="99"/>
    <w:rsid w:val="00371900"/>
    <w:rPr>
      <w:rFonts w:ascii="Sabon LT Std" w:hAnsi="Sabon LT Std" w:cs="Sabon LT Std" w:hint="default"/>
      <w:color w:val="000000"/>
      <w:sz w:val="15"/>
      <w:szCs w:val="15"/>
    </w:rPr>
  </w:style>
  <w:style w:type="character" w:customStyle="1" w:styleId="searchword">
    <w:name w:val="searchword"/>
    <w:rsid w:val="00371900"/>
  </w:style>
  <w:style w:type="paragraph" w:customStyle="1" w:styleId="Heading2Char2CharChar12">
    <w:name w:val="Heading 2 Char2 Char Char12"/>
    <w:aliases w:val="Char Char Char Char Char Char1 Char Char Char Char Char1,Char Char22"/>
    <w:next w:val="Normal"/>
    <w:uiPriority w:val="99"/>
    <w:rsid w:val="0037190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371900"/>
    <w:rPr>
      <w:rFonts w:ascii="Times New Roman" w:hAnsi="Times New Roman" w:cs="Times New Roman"/>
      <w:sz w:val="18"/>
      <w:szCs w:val="18"/>
    </w:rPr>
  </w:style>
  <w:style w:type="character" w:customStyle="1" w:styleId="bylines">
    <w:name w:val="bylines"/>
    <w:basedOn w:val="DefaultParagraphFont"/>
    <w:rsid w:val="00371900"/>
  </w:style>
  <w:style w:type="character" w:customStyle="1" w:styleId="StyleStyleBoldUnderlineUnderlineIntenseEmphasis1apple-style-2">
    <w:name w:val="Style Style Bold UnderlineUnderlineIntense Emphasis1apple-style-...2"/>
    <w:basedOn w:val="DefaultParagraphFont"/>
    <w:rsid w:val="00371900"/>
    <w:rPr>
      <w:b w:val="0"/>
      <w:bCs/>
      <w:sz w:val="22"/>
      <w:u w:val="single"/>
    </w:rPr>
  </w:style>
  <w:style w:type="character" w:customStyle="1" w:styleId="FontStyle57">
    <w:name w:val="Font Style57"/>
    <w:rsid w:val="00371900"/>
    <w:rPr>
      <w:rFonts w:ascii="Georgia" w:hAnsi="Georgia" w:cs="Georgia"/>
      <w:b/>
      <w:bCs/>
      <w:sz w:val="14"/>
      <w:szCs w:val="14"/>
    </w:rPr>
  </w:style>
  <w:style w:type="character" w:customStyle="1" w:styleId="FontStyle89">
    <w:name w:val="Font Style89"/>
    <w:rsid w:val="00371900"/>
    <w:rPr>
      <w:rFonts w:ascii="Times New Roman" w:hAnsi="Times New Roman" w:cs="Times New Roman"/>
      <w:b/>
      <w:bCs/>
      <w:smallCaps/>
      <w:spacing w:val="40"/>
      <w:sz w:val="16"/>
      <w:szCs w:val="16"/>
    </w:rPr>
  </w:style>
  <w:style w:type="character" w:customStyle="1" w:styleId="style3Char0">
    <w:name w:val="style 3 Char"/>
    <w:rsid w:val="00371900"/>
    <w:rPr>
      <w:sz w:val="18"/>
      <w:szCs w:val="24"/>
      <w:lang w:val="en-US" w:eastAsia="en-US" w:bidi="ar-SA"/>
    </w:rPr>
  </w:style>
  <w:style w:type="paragraph" w:customStyle="1" w:styleId="003Cite">
    <w:name w:val="003Cite"/>
    <w:basedOn w:val="Normal"/>
    <w:rsid w:val="00371900"/>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371900"/>
    <w:pPr>
      <w:jc w:val="both"/>
    </w:pPr>
    <w:rPr>
      <w:b/>
      <w:color w:val="000000"/>
      <w:u w:val="single"/>
    </w:rPr>
  </w:style>
  <w:style w:type="character" w:customStyle="1" w:styleId="NormalBoldChar">
    <w:name w:val="Normal + Bold Char"/>
    <w:aliases w:val="Double Underline Char"/>
    <w:basedOn w:val="DefaultParagraphFont"/>
    <w:link w:val="NormalBold"/>
    <w:rsid w:val="00371900"/>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371900"/>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371900"/>
    <w:rPr>
      <w:rFonts w:ascii="Times New Roman" w:eastAsia="Times New Roman" w:hAnsi="Times New Roman" w:cs="Times New Roman"/>
      <w:sz w:val="24"/>
      <w:u w:val="thick"/>
      <w:lang w:val="x-none" w:eastAsia="x-none"/>
    </w:rPr>
  </w:style>
  <w:style w:type="character" w:customStyle="1" w:styleId="BlockHeadingsChar1">
    <w:name w:val="Block Headings Char1"/>
    <w:rsid w:val="00371900"/>
    <w:rPr>
      <w:b/>
      <w:caps/>
    </w:rPr>
  </w:style>
  <w:style w:type="character" w:customStyle="1" w:styleId="Longcite">
    <w:name w:val="Longcite"/>
    <w:rsid w:val="00371900"/>
    <w:rPr>
      <w:sz w:val="16"/>
    </w:rPr>
  </w:style>
  <w:style w:type="paragraph" w:customStyle="1" w:styleId="NormalUnderline0">
    <w:name w:val="Normal + Underline"/>
    <w:basedOn w:val="Normal"/>
    <w:link w:val="NormalUnderlineChar0"/>
    <w:rsid w:val="00371900"/>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371900"/>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371900"/>
    <w:rPr>
      <w:rFonts w:ascii="Bookman Old Style" w:hAnsi="Bookman Old Style" w:cs="Bookman Old Style"/>
      <w:sz w:val="16"/>
      <w:szCs w:val="16"/>
    </w:rPr>
  </w:style>
  <w:style w:type="character" w:customStyle="1" w:styleId="FontStyle17">
    <w:name w:val="Font Style17"/>
    <w:uiPriority w:val="99"/>
    <w:rsid w:val="00371900"/>
    <w:rPr>
      <w:rFonts w:ascii="Book Antiqua" w:hAnsi="Book Antiqua" w:cs="Book Antiqua"/>
      <w:i/>
      <w:iCs/>
      <w:spacing w:val="10"/>
      <w:sz w:val="22"/>
      <w:szCs w:val="22"/>
    </w:rPr>
  </w:style>
  <w:style w:type="character" w:customStyle="1" w:styleId="FontStyle329">
    <w:name w:val="Font Style329"/>
    <w:basedOn w:val="DefaultParagraphFont"/>
    <w:uiPriority w:val="99"/>
    <w:rsid w:val="00371900"/>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371900"/>
  </w:style>
  <w:style w:type="character" w:customStyle="1" w:styleId="DateTimeChar">
    <w:name w:val="DateTime Char"/>
    <w:basedOn w:val="DefaultParagraphFont"/>
    <w:link w:val="DateTime"/>
    <w:uiPriority w:val="4"/>
    <w:rsid w:val="00371900"/>
    <w:rPr>
      <w:rFonts w:ascii="Calibri" w:hAnsi="Calibri"/>
    </w:rPr>
  </w:style>
  <w:style w:type="paragraph" w:customStyle="1" w:styleId="Lecture">
    <w:name w:val="Lecture"/>
    <w:next w:val="BodyText"/>
    <w:link w:val="LectureChar"/>
    <w:autoRedefine/>
    <w:uiPriority w:val="4"/>
    <w:qFormat/>
    <w:rsid w:val="00371900"/>
    <w:pPr>
      <w:spacing w:after="0"/>
      <w:outlineLvl w:val="5"/>
    </w:pPr>
    <w:rPr>
      <w:rFonts w:ascii="Arial" w:hAnsi="Arial" w:cs="Arial"/>
      <w:spacing w:val="-10"/>
    </w:rPr>
  </w:style>
  <w:style w:type="character" w:customStyle="1" w:styleId="LectureChar">
    <w:name w:val="Lecture Char"/>
    <w:basedOn w:val="DateTimeChar"/>
    <w:link w:val="Lecture"/>
    <w:uiPriority w:val="4"/>
    <w:rsid w:val="00371900"/>
    <w:rPr>
      <w:rFonts w:ascii="Arial" w:hAnsi="Arial" w:cs="Arial"/>
      <w:spacing w:val="-10"/>
    </w:rPr>
  </w:style>
  <w:style w:type="character" w:customStyle="1" w:styleId="m3262662096238345512gmail-style13ptbold">
    <w:name w:val="m_3262662096238345512gmail-style13ptbold"/>
    <w:basedOn w:val="DefaultParagraphFont"/>
    <w:rsid w:val="00371900"/>
  </w:style>
  <w:style w:type="character" w:customStyle="1" w:styleId="m-8559461887574130099gmail-styleunderline">
    <w:name w:val="m_-8559461887574130099gmail-styleunderline"/>
    <w:basedOn w:val="DefaultParagraphFont"/>
    <w:rsid w:val="00371900"/>
  </w:style>
  <w:style w:type="paragraph" w:styleId="NoSpacing">
    <w:name w:val="No Spacing"/>
    <w:link w:val="NoSpacingChar"/>
    <w:uiPriority w:val="1"/>
    <w:semiHidden/>
    <w:unhideWhenUsed/>
    <w:qFormat/>
    <w:rsid w:val="00371900"/>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lish.stackexchange.com/questions/8608/why-is-resolved-used-ahead-of-a-question-in-a-debate-title-instead-of-saying" TargetMode="External"/><Relationship Id="rId13" Type="http://schemas.openxmlformats.org/officeDocument/2006/relationships/hyperlink" Target="https://www.iss.europa.eu/content/space-security-europ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ncbi.nlm.nih.gov/pmc/articles/PMC7293599/" TargetMode="Externa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tro.co.uk/2019/05/18/we-will-all-end-up-killing-each-other-and-one-nuclear-blast-could-do-it-9370115/" TargetMode="Externa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1" Type="http://schemas.openxmlformats.org/officeDocument/2006/relationships/hyperlink" Target="https://www.nature.com/articles/s41598-021-89909-7" TargetMode="External"/><Relationship Id="rId5" Type="http://schemas.openxmlformats.org/officeDocument/2006/relationships/webSettings" Target="webSettings.xml"/><Relationship Id="rId15" Type="http://schemas.openxmlformats.org/officeDocument/2006/relationships/hyperlink" Target="https://www.cambridge.org/core/books/food-or-war/food-as-an-existential-risk/8C45279588CD572FE805B7E240DE7368" TargetMode="External"/><Relationship Id="rId10" Type="http://schemas.openxmlformats.org/officeDocument/2006/relationships/hyperlink" Target="https://sci-hub.se/10.1016/j.actaastro.2016.03.034"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researchgate.net/publication/328655146_Precision_Agriculture_in_Terms_of_Food_Security_Needs_for_The_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15672</Words>
  <Characters>89336</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2022-02-20T16:38:00Z</dcterms:created>
  <dcterms:modified xsi:type="dcterms:W3CDTF">2022-02-20T16:38:00Z</dcterms:modified>
</cp:coreProperties>
</file>