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B3F92" w14:textId="52968F2D" w:rsidR="00E42E4C" w:rsidRDefault="00134865" w:rsidP="00134865">
      <w:pPr>
        <w:pStyle w:val="Heading2"/>
      </w:pPr>
      <w:r>
        <w:t>1</w:t>
      </w:r>
    </w:p>
    <w:p w14:paraId="171F77A8" w14:textId="77777777" w:rsidR="002A17C6" w:rsidRPr="006C434D" w:rsidRDefault="002A17C6" w:rsidP="002A17C6">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2D3E3236" w14:textId="77777777" w:rsidR="002A17C6" w:rsidRDefault="002A17C6" w:rsidP="002A17C6">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61914B6" w14:textId="77777777" w:rsidR="002A17C6" w:rsidRPr="00EB1E45" w:rsidRDefault="002A17C6" w:rsidP="002A17C6">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4B3C74D1" w14:textId="77777777" w:rsidR="002A17C6" w:rsidRPr="00EB1E45" w:rsidRDefault="002A17C6" w:rsidP="002A17C6">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695A4293" w14:textId="77777777" w:rsidR="002A17C6" w:rsidRPr="00EB1E45" w:rsidRDefault="002A17C6" w:rsidP="002A17C6">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46B8FAA3" w14:textId="77777777" w:rsidR="002A17C6" w:rsidRPr="003072EF" w:rsidRDefault="002A17C6" w:rsidP="002A17C6">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1741502" w14:textId="77777777" w:rsidR="002A17C6" w:rsidRPr="00553C4E" w:rsidRDefault="002A17C6" w:rsidP="002A17C6">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1D56C6BE" w14:textId="77777777" w:rsidR="002A17C6" w:rsidRPr="009140CF" w:rsidRDefault="002A17C6" w:rsidP="002A17C6">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0"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251338C6" w14:textId="77777777" w:rsidR="002A17C6" w:rsidRPr="00D222A7" w:rsidRDefault="002A17C6" w:rsidP="002A17C6">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D75BDEC" w14:textId="77777777" w:rsidR="002A17C6" w:rsidRPr="00973E74" w:rsidRDefault="002A17C6" w:rsidP="002A17C6">
      <w:pPr>
        <w:pStyle w:val="Heading4"/>
        <w:rPr>
          <w:rFonts w:cs="Calibri"/>
        </w:rPr>
      </w:pPr>
      <w:r>
        <w:rPr>
          <w:rFonts w:cs="Calibri"/>
        </w:rPr>
        <w:t xml:space="preserve">It applies to “private entities” – 1] upward entailment test – “appropriation of outer space by private entities is unjust” doesn’t entail that all entities ought to ban private entities because public entities don’t, 2] adverb test – adding </w:t>
      </w:r>
      <w:r>
        <w:t>“generally” to the res doesn’t substantially change its meaning because a ban is universal.</w:t>
      </w:r>
    </w:p>
    <w:p w14:paraId="5903F733" w14:textId="77777777" w:rsidR="002A17C6" w:rsidRPr="00983E38" w:rsidRDefault="002A17C6" w:rsidP="002A17C6">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082F5219" w14:textId="77777777" w:rsidR="002A17C6" w:rsidRDefault="002A17C6" w:rsidP="002A17C6">
      <w:pPr>
        <w:pStyle w:val="Heading4"/>
      </w:pPr>
      <w:r>
        <w:t>Violation – They specified China</w:t>
      </w:r>
    </w:p>
    <w:p w14:paraId="1A6D3225" w14:textId="77777777" w:rsidR="002A17C6" w:rsidRDefault="002A17C6" w:rsidP="002A17C6">
      <w:pPr>
        <w:pStyle w:val="Heading4"/>
      </w:pPr>
      <w:r>
        <w:t>Standards:</w:t>
      </w:r>
    </w:p>
    <w:p w14:paraId="6A297D98" w14:textId="77777777" w:rsidR="002A17C6" w:rsidRPr="00222973" w:rsidRDefault="002A17C6" w:rsidP="002A17C6">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private entities in any countries which explodes negative burden and causes random </w:t>
      </w:r>
      <w:proofErr w:type="spellStart"/>
      <w:r>
        <w:rPr>
          <w:b/>
          <w:bCs/>
          <w:sz w:val="26"/>
          <w:szCs w:val="26"/>
        </w:rPr>
        <w:t>affs</w:t>
      </w:r>
      <w:proofErr w:type="spellEnd"/>
      <w:r>
        <w:rPr>
          <w:b/>
          <w:bCs/>
          <w:sz w:val="26"/>
          <w:szCs w:val="26"/>
        </w:rPr>
        <w:t xml:space="preserve"> every tournament</w:t>
      </w:r>
    </w:p>
    <w:p w14:paraId="54C42D59" w14:textId="77777777" w:rsidR="002A17C6" w:rsidRDefault="002A17C6" w:rsidP="002A17C6">
      <w:pPr>
        <w:pStyle w:val="Heading4"/>
        <w:rPr>
          <w:rFonts w:cs="Calibri"/>
        </w:rPr>
      </w:pPr>
      <w:r>
        <w:rPr>
          <w:rFonts w:cs="Calibri"/>
        </w:rPr>
        <w:lastRenderedPageBreak/>
        <w:t>2</w:t>
      </w:r>
      <w:r w:rsidRPr="001A49CF">
        <w:rPr>
          <w:rFonts w:cs="Calibri"/>
        </w:rPr>
        <w:t xml:space="preserve">] TVA solves: Read the plan as an advantage under a whole </w:t>
      </w:r>
      <w:proofErr w:type="spellStart"/>
      <w:r w:rsidRPr="001A49CF">
        <w:rPr>
          <w:rFonts w:cs="Calibri"/>
        </w:rPr>
        <w:t>rez</w:t>
      </w:r>
      <w:proofErr w:type="spellEnd"/>
      <w:r>
        <w:rPr>
          <w:rFonts w:cs="Calibri"/>
        </w:rPr>
        <w:t xml:space="preserve"> – PICs don’t solve because potential neg abuse doesn’t justify </w:t>
      </w:r>
      <w:proofErr w:type="spellStart"/>
      <w:r>
        <w:rPr>
          <w:rFonts w:cs="Calibri"/>
        </w:rPr>
        <w:t>aff</w:t>
      </w:r>
      <w:proofErr w:type="spellEnd"/>
      <w:r>
        <w:rPr>
          <w:rFonts w:cs="Calibri"/>
        </w:rPr>
        <w:t xml:space="preserve"> abuse</w:t>
      </w:r>
    </w:p>
    <w:p w14:paraId="050C9636" w14:textId="77777777" w:rsidR="002A17C6" w:rsidRDefault="002A17C6" w:rsidP="002A17C6">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w:t>
      </w:r>
      <w:r>
        <w:rPr>
          <w:rFonts w:cs="Calibri"/>
        </w:rPr>
        <w:t xml:space="preserve"> and answers to it rely on the judge evaluating the argument fairly</w:t>
      </w:r>
    </w:p>
    <w:p w14:paraId="4EEB5827" w14:textId="77777777" w:rsidR="002A17C6" w:rsidRPr="001A49CF" w:rsidRDefault="002A17C6" w:rsidP="002A17C6">
      <w:pPr>
        <w:pStyle w:val="Heading4"/>
      </w:pPr>
      <w:r w:rsidRPr="001A49CF">
        <w:t xml:space="preserve">No RVIs: a. Chills theory – If people know they might lose for reading theory, it will disincentivize them. b. You don’t get to win by being fair. c. Theory Baiting – good theory debaters will bait people into reading theory against certain cases. T link turns 1AR theory – proves the </w:t>
      </w:r>
      <w:proofErr w:type="spellStart"/>
      <w:r w:rsidRPr="001A49CF">
        <w:t>aff</w:t>
      </w:r>
      <w:proofErr w:type="spellEnd"/>
      <w:r w:rsidRPr="001A49CF">
        <w:t xml:space="preserve"> forced me to be abusive</w:t>
      </w:r>
    </w:p>
    <w:p w14:paraId="35A1B566" w14:textId="77777777" w:rsidR="002A17C6" w:rsidRPr="001A49CF" w:rsidRDefault="002A17C6" w:rsidP="002A17C6">
      <w:pPr>
        <w:pStyle w:val="Heading4"/>
      </w:pP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c. Uniquely, use competing </w:t>
      </w:r>
      <w:proofErr w:type="spellStart"/>
      <w:r>
        <w:t>interps</w:t>
      </w:r>
      <w:proofErr w:type="spellEnd"/>
      <w:r>
        <w:t xml:space="preserve"> on T – you can’t be reasonably topical</w:t>
      </w:r>
    </w:p>
    <w:p w14:paraId="17B8CCBE" w14:textId="77777777" w:rsidR="002A17C6" w:rsidRDefault="002A17C6" w:rsidP="002A17C6">
      <w:pPr>
        <w:pStyle w:val="Heading4"/>
      </w:pPr>
      <w:r w:rsidRPr="001A49CF">
        <w:t xml:space="preserve">Drop the debater: for being abusive – we can’t restart the round from the </w:t>
      </w:r>
      <w:proofErr w:type="gramStart"/>
      <w:r w:rsidRPr="001A49CF">
        <w:t>1AC</w:t>
      </w:r>
      <w:proofErr w:type="gramEnd"/>
      <w:r w:rsidRPr="001A49CF">
        <w:t xml:space="preserve"> and I’m skewed for the rest of the debate. </w:t>
      </w:r>
    </w:p>
    <w:p w14:paraId="74FF90A7" w14:textId="77777777" w:rsidR="002A17C6" w:rsidRPr="002A17C6" w:rsidRDefault="002A17C6" w:rsidP="002A17C6">
      <w:pPr>
        <w:jc w:val="center"/>
      </w:pPr>
    </w:p>
    <w:p w14:paraId="1DCC1B4F" w14:textId="1F15E410" w:rsidR="00134865" w:rsidRDefault="00134865" w:rsidP="00134865">
      <w:pPr>
        <w:pStyle w:val="Heading2"/>
      </w:pPr>
      <w:r>
        <w:lastRenderedPageBreak/>
        <w:t>2</w:t>
      </w:r>
    </w:p>
    <w:p w14:paraId="5A7AA54E" w14:textId="77777777" w:rsidR="002A17C6" w:rsidRDefault="002A17C6" w:rsidP="002A17C6">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E247F26" w14:textId="77777777" w:rsidR="002A17C6" w:rsidRPr="00F82E63" w:rsidRDefault="002A17C6" w:rsidP="002A17C6">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492E982A" w14:textId="77777777" w:rsidR="002A17C6" w:rsidRPr="00F82E63" w:rsidRDefault="002A17C6" w:rsidP="002A17C6">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B90686A" w14:textId="77777777" w:rsidR="002A17C6" w:rsidRPr="00F82E63" w:rsidRDefault="002A17C6" w:rsidP="002A17C6">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0E02663B" w14:textId="77777777" w:rsidR="002A17C6" w:rsidRPr="00F82E63" w:rsidRDefault="002A17C6" w:rsidP="002A17C6">
      <w:pPr>
        <w:rPr>
          <w:sz w:val="6"/>
          <w:szCs w:val="6"/>
        </w:rPr>
      </w:pPr>
      <w:r w:rsidRPr="00F82E63">
        <w:rPr>
          <w:sz w:val="6"/>
          <w:szCs w:val="6"/>
        </w:rPr>
        <w:t>No specifics</w:t>
      </w:r>
    </w:p>
    <w:p w14:paraId="0D188FFF" w14:textId="77777777" w:rsidR="002A17C6" w:rsidRPr="00F82E63" w:rsidRDefault="002A17C6" w:rsidP="002A17C6">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258E3B6" w14:textId="77777777" w:rsidR="002A17C6" w:rsidRPr="00F82E63" w:rsidRDefault="002A17C6" w:rsidP="002A17C6">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272467D4" w14:textId="77777777" w:rsidR="002A17C6" w:rsidRPr="00F82E63" w:rsidRDefault="002A17C6" w:rsidP="002A17C6">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3AAFF806" w14:textId="77777777" w:rsidR="002A17C6" w:rsidRPr="00F82E63" w:rsidRDefault="002A17C6" w:rsidP="002A17C6">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0BCADE04" w14:textId="77777777" w:rsidR="002A17C6" w:rsidRPr="00F82E63" w:rsidRDefault="002A17C6" w:rsidP="002A17C6">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0B3FF25" w14:textId="77777777" w:rsidR="002A17C6" w:rsidRPr="00F82E63" w:rsidRDefault="002A17C6" w:rsidP="002A17C6">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144FF10E" w14:textId="77777777" w:rsidR="002A17C6" w:rsidRPr="00F82E63" w:rsidRDefault="002A17C6" w:rsidP="002A17C6">
      <w:pPr>
        <w:rPr>
          <w:sz w:val="6"/>
          <w:szCs w:val="6"/>
        </w:rPr>
      </w:pPr>
      <w:r w:rsidRPr="00F82E63">
        <w:rPr>
          <w:sz w:val="6"/>
          <w:szCs w:val="6"/>
        </w:rPr>
        <w:t>Criticism of predecessors</w:t>
      </w:r>
    </w:p>
    <w:p w14:paraId="59DF6BEB" w14:textId="77777777" w:rsidR="002A17C6" w:rsidRPr="00F82E63" w:rsidRDefault="002A17C6" w:rsidP="002A17C6">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6B3C06CC" w14:textId="77777777" w:rsidR="002A17C6" w:rsidRPr="00F82E63" w:rsidRDefault="002A17C6" w:rsidP="002A17C6">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8DDC255" w14:textId="77777777" w:rsidR="002A17C6" w:rsidRPr="00DB568A" w:rsidRDefault="002A17C6" w:rsidP="002A17C6">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6E752B64" w14:textId="77777777" w:rsidR="002A17C6" w:rsidRPr="00F82E63" w:rsidRDefault="002A17C6" w:rsidP="002A17C6">
      <w:pPr>
        <w:rPr>
          <w:sz w:val="16"/>
        </w:rPr>
      </w:pPr>
      <w:r w:rsidRPr="00F82E63">
        <w:rPr>
          <w:sz w:val="16"/>
        </w:rPr>
        <w:t>‘Working vigorously’</w:t>
      </w:r>
    </w:p>
    <w:p w14:paraId="200E868E" w14:textId="77777777" w:rsidR="002A17C6" w:rsidRPr="00F82E63" w:rsidRDefault="002A17C6" w:rsidP="002A17C6">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84CA65D" w14:textId="77777777" w:rsidR="002A17C6" w:rsidRPr="00DA193B" w:rsidRDefault="002A17C6" w:rsidP="002A17C6"/>
    <w:p w14:paraId="5F972123" w14:textId="77777777" w:rsidR="002A17C6" w:rsidRDefault="002A17C6" w:rsidP="002A17C6">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3DF365F" w14:textId="77777777" w:rsidR="002A17C6" w:rsidRPr="00DC1444" w:rsidRDefault="002A17C6" w:rsidP="002A17C6">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6535C19C" w14:textId="77777777" w:rsidR="002A17C6" w:rsidRPr="00DC1444" w:rsidRDefault="002A17C6" w:rsidP="002A17C6">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5A517B7A" w14:textId="77777777" w:rsidR="002A17C6" w:rsidRPr="00DC1444" w:rsidRDefault="002A17C6" w:rsidP="002A17C6">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02FAD030" w14:textId="77777777" w:rsidR="002A17C6" w:rsidRDefault="002A17C6" w:rsidP="002A17C6">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B11853F" w14:textId="77777777" w:rsidR="002A17C6" w:rsidRDefault="002A17C6" w:rsidP="002A17C6">
      <w:pPr>
        <w:rPr>
          <w:sz w:val="16"/>
        </w:rPr>
      </w:pPr>
    </w:p>
    <w:p w14:paraId="1A31AA7E" w14:textId="77777777" w:rsidR="002A17C6" w:rsidRDefault="002A17C6" w:rsidP="002A17C6">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E665DD7" w14:textId="77777777" w:rsidR="002A17C6" w:rsidRPr="00DB1082" w:rsidRDefault="002A17C6" w:rsidP="002A17C6">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382AF88B" w14:textId="77777777" w:rsidR="002A17C6" w:rsidRPr="00F82E63" w:rsidRDefault="002A17C6" w:rsidP="002A17C6">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638DB4A6" w14:textId="77777777" w:rsidR="002A17C6" w:rsidRDefault="002A17C6" w:rsidP="002A17C6">
      <w:pPr>
        <w:rPr>
          <w:sz w:val="16"/>
        </w:rPr>
      </w:pPr>
    </w:p>
    <w:p w14:paraId="4E58416F" w14:textId="77777777" w:rsidR="002A17C6" w:rsidRPr="00E07E9B" w:rsidRDefault="002A17C6" w:rsidP="002A17C6">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2AD32634" w14:textId="77777777" w:rsidR="002A17C6" w:rsidRPr="00E07E9B" w:rsidRDefault="002A17C6" w:rsidP="002A17C6">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016D5B6E" w14:textId="77777777" w:rsidR="002A17C6" w:rsidRPr="00DE2EF7" w:rsidRDefault="002A17C6" w:rsidP="002A17C6">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5B5949D3" w14:textId="77777777" w:rsidR="002A17C6" w:rsidRDefault="002A17C6" w:rsidP="002A17C6">
      <w:pPr>
        <w:rPr>
          <w:sz w:val="16"/>
        </w:rPr>
      </w:pPr>
    </w:p>
    <w:p w14:paraId="0B720CB5" w14:textId="77777777" w:rsidR="002A17C6" w:rsidRPr="007A531D" w:rsidRDefault="002A17C6" w:rsidP="002A17C6">
      <w:pPr>
        <w:pStyle w:val="Heading4"/>
      </w:pPr>
      <w:r>
        <w:t>Extinction.</w:t>
      </w:r>
    </w:p>
    <w:p w14:paraId="315E2DA8" w14:textId="77777777" w:rsidR="002A17C6" w:rsidRPr="007A531D" w:rsidRDefault="002A17C6" w:rsidP="002A17C6">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50A5ED3" w14:textId="77777777" w:rsidR="002A17C6" w:rsidRPr="00DE2EF7" w:rsidRDefault="002A17C6" w:rsidP="002A17C6">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5DAEB1E" w14:textId="77777777" w:rsidR="002A17C6" w:rsidRPr="002A17C6" w:rsidRDefault="002A17C6" w:rsidP="002A17C6">
      <w:pPr>
        <w:jc w:val="center"/>
      </w:pPr>
    </w:p>
    <w:p w14:paraId="77F4A32D" w14:textId="4ACC6A46" w:rsidR="00134865" w:rsidRDefault="00134865" w:rsidP="00134865">
      <w:pPr>
        <w:pStyle w:val="Heading2"/>
      </w:pPr>
      <w:r>
        <w:lastRenderedPageBreak/>
        <w:t>Case</w:t>
      </w:r>
    </w:p>
    <w:p w14:paraId="020B62DA" w14:textId="4658BF4F" w:rsidR="00134865" w:rsidRDefault="00134865" w:rsidP="00134865">
      <w:pPr>
        <w:pStyle w:val="Heading3"/>
      </w:pPr>
      <w:r>
        <w:lastRenderedPageBreak/>
        <w:t>Space Militarization</w:t>
      </w:r>
    </w:p>
    <w:p w14:paraId="619967E5" w14:textId="77777777" w:rsidR="00134865" w:rsidRDefault="00134865" w:rsidP="00134865">
      <w:pPr>
        <w:pStyle w:val="Heading4"/>
        <w:rPr>
          <w:u w:val="single"/>
        </w:rPr>
      </w:pPr>
      <w:bookmarkStart w:id="1" w:name="_Hlk30232566"/>
      <w:r>
        <w:t xml:space="preserve">No war – it’s </w:t>
      </w:r>
      <w:r w:rsidRPr="0054154A">
        <w:rPr>
          <w:u w:val="single"/>
        </w:rPr>
        <w:t>hype</w:t>
      </w:r>
      <w:r>
        <w:t xml:space="preserve"> and </w:t>
      </w:r>
      <w:r w:rsidRPr="0054154A">
        <w:rPr>
          <w:u w:val="single"/>
        </w:rPr>
        <w:t>systems are redundant</w:t>
      </w:r>
    </w:p>
    <w:p w14:paraId="5533A218" w14:textId="77777777" w:rsidR="00134865" w:rsidRPr="000600AC" w:rsidRDefault="00134865" w:rsidP="0013486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38DE4DC2" w14:textId="77777777" w:rsidR="00134865" w:rsidRPr="004D120B" w:rsidRDefault="00134865" w:rsidP="00134865">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4359D98D" w14:textId="77777777" w:rsidR="00134865" w:rsidRPr="004D120B" w:rsidRDefault="00134865" w:rsidP="00134865">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68FBDA66" w14:textId="77777777" w:rsidR="00134865" w:rsidRPr="004D120B" w:rsidRDefault="00134865" w:rsidP="00134865">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20F675A4" w14:textId="77777777" w:rsidR="00134865" w:rsidRPr="004D120B" w:rsidRDefault="00134865" w:rsidP="00134865">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A0BCE59" w14:textId="77777777" w:rsidR="00134865" w:rsidRPr="004D120B" w:rsidRDefault="00134865" w:rsidP="00134865">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1F807E6" w14:textId="77777777" w:rsidR="00134865" w:rsidRPr="004D120B" w:rsidRDefault="00134865" w:rsidP="00134865">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4353B4AF" w14:textId="77777777" w:rsidR="00134865" w:rsidRPr="004D120B" w:rsidRDefault="00134865" w:rsidP="00134865">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7D4764E7" w14:textId="77777777" w:rsidR="00134865" w:rsidRPr="004D120B" w:rsidRDefault="00134865" w:rsidP="00134865">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6F6EF20" w14:textId="77777777" w:rsidR="00134865" w:rsidRPr="004D120B" w:rsidRDefault="00134865" w:rsidP="00134865">
      <w:pPr>
        <w:rPr>
          <w:sz w:val="16"/>
        </w:rPr>
      </w:pPr>
      <w:r w:rsidRPr="004D120B">
        <w:rPr>
          <w:sz w:val="16"/>
        </w:rPr>
        <w:lastRenderedPageBreak/>
        <w:t>The Reality</w:t>
      </w:r>
    </w:p>
    <w:p w14:paraId="3A40662F" w14:textId="77777777" w:rsidR="00134865" w:rsidRPr="004D120B" w:rsidRDefault="00134865" w:rsidP="00134865">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539CDE75" w14:textId="77777777" w:rsidR="00134865" w:rsidRPr="004D120B" w:rsidRDefault="00134865" w:rsidP="00134865">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40F0FFC" w14:textId="77777777" w:rsidR="00134865" w:rsidRPr="004D120B" w:rsidRDefault="00134865" w:rsidP="00134865">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10E51C74" w14:textId="77777777" w:rsidR="00134865" w:rsidRPr="004D120B" w:rsidRDefault="00134865" w:rsidP="00134865">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08142D1" w14:textId="77777777" w:rsidR="00134865" w:rsidRPr="004D120B" w:rsidRDefault="00134865" w:rsidP="00134865">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 xml:space="preserve">flares and </w:t>
      </w:r>
      <w:proofErr w:type="gramStart"/>
      <w:r w:rsidRPr="00655B09">
        <w:rPr>
          <w:rStyle w:val="Emphasis"/>
          <w:highlight w:val="green"/>
        </w:rPr>
        <w:t>lasers</w:t>
      </w:r>
      <w:r w:rsidRPr="00655B09">
        <w:rPr>
          <w:highlight w:val="green"/>
          <w:u w:val="single"/>
        </w:rPr>
        <w:t>, and</w:t>
      </w:r>
      <w:proofErr w:type="gramEnd"/>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39ED1A00" w14:textId="77777777" w:rsidR="00134865" w:rsidRPr="004D120B" w:rsidRDefault="00134865" w:rsidP="00134865">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580B562E" w14:textId="77777777" w:rsidR="00134865" w:rsidRPr="004D120B" w:rsidRDefault="00134865" w:rsidP="00134865">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5F5F6EE" w14:textId="77777777" w:rsidR="00134865" w:rsidRDefault="00134865" w:rsidP="00134865">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1"/>
    </w:p>
    <w:p w14:paraId="0F85DEFC" w14:textId="77777777" w:rsidR="00134865" w:rsidRDefault="00134865" w:rsidP="00134865">
      <w:pPr>
        <w:pStyle w:val="Heading4"/>
      </w:pPr>
      <w:r>
        <w:t>Zero risk of escalation from ASATs</w:t>
      </w:r>
    </w:p>
    <w:p w14:paraId="1DC83501" w14:textId="77777777" w:rsidR="00134865" w:rsidRPr="008E6C6C" w:rsidRDefault="00134865" w:rsidP="00134865">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3" w:history="1">
        <w:r w:rsidRPr="00917CC5">
          <w:rPr>
            <w:rStyle w:val="Hyperlink"/>
          </w:rPr>
          <w:t>https://www.researchgate.net/publication/334422193_The_Cyber-ASAT_On_the_Impact_of_Cyber_Weapons_in_Outer_Space accessed 12/10/21</w:t>
        </w:r>
      </w:hyperlink>
      <w:r>
        <w:t>]Adam</w:t>
      </w:r>
    </w:p>
    <w:p w14:paraId="24A61778" w14:textId="77777777" w:rsidR="00134865" w:rsidRPr="000C1C21" w:rsidRDefault="00134865" w:rsidP="00134865">
      <w:r w:rsidRPr="000C1C21">
        <w:t xml:space="preserve">A. Limited Accessibility </w:t>
      </w:r>
    </w:p>
    <w:p w14:paraId="12DF219A" w14:textId="77777777" w:rsidR="00134865" w:rsidRPr="000C1C21" w:rsidRDefault="00134865" w:rsidP="00134865">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1518BD9B" w14:textId="77777777" w:rsidR="00134865" w:rsidRPr="000C1C21" w:rsidRDefault="00134865" w:rsidP="00134865">
      <w:pPr>
        <w:rPr>
          <w:rStyle w:val="StyleUnderline"/>
        </w:rPr>
      </w:pPr>
      <w:r w:rsidRPr="000C1C21">
        <w:lastRenderedPageBreak/>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712EA0AC" w14:textId="77777777" w:rsidR="00134865" w:rsidRPr="000C1C21" w:rsidRDefault="00134865" w:rsidP="00134865">
      <w:r w:rsidRPr="000C1C21">
        <w:t xml:space="preserve">B. Attributable Norms </w:t>
      </w:r>
    </w:p>
    <w:p w14:paraId="24D6DD9F" w14:textId="77777777" w:rsidR="00134865" w:rsidRPr="000C1C21" w:rsidRDefault="00134865" w:rsidP="00134865">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6200EF68" w14:textId="77777777" w:rsidR="00134865" w:rsidRPr="000C1C21" w:rsidRDefault="00134865" w:rsidP="00134865">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58ED5008" w14:textId="77777777" w:rsidR="00134865" w:rsidRPr="000C1C21" w:rsidRDefault="00134865" w:rsidP="00134865">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23242849" w14:textId="77777777" w:rsidR="00134865" w:rsidRPr="000C1C21" w:rsidRDefault="00134865" w:rsidP="00134865">
      <w:r w:rsidRPr="000C1C21">
        <w:t xml:space="preserve">C. Environmental Interdependence </w:t>
      </w:r>
    </w:p>
    <w:p w14:paraId="3D2A4925" w14:textId="77777777" w:rsidR="00134865" w:rsidRPr="004B124B" w:rsidRDefault="00134865" w:rsidP="00134865">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1A44D501" w14:textId="77777777" w:rsidR="00134865" w:rsidRPr="00BC0ABD" w:rsidRDefault="00134865" w:rsidP="00134865"/>
    <w:p w14:paraId="55B02572" w14:textId="77777777" w:rsidR="00134865" w:rsidRPr="00134865" w:rsidRDefault="00134865" w:rsidP="00134865"/>
    <w:p w14:paraId="3D19FF77" w14:textId="080EE899" w:rsidR="00134865" w:rsidRDefault="00134865" w:rsidP="00134865">
      <w:pPr>
        <w:pStyle w:val="Heading3"/>
      </w:pPr>
      <w:proofErr w:type="spellStart"/>
      <w:r>
        <w:lastRenderedPageBreak/>
        <w:t>Heg</w:t>
      </w:r>
      <w:proofErr w:type="spellEnd"/>
    </w:p>
    <w:p w14:paraId="5ED20AA3" w14:textId="77777777" w:rsidR="000D0DE5" w:rsidRDefault="000D0DE5" w:rsidP="000D0DE5">
      <w:pPr>
        <w:pStyle w:val="Heading4"/>
      </w:pPr>
      <w:r>
        <w:t>1] Counterbalancing</w:t>
      </w:r>
    </w:p>
    <w:p w14:paraId="3AEEF6C4" w14:textId="77777777" w:rsidR="000D0DE5" w:rsidRPr="00706F1C" w:rsidRDefault="000D0DE5" w:rsidP="000D0DE5">
      <w:pPr>
        <w:pStyle w:val="Heading4"/>
      </w:pPr>
      <w:r>
        <w:t xml:space="preserve">A. </w:t>
      </w:r>
      <w:r w:rsidRPr="00706F1C">
        <w:t xml:space="preserve">Pursuit of hegemony leads to </w:t>
      </w:r>
      <w:r>
        <w:t>Sino-Russia alliance and is unsustainable</w:t>
      </w:r>
      <w:r w:rsidRPr="00706F1C">
        <w:t>.</w:t>
      </w:r>
    </w:p>
    <w:p w14:paraId="7C7D9816" w14:textId="77777777" w:rsidR="000D0DE5" w:rsidRPr="00706F1C" w:rsidRDefault="000D0DE5" w:rsidP="000D0DE5">
      <w:pPr>
        <w:rPr>
          <w:rStyle w:val="Style13ptBold"/>
        </w:rPr>
      </w:pPr>
      <w:r w:rsidRPr="00706F1C">
        <w:rPr>
          <w:rStyle w:val="Style13ptBold"/>
        </w:rPr>
        <w:t>Porter, DPhil, 19</w:t>
      </w:r>
    </w:p>
    <w:p w14:paraId="794090DB" w14:textId="77777777" w:rsidR="000D0DE5" w:rsidRPr="00706F1C" w:rsidRDefault="000D0DE5" w:rsidP="000D0DE5">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3D020DFB" w14:textId="77777777" w:rsidR="000D0DE5" w:rsidRPr="00C51130" w:rsidRDefault="000D0DE5" w:rsidP="000D0DE5">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 xml:space="preserve">the problem lies in the scope of the policy </w:t>
      </w:r>
      <w:r w:rsidRPr="00706F1C">
        <w:rPr>
          <w:rStyle w:val="StyleUnderline"/>
        </w:rPr>
        <w:lastRenderedPageBreak/>
        <w:t>that those capabilities are designed to serve</w:t>
      </w:r>
      <w:r w:rsidRPr="00706F1C">
        <w:t xml:space="preserve">. To make the problem smaller, </w:t>
      </w:r>
      <w:r w:rsidRPr="00706F1C">
        <w:rPr>
          <w:rStyle w:val="StyleUnderline"/>
        </w:rPr>
        <w:t>Washington should take steps to make the pool of adversaries smaller.</w:t>
      </w:r>
    </w:p>
    <w:p w14:paraId="12DF29BB" w14:textId="77777777" w:rsidR="000D0DE5" w:rsidRDefault="000D0DE5" w:rsidP="000D0DE5">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1650B2B8" w14:textId="77777777" w:rsidR="000D0DE5" w:rsidRPr="00811267" w:rsidRDefault="000D0DE5" w:rsidP="000D0DE5">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0E4F0C5" w14:textId="77777777" w:rsidR="000D0DE5" w:rsidRDefault="000D0DE5" w:rsidP="000D0DE5">
      <w:pPr>
        <w:rPr>
          <w:rFonts w:cs="Times New Roman"/>
        </w:rPr>
      </w:pPr>
      <w:r w:rsidRPr="00B5134B">
        <w:rPr>
          <w:rFonts w:cs="Times New Roman"/>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w:t>
      </w:r>
      <w:proofErr w:type="gramStart"/>
      <w:r w:rsidRPr="00B5134B">
        <w:rPr>
          <w:rFonts w:cs="Times New Roman"/>
        </w:rPr>
        <w:t>at the moment</w:t>
      </w:r>
      <w:proofErr w:type="gramEnd"/>
      <w:r w:rsidRPr="00B5134B">
        <w:rPr>
          <w:rFonts w:cs="Times New Roman"/>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59F58AAF" w14:textId="77777777" w:rsidR="000D0DE5" w:rsidRDefault="000D0DE5" w:rsidP="000D0DE5">
      <w:pPr>
        <w:pStyle w:val="Heading4"/>
      </w:pPr>
      <w:r>
        <w:t>2] Terrorism</w:t>
      </w:r>
    </w:p>
    <w:p w14:paraId="3BD6429A" w14:textId="77777777" w:rsidR="000D0DE5" w:rsidRDefault="000D0DE5" w:rsidP="000D0DE5">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25C5DE6C" w14:textId="77777777" w:rsidR="000D0DE5" w:rsidRPr="006D41CC" w:rsidRDefault="000D0DE5" w:rsidP="000D0DE5">
      <w:r w:rsidRPr="006D41CC">
        <w:rPr>
          <w:rStyle w:val="Style13ptBold"/>
        </w:rPr>
        <w:t xml:space="preserve">Bandow </w:t>
      </w:r>
      <w:r>
        <w:rPr>
          <w:rStyle w:val="Style13ptBold"/>
        </w:rPr>
        <w:t>19</w:t>
      </w:r>
      <w:r>
        <w:t xml:space="preserve"> </w:t>
      </w:r>
      <w:r w:rsidRPr="004D790A">
        <w:rPr>
          <w:szCs w:val="16"/>
        </w:rPr>
        <w:t xml:space="preserve">(Doug, senior fellow @ Cato Institute and JD Stanford, 6-2-2019, "Understanding the Failure of U.S. Foreign Policy: The Albright Doctrine," National Interest, </w:t>
      </w:r>
      <w:hyperlink r:id="rId14" w:history="1">
        <w:r w:rsidRPr="004D790A">
          <w:rPr>
            <w:rStyle w:val="Hyperlink"/>
            <w:szCs w:val="16"/>
          </w:rPr>
          <w:t>https://nationalinterest.org/blog/skeptics/understanding-failure-us-foreign-policy-albright-doctrine-60477)</w:t>
        </w:r>
      </w:hyperlink>
      <w:r w:rsidRPr="004D790A">
        <w:rPr>
          <w:szCs w:val="16"/>
        </w:rPr>
        <w:t xml:space="preserve"> AG</w:t>
      </w:r>
    </w:p>
    <w:p w14:paraId="32F28BDC" w14:textId="77777777" w:rsidR="000D0DE5" w:rsidRPr="00C51130" w:rsidRDefault="000D0DE5" w:rsidP="000D0DE5">
      <w:pPr>
        <w:rPr>
          <w:rStyle w:val="StyleUnderline"/>
        </w:rPr>
      </w:pPr>
      <w:r w:rsidRPr="00C51130">
        <w:rPr>
          <w:rStyle w:val="StyleUnderline"/>
        </w:rPr>
        <w:t xml:space="preserve">Since 9/11, </w:t>
      </w:r>
      <w:r w:rsidRPr="00C51130">
        <w:rPr>
          <w:rStyle w:val="StyleUnderline"/>
          <w:highlight w:val="green"/>
        </w:rPr>
        <w:t xml:space="preserve">Washington has been </w:t>
      </w:r>
      <w:r w:rsidRPr="00C51130">
        <w:rPr>
          <w:rStyle w:val="StyleUnderline"/>
        </w:rPr>
        <w:t xml:space="preserve">extraordinarily </w:t>
      </w:r>
      <w:r w:rsidRPr="00C51130">
        <w:rPr>
          <w:rStyle w:val="StyleUnderline"/>
          <w:highlight w:val="green"/>
        </w:rPr>
        <w:t xml:space="preserve">active </w:t>
      </w:r>
      <w:proofErr w:type="gramStart"/>
      <w:r w:rsidRPr="00C51130">
        <w:rPr>
          <w:rStyle w:val="StyleUnderline"/>
          <w:highlight w:val="green"/>
        </w:rPr>
        <w:t>militarily</w:t>
      </w:r>
      <w:r w:rsidRPr="006D41CC">
        <w:t>—invading</w:t>
      </w:r>
      <w:proofErr w:type="gramEnd"/>
      <w:r w:rsidRPr="006D41CC">
        <w:t xml:space="preserve"> two nations, bombing and droning several others, deploying special operations forces in yet more countries, and applying sanctions against many. Tragically, </w:t>
      </w:r>
      <w:r w:rsidRPr="00A66A81">
        <w:rPr>
          <w:b/>
        </w:rPr>
        <w:t>the threat of</w:t>
      </w:r>
      <w:r w:rsidRPr="00EC6A3D">
        <w:rPr>
          <w:b/>
        </w:rPr>
        <w:t xml:space="preserve"> Islamist violence and </w:t>
      </w:r>
      <w:r w:rsidRPr="00A66A81">
        <w:rPr>
          <w:b/>
          <w:highlight w:val="green"/>
        </w:rPr>
        <w:t xml:space="preserve">terrorism </w:t>
      </w:r>
      <w:r w:rsidRPr="00A66A81">
        <w:rPr>
          <w:b/>
        </w:rPr>
        <w:t xml:space="preserve">only </w:t>
      </w:r>
      <w:r w:rsidRPr="00A66A81">
        <w:rPr>
          <w:b/>
          <w:highlight w:val="green"/>
        </w:rPr>
        <w:t>have metastasized</w:t>
      </w:r>
      <w:r w:rsidRPr="006D41CC">
        <w:t xml:space="preserve">. Although </w:t>
      </w:r>
      <w:r w:rsidRPr="00C51130">
        <w:rPr>
          <w:rStyle w:val="StyleUnderline"/>
          <w:highlight w:val="green"/>
        </w:rPr>
        <w:t>Al Qaeda</w:t>
      </w:r>
      <w:r w:rsidRPr="00C51130">
        <w:rPr>
          <w:rStyle w:val="StyleUnderline"/>
        </w:rPr>
        <w:t xml:space="preserve"> </w:t>
      </w:r>
      <w:r w:rsidRPr="006D41CC">
        <w:t xml:space="preserve">lost its effectiveness in directly plotting attacks, it </w:t>
      </w:r>
      <w:r w:rsidRPr="00C51130">
        <w:rPr>
          <w:rStyle w:val="StyleUnderline"/>
          <w:highlight w:val="green"/>
        </w:rPr>
        <w:t>continues to inspire</w:t>
      </w:r>
      <w:r w:rsidRPr="00C51130">
        <w:rPr>
          <w:rStyle w:val="StyleUnderline"/>
        </w:rPr>
        <w:t xml:space="preserve"> national </w:t>
      </w:r>
      <w:r w:rsidRPr="00C51130">
        <w:rPr>
          <w:rStyle w:val="StyleUnderline"/>
          <w:highlight w:val="green"/>
        </w:rPr>
        <w:t>offshoots</w:t>
      </w:r>
      <w:r w:rsidRPr="006D41CC">
        <w:t xml:space="preserve">. Moreover, </w:t>
      </w:r>
      <w:r w:rsidRPr="00C51130">
        <w:rPr>
          <w:rStyle w:val="StyleUnderline"/>
        </w:rPr>
        <w:t xml:space="preserve">while losing its physical “caliphate” </w:t>
      </w:r>
      <w:r w:rsidRPr="00C51130">
        <w:rPr>
          <w:rStyle w:val="StyleUnderline"/>
          <w:highlight w:val="green"/>
        </w:rPr>
        <w:t>the Islamic State added further terrorism</w:t>
      </w:r>
      <w:r w:rsidRPr="00C51130">
        <w:rPr>
          <w:rStyle w:val="StyleUnderline"/>
        </w:rPr>
        <w:t xml:space="preserve"> to its portfolio.</w:t>
      </w:r>
    </w:p>
    <w:p w14:paraId="1DEC3A5C" w14:textId="77777777" w:rsidR="000D0DE5" w:rsidRPr="00CF134A" w:rsidRDefault="000D0DE5" w:rsidP="000D0DE5">
      <w:r w:rsidRPr="00C51130">
        <w:rPr>
          <w:rStyle w:val="StyleUnderline"/>
        </w:rPr>
        <w:t>Three successive administrations have ever more deeply ensnared the United States in the Middle East.</w:t>
      </w:r>
      <w:r w:rsidRPr="006D41CC">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w:t>
      </w:r>
      <w:r w:rsidRPr="00CF134A">
        <w:t>doing more of the same will achieve different results, the best definition of insanity.</w:t>
      </w:r>
    </w:p>
    <w:p w14:paraId="0A87A12F" w14:textId="77777777" w:rsidR="000D0DE5" w:rsidRPr="006D41CC" w:rsidRDefault="000D0DE5" w:rsidP="000D0DE5">
      <w:r w:rsidRPr="00CF134A">
        <w:t xml:space="preserve">Despite his sometimes abusive and incendiary rhetoric, </w:t>
      </w:r>
      <w:r w:rsidRPr="00CF134A">
        <w:rPr>
          <w:rStyle w:val="StyleUnderline"/>
        </w:rPr>
        <w:t>the president has departed little from his predecessors’ policies</w:t>
      </w:r>
      <w:r w:rsidRPr="00CF134A">
        <w:t>. For instance</w:t>
      </w:r>
      <w:r w:rsidRPr="006D41CC">
        <w:t>,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103F3FAD" w14:textId="77777777" w:rsidR="000D0DE5" w:rsidRDefault="000D0DE5" w:rsidP="000D0DE5">
      <w:r w:rsidRPr="00C51130">
        <w:rPr>
          <w:rStyle w:val="StyleUnderline"/>
          <w:highlight w:val="green"/>
        </w:rPr>
        <w:t>U.S. foreign policy suffers from</w:t>
      </w:r>
      <w:r w:rsidRPr="00C51130">
        <w:rPr>
          <w:rStyle w:val="StyleUnderline"/>
        </w:rPr>
        <w:t xml:space="preserve"> systematic flaws</w:t>
      </w:r>
      <w:r w:rsidRPr="006D41CC">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657A7AC8" w14:textId="77777777" w:rsidR="000D0DE5" w:rsidRPr="006D41CC" w:rsidRDefault="000D0DE5" w:rsidP="000D0DE5">
      <w:r w:rsidRPr="00C51130">
        <w:rPr>
          <w:rStyle w:val="StyleUnderline"/>
        </w:rPr>
        <w:t xml:space="preserve">First is overweening </w:t>
      </w:r>
      <w:r w:rsidRPr="00C51130">
        <w:rPr>
          <w:rStyle w:val="StyleUnderline"/>
          <w:highlight w:val="green"/>
        </w:rPr>
        <w:t>hubris</w:t>
      </w:r>
      <w:r w:rsidRPr="006D41CC">
        <w:rPr>
          <w:szCs w:val="16"/>
        </w:rPr>
        <w:t>. In 1998 Secretary of State Albright declared that “</w:t>
      </w:r>
      <w:r w:rsidRPr="00CF134A">
        <w:rPr>
          <w:rStyle w:val="StyleUnderline"/>
        </w:rPr>
        <w:t xml:space="preserve">If we </w:t>
      </w:r>
      <w:proofErr w:type="gramStart"/>
      <w:r w:rsidRPr="00CF134A">
        <w:rPr>
          <w:rStyle w:val="StyleUnderline"/>
        </w:rPr>
        <w:t>have to</w:t>
      </w:r>
      <w:proofErr w:type="gramEnd"/>
      <w:r w:rsidRPr="00CF134A">
        <w:rPr>
          <w:rStyle w:val="StyleUnderline"/>
        </w:rPr>
        <w:t xml:space="preserve"> use force, it is because we are America: </w:t>
      </w:r>
      <w:r w:rsidRPr="00CF134A">
        <w:rPr>
          <w:b/>
          <w:u w:val="single"/>
        </w:rPr>
        <w:t>we are the indispensable nation</w:t>
      </w:r>
      <w:r w:rsidRPr="00CF134A">
        <w:rPr>
          <w:rStyle w:val="StyleUnderline"/>
        </w:rPr>
        <w:t>. We stand tall and we see further than other countries into the future, and we see the danger here to all of us</w:t>
      </w:r>
      <w:r w:rsidRPr="00CF134A">
        <w:t>.”</w:t>
      </w:r>
    </w:p>
    <w:p w14:paraId="26C52792" w14:textId="77777777" w:rsidR="000D0DE5" w:rsidRPr="006D41CC" w:rsidRDefault="000D0DE5" w:rsidP="000D0DE5">
      <w:r w:rsidRPr="00C51130">
        <w:rPr>
          <w:rStyle w:val="StyleUnderline"/>
        </w:rPr>
        <w:t xml:space="preserve">Even then her claim was implausible. America blundered into the Korean War and barely achieved a passable outcome. </w:t>
      </w:r>
      <w:r w:rsidRPr="006D41CC">
        <w:t xml:space="preserve">The Johnson administration infused Vietnam with dramatically outsize importance. For decades, Washington foolishly refused to engage the People’s Republic of China. </w:t>
      </w:r>
      <w:r w:rsidRPr="00C51130">
        <w:rPr>
          <w:rStyle w:val="StyleUnderline"/>
        </w:rPr>
        <w:t>Washington-backed dictators</w:t>
      </w:r>
      <w:r w:rsidRPr="006D41CC">
        <w:t xml:space="preserve"> in Cuba, Nicaragua, Iran, and elsewhere </w:t>
      </w:r>
      <w:r w:rsidRPr="00C51130">
        <w:rPr>
          <w:rStyle w:val="StyleUnderline"/>
        </w:rPr>
        <w:t>fell ingloriously</w:t>
      </w:r>
      <w:r w:rsidRPr="006D41CC">
        <w:t xml:space="preserve">. An economic embargo against Cuba that continues today helped turn Fidel Castro into a global folk hero. </w:t>
      </w:r>
      <w:r w:rsidRPr="00C51130">
        <w:rPr>
          <w:rStyle w:val="StyleUnderline"/>
        </w:rPr>
        <w:t xml:space="preserve">Washington veered dangerously close to nuclear war </w:t>
      </w:r>
      <w:r w:rsidRPr="006D41CC">
        <w:t>with Moscow during the Cuban Missile Crisis in 1962 and again two decades later during military exercises in Europe.</w:t>
      </w:r>
    </w:p>
    <w:p w14:paraId="748BC881" w14:textId="77777777" w:rsidR="000D0DE5" w:rsidRPr="00C51130" w:rsidRDefault="000D0DE5" w:rsidP="000D0DE5">
      <w:pPr>
        <w:rPr>
          <w:rStyle w:val="StyleUnderline"/>
        </w:rPr>
      </w:pPr>
      <w:r w:rsidRPr="00C51130">
        <w:rPr>
          <w:rStyle w:val="StyleUnderline"/>
        </w:rPr>
        <w:t xml:space="preserve">U.S. officials rarely were prepared for events </w:t>
      </w:r>
      <w:r w:rsidRPr="006D41CC">
        <w:t xml:space="preserve">that occurred in the next week or month, let alone years later. Americans did no better than the French in Vietnam. Americans managed events in Africa no better than the British, French, and Portuguese colonial overlords. </w:t>
      </w:r>
      <w:r w:rsidRPr="00C51130">
        <w:rPr>
          <w:rStyle w:val="StyleUnderline"/>
          <w:highlight w:val="green"/>
        </w:rPr>
        <w:t>Washington made</w:t>
      </w:r>
      <w:r w:rsidRPr="00C51130">
        <w:rPr>
          <w:rStyle w:val="StyleUnderline"/>
        </w:rPr>
        <w:t xml:space="preserve"> more than its share of bad, even </w:t>
      </w:r>
      <w:r w:rsidRPr="00C51130">
        <w:rPr>
          <w:rStyle w:val="StyleUnderline"/>
          <w:highlight w:val="green"/>
        </w:rPr>
        <w:t xml:space="preserve">awful decisions </w:t>
      </w:r>
      <w:r w:rsidRPr="00C51130">
        <w:rPr>
          <w:rStyle w:val="StyleUnderline"/>
        </w:rPr>
        <w:t xml:space="preserve">in </w:t>
      </w:r>
      <w:r w:rsidRPr="00CF134A">
        <w:rPr>
          <w:rStyle w:val="StyleUnderline"/>
        </w:rPr>
        <w:t>dealing with other nations around the globe.</w:t>
      </w:r>
    </w:p>
    <w:p w14:paraId="3197ED1B" w14:textId="77777777" w:rsidR="000D0DE5" w:rsidRPr="00C51130" w:rsidRDefault="000D0DE5" w:rsidP="000D0DE5">
      <w:pPr>
        <w:rPr>
          <w:rStyle w:val="StyleUnderline"/>
        </w:rPr>
      </w:pPr>
      <w:r w:rsidRPr="00C51130">
        <w:rPr>
          <w:rStyle w:val="StyleUnderline"/>
        </w:rPr>
        <w:t xml:space="preserve">Perhaps </w:t>
      </w:r>
      <w:r w:rsidRPr="00C51130">
        <w:rPr>
          <w:rStyle w:val="StyleUnderline"/>
          <w:highlight w:val="green"/>
        </w:rPr>
        <w:t>the worst failing</w:t>
      </w:r>
      <w:r w:rsidRPr="00C51130">
        <w:rPr>
          <w:rStyle w:val="StyleUnderline"/>
        </w:rPr>
        <w:t xml:space="preserve"> of U.S. foreign policy </w:t>
      </w:r>
      <w:r w:rsidRPr="00C51130">
        <w:rPr>
          <w:rStyle w:val="StyleUnderline"/>
          <w:highlight w:val="green"/>
        </w:rPr>
        <w:t>was</w:t>
      </w:r>
      <w:r w:rsidRPr="00C51130">
        <w:rPr>
          <w:rStyle w:val="StyleUnderline"/>
        </w:rPr>
        <w:t xml:space="preserve"> ignoring the inevitable impact of </w:t>
      </w:r>
      <w:r w:rsidRPr="00A66A81">
        <w:rPr>
          <w:b/>
          <w:highlight w:val="green"/>
        </w:rPr>
        <w:t>foreign intervention</w:t>
      </w:r>
      <w:r w:rsidRPr="006D41CC">
        <w:t xml:space="preserve">. Americans would never passively accept another nation </w:t>
      </w:r>
      <w:r w:rsidRPr="00C51130">
        <w:rPr>
          <w:rStyle w:val="StyleUnderline"/>
          <w:highlight w:val="green"/>
        </w:rPr>
        <w:t>bombing, invading, and</w:t>
      </w:r>
      <w:r w:rsidRPr="00C51130">
        <w:rPr>
          <w:rStyle w:val="StyleUnderline"/>
        </w:rPr>
        <w:t xml:space="preserve"> occupying their nation, or </w:t>
      </w:r>
      <w:r w:rsidRPr="00C51130">
        <w:rPr>
          <w:rStyle w:val="StyleUnderline"/>
          <w:highlight w:val="green"/>
        </w:rPr>
        <w:t>interfering in their political system</w:t>
      </w:r>
      <w:r w:rsidRPr="006D41CC">
        <w:t xml:space="preserve">. Even if outgunned, they would </w:t>
      </w:r>
      <w:r w:rsidRPr="006D41CC">
        <w:lastRenderedPageBreak/>
        <w:t xml:space="preserve">resist. Yet </w:t>
      </w:r>
      <w:r w:rsidRPr="00C51130">
        <w:rPr>
          <w:rStyle w:val="StyleUnderline"/>
        </w:rPr>
        <w:t xml:space="preserve">Washington has undertaken </w:t>
      </w:r>
      <w:proofErr w:type="gramStart"/>
      <w:r w:rsidRPr="00C51130">
        <w:rPr>
          <w:rStyle w:val="StyleUnderline"/>
        </w:rPr>
        <w:t>all of</w:t>
      </w:r>
      <w:proofErr w:type="gramEnd"/>
      <w:r w:rsidRPr="00C51130">
        <w:rPr>
          <w:rStyle w:val="StyleUnderline"/>
        </w:rPr>
        <w:t xml:space="preserve"> these practices, with little consideration of the impact on those most affected—</w:t>
      </w:r>
      <w:r w:rsidRPr="00C51130">
        <w:rPr>
          <w:rStyle w:val="StyleUnderline"/>
          <w:highlight w:val="green"/>
        </w:rPr>
        <w:t xml:space="preserve">hence </w:t>
      </w:r>
      <w:r w:rsidRPr="00A66A81">
        <w:rPr>
          <w:b/>
          <w:highlight w:val="green"/>
        </w:rPr>
        <w:t>the rise of terrorism</w:t>
      </w:r>
      <w:r w:rsidRPr="00C51130">
        <w:rPr>
          <w:rStyle w:val="StyleUnderline"/>
        </w:rPr>
        <w:t xml:space="preserve"> against the United States</w:t>
      </w:r>
      <w:r w:rsidRPr="006D41CC">
        <w:t xml:space="preserve">. </w:t>
      </w:r>
      <w:r w:rsidRPr="00C51130">
        <w:rPr>
          <w:rStyle w:val="StyleUnderline"/>
          <w:highlight w:val="green"/>
        </w:rPr>
        <w:t>Terrorism</w:t>
      </w:r>
      <w:r w:rsidRPr="006D41CC">
        <w:t xml:space="preserve">, horrid and awful though it is, </w:t>
      </w:r>
      <w:r w:rsidRPr="00C51130">
        <w:rPr>
          <w:rStyle w:val="StyleUnderline"/>
          <w:highlight w:val="green"/>
        </w:rPr>
        <w:t xml:space="preserve">became </w:t>
      </w:r>
      <w:r w:rsidRPr="00CF134A">
        <w:rPr>
          <w:rStyle w:val="StyleUnderline"/>
        </w:rPr>
        <w:t xml:space="preserve">the </w:t>
      </w:r>
      <w:r w:rsidRPr="00C51130">
        <w:rPr>
          <w:rStyle w:val="StyleUnderline"/>
          <w:highlight w:val="green"/>
        </w:rPr>
        <w:t xml:space="preserve">weapon </w:t>
      </w:r>
      <w:r w:rsidRPr="00CF134A">
        <w:rPr>
          <w:rStyle w:val="StyleUnderline"/>
        </w:rPr>
        <w:t xml:space="preserve">of choice </w:t>
      </w:r>
      <w:r w:rsidRPr="00C51130">
        <w:rPr>
          <w:rStyle w:val="StyleUnderline"/>
          <w:highlight w:val="green"/>
        </w:rPr>
        <w:t>of weaker peoples against intervention</w:t>
      </w:r>
      <w:r w:rsidRPr="00C51130">
        <w:rPr>
          <w:rStyle w:val="StyleUnderline"/>
        </w:rPr>
        <w:t xml:space="preserve"> by the world’s industrialized national states.</w:t>
      </w:r>
    </w:p>
    <w:p w14:paraId="2C70028C" w14:textId="77777777" w:rsidR="000D0DE5" w:rsidRPr="00C51130" w:rsidRDefault="000D0DE5" w:rsidP="000D0DE5">
      <w:pPr>
        <w:rPr>
          <w:rStyle w:val="StyleUnderline"/>
        </w:rPr>
      </w:pPr>
      <w:r w:rsidRPr="00C51130">
        <w:rPr>
          <w:rStyle w:val="StyleUnderline"/>
        </w:rPr>
        <w:t>The U.S. record</w:t>
      </w:r>
      <w:r w:rsidRPr="006D41CC">
        <w:t xml:space="preserve"> since September 11 </w:t>
      </w:r>
      <w:r w:rsidRPr="00C51130">
        <w:rPr>
          <w:rStyle w:val="StyleUnderline"/>
        </w:rPr>
        <w:t xml:space="preserve">has been uniquely </w:t>
      </w:r>
      <w:r w:rsidRPr="00CF134A">
        <w:rPr>
          <w:rStyle w:val="StyleUnderline"/>
        </w:rPr>
        <w:t>counterproductive. Rather than minimize hostility</w:t>
      </w:r>
      <w:r w:rsidRPr="00CF134A">
        <w:t xml:space="preserve"> toward America</w:t>
      </w:r>
      <w:r w:rsidRPr="006D41CC">
        <w:t xml:space="preserve">, </w:t>
      </w:r>
      <w:r w:rsidRPr="00C51130">
        <w:rPr>
          <w:rStyle w:val="StyleUnderline"/>
          <w:highlight w:val="green"/>
        </w:rPr>
        <w:t>Washington</w:t>
      </w:r>
      <w:r w:rsidRPr="00C51130">
        <w:rPr>
          <w:rStyle w:val="StyleUnderline"/>
        </w:rPr>
        <w:t xml:space="preserve"> adopted a policy</w:t>
      </w:r>
      <w:r w:rsidRPr="006D41CC">
        <w:t>—highlighted by launching new wars, killing more civilians, and ravaging additional societies—</w:t>
      </w:r>
      <w:r w:rsidRPr="00C51130">
        <w:rPr>
          <w:rStyle w:val="StyleUnderline"/>
        </w:rPr>
        <w:t xml:space="preserve">guaranteed to </w:t>
      </w:r>
      <w:r w:rsidRPr="00C51130">
        <w:rPr>
          <w:rStyle w:val="StyleUnderline"/>
          <w:highlight w:val="green"/>
        </w:rPr>
        <w:t xml:space="preserve">create enemies, </w:t>
      </w:r>
      <w:r w:rsidRPr="00C51130">
        <w:rPr>
          <w:rStyle w:val="StyleUnderline"/>
        </w:rPr>
        <w:t xml:space="preserve">exacerbate radicalism, </w:t>
      </w:r>
      <w:r w:rsidRPr="00C51130">
        <w:rPr>
          <w:rStyle w:val="StyleUnderline"/>
          <w:highlight w:val="green"/>
        </w:rPr>
        <w:t xml:space="preserve">and spread terrorism. </w:t>
      </w:r>
      <w:r w:rsidRPr="00A66A81">
        <w:rPr>
          <w:b/>
          <w:highlight w:val="green"/>
        </w:rPr>
        <w:t>Blowback is everywhere</w:t>
      </w:r>
      <w:r w:rsidRPr="006D41CC">
        <w:t xml:space="preserve">. Among the worst examples: </w:t>
      </w:r>
      <w:r w:rsidRPr="00CF134A">
        <w:rPr>
          <w:rStyle w:val="StyleUnderline"/>
        </w:rPr>
        <w:t xml:space="preserve">Iraqi insurgents </w:t>
      </w:r>
      <w:r w:rsidRPr="00CF134A">
        <w:rPr>
          <w:b/>
        </w:rPr>
        <w:t>mutated into ISIS</w:t>
      </w:r>
      <w:r w:rsidRPr="00CF134A">
        <w:rPr>
          <w:rStyle w:val="StyleUnderline"/>
        </w:rPr>
        <w:t>, which wreaked</w:t>
      </w:r>
      <w:r w:rsidRPr="00C51130">
        <w:rPr>
          <w:rStyle w:val="StyleUnderline"/>
        </w:rPr>
        <w:t xml:space="preserve"> military havoc throughout the Middle East and turned to terrorism.</w:t>
      </w:r>
    </w:p>
    <w:p w14:paraId="601E7140" w14:textId="77777777" w:rsidR="000D0DE5" w:rsidRPr="00C65141" w:rsidRDefault="000D0DE5" w:rsidP="000D0DE5">
      <w:pPr>
        <w:pStyle w:val="Heading4"/>
      </w:pPr>
      <w:r>
        <w:t xml:space="preserve">B. </w:t>
      </w: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0AEB8D87" w14:textId="77777777" w:rsidR="000D0DE5" w:rsidRDefault="000D0DE5" w:rsidP="000D0DE5">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5" w:history="1">
        <w:r w:rsidRPr="00B83DDD">
          <w:rPr>
            <w:rStyle w:val="Hyperlink"/>
          </w:rPr>
          <w:t>https://www.tandfonline.com/doi/pdf/10.1080/17467586.2018.1428763?needAccess=true)</w:t>
        </w:r>
      </w:hyperlink>
    </w:p>
    <w:p w14:paraId="09A12F64" w14:textId="77777777" w:rsidR="000D0DE5" w:rsidRPr="00632AEB" w:rsidRDefault="000D0DE5" w:rsidP="000D0DE5">
      <w:pPr>
        <w:pStyle w:val="ListParagraph"/>
        <w:numPr>
          <w:ilvl w:val="0"/>
          <w:numId w:val="28"/>
        </w:numPr>
        <w:spacing w:after="0" w:line="240" w:lineRule="auto"/>
        <w:rPr>
          <w:szCs w:val="16"/>
        </w:rPr>
      </w:pPr>
      <w:r w:rsidRPr="00632AEB">
        <w:rPr>
          <w:szCs w:val="16"/>
        </w:rPr>
        <w:t>JSG = Jihadi-Salafi Groups</w:t>
      </w:r>
    </w:p>
    <w:p w14:paraId="07A3BD6A" w14:textId="77777777" w:rsidR="000D0DE5" w:rsidRPr="00774BE4" w:rsidRDefault="000D0DE5" w:rsidP="000D0DE5">
      <w:r w:rsidRPr="00632AEB">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t>These all might not challenge the durability of unipolarity, drastically, but they would disrupt peace and security at all domestic, regional, and global levels.</w:t>
      </w:r>
    </w:p>
    <w:p w14:paraId="2FA633D2" w14:textId="77777777" w:rsidR="000D0DE5" w:rsidRPr="00045A69" w:rsidRDefault="000D0DE5" w:rsidP="000D0DE5">
      <w:pPr>
        <w:pStyle w:val="Heading4"/>
      </w:pPr>
      <w:r>
        <w:lastRenderedPageBreak/>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161ECE7E" w14:textId="77777777" w:rsidR="000D0DE5" w:rsidRPr="00716809" w:rsidRDefault="000D0DE5" w:rsidP="000D0DE5">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36E46B06" w14:textId="77777777" w:rsidR="000D0DE5" w:rsidRDefault="000D0DE5" w:rsidP="000D0DE5">
      <w:r w:rsidRPr="00716809">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t xml:space="preserve">, however, </w:t>
      </w:r>
      <w:r w:rsidRPr="003F2EB4">
        <w:rPr>
          <w:rStyle w:val="StyleUnderline"/>
        </w:rPr>
        <w:t>and</w:t>
      </w:r>
      <w:r w:rsidRPr="00716809">
        <w:t xml:space="preserve"> promptly </w:t>
      </w:r>
      <w:r w:rsidRPr="003F2EB4">
        <w:rPr>
          <w:rStyle w:val="Emphasis"/>
        </w:rPr>
        <w:t>propagate</w:t>
      </w:r>
      <w:r>
        <w:rPr>
          <w:rStyle w:val="Emphasis"/>
        </w:rPr>
        <w:t xml:space="preserve"> </w:t>
      </w:r>
      <w:r w:rsidRPr="003F2EB4">
        <w:rPr>
          <w:rStyle w:val="Emphasis"/>
        </w:rPr>
        <w:t>worldwide</w:t>
      </w:r>
      <w:r w:rsidRPr="00716809">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t xml:space="preserve">, likely </w:t>
      </w:r>
      <w:r w:rsidRPr="00D23D6B">
        <w:rPr>
          <w:rStyle w:val="Emphasis"/>
        </w:rPr>
        <w:t>lasting for years</w:t>
      </w:r>
      <w:r w:rsidRPr="00D23D6B">
        <w:t>.</w:t>
      </w:r>
      <w:r w:rsidRPr="00716809">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t xml:space="preserve">, </w:t>
      </w:r>
      <w:r w:rsidRPr="00716809">
        <w:rPr>
          <w:rStyle w:val="StyleUnderline"/>
        </w:rPr>
        <w:t>security, and relations among states</w:t>
      </w:r>
      <w:r w:rsidRPr="00716809">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t xml:space="preserve">. </w:t>
      </w:r>
      <w:r w:rsidRPr="00716809">
        <w:rPr>
          <w:rStyle w:val="StyleUnderline"/>
        </w:rPr>
        <w:t>After the attack</w:t>
      </w:r>
      <w:r w:rsidRPr="00716809">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t>, and a deep review of concepts such as nuclear deterrence, no-</w:t>
      </w:r>
      <w:proofErr w:type="spellStart"/>
      <w:r w:rsidRPr="00716809">
        <w:t>firstuse</w:t>
      </w:r>
      <w:proofErr w:type="spellEnd"/>
      <w:r w:rsidRPr="00716809">
        <w:t xml:space="preserve">, proportionality, and negative security assurances. Finally, the behavior of governments and individuals would also change radically. </w:t>
      </w:r>
      <w:r w:rsidRPr="00D23D6B">
        <w:rPr>
          <w:rStyle w:val="Emphasis"/>
          <w:highlight w:val="green"/>
        </w:rPr>
        <w:t>Internal chaos</w:t>
      </w:r>
      <w:r w:rsidRPr="00716809">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t xml:space="preserve"> – possibly </w:t>
      </w:r>
      <w:r w:rsidRPr="00D23D6B">
        <w:rPr>
          <w:rStyle w:val="StyleUnderline"/>
        </w:rPr>
        <w:t>by declaring a</w:t>
      </w:r>
      <w:r w:rsidRPr="00716809">
        <w:rPr>
          <w:rStyle w:val="StyleUnderline"/>
        </w:rPr>
        <w:t xml:space="preserve"> state of </w:t>
      </w:r>
      <w:r w:rsidRPr="00716809">
        <w:rPr>
          <w:rStyle w:val="StyleUnderline"/>
        </w:rPr>
        <w:lastRenderedPageBreak/>
        <w:t xml:space="preserve">siege or </w:t>
      </w:r>
      <w:r w:rsidRPr="00D23D6B">
        <w:rPr>
          <w:rStyle w:val="Emphasis"/>
        </w:rPr>
        <w:t>state of emergency</w:t>
      </w:r>
      <w:r w:rsidRPr="0098666C">
        <w:rPr>
          <w:sz w:val="10"/>
        </w:rPr>
        <w:t xml:space="preserve"> </w:t>
      </w:r>
      <w:r w:rsidRPr="00716809">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t xml:space="preserve">. </w:t>
      </w:r>
      <w:r w:rsidRPr="00D23D6B">
        <w:rPr>
          <w:rStyle w:val="StyleUnderline"/>
        </w:rPr>
        <w:t>There would</w:t>
      </w:r>
      <w:r w:rsidRPr="00716809">
        <w:t xml:space="preserve"> also </w:t>
      </w:r>
      <w:r w:rsidRPr="00D23D6B">
        <w:rPr>
          <w:rStyle w:val="StyleUnderline"/>
        </w:rPr>
        <w:t>be</w:t>
      </w:r>
      <w:r w:rsidRPr="00716809">
        <w:t xml:space="preserve"> a </w:t>
      </w:r>
      <w:r w:rsidRPr="00D23D6B">
        <w:rPr>
          <w:rStyle w:val="Emphasis"/>
        </w:rPr>
        <w:t>significant increase in social fragmentation</w:t>
      </w:r>
      <w:r w:rsidRPr="00716809">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t xml:space="preserve">, </w:t>
      </w:r>
      <w:r w:rsidRPr="00716809">
        <w:rPr>
          <w:rStyle w:val="StyleUnderline"/>
        </w:rPr>
        <w:t>mistrust</w:t>
      </w:r>
      <w:r w:rsidRPr="00716809">
        <w:t xml:space="preserve">, </w:t>
      </w:r>
      <w:r w:rsidRPr="00716809">
        <w:rPr>
          <w:rStyle w:val="StyleUnderline"/>
        </w:rPr>
        <w:t>and intolerance</w:t>
      </w:r>
      <w:r w:rsidRPr="00716809">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t>.</w:t>
      </w:r>
    </w:p>
    <w:p w14:paraId="73EAA84F" w14:textId="77777777" w:rsidR="000D0DE5" w:rsidRDefault="000D0DE5" w:rsidP="000D0DE5"/>
    <w:p w14:paraId="0C47C475" w14:textId="77777777" w:rsidR="000D0DE5" w:rsidRDefault="000D0DE5" w:rsidP="000D0DE5">
      <w:pPr>
        <w:pStyle w:val="Heading4"/>
      </w:pPr>
      <w:r>
        <w:t xml:space="preserve">3] </w:t>
      </w:r>
      <w:proofErr w:type="spellStart"/>
      <w:r>
        <w:t>Heg</w:t>
      </w:r>
      <w:proofErr w:type="spellEnd"/>
      <w:r>
        <w:t xml:space="preserve"> encourages allies to reduce defense spending and encourages risky behavior that causes extinction via entanglement</w:t>
      </w:r>
    </w:p>
    <w:p w14:paraId="38486364" w14:textId="77777777" w:rsidR="000D0DE5" w:rsidRDefault="000D0DE5" w:rsidP="000D0DE5">
      <w:r w:rsidRPr="002677A9">
        <w:rPr>
          <w:rStyle w:val="Style13ptBold"/>
        </w:rPr>
        <w:t>Posen ’16</w:t>
      </w:r>
      <w:r>
        <w:t xml:space="preserve"> </w:t>
      </w:r>
      <w:r w:rsidRPr="002677A9">
        <w:rPr>
          <w:sz w:val="16"/>
          <w:szCs w:val="16"/>
        </w:rPr>
        <w:t xml:space="preserve">(Barry R; 8/7/2016; Ford International Professor of Political Science at MIT, Director of the MIT Security Studies Program Council on Foreign Relations International Affairs Fellow; Rockefeller Foundation International Affairs Fellow; Guest Scholar at the Center for Strategic and International Studies; Woodrow Wilson Center Fellow; Smithsonian Institution; Transatlantic Fellow of the German Marshall Fund of the United States, and most recently Visiting Fellow at the John Sloan Dickey Center at Dartmouth College. "The High Costs and Limited Benefits of America’s Alliances," National Interest, </w:t>
      </w:r>
      <w:hyperlink r:id="rId16" w:history="1">
        <w:r w:rsidRPr="002677A9">
          <w:rPr>
            <w:rStyle w:val="Hyperlink"/>
            <w:sz w:val="16"/>
            <w:szCs w:val="16"/>
          </w:rPr>
          <w:t>http://nationalinterest.org/blog/the-skeptics/the-high-costs-limited-benefits-americas-alliances-17273?page=show//)MBA</w:t>
        </w:r>
      </w:hyperlink>
      <w:r w:rsidRPr="002677A9">
        <w:rPr>
          <w:sz w:val="16"/>
          <w:szCs w:val="16"/>
        </w:rPr>
        <w:t xml:space="preserve"> HBJ</w:t>
      </w:r>
    </w:p>
    <w:p w14:paraId="4C19D795" w14:textId="77777777" w:rsidR="000D0DE5" w:rsidRPr="004B356E" w:rsidRDefault="000D0DE5" w:rsidP="000D0DE5">
      <w:pPr>
        <w:rPr>
          <w:u w:val="single"/>
        </w:rPr>
      </w:pPr>
      <w:r w:rsidRPr="004B356E">
        <w:rPr>
          <w:rStyle w:val="StyleUnderline"/>
        </w:rPr>
        <w:t>The U</w:t>
      </w:r>
      <w:r w:rsidRPr="004B356E">
        <w:rPr>
          <w:sz w:val="16"/>
        </w:rPr>
        <w:t>nited</w:t>
      </w:r>
      <w:r w:rsidRPr="004B356E">
        <w:rPr>
          <w:rStyle w:val="StyleUnderline"/>
        </w:rPr>
        <w:t xml:space="preserve"> S</w:t>
      </w:r>
      <w:r w:rsidRPr="004B356E">
        <w:rPr>
          <w:sz w:val="16"/>
        </w:rPr>
        <w:t xml:space="preserve">tates </w:t>
      </w:r>
      <w:r w:rsidRPr="004B356E">
        <w:rPr>
          <w:rStyle w:val="StyleUnderline"/>
        </w:rPr>
        <w:t xml:space="preserve">stands at the center of a </w:t>
      </w:r>
      <w:proofErr w:type="gramStart"/>
      <w:r w:rsidRPr="004B356E">
        <w:rPr>
          <w:rStyle w:val="StyleUnderline"/>
        </w:rPr>
        <w:t>far flung</w:t>
      </w:r>
      <w:proofErr w:type="gramEnd"/>
      <w:r w:rsidRPr="004B356E">
        <w:rPr>
          <w:rStyle w:val="StyleUnderline"/>
        </w:rPr>
        <w:t xml:space="preserve"> global alliance system, which commits it to defend the security of countries rich and poor, great and small, liberal and illiberal</w:t>
      </w:r>
      <w:r w:rsidRPr="004B356E">
        <w:rPr>
          <w:sz w:val="16"/>
        </w:rPr>
        <w:t xml:space="preserve">. The principal U.S. formal alliances are the North Atlantic Treaty Organization, the U.S.-Japan security treaty, the Republic of Korea Treaty, and the Australia-New Zealand (ANZUS) treaty. The United States has </w:t>
      </w:r>
      <w:proofErr w:type="gramStart"/>
      <w:r w:rsidRPr="004B356E">
        <w:rPr>
          <w:sz w:val="16"/>
        </w:rPr>
        <w:t>less</w:t>
      </w:r>
      <w:proofErr w:type="gramEnd"/>
      <w:r w:rsidRPr="004B356E">
        <w:rPr>
          <w:sz w:val="16"/>
        </w:rPr>
        <w:t xml:space="preserve"> formal relationships with Israel and several Arab states, and many others around the world. The foreign-policy establishment insists that </w:t>
      </w:r>
      <w:proofErr w:type="gramStart"/>
      <w:r w:rsidRPr="004B356E">
        <w:rPr>
          <w:sz w:val="16"/>
        </w:rPr>
        <w:t>all of</w:t>
      </w:r>
      <w:proofErr w:type="gramEnd"/>
      <w:r w:rsidRPr="004B356E">
        <w:rPr>
          <w:sz w:val="16"/>
        </w:rPr>
        <w:t xml:space="preserve"> these alliances are central to our security. The reasons offered since the end of the Cold War to support this judgment are seldom clear, and the costs are always buried, if acknowledged at all. The value of U.S. alliances should be judged on their contribution to U.S. security--the ability to defend the safety, sovereignty, and territorial integrity of the United States. </w:t>
      </w:r>
      <w:r w:rsidRPr="004B356E">
        <w:rPr>
          <w:rStyle w:val="StyleUnderline"/>
        </w:rPr>
        <w:t>The combination of the inherent strengths of the U.S. economy, the nature of modern military technology--both nuclear and conventional, along with the American military's mastery of those technologies--and two vast ocean barriers, make it either unbelievably foolhardy or hugely difficult for others to constitute a major threat to the U.S. homeland</w:t>
      </w:r>
      <w:r w:rsidRPr="004B356E">
        <w:rPr>
          <w:sz w:val="16"/>
        </w:rPr>
        <w:t xml:space="preserve">. Given the relative ease of ensuring U.S. security without extensive help from others, </w:t>
      </w:r>
      <w:r w:rsidRPr="001E5463">
        <w:rPr>
          <w:rStyle w:val="Emphasis"/>
          <w:highlight w:val="green"/>
        </w:rPr>
        <w:t>it is a challenge to show that the</w:t>
      </w:r>
      <w:r w:rsidRPr="004B356E">
        <w:rPr>
          <w:rStyle w:val="Emphasis"/>
        </w:rPr>
        <w:t xml:space="preserve"> security </w:t>
      </w:r>
      <w:r w:rsidRPr="001E5463">
        <w:rPr>
          <w:rStyle w:val="Emphasis"/>
          <w:highlight w:val="green"/>
        </w:rPr>
        <w:t>value of</w:t>
      </w:r>
      <w:r w:rsidRPr="004B356E">
        <w:rPr>
          <w:rStyle w:val="Emphasis"/>
        </w:rPr>
        <w:t xml:space="preserve"> these </w:t>
      </w:r>
      <w:r w:rsidRPr="001E5463">
        <w:rPr>
          <w:rStyle w:val="Emphasis"/>
          <w:highlight w:val="green"/>
        </w:rPr>
        <w:t>alliances exceeds the costs and risks</w:t>
      </w:r>
      <w:r w:rsidRPr="004B356E">
        <w:rPr>
          <w:rStyle w:val="Emphasis"/>
        </w:rPr>
        <w:t xml:space="preserve"> incurred for them. </w:t>
      </w:r>
      <w:r w:rsidRPr="001E5463">
        <w:rPr>
          <w:rStyle w:val="Emphasis"/>
          <w:highlight w:val="green"/>
        </w:rPr>
        <w:t>In no case do</w:t>
      </w:r>
      <w:r w:rsidRPr="004B356E">
        <w:rPr>
          <w:rStyle w:val="Emphasis"/>
        </w:rPr>
        <w:t xml:space="preserve"> current </w:t>
      </w:r>
      <w:r w:rsidRPr="001E5463">
        <w:rPr>
          <w:rStyle w:val="Emphasis"/>
          <w:highlight w:val="green"/>
        </w:rPr>
        <w:t>allies</w:t>
      </w:r>
      <w:r w:rsidRPr="004B356E">
        <w:rPr>
          <w:rStyle w:val="Emphasis"/>
        </w:rPr>
        <w:t xml:space="preserve"> directly "</w:t>
      </w:r>
      <w:r w:rsidRPr="001E5463">
        <w:rPr>
          <w:rStyle w:val="Emphasis"/>
          <w:highlight w:val="green"/>
        </w:rPr>
        <w:t>defend" the United States</w:t>
      </w:r>
      <w:r w:rsidRPr="004B356E">
        <w:rPr>
          <w:sz w:val="16"/>
        </w:rPr>
        <w:t xml:space="preserve">, though some do occupy important strategic geography, which contributes to our military power. At best, our allies defend themselves with vast assistance from the United States. What does this assistance cost? Costs </w:t>
      </w:r>
      <w:r w:rsidRPr="001E5463">
        <w:rPr>
          <w:rStyle w:val="Emphasis"/>
          <w:highlight w:val="green"/>
        </w:rPr>
        <w:t>The U</w:t>
      </w:r>
      <w:r w:rsidRPr="004B356E">
        <w:rPr>
          <w:sz w:val="16"/>
        </w:rPr>
        <w:t xml:space="preserve">nited </w:t>
      </w:r>
      <w:r w:rsidRPr="001E5463">
        <w:rPr>
          <w:rStyle w:val="Emphasis"/>
          <w:highlight w:val="green"/>
        </w:rPr>
        <w:t>S</w:t>
      </w:r>
      <w:r w:rsidRPr="004B356E">
        <w:rPr>
          <w:sz w:val="16"/>
        </w:rPr>
        <w:t>tates</w:t>
      </w:r>
      <w:r w:rsidRPr="004B356E">
        <w:rPr>
          <w:rStyle w:val="Emphasis"/>
        </w:rPr>
        <w:t xml:space="preserve"> </w:t>
      </w:r>
      <w:r w:rsidRPr="001E5463">
        <w:rPr>
          <w:rStyle w:val="Emphasis"/>
          <w:highlight w:val="green"/>
        </w:rPr>
        <w:t>bears</w:t>
      </w:r>
      <w:r w:rsidRPr="004B356E">
        <w:rPr>
          <w:rStyle w:val="Emphasis"/>
        </w:rPr>
        <w:t xml:space="preserve"> four principal costs for these alliances: 1) the </w:t>
      </w:r>
      <w:r w:rsidRPr="001E5463">
        <w:rPr>
          <w:rStyle w:val="Emphasis"/>
          <w:highlight w:val="green"/>
        </w:rPr>
        <w:t>direct military costs</w:t>
      </w:r>
      <w:r w:rsidRPr="004B356E">
        <w:rPr>
          <w:rStyle w:val="Emphasis"/>
        </w:rPr>
        <w:t xml:space="preserve">; 2) the </w:t>
      </w:r>
      <w:r w:rsidRPr="001E5463">
        <w:rPr>
          <w:rStyle w:val="Emphasis"/>
          <w:highlight w:val="green"/>
        </w:rPr>
        <w:t>costs of wars waged</w:t>
      </w:r>
      <w:r w:rsidRPr="004B356E">
        <w:rPr>
          <w:rStyle w:val="Emphasis"/>
        </w:rPr>
        <w:t xml:space="preserve"> mainly </w:t>
      </w:r>
      <w:r w:rsidRPr="001E5463">
        <w:rPr>
          <w:rStyle w:val="Emphasis"/>
          <w:highlight w:val="green"/>
        </w:rPr>
        <w:t>for</w:t>
      </w:r>
      <w:r w:rsidRPr="004B356E">
        <w:rPr>
          <w:rStyle w:val="Emphasis"/>
        </w:rPr>
        <w:t xml:space="preserve"> </w:t>
      </w:r>
      <w:r w:rsidRPr="004B356E">
        <w:rPr>
          <w:sz w:val="16"/>
        </w:rPr>
        <w:t>the purpose of</w:t>
      </w:r>
      <w:r w:rsidRPr="004B356E">
        <w:rPr>
          <w:rStyle w:val="Emphasis"/>
        </w:rPr>
        <w:t xml:space="preserve"> </w:t>
      </w:r>
      <w:r w:rsidRPr="001E5463">
        <w:rPr>
          <w:rStyle w:val="Emphasis"/>
          <w:highlight w:val="green"/>
        </w:rPr>
        <w:t>reassuring these allies</w:t>
      </w:r>
      <w:r w:rsidRPr="004B356E">
        <w:rPr>
          <w:rStyle w:val="Emphasis"/>
        </w:rPr>
        <w:t xml:space="preserve">; 3) the </w:t>
      </w:r>
      <w:r w:rsidRPr="001E5463">
        <w:rPr>
          <w:rStyle w:val="Emphasis"/>
          <w:highlight w:val="green"/>
        </w:rPr>
        <w:t>nuclear risks necessary to "extend" nuclear deterrence</w:t>
      </w:r>
      <w:r w:rsidRPr="004B356E">
        <w:rPr>
          <w:rStyle w:val="Emphasis"/>
        </w:rPr>
        <w:t xml:space="preserve"> to these allies and 4) </w:t>
      </w:r>
      <w:r w:rsidRPr="001E5463">
        <w:rPr>
          <w:rStyle w:val="Emphasis"/>
          <w:highlight w:val="green"/>
        </w:rPr>
        <w:t>the "moral hazard" consequences</w:t>
      </w:r>
      <w:r w:rsidRPr="004B356E">
        <w:rPr>
          <w:rStyle w:val="Emphasis"/>
        </w:rPr>
        <w:t xml:space="preserve"> of security guarantees, which have the perverse effect of driving down the defense efforts of allies and further driving up U.S. military costs. </w:t>
      </w:r>
      <w:r w:rsidRPr="004B356E">
        <w:rPr>
          <w:sz w:val="16"/>
        </w:rPr>
        <w:t xml:space="preserve">Supporters of the present alliance system routinely minimize its military costs. The </w:t>
      </w:r>
      <w:r w:rsidRPr="004B356E">
        <w:rPr>
          <w:rStyle w:val="StyleUnderline"/>
        </w:rPr>
        <w:t>D</w:t>
      </w:r>
      <w:r w:rsidRPr="004B356E">
        <w:rPr>
          <w:sz w:val="16"/>
        </w:rPr>
        <w:t xml:space="preserve">epartment </w:t>
      </w:r>
      <w:r w:rsidRPr="004B356E">
        <w:rPr>
          <w:rStyle w:val="StyleUnderline"/>
        </w:rPr>
        <w:t>o</w:t>
      </w:r>
      <w:r w:rsidRPr="004B356E">
        <w:rPr>
          <w:sz w:val="16"/>
        </w:rPr>
        <w:t xml:space="preserve">f </w:t>
      </w:r>
      <w:r w:rsidRPr="004B356E">
        <w:rPr>
          <w:rStyle w:val="StyleUnderline"/>
        </w:rPr>
        <w:t>D</w:t>
      </w:r>
      <w:r w:rsidRPr="004B356E">
        <w:rPr>
          <w:sz w:val="16"/>
        </w:rPr>
        <w:t>efense</w:t>
      </w:r>
      <w:r w:rsidRPr="004B356E">
        <w:rPr>
          <w:rStyle w:val="StyleUnderline"/>
        </w:rPr>
        <w:t>'s</w:t>
      </w:r>
      <w:r w:rsidRPr="004B356E">
        <w:rPr>
          <w:sz w:val="16"/>
        </w:rPr>
        <w:t xml:space="preserve"> </w:t>
      </w:r>
      <w:r w:rsidRPr="004B356E">
        <w:rPr>
          <w:rStyle w:val="StyleUnderline"/>
        </w:rPr>
        <w:t>accounting systems make the calculation of such costs difficult</w:t>
      </w:r>
      <w:r w:rsidRPr="004B356E">
        <w:rPr>
          <w:sz w:val="16"/>
        </w:rPr>
        <w:t xml:space="preserve">. One cannot find a clear official statement that apportions the DOD budget to Europe, the </w:t>
      </w:r>
      <w:proofErr w:type="spellStart"/>
      <w:r w:rsidRPr="004B356E">
        <w:rPr>
          <w:sz w:val="16"/>
        </w:rPr>
        <w:t>MIddle</w:t>
      </w:r>
      <w:proofErr w:type="spellEnd"/>
      <w:r w:rsidRPr="004B356E">
        <w:rPr>
          <w:sz w:val="16"/>
        </w:rPr>
        <w:t xml:space="preserve"> East, and Asia. If a lay person attempts such a calculation, they will be brought up short by the defining characteristic of U.S. post-Cold War force structure: the U.S. military is essentially a global strategic reserve that can concentrate in defense of whichever ally is most in need of assistance. Small numbers of U.S. troops live abroad in Europe, Asia and the Middle East, and these small numbers make the effort look tiny. </w:t>
      </w:r>
      <w:r w:rsidRPr="004B356E">
        <w:rPr>
          <w:rStyle w:val="StyleUnderline"/>
        </w:rPr>
        <w:t>We must therefore try to estimate the cost of the U.S. grand strategy that commits the country to defend all these places</w:t>
      </w:r>
      <w:r w:rsidRPr="004B356E">
        <w:rPr>
          <w:sz w:val="16"/>
        </w:rPr>
        <w:t xml:space="preserve">. I have argued that if the United States were more judicious in its promises abroad, perhaps a fifth of the defense budget could be cut (excluding the costs of actual wars), amounting to roughly one hundred billion dollars per year at current prices. This is a nontrivial sum with major opportunity costs: it could reduce the deficit; repair the country's crumbling infrastructure; retrain American workers to compete more effectively in the global economy, or simply be returned to the taxpayer. </w:t>
      </w:r>
      <w:proofErr w:type="gramStart"/>
      <w:r w:rsidRPr="004B356E">
        <w:rPr>
          <w:rStyle w:val="Emphasis"/>
        </w:rPr>
        <w:t>Instead</w:t>
      </w:r>
      <w:proofErr w:type="gramEnd"/>
      <w:r w:rsidRPr="004B356E">
        <w:rPr>
          <w:rStyle w:val="Emphasis"/>
        </w:rPr>
        <w:t xml:space="preserve"> it subsidizes the defense of prosperous allies, providing welfare for the rich. The "credibility" wars that the U.S. </w:t>
      </w:r>
      <w:proofErr w:type="gramStart"/>
      <w:r w:rsidRPr="004B356E">
        <w:rPr>
          <w:rStyle w:val="Emphasis"/>
        </w:rPr>
        <w:t>fights, or</w:t>
      </w:r>
      <w:proofErr w:type="gramEnd"/>
      <w:r w:rsidRPr="004B356E">
        <w:rPr>
          <w:rStyle w:val="Emphasis"/>
        </w:rPr>
        <w:t xml:space="preserve"> threatens are </w:t>
      </w:r>
      <w:r w:rsidRPr="004B356E">
        <w:rPr>
          <w:rStyle w:val="Emphasis"/>
        </w:rPr>
        <w:lastRenderedPageBreak/>
        <w:t>another cost of the alliance system.</w:t>
      </w:r>
      <w:r w:rsidRPr="004B356E">
        <w:rPr>
          <w:sz w:val="16"/>
        </w:rPr>
        <w:t xml:space="preserve"> The Balkan Wars of the 1990s fall into this category. So far, the post-Cold War world has not seen very expensive wars of this kind, but there was nothing about the Balkan wars that threatened the United States. Currently, </w:t>
      </w:r>
      <w:r w:rsidRPr="004B356E">
        <w:rPr>
          <w:rStyle w:val="StyleUnderline"/>
        </w:rPr>
        <w:t>members of the foreign-policy establishment argue that the United States should be assisting Ukraine in its fight with Russia</w:t>
      </w:r>
      <w:r w:rsidRPr="004B356E">
        <w:rPr>
          <w:sz w:val="16"/>
        </w:rPr>
        <w:t xml:space="preserve"> and subverting the brutal Assad regime, in part </w:t>
      </w:r>
      <w:r w:rsidRPr="004B356E">
        <w:rPr>
          <w:rStyle w:val="StyleUnderline"/>
        </w:rPr>
        <w:t>to convince others of U.S. credibility</w:t>
      </w:r>
      <w:r w:rsidRPr="004B356E">
        <w:rPr>
          <w:sz w:val="16"/>
        </w:rPr>
        <w:t xml:space="preserve">. </w:t>
      </w:r>
      <w:r w:rsidRPr="001E5463">
        <w:rPr>
          <w:rStyle w:val="Emphasis"/>
          <w:highlight w:val="green"/>
        </w:rPr>
        <w:t>Once committed to defend allies</w:t>
      </w:r>
      <w:r w:rsidRPr="004B356E">
        <w:rPr>
          <w:rStyle w:val="Emphasis"/>
        </w:rPr>
        <w:t xml:space="preserve"> everywhere, </w:t>
      </w:r>
      <w:r w:rsidRPr="001E5463">
        <w:rPr>
          <w:rStyle w:val="Emphasis"/>
          <w:highlight w:val="green"/>
        </w:rPr>
        <w:t>a state becomes obsessed with</w:t>
      </w:r>
      <w:r w:rsidRPr="004B356E">
        <w:rPr>
          <w:rStyle w:val="Emphasis"/>
        </w:rPr>
        <w:t xml:space="preserve"> its political and military </w:t>
      </w:r>
      <w:r w:rsidRPr="001E5463">
        <w:rPr>
          <w:rStyle w:val="Emphasis"/>
          <w:highlight w:val="green"/>
        </w:rPr>
        <w:t>prestige</w:t>
      </w:r>
      <w:r w:rsidRPr="004B356E">
        <w:rPr>
          <w:rStyle w:val="Emphasis"/>
        </w:rPr>
        <w:t>, and vulnerable to the claim that "</w:t>
      </w:r>
      <w:r w:rsidRPr="001E5463">
        <w:rPr>
          <w:rStyle w:val="Emphasis"/>
          <w:highlight w:val="green"/>
        </w:rPr>
        <w:t>small" wars must be fought in the hope of deterring large ones</w:t>
      </w:r>
      <w:r w:rsidRPr="004B356E">
        <w:rPr>
          <w:rStyle w:val="Emphasis"/>
        </w:rPr>
        <w:t>. This is especially true when the actual strategic value of these allies is modest.</w:t>
      </w:r>
      <w:r w:rsidRPr="004B356E">
        <w:rPr>
          <w:b/>
          <w:iCs/>
          <w:u w:val="single"/>
          <w:bdr w:val="single" w:sz="12" w:space="0" w:color="auto"/>
        </w:rPr>
        <w:t xml:space="preserve"> </w:t>
      </w:r>
      <w:r w:rsidRPr="004B356E">
        <w:rPr>
          <w:rStyle w:val="StyleUnderline"/>
        </w:rPr>
        <w:t>A third cost of these alliances is the commitment to nuclear war that they embody</w:t>
      </w:r>
      <w:r w:rsidRPr="004B356E">
        <w:rPr>
          <w:sz w:val="16"/>
        </w:rPr>
        <w:t xml:space="preserve">. We understood this during the Cold War, but no one discusses this anymore. </w:t>
      </w:r>
      <w:r w:rsidRPr="004B356E">
        <w:rPr>
          <w:rStyle w:val="StyleUnderline"/>
        </w:rPr>
        <w:t>Europe's principal potential challenger is Russia; Japan's is China; South Korea's is North Korea. To defend these regions or countries from their most plausible challengers, and to deter attack,</w:t>
      </w:r>
      <w:r w:rsidRPr="004B356E">
        <w:rPr>
          <w:sz w:val="16"/>
        </w:rPr>
        <w:t xml:space="preserve"> </w:t>
      </w:r>
      <w:r w:rsidRPr="004B356E">
        <w:rPr>
          <w:rStyle w:val="StyleUnderline"/>
        </w:rPr>
        <w:t>the U</w:t>
      </w:r>
      <w:r w:rsidRPr="004B356E">
        <w:rPr>
          <w:sz w:val="16"/>
        </w:rPr>
        <w:t xml:space="preserve">nited </w:t>
      </w:r>
      <w:r w:rsidRPr="004B356E">
        <w:rPr>
          <w:rStyle w:val="StyleUnderline"/>
        </w:rPr>
        <w:t>S</w:t>
      </w:r>
      <w:r w:rsidRPr="004B356E">
        <w:rPr>
          <w:sz w:val="16"/>
        </w:rPr>
        <w:t xml:space="preserve">tates </w:t>
      </w:r>
      <w:r w:rsidRPr="004B356E">
        <w:rPr>
          <w:rStyle w:val="StyleUnderline"/>
        </w:rPr>
        <w:t xml:space="preserve">must convince those challengers that it would, if pressed, wage nuclear war on their behalf. </w:t>
      </w:r>
      <w:r w:rsidRPr="004B356E">
        <w:rPr>
          <w:sz w:val="16"/>
        </w:rPr>
        <w:t xml:space="preserve">(The difficulty of making its nuclear-escalation commitments plausible further tempts America to fight 'small' wars to build credibility.) Are these nuclear commitments strategically necessary? During the Cold War, at the margin, one could make the argument that they were. We did not want to see what the Soviet Union might extract from rich European states or Japan by way of extra resources, if it could cow or conquer them, and convert their economic assets into military power. Today, however, it is hard to argue that any of the challengers that these countries face today are capable of conquering these </w:t>
      </w:r>
      <w:proofErr w:type="gramStart"/>
      <w:r w:rsidRPr="004B356E">
        <w:rPr>
          <w:sz w:val="16"/>
        </w:rPr>
        <w:t>allies, or</w:t>
      </w:r>
      <w:proofErr w:type="gramEnd"/>
      <w:r w:rsidRPr="004B356E">
        <w:rPr>
          <w:sz w:val="16"/>
        </w:rPr>
        <w:t xml:space="preserve"> coercing them into making great contributions to the challenger's military war chest. </w:t>
      </w:r>
      <w:r w:rsidRPr="004B356E">
        <w:rPr>
          <w:rStyle w:val="Emphasis"/>
        </w:rPr>
        <w:t>The United States assumes nuclear risks in the absence of a clear case for doing so. To offer an extreme example, the Baltic states are members of NATO. The United States is committed to their defense if they are challenged by Russia.</w:t>
      </w:r>
      <w:r w:rsidRPr="004B356E">
        <w:rPr>
          <w:sz w:val="16"/>
        </w:rPr>
        <w:t xml:space="preserve"> These states cannot defend themselves conventionally, and because of the peculiarities of their geography, neither can the United States (This was seldom discussed when these states were brought into NATO in the George W. Bush administration.) I believe that a </w:t>
      </w:r>
      <w:proofErr w:type="spellStart"/>
      <w:proofErr w:type="gramStart"/>
      <w:r w:rsidRPr="004B356E">
        <w:rPr>
          <w:sz w:val="16"/>
        </w:rPr>
        <w:t>full fledged</w:t>
      </w:r>
      <w:proofErr w:type="spellEnd"/>
      <w:proofErr w:type="gramEnd"/>
      <w:r w:rsidRPr="004B356E">
        <w:rPr>
          <w:sz w:val="16"/>
        </w:rPr>
        <w:t xml:space="preserve"> Russian challenge over the Baltics is unlikely, but were it to occur the United States could face the alternative of a potentially irreversible military defeat or a dramatic and dangerous nuclear crisis. </w:t>
      </w:r>
      <w:r w:rsidRPr="004B356E">
        <w:rPr>
          <w:rStyle w:val="StyleUnderline"/>
        </w:rPr>
        <w:t xml:space="preserve">Finally, these </w:t>
      </w:r>
      <w:r w:rsidRPr="001E5463">
        <w:rPr>
          <w:rStyle w:val="StyleUnderline"/>
          <w:highlight w:val="green"/>
        </w:rPr>
        <w:t>alliance commitments create a</w:t>
      </w:r>
      <w:r w:rsidRPr="004B356E">
        <w:rPr>
          <w:rStyle w:val="StyleUnderline"/>
        </w:rPr>
        <w:t xml:space="preserve"> special kind of "</w:t>
      </w:r>
      <w:r w:rsidRPr="001E5463">
        <w:rPr>
          <w:rStyle w:val="StyleUnderline"/>
          <w:highlight w:val="green"/>
        </w:rPr>
        <w:t>moral hazard."</w:t>
      </w:r>
      <w:r w:rsidRPr="001E5463">
        <w:rPr>
          <w:sz w:val="16"/>
          <w:highlight w:val="green"/>
        </w:rPr>
        <w:t xml:space="preserve"> </w:t>
      </w:r>
      <w:r w:rsidRPr="001E5463">
        <w:rPr>
          <w:rStyle w:val="Emphasis"/>
          <w:highlight w:val="green"/>
        </w:rPr>
        <w:t>The extravagant insurance</w:t>
      </w:r>
      <w:r w:rsidRPr="004B356E">
        <w:rPr>
          <w:rStyle w:val="Emphasis"/>
        </w:rPr>
        <w:t xml:space="preserve"> that </w:t>
      </w:r>
      <w:r w:rsidRPr="001E5463">
        <w:rPr>
          <w:rStyle w:val="Emphasis"/>
          <w:highlight w:val="green"/>
        </w:rPr>
        <w:t>we offer</w:t>
      </w:r>
      <w:r w:rsidRPr="004B356E">
        <w:rPr>
          <w:rStyle w:val="Emphasis"/>
        </w:rPr>
        <w:t xml:space="preserve"> these countries enc</w:t>
      </w:r>
      <w:r w:rsidRPr="001E5463">
        <w:rPr>
          <w:rStyle w:val="Emphasis"/>
          <w:highlight w:val="green"/>
        </w:rPr>
        <w:t>ourages them to engage in risky behavio</w:t>
      </w:r>
      <w:r w:rsidRPr="004B356E">
        <w:rPr>
          <w:rStyle w:val="Emphasis"/>
        </w:rPr>
        <w:t>r</w:t>
      </w:r>
      <w:r w:rsidRPr="004B356E">
        <w:rPr>
          <w:sz w:val="16"/>
        </w:rPr>
        <w:t xml:space="preserve">. </w:t>
      </w:r>
      <w:r w:rsidRPr="004B356E">
        <w:rPr>
          <w:rStyle w:val="StyleUnderline"/>
        </w:rPr>
        <w:t>For the Europeans and Japanese, this consists of buying too little military insurance for themselves.</w:t>
      </w:r>
      <w:r w:rsidRPr="004B356E">
        <w:rPr>
          <w:sz w:val="16"/>
        </w:rPr>
        <w:t xml:space="preserve"> </w:t>
      </w:r>
      <w:r w:rsidRPr="004B356E">
        <w:rPr>
          <w:rStyle w:val="StyleUnderline"/>
        </w:rPr>
        <w:t xml:space="preserve">Their </w:t>
      </w:r>
      <w:r w:rsidRPr="001E5463">
        <w:rPr>
          <w:rStyle w:val="StyleUnderline"/>
          <w:highlight w:val="green"/>
        </w:rPr>
        <w:t>defense budgets are too small</w:t>
      </w:r>
      <w:r w:rsidRPr="004B356E">
        <w:rPr>
          <w:rStyle w:val="StyleUnderline"/>
        </w:rPr>
        <w:t xml:space="preserve"> even </w:t>
      </w:r>
      <w:r w:rsidRPr="001E5463">
        <w:rPr>
          <w:rStyle w:val="StyleUnderline"/>
          <w:highlight w:val="green"/>
        </w:rPr>
        <w:t>to sustain their present force structures</w:t>
      </w:r>
      <w:r w:rsidRPr="004B356E">
        <w:rPr>
          <w:rStyle w:val="StyleUnderline"/>
        </w:rPr>
        <w:t>.</w:t>
      </w:r>
      <w:r w:rsidRPr="004B356E">
        <w:rPr>
          <w:sz w:val="16"/>
        </w:rPr>
        <w:t xml:space="preserve"> U.S. defense secretaries from both parties dutifully chide allies for their shortfalls and then go on to ignore them as we move to provide more security welfare. In NATO, for example, </w:t>
      </w:r>
      <w:r w:rsidRPr="004B356E">
        <w:rPr>
          <w:rStyle w:val="StyleUnderline"/>
        </w:rPr>
        <w:t>all but four of the allies fail to spend 2 percent of GDP on defense</w:t>
      </w:r>
      <w:r w:rsidRPr="004B356E">
        <w:rPr>
          <w:sz w:val="16"/>
        </w:rPr>
        <w:t xml:space="preserve">, </w:t>
      </w:r>
      <w:r w:rsidRPr="004B356E">
        <w:rPr>
          <w:rStyle w:val="Emphasis"/>
        </w:rPr>
        <w:t>an alliance commitment</w:t>
      </w:r>
      <w:r w:rsidRPr="004B356E">
        <w:rPr>
          <w:sz w:val="16"/>
        </w:rPr>
        <w:t xml:space="preserve">, while the United States spends 3 percent excluding war costs. (Germany, the fourth-most-productive economy in the world and the NATO ally best placed to assist the Baltic states, spends barely 1.2 percent.) </w:t>
      </w:r>
      <w:r w:rsidRPr="004B356E">
        <w:rPr>
          <w:rStyle w:val="StyleUnderline"/>
        </w:rPr>
        <w:t>Yet in the face of European concerns about Russian adventurism, the U</w:t>
      </w:r>
      <w:r w:rsidRPr="004B356E">
        <w:rPr>
          <w:sz w:val="16"/>
        </w:rPr>
        <w:t xml:space="preserve">nited </w:t>
      </w:r>
      <w:r w:rsidRPr="004B356E">
        <w:rPr>
          <w:rStyle w:val="StyleUnderline"/>
        </w:rPr>
        <w:t>S</w:t>
      </w:r>
      <w:r w:rsidRPr="004B356E">
        <w:rPr>
          <w:sz w:val="16"/>
        </w:rPr>
        <w:t xml:space="preserve">tates has </w:t>
      </w:r>
      <w:r w:rsidRPr="004B356E">
        <w:rPr>
          <w:rStyle w:val="StyleUnderline"/>
        </w:rPr>
        <w:t>rushed into the breach with five billion dollars of additional spending on European security</w:t>
      </w:r>
      <w:r w:rsidRPr="004B356E">
        <w:rPr>
          <w:sz w:val="16"/>
        </w:rPr>
        <w:t xml:space="preserve"> over the last three fiscal years, which the Pentagon smuggled into the budget for Overseas Contingency Operations, whose purpose is to pay for actual unexpected war costs, </w:t>
      </w:r>
      <w:r w:rsidRPr="004B356E">
        <w:rPr>
          <w:rStyle w:val="StyleUnderline"/>
        </w:rPr>
        <w:t>and which therefore escapes the scrutiny of normal budget politics.</w:t>
      </w:r>
    </w:p>
    <w:p w14:paraId="16704A52" w14:textId="77777777" w:rsidR="000D0DE5" w:rsidRDefault="000D0DE5" w:rsidP="000D0DE5"/>
    <w:p w14:paraId="6CDFE16F" w14:textId="77777777" w:rsidR="000D0DE5" w:rsidRDefault="000D0DE5" w:rsidP="000D0DE5"/>
    <w:p w14:paraId="63D8619F" w14:textId="77777777" w:rsidR="000D0DE5" w:rsidRPr="003A3428" w:rsidRDefault="000D0DE5" w:rsidP="000D0DE5">
      <w:pPr>
        <w:pStyle w:val="Heading4"/>
      </w:pPr>
      <w:r>
        <w:t>Defense-</w:t>
      </w:r>
    </w:p>
    <w:p w14:paraId="7F260C2A" w14:textId="77777777" w:rsidR="000D0DE5" w:rsidRDefault="000D0DE5" w:rsidP="000D0DE5">
      <w:pPr>
        <w:pStyle w:val="Heading4"/>
      </w:pPr>
      <w:r>
        <w:t xml:space="preserve">Empirics go neg – most qualified studies disprove hegemonic stability theories. </w:t>
      </w:r>
    </w:p>
    <w:p w14:paraId="71ADADAD" w14:textId="77777777" w:rsidR="000D0DE5" w:rsidRPr="00B3303E" w:rsidRDefault="000D0DE5" w:rsidP="000D0DE5">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5BDF903F" w14:textId="392C691B" w:rsidR="000D0DE5" w:rsidRPr="00EB17EF" w:rsidRDefault="000D0DE5" w:rsidP="000A433A">
      <w:pPr>
        <w:rPr>
          <w:b/>
          <w:iCs/>
          <w:u w:val="single"/>
          <w:bdr w:val="single" w:sz="8" w:space="0" w:color="auto"/>
        </w:rPr>
      </w:pPr>
      <w:r w:rsidRPr="00C51130">
        <w:rPr>
          <w:rStyle w:val="StyleUnderline"/>
        </w:rPr>
        <w:lastRenderedPageBreak/>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C51130">
        <w:rPr>
          <w:rStyle w:val="StyleUnderlin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C51130">
        <w:rPr>
          <w:rStyle w:val="StyleUnderlin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t xml:space="preserve"> Overall US interest in the affairs of the Global South has dropped markedly since the end of the Cold War, as has the level of violence in almost all regions. </w:t>
      </w:r>
      <w:r w:rsidRPr="00C51130">
        <w:rPr>
          <w:rStyle w:val="StyleUnderline"/>
          <w:highlight w:val="green"/>
        </w:rPr>
        <w:t>There is less US intervention in</w:t>
      </w:r>
      <w:r w:rsidRPr="00C51130">
        <w:rPr>
          <w:rStyle w:val="StyleUnderline"/>
        </w:rPr>
        <w:t xml:space="preserve"> the political and military affairs of </w:t>
      </w:r>
      <w:r w:rsidRPr="00C51130">
        <w:rPr>
          <w:rStyle w:val="StyleUnderline"/>
          <w:highlight w:val="green"/>
        </w:rPr>
        <w:t>Latin America</w:t>
      </w:r>
      <w:r w:rsidRPr="00C51130">
        <w:rPr>
          <w:rStyle w:val="StyleUnderline"/>
        </w:rPr>
        <w:t xml:space="preserve"> compared to any time in the twentieth century, for instance, </w:t>
      </w:r>
      <w:proofErr w:type="gramStart"/>
      <w:r w:rsidRPr="00C51130">
        <w:rPr>
          <w:rStyle w:val="StyleUnderline"/>
          <w:highlight w:val="green"/>
        </w:rPr>
        <w:t>and also</w:t>
      </w:r>
      <w:proofErr w:type="gramEnd"/>
      <w:r w:rsidRPr="00C51130">
        <w:rPr>
          <w:rStyle w:val="StyleUnderline"/>
          <w:highlight w:val="green"/>
        </w:rPr>
        <w:t xml:space="preserve"> less conflict. Warfare in Africa is</w:t>
      </w:r>
      <w:r w:rsidRPr="00C51130">
        <w:rPr>
          <w:rStyle w:val="StyleUnderline"/>
        </w:rPr>
        <w:t xml:space="preserve"> at an all-time </w:t>
      </w:r>
      <w:r w:rsidRPr="00C51130">
        <w:rPr>
          <w:rStyle w:val="StyleUnderline"/>
          <w:highlight w:val="green"/>
        </w:rPr>
        <w:t>low, as is</w:t>
      </w:r>
      <w:r w:rsidRPr="00C51130">
        <w:rPr>
          <w:rStyle w:val="StyleUnderline"/>
        </w:rPr>
        <w:t xml:space="preserve"> relative </w:t>
      </w:r>
      <w:r w:rsidRPr="00C51130">
        <w:rPr>
          <w:rStyle w:val="StyleUnderline"/>
          <w:highlight w:val="green"/>
        </w:rPr>
        <w:t>US interest</w:t>
      </w:r>
      <w:r w:rsidRPr="00C51130">
        <w:rPr>
          <w:rStyle w:val="StyleUnderlin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C51130">
        <w:rPr>
          <w:rStyle w:val="StyleUnderline"/>
        </w:rPr>
        <w:t>. No direct relationship seems to exist across regions. If intervention can be considered a function of direct and indirect activity, of both political and military action, a regional picture might look like what is outlined in Table 1</w:t>
      </w:r>
      <w:r w:rsidRPr="005A251B">
        <w:t xml:space="preserve">. These assessments of conflict are by necessity </w:t>
      </w:r>
      <w:proofErr w:type="gramStart"/>
      <w:r w:rsidRPr="005A251B">
        <w:t>relative, because</w:t>
      </w:r>
      <w:proofErr w:type="gramEnd"/>
      <w:r w:rsidRPr="005A251B">
        <w:t xml:space="preserve"> there has not been a “high” level of conflict in any region outside the Middle East during the period of the New Peace. </w:t>
      </w:r>
      <w:r w:rsidRPr="00C51130">
        <w:rPr>
          <w:rStyle w:val="StyleUnderlin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rPr>
        <w:t>.</w:t>
      </w:r>
      <w:r w:rsidRPr="005A251B">
        <w:t xml:space="preserve"> In recent years, substantial hard power investments (Somalia, Afghanistan, Iraq), moderate intervention (Libya), and reliance on diplomacy (Syria) have been equally ineffective in stabilizing states torn by conflict. </w:t>
      </w:r>
      <w:r w:rsidRPr="00C51130">
        <w:rPr>
          <w:rStyle w:val="StyleUnderlin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t xml:space="preserve"> In much of the rest of the world, the United States has not been especially eager to enforce any </w:t>
      </w:r>
      <w:proofErr w:type="gramStart"/>
      <w:r w:rsidRPr="005A251B">
        <w:t>particular rules</w:t>
      </w:r>
      <w:proofErr w:type="gramEnd"/>
      <w:r w:rsidRPr="005A251B">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t xml:space="preserve"> The US record of peacemaking is not exactly a long uninterrupted string of successes. </w:t>
      </w:r>
      <w:r w:rsidRPr="00C51130">
        <w:rPr>
          <w:rStyle w:val="StyleUnderline"/>
        </w:rPr>
        <w:t xml:space="preserve">During the turn-of-the-century conventional war between Ethiopia and Eritrea, a </w:t>
      </w:r>
      <w:proofErr w:type="spellStart"/>
      <w:r w:rsidRPr="00C51130">
        <w:rPr>
          <w:rStyle w:val="StyleUnderline"/>
        </w:rPr>
        <w:t>highlevel</w:t>
      </w:r>
      <w:proofErr w:type="spellEnd"/>
      <w:r w:rsidRPr="00C51130">
        <w:rPr>
          <w:rStyle w:val="StyleUnderline"/>
        </w:rPr>
        <w:t xml:space="preserve"> US delegation containing former and future National Security Advisors (Anthony Lake and Susan Rice) made a half-dozen trips to the </w:t>
      </w:r>
      <w:proofErr w:type="gramStart"/>
      <w:r w:rsidRPr="00C51130">
        <w:rPr>
          <w:rStyle w:val="StyleUnderline"/>
        </w:rPr>
        <w:t>region, but</w:t>
      </w:r>
      <w:proofErr w:type="gramEnd"/>
      <w:r w:rsidRPr="00C51130">
        <w:rPr>
          <w:rStyle w:val="StyleUnderline"/>
        </w:rPr>
        <w:t xml:space="preserve"> was unable to prevent either the outbreak or recurrence of the conflict</w:t>
      </w:r>
      <w:r w:rsidRPr="005A251B">
        <w:t xml:space="preserve">. Lake and his team shuttled back and forth between the </w:t>
      </w:r>
      <w:r w:rsidRPr="005A251B">
        <w:lastRenderedPageBreak/>
        <w:t xml:space="preserve">capitals with some frequency, and President Clinton made repeated phone calls to the leaders of the respective countries, offering to hold peace talks in the United States, all to no avail.67 </w:t>
      </w:r>
      <w:r w:rsidRPr="00C51130">
        <w:rPr>
          <w:rStyle w:val="StyleUnderlin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t xml:space="preserve">. Since they are choosing not to do so with increasing frequency, something else is probably affecting their </w:t>
      </w:r>
      <w:r w:rsidRPr="008B7B03">
        <w:t xml:space="preserve">calculations. </w:t>
      </w:r>
      <w:r w:rsidRPr="008B7B03">
        <w:rPr>
          <w:rStyle w:val="Emphasis"/>
        </w:rPr>
        <w:t>Stability exists even in those places where the potential for intervention by the sheriff is minimal.</w:t>
      </w:r>
      <w:r w:rsidRPr="008B7B03">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t xml:space="preserve"> Something else appears to be at work.</w:t>
      </w:r>
    </w:p>
    <w:p w14:paraId="2AADA6DE" w14:textId="77777777" w:rsidR="000D0DE5" w:rsidRPr="0084232C" w:rsidRDefault="000D0DE5" w:rsidP="000D0DE5">
      <w:pPr>
        <w:pStyle w:val="Heading4"/>
        <w:spacing w:line="252" w:lineRule="auto"/>
        <w:rPr>
          <w:rFonts w:cs="Arial"/>
        </w:rPr>
      </w:pPr>
      <w:proofErr w:type="spellStart"/>
      <w:r>
        <w:rPr>
          <w:rFonts w:cs="Arial"/>
        </w:rPr>
        <w:t>Heg</w:t>
      </w:r>
      <w:proofErr w:type="spellEnd"/>
      <w:r>
        <w:rPr>
          <w:rFonts w:cs="Arial"/>
        </w:rPr>
        <w:t xml:space="preserve"> decline</w:t>
      </w:r>
      <w:r w:rsidRPr="0084232C">
        <w:rPr>
          <w:rFonts w:cs="Arial"/>
        </w:rPr>
        <w:t xml:space="preserve"> </w:t>
      </w:r>
      <w:r w:rsidRPr="0084232C">
        <w:rPr>
          <w:rFonts w:cs="Arial"/>
          <w:u w:val="single"/>
        </w:rPr>
        <w:t>inevitable</w:t>
      </w:r>
      <w:r w:rsidRPr="0084232C">
        <w:rPr>
          <w:rFonts w:cs="Arial"/>
        </w:rPr>
        <w:t xml:space="preserve"> and </w:t>
      </w:r>
      <w:r w:rsidRPr="0084232C">
        <w:rPr>
          <w:rFonts w:cs="Arial"/>
          <w:u w:val="single"/>
        </w:rPr>
        <w:t>good</w:t>
      </w:r>
      <w:r w:rsidRPr="0084232C">
        <w:rPr>
          <w:rFonts w:cs="Arial"/>
        </w:rPr>
        <w:t xml:space="preserve"> –</w:t>
      </w:r>
      <w:r>
        <w:rPr>
          <w:rFonts w:cs="Arial"/>
        </w:rPr>
        <w:t xml:space="preserve"> outweighs Brands on recency –</w:t>
      </w:r>
      <w:r w:rsidRPr="0084232C">
        <w:rPr>
          <w:rFonts w:cs="Arial"/>
        </w:rPr>
        <w:t xml:space="preserve"> </w:t>
      </w:r>
      <w:r w:rsidRPr="0084232C">
        <w:rPr>
          <w:rFonts w:cs="Arial"/>
          <w:u w:val="single"/>
        </w:rPr>
        <w:t>COVID</w:t>
      </w:r>
      <w:r w:rsidRPr="0084232C">
        <w:rPr>
          <w:rFonts w:cs="Arial"/>
        </w:rPr>
        <w:t xml:space="preserve">, </w:t>
      </w:r>
      <w:r w:rsidRPr="0084232C">
        <w:rPr>
          <w:rFonts w:cs="Arial"/>
          <w:u w:val="single"/>
        </w:rPr>
        <w:t>Iraq</w:t>
      </w:r>
      <w:r w:rsidRPr="0084232C">
        <w:rPr>
          <w:rFonts w:cs="Arial"/>
        </w:rPr>
        <w:t xml:space="preserve">, financial </w:t>
      </w:r>
      <w:r w:rsidRPr="0084232C">
        <w:rPr>
          <w:rFonts w:cs="Arial"/>
          <w:u w:val="single"/>
        </w:rPr>
        <w:t>crisis</w:t>
      </w:r>
      <w:r w:rsidRPr="0084232C">
        <w:rPr>
          <w:rFonts w:cs="Arial"/>
        </w:rPr>
        <w:t xml:space="preserve">, and </w:t>
      </w:r>
      <w:r w:rsidRPr="0084232C">
        <w:rPr>
          <w:rFonts w:cs="Arial"/>
          <w:u w:val="single"/>
        </w:rPr>
        <w:t>Trump</w:t>
      </w:r>
      <w:r w:rsidRPr="0084232C">
        <w:rPr>
          <w:rFonts w:cs="Arial"/>
        </w:rPr>
        <w:t xml:space="preserve">, and China is </w:t>
      </w:r>
      <w:r w:rsidRPr="0084232C">
        <w:rPr>
          <w:rFonts w:cs="Arial"/>
          <w:u w:val="single"/>
        </w:rPr>
        <w:t>stability-oriented</w:t>
      </w:r>
      <w:r>
        <w:rPr>
          <w:rFonts w:cs="Arial"/>
        </w:rPr>
        <w:t>.</w:t>
      </w:r>
    </w:p>
    <w:p w14:paraId="62E74E4A" w14:textId="77777777" w:rsidR="000D0DE5" w:rsidRPr="0084232C" w:rsidRDefault="000D0DE5" w:rsidP="000D0DE5">
      <w:pPr>
        <w:spacing w:line="252" w:lineRule="auto"/>
        <w:rPr>
          <w:rFonts w:cs="Arial"/>
          <w:b/>
          <w:sz w:val="26"/>
          <w:u w:val="single"/>
        </w:rPr>
      </w:pPr>
      <w:proofErr w:type="spellStart"/>
      <w:r w:rsidRPr="0084232C">
        <w:rPr>
          <w:rStyle w:val="Style13ptBold"/>
          <w:rFonts w:cs="Arial"/>
        </w:rPr>
        <w:t>Karabell</w:t>
      </w:r>
      <w:proofErr w:type="spellEnd"/>
      <w:r w:rsidRPr="0084232C">
        <w:rPr>
          <w:rStyle w:val="Style13ptBold"/>
          <w:rFonts w:cs="Arial"/>
        </w:rPr>
        <w:t xml:space="preserve">, PhD </w:t>
      </w:r>
      <w:proofErr w:type="spellStart"/>
      <w:r w:rsidRPr="0084232C">
        <w:rPr>
          <w:rStyle w:val="Style13ptBold"/>
          <w:rFonts w:cs="Arial"/>
        </w:rPr>
        <w:t>IR@Harvard</w:t>
      </w:r>
      <w:proofErr w:type="spellEnd"/>
      <w:r w:rsidRPr="0084232C">
        <w:rPr>
          <w:rStyle w:val="Style13ptBold"/>
          <w:rFonts w:cs="Arial"/>
        </w:rPr>
        <w:t>, 07-13</w:t>
      </w:r>
      <w:r w:rsidRPr="0084232C">
        <w:rPr>
          <w:rStyle w:val="Style13ptBold"/>
          <w:rFonts w:cs="Arial"/>
          <w:b w:val="0"/>
          <w:bCs/>
          <w:sz w:val="16"/>
          <w:szCs w:val="16"/>
        </w:rPr>
        <w:t>-20</w:t>
      </w:r>
    </w:p>
    <w:p w14:paraId="5EB35D33" w14:textId="77777777" w:rsidR="000D0DE5" w:rsidRPr="0084232C" w:rsidRDefault="000D0DE5" w:rsidP="000D0DE5">
      <w:pPr>
        <w:spacing w:line="252" w:lineRule="auto"/>
        <w:rPr>
          <w:rStyle w:val="Style13ptBold"/>
          <w:rFonts w:cs="Arial"/>
          <w:b w:val="0"/>
          <w:bCs/>
          <w:sz w:val="16"/>
          <w:szCs w:val="16"/>
        </w:rPr>
      </w:pPr>
      <w:r w:rsidRPr="0084232C">
        <w:rPr>
          <w:rStyle w:val="Style13ptBold"/>
          <w:rFonts w:cs="Arial"/>
          <w:b w:val="0"/>
          <w:bCs/>
          <w:sz w:val="16"/>
          <w:szCs w:val="16"/>
        </w:rPr>
        <w:t>(</w:t>
      </w:r>
      <w:proofErr w:type="spellStart"/>
      <w:r w:rsidRPr="0084232C">
        <w:rPr>
          <w:rStyle w:val="Style13ptBold"/>
          <w:rFonts w:cs="Arial"/>
          <w:b w:val="0"/>
          <w:bCs/>
          <w:sz w:val="16"/>
          <w:szCs w:val="16"/>
        </w:rPr>
        <w:t>Karabell</w:t>
      </w:r>
      <w:proofErr w:type="spellEnd"/>
      <w:r w:rsidRPr="0084232C">
        <w:rPr>
          <w:rStyle w:val="Style13ptBold"/>
          <w:rFonts w:cs="Arial"/>
          <w:b w:val="0"/>
          <w:bCs/>
          <w:sz w:val="16"/>
          <w:szCs w:val="16"/>
        </w:rPr>
        <w:t xml:space="preserve">, Zachary (Founder of Progress </w:t>
      </w:r>
      <w:proofErr w:type="spellStart"/>
      <w:r w:rsidRPr="0084232C">
        <w:rPr>
          <w:rStyle w:val="Style13ptBold"/>
          <w:rFonts w:cs="Arial"/>
          <w:b w:val="0"/>
          <w:bCs/>
          <w:sz w:val="16"/>
          <w:szCs w:val="16"/>
        </w:rPr>
        <w:t>Network@New</w:t>
      </w:r>
      <w:proofErr w:type="spellEnd"/>
      <w:r w:rsidRPr="0084232C">
        <w:rPr>
          <w:rStyle w:val="Style13ptBold"/>
          <w:rFonts w:cs="Arial"/>
          <w:b w:val="0"/>
          <w:bCs/>
          <w:sz w:val="16"/>
          <w:szCs w:val="16"/>
        </w:rPr>
        <w:t xml:space="preserve"> America, </w:t>
      </w:r>
      <w:proofErr w:type="spellStart"/>
      <w:r w:rsidRPr="0084232C">
        <w:rPr>
          <w:rStyle w:val="Style13ptBold"/>
          <w:rFonts w:cs="Arial"/>
          <w:b w:val="0"/>
          <w:bCs/>
          <w:sz w:val="16"/>
          <w:szCs w:val="16"/>
        </w:rPr>
        <w:t>President@River</w:t>
      </w:r>
      <w:proofErr w:type="spellEnd"/>
      <w:r w:rsidRPr="0084232C">
        <w:rPr>
          <w:rStyle w:val="Style13ptBold"/>
          <w:rFonts w:cs="Arial"/>
          <w:b w:val="0"/>
          <w:bCs/>
          <w:sz w:val="16"/>
          <w:szCs w:val="16"/>
        </w:rPr>
        <w:t xml:space="preserve"> Twice Research, Contributing </w:t>
      </w:r>
      <w:proofErr w:type="spellStart"/>
      <w:r w:rsidRPr="0084232C">
        <w:rPr>
          <w:rStyle w:val="Style13ptBold"/>
          <w:rFonts w:cs="Arial"/>
          <w:b w:val="0"/>
          <w:bCs/>
          <w:sz w:val="16"/>
          <w:szCs w:val="16"/>
        </w:rPr>
        <w:t>Editor@Politico</w:t>
      </w:r>
      <w:proofErr w:type="spellEnd"/>
      <w:r w:rsidRPr="0084232C">
        <w:rPr>
          <w:rStyle w:val="Style13ptBold"/>
          <w:rFonts w:cs="Arial"/>
          <w:b w:val="0"/>
          <w:bCs/>
          <w:sz w:val="16"/>
          <w:szCs w:val="16"/>
        </w:rPr>
        <w:t xml:space="preserve">, Snr. </w:t>
      </w:r>
      <w:proofErr w:type="spellStart"/>
      <w:r w:rsidRPr="0084232C">
        <w:rPr>
          <w:rStyle w:val="Style13ptBold"/>
          <w:rFonts w:cs="Arial"/>
          <w:b w:val="0"/>
          <w:bCs/>
          <w:sz w:val="16"/>
          <w:szCs w:val="16"/>
        </w:rPr>
        <w:t>Advisor@Business</w:t>
      </w:r>
      <w:proofErr w:type="spellEnd"/>
      <w:r w:rsidRPr="0084232C">
        <w:rPr>
          <w:rStyle w:val="Style13ptBold"/>
          <w:rFonts w:cs="Arial"/>
          <w:b w:val="0"/>
          <w:bCs/>
          <w:sz w:val="16"/>
          <w:szCs w:val="16"/>
        </w:rPr>
        <w:t xml:space="preserve"> for Social Responsibility, PhD IR/</w:t>
      </w:r>
      <w:proofErr w:type="spellStart"/>
      <w:r w:rsidRPr="0084232C">
        <w:rPr>
          <w:rStyle w:val="Style13ptBold"/>
          <w:rFonts w:cs="Arial"/>
          <w:b w:val="0"/>
          <w:bCs/>
          <w:sz w:val="16"/>
          <w:szCs w:val="16"/>
        </w:rPr>
        <w:t>History@Harvard</w:t>
      </w:r>
      <w:proofErr w:type="spellEnd"/>
      <w:r w:rsidRPr="0084232C">
        <w:rPr>
          <w:rStyle w:val="Style13ptBold"/>
          <w:rFonts w:cs="Arial"/>
          <w:b w:val="0"/>
          <w:bCs/>
          <w:sz w:val="16"/>
          <w:szCs w:val="16"/>
        </w:rPr>
        <w:t>, with a focus on US-USSR relations during the Cold War). “The Anti-American Century,” Foreign Policy Magazine, July 13, 2020. https://foreignpolicy.com/2020/07/13/anti-american-century-united-states-order//SHL)</w:t>
      </w:r>
    </w:p>
    <w:p w14:paraId="220B5215" w14:textId="77777777" w:rsidR="000D0DE5" w:rsidRPr="0084232C" w:rsidRDefault="000D0DE5" w:rsidP="000D0DE5">
      <w:pPr>
        <w:spacing w:line="252" w:lineRule="auto"/>
        <w:rPr>
          <w:rFonts w:cs="Arial"/>
          <w:bCs/>
          <w:szCs w:val="16"/>
        </w:rPr>
      </w:pPr>
      <w:r w:rsidRPr="0084232C">
        <w:rPr>
          <w:rFonts w:cs="Arial"/>
          <w:bCs/>
          <w:szCs w:val="16"/>
        </w:rPr>
        <w:t xml:space="preserve">The remainder of the century saw the United States bestride the world as the dominant power, sometimes for better and often for worse. But Luce was correct that it was the American Century (or at least half-century). </w:t>
      </w:r>
      <w:r w:rsidRPr="0084232C">
        <w:rPr>
          <w:rStyle w:val="StyleUnderline"/>
          <w:rFonts w:cs="Arial"/>
        </w:rPr>
        <w:t xml:space="preserve">As of 2020, though, the 21st century has become </w:t>
      </w:r>
      <w:r w:rsidRPr="0084232C">
        <w:rPr>
          <w:rStyle w:val="StyleUnderline"/>
          <w:rFonts w:cs="Arial"/>
          <w:bCs/>
        </w:rPr>
        <w:t>“</w:t>
      </w:r>
      <w:r w:rsidRPr="008C178D">
        <w:rPr>
          <w:rStyle w:val="StyleUnderline"/>
          <w:rFonts w:cs="Arial"/>
          <w:bCs/>
          <w:highlight w:val="green"/>
        </w:rPr>
        <w:t>the Anti-American Century</w:t>
      </w:r>
      <w:r w:rsidRPr="0084232C">
        <w:rPr>
          <w:rStyle w:val="StyleUnderline"/>
          <w:rFonts w:cs="Arial"/>
          <w:bCs/>
        </w:rPr>
        <w:t>,”</w:t>
      </w:r>
      <w:r w:rsidRPr="0084232C">
        <w:rPr>
          <w:rFonts w:cs="Arial"/>
          <w:bCs/>
          <w:szCs w:val="16"/>
        </w:rPr>
        <w:t xml:space="preserve"> an identity </w:t>
      </w:r>
      <w:r w:rsidRPr="0084232C">
        <w:rPr>
          <w:rStyle w:val="StyleUnderline"/>
          <w:rFonts w:cs="Arial"/>
        </w:rPr>
        <w:t xml:space="preserve">already </w:t>
      </w:r>
      <w:r w:rsidRPr="008C178D">
        <w:rPr>
          <w:rStyle w:val="StyleUnderline"/>
          <w:rFonts w:cs="Arial"/>
          <w:highlight w:val="green"/>
        </w:rPr>
        <w:t>well-advanced before the pandemic but</w:t>
      </w:r>
      <w:r w:rsidRPr="0084232C">
        <w:rPr>
          <w:rStyle w:val="StyleUnderline"/>
          <w:rFonts w:cs="Arial"/>
        </w:rPr>
        <w:t xml:space="preserve"> certainly </w:t>
      </w:r>
      <w:r w:rsidRPr="0084232C">
        <w:rPr>
          <w:rStyle w:val="StyleUnderline"/>
          <w:rFonts w:cs="Arial"/>
          <w:bCs/>
        </w:rPr>
        <w:t xml:space="preserve">accelerated and </w:t>
      </w:r>
      <w:r w:rsidRPr="008C178D">
        <w:rPr>
          <w:rStyle w:val="StyleUnderline"/>
          <w:rFonts w:cs="Arial"/>
          <w:bCs/>
          <w:highlight w:val="green"/>
        </w:rPr>
        <w:t>cemented</w:t>
      </w:r>
      <w:r w:rsidRPr="008C178D">
        <w:rPr>
          <w:rStyle w:val="StyleUnderline"/>
          <w:rFonts w:cs="Arial"/>
          <w:highlight w:val="green"/>
        </w:rPr>
        <w:t xml:space="preserve"> by it. </w:t>
      </w:r>
      <w:r w:rsidRPr="008C178D">
        <w:rPr>
          <w:rStyle w:val="StyleUnderline"/>
          <w:rFonts w:cs="Arial"/>
        </w:rPr>
        <w:t>The</w:t>
      </w:r>
      <w:r w:rsidRPr="0084232C">
        <w:rPr>
          <w:rStyle w:val="StyleUnderline"/>
          <w:rFonts w:cs="Arial"/>
        </w:rPr>
        <w:t xml:space="preserve"> Anti-American Century may turn out to be aggressively hostile</w:t>
      </w:r>
      <w:r w:rsidRPr="0084232C">
        <w:rPr>
          <w:rFonts w:cs="Arial"/>
          <w:bCs/>
          <w:szCs w:val="16"/>
        </w:rPr>
        <w:t xml:space="preserve"> to the United States, </w:t>
      </w:r>
      <w:r w:rsidRPr="0084232C">
        <w:rPr>
          <w:rStyle w:val="StyleUnderline"/>
          <w:rFonts w:cs="Arial"/>
        </w:rPr>
        <w:t>but for now it is</w:t>
      </w:r>
      <w:r w:rsidRPr="0084232C">
        <w:rPr>
          <w:rFonts w:cs="Arial"/>
          <w:bCs/>
          <w:szCs w:val="16"/>
        </w:rPr>
        <w:t xml:space="preserve"> anti-American mostly </w:t>
      </w:r>
      <w:r w:rsidRPr="0084232C">
        <w:rPr>
          <w:rStyle w:val="StyleUnderline"/>
          <w:rFonts w:cs="Arial"/>
        </w:rPr>
        <w:t>in the sense of being antithetical</w:t>
      </w:r>
      <w:r w:rsidRPr="0084232C">
        <w:rPr>
          <w:rFonts w:cs="Arial"/>
          <w:bCs/>
          <w:szCs w:val="16"/>
        </w:rPr>
        <w:t xml:space="preserve"> to the American Century. </w:t>
      </w:r>
      <w:r w:rsidRPr="0084232C">
        <w:rPr>
          <w:rStyle w:val="StyleUnderline"/>
          <w:rFonts w:cs="Arial"/>
        </w:rPr>
        <w:t xml:space="preserve">The </w:t>
      </w:r>
      <w:r w:rsidRPr="0084232C">
        <w:rPr>
          <w:rStyle w:val="StyleUnderline"/>
          <w:rFonts w:cs="Arial"/>
          <w:bCs/>
        </w:rPr>
        <w:t xml:space="preserve">three </w:t>
      </w:r>
      <w:r w:rsidRPr="008C178D">
        <w:rPr>
          <w:rStyle w:val="StyleUnderline"/>
          <w:rFonts w:cs="Arial"/>
          <w:bCs/>
          <w:highlight w:val="green"/>
        </w:rPr>
        <w:t>pillars of American strength</w:t>
      </w:r>
      <w:r w:rsidRPr="0084232C">
        <w:rPr>
          <w:rStyle w:val="StyleUnderline"/>
          <w:rFonts w:cs="Arial"/>
        </w:rPr>
        <w:t>—military, economic, and political</w:t>
      </w:r>
      <w:r w:rsidRPr="0084232C">
        <w:rPr>
          <w:rFonts w:cs="Arial"/>
          <w:bCs/>
          <w:szCs w:val="16"/>
        </w:rPr>
        <w:t xml:space="preserve">—that defined the last century </w:t>
      </w:r>
      <w:r w:rsidRPr="008C178D">
        <w:rPr>
          <w:rStyle w:val="StyleUnderline"/>
          <w:rFonts w:cs="Arial"/>
          <w:highlight w:val="green"/>
        </w:rPr>
        <w:t>have</w:t>
      </w:r>
      <w:r w:rsidRPr="0084232C">
        <w:rPr>
          <w:rStyle w:val="StyleUnderline"/>
          <w:rFonts w:cs="Arial"/>
        </w:rPr>
        <w:t xml:space="preserve"> each </w:t>
      </w:r>
      <w:r w:rsidRPr="008C178D">
        <w:rPr>
          <w:rStyle w:val="StyleUnderline"/>
          <w:rFonts w:cs="Arial"/>
          <w:highlight w:val="green"/>
        </w:rPr>
        <w:t xml:space="preserve">been </w:t>
      </w:r>
      <w:r w:rsidRPr="008C178D">
        <w:rPr>
          <w:rStyle w:val="StyleUnderline"/>
          <w:rFonts w:cs="Arial"/>
          <w:bCs/>
        </w:rPr>
        <w:t>undermined</w:t>
      </w:r>
      <w:r w:rsidRPr="0084232C">
        <w:rPr>
          <w:rStyle w:val="StyleUnderline"/>
          <w:rFonts w:cs="Arial"/>
          <w:bCs/>
        </w:rPr>
        <w:t xml:space="preserve"> if not </w:t>
      </w:r>
      <w:r w:rsidRPr="008C178D">
        <w:rPr>
          <w:rStyle w:val="StyleUnderline"/>
          <w:rFonts w:cs="Arial"/>
          <w:bCs/>
          <w:highlight w:val="green"/>
        </w:rPr>
        <w:t>obliterated</w:t>
      </w:r>
      <w:r w:rsidRPr="0084232C">
        <w:rPr>
          <w:rFonts w:cs="Arial"/>
          <w:bCs/>
          <w:szCs w:val="16"/>
        </w:rPr>
        <w:t xml:space="preserve">. In this moment, </w:t>
      </w:r>
      <w:r w:rsidRPr="0084232C">
        <w:rPr>
          <w:rStyle w:val="StyleUnderline"/>
          <w:rFonts w:cs="Arial"/>
        </w:rPr>
        <w:t>those</w:t>
      </w:r>
      <w:r w:rsidRPr="0084232C">
        <w:rPr>
          <w:rFonts w:cs="Arial"/>
          <w:bCs/>
          <w:szCs w:val="16"/>
        </w:rPr>
        <w:t xml:space="preserve"> failures </w:t>
      </w:r>
      <w:r w:rsidRPr="0084232C">
        <w:rPr>
          <w:rStyle w:val="StyleUnderline"/>
          <w:rFonts w:cs="Arial"/>
        </w:rPr>
        <w:t>may seem like profound negatives</w:t>
      </w:r>
      <w:r w:rsidRPr="0084232C">
        <w:rPr>
          <w:rFonts w:cs="Arial"/>
          <w:bCs/>
          <w:szCs w:val="16"/>
        </w:rPr>
        <w:t xml:space="preserve">. In his most recent book, the writer Robert Kagan laments that, without American leadership around the world, the jungle will grow back. In the United States’ absence, Beijing may be able to define a less liberal world order. In terms of domestic politics, the left and the right are oddly united in their despair at the erosion of the American Century, as the left bemoans the failure of the American experiment in an age of racial divisions and government ineptitude and the right defends to the hilt “Make America Great Again” redux. </w:t>
      </w:r>
    </w:p>
    <w:p w14:paraId="2758C054" w14:textId="77777777" w:rsidR="000D0DE5" w:rsidRPr="0084232C" w:rsidRDefault="000D0DE5" w:rsidP="000D0DE5">
      <w:pPr>
        <w:spacing w:line="252" w:lineRule="auto"/>
        <w:rPr>
          <w:rStyle w:val="StyleUnderline"/>
          <w:rFonts w:cs="Arial"/>
        </w:rPr>
      </w:pPr>
      <w:r w:rsidRPr="0084232C">
        <w:rPr>
          <w:rStyle w:val="StyleUnderline"/>
          <w:rFonts w:cs="Arial"/>
        </w:rPr>
        <w:t xml:space="preserve">Yet the dawn of the Anti-American Century may be </w:t>
      </w:r>
      <w:r w:rsidRPr="008C178D">
        <w:rPr>
          <w:rStyle w:val="StyleUnderline"/>
          <w:rFonts w:cs="Arial"/>
          <w:bCs/>
          <w:highlight w:val="green"/>
        </w:rPr>
        <w:t>precisely what</w:t>
      </w:r>
      <w:r w:rsidRPr="0084232C">
        <w:rPr>
          <w:rStyle w:val="StyleUnderline"/>
          <w:rFonts w:cs="Arial"/>
          <w:bCs/>
        </w:rPr>
        <w:t xml:space="preserve"> both </w:t>
      </w:r>
      <w:r w:rsidRPr="008C178D">
        <w:rPr>
          <w:rStyle w:val="StyleUnderline"/>
          <w:rFonts w:cs="Arial"/>
          <w:bCs/>
          <w:highlight w:val="green"/>
        </w:rPr>
        <w:t>the world</w:t>
      </w:r>
      <w:r w:rsidRPr="0084232C">
        <w:rPr>
          <w:rStyle w:val="StyleUnderline"/>
          <w:rFonts w:cs="Arial"/>
          <w:bCs/>
        </w:rPr>
        <w:t xml:space="preserve"> and the United States </w:t>
      </w:r>
      <w:r w:rsidRPr="008C178D">
        <w:rPr>
          <w:rStyle w:val="StyleUnderline"/>
          <w:rFonts w:cs="Arial"/>
          <w:bCs/>
          <w:highlight w:val="green"/>
        </w:rPr>
        <w:t>need</w:t>
      </w:r>
      <w:r w:rsidRPr="0084232C">
        <w:rPr>
          <w:rFonts w:cs="Arial"/>
          <w:bCs/>
          <w:szCs w:val="16"/>
        </w:rPr>
        <w:t xml:space="preserve"> to meet the </w:t>
      </w:r>
      <w:proofErr w:type="gramStart"/>
      <w:r w:rsidRPr="0084232C">
        <w:rPr>
          <w:rFonts w:cs="Arial"/>
          <w:bCs/>
          <w:szCs w:val="16"/>
        </w:rPr>
        <w:t>particular challenges</w:t>
      </w:r>
      <w:proofErr w:type="gramEnd"/>
      <w:r w:rsidRPr="0084232C">
        <w:rPr>
          <w:rFonts w:cs="Arial"/>
          <w:bCs/>
          <w:szCs w:val="16"/>
        </w:rPr>
        <w:t xml:space="preserve"> of today. A world of nearly </w:t>
      </w:r>
      <w:r w:rsidRPr="0084232C">
        <w:rPr>
          <w:rStyle w:val="StyleUnderline"/>
          <w:rFonts w:cs="Arial"/>
        </w:rPr>
        <w:t>7.8 billion people demand</w:t>
      </w:r>
      <w:r w:rsidRPr="0084232C">
        <w:rPr>
          <w:rFonts w:cs="Arial"/>
          <w:bCs/>
          <w:szCs w:val="16"/>
        </w:rPr>
        <w:t xml:space="preserve">s </w:t>
      </w:r>
      <w:r w:rsidRPr="0084232C">
        <w:rPr>
          <w:rStyle w:val="StyleUnderline"/>
          <w:rFonts w:cs="Arial"/>
        </w:rPr>
        <w:t xml:space="preserve">multiple nodes of support, </w:t>
      </w:r>
      <w:r w:rsidRPr="0084232C">
        <w:rPr>
          <w:rStyle w:val="StyleUnderline"/>
          <w:rFonts w:cs="Arial"/>
          <w:bCs/>
        </w:rPr>
        <w:t>not one hegemon</w:t>
      </w:r>
      <w:r w:rsidRPr="0084232C">
        <w:rPr>
          <w:rFonts w:cs="Arial"/>
          <w:bCs/>
          <w:szCs w:val="16"/>
        </w:rPr>
        <w:t xml:space="preserve"> or two jockeying for power. </w:t>
      </w:r>
      <w:r w:rsidRPr="0084232C">
        <w:rPr>
          <w:rStyle w:val="StyleUnderline"/>
          <w:rFonts w:cs="Arial"/>
        </w:rPr>
        <w:t xml:space="preserve">And a United States of </w:t>
      </w:r>
      <w:r w:rsidRPr="0084232C">
        <w:rPr>
          <w:rFonts w:cs="Arial"/>
          <w:bCs/>
          <w:szCs w:val="16"/>
        </w:rPr>
        <w:t xml:space="preserve">great affluence and </w:t>
      </w:r>
      <w:r w:rsidRPr="0084232C">
        <w:rPr>
          <w:rStyle w:val="StyleUnderline"/>
          <w:rFonts w:cs="Arial"/>
        </w:rPr>
        <w:t>great deficiencies needs to accept</w:t>
      </w:r>
      <w:r w:rsidRPr="0084232C">
        <w:rPr>
          <w:rFonts w:cs="Arial"/>
          <w:bCs/>
          <w:szCs w:val="16"/>
        </w:rPr>
        <w:t xml:space="preserve"> that </w:t>
      </w:r>
      <w:r w:rsidRPr="0084232C">
        <w:rPr>
          <w:rStyle w:val="StyleUnderline"/>
          <w:rFonts w:cs="Arial"/>
        </w:rPr>
        <w:t xml:space="preserve">it is </w:t>
      </w:r>
      <w:r w:rsidRPr="0084232C">
        <w:rPr>
          <w:rStyle w:val="StyleUnderline"/>
          <w:rFonts w:cs="Arial"/>
          <w:bCs/>
        </w:rPr>
        <w:t>not ordained to lead</w:t>
      </w:r>
      <w:r w:rsidRPr="0084232C">
        <w:rPr>
          <w:rFonts w:cs="Arial"/>
          <w:bCs/>
          <w:szCs w:val="16"/>
        </w:rPr>
        <w:t xml:space="preserve"> and that its past results are, as investors like to disclaim, no guarantee of future success. </w:t>
      </w:r>
      <w:r w:rsidRPr="0084232C">
        <w:rPr>
          <w:rStyle w:val="StyleUnderline"/>
          <w:rFonts w:cs="Arial"/>
        </w:rPr>
        <w:t xml:space="preserve">The first step to solving a problem is acknowledging that you have one; </w:t>
      </w:r>
      <w:r w:rsidRPr="0084232C">
        <w:rPr>
          <w:rStyle w:val="StyleUnderline"/>
          <w:rFonts w:cs="Arial"/>
          <w:bCs/>
        </w:rPr>
        <w:t>failure to do so</w:t>
      </w:r>
      <w:r w:rsidRPr="0084232C">
        <w:rPr>
          <w:rFonts w:cs="Arial"/>
          <w:bCs/>
          <w:szCs w:val="16"/>
        </w:rPr>
        <w:t>—</w:t>
      </w:r>
      <w:r w:rsidRPr="0084232C">
        <w:rPr>
          <w:rStyle w:val="StyleUnderline"/>
          <w:rFonts w:cs="Arial"/>
        </w:rPr>
        <w:t xml:space="preserve">to </w:t>
      </w:r>
      <w:r w:rsidRPr="0084232C">
        <w:rPr>
          <w:rStyle w:val="StyleUnderline"/>
          <w:rFonts w:cs="Arial"/>
        </w:rPr>
        <w:lastRenderedPageBreak/>
        <w:t>believe only that one’s country is uniquely powerful and destined</w:t>
      </w:r>
      <w:r w:rsidRPr="0084232C">
        <w:rPr>
          <w:rFonts w:cs="Arial"/>
          <w:bCs/>
          <w:szCs w:val="16"/>
        </w:rPr>
        <w:t xml:space="preserve"> by history and culture </w:t>
      </w:r>
      <w:r w:rsidRPr="0084232C">
        <w:rPr>
          <w:rStyle w:val="StyleUnderline"/>
          <w:rFonts w:cs="Arial"/>
        </w:rPr>
        <w:t xml:space="preserve">for greatness—is a </w:t>
      </w:r>
      <w:r w:rsidRPr="0084232C">
        <w:rPr>
          <w:rStyle w:val="StyleUnderline"/>
          <w:rFonts w:cs="Arial"/>
          <w:bCs/>
        </w:rPr>
        <w:t>recipe for a fall</w:t>
      </w:r>
      <w:r w:rsidRPr="0084232C">
        <w:rPr>
          <w:rFonts w:cs="Arial"/>
          <w:bCs/>
          <w:szCs w:val="16"/>
        </w:rPr>
        <w:t xml:space="preserve">. At the dawn of the new millennium, a scant </w:t>
      </w:r>
      <w:r w:rsidRPr="0084232C">
        <w:rPr>
          <w:rStyle w:val="StyleUnderline"/>
          <w:rFonts w:cs="Arial"/>
        </w:rPr>
        <w:t>20 years ago</w:t>
      </w:r>
      <w:r w:rsidRPr="0084232C">
        <w:rPr>
          <w:rFonts w:cs="Arial"/>
          <w:bCs/>
          <w:szCs w:val="16"/>
        </w:rPr>
        <w:t xml:space="preserve"> that feels like an eternity, </w:t>
      </w:r>
      <w:r w:rsidRPr="0084232C">
        <w:rPr>
          <w:rStyle w:val="StyleUnderline"/>
          <w:rFonts w:cs="Arial"/>
        </w:rPr>
        <w:t>the United States was able to say</w:t>
      </w:r>
      <w:r w:rsidRPr="0084232C">
        <w:rPr>
          <w:rFonts w:cs="Arial"/>
          <w:bCs/>
          <w:szCs w:val="16"/>
        </w:rPr>
        <w:t xml:space="preserve"> to itself and the world </w:t>
      </w:r>
      <w:r w:rsidRPr="0084232C">
        <w:rPr>
          <w:rStyle w:val="StyleUnderline"/>
          <w:rFonts w:cs="Arial"/>
        </w:rPr>
        <w:t xml:space="preserve">that it had found a </w:t>
      </w:r>
      <w:r w:rsidRPr="0084232C">
        <w:rPr>
          <w:rStyle w:val="StyleUnderline"/>
          <w:rFonts w:cs="Arial"/>
          <w:bCs/>
        </w:rPr>
        <w:t>uniquely potent formula</w:t>
      </w:r>
      <w:r w:rsidRPr="0084232C">
        <w:rPr>
          <w:rStyle w:val="StyleUnderline"/>
          <w:rFonts w:cs="Arial"/>
        </w:rPr>
        <w:t xml:space="preserve"> for</w:t>
      </w:r>
      <w:r w:rsidRPr="0084232C">
        <w:rPr>
          <w:rFonts w:cs="Arial"/>
          <w:bCs/>
          <w:szCs w:val="16"/>
        </w:rPr>
        <w:t xml:space="preserve"> how to manage </w:t>
      </w:r>
      <w:r w:rsidRPr="0084232C">
        <w:rPr>
          <w:rStyle w:val="StyleUnderline"/>
          <w:rFonts w:cs="Arial"/>
        </w:rPr>
        <w:t xml:space="preserve">democracy. It pointed to its </w:t>
      </w:r>
      <w:r w:rsidRPr="0084232C">
        <w:rPr>
          <w:rStyle w:val="StyleUnderline"/>
          <w:rFonts w:cs="Arial"/>
          <w:bCs/>
        </w:rPr>
        <w:t>role as a global superpower</w:t>
      </w:r>
      <w:r w:rsidRPr="0084232C">
        <w:rPr>
          <w:rStyle w:val="StyleUnderline"/>
          <w:rFonts w:cs="Arial"/>
        </w:rPr>
        <w:t xml:space="preserve"> and its resilient and </w:t>
      </w:r>
      <w:r w:rsidRPr="0084232C">
        <w:rPr>
          <w:rStyle w:val="StyleUnderline"/>
          <w:rFonts w:cs="Arial"/>
          <w:bCs/>
        </w:rPr>
        <w:t>flourishing economy</w:t>
      </w:r>
      <w:r w:rsidRPr="0084232C">
        <w:rPr>
          <w:rStyle w:val="StyleUnderline"/>
          <w:rFonts w:cs="Arial"/>
        </w:rPr>
        <w:t>.</w:t>
      </w:r>
      <w:r w:rsidRPr="0084232C">
        <w:rPr>
          <w:rFonts w:cs="Arial"/>
          <w:bCs/>
          <w:szCs w:val="16"/>
        </w:rPr>
        <w:t xml:space="preserve"> It asserted that it had excelled in advanced research, education, and innovation and stood as an example to countries everywhere. All that was never nearly as true as Americans wished it to be, but </w:t>
      </w:r>
      <w:r w:rsidRPr="0084232C">
        <w:rPr>
          <w:rStyle w:val="StyleUnderline"/>
          <w:rFonts w:cs="Arial"/>
        </w:rPr>
        <w:t>those strengths were, relative to much of the world, undeniable</w:t>
      </w:r>
      <w:r w:rsidRPr="0084232C">
        <w:rPr>
          <w:rFonts w:cs="Arial"/>
          <w:bCs/>
          <w:szCs w:val="16"/>
        </w:rPr>
        <w:t xml:space="preserve">. </w:t>
      </w:r>
      <w:r w:rsidRPr="000E030C">
        <w:rPr>
          <w:rStyle w:val="StyleUnderline"/>
          <w:rFonts w:cs="Arial"/>
        </w:rPr>
        <w:t xml:space="preserve">The pandemic has exposed </w:t>
      </w:r>
      <w:r w:rsidRPr="000E030C">
        <w:rPr>
          <w:rStyle w:val="StyleUnderline"/>
          <w:rFonts w:cs="Arial"/>
          <w:bCs/>
        </w:rPr>
        <w:t>structural fissures</w:t>
      </w:r>
      <w:r w:rsidRPr="0084232C">
        <w:rPr>
          <w:rFonts w:cs="Arial"/>
          <w:bCs/>
          <w:szCs w:val="16"/>
        </w:rPr>
        <w:t xml:space="preserve"> in the United States. It has also underscored </w:t>
      </w:r>
      <w:r w:rsidRPr="0084232C">
        <w:rPr>
          <w:rStyle w:val="StyleUnderline"/>
          <w:rFonts w:cs="Arial"/>
        </w:rPr>
        <w:t xml:space="preserve">that a country whose central government is constrained </w:t>
      </w:r>
      <w:r w:rsidRPr="0084232C">
        <w:rPr>
          <w:rFonts w:cs="Arial"/>
          <w:bCs/>
          <w:szCs w:val="16"/>
        </w:rPr>
        <w:t xml:space="preserve">not just by the three-branch structure of the federal government but also </w:t>
      </w:r>
      <w:r w:rsidRPr="0084232C">
        <w:rPr>
          <w:rStyle w:val="StyleUnderline"/>
          <w:rFonts w:cs="Arial"/>
        </w:rPr>
        <w:t xml:space="preserve">by substantial local and state autonomy is </w:t>
      </w:r>
      <w:r w:rsidRPr="0084232C">
        <w:rPr>
          <w:rStyle w:val="StyleUnderline"/>
          <w:rFonts w:cs="Arial"/>
          <w:bCs/>
        </w:rPr>
        <w:t>not</w:t>
      </w:r>
      <w:r w:rsidRPr="0084232C">
        <w:rPr>
          <w:rFonts w:cs="Arial"/>
          <w:bCs/>
          <w:szCs w:val="16"/>
        </w:rPr>
        <w:t xml:space="preserve"> particularly </w:t>
      </w:r>
      <w:r w:rsidRPr="0084232C">
        <w:rPr>
          <w:rStyle w:val="StyleUnderline"/>
          <w:rFonts w:cs="Arial"/>
          <w:bCs/>
        </w:rPr>
        <w:t>well suited to marshaling a forceful national effort</w:t>
      </w:r>
      <w:r w:rsidRPr="0084232C">
        <w:rPr>
          <w:rFonts w:cs="Arial"/>
          <w:bCs/>
          <w:szCs w:val="16"/>
        </w:rPr>
        <w:t xml:space="preserve"> that isn’t an actual war. But the tut-tutting and eye-rolling abroad about </w:t>
      </w:r>
      <w:r w:rsidRPr="0084232C">
        <w:rPr>
          <w:rStyle w:val="StyleUnderline"/>
          <w:rFonts w:cs="Arial"/>
        </w:rPr>
        <w:t>the anemic U.S. response to</w:t>
      </w:r>
      <w:r w:rsidRPr="0084232C">
        <w:rPr>
          <w:rFonts w:cs="Arial"/>
          <w:bCs/>
          <w:szCs w:val="16"/>
        </w:rPr>
        <w:t xml:space="preserve"> the </w:t>
      </w:r>
      <w:r w:rsidRPr="0084232C">
        <w:rPr>
          <w:rStyle w:val="StyleUnderline"/>
          <w:rFonts w:cs="Arial"/>
        </w:rPr>
        <w:t>COVID</w:t>
      </w:r>
      <w:r w:rsidRPr="0084232C">
        <w:rPr>
          <w:rFonts w:cs="Arial"/>
          <w:bCs/>
          <w:szCs w:val="16"/>
        </w:rPr>
        <w:t xml:space="preserve">-19 pandemic (“The world is taking pity on us,” went the line in one prominent column and in many other since) </w:t>
      </w:r>
      <w:r w:rsidRPr="0084232C">
        <w:rPr>
          <w:rStyle w:val="StyleUnderline"/>
          <w:rFonts w:cs="Arial"/>
        </w:rPr>
        <w:t xml:space="preserve">is simply the </w:t>
      </w:r>
      <w:r w:rsidRPr="0084232C">
        <w:rPr>
          <w:rStyle w:val="StyleUnderline"/>
          <w:rFonts w:cs="Arial"/>
          <w:bCs/>
        </w:rPr>
        <w:t>next iteration of a process</w:t>
      </w:r>
      <w:r w:rsidRPr="0084232C">
        <w:rPr>
          <w:rStyle w:val="StyleUnderline"/>
          <w:rFonts w:cs="Arial"/>
        </w:rPr>
        <w:t xml:space="preserve"> that has been unfolding for two decades. </w:t>
      </w:r>
    </w:p>
    <w:p w14:paraId="12D7220C" w14:textId="77777777" w:rsidR="000D0DE5" w:rsidRPr="0084232C" w:rsidRDefault="000D0DE5" w:rsidP="000D0DE5">
      <w:pPr>
        <w:spacing w:line="252" w:lineRule="auto"/>
        <w:rPr>
          <w:rFonts w:cs="Arial"/>
          <w:bCs/>
          <w:szCs w:val="16"/>
        </w:rPr>
      </w:pPr>
      <w:r w:rsidRPr="000E030C">
        <w:rPr>
          <w:rStyle w:val="StyleUnderline"/>
          <w:rFonts w:cs="Arial"/>
          <w:highlight w:val="green"/>
        </w:rPr>
        <w:t>The first pillar</w:t>
      </w:r>
      <w:r w:rsidRPr="0084232C">
        <w:rPr>
          <w:rFonts w:cs="Arial"/>
          <w:bCs/>
          <w:szCs w:val="16"/>
        </w:rPr>
        <w:t xml:space="preserve"> of the American Century </w:t>
      </w:r>
      <w:r w:rsidRPr="000E030C">
        <w:rPr>
          <w:rStyle w:val="StyleUnderline"/>
          <w:rFonts w:cs="Arial"/>
          <w:highlight w:val="green"/>
        </w:rPr>
        <w:t xml:space="preserve">to be </w:t>
      </w:r>
      <w:r w:rsidRPr="000E030C">
        <w:rPr>
          <w:rStyle w:val="StyleUnderline"/>
          <w:rFonts w:cs="Arial"/>
          <w:bCs/>
          <w:highlight w:val="green"/>
        </w:rPr>
        <w:t>knocked aside was military</w:t>
      </w:r>
      <w:r w:rsidRPr="0084232C">
        <w:rPr>
          <w:rFonts w:cs="Arial"/>
          <w:bCs/>
          <w:szCs w:val="16"/>
        </w:rPr>
        <w:t xml:space="preserve">. The U.S. invasion of </w:t>
      </w:r>
      <w:r w:rsidRPr="0084232C">
        <w:rPr>
          <w:rStyle w:val="StyleUnderline"/>
          <w:rFonts w:cs="Arial"/>
        </w:rPr>
        <w:t>Afghanistan</w:t>
      </w:r>
      <w:r w:rsidRPr="0084232C">
        <w:rPr>
          <w:rFonts w:cs="Arial"/>
          <w:bCs/>
          <w:szCs w:val="16"/>
        </w:rPr>
        <w:t xml:space="preserve"> after 9/11 </w:t>
      </w:r>
      <w:r w:rsidRPr="0084232C">
        <w:rPr>
          <w:rStyle w:val="StyleUnderline"/>
          <w:rFonts w:cs="Arial"/>
        </w:rPr>
        <w:t>enjoyed considerable support</w:t>
      </w:r>
      <w:r w:rsidRPr="0084232C">
        <w:rPr>
          <w:rFonts w:cs="Arial"/>
          <w:bCs/>
          <w:szCs w:val="16"/>
        </w:rPr>
        <w:t xml:space="preserve"> internationally as a justified response to the Taliban’s sheltering of al Qaeda and Osama bin Laden. </w:t>
      </w:r>
      <w:r w:rsidRPr="0084232C">
        <w:rPr>
          <w:rStyle w:val="StyleUnderline"/>
          <w:rFonts w:cs="Arial"/>
        </w:rPr>
        <w:t>But</w:t>
      </w:r>
      <w:r w:rsidRPr="0084232C">
        <w:rPr>
          <w:rFonts w:cs="Arial"/>
          <w:bCs/>
          <w:szCs w:val="16"/>
        </w:rPr>
        <w:t xml:space="preserve"> the subsequent invasion of </w:t>
      </w:r>
      <w:r w:rsidRPr="000E030C">
        <w:rPr>
          <w:rStyle w:val="StyleUnderline"/>
          <w:rFonts w:cs="Arial"/>
          <w:bCs/>
          <w:highlight w:val="green"/>
        </w:rPr>
        <w:t>Iraq</w:t>
      </w:r>
      <w:r w:rsidRPr="0084232C">
        <w:rPr>
          <w:rFonts w:cs="Arial"/>
          <w:bCs/>
          <w:szCs w:val="16"/>
        </w:rPr>
        <w:t xml:space="preserve"> in March 2003 </w:t>
      </w:r>
      <w:r w:rsidRPr="0084232C">
        <w:rPr>
          <w:rFonts w:cs="Arial"/>
        </w:rPr>
        <w:t xml:space="preserve">with a paucity of international support followed by </w:t>
      </w:r>
      <w:r w:rsidRPr="000E030C">
        <w:rPr>
          <w:rStyle w:val="StyleUnderline"/>
          <w:rFonts w:cs="Arial"/>
          <w:highlight w:val="green"/>
        </w:rPr>
        <w:t xml:space="preserve">a </w:t>
      </w:r>
      <w:r w:rsidRPr="000E030C">
        <w:rPr>
          <w:rStyle w:val="StyleUnderline"/>
          <w:rFonts w:cs="Arial"/>
          <w:bCs/>
          <w:highlight w:val="green"/>
        </w:rPr>
        <w:t>bungled occupation</w:t>
      </w:r>
      <w:r w:rsidRPr="0084232C">
        <w:rPr>
          <w:rStyle w:val="StyleUnderline"/>
          <w:rFonts w:cs="Arial"/>
        </w:rPr>
        <w:t xml:space="preserve"> and</w:t>
      </w:r>
      <w:r w:rsidRPr="0084232C">
        <w:rPr>
          <w:rFonts w:cs="Arial"/>
        </w:rPr>
        <w:t xml:space="preserve"> years of </w:t>
      </w:r>
      <w:r w:rsidRPr="0084232C">
        <w:rPr>
          <w:rStyle w:val="StyleUnderline"/>
          <w:rFonts w:cs="Arial"/>
          <w:bCs/>
        </w:rPr>
        <w:t>guerrilla war</w:t>
      </w:r>
      <w:r w:rsidRPr="0084232C">
        <w:rPr>
          <w:rFonts w:cs="Arial"/>
          <w:bCs/>
          <w:szCs w:val="16"/>
        </w:rPr>
        <w:t xml:space="preserve"> against American troops </w:t>
      </w:r>
      <w:r w:rsidRPr="000E030C">
        <w:rPr>
          <w:rStyle w:val="StyleUnderline"/>
          <w:rFonts w:cs="Arial"/>
        </w:rPr>
        <w:t>evoked</w:t>
      </w:r>
      <w:r w:rsidRPr="0084232C">
        <w:rPr>
          <w:rStyle w:val="StyleUnderline"/>
          <w:rFonts w:cs="Arial"/>
        </w:rPr>
        <w:t xml:space="preserve"> the </w:t>
      </w:r>
      <w:r w:rsidRPr="000E030C">
        <w:rPr>
          <w:rStyle w:val="StyleUnderline"/>
          <w:rFonts w:cs="Arial"/>
        </w:rPr>
        <w:t>Vietnam</w:t>
      </w:r>
      <w:r w:rsidRPr="0084232C">
        <w:rPr>
          <w:rStyle w:val="StyleUnderline"/>
          <w:rFonts w:cs="Arial"/>
        </w:rPr>
        <w:t xml:space="preserve"> War. Initial misgivings were </w:t>
      </w:r>
      <w:r w:rsidRPr="0084232C">
        <w:rPr>
          <w:rStyle w:val="StyleUnderline"/>
          <w:rFonts w:cs="Arial"/>
          <w:bCs/>
        </w:rPr>
        <w:t>exponentially</w:t>
      </w:r>
      <w:r w:rsidRPr="0084232C">
        <w:rPr>
          <w:rStyle w:val="StyleUnderline"/>
          <w:rFonts w:cs="Arial"/>
        </w:rPr>
        <w:t xml:space="preserve"> </w:t>
      </w:r>
      <w:r w:rsidRPr="0084232C">
        <w:rPr>
          <w:rStyle w:val="StyleUnderline"/>
          <w:rFonts w:cs="Arial"/>
          <w:bCs/>
        </w:rPr>
        <w:t>magnified</w:t>
      </w:r>
      <w:r w:rsidRPr="0084232C">
        <w:rPr>
          <w:rStyle w:val="StyleUnderline"/>
          <w:rFonts w:cs="Arial"/>
        </w:rPr>
        <w:t xml:space="preserve"> by</w:t>
      </w:r>
      <w:r w:rsidRPr="0084232C">
        <w:rPr>
          <w:rFonts w:cs="Arial"/>
          <w:bCs/>
          <w:szCs w:val="16"/>
        </w:rPr>
        <w:t xml:space="preserve"> revelations of American-sanctioned </w:t>
      </w:r>
      <w:r w:rsidRPr="000E030C">
        <w:rPr>
          <w:rStyle w:val="StyleUnderline"/>
          <w:rFonts w:cs="Arial"/>
          <w:highlight w:val="green"/>
        </w:rPr>
        <w:t>torture</w:t>
      </w:r>
      <w:r w:rsidRPr="0084232C">
        <w:rPr>
          <w:rFonts w:cs="Arial"/>
          <w:bCs/>
          <w:szCs w:val="16"/>
        </w:rPr>
        <w:t xml:space="preserve"> in Iraq, at the </w:t>
      </w:r>
      <w:r w:rsidRPr="000E030C">
        <w:rPr>
          <w:rStyle w:val="StyleUnderline"/>
          <w:rFonts w:cs="Arial"/>
          <w:highlight w:val="green"/>
        </w:rPr>
        <w:t>Guantánamo</w:t>
      </w:r>
      <w:r w:rsidRPr="0084232C">
        <w:rPr>
          <w:rStyle w:val="StyleUnderline"/>
          <w:rFonts w:cs="Arial"/>
        </w:rPr>
        <w:t xml:space="preserve"> Bay</w:t>
      </w:r>
      <w:r w:rsidRPr="0084232C">
        <w:rPr>
          <w:rFonts w:cs="Arial"/>
          <w:bCs/>
          <w:szCs w:val="16"/>
        </w:rPr>
        <w:t xml:space="preserve"> detention facility, </w:t>
      </w:r>
      <w:r w:rsidRPr="000E030C">
        <w:rPr>
          <w:rStyle w:val="StyleUnderline"/>
          <w:rFonts w:cs="Arial"/>
          <w:highlight w:val="green"/>
        </w:rPr>
        <w:t>and</w:t>
      </w:r>
      <w:r w:rsidRPr="0084232C">
        <w:rPr>
          <w:rFonts w:cs="Arial"/>
          <w:bCs/>
          <w:szCs w:val="16"/>
        </w:rPr>
        <w:t xml:space="preserve"> at various sites around the world, in clear </w:t>
      </w:r>
      <w:r w:rsidRPr="000E030C">
        <w:rPr>
          <w:rStyle w:val="StyleUnderline"/>
          <w:rFonts w:cs="Arial"/>
          <w:bCs/>
          <w:highlight w:val="green"/>
        </w:rPr>
        <w:t xml:space="preserve">contravention of </w:t>
      </w:r>
      <w:r w:rsidRPr="000E030C">
        <w:rPr>
          <w:rStyle w:val="StyleUnderline"/>
          <w:rFonts w:cs="Arial"/>
          <w:bCs/>
        </w:rPr>
        <w:t xml:space="preserve">the </w:t>
      </w:r>
      <w:r w:rsidRPr="000E030C">
        <w:rPr>
          <w:rStyle w:val="StyleUnderline"/>
          <w:rFonts w:cs="Arial"/>
          <w:bCs/>
          <w:highlight w:val="green"/>
        </w:rPr>
        <w:t>Geneva</w:t>
      </w:r>
      <w:r w:rsidRPr="0084232C">
        <w:rPr>
          <w:rStyle w:val="StyleUnderline"/>
          <w:rFonts w:cs="Arial"/>
        </w:rPr>
        <w:t xml:space="preserve"> Conventions</w:t>
      </w:r>
      <w:r w:rsidRPr="0084232C">
        <w:rPr>
          <w:rFonts w:cs="Arial"/>
          <w:bCs/>
          <w:szCs w:val="16"/>
        </w:rPr>
        <w:t xml:space="preserve"> that the United States had long defended. </w:t>
      </w:r>
      <w:r w:rsidRPr="0084232C">
        <w:rPr>
          <w:rStyle w:val="StyleUnderline"/>
          <w:rFonts w:cs="Arial"/>
        </w:rPr>
        <w:t xml:space="preserve">Add to </w:t>
      </w:r>
      <w:proofErr w:type="gramStart"/>
      <w:r w:rsidRPr="0084232C">
        <w:rPr>
          <w:rStyle w:val="StyleUnderline"/>
          <w:rFonts w:cs="Arial"/>
        </w:rPr>
        <w:t>that revelations of spying</w:t>
      </w:r>
      <w:proofErr w:type="gramEnd"/>
      <w:r w:rsidRPr="0084232C">
        <w:rPr>
          <w:rStyle w:val="StyleUnderline"/>
          <w:rFonts w:cs="Arial"/>
        </w:rPr>
        <w:t xml:space="preserve"> on domestic citizens</w:t>
      </w:r>
      <w:r w:rsidRPr="0084232C">
        <w:rPr>
          <w:rFonts w:cs="Arial"/>
          <w:bCs/>
          <w:szCs w:val="16"/>
        </w:rPr>
        <w:t xml:space="preserve"> in the name of national security and the war on terrorism, </w:t>
      </w:r>
      <w:r w:rsidRPr="0084232C">
        <w:rPr>
          <w:rStyle w:val="StyleUnderline"/>
          <w:rFonts w:cs="Arial"/>
        </w:rPr>
        <w:t xml:space="preserve">and many of the </w:t>
      </w:r>
      <w:r w:rsidRPr="0084232C">
        <w:rPr>
          <w:rStyle w:val="StyleUnderline"/>
          <w:rFonts w:cs="Arial"/>
          <w:bCs/>
        </w:rPr>
        <w:t>pieties of American strength crumbled</w:t>
      </w:r>
      <w:r w:rsidRPr="0084232C">
        <w:rPr>
          <w:rFonts w:cs="Arial"/>
          <w:bCs/>
          <w:szCs w:val="16"/>
        </w:rPr>
        <w:t xml:space="preserve">. </w:t>
      </w:r>
      <w:r w:rsidRPr="0084232C">
        <w:rPr>
          <w:rStyle w:val="StyleUnderline"/>
          <w:rFonts w:cs="Arial"/>
        </w:rPr>
        <w:t>The U</w:t>
      </w:r>
      <w:r w:rsidRPr="0084232C">
        <w:rPr>
          <w:rFonts w:cs="Arial"/>
        </w:rPr>
        <w:t xml:space="preserve">nited </w:t>
      </w:r>
      <w:r w:rsidRPr="0084232C">
        <w:rPr>
          <w:rStyle w:val="StyleUnderline"/>
          <w:rFonts w:cs="Arial"/>
        </w:rPr>
        <w:t>S</w:t>
      </w:r>
      <w:r w:rsidRPr="0084232C">
        <w:rPr>
          <w:rFonts w:cs="Arial"/>
        </w:rPr>
        <w:t xml:space="preserve">tates </w:t>
      </w:r>
      <w:r w:rsidRPr="0084232C">
        <w:rPr>
          <w:rStyle w:val="StyleUnderline"/>
          <w:rFonts w:cs="Arial"/>
        </w:rPr>
        <w:t>emerged</w:t>
      </w:r>
      <w:r w:rsidRPr="0084232C">
        <w:rPr>
          <w:rFonts w:cs="Arial"/>
          <w:bCs/>
          <w:szCs w:val="16"/>
        </w:rPr>
        <w:t xml:space="preserve"> by 2008 </w:t>
      </w:r>
      <w:r w:rsidRPr="0084232C">
        <w:rPr>
          <w:rStyle w:val="StyleUnderline"/>
          <w:rFonts w:cs="Arial"/>
        </w:rPr>
        <w:t>from</w:t>
      </w:r>
      <w:r w:rsidRPr="0084232C">
        <w:rPr>
          <w:rFonts w:cs="Arial"/>
          <w:bCs/>
          <w:szCs w:val="16"/>
        </w:rPr>
        <w:t xml:space="preserve"> its </w:t>
      </w:r>
      <w:r w:rsidRPr="0084232C">
        <w:rPr>
          <w:rStyle w:val="StyleUnderline"/>
          <w:rFonts w:cs="Arial"/>
        </w:rPr>
        <w:t>Iraq</w:t>
      </w:r>
      <w:r w:rsidRPr="0084232C">
        <w:rPr>
          <w:rFonts w:cs="Arial"/>
          <w:bCs/>
          <w:szCs w:val="16"/>
        </w:rPr>
        <w:t xml:space="preserve"> imbroglio </w:t>
      </w:r>
      <w:r w:rsidRPr="0084232C">
        <w:rPr>
          <w:rStyle w:val="StyleUnderline"/>
          <w:rFonts w:cs="Arial"/>
        </w:rPr>
        <w:t>with its military</w:t>
      </w:r>
      <w:r w:rsidRPr="0084232C">
        <w:rPr>
          <w:rFonts w:cs="Arial"/>
          <w:bCs/>
          <w:szCs w:val="16"/>
        </w:rPr>
        <w:t xml:space="preserve"> still second to none in size and capacity but with its </w:t>
      </w:r>
      <w:r w:rsidRPr="0084232C">
        <w:rPr>
          <w:rStyle w:val="StyleUnderline"/>
          <w:rFonts w:cs="Arial"/>
        </w:rPr>
        <w:t xml:space="preserve">image </w:t>
      </w:r>
      <w:r w:rsidRPr="0084232C">
        <w:rPr>
          <w:rStyle w:val="StyleUnderline"/>
          <w:rFonts w:cs="Arial"/>
          <w:bCs/>
        </w:rPr>
        <w:t>severely undermined</w:t>
      </w:r>
      <w:r w:rsidRPr="0084232C">
        <w:rPr>
          <w:rFonts w:cs="Arial"/>
          <w:bCs/>
          <w:szCs w:val="16"/>
        </w:rPr>
        <w:t xml:space="preserve">. </w:t>
      </w:r>
    </w:p>
    <w:p w14:paraId="6241DD6E" w14:textId="77777777" w:rsidR="000D0DE5" w:rsidRPr="0084232C" w:rsidRDefault="000D0DE5" w:rsidP="000D0DE5">
      <w:pPr>
        <w:spacing w:line="252" w:lineRule="auto"/>
        <w:rPr>
          <w:rFonts w:cs="Arial"/>
          <w:bCs/>
          <w:szCs w:val="16"/>
        </w:rPr>
      </w:pPr>
      <w:r w:rsidRPr="0084232C">
        <w:rPr>
          <w:rStyle w:val="StyleUnderline"/>
          <w:rFonts w:cs="Arial"/>
        </w:rPr>
        <w:t xml:space="preserve">The </w:t>
      </w:r>
      <w:r w:rsidRPr="000E030C">
        <w:rPr>
          <w:rStyle w:val="StyleUnderline"/>
          <w:rFonts w:cs="Arial"/>
          <w:highlight w:val="green"/>
        </w:rPr>
        <w:t>second</w:t>
      </w:r>
      <w:r w:rsidRPr="0084232C">
        <w:rPr>
          <w:rFonts w:cs="Arial"/>
          <w:bCs/>
          <w:szCs w:val="16"/>
        </w:rPr>
        <w:t xml:space="preserve"> pillar </w:t>
      </w:r>
      <w:r w:rsidRPr="0084232C">
        <w:rPr>
          <w:rStyle w:val="StyleUnderline"/>
          <w:rFonts w:cs="Arial"/>
        </w:rPr>
        <w:t xml:space="preserve">to crumble </w:t>
      </w:r>
      <w:r w:rsidRPr="000E030C">
        <w:rPr>
          <w:rStyle w:val="StyleUnderline"/>
          <w:rFonts w:cs="Arial"/>
          <w:highlight w:val="green"/>
        </w:rPr>
        <w:t xml:space="preserve">was </w:t>
      </w:r>
      <w:r w:rsidRPr="000E030C">
        <w:rPr>
          <w:rStyle w:val="StyleUnderline"/>
          <w:rFonts w:cs="Arial"/>
          <w:bCs/>
          <w:highlight w:val="green"/>
        </w:rPr>
        <w:t>economic</w:t>
      </w:r>
      <w:r w:rsidRPr="0084232C">
        <w:rPr>
          <w:rFonts w:cs="Arial"/>
          <w:bCs/>
          <w:szCs w:val="16"/>
        </w:rPr>
        <w:t xml:space="preserve">. One of </w:t>
      </w:r>
      <w:r w:rsidRPr="0084232C">
        <w:rPr>
          <w:rStyle w:val="StyleUnderline"/>
          <w:rFonts w:cs="Arial"/>
        </w:rPr>
        <w:t>the central conceits of Luce’s American Century was that the</w:t>
      </w:r>
      <w:r w:rsidRPr="0084232C">
        <w:rPr>
          <w:rFonts w:cs="Arial"/>
          <w:bCs/>
          <w:szCs w:val="16"/>
        </w:rPr>
        <w:t xml:space="preserve"> unique virtues of the </w:t>
      </w:r>
      <w:r w:rsidRPr="0084232C">
        <w:rPr>
          <w:rStyle w:val="StyleUnderline"/>
          <w:rFonts w:cs="Arial"/>
        </w:rPr>
        <w:t>American economic system would</w:t>
      </w:r>
      <w:r w:rsidRPr="0084232C">
        <w:rPr>
          <w:rFonts w:cs="Arial"/>
          <w:bCs/>
          <w:szCs w:val="16"/>
        </w:rPr>
        <w:t xml:space="preserve"> act as a powerful </w:t>
      </w:r>
      <w:r w:rsidRPr="0084232C">
        <w:rPr>
          <w:rStyle w:val="StyleUnderline"/>
          <w:rFonts w:cs="Arial"/>
          <w:bCs/>
        </w:rPr>
        <w:t>rebuke</w:t>
      </w:r>
      <w:r w:rsidRPr="0084232C">
        <w:rPr>
          <w:rFonts w:cs="Arial"/>
          <w:bCs/>
          <w:szCs w:val="16"/>
        </w:rPr>
        <w:t xml:space="preserve"> of </w:t>
      </w:r>
      <w:r w:rsidRPr="0084232C">
        <w:rPr>
          <w:rStyle w:val="Emphasis"/>
          <w:rFonts w:cs="Arial"/>
        </w:rPr>
        <w:t>communism</w:t>
      </w:r>
      <w:r w:rsidRPr="0084232C">
        <w:rPr>
          <w:rFonts w:cs="Arial"/>
          <w:bCs/>
          <w:szCs w:val="16"/>
        </w:rPr>
        <w:t xml:space="preserve">. And even after the fall of the Soviet Union, </w:t>
      </w:r>
      <w:r w:rsidRPr="0084232C">
        <w:rPr>
          <w:rStyle w:val="StyleUnderline"/>
          <w:rFonts w:cs="Arial"/>
        </w:rPr>
        <w:t xml:space="preserve">the flourishing American economy was a </w:t>
      </w:r>
      <w:r w:rsidRPr="0084232C">
        <w:rPr>
          <w:rStyle w:val="StyleUnderline"/>
          <w:rFonts w:cs="Arial"/>
          <w:bCs/>
        </w:rPr>
        <w:t>magnet for talent and innovation</w:t>
      </w:r>
      <w:r w:rsidRPr="0084232C">
        <w:rPr>
          <w:rFonts w:cs="Arial"/>
          <w:bCs/>
          <w:szCs w:val="16"/>
        </w:rPr>
        <w:t xml:space="preserve">, with U.S. technology firms defining the first internet boom of the 1990s and then the next wave in the 2000s. Meanwhile, </w:t>
      </w:r>
      <w:r w:rsidRPr="0084232C">
        <w:rPr>
          <w:rStyle w:val="StyleUnderline"/>
          <w:rFonts w:cs="Arial"/>
        </w:rPr>
        <w:t>the Washington Consensus</w:t>
      </w:r>
      <w:r w:rsidRPr="0084232C">
        <w:rPr>
          <w:rFonts w:cs="Arial"/>
          <w:bCs/>
          <w:szCs w:val="16"/>
        </w:rPr>
        <w:t xml:space="preserve"> that coalesced in the 1980s </w:t>
      </w:r>
      <w:r w:rsidRPr="0084232C">
        <w:rPr>
          <w:rStyle w:val="StyleUnderline"/>
          <w:rFonts w:cs="Arial"/>
        </w:rPr>
        <w:t xml:space="preserve">about how to structure free markets was the </w:t>
      </w:r>
      <w:r w:rsidRPr="0084232C">
        <w:rPr>
          <w:rStyle w:val="StyleUnderline"/>
          <w:rFonts w:cs="Arial"/>
          <w:bCs/>
        </w:rPr>
        <w:t>blueprint for post-1989 reconstruction</w:t>
      </w:r>
      <w:r w:rsidRPr="0084232C">
        <w:rPr>
          <w:rFonts w:cs="Arial"/>
          <w:bCs/>
          <w:szCs w:val="16"/>
        </w:rPr>
        <w:t xml:space="preserve"> of Eastern Europe and Russia. </w:t>
      </w:r>
      <w:r w:rsidRPr="0084232C">
        <w:rPr>
          <w:rStyle w:val="StyleUnderline"/>
          <w:rFonts w:cs="Arial"/>
        </w:rPr>
        <w:t>It was also used</w:t>
      </w:r>
      <w:r w:rsidRPr="0084232C">
        <w:rPr>
          <w:rFonts w:cs="Arial"/>
          <w:bCs/>
          <w:szCs w:val="16"/>
        </w:rPr>
        <w:t xml:space="preserve"> as a loose framework </w:t>
      </w:r>
      <w:r w:rsidRPr="0084232C">
        <w:rPr>
          <w:rStyle w:val="StyleUnderline"/>
          <w:rFonts w:cs="Arial"/>
        </w:rPr>
        <w:t>by</w:t>
      </w:r>
      <w:r w:rsidRPr="0084232C">
        <w:rPr>
          <w:rFonts w:cs="Arial"/>
          <w:bCs/>
          <w:szCs w:val="16"/>
        </w:rPr>
        <w:t xml:space="preserve"> both </w:t>
      </w:r>
      <w:r w:rsidRPr="0084232C">
        <w:rPr>
          <w:rStyle w:val="StyleUnderline"/>
          <w:rFonts w:cs="Arial"/>
        </w:rPr>
        <w:t>the I</w:t>
      </w:r>
      <w:r w:rsidRPr="0084232C">
        <w:rPr>
          <w:rFonts w:cs="Arial"/>
          <w:bCs/>
          <w:szCs w:val="16"/>
        </w:rPr>
        <w:t xml:space="preserve">nternational </w:t>
      </w:r>
      <w:r w:rsidRPr="0084232C">
        <w:rPr>
          <w:rStyle w:val="StyleUnderline"/>
          <w:rFonts w:cs="Arial"/>
        </w:rPr>
        <w:t>M</w:t>
      </w:r>
      <w:r w:rsidRPr="0084232C">
        <w:rPr>
          <w:rFonts w:cs="Arial"/>
          <w:bCs/>
          <w:szCs w:val="16"/>
        </w:rPr>
        <w:t xml:space="preserve">onetary </w:t>
      </w:r>
      <w:r w:rsidRPr="0084232C">
        <w:rPr>
          <w:rStyle w:val="StyleUnderline"/>
          <w:rFonts w:cs="Arial"/>
        </w:rPr>
        <w:t>F</w:t>
      </w:r>
      <w:r w:rsidRPr="0084232C">
        <w:rPr>
          <w:rFonts w:cs="Arial"/>
          <w:bCs/>
          <w:szCs w:val="16"/>
        </w:rPr>
        <w:t xml:space="preserve">und </w:t>
      </w:r>
      <w:r w:rsidRPr="0084232C">
        <w:rPr>
          <w:rStyle w:val="StyleUnderline"/>
          <w:rFonts w:cs="Arial"/>
        </w:rPr>
        <w:t>and the World Bank</w:t>
      </w:r>
      <w:r w:rsidRPr="0084232C">
        <w:rPr>
          <w:rFonts w:cs="Arial"/>
          <w:bCs/>
          <w:szCs w:val="16"/>
        </w:rPr>
        <w:t xml:space="preserve"> in their efforts to push countries around the world to drop trade barriers, end state-run businesses, and </w:t>
      </w:r>
      <w:proofErr w:type="gramStart"/>
      <w:r w:rsidRPr="0084232C">
        <w:rPr>
          <w:rFonts w:cs="Arial"/>
          <w:bCs/>
          <w:szCs w:val="16"/>
        </w:rPr>
        <w:t>open up</w:t>
      </w:r>
      <w:proofErr w:type="gramEnd"/>
      <w:r w:rsidRPr="0084232C">
        <w:rPr>
          <w:rFonts w:cs="Arial"/>
          <w:bCs/>
          <w:szCs w:val="16"/>
        </w:rPr>
        <w:t xml:space="preserve"> their capital accounts to global flows. While some countries, especially Russia, suffered mightily from this medicine, </w:t>
      </w:r>
      <w:r w:rsidRPr="0084232C">
        <w:rPr>
          <w:rStyle w:val="StyleUnderline"/>
          <w:rFonts w:cs="Arial"/>
        </w:rPr>
        <w:t xml:space="preserve">the sheer economic power of the United States </w:t>
      </w:r>
      <w:r w:rsidRPr="0084232C">
        <w:rPr>
          <w:rStyle w:val="StyleUnderline"/>
          <w:rFonts w:cs="Arial"/>
          <w:bCs/>
        </w:rPr>
        <w:t>left little alternative</w:t>
      </w:r>
      <w:r w:rsidRPr="0084232C">
        <w:rPr>
          <w:rFonts w:cs="Arial"/>
          <w:bCs/>
          <w:szCs w:val="16"/>
        </w:rPr>
        <w:t xml:space="preserve"> for most nations. </w:t>
      </w:r>
      <w:r w:rsidRPr="000E030C">
        <w:rPr>
          <w:rStyle w:val="StyleUnderline"/>
          <w:rFonts w:cs="Arial"/>
        </w:rPr>
        <w:t>China</w:t>
      </w:r>
      <w:r w:rsidRPr="0084232C">
        <w:rPr>
          <w:rStyle w:val="StyleUnderline"/>
          <w:rFonts w:cs="Arial"/>
        </w:rPr>
        <w:t xml:space="preserve"> was the notable exception, and its</w:t>
      </w:r>
      <w:r w:rsidRPr="0084232C">
        <w:rPr>
          <w:rFonts w:cs="Arial"/>
          <w:bCs/>
          <w:szCs w:val="16"/>
        </w:rPr>
        <w:t xml:space="preserve"> size and the widespread perception that it would eventually move toward the U.S. model after joining the World Trade Organization allowed it to evolve along its own path. </w:t>
      </w:r>
      <w:r w:rsidRPr="000E030C">
        <w:rPr>
          <w:rStyle w:val="StyleUnderline"/>
          <w:highlight w:val="green"/>
        </w:rPr>
        <w:t>China’s economic</w:t>
      </w:r>
      <w:r w:rsidRPr="000E030C">
        <w:rPr>
          <w:rStyle w:val="StyleUnderline"/>
          <w:rFonts w:cs="Arial"/>
          <w:highlight w:val="green"/>
        </w:rPr>
        <w:t xml:space="preserve"> success </w:t>
      </w:r>
      <w:r w:rsidRPr="000E030C">
        <w:rPr>
          <w:rStyle w:val="StyleUnderline"/>
          <w:rFonts w:cs="Arial"/>
          <w:bCs/>
          <w:highlight w:val="green"/>
        </w:rPr>
        <w:t>eroded American dominance</w:t>
      </w:r>
      <w:r w:rsidRPr="0084232C">
        <w:rPr>
          <w:rFonts w:cs="Arial"/>
          <w:bCs/>
          <w:szCs w:val="16"/>
        </w:rPr>
        <w:t xml:space="preserve">, but </w:t>
      </w:r>
      <w:r w:rsidRPr="0084232C">
        <w:rPr>
          <w:rStyle w:val="StyleUnderline"/>
          <w:rFonts w:cs="Arial"/>
        </w:rPr>
        <w:t xml:space="preserve">it was </w:t>
      </w:r>
      <w:r w:rsidRPr="000E030C">
        <w:rPr>
          <w:rStyle w:val="StyleUnderline"/>
          <w:rFonts w:cs="Arial"/>
        </w:rPr>
        <w:t xml:space="preserve">the </w:t>
      </w:r>
      <w:r w:rsidRPr="000E030C">
        <w:rPr>
          <w:rStyle w:val="StyleUnderline"/>
          <w:rFonts w:cs="Arial"/>
          <w:bCs/>
        </w:rPr>
        <w:t>financial crisis</w:t>
      </w:r>
      <w:r w:rsidRPr="000E030C">
        <w:rPr>
          <w:rStyle w:val="StyleUnderline"/>
          <w:rFonts w:cs="Arial"/>
        </w:rPr>
        <w:t xml:space="preserve"> of </w:t>
      </w:r>
      <w:r w:rsidRPr="000E030C">
        <w:rPr>
          <w:rStyle w:val="StyleUnderline"/>
          <w:rFonts w:cs="Arial"/>
          <w:highlight w:val="green"/>
        </w:rPr>
        <w:t>2008</w:t>
      </w:r>
      <w:r w:rsidRPr="0084232C">
        <w:rPr>
          <w:rStyle w:val="StyleUnderline"/>
          <w:rFonts w:cs="Arial"/>
        </w:rPr>
        <w:t xml:space="preserve">-2009 that </w:t>
      </w:r>
      <w:r w:rsidRPr="000E030C">
        <w:rPr>
          <w:rStyle w:val="StyleUnderline"/>
          <w:rFonts w:cs="Arial"/>
          <w:bCs/>
          <w:highlight w:val="green"/>
        </w:rPr>
        <w:t xml:space="preserve">truly knocked away the </w:t>
      </w:r>
      <w:r w:rsidRPr="000E030C">
        <w:rPr>
          <w:rStyle w:val="StyleUnderline"/>
          <w:rFonts w:cs="Arial"/>
          <w:bCs/>
        </w:rPr>
        <w:t xml:space="preserve">economic </w:t>
      </w:r>
      <w:r w:rsidRPr="000E030C">
        <w:rPr>
          <w:rStyle w:val="StyleUnderline"/>
          <w:rFonts w:cs="Arial"/>
          <w:bCs/>
          <w:highlight w:val="green"/>
        </w:rPr>
        <w:t>pillar</w:t>
      </w:r>
      <w:r w:rsidRPr="000E030C">
        <w:rPr>
          <w:rFonts w:cs="Arial"/>
          <w:bCs/>
          <w:szCs w:val="16"/>
          <w:highlight w:val="green"/>
        </w:rPr>
        <w:t>.</w:t>
      </w:r>
      <w:r w:rsidRPr="0084232C">
        <w:rPr>
          <w:rFonts w:cs="Arial"/>
          <w:bCs/>
          <w:szCs w:val="16"/>
        </w:rPr>
        <w:t xml:space="preserve"> For years, the question in investors’ minds had been: “When would the bad loans on the books of China’s state-owned banks lead to a crash in China?” It turned out that it wasn’t China’s banks </w:t>
      </w:r>
      <w:r w:rsidRPr="0084232C">
        <w:rPr>
          <w:rFonts w:cs="Arial"/>
          <w:bCs/>
          <w:szCs w:val="16"/>
        </w:rPr>
        <w:lastRenderedPageBreak/>
        <w:t xml:space="preserve">that were the problem; it was </w:t>
      </w:r>
      <w:r w:rsidRPr="000E030C">
        <w:rPr>
          <w:rStyle w:val="StyleUnderline"/>
          <w:rFonts w:cs="Arial"/>
        </w:rPr>
        <w:t>banks in the United States</w:t>
      </w:r>
      <w:r w:rsidRPr="000E030C">
        <w:rPr>
          <w:rFonts w:cs="Arial"/>
          <w:bCs/>
          <w:szCs w:val="16"/>
        </w:rPr>
        <w:t>.</w:t>
      </w:r>
      <w:r w:rsidRPr="0084232C">
        <w:rPr>
          <w:rFonts w:cs="Arial"/>
          <w:bCs/>
          <w:szCs w:val="16"/>
        </w:rPr>
        <w:t xml:space="preserve"> And they </w:t>
      </w:r>
      <w:r w:rsidRPr="000E030C">
        <w:rPr>
          <w:rStyle w:val="StyleUnderline"/>
          <w:rFonts w:cs="Arial"/>
        </w:rPr>
        <w:t xml:space="preserve">were </w:t>
      </w:r>
      <w:r w:rsidRPr="000E030C">
        <w:rPr>
          <w:rStyle w:val="StyleUnderline"/>
          <w:rFonts w:cs="Arial"/>
          <w:highlight w:val="green"/>
        </w:rPr>
        <w:t xml:space="preserve">a </w:t>
      </w:r>
      <w:r w:rsidRPr="000E030C">
        <w:rPr>
          <w:rStyle w:val="StyleUnderline"/>
          <w:rFonts w:cs="Arial"/>
          <w:bCs/>
          <w:highlight w:val="green"/>
        </w:rPr>
        <w:t>contagion that went global</w:t>
      </w:r>
      <w:r w:rsidRPr="0084232C">
        <w:rPr>
          <w:rFonts w:cs="Arial"/>
          <w:bCs/>
          <w:szCs w:val="16"/>
        </w:rPr>
        <w:t xml:space="preserve">. The U.S.-led financial system survived, but </w:t>
      </w:r>
      <w:r w:rsidRPr="000E030C">
        <w:rPr>
          <w:rStyle w:val="StyleUnderline"/>
          <w:rFonts w:cs="Arial"/>
          <w:highlight w:val="green"/>
        </w:rPr>
        <w:t xml:space="preserve">the </w:t>
      </w:r>
      <w:r w:rsidRPr="000E030C">
        <w:rPr>
          <w:rStyle w:val="StyleUnderline"/>
          <w:rFonts w:cs="Arial"/>
          <w:bCs/>
          <w:highlight w:val="green"/>
        </w:rPr>
        <w:t>economic reputation</w:t>
      </w:r>
      <w:r w:rsidRPr="0084232C">
        <w:rPr>
          <w:rStyle w:val="StyleUnderline"/>
          <w:rFonts w:cs="Arial"/>
        </w:rPr>
        <w:t xml:space="preserve"> of the United States</w:t>
      </w:r>
      <w:r w:rsidRPr="0084232C">
        <w:rPr>
          <w:rFonts w:cs="Arial"/>
          <w:bCs/>
          <w:szCs w:val="16"/>
        </w:rPr>
        <w:t>—the prestige that Luce understood as a key element of its power—</w:t>
      </w:r>
      <w:r w:rsidRPr="000E030C">
        <w:rPr>
          <w:rStyle w:val="Emphasis"/>
          <w:rFonts w:cs="Arial"/>
          <w:highlight w:val="green"/>
        </w:rPr>
        <w:t>was devastated</w:t>
      </w:r>
      <w:r w:rsidRPr="000E030C">
        <w:rPr>
          <w:rFonts w:cs="Arial"/>
          <w:bCs/>
          <w:szCs w:val="16"/>
          <w:highlight w:val="green"/>
        </w:rPr>
        <w:t>.</w:t>
      </w:r>
      <w:r w:rsidRPr="0084232C">
        <w:rPr>
          <w:rFonts w:cs="Arial"/>
          <w:bCs/>
          <w:szCs w:val="16"/>
        </w:rPr>
        <w:t xml:space="preserve"> </w:t>
      </w:r>
    </w:p>
    <w:p w14:paraId="13D8B236" w14:textId="77777777" w:rsidR="000D0DE5" w:rsidRDefault="000D0DE5" w:rsidP="000D0DE5">
      <w:pPr>
        <w:spacing w:line="252" w:lineRule="auto"/>
        <w:rPr>
          <w:rStyle w:val="Emphasis"/>
          <w:rFonts w:cs="Arial"/>
        </w:rPr>
      </w:pPr>
      <w:r w:rsidRPr="000E030C">
        <w:rPr>
          <w:rStyle w:val="StyleUnderline"/>
          <w:rFonts w:cs="Arial"/>
          <w:highlight w:val="green"/>
        </w:rPr>
        <w:t>The final pillar</w:t>
      </w:r>
      <w:r w:rsidRPr="0084232C">
        <w:rPr>
          <w:rStyle w:val="StyleUnderline"/>
          <w:rFonts w:cs="Arial"/>
        </w:rPr>
        <w:t xml:space="preserve"> was </w:t>
      </w:r>
      <w:r w:rsidRPr="000E030C">
        <w:rPr>
          <w:rStyle w:val="StyleUnderline"/>
          <w:rFonts w:cs="Arial"/>
          <w:bCs/>
          <w:highlight w:val="green"/>
        </w:rPr>
        <w:t>democracy</w:t>
      </w:r>
      <w:r w:rsidRPr="0084232C">
        <w:rPr>
          <w:rFonts w:cs="Arial"/>
          <w:bCs/>
          <w:szCs w:val="16"/>
        </w:rPr>
        <w:t xml:space="preserve">. For decades, </w:t>
      </w:r>
      <w:r w:rsidRPr="0084232C">
        <w:rPr>
          <w:rStyle w:val="StyleUnderline"/>
          <w:rFonts w:cs="Arial"/>
        </w:rPr>
        <w:t>the United States could boast that it was the oldest and most established democracy</w:t>
      </w:r>
      <w:r w:rsidRPr="0084232C">
        <w:rPr>
          <w:rFonts w:cs="Arial"/>
          <w:bCs/>
          <w:szCs w:val="16"/>
        </w:rPr>
        <w:t xml:space="preserve"> in the world, with a singular system for preserving individual freedoms and harnessing collective energies. </w:t>
      </w:r>
      <w:r w:rsidRPr="0084232C">
        <w:rPr>
          <w:rStyle w:val="StyleUnderline"/>
          <w:rFonts w:cs="Arial"/>
        </w:rPr>
        <w:t>It</w:t>
      </w:r>
      <w:r w:rsidRPr="0084232C">
        <w:rPr>
          <w:rFonts w:cs="Arial"/>
          <w:bCs/>
          <w:szCs w:val="16"/>
        </w:rPr>
        <w:t xml:space="preserve"> routinely </w:t>
      </w:r>
      <w:r w:rsidRPr="0084232C">
        <w:rPr>
          <w:rStyle w:val="StyleUnderline"/>
          <w:rFonts w:cs="Arial"/>
        </w:rPr>
        <w:t>nudged and</w:t>
      </w:r>
      <w:r w:rsidRPr="0084232C">
        <w:rPr>
          <w:rFonts w:cs="Arial"/>
          <w:bCs/>
          <w:szCs w:val="16"/>
        </w:rPr>
        <w:t xml:space="preserve"> sometimes </w:t>
      </w:r>
      <w:r w:rsidRPr="0084232C">
        <w:rPr>
          <w:rStyle w:val="StyleUnderline"/>
          <w:rFonts w:cs="Arial"/>
        </w:rPr>
        <w:t xml:space="preserve">coerced allies and adversaries to </w:t>
      </w:r>
      <w:proofErr w:type="gramStart"/>
      <w:r w:rsidRPr="0084232C">
        <w:rPr>
          <w:rStyle w:val="StyleUnderline"/>
          <w:rFonts w:cs="Arial"/>
          <w:bCs/>
        </w:rPr>
        <w:t>open up</w:t>
      </w:r>
      <w:proofErr w:type="gramEnd"/>
      <w:r w:rsidRPr="0084232C">
        <w:rPr>
          <w:rStyle w:val="StyleUnderline"/>
          <w:rFonts w:cs="Arial"/>
          <w:bCs/>
        </w:rPr>
        <w:t xml:space="preserve"> and democratize</w:t>
      </w:r>
      <w:r w:rsidRPr="0084232C">
        <w:rPr>
          <w:rStyle w:val="StyleUnderline"/>
          <w:rFonts w:cs="Arial"/>
        </w:rPr>
        <w:t>.</w:t>
      </w:r>
      <w:r w:rsidRPr="0084232C">
        <w:rPr>
          <w:rFonts w:cs="Arial"/>
          <w:bCs/>
          <w:szCs w:val="16"/>
        </w:rPr>
        <w:t xml:space="preserve"> That in no way precluded dealing with dictators, but </w:t>
      </w:r>
      <w:r w:rsidRPr="000E030C">
        <w:rPr>
          <w:rStyle w:val="StyleUnderline"/>
          <w:rFonts w:cs="Arial"/>
        </w:rPr>
        <w:t xml:space="preserve">the presumption was that </w:t>
      </w:r>
      <w:r w:rsidRPr="000E030C">
        <w:rPr>
          <w:rStyle w:val="StyleUnderline"/>
          <w:rFonts w:cs="Arial"/>
          <w:bCs/>
        </w:rPr>
        <w:t xml:space="preserve">democracy was the best bulwark against </w:t>
      </w:r>
      <w:r w:rsidRPr="00107811">
        <w:rPr>
          <w:rStyle w:val="StyleUnderline"/>
          <w:rFonts w:cs="Arial"/>
          <w:bCs/>
        </w:rPr>
        <w:t>autocracy</w:t>
      </w:r>
      <w:r w:rsidRPr="0084232C">
        <w:rPr>
          <w:rStyle w:val="StyleUnderline"/>
          <w:rFonts w:cs="Arial"/>
          <w:bCs/>
        </w:rPr>
        <w:t xml:space="preserve"> and the best path to affluence</w:t>
      </w:r>
      <w:r w:rsidRPr="0084232C">
        <w:rPr>
          <w:rStyle w:val="StyleUnderline"/>
          <w:rFonts w:cs="Arial"/>
        </w:rPr>
        <w:t>.</w:t>
      </w:r>
      <w:r w:rsidRPr="0084232C">
        <w:rPr>
          <w:rFonts w:cs="Arial"/>
          <w:bCs/>
          <w:szCs w:val="16"/>
        </w:rPr>
        <w:t xml:space="preserve"> The United States, whatever its flaws, got democracy about as right as anyone. It was never quite the “strongest democracy” according to those who measured such things: The Scandinavian countries led there. But </w:t>
      </w:r>
      <w:r w:rsidRPr="0084232C">
        <w:rPr>
          <w:rStyle w:val="StyleUnderline"/>
          <w:rFonts w:cs="Arial"/>
        </w:rPr>
        <w:t xml:space="preserve">it was undoubtedly the </w:t>
      </w:r>
      <w:r w:rsidRPr="0084232C">
        <w:rPr>
          <w:rStyle w:val="StyleUnderline"/>
          <w:rFonts w:cs="Arial"/>
          <w:bCs/>
        </w:rPr>
        <w:t>strongest of the large and dynamic democracies</w:t>
      </w:r>
      <w:r w:rsidRPr="0084232C">
        <w:rPr>
          <w:rFonts w:cs="Arial"/>
          <w:bCs/>
          <w:szCs w:val="16"/>
        </w:rPr>
        <w:t xml:space="preserve">, which combined with its other two pillars created the American Century. </w:t>
      </w:r>
      <w:r w:rsidRPr="0084232C">
        <w:rPr>
          <w:rStyle w:val="StyleUnderline"/>
          <w:rFonts w:cs="Arial"/>
        </w:rPr>
        <w:t>Then</w:t>
      </w:r>
      <w:r w:rsidRPr="0084232C">
        <w:rPr>
          <w:rFonts w:cs="Arial"/>
          <w:bCs/>
          <w:szCs w:val="16"/>
        </w:rPr>
        <w:t xml:space="preserve"> Donald </w:t>
      </w:r>
      <w:r w:rsidRPr="000E030C">
        <w:rPr>
          <w:rStyle w:val="StyleUnderline"/>
          <w:rFonts w:cs="Arial"/>
          <w:bCs/>
        </w:rPr>
        <w:t>Trump was elected</w:t>
      </w:r>
      <w:r w:rsidRPr="0084232C">
        <w:rPr>
          <w:rFonts w:cs="Arial"/>
          <w:bCs/>
          <w:szCs w:val="16"/>
        </w:rPr>
        <w:t xml:space="preserve"> president. </w:t>
      </w:r>
      <w:r w:rsidRPr="0084232C">
        <w:rPr>
          <w:rStyle w:val="StyleUnderline"/>
          <w:rFonts w:cs="Arial"/>
        </w:rPr>
        <w:t>Already</w:t>
      </w:r>
      <w:r w:rsidRPr="0084232C">
        <w:rPr>
          <w:rFonts w:cs="Arial"/>
          <w:bCs/>
          <w:szCs w:val="16"/>
        </w:rPr>
        <w:t xml:space="preserve"> by 2016, American </w:t>
      </w:r>
      <w:r w:rsidRPr="000E030C">
        <w:rPr>
          <w:rStyle w:val="StyleUnderline"/>
          <w:rFonts w:cs="Arial"/>
        </w:rPr>
        <w:t xml:space="preserve">democracy was showing </w:t>
      </w:r>
      <w:r w:rsidRPr="000E030C">
        <w:rPr>
          <w:rStyle w:val="StyleUnderline"/>
          <w:rFonts w:cs="Arial"/>
          <w:bCs/>
        </w:rPr>
        <w:t>signs of strain</w:t>
      </w:r>
      <w:r w:rsidRPr="0084232C">
        <w:rPr>
          <w:rFonts w:cs="Arial"/>
          <w:bCs/>
          <w:szCs w:val="16"/>
        </w:rPr>
        <w:t xml:space="preserve">. Public </w:t>
      </w:r>
      <w:r w:rsidRPr="0084232C">
        <w:rPr>
          <w:rStyle w:val="StyleUnderline"/>
          <w:rFonts w:cs="Arial"/>
        </w:rPr>
        <w:t>faith and participation</w:t>
      </w:r>
      <w:r w:rsidRPr="0084232C">
        <w:rPr>
          <w:rFonts w:cs="Arial"/>
          <w:bCs/>
          <w:szCs w:val="16"/>
        </w:rPr>
        <w:t xml:space="preserve"> in government </w:t>
      </w:r>
      <w:r w:rsidRPr="0084232C">
        <w:rPr>
          <w:rStyle w:val="StyleUnderline"/>
          <w:rFonts w:cs="Arial"/>
        </w:rPr>
        <w:t xml:space="preserve">had </w:t>
      </w:r>
      <w:r w:rsidRPr="0084232C">
        <w:rPr>
          <w:rStyle w:val="StyleUnderline"/>
          <w:rFonts w:cs="Arial"/>
          <w:bCs/>
        </w:rPr>
        <w:t>so declined</w:t>
      </w:r>
      <w:r w:rsidRPr="0084232C">
        <w:rPr>
          <w:rStyle w:val="StyleUnderline"/>
          <w:rFonts w:cs="Arial"/>
        </w:rPr>
        <w:t xml:space="preserve"> as to put the system on notice</w:t>
      </w:r>
      <w:r w:rsidRPr="0084232C">
        <w:rPr>
          <w:rFonts w:cs="Arial"/>
          <w:bCs/>
          <w:szCs w:val="16"/>
        </w:rPr>
        <w:t xml:space="preserve">. </w:t>
      </w:r>
      <w:r w:rsidRPr="0084232C">
        <w:rPr>
          <w:rStyle w:val="StyleUnderline"/>
          <w:rFonts w:cs="Arial"/>
        </w:rPr>
        <w:t>But</w:t>
      </w:r>
      <w:r w:rsidRPr="0084232C">
        <w:rPr>
          <w:rFonts w:cs="Arial"/>
          <w:bCs/>
          <w:szCs w:val="16"/>
        </w:rPr>
        <w:t xml:space="preserve"> the election of </w:t>
      </w:r>
      <w:r w:rsidRPr="000E030C">
        <w:rPr>
          <w:rStyle w:val="StyleUnderline"/>
          <w:rFonts w:cs="Arial"/>
          <w:highlight w:val="green"/>
        </w:rPr>
        <w:t>Trump</w:t>
      </w:r>
      <w:r w:rsidRPr="0084232C">
        <w:rPr>
          <w:rFonts w:cs="Arial"/>
          <w:bCs/>
          <w:szCs w:val="16"/>
        </w:rPr>
        <w:t xml:space="preserve"> severely </w:t>
      </w:r>
      <w:r w:rsidRPr="000E030C">
        <w:rPr>
          <w:rStyle w:val="StyleUnderline"/>
          <w:rFonts w:cs="Arial"/>
          <w:bCs/>
          <w:highlight w:val="green"/>
        </w:rPr>
        <w:t>eroded the ability of Americans</w:t>
      </w:r>
      <w:r w:rsidRPr="000E030C">
        <w:rPr>
          <w:rStyle w:val="StyleUnderline"/>
          <w:rFonts w:cs="Arial"/>
          <w:highlight w:val="green"/>
        </w:rPr>
        <w:t xml:space="preserve"> to say</w:t>
      </w:r>
      <w:r w:rsidRPr="0084232C">
        <w:rPr>
          <w:rFonts w:cs="Arial"/>
          <w:bCs/>
          <w:szCs w:val="16"/>
        </w:rPr>
        <w:t xml:space="preserve"> either to themselves or to the world </w:t>
      </w:r>
      <w:r w:rsidRPr="0084232C">
        <w:rPr>
          <w:rStyle w:val="StyleUnderline"/>
          <w:rFonts w:cs="Arial"/>
        </w:rPr>
        <w:t xml:space="preserve">that </w:t>
      </w:r>
      <w:r w:rsidRPr="000E030C">
        <w:rPr>
          <w:rStyle w:val="StyleUnderline"/>
          <w:rFonts w:cs="Arial"/>
          <w:highlight w:val="green"/>
        </w:rPr>
        <w:t>their process was</w:t>
      </w:r>
      <w:r w:rsidRPr="0084232C">
        <w:rPr>
          <w:rStyle w:val="StyleUnderline"/>
          <w:rFonts w:cs="Arial"/>
        </w:rPr>
        <w:t xml:space="preserve"> uniquely </w:t>
      </w:r>
      <w:r w:rsidRPr="000E030C">
        <w:rPr>
          <w:rStyle w:val="StyleUnderline"/>
          <w:rFonts w:cs="Arial"/>
          <w:highlight w:val="green"/>
        </w:rPr>
        <w:t xml:space="preserve">able to </w:t>
      </w:r>
      <w:r w:rsidRPr="000E030C">
        <w:rPr>
          <w:rStyle w:val="StyleUnderline"/>
          <w:rFonts w:cs="Arial"/>
          <w:bCs/>
          <w:highlight w:val="green"/>
        </w:rPr>
        <w:t>withstand</w:t>
      </w:r>
      <w:r w:rsidRPr="0084232C">
        <w:rPr>
          <w:rFonts w:cs="Arial"/>
          <w:bCs/>
          <w:szCs w:val="16"/>
        </w:rPr>
        <w:t xml:space="preserve"> the pressures of </w:t>
      </w:r>
      <w:r w:rsidRPr="000E030C">
        <w:rPr>
          <w:rStyle w:val="Emphasis"/>
          <w:rFonts w:cs="Arial"/>
          <w:highlight w:val="green"/>
        </w:rPr>
        <w:t>populism</w:t>
      </w:r>
      <w:r w:rsidRPr="000E030C">
        <w:rPr>
          <w:rStyle w:val="StyleUnderline"/>
          <w:rFonts w:cs="Arial"/>
          <w:highlight w:val="green"/>
        </w:rPr>
        <w:t xml:space="preserve"> and</w:t>
      </w:r>
      <w:r w:rsidRPr="000E030C">
        <w:rPr>
          <w:rFonts w:cs="Arial"/>
          <w:bCs/>
          <w:szCs w:val="16"/>
          <w:highlight w:val="green"/>
        </w:rPr>
        <w:t xml:space="preserve"> </w:t>
      </w:r>
      <w:r w:rsidRPr="000E030C">
        <w:rPr>
          <w:rFonts w:cs="Arial"/>
          <w:bCs/>
          <w:szCs w:val="16"/>
        </w:rPr>
        <w:t>nascent</w:t>
      </w:r>
      <w:r w:rsidRPr="0084232C">
        <w:rPr>
          <w:rFonts w:cs="Arial"/>
          <w:bCs/>
          <w:szCs w:val="16"/>
        </w:rPr>
        <w:t xml:space="preserve"> </w:t>
      </w:r>
      <w:r w:rsidRPr="000E030C">
        <w:rPr>
          <w:rStyle w:val="Emphasis"/>
          <w:rFonts w:cs="Arial"/>
          <w:highlight w:val="green"/>
        </w:rPr>
        <w:t>authoritarianism</w:t>
      </w:r>
    </w:p>
    <w:p w14:paraId="7B396EA5" w14:textId="77777777" w:rsidR="000D0DE5" w:rsidRPr="0084232C" w:rsidRDefault="000D0DE5" w:rsidP="000D0DE5">
      <w:pPr>
        <w:spacing w:line="252" w:lineRule="auto"/>
        <w:rPr>
          <w:rFonts w:cs="Arial"/>
          <w:bCs/>
          <w:szCs w:val="16"/>
        </w:rPr>
      </w:pPr>
      <w:r w:rsidRPr="0084232C">
        <w:rPr>
          <w:rFonts w:cs="Arial"/>
          <w:bCs/>
          <w:szCs w:val="16"/>
        </w:rPr>
        <w:t xml:space="preserve"> that Americans for decades had preached against. Arguably, Trump has done much less damage than his many critics aver, and that may indeed reflect a domestic system of checks and balances that makes it devilishly difficult for </w:t>
      </w:r>
      <w:proofErr w:type="spellStart"/>
      <w:r w:rsidRPr="0084232C">
        <w:rPr>
          <w:rFonts w:cs="Arial"/>
          <w:bCs/>
          <w:szCs w:val="16"/>
        </w:rPr>
        <w:t>any one</w:t>
      </w:r>
      <w:proofErr w:type="spellEnd"/>
      <w:r w:rsidRPr="0084232C">
        <w:rPr>
          <w:rFonts w:cs="Arial"/>
          <w:bCs/>
          <w:szCs w:val="16"/>
        </w:rPr>
        <w:t xml:space="preserve"> president to commit major abuses of power. </w:t>
      </w:r>
      <w:r w:rsidRPr="0084232C">
        <w:rPr>
          <w:rStyle w:val="StyleUnderline"/>
          <w:rFonts w:cs="Arial"/>
        </w:rPr>
        <w:t xml:space="preserve">But the strength of American </w:t>
      </w:r>
      <w:r w:rsidRPr="000E030C">
        <w:rPr>
          <w:rStyle w:val="StyleUnderline"/>
          <w:rFonts w:cs="Arial"/>
          <w:highlight w:val="green"/>
        </w:rPr>
        <w:t>democracy</w:t>
      </w:r>
      <w:r w:rsidRPr="0084232C">
        <w:rPr>
          <w:rFonts w:cs="Arial"/>
          <w:bCs/>
          <w:szCs w:val="16"/>
        </w:rPr>
        <w:t xml:space="preserve"> in the world </w:t>
      </w:r>
      <w:r w:rsidRPr="000E030C">
        <w:rPr>
          <w:rStyle w:val="StyleUnderline"/>
          <w:rFonts w:cs="Arial"/>
          <w:highlight w:val="green"/>
        </w:rPr>
        <w:t>was</w:t>
      </w:r>
      <w:r w:rsidRPr="0084232C">
        <w:rPr>
          <w:rStyle w:val="StyleUnderline"/>
          <w:rFonts w:cs="Arial"/>
        </w:rPr>
        <w:t xml:space="preserve"> also as a </w:t>
      </w:r>
      <w:r w:rsidRPr="0084232C">
        <w:rPr>
          <w:rStyle w:val="StyleUnderline"/>
          <w:rFonts w:cs="Arial"/>
          <w:bCs/>
        </w:rPr>
        <w:t xml:space="preserve">symbol and </w:t>
      </w:r>
      <w:r w:rsidRPr="000E030C">
        <w:rPr>
          <w:rStyle w:val="StyleUnderline"/>
          <w:rFonts w:cs="Arial"/>
          <w:bCs/>
          <w:highlight w:val="green"/>
        </w:rPr>
        <w:t>a beacon</w:t>
      </w:r>
      <w:r w:rsidRPr="0084232C">
        <w:rPr>
          <w:rFonts w:cs="Arial"/>
          <w:bCs/>
          <w:szCs w:val="16"/>
        </w:rPr>
        <w:t xml:space="preserve">, one </w:t>
      </w:r>
      <w:r w:rsidRPr="0084232C">
        <w:rPr>
          <w:rStyle w:val="StyleUnderline"/>
          <w:rFonts w:cs="Arial"/>
        </w:rPr>
        <w:t>that drew immigrants and talent</w:t>
      </w:r>
      <w:r w:rsidRPr="0084232C">
        <w:rPr>
          <w:rFonts w:cs="Arial"/>
          <w:bCs/>
          <w:szCs w:val="16"/>
        </w:rPr>
        <w:t xml:space="preserve"> because of the opportunities that the United States offered and nurtured. On that score, the </w:t>
      </w:r>
      <w:r w:rsidRPr="000E030C">
        <w:rPr>
          <w:rStyle w:val="StyleUnderline"/>
          <w:rFonts w:cs="Arial"/>
          <w:highlight w:val="green"/>
        </w:rPr>
        <w:t>Trump</w:t>
      </w:r>
      <w:r w:rsidRPr="0084232C">
        <w:rPr>
          <w:rFonts w:cs="Arial"/>
          <w:bCs/>
          <w:szCs w:val="16"/>
        </w:rPr>
        <w:t xml:space="preserve"> administration dramatically </w:t>
      </w:r>
      <w:r w:rsidRPr="000E030C">
        <w:rPr>
          <w:rStyle w:val="StyleUnderline"/>
          <w:rFonts w:cs="Arial"/>
          <w:bCs/>
          <w:highlight w:val="green"/>
        </w:rPr>
        <w:t>eroded the U</w:t>
      </w:r>
      <w:r w:rsidRPr="0084232C">
        <w:rPr>
          <w:rStyle w:val="StyleUnderline"/>
          <w:rFonts w:cs="Arial"/>
          <w:bCs/>
        </w:rPr>
        <w:t xml:space="preserve">nited </w:t>
      </w:r>
      <w:r w:rsidRPr="000E030C">
        <w:rPr>
          <w:rStyle w:val="StyleUnderline"/>
          <w:rFonts w:cs="Arial"/>
          <w:bCs/>
          <w:highlight w:val="green"/>
        </w:rPr>
        <w:t>S</w:t>
      </w:r>
      <w:r w:rsidRPr="0084232C">
        <w:rPr>
          <w:rStyle w:val="StyleUnderline"/>
          <w:rFonts w:cs="Arial"/>
          <w:bCs/>
        </w:rPr>
        <w:t xml:space="preserve">tates’ </w:t>
      </w:r>
      <w:r w:rsidRPr="000E030C">
        <w:rPr>
          <w:rStyle w:val="StyleUnderline"/>
          <w:rFonts w:cs="Arial"/>
          <w:bCs/>
          <w:highlight w:val="green"/>
        </w:rPr>
        <w:t>global standing</w:t>
      </w:r>
      <w:r w:rsidRPr="0084232C">
        <w:rPr>
          <w:rFonts w:cs="Arial"/>
          <w:bCs/>
          <w:szCs w:val="16"/>
        </w:rPr>
        <w:t xml:space="preserve">. Yes, the image of the United States also suffered mightily in the 1970s, with the humiliation of Vietnam and the revelations of American anti-democratic policies in much of what was then known as the Third World. It is possible that had the economic revival of the 1980s not happened, the American Century would have ended then. It didn’t, but </w:t>
      </w:r>
      <w:r w:rsidRPr="000E030C">
        <w:rPr>
          <w:rStyle w:val="Emphasis"/>
          <w:rFonts w:cs="Arial"/>
          <w:highlight w:val="green"/>
        </w:rPr>
        <w:t>then came the pandemic</w:t>
      </w:r>
      <w:r w:rsidRPr="0084232C">
        <w:rPr>
          <w:rFonts w:cs="Arial"/>
          <w:bCs/>
          <w:szCs w:val="16"/>
        </w:rPr>
        <w:t xml:space="preserve">. Much as Chinese Premier Zhou Enlai once famously said of the legacy of the French Revolution that it was too soon to make final judgments, it is premature to start ranking nations conclusively by how well they met a pandemic that is still raging. It is clear, however, that </w:t>
      </w:r>
      <w:r w:rsidRPr="0084232C">
        <w:rPr>
          <w:rStyle w:val="StyleUnderline"/>
          <w:rFonts w:cs="Arial"/>
        </w:rPr>
        <w:t xml:space="preserve">what may be American strengths in other contexts are in this moment </w:t>
      </w:r>
      <w:r w:rsidRPr="0084232C">
        <w:rPr>
          <w:rStyle w:val="StyleUnderline"/>
          <w:rFonts w:cs="Arial"/>
          <w:bCs/>
        </w:rPr>
        <w:t>a panoply of weaknesses</w:t>
      </w:r>
      <w:r w:rsidRPr="0084232C">
        <w:rPr>
          <w:rStyle w:val="StyleUnderline"/>
          <w:rFonts w:cs="Arial"/>
        </w:rPr>
        <w:t xml:space="preserve">: </w:t>
      </w:r>
      <w:r w:rsidRPr="000E030C">
        <w:rPr>
          <w:rStyle w:val="StyleUnderline"/>
          <w:rFonts w:cs="Arial"/>
          <w:highlight w:val="green"/>
        </w:rPr>
        <w:t>decentralized</w:t>
      </w:r>
      <w:r w:rsidRPr="0084232C">
        <w:rPr>
          <w:rFonts w:cs="Arial"/>
          <w:bCs/>
          <w:szCs w:val="16"/>
        </w:rPr>
        <w:t xml:space="preserve"> domestic </w:t>
      </w:r>
      <w:r w:rsidRPr="000E030C">
        <w:rPr>
          <w:rStyle w:val="StyleUnderline"/>
          <w:rFonts w:cs="Arial"/>
          <w:highlight w:val="green"/>
        </w:rPr>
        <w:t>governance</w:t>
      </w:r>
      <w:r w:rsidRPr="0084232C">
        <w:rPr>
          <w:rStyle w:val="StyleUnderline"/>
          <w:rFonts w:cs="Arial"/>
        </w:rPr>
        <w:t xml:space="preserve">, highly </w:t>
      </w:r>
      <w:r w:rsidRPr="000E030C">
        <w:rPr>
          <w:rStyle w:val="StyleUnderline"/>
          <w:rFonts w:cs="Arial"/>
          <w:highlight w:val="green"/>
        </w:rPr>
        <w:t>contested politics</w:t>
      </w:r>
      <w:r w:rsidRPr="0084232C">
        <w:rPr>
          <w:rStyle w:val="StyleUnderline"/>
          <w:rFonts w:cs="Arial"/>
        </w:rPr>
        <w:t>, and immense cultural variations</w:t>
      </w:r>
      <w:r w:rsidRPr="0084232C">
        <w:rPr>
          <w:rFonts w:cs="Arial"/>
          <w:bCs/>
          <w:szCs w:val="16"/>
        </w:rPr>
        <w:t xml:space="preserve"> across states and regions. </w:t>
      </w:r>
      <w:r w:rsidRPr="0084232C">
        <w:rPr>
          <w:rStyle w:val="StyleUnderline"/>
          <w:rFonts w:cs="Arial"/>
        </w:rPr>
        <w:t>All of those inoculate Americans against autocracy</w:t>
      </w:r>
      <w:r w:rsidRPr="0084232C">
        <w:rPr>
          <w:rFonts w:cs="Arial"/>
          <w:bCs/>
          <w:szCs w:val="16"/>
        </w:rPr>
        <w:t xml:space="preserve"> and government overreach </w:t>
      </w:r>
      <w:r w:rsidRPr="0084232C">
        <w:rPr>
          <w:rStyle w:val="StyleUnderline"/>
          <w:rFonts w:cs="Arial"/>
        </w:rPr>
        <w:t xml:space="preserve">but </w:t>
      </w:r>
      <w:r w:rsidRPr="000E030C">
        <w:rPr>
          <w:rStyle w:val="StyleUnderline"/>
          <w:rFonts w:cs="Arial"/>
          <w:highlight w:val="green"/>
        </w:rPr>
        <w:t xml:space="preserve">leave the country </w:t>
      </w:r>
      <w:r w:rsidRPr="000E030C">
        <w:rPr>
          <w:rStyle w:val="StyleUnderline"/>
          <w:rFonts w:cs="Arial"/>
          <w:bCs/>
          <w:highlight w:val="green"/>
        </w:rPr>
        <w:t>vulnerable to national crises</w:t>
      </w:r>
      <w:r w:rsidRPr="0084232C">
        <w:rPr>
          <w:rStyle w:val="StyleUnderline"/>
          <w:rFonts w:cs="Arial"/>
          <w:bCs/>
        </w:rPr>
        <w:t xml:space="preserve"> that require a unified response</w:t>
      </w:r>
      <w:r w:rsidRPr="0084232C">
        <w:rPr>
          <w:rFonts w:cs="Arial"/>
          <w:bCs/>
          <w:szCs w:val="16"/>
        </w:rPr>
        <w:t xml:space="preserve">. Coming </w:t>
      </w:r>
      <w:proofErr w:type="gramStart"/>
      <w:r w:rsidRPr="0084232C">
        <w:rPr>
          <w:rFonts w:cs="Arial"/>
          <w:bCs/>
          <w:szCs w:val="16"/>
        </w:rPr>
        <w:t>in the midst of</w:t>
      </w:r>
      <w:proofErr w:type="gramEnd"/>
      <w:r w:rsidRPr="0084232C">
        <w:rPr>
          <w:rFonts w:cs="Arial"/>
          <w:bCs/>
          <w:szCs w:val="16"/>
        </w:rPr>
        <w:t xml:space="preserve"> the Trump administration, </w:t>
      </w:r>
      <w:r w:rsidRPr="0084232C">
        <w:rPr>
          <w:rStyle w:val="StyleUnderline"/>
          <w:rFonts w:cs="Arial"/>
        </w:rPr>
        <w:t xml:space="preserve">the American pandemic response has </w:t>
      </w:r>
      <w:r w:rsidRPr="0084232C">
        <w:rPr>
          <w:rStyle w:val="StyleUnderline"/>
          <w:rFonts w:cs="Arial"/>
          <w:bCs/>
        </w:rPr>
        <w:t>utterly crushed the image of the United States</w:t>
      </w:r>
      <w:r w:rsidRPr="0084232C">
        <w:rPr>
          <w:rFonts w:cs="Arial"/>
          <w:bCs/>
          <w:szCs w:val="16"/>
        </w:rPr>
        <w:t xml:space="preserve"> as an ambassador for good governance and democracy—</w:t>
      </w:r>
      <w:r w:rsidRPr="0084232C">
        <w:rPr>
          <w:rStyle w:val="StyleUnderline"/>
          <w:rFonts w:cs="Arial"/>
        </w:rPr>
        <w:t xml:space="preserve">and </w:t>
      </w:r>
      <w:r w:rsidRPr="0084232C">
        <w:rPr>
          <w:rStyle w:val="StyleUnderline"/>
          <w:rFonts w:cs="Arial"/>
          <w:bCs/>
        </w:rPr>
        <w:t>with it, the last pillar of the American Century</w:t>
      </w:r>
      <w:r w:rsidRPr="0084232C">
        <w:rPr>
          <w:rFonts w:cs="Arial"/>
          <w:bCs/>
          <w:szCs w:val="16"/>
        </w:rPr>
        <w:t xml:space="preserve">. </w:t>
      </w:r>
    </w:p>
    <w:p w14:paraId="6556B683" w14:textId="77777777" w:rsidR="000D0DE5" w:rsidRDefault="000D0DE5" w:rsidP="000D0DE5">
      <w:pPr>
        <w:spacing w:line="252" w:lineRule="auto"/>
        <w:rPr>
          <w:rStyle w:val="Emphasis"/>
          <w:rFonts w:cs="Arial"/>
        </w:rPr>
      </w:pPr>
      <w:r w:rsidRPr="0084232C">
        <w:rPr>
          <w:rFonts w:cs="Arial"/>
          <w:bCs/>
          <w:szCs w:val="16"/>
        </w:rPr>
        <w:t xml:space="preserve">Many in both the United States and throughout the world may believe that the end of the American </w:t>
      </w:r>
      <w:r w:rsidRPr="00442B0B">
        <w:rPr>
          <w:rFonts w:cs="Arial"/>
          <w:bCs/>
          <w:szCs w:val="16"/>
        </w:rPr>
        <w:t xml:space="preserve">Century is tragic, but </w:t>
      </w:r>
      <w:r w:rsidRPr="00442B0B">
        <w:rPr>
          <w:rStyle w:val="StyleUnderline"/>
          <w:rFonts w:cs="Arial"/>
        </w:rPr>
        <w:t xml:space="preserve">the dawn of the Anti-American Century holds the </w:t>
      </w:r>
      <w:r w:rsidRPr="00442B0B">
        <w:rPr>
          <w:rStyle w:val="StyleUnderline"/>
          <w:rFonts w:cs="Arial"/>
          <w:bCs/>
        </w:rPr>
        <w:t>promise of better times for the globe</w:t>
      </w:r>
      <w:r w:rsidRPr="00442B0B">
        <w:rPr>
          <w:rStyle w:val="StyleUnderline"/>
          <w:rFonts w:cs="Arial"/>
        </w:rPr>
        <w:t xml:space="preserve"> and the opportunity for </w:t>
      </w:r>
      <w:r w:rsidRPr="00442B0B">
        <w:rPr>
          <w:rStyle w:val="StyleUnderline"/>
          <w:rFonts w:cs="Arial"/>
          <w:bCs/>
        </w:rPr>
        <w:t>Americans to finally confront their country’s structural problems</w:t>
      </w:r>
      <w:r w:rsidRPr="00442B0B">
        <w:rPr>
          <w:rFonts w:cs="Arial"/>
          <w:bCs/>
          <w:szCs w:val="16"/>
        </w:rPr>
        <w:t>. After all, unless one believes that the United States</w:t>
      </w:r>
      <w:r w:rsidRPr="0084232C">
        <w:rPr>
          <w:rFonts w:cs="Arial"/>
          <w:bCs/>
          <w:szCs w:val="16"/>
        </w:rPr>
        <w:t xml:space="preserve"> has a monopoly on the desire for peace, individual rights, and prosperity, 7.8 billion people and nearly 200 nations large and small are just as capable as Americans of acting in those collective interests. </w:t>
      </w:r>
      <w:r w:rsidRPr="0084232C">
        <w:rPr>
          <w:rStyle w:val="StyleUnderline"/>
          <w:rFonts w:cs="Arial"/>
        </w:rPr>
        <w:t>To believe otherwise is to hold that the only formula for</w:t>
      </w:r>
      <w:r w:rsidRPr="0084232C">
        <w:rPr>
          <w:rFonts w:cs="Arial"/>
          <w:bCs/>
          <w:szCs w:val="16"/>
        </w:rPr>
        <w:t xml:space="preserve"> international </w:t>
      </w:r>
      <w:r w:rsidRPr="0084232C">
        <w:rPr>
          <w:rStyle w:val="StyleUnderline"/>
          <w:rFonts w:cs="Arial"/>
        </w:rPr>
        <w:t xml:space="preserve">stability and prosperity is an </w:t>
      </w:r>
      <w:r w:rsidRPr="0084232C">
        <w:rPr>
          <w:rStyle w:val="StyleUnderline"/>
          <w:rFonts w:cs="Arial"/>
          <w:bCs/>
        </w:rPr>
        <w:t xml:space="preserve">endless </w:t>
      </w:r>
      <w:r w:rsidRPr="0084232C">
        <w:rPr>
          <w:rStyle w:val="StyleUnderline"/>
          <w:rFonts w:cs="Arial"/>
          <w:bCs/>
        </w:rPr>
        <w:lastRenderedPageBreak/>
        <w:t>continuation</w:t>
      </w:r>
      <w:r w:rsidRPr="0084232C">
        <w:rPr>
          <w:rFonts w:cs="Arial"/>
          <w:bCs/>
          <w:szCs w:val="16"/>
        </w:rPr>
        <w:t xml:space="preserve"> of the American Century. </w:t>
      </w:r>
      <w:r w:rsidRPr="0084232C">
        <w:rPr>
          <w:rStyle w:val="StyleUnderline"/>
          <w:rFonts w:cs="Arial"/>
        </w:rPr>
        <w:t xml:space="preserve">That inevitably leads to the </w:t>
      </w:r>
      <w:r w:rsidRPr="0084232C">
        <w:rPr>
          <w:rStyle w:val="StyleUnderline"/>
          <w:rFonts w:cs="Arial"/>
          <w:bCs/>
        </w:rPr>
        <w:t>question of China</w:t>
      </w:r>
      <w:r w:rsidRPr="0084232C">
        <w:rPr>
          <w:rFonts w:cs="Arial"/>
          <w:bCs/>
          <w:szCs w:val="16"/>
        </w:rPr>
        <w:t xml:space="preserve"> and its status as an emerging global power, especially as the United States retreats or is forced to. </w:t>
      </w:r>
      <w:r w:rsidRPr="0084232C">
        <w:rPr>
          <w:rStyle w:val="StyleUnderline"/>
          <w:rFonts w:cs="Arial"/>
        </w:rPr>
        <w:t xml:space="preserve">True, China </w:t>
      </w:r>
      <w:r w:rsidRPr="0084232C">
        <w:rPr>
          <w:rStyle w:val="StyleUnderline"/>
          <w:rFonts w:cs="Arial"/>
          <w:bCs/>
        </w:rPr>
        <w:t>defines rights differently</w:t>
      </w:r>
      <w:r w:rsidRPr="0084232C">
        <w:rPr>
          <w:rFonts w:cs="Arial"/>
          <w:bCs/>
          <w:szCs w:val="16"/>
        </w:rPr>
        <w:t xml:space="preserve"> than the United States, </w:t>
      </w:r>
      <w:r w:rsidRPr="0084232C">
        <w:rPr>
          <w:rStyle w:val="StyleUnderline"/>
          <w:rFonts w:cs="Arial"/>
        </w:rPr>
        <w:t xml:space="preserve">and many </w:t>
      </w:r>
      <w:proofErr w:type="gramStart"/>
      <w:r w:rsidRPr="0084232C">
        <w:rPr>
          <w:rStyle w:val="StyleUnderline"/>
          <w:rFonts w:cs="Arial"/>
        </w:rPr>
        <w:t>outside</w:t>
      </w:r>
      <w:proofErr w:type="gramEnd"/>
      <w:r w:rsidRPr="0084232C">
        <w:rPr>
          <w:rStyle w:val="StyleUnderline"/>
          <w:rFonts w:cs="Arial"/>
        </w:rPr>
        <w:t xml:space="preserve"> of China may not find that template</w:t>
      </w:r>
      <w:r w:rsidRPr="0084232C">
        <w:rPr>
          <w:rFonts w:cs="Arial"/>
          <w:bCs/>
          <w:szCs w:val="16"/>
        </w:rPr>
        <w:t xml:space="preserve"> an </w:t>
      </w:r>
      <w:r w:rsidRPr="0084232C">
        <w:rPr>
          <w:rStyle w:val="Emphasis"/>
          <w:rFonts w:cs="Arial"/>
        </w:rPr>
        <w:t>appealing</w:t>
      </w:r>
      <w:r w:rsidRPr="0084232C">
        <w:rPr>
          <w:rFonts w:cs="Arial"/>
          <w:bCs/>
          <w:szCs w:val="16"/>
        </w:rPr>
        <w:t xml:space="preserve"> one. </w:t>
      </w:r>
      <w:r w:rsidRPr="0084232C">
        <w:rPr>
          <w:rStyle w:val="StyleUnderline"/>
          <w:rFonts w:cs="Arial"/>
        </w:rPr>
        <w:t>But the Chinese template remains</w:t>
      </w:r>
      <w:r w:rsidRPr="0084232C">
        <w:rPr>
          <w:rFonts w:cs="Arial"/>
          <w:bCs/>
          <w:szCs w:val="16"/>
        </w:rPr>
        <w:t xml:space="preserve"> a </w:t>
      </w:r>
      <w:r w:rsidRPr="000E030C">
        <w:rPr>
          <w:rStyle w:val="StyleUnderline"/>
          <w:rFonts w:cs="Arial"/>
          <w:highlight w:val="green"/>
        </w:rPr>
        <w:t>Chinese</w:t>
      </w:r>
      <w:r w:rsidRPr="0084232C">
        <w:rPr>
          <w:rFonts w:cs="Arial"/>
          <w:bCs/>
          <w:szCs w:val="16"/>
        </w:rPr>
        <w:t xml:space="preserve"> one, </w:t>
      </w:r>
      <w:r w:rsidRPr="0084232C">
        <w:rPr>
          <w:rStyle w:val="StyleUnderline"/>
          <w:rFonts w:cs="Arial"/>
        </w:rPr>
        <w:t xml:space="preserve">propagated by a </w:t>
      </w:r>
      <w:r w:rsidRPr="000E030C">
        <w:rPr>
          <w:rStyle w:val="StyleUnderline"/>
          <w:rFonts w:cs="Arial"/>
          <w:highlight w:val="green"/>
        </w:rPr>
        <w:t>government</w:t>
      </w:r>
      <w:r w:rsidRPr="0084232C">
        <w:rPr>
          <w:rStyle w:val="StyleUnderline"/>
          <w:rFonts w:cs="Arial"/>
        </w:rPr>
        <w:t xml:space="preserve"> that </w:t>
      </w:r>
      <w:r w:rsidRPr="000E030C">
        <w:rPr>
          <w:rStyle w:val="StyleUnderline"/>
          <w:rFonts w:cs="Arial"/>
          <w:highlight w:val="green"/>
        </w:rPr>
        <w:t>seems</w:t>
      </w:r>
      <w:r w:rsidRPr="0084232C">
        <w:rPr>
          <w:rStyle w:val="StyleUnderline"/>
          <w:rFonts w:cs="Arial"/>
        </w:rPr>
        <w:t xml:space="preserve"> quite </w:t>
      </w:r>
      <w:r w:rsidRPr="000E030C">
        <w:rPr>
          <w:rStyle w:val="StyleUnderline"/>
          <w:rFonts w:cs="Arial"/>
          <w:bCs/>
          <w:highlight w:val="green"/>
        </w:rPr>
        <w:t>interested in keeping</w:t>
      </w:r>
      <w:r w:rsidRPr="0084232C">
        <w:rPr>
          <w:rStyle w:val="StyleUnderline"/>
          <w:rFonts w:cs="Arial"/>
          <w:bCs/>
        </w:rPr>
        <w:t xml:space="preserve"> the </w:t>
      </w:r>
      <w:r w:rsidRPr="000E030C">
        <w:rPr>
          <w:rStyle w:val="StyleUnderline"/>
          <w:rFonts w:cs="Arial"/>
          <w:bCs/>
          <w:highlight w:val="green"/>
        </w:rPr>
        <w:t>global peace</w:t>
      </w:r>
      <w:r w:rsidRPr="000E030C">
        <w:rPr>
          <w:rFonts w:cs="Arial"/>
          <w:bCs/>
          <w:szCs w:val="16"/>
          <w:highlight w:val="green"/>
        </w:rPr>
        <w:t xml:space="preserve"> </w:t>
      </w:r>
      <w:r w:rsidRPr="000E030C">
        <w:rPr>
          <w:rFonts w:cs="Arial"/>
          <w:bCs/>
          <w:szCs w:val="16"/>
        </w:rPr>
        <w:t>even</w:t>
      </w:r>
      <w:r w:rsidRPr="0084232C">
        <w:rPr>
          <w:rFonts w:cs="Arial"/>
          <w:bCs/>
          <w:szCs w:val="16"/>
        </w:rPr>
        <w:t xml:space="preserve"> while asserting its power. And whatever one thinks of China’s future, it remains true that </w:t>
      </w:r>
      <w:r w:rsidRPr="0084232C">
        <w:rPr>
          <w:rStyle w:val="StyleUnderline"/>
          <w:rFonts w:cs="Arial"/>
        </w:rPr>
        <w:t>you’d have to think that the United States is somehow</w:t>
      </w:r>
      <w:r w:rsidRPr="0084232C">
        <w:rPr>
          <w:rFonts w:cs="Arial"/>
          <w:bCs/>
          <w:szCs w:val="16"/>
        </w:rPr>
        <w:t xml:space="preserve"> a </w:t>
      </w:r>
      <w:r w:rsidRPr="0084232C">
        <w:rPr>
          <w:rStyle w:val="StyleUnderline"/>
          <w:rFonts w:cs="Arial"/>
        </w:rPr>
        <w:t>freakish and exceptional</w:t>
      </w:r>
      <w:r w:rsidRPr="0084232C">
        <w:rPr>
          <w:rFonts w:cs="Arial"/>
          <w:bCs/>
          <w:szCs w:val="16"/>
        </w:rPr>
        <w:t xml:space="preserve"> nation </w:t>
      </w:r>
      <w:r w:rsidRPr="0084232C">
        <w:rPr>
          <w:rStyle w:val="StyleUnderline"/>
          <w:rFonts w:cs="Arial"/>
        </w:rPr>
        <w:t xml:space="preserve">alone committed to peace and </w:t>
      </w:r>
      <w:r w:rsidRPr="009762CE">
        <w:rPr>
          <w:rStyle w:val="StyleUnderline"/>
          <w:rFonts w:cs="Arial"/>
        </w:rPr>
        <w:t>prosperity to believe firmly that the end of the American Century spells a backward step</w:t>
      </w:r>
      <w:r w:rsidRPr="009762CE">
        <w:rPr>
          <w:rFonts w:cs="Arial"/>
          <w:bCs/>
          <w:szCs w:val="16"/>
        </w:rPr>
        <w:t xml:space="preserve"> for humanity. As for the United State </w:t>
      </w:r>
      <w:r w:rsidRPr="009762CE">
        <w:rPr>
          <w:rStyle w:val="StyleUnderline"/>
          <w:rFonts w:cs="Arial"/>
        </w:rPr>
        <w:t xml:space="preserve">domestically, decades of global preeminence </w:t>
      </w:r>
      <w:r w:rsidRPr="009762CE">
        <w:rPr>
          <w:rStyle w:val="StyleUnderline"/>
          <w:rFonts w:cs="Arial"/>
          <w:bCs/>
        </w:rPr>
        <w:t>have not done Americans well at</w:t>
      </w:r>
      <w:r w:rsidRPr="009762CE">
        <w:rPr>
          <w:rStyle w:val="StyleUnderline"/>
          <w:rFonts w:cs="Arial"/>
        </w:rPr>
        <w:t xml:space="preserve"> </w:t>
      </w:r>
      <w:r w:rsidRPr="009762CE">
        <w:rPr>
          <w:rStyle w:val="StyleUnderline"/>
          <w:rFonts w:cs="Arial"/>
          <w:bCs/>
        </w:rPr>
        <w:t>home</w:t>
      </w:r>
      <w:r w:rsidRPr="009762CE">
        <w:rPr>
          <w:rFonts w:cs="Arial"/>
          <w:bCs/>
          <w:szCs w:val="16"/>
        </w:rPr>
        <w:t xml:space="preserve"> in recent years. </w:t>
      </w:r>
      <w:r w:rsidRPr="009762CE">
        <w:rPr>
          <w:rStyle w:val="StyleUnderline"/>
          <w:rFonts w:cs="Arial"/>
        </w:rPr>
        <w:t xml:space="preserve">Standards of living have </w:t>
      </w:r>
      <w:r w:rsidRPr="009762CE">
        <w:rPr>
          <w:rStyle w:val="StyleUnderline"/>
          <w:rFonts w:cs="Arial"/>
          <w:bCs/>
        </w:rPr>
        <w:t>stagnated</w:t>
      </w:r>
      <w:r w:rsidRPr="009762CE">
        <w:rPr>
          <w:rStyle w:val="StyleUnderline"/>
          <w:rFonts w:cs="Arial"/>
        </w:rPr>
        <w:t xml:space="preserve"> and not kept pace with</w:t>
      </w:r>
      <w:r w:rsidRPr="009762CE">
        <w:rPr>
          <w:rFonts w:cs="Arial"/>
          <w:bCs/>
          <w:szCs w:val="16"/>
        </w:rPr>
        <w:t xml:space="preserve"> those in numerous </w:t>
      </w:r>
      <w:r w:rsidRPr="009762CE">
        <w:rPr>
          <w:rStyle w:val="StyleUnderline"/>
          <w:rFonts w:cs="Arial"/>
        </w:rPr>
        <w:t xml:space="preserve">other countries. </w:t>
      </w:r>
      <w:r w:rsidRPr="009762CE">
        <w:rPr>
          <w:rStyle w:val="StyleUnderline"/>
          <w:rFonts w:cs="Arial"/>
          <w:bCs/>
        </w:rPr>
        <w:t>Racism</w:t>
      </w:r>
      <w:r w:rsidRPr="009762CE">
        <w:rPr>
          <w:rStyle w:val="StyleUnderline"/>
          <w:rFonts w:cs="Arial"/>
        </w:rPr>
        <w:t xml:space="preserve"> </w:t>
      </w:r>
      <w:r w:rsidRPr="009762CE">
        <w:rPr>
          <w:rStyle w:val="StyleUnderline"/>
          <w:rFonts w:cs="Arial"/>
          <w:bCs/>
        </w:rPr>
        <w:t>persists</w:t>
      </w:r>
      <w:r w:rsidRPr="009762CE">
        <w:rPr>
          <w:rFonts w:cs="Arial"/>
          <w:bCs/>
          <w:szCs w:val="16"/>
        </w:rPr>
        <w:t>. None of the countries that have excelled at education</w:t>
      </w:r>
      <w:r w:rsidRPr="0084232C">
        <w:rPr>
          <w:rFonts w:cs="Arial"/>
          <w:bCs/>
          <w:szCs w:val="16"/>
        </w:rPr>
        <w:t xml:space="preserve">, health care, and standards of living are as large or complicated as the United States, but </w:t>
      </w:r>
      <w:r w:rsidRPr="0084232C">
        <w:rPr>
          <w:rStyle w:val="StyleUnderline"/>
          <w:rFonts w:cs="Arial"/>
        </w:rPr>
        <w:t xml:space="preserve">even by its own standards, the </w:t>
      </w:r>
      <w:r w:rsidRPr="0084232C">
        <w:rPr>
          <w:rStyle w:val="StyleUnderline"/>
          <w:rFonts w:cs="Arial"/>
          <w:bCs/>
        </w:rPr>
        <w:t>country has fallen short</w:t>
      </w:r>
      <w:r w:rsidRPr="0084232C">
        <w:rPr>
          <w:rFonts w:cs="Arial"/>
          <w:bCs/>
          <w:szCs w:val="16"/>
        </w:rPr>
        <w:t xml:space="preserve"> of what it once achieved. </w:t>
      </w:r>
      <w:r w:rsidRPr="0084232C">
        <w:rPr>
          <w:rStyle w:val="StyleUnderline"/>
          <w:rFonts w:cs="Arial"/>
        </w:rPr>
        <w:t>It spends massively</w:t>
      </w:r>
      <w:r w:rsidRPr="0084232C">
        <w:rPr>
          <w:rFonts w:cs="Arial"/>
          <w:bCs/>
          <w:szCs w:val="16"/>
        </w:rPr>
        <w:t xml:space="preserve"> on education, infrastructure, poverty alleviation, health care, and defense—</w:t>
      </w:r>
      <w:r w:rsidRPr="0084232C">
        <w:rPr>
          <w:rStyle w:val="StyleUnderline"/>
          <w:rFonts w:cs="Arial"/>
        </w:rPr>
        <w:t xml:space="preserve">but it </w:t>
      </w:r>
      <w:r w:rsidRPr="0084232C">
        <w:rPr>
          <w:rStyle w:val="StyleUnderline"/>
          <w:rFonts w:cs="Arial"/>
          <w:bCs/>
        </w:rPr>
        <w:t>does not manage to spend smartly</w:t>
      </w:r>
      <w:r w:rsidRPr="0084232C">
        <w:rPr>
          <w:rFonts w:cs="Arial"/>
          <w:bCs/>
          <w:szCs w:val="16"/>
        </w:rPr>
        <w:t xml:space="preserve">. Yes, material life is better now for almost everyone than it was 50 years ago; people live longer, have more health care, eat better, are more educated, </w:t>
      </w:r>
      <w:proofErr w:type="gramStart"/>
      <w:r w:rsidRPr="0084232C">
        <w:rPr>
          <w:rFonts w:cs="Arial"/>
          <w:bCs/>
          <w:szCs w:val="16"/>
        </w:rPr>
        <w:t>live in</w:t>
      </w:r>
      <w:proofErr w:type="gramEnd"/>
      <w:r w:rsidRPr="0084232C">
        <w:rPr>
          <w:rFonts w:cs="Arial"/>
          <w:bCs/>
          <w:szCs w:val="16"/>
        </w:rPr>
        <w:t xml:space="preserve"> safer cities and towns, but that is true everywhere in the world. </w:t>
      </w:r>
      <w:r w:rsidRPr="0084232C">
        <w:rPr>
          <w:rStyle w:val="StyleUnderline"/>
          <w:rFonts w:cs="Arial"/>
        </w:rPr>
        <w:t xml:space="preserve">The United States </w:t>
      </w:r>
      <w:r w:rsidRPr="0084232C">
        <w:rPr>
          <w:rStyle w:val="StyleUnderline"/>
          <w:rFonts w:cs="Arial"/>
          <w:bCs/>
        </w:rPr>
        <w:t>cannot toot its own horn</w:t>
      </w:r>
      <w:r w:rsidRPr="0084232C">
        <w:rPr>
          <w:rStyle w:val="StyleUnderline"/>
          <w:rFonts w:cs="Arial"/>
        </w:rPr>
        <w:t xml:space="preserve"> here.</w:t>
      </w:r>
      <w:r w:rsidRPr="0084232C">
        <w:rPr>
          <w:rFonts w:cs="Arial"/>
          <w:bCs/>
          <w:szCs w:val="16"/>
        </w:rPr>
        <w:t xml:space="preserve"> The simple fact is that </w:t>
      </w:r>
      <w:r w:rsidRPr="0084232C">
        <w:rPr>
          <w:rStyle w:val="StyleUnderline"/>
          <w:rFonts w:cs="Arial"/>
        </w:rPr>
        <w:t>success and strength</w:t>
      </w:r>
      <w:r w:rsidRPr="0084232C">
        <w:rPr>
          <w:rFonts w:cs="Arial"/>
          <w:bCs/>
          <w:szCs w:val="16"/>
        </w:rPr>
        <w:t>—military, political, economic, and to that add cultural—</w:t>
      </w:r>
      <w:r w:rsidRPr="0084232C">
        <w:rPr>
          <w:rStyle w:val="StyleUnderline"/>
          <w:rFonts w:cs="Arial"/>
        </w:rPr>
        <w:t xml:space="preserve">are </w:t>
      </w:r>
      <w:r w:rsidRPr="0084232C">
        <w:rPr>
          <w:rStyle w:val="StyleUnderline"/>
          <w:rFonts w:cs="Arial"/>
          <w:bCs/>
        </w:rPr>
        <w:t>not birthrights</w:t>
      </w:r>
      <w:r w:rsidRPr="0084232C">
        <w:rPr>
          <w:rFonts w:cs="Arial"/>
          <w:bCs/>
          <w:szCs w:val="16"/>
        </w:rPr>
        <w:t xml:space="preserve">. </w:t>
      </w:r>
      <w:r w:rsidRPr="0084232C">
        <w:rPr>
          <w:rStyle w:val="StyleUnderline"/>
          <w:rFonts w:cs="Arial"/>
        </w:rPr>
        <w:t xml:space="preserve">The United States doesn’t get to be great or powerful </w:t>
      </w:r>
      <w:r w:rsidRPr="0084232C">
        <w:rPr>
          <w:rStyle w:val="StyleUnderline"/>
          <w:rFonts w:cs="Arial"/>
          <w:bCs/>
        </w:rPr>
        <w:t>just because it used to be</w:t>
      </w:r>
      <w:r w:rsidRPr="0084232C">
        <w:rPr>
          <w:rFonts w:cs="Arial"/>
          <w:bCs/>
          <w:szCs w:val="16"/>
        </w:rPr>
        <w:t xml:space="preserve">, although it certainly can help to have a head start. If the country was ever truly exceptional, it was exceptional because successive generations worked and fought and struggled to make it so, not because those generations patted themselves on the back. There have been acute moments of </w:t>
      </w:r>
      <w:r w:rsidRPr="0084232C">
        <w:rPr>
          <w:rStyle w:val="StyleUnderline"/>
          <w:rFonts w:cs="Arial"/>
          <w:bCs/>
        </w:rPr>
        <w:t>hubris</w:t>
      </w:r>
      <w:r w:rsidRPr="0084232C">
        <w:rPr>
          <w:rStyle w:val="StyleUnderline"/>
          <w:rFonts w:cs="Arial"/>
        </w:rPr>
        <w:t xml:space="preserve"> and </w:t>
      </w:r>
      <w:r w:rsidRPr="0084232C">
        <w:rPr>
          <w:rStyle w:val="StyleUnderline"/>
          <w:rFonts w:cs="Arial"/>
          <w:bCs/>
        </w:rPr>
        <w:t>overreach</w:t>
      </w:r>
      <w:r w:rsidRPr="0084232C">
        <w:rPr>
          <w:rFonts w:cs="Arial"/>
          <w:bCs/>
          <w:szCs w:val="16"/>
        </w:rPr>
        <w:t xml:space="preserve"> during the decades of the American Century, but </w:t>
      </w:r>
      <w:r w:rsidRPr="0084232C">
        <w:rPr>
          <w:rStyle w:val="StyleUnderline"/>
          <w:rFonts w:cs="Arial"/>
        </w:rPr>
        <w:t xml:space="preserve">never has the disconnect between what the United States is and what Americans say it </w:t>
      </w:r>
      <w:proofErr w:type="gramStart"/>
      <w:r w:rsidRPr="0084232C">
        <w:rPr>
          <w:rStyle w:val="StyleUnderline"/>
          <w:rFonts w:cs="Arial"/>
        </w:rPr>
        <w:t xml:space="preserve">is </w:t>
      </w:r>
      <w:r w:rsidRPr="0084232C">
        <w:rPr>
          <w:rStyle w:val="StyleUnderline"/>
          <w:rFonts w:cs="Arial"/>
          <w:bCs/>
        </w:rPr>
        <w:t>been</w:t>
      </w:r>
      <w:proofErr w:type="gramEnd"/>
      <w:r w:rsidRPr="0084232C">
        <w:rPr>
          <w:rStyle w:val="StyleUnderline"/>
          <w:rFonts w:cs="Arial"/>
          <w:bCs/>
        </w:rPr>
        <w:t xml:space="preserve"> so profound</w:t>
      </w:r>
      <w:r w:rsidRPr="0084232C">
        <w:rPr>
          <w:rStyle w:val="StyleUnderline"/>
          <w:rFonts w:cs="Arial"/>
        </w:rPr>
        <w:t>.</w:t>
      </w:r>
      <w:r w:rsidRPr="0084232C">
        <w:rPr>
          <w:rFonts w:cs="Arial"/>
          <w:bCs/>
          <w:szCs w:val="16"/>
        </w:rPr>
        <w:t xml:space="preserve"> Out of this moment, therefore, is </w:t>
      </w:r>
      <w:r w:rsidRPr="0084232C">
        <w:rPr>
          <w:rStyle w:val="StyleUnderline"/>
          <w:rFonts w:cs="Arial"/>
        </w:rPr>
        <w:t xml:space="preserve">the promise not of American exceptionalism </w:t>
      </w:r>
      <w:r w:rsidRPr="0084232C">
        <w:rPr>
          <w:rStyle w:val="StyleUnderline"/>
          <w:rFonts w:cs="Arial"/>
          <w:bCs/>
        </w:rPr>
        <w:t>but American humility</w:t>
      </w:r>
      <w:r w:rsidRPr="0084232C">
        <w:rPr>
          <w:rFonts w:cs="Arial"/>
          <w:bCs/>
          <w:szCs w:val="16"/>
        </w:rPr>
        <w:t xml:space="preserve">, a moment of recognition that, to move forward, </w:t>
      </w:r>
      <w:r w:rsidRPr="0084232C">
        <w:rPr>
          <w:rStyle w:val="StyleUnderline"/>
          <w:rFonts w:cs="Arial"/>
        </w:rPr>
        <w:t xml:space="preserve">the United States </w:t>
      </w:r>
      <w:proofErr w:type="gramStart"/>
      <w:r w:rsidRPr="0084232C">
        <w:rPr>
          <w:rStyle w:val="StyleUnderline"/>
          <w:rFonts w:cs="Arial"/>
        </w:rPr>
        <w:t>has to</w:t>
      </w:r>
      <w:proofErr w:type="gramEnd"/>
      <w:r w:rsidRPr="0084232C">
        <w:rPr>
          <w:rStyle w:val="StyleUnderline"/>
          <w:rFonts w:cs="Arial"/>
        </w:rPr>
        <w:t xml:space="preserve"> </w:t>
      </w:r>
      <w:r w:rsidRPr="0084232C">
        <w:rPr>
          <w:rStyle w:val="StyleUnderline"/>
          <w:rFonts w:cs="Arial"/>
          <w:bCs/>
        </w:rPr>
        <w:t>let go of the American Century</w:t>
      </w:r>
      <w:r w:rsidRPr="0084232C">
        <w:rPr>
          <w:rStyle w:val="StyleUnderline"/>
          <w:rFonts w:cs="Arial"/>
        </w:rPr>
        <w:t xml:space="preserve">, say </w:t>
      </w:r>
      <w:r w:rsidRPr="0084232C">
        <w:rPr>
          <w:rStyle w:val="StyleUnderline"/>
          <w:rFonts w:cs="Arial"/>
          <w:bCs/>
        </w:rPr>
        <w:t>goodbye to exceptionalism</w:t>
      </w:r>
      <w:r w:rsidRPr="0084232C">
        <w:rPr>
          <w:rStyle w:val="StyleUnderline"/>
          <w:rFonts w:cs="Arial"/>
        </w:rPr>
        <w:t xml:space="preserve">, and </w:t>
      </w:r>
      <w:r w:rsidRPr="0084232C">
        <w:rPr>
          <w:rStyle w:val="StyleUnderline"/>
          <w:rFonts w:cs="Arial"/>
          <w:bCs/>
        </w:rPr>
        <w:t>accept that it is a normal country</w:t>
      </w:r>
      <w:r w:rsidRPr="0084232C">
        <w:rPr>
          <w:rFonts w:cs="Arial"/>
          <w:bCs/>
          <w:szCs w:val="16"/>
        </w:rPr>
        <w:t xml:space="preserve"> like any other, just richer and with a massive military arsenal and multiple wells of strength and multiple areas of self-delusion. </w:t>
      </w:r>
      <w:r w:rsidRPr="0084232C">
        <w:rPr>
          <w:rStyle w:val="StyleUnderline"/>
          <w:rFonts w:cs="Arial"/>
        </w:rPr>
        <w:t>The end</w:t>
      </w:r>
      <w:r w:rsidRPr="0084232C">
        <w:rPr>
          <w:rFonts w:cs="Arial"/>
          <w:bCs/>
          <w:szCs w:val="16"/>
        </w:rPr>
        <w:t xml:space="preserve"> of the American Century </w:t>
      </w:r>
      <w:r w:rsidRPr="0084232C">
        <w:rPr>
          <w:rStyle w:val="StyleUnderline"/>
          <w:rFonts w:cs="Arial"/>
        </w:rPr>
        <w:t xml:space="preserve">offers the opportunity to </w:t>
      </w:r>
      <w:r w:rsidRPr="0084232C">
        <w:rPr>
          <w:rStyle w:val="StyleUnderline"/>
          <w:rFonts w:cs="Arial"/>
          <w:bCs/>
        </w:rPr>
        <w:t>look at where the country falls short</w:t>
      </w:r>
      <w:r w:rsidRPr="0084232C">
        <w:rPr>
          <w:rFonts w:cs="Arial"/>
          <w:bCs/>
          <w:szCs w:val="16"/>
        </w:rPr>
        <w:t xml:space="preserve"> and start fixing what is broken. Whether Americans will seize that opportunity, who knows. But </w:t>
      </w:r>
      <w:r w:rsidRPr="0084232C">
        <w:rPr>
          <w:rStyle w:val="Emphasis"/>
          <w:rFonts w:cs="Arial"/>
        </w:rPr>
        <w:t>this is not a tragedy; it is the beginning of something new.</w:t>
      </w:r>
    </w:p>
    <w:p w14:paraId="3EFDEAC8" w14:textId="0774BA39" w:rsidR="00134865" w:rsidRDefault="00134865" w:rsidP="00134865"/>
    <w:p w14:paraId="2418D3B5" w14:textId="3F0FF96B" w:rsidR="000D0DE5" w:rsidRDefault="000D0DE5" w:rsidP="000D0DE5">
      <w:pPr>
        <w:pStyle w:val="Heading4"/>
      </w:pPr>
      <w:r>
        <w:t xml:space="preserve">AT Erickson and Collins </w:t>
      </w:r>
    </w:p>
    <w:p w14:paraId="62E05563" w14:textId="38230D3D" w:rsidR="000D0DE5" w:rsidRDefault="000D0DE5" w:rsidP="000D0DE5">
      <w:r>
        <w:t xml:space="preserve">1] It doesn’t advocate for US leadership through space dominance- but just deterring Chinese aggression through international law, resolving tensions in </w:t>
      </w:r>
      <w:proofErr w:type="spellStart"/>
      <w:r>
        <w:t>india</w:t>
      </w:r>
      <w:proofErr w:type="spellEnd"/>
      <w:r>
        <w:t xml:space="preserve">, there’s nothing uniquely key about the affirmative </w:t>
      </w:r>
    </w:p>
    <w:p w14:paraId="7524024E" w14:textId="4810B148" w:rsidR="000D0DE5" w:rsidRDefault="000D0DE5" w:rsidP="000D0DE5">
      <w:r>
        <w:t>2] Terminal impact is just Taiwan war</w:t>
      </w:r>
      <w:r w:rsidR="0042503B">
        <w:t xml:space="preserve"> (read the unhighlighted parts- there’s no other major conflict outlined)</w:t>
      </w:r>
      <w:r>
        <w:t>- but that’s good</w:t>
      </w:r>
    </w:p>
    <w:p w14:paraId="64D69011" w14:textId="1931DEB0" w:rsidR="000D0DE5" w:rsidRDefault="000D0DE5" w:rsidP="000D0DE5"/>
    <w:p w14:paraId="2938BD16" w14:textId="3C09D91A" w:rsidR="000D0DE5" w:rsidRDefault="000D0DE5" w:rsidP="000D0DE5">
      <w:pPr>
        <w:pStyle w:val="Heading4"/>
      </w:pPr>
      <w:r>
        <w:lastRenderedPageBreak/>
        <w:t xml:space="preserve">AT </w:t>
      </w:r>
      <w:proofErr w:type="spellStart"/>
      <w:r>
        <w:t>Gilisian</w:t>
      </w:r>
      <w:proofErr w:type="spellEnd"/>
      <w:r>
        <w:t xml:space="preserve"> 20</w:t>
      </w:r>
    </w:p>
    <w:p w14:paraId="60DA89F1" w14:textId="63A88579" w:rsidR="000D0DE5" w:rsidRDefault="000D0DE5" w:rsidP="000D0DE5">
      <w:r>
        <w:t xml:space="preserve">1] Flips both ways- the US has a history of </w:t>
      </w:r>
      <w:r w:rsidR="002A17C6">
        <w:t>propaganda</w:t>
      </w:r>
      <w:r>
        <w:t xml:space="preserve"> with democratization good, </w:t>
      </w:r>
      <w:proofErr w:type="spellStart"/>
      <w:r>
        <w:t>colonilsation</w:t>
      </w:r>
      <w:proofErr w:type="spellEnd"/>
      <w:r>
        <w:t xml:space="preserve"> good, and hegemony- 1AC authors work within the government and are paid off</w:t>
      </w:r>
    </w:p>
    <w:p w14:paraId="0EAD7758" w14:textId="2F587B7C" w:rsidR="000D0DE5" w:rsidRDefault="000D0DE5" w:rsidP="000D0DE5">
      <w:r>
        <w:t xml:space="preserve">2] </w:t>
      </w:r>
      <w:r w:rsidR="002A17C6">
        <w:t>Propaganda is just domestic to create a good reputation internally- doesn’t spread out to our authors</w:t>
      </w:r>
    </w:p>
    <w:p w14:paraId="648D8E46" w14:textId="1A54B551" w:rsidR="002A17C6" w:rsidRPr="000D0DE5" w:rsidRDefault="002A17C6" w:rsidP="000D0DE5">
      <w:r>
        <w:t xml:space="preserve">3] It’s their burden of proof to go down each 1NC </w:t>
      </w:r>
      <w:proofErr w:type="spellStart"/>
      <w:r>
        <w:t>evidene</w:t>
      </w:r>
      <w:proofErr w:type="spellEnd"/>
      <w:r>
        <w:t xml:space="preserve"> and explain why its propaganda- we don’t even claim China good, just </w:t>
      </w:r>
      <w:proofErr w:type="gramStart"/>
      <w:r>
        <w:t xml:space="preserve">US  </w:t>
      </w:r>
      <w:proofErr w:type="spellStart"/>
      <w:r>
        <w:t>Heg</w:t>
      </w:r>
      <w:proofErr w:type="spellEnd"/>
      <w:proofErr w:type="gramEnd"/>
      <w:r>
        <w:t xml:space="preserve"> bad</w:t>
      </w:r>
    </w:p>
    <w:p w14:paraId="35F6F4E5" w14:textId="097A5629" w:rsidR="00134865" w:rsidRDefault="00134865" w:rsidP="00134865">
      <w:pPr>
        <w:pStyle w:val="Heading3"/>
      </w:pPr>
      <w:r>
        <w:lastRenderedPageBreak/>
        <w:t>Taiwan War Good</w:t>
      </w:r>
    </w:p>
    <w:p w14:paraId="35481818" w14:textId="1F91A8CA" w:rsidR="00475AEA" w:rsidRPr="00475AEA" w:rsidRDefault="00475AEA" w:rsidP="00475AEA">
      <w:r>
        <w:t xml:space="preserve">No shift out of the link- 1AC chow and </w:t>
      </w:r>
      <w:proofErr w:type="spellStart"/>
      <w:r>
        <w:t>kelley</w:t>
      </w:r>
      <w:proofErr w:type="spellEnd"/>
      <w:r>
        <w:t xml:space="preserve"> is clear </w:t>
      </w:r>
      <w:r w:rsidR="00442C80">
        <w:t xml:space="preserve">– “emboldens </w:t>
      </w:r>
      <w:proofErr w:type="spellStart"/>
      <w:r w:rsidR="00442C80">
        <w:t>taiwan</w:t>
      </w:r>
      <w:proofErr w:type="spellEnd"/>
      <w:r w:rsidR="00442C80">
        <w:t xml:space="preserve"> invasion”</w:t>
      </w:r>
    </w:p>
    <w:p w14:paraId="4F134A44" w14:textId="77777777" w:rsidR="00134865" w:rsidRPr="00170E67" w:rsidRDefault="00134865" w:rsidP="00134865">
      <w:pPr>
        <w:pStyle w:val="Heading4"/>
        <w:rPr>
          <w:rFonts w:cs="Calibri"/>
          <w:b w:val="0"/>
        </w:rPr>
      </w:pPr>
      <w:r w:rsidRPr="00170E67">
        <w:rPr>
          <w:rFonts w:cs="Calibri"/>
        </w:rPr>
        <w:t>War stays conventional.</w:t>
      </w:r>
    </w:p>
    <w:p w14:paraId="3214E461" w14:textId="339A07DE" w:rsidR="00134865" w:rsidRPr="00170E67" w:rsidRDefault="00134865" w:rsidP="00134865">
      <w:r w:rsidRPr="00170E67">
        <w:t xml:space="preserve">Caitlin </w:t>
      </w:r>
      <w:r w:rsidRPr="00170E67">
        <w:rPr>
          <w:rStyle w:val="Style13ptBold"/>
        </w:rPr>
        <w:t>Talmadge 18</w:t>
      </w:r>
      <w:r w:rsidRPr="00170E67">
        <w:t>, Associate Professor of Security Studies at the Edmund A. Walsh School of Foreign Service at Georgetown University, November/December 2018, “Beijing’s Nuclear Option,” Foreign Affairs, Vol. 65, No. 5</w:t>
      </w:r>
    </w:p>
    <w:p w14:paraId="668A1E20" w14:textId="77777777" w:rsidR="00134865" w:rsidRPr="00170E67" w:rsidRDefault="00134865" w:rsidP="00134865">
      <w:pPr>
        <w:rPr>
          <w:sz w:val="8"/>
        </w:rPr>
      </w:pPr>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szCs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w:t>
      </w:r>
      <w:proofErr w:type="gramStart"/>
      <w:r w:rsidRPr="00170E67">
        <w:rPr>
          <w:sz w:val="8"/>
        </w:rPr>
        <w:t xml:space="preserve">in order </w:t>
      </w:r>
      <w:r w:rsidRPr="00170E67">
        <w:rPr>
          <w:rStyle w:val="StyleUnderline"/>
        </w:rPr>
        <w:t>to</w:t>
      </w:r>
      <w:proofErr w:type="gramEnd"/>
      <w:r w:rsidRPr="00170E67">
        <w:rPr>
          <w:rStyle w:val="StyleUnderline"/>
        </w:rPr>
        <w:t xml:space="preserve">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w:t>
      </w:r>
      <w:proofErr w:type="gramStart"/>
      <w:r w:rsidRPr="00170E67">
        <w:rPr>
          <w:rStyle w:val="StyleUnderline"/>
        </w:rPr>
        <w:t>As long as</w:t>
      </w:r>
      <w:proofErr w:type="gramEnd"/>
      <w:r w:rsidRPr="00170E67">
        <w:rPr>
          <w:rStyle w:val="StyleUnderline"/>
        </w:rPr>
        <w:t xml:space="preserve">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nonaggressive nuclear doctrine</w:t>
      </w:r>
      <w:r w:rsidRPr="00170E67">
        <w:rPr>
          <w:sz w:val="8"/>
        </w:rPr>
        <w:t xml:space="preserve">. After its first nuclear test, in 1964, </w:t>
      </w:r>
      <w:r w:rsidRPr="00170E67">
        <w:rPr>
          <w:rStyle w:val="StyleUnderline"/>
        </w:rPr>
        <w:t>China</w:t>
      </w:r>
      <w:r w:rsidRPr="00170E67">
        <w:rPr>
          <w:sz w:val="8"/>
        </w:rPr>
        <w:t xml:space="preserve"> largely </w:t>
      </w:r>
      <w:r w:rsidRPr="00170E67">
        <w:rPr>
          <w:rStyle w:val="StyleUnderline"/>
        </w:rPr>
        <w:t>avoided the Cold War</w:t>
      </w:r>
      <w:r w:rsidRPr="00170E67">
        <w:rPr>
          <w:sz w:val="8"/>
        </w:rPr>
        <w:t xml:space="preserve"> arms race, </w:t>
      </w:r>
      <w:r w:rsidRPr="00170E67">
        <w:rPr>
          <w:rStyle w:val="StyleUnderline"/>
        </w:rPr>
        <w:t>building a much smaller and simpler</w:t>
      </w:r>
      <w:r w:rsidRPr="00170E67">
        <w:rPr>
          <w:sz w:val="8"/>
        </w:rPr>
        <w:t xml:space="preserve"> nuclear </w:t>
      </w:r>
      <w:r w:rsidRPr="00170E67">
        <w:rPr>
          <w:rStyle w:val="StyleUnderline"/>
        </w:rPr>
        <w:t>arsenal</w:t>
      </w:r>
      <w:r w:rsidRPr="00170E67">
        <w:rPr>
          <w:sz w:val="8"/>
        </w:rPr>
        <w:t xml:space="preserve"> than its resources would have allowed. </w:t>
      </w:r>
      <w:r w:rsidRPr="00170E67">
        <w:rPr>
          <w:rStyle w:val="StyleUnderline"/>
        </w:rPr>
        <w:t>Chinese leaders have consistently characterized nuclear weapons as useful only for deterring</w:t>
      </w:r>
      <w:r w:rsidRPr="00170E67">
        <w:rPr>
          <w:sz w:val="8"/>
        </w:rPr>
        <w:t xml:space="preserve"> nuclear aggression and coercion. Historically, this narrow purpose required only a handful of nuclear weapons that could ensure Chinese retaliation in the event of an attack. </w:t>
      </w:r>
      <w:r w:rsidRPr="00170E67">
        <w:rPr>
          <w:rStyle w:val="StyleUnderline"/>
        </w:rPr>
        <w:t>To this day, China maintains a “no first use” pledge</w:t>
      </w:r>
      <w:r w:rsidRPr="00170E67">
        <w:rPr>
          <w:sz w:val="8"/>
        </w:rPr>
        <w:t xml:space="preserve">, promising that it will never be the first to use nuclear weapons. The </w:t>
      </w:r>
      <w:r w:rsidRPr="00E21130">
        <w:rPr>
          <w:rStyle w:val="StyleUnderline"/>
          <w:highlight w:val="green"/>
        </w:rPr>
        <w:t>prospect of</w:t>
      </w:r>
      <w:r w:rsidRPr="00170E67">
        <w:rPr>
          <w:rStyle w:val="StyleUnderline"/>
        </w:rPr>
        <w:t xml:space="preserve"> a </w:t>
      </w:r>
      <w:r w:rsidRPr="00E21130">
        <w:rPr>
          <w:rStyle w:val="StyleUnderline"/>
          <w:highlight w:val="green"/>
        </w:rPr>
        <w:t>nuclear conflict can</w:t>
      </w:r>
      <w:r w:rsidRPr="00170E67">
        <w:rPr>
          <w:rStyle w:val="StyleUnderline"/>
        </w:rPr>
        <w:t xml:space="preserve"> also </w:t>
      </w:r>
      <w:r w:rsidRPr="00E21130">
        <w:rPr>
          <w:rStyle w:val="StyleUnderline"/>
          <w:highlight w:val="green"/>
        </w:rPr>
        <w:t>seem like a relic</w:t>
      </w:r>
      <w:r w:rsidRPr="00170E67">
        <w:rPr>
          <w:rStyle w:val="StyleUnderline"/>
        </w:rPr>
        <w:t xml:space="preserve"> of the Cold War</w:t>
      </w:r>
      <w:r w:rsidRPr="00170E67">
        <w:rPr>
          <w:sz w:val="8"/>
        </w:rPr>
        <w:t xml:space="preserve">.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w:t>
      </w:r>
      <w:r w:rsidRPr="00170E67">
        <w:rPr>
          <w:rStyle w:val="StyleUnderline"/>
        </w:rPr>
        <w:t>The good news is</w:t>
      </w:r>
      <w:r w:rsidRPr="00170E67">
        <w:rPr>
          <w:sz w:val="8"/>
        </w:rPr>
        <w:t xml:space="preserve"> that these </w:t>
      </w:r>
      <w:r w:rsidRPr="00E21130">
        <w:rPr>
          <w:rStyle w:val="StyleUnderline"/>
          <w:highlight w:val="green"/>
        </w:rPr>
        <w:t>Cold War worries have little bearing</w:t>
      </w:r>
      <w:r w:rsidRPr="00170E67">
        <w:rPr>
          <w:rStyle w:val="StyleUnderline"/>
        </w:rPr>
        <w:t xml:space="preserve"> on U.S.-Chinese relations</w:t>
      </w:r>
      <w:r w:rsidRPr="00170E67">
        <w:rPr>
          <w:sz w:val="8"/>
        </w:rPr>
        <w:t xml:space="preserve"> </w:t>
      </w:r>
      <w:r w:rsidRPr="00E21130">
        <w:rPr>
          <w:rStyle w:val="StyleUnderline"/>
          <w:highlight w:val="green"/>
        </w:rPr>
        <w:t>today</w:t>
      </w:r>
      <w:r w:rsidRPr="00170E67">
        <w:rPr>
          <w:sz w:val="8"/>
        </w:rPr>
        <w:t xml:space="preserve">. </w:t>
      </w:r>
      <w:r w:rsidRPr="00E21130">
        <w:rPr>
          <w:rStyle w:val="StyleUnderline"/>
          <w:highlight w:val="green"/>
        </w:rPr>
        <w:t>Neither</w:t>
      </w:r>
      <w:r w:rsidRPr="00170E67">
        <w:rPr>
          <w:sz w:val="8"/>
        </w:rPr>
        <w:t xml:space="preserve"> country </w:t>
      </w:r>
      <w:r w:rsidRPr="00E21130">
        <w:rPr>
          <w:rStyle w:val="StyleUnderline"/>
          <w:highlight w:val="green"/>
        </w:rPr>
        <w:t>could</w:t>
      </w:r>
      <w:r w:rsidRPr="00170E67">
        <w:rPr>
          <w:rStyle w:val="StyleUnderline"/>
        </w:rPr>
        <w:t xml:space="preserve"> rapidly </w:t>
      </w:r>
      <w:r w:rsidRPr="00E21130">
        <w:rPr>
          <w:rStyle w:val="StyleUnderline"/>
          <w:highlight w:val="green"/>
        </w:rPr>
        <w:t>overrun</w:t>
      </w:r>
      <w:r w:rsidRPr="00170E67">
        <w:rPr>
          <w:rStyle w:val="StyleUnderline"/>
        </w:rPr>
        <w:t xml:space="preserve"> the other’s territory in </w:t>
      </w:r>
      <w:r w:rsidRPr="00E21130">
        <w:rPr>
          <w:rStyle w:val="StyleUnderline"/>
          <w:highlight w:val="green"/>
        </w:rPr>
        <w:t>a conventional war</w:t>
      </w:r>
      <w:r w:rsidRPr="00170E67">
        <w:rPr>
          <w:sz w:val="8"/>
        </w:rPr>
        <w:t xml:space="preserve">. Neither </w:t>
      </w:r>
      <w:r w:rsidRPr="00170E67">
        <w:rPr>
          <w:rStyle w:val="StyleUnderline"/>
        </w:rPr>
        <w:t>seems worried about a nuclear bolt from the blue</w:t>
      </w:r>
      <w:r w:rsidRPr="00170E67">
        <w:rPr>
          <w:sz w:val="8"/>
        </w:rPr>
        <w:t xml:space="preserve">. And </w:t>
      </w:r>
      <w:r w:rsidRPr="00170E67">
        <w:rPr>
          <w:rStyle w:val="StyleUnderline"/>
        </w:rPr>
        <w:t>civilian political control of nuclear weapons is</w:t>
      </w:r>
      <w:r w:rsidRPr="00170E67">
        <w:rPr>
          <w:sz w:val="8"/>
        </w:rPr>
        <w:t xml:space="preserve"> relatively </w:t>
      </w:r>
      <w:r w:rsidRPr="00170E67">
        <w:rPr>
          <w:rStyle w:val="StyleUnderline"/>
        </w:rPr>
        <w:t>strong in both</w:t>
      </w:r>
      <w:r w:rsidRPr="00170E67">
        <w:rPr>
          <w:sz w:val="8"/>
        </w:rPr>
        <w:t xml:space="preserve"> countries. </w:t>
      </w:r>
      <w:r w:rsidRPr="00170E67">
        <w:rPr>
          <w:rStyle w:val="StyleUnderline"/>
        </w:rPr>
        <w:t>What remains</w:t>
      </w:r>
      <w:r w:rsidRPr="00170E67">
        <w:rPr>
          <w:sz w:val="8"/>
        </w:rPr>
        <w:t xml:space="preserve">, in theory, </w:t>
      </w:r>
      <w:r w:rsidRPr="00170E67">
        <w:rPr>
          <w:rStyle w:val="StyleUnderline"/>
        </w:rPr>
        <w:t>is the comforting logic of mutual deterrence: in a war between two nuclear powers, neither side will launch a nuclear strike for fear that its enemy will respond in kind</w:t>
      </w:r>
      <w:r w:rsidRPr="00170E67">
        <w:rPr>
          <w:sz w:val="8"/>
        </w:rPr>
        <w:t xml:space="preserve">. </w:t>
      </w:r>
      <w:r w:rsidRPr="00170E67">
        <w:rPr>
          <w:rStyle w:val="StyleUnderline"/>
        </w:rPr>
        <w:t>The bad news is</w:t>
      </w:r>
      <w:r w:rsidRPr="00170E67">
        <w:rPr>
          <w:sz w:val="8"/>
        </w:rPr>
        <w:t xml:space="preserve"> that </w:t>
      </w:r>
      <w:r w:rsidRPr="00170E67">
        <w:rPr>
          <w:rStyle w:val="Emphasis"/>
        </w:rPr>
        <w:t>one other trigger remains</w:t>
      </w:r>
      <w:r w:rsidRPr="00170E67">
        <w:rPr>
          <w:rStyle w:val="StyleUnderline"/>
        </w:rPr>
        <w:t xml:space="preserve">: a </w:t>
      </w:r>
      <w:r w:rsidRPr="00170E67">
        <w:rPr>
          <w:rStyle w:val="Emphasis"/>
        </w:rPr>
        <w:t>conventional war that threatens China’s nuclear arsenal</w:t>
      </w:r>
      <w:r w:rsidRPr="00170E67">
        <w:rPr>
          <w:rStyle w:val="StyleUnderline"/>
        </w:rPr>
        <w:t xml:space="preserve">. Conventional forces can threaten nuclear forces in ways that generate </w:t>
      </w:r>
      <w:r w:rsidRPr="00170E67">
        <w:rPr>
          <w:rStyle w:val="StyleUnderline"/>
        </w:rPr>
        <w:lastRenderedPageBreak/>
        <w:t>pressures to escalate</w:t>
      </w:r>
      <w:r w:rsidRPr="00170E67">
        <w:rPr>
          <w:sz w:val="8"/>
        </w:rPr>
        <w:t xml:space="preserve">—especially when ever more capable U.S. conventional forces face adversaries with relatively small and fragile nuclear arsenals, such as China. If U.S. operations endangered or damaged China’s nuclear forces, </w:t>
      </w:r>
      <w:r w:rsidRPr="00170E67">
        <w:rPr>
          <w:rStyle w:val="StyleUnderline"/>
        </w:rPr>
        <w:t>Chinese leaders might</w:t>
      </w:r>
      <w:r w:rsidRPr="00170E67">
        <w:rPr>
          <w:sz w:val="8"/>
        </w:rPr>
        <w:t xml:space="preserve"> come to </w:t>
      </w:r>
      <w:r w:rsidRPr="00170E67">
        <w:rPr>
          <w:rStyle w:val="StyleUnderline"/>
        </w:rPr>
        <w:t>think</w:t>
      </w:r>
      <w:r w:rsidRPr="00170E67">
        <w:rPr>
          <w:sz w:val="8"/>
        </w:rPr>
        <w:t xml:space="preserve"> that </w:t>
      </w:r>
      <w:r w:rsidRPr="00170E67">
        <w:rPr>
          <w:rStyle w:val="Emphasis"/>
        </w:rPr>
        <w:t>Washington had aims beyond winning the conventional war</w:t>
      </w:r>
      <w:r w:rsidRPr="00170E67">
        <w:rPr>
          <w:sz w:val="8"/>
        </w:rPr>
        <w:t xml:space="preserve">—that </w:t>
      </w:r>
      <w:r w:rsidRPr="00170E67">
        <w:rPr>
          <w:rStyle w:val="StyleUnderline"/>
        </w:rPr>
        <w:t>it might be seeking to</w:t>
      </w:r>
      <w:r w:rsidRPr="00170E67">
        <w:rPr>
          <w:sz w:val="8"/>
        </w:rPr>
        <w:t xml:space="preserve"> disable or </w:t>
      </w:r>
      <w:r w:rsidRPr="00170E67">
        <w:rPr>
          <w:rStyle w:val="StyleUnderline"/>
        </w:rPr>
        <w:t>destroy China’s nuclear arsenal</w:t>
      </w:r>
      <w:r w:rsidRPr="00170E67">
        <w:rPr>
          <w:sz w:val="8"/>
        </w:rPr>
        <w:t xml:space="preserve"> outright, perhaps as a prelude to regime change. In the fog of war, </w:t>
      </w:r>
      <w:r w:rsidRPr="00170E67">
        <w:rPr>
          <w:rStyle w:val="StyleUnderline"/>
        </w:rPr>
        <w:t>Beijing might</w:t>
      </w:r>
      <w:r w:rsidRPr="00170E67">
        <w:rPr>
          <w:sz w:val="8"/>
        </w:rPr>
        <w:t xml:space="preserve"> reluctantly </w:t>
      </w:r>
      <w:r w:rsidRPr="00170E67">
        <w:rPr>
          <w:rStyle w:val="StyleUnderline"/>
        </w:rPr>
        <w:t>conclude</w:t>
      </w:r>
      <w:r w:rsidRPr="00170E67">
        <w:rPr>
          <w:sz w:val="8"/>
        </w:rPr>
        <w:t xml:space="preserve"> that </w:t>
      </w:r>
      <w:r w:rsidRPr="00170E67">
        <w:rPr>
          <w:rStyle w:val="Emphasis"/>
        </w:rPr>
        <w:t>limited nuclear escalation</w:t>
      </w:r>
      <w:r w:rsidRPr="00170E67">
        <w:rPr>
          <w:sz w:val="8"/>
        </w:rPr>
        <w:t>—an initial strike small enough that it could avoid full-scale U.S. retaliation—</w:t>
      </w:r>
      <w:r w:rsidRPr="00170E67">
        <w:rPr>
          <w:rStyle w:val="StyleUnderline"/>
        </w:rPr>
        <w:t>was</w:t>
      </w:r>
      <w:r w:rsidRPr="00170E67">
        <w:rPr>
          <w:sz w:val="8"/>
        </w:rPr>
        <w:t xml:space="preserve"> a </w:t>
      </w:r>
      <w:r w:rsidRPr="00170E67">
        <w:rPr>
          <w:rStyle w:val="StyleUnderline"/>
        </w:rPr>
        <w:t>viable</w:t>
      </w:r>
      <w:r w:rsidRPr="00170E67">
        <w:rPr>
          <w:sz w:val="8"/>
        </w:rPr>
        <w:t xml:space="preserve"> option to defend itself. </w:t>
      </w:r>
    </w:p>
    <w:p w14:paraId="5BB29700" w14:textId="77777777" w:rsidR="00134865" w:rsidRPr="00170E67" w:rsidRDefault="00134865" w:rsidP="00134865"/>
    <w:p w14:paraId="6D57D1FC" w14:textId="77777777" w:rsidR="00134865" w:rsidRPr="00170E67" w:rsidRDefault="00134865" w:rsidP="00134865">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5D1F9B78" w14:textId="77777777" w:rsidR="00134865" w:rsidRPr="00170E67" w:rsidRDefault="00134865" w:rsidP="00134865">
      <w:r w:rsidRPr="00170E67">
        <w:t xml:space="preserve">Natasha </w:t>
      </w:r>
      <w:r w:rsidRPr="00170E67">
        <w:rPr>
          <w:rStyle w:val="Style13ptBold"/>
        </w:rPr>
        <w:t>Kassam 20</w:t>
      </w:r>
      <w:r w:rsidRPr="00170E67">
        <w:t xml:space="preserve">,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w:t>
      </w:r>
      <w:proofErr w:type="spellStart"/>
      <w:r w:rsidRPr="00170E67">
        <w:t>Sigur</w:t>
      </w:r>
      <w:proofErr w:type="spellEnd"/>
      <w:r w:rsidRPr="00170E67">
        <w:t xml:space="preserve"> Center at George Washington University, “Taiwan’s 2020 Elections”, Lowy Institute Report, 1/7/2020, https://www.lowyinstitute.org/publications/taiwan-s-2020-elections</w:t>
      </w:r>
    </w:p>
    <w:p w14:paraId="209C2C3A" w14:textId="77777777" w:rsidR="00134865" w:rsidRPr="00170E67" w:rsidRDefault="00134865" w:rsidP="00134865">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22597A8C" w14:textId="77777777" w:rsidR="00134865" w:rsidRDefault="00134865" w:rsidP="00134865"/>
    <w:p w14:paraId="5DBF1FA7" w14:textId="77777777" w:rsidR="00134865" w:rsidRDefault="00134865" w:rsidP="00134865">
      <w:pPr>
        <w:pStyle w:val="Heading4"/>
      </w:pPr>
      <w:bookmarkStart w:id="2" w:name="OLE_LINK2"/>
      <w:bookmarkStart w:id="3" w:name="OLE_LINK3"/>
      <w:bookmarkStart w:id="4" w:name="OLE_LINK4"/>
      <w:r>
        <w:t>No US-China nuclear war – answers Talmadge.</w:t>
      </w:r>
    </w:p>
    <w:p w14:paraId="082E3EDC" w14:textId="77777777" w:rsidR="00134865" w:rsidRPr="00AC1B30" w:rsidRDefault="00134865" w:rsidP="00134865">
      <w:proofErr w:type="spellStart"/>
      <w:r w:rsidRPr="00AC1B30">
        <w:rPr>
          <w:rStyle w:val="Style13ptBold"/>
        </w:rPr>
        <w:t>Shifrinson</w:t>
      </w:r>
      <w:proofErr w:type="spellEnd"/>
      <w:r w:rsidRPr="00AC1B30">
        <w:rPr>
          <w:rStyle w:val="Style13ptBold"/>
        </w:rPr>
        <w:t xml:space="preserve"> 2/8</w:t>
      </w:r>
      <w:bookmarkEnd w:id="2"/>
      <w:bookmarkEnd w:id="3"/>
      <w:bookmarkEnd w:id="4"/>
      <w:r w:rsidRPr="00AC1B30">
        <w:t xml:space="preserve">/19 [Joshua </w:t>
      </w:r>
      <w:proofErr w:type="spellStart"/>
      <w:r w:rsidRPr="00AC1B30">
        <w:t>Shifrinson</w:t>
      </w:r>
      <w:proofErr w:type="spellEnd"/>
      <w:r w:rsidRPr="00AC1B30">
        <w:t xml:space="preserve">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712E34B1" w14:textId="77777777" w:rsidR="00134865" w:rsidRPr="00AC1B30" w:rsidRDefault="00134865" w:rsidP="00134865">
      <w:pPr>
        <w:rPr>
          <w:sz w:val="16"/>
        </w:rPr>
      </w:pPr>
      <w:r w:rsidRPr="00E76651">
        <w:rPr>
          <w:u w:val="single"/>
        </w:rPr>
        <w:t xml:space="preserve">Is a </w:t>
      </w:r>
      <w:r w:rsidRPr="00E21130">
        <w:rPr>
          <w:rStyle w:val="Emphasis"/>
          <w:highlight w:val="gree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14A8620A" w14:textId="77777777" w:rsidR="00134865" w:rsidRPr="00AC1B30" w:rsidRDefault="00134865" w:rsidP="00134865">
      <w:pPr>
        <w:rPr>
          <w:sz w:val="16"/>
        </w:rPr>
      </w:pPr>
      <w:r w:rsidRPr="00AC1B30">
        <w:rPr>
          <w:sz w:val="16"/>
        </w:rPr>
        <w:t xml:space="preserve">But </w:t>
      </w:r>
      <w:r w:rsidRPr="00E76651">
        <w:rPr>
          <w:u w:val="single"/>
        </w:rPr>
        <w:t xml:space="preserve">such </w:t>
      </w:r>
      <w:r w:rsidRPr="00E21130">
        <w:rPr>
          <w:highlight w:val="green"/>
          <w:u w:val="single"/>
        </w:rPr>
        <w:t xml:space="preserve">concerns are </w:t>
      </w:r>
      <w:r w:rsidRPr="00E21130">
        <w:rPr>
          <w:rStyle w:val="Emphasis"/>
          <w:highlight w:val="green"/>
        </w:rPr>
        <w:t>overblown</w:t>
      </w:r>
      <w:r w:rsidRPr="00AC1B30">
        <w:rPr>
          <w:sz w:val="16"/>
        </w:rPr>
        <w:t>. Here are four big reasons why.</w:t>
      </w:r>
    </w:p>
    <w:p w14:paraId="1AC5D74D" w14:textId="77777777" w:rsidR="00134865" w:rsidRPr="00AC1B30" w:rsidRDefault="00134865" w:rsidP="00134865">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32E16B42" w14:textId="77777777" w:rsidR="00134865" w:rsidRPr="00AC1B30" w:rsidRDefault="00134865" w:rsidP="00134865">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0CDC84FE" w14:textId="77777777" w:rsidR="00134865" w:rsidRPr="00AC1B30" w:rsidRDefault="00134865" w:rsidP="00134865">
      <w:pPr>
        <w:rPr>
          <w:sz w:val="16"/>
        </w:rPr>
      </w:pPr>
      <w:r w:rsidRPr="00E21130">
        <w:rPr>
          <w:highlight w:val="green"/>
          <w:u w:val="single"/>
        </w:rPr>
        <w:t xml:space="preserve">In </w:t>
      </w:r>
      <w:r w:rsidRPr="00E21130">
        <w:rPr>
          <w:rStyle w:val="Emphasis"/>
          <w:highlight w:val="gree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E21130">
        <w:rPr>
          <w:rStyle w:val="Emphasis"/>
          <w:highlight w:val="green"/>
        </w:rPr>
        <w:t>diplomatic</w:t>
      </w:r>
      <w:r w:rsidRPr="00E21130">
        <w:rPr>
          <w:highlight w:val="green"/>
          <w:u w:val="single"/>
        </w:rPr>
        <w:t xml:space="preserve"> interactions</w:t>
      </w:r>
      <w:r w:rsidRPr="00E76651">
        <w:rPr>
          <w:u w:val="single"/>
        </w:rPr>
        <w:t xml:space="preserve">, </w:t>
      </w:r>
      <w:r w:rsidRPr="00E21130">
        <w:rPr>
          <w:rStyle w:val="Emphasis"/>
          <w:highlight w:val="green"/>
        </w:rPr>
        <w:t>institutional ties</w:t>
      </w:r>
      <w:r w:rsidRPr="00E21130">
        <w:rPr>
          <w:highlight w:val="green"/>
          <w:u w:val="single"/>
        </w:rPr>
        <w:t xml:space="preserve"> and </w:t>
      </w:r>
      <w:r w:rsidRPr="00E21130">
        <w:rPr>
          <w:rStyle w:val="Emphasis"/>
          <w:highlight w:val="green"/>
        </w:rPr>
        <w:t>economic flows</w:t>
      </w:r>
      <w:r w:rsidRPr="00E21130">
        <w:rPr>
          <w:highlight w:val="green"/>
          <w:u w:val="single"/>
        </w:rPr>
        <w:t xml:space="preserve"> have</w:t>
      </w:r>
      <w:r w:rsidRPr="00E76651">
        <w:rPr>
          <w:u w:val="single"/>
        </w:rPr>
        <w:t xml:space="preserve"> all </w:t>
      </w:r>
      <w:r w:rsidRPr="00E21130">
        <w:rPr>
          <w:rStyle w:val="Emphasis"/>
          <w:highlight w:val="green"/>
        </w:rPr>
        <w:t>exploded</w:t>
      </w:r>
      <w:r w:rsidRPr="00AC1B30">
        <w:rPr>
          <w:sz w:val="16"/>
        </w:rPr>
        <w:t xml:space="preserve">. </w:t>
      </w:r>
      <w:r w:rsidRPr="00E21130">
        <w:rPr>
          <w:highlight w:val="green"/>
          <w:u w:val="single"/>
        </w:rPr>
        <w:t>Although each side</w:t>
      </w:r>
      <w:r w:rsidRPr="00E76651">
        <w:rPr>
          <w:u w:val="single"/>
        </w:rPr>
        <w:t xml:space="preserve"> has </w:t>
      </w:r>
      <w:r w:rsidRPr="00E21130">
        <w:rPr>
          <w:rStyle w:val="Emphasis"/>
          <w:highlight w:val="gree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E21130">
        <w:rPr>
          <w:highlight w:val="green"/>
          <w:u w:val="single"/>
        </w:rPr>
        <w:t xml:space="preserve">issues </w:t>
      </w:r>
      <w:r w:rsidRPr="00E21130">
        <w:rPr>
          <w:rStyle w:val="Emphasis"/>
          <w:highlight w:val="green"/>
        </w:rPr>
        <w:t>did not prevent</w:t>
      </w:r>
      <w:r w:rsidRPr="00E76651">
        <w:rPr>
          <w:rStyle w:val="Emphasis"/>
        </w:rPr>
        <w:t xml:space="preserve"> </w:t>
      </w:r>
      <w:r w:rsidRPr="00E21130">
        <w:rPr>
          <w:rStyle w:val="Emphasis"/>
          <w:highlight w:val="gree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lastRenderedPageBreak/>
        <w:t xml:space="preserve">Yes, there were </w:t>
      </w:r>
      <w:r w:rsidRPr="00E21130">
        <w:rPr>
          <w:highlight w:val="green"/>
          <w:u w:val="single"/>
        </w:rPr>
        <w:t>tensions</w:t>
      </w:r>
      <w:r w:rsidRPr="00AC1B30">
        <w:rPr>
          <w:sz w:val="16"/>
        </w:rPr>
        <w:t xml:space="preserve"> over the past decade, </w:t>
      </w:r>
      <w:r w:rsidRPr="00E76651">
        <w:rPr>
          <w:u w:val="single"/>
        </w:rPr>
        <w:t xml:space="preserve">but these </w:t>
      </w:r>
      <w:r w:rsidRPr="00E21130">
        <w:rPr>
          <w:highlight w:val="green"/>
          <w:u w:val="single"/>
        </w:rPr>
        <w:t>occurred against a</w:t>
      </w:r>
      <w:r w:rsidRPr="00E76651">
        <w:rPr>
          <w:u w:val="single"/>
        </w:rPr>
        <w:t xml:space="preserve"> </w:t>
      </w:r>
      <w:r w:rsidRPr="00E76651">
        <w:rPr>
          <w:rStyle w:val="Emphasis"/>
        </w:rPr>
        <w:t xml:space="preserve">generally </w:t>
      </w:r>
      <w:r w:rsidRPr="00E21130">
        <w:rPr>
          <w:rStyle w:val="Emphasis"/>
          <w:highlight w:val="green"/>
        </w:rPr>
        <w:t>cooperative</w:t>
      </w:r>
      <w:r w:rsidRPr="00E21130">
        <w:rPr>
          <w:highlight w:val="green"/>
          <w:u w:val="single"/>
        </w:rPr>
        <w:t xml:space="preserve"> backdrop</w:t>
      </w:r>
      <w:r w:rsidRPr="00AC1B30">
        <w:rPr>
          <w:sz w:val="16"/>
        </w:rPr>
        <w:t>.</w:t>
      </w:r>
    </w:p>
    <w:p w14:paraId="02E6B8BA" w14:textId="77777777" w:rsidR="00134865" w:rsidRPr="00AC1B30" w:rsidRDefault="00134865" w:rsidP="00134865">
      <w:pPr>
        <w:rPr>
          <w:sz w:val="16"/>
        </w:rPr>
      </w:pPr>
      <w:r w:rsidRPr="00AC1B30">
        <w:rPr>
          <w:sz w:val="16"/>
        </w:rPr>
        <w:t>2. Geography and powers’ nuclear postures suggest East Asia is more stable than Cold War-era Europe</w:t>
      </w:r>
    </w:p>
    <w:p w14:paraId="684970BD" w14:textId="77777777" w:rsidR="00134865" w:rsidRPr="00AC1B30" w:rsidRDefault="00134865" w:rsidP="00134865">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6476F334" w14:textId="77777777" w:rsidR="00134865" w:rsidRPr="00AC1B30" w:rsidRDefault="00134865" w:rsidP="00134865">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425CFBFD" w14:textId="77777777" w:rsidR="00134865" w:rsidRPr="00AC1B30" w:rsidRDefault="00134865" w:rsidP="00134865">
      <w:pPr>
        <w:rPr>
          <w:sz w:val="16"/>
        </w:rPr>
      </w:pPr>
      <w:r w:rsidRPr="00AC1B30">
        <w:rPr>
          <w:sz w:val="16"/>
        </w:rPr>
        <w:t xml:space="preserve">Today, </w:t>
      </w:r>
      <w:r w:rsidRPr="00AC1B30">
        <w:rPr>
          <w:u w:val="single"/>
        </w:rPr>
        <w:t xml:space="preserve">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 xml:space="preserve">and </w:t>
      </w:r>
      <w:r w:rsidRPr="00E21130">
        <w:rPr>
          <w:rStyle w:val="Emphasis"/>
          <w:highlight w:val="green"/>
        </w:rPr>
        <w:t>China</w:t>
      </w:r>
      <w:r w:rsidRPr="00E21130">
        <w:rPr>
          <w:highlight w:val="green"/>
          <w:u w:val="single"/>
        </w:rPr>
        <w:t xml:space="preserve"> spend</w:t>
      </w:r>
      <w:r w:rsidRPr="00AC1B30">
        <w:rPr>
          <w:u w:val="single"/>
        </w:rPr>
        <w:t xml:space="preserve"> </w:t>
      </w:r>
      <w:r w:rsidRPr="00AC1B30">
        <w:rPr>
          <w:rStyle w:val="Emphasis"/>
        </w:rPr>
        <w:t xml:space="preserve">proportionally </w:t>
      </w:r>
      <w:r w:rsidRPr="00E21130">
        <w:rPr>
          <w:rStyle w:val="Emphasis"/>
          <w:highlight w:val="green"/>
        </w:rPr>
        <w:t>far less</w:t>
      </w:r>
      <w:r w:rsidRPr="00E21130">
        <w:rPr>
          <w:highlight w:val="green"/>
          <w:u w:val="single"/>
        </w:rPr>
        <w:t xml:space="preserve"> on</w:t>
      </w:r>
      <w:r w:rsidRPr="00AC1B30">
        <w:rPr>
          <w:u w:val="single"/>
        </w:rPr>
        <w:t xml:space="preserve"> their </w:t>
      </w:r>
      <w:r w:rsidRPr="00E21130">
        <w:rPr>
          <w:rStyle w:val="Emphasis"/>
          <w:highlight w:val="green"/>
        </w:rPr>
        <w:t>militaries</w:t>
      </w:r>
      <w:r w:rsidRPr="00E21130">
        <w:rPr>
          <w:highlight w:val="green"/>
          <w:u w:val="single"/>
        </w:rPr>
        <w:t xml:space="preserve"> than 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and</w:t>
      </w:r>
      <w:r w:rsidRPr="00AC1B30">
        <w:rPr>
          <w:u w:val="single"/>
        </w:rPr>
        <w:t xml:space="preserve"> the </w:t>
      </w:r>
      <w:r w:rsidRPr="00E21130">
        <w:rPr>
          <w:highlight w:val="gree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E21130">
        <w:rPr>
          <w:rStyle w:val="Emphasis"/>
          <w:highlight w:val="green"/>
        </w:rPr>
        <w:t>nuclear postures</w:t>
      </w:r>
      <w:r w:rsidRPr="00E21130">
        <w:rPr>
          <w:highlight w:val="green"/>
          <w:u w:val="single"/>
        </w:rPr>
        <w:t xml:space="preserve"> are </w:t>
      </w:r>
      <w:r w:rsidRPr="00E21130">
        <w:rPr>
          <w:rStyle w:val="Emphasis"/>
          <w:highlight w:val="green"/>
        </w:rPr>
        <w:t>not</w:t>
      </w:r>
      <w:r w:rsidRPr="00AC1B30">
        <w:rPr>
          <w:u w:val="single"/>
        </w:rPr>
        <w:t xml:space="preserve"> nearly </w:t>
      </w:r>
      <w:r w:rsidRPr="00E21130">
        <w:rPr>
          <w:highlight w:val="green"/>
          <w:u w:val="single"/>
        </w:rPr>
        <w:t xml:space="preserve">as </w:t>
      </w:r>
      <w:r w:rsidRPr="00E21130">
        <w:rPr>
          <w:rStyle w:val="Emphasis"/>
          <w:highlight w:val="green"/>
        </w:rPr>
        <w:t xml:space="preserve">large or </w:t>
      </w:r>
      <w:proofErr w:type="gramStart"/>
      <w:r w:rsidRPr="00E21130">
        <w:rPr>
          <w:rStyle w:val="Emphasis"/>
          <w:highlight w:val="green"/>
        </w:rPr>
        <w:t>threatening</w:t>
      </w:r>
      <w:r w:rsidRPr="00AC1B30">
        <w:rPr>
          <w:sz w:val="16"/>
        </w:rPr>
        <w:t>:</w:t>
      </w:r>
      <w:proofErr w:type="gramEnd"/>
      <w:r w:rsidRPr="00AC1B30">
        <w:rPr>
          <w:sz w:val="16"/>
        </w:rPr>
        <w:t xml:space="preserve"> </w:t>
      </w:r>
      <w:r w:rsidRPr="00E21130">
        <w:rPr>
          <w:rStyle w:val="Emphasis"/>
          <w:highlight w:val="gree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E21130">
        <w:rPr>
          <w:highlight w:val="green"/>
          <w:u w:val="single"/>
        </w:rPr>
        <w:t xml:space="preserve">are </w:t>
      </w:r>
      <w:r w:rsidRPr="00E21130">
        <w:rPr>
          <w:rStyle w:val="Emphasis"/>
          <w:highlight w:val="green"/>
        </w:rPr>
        <w:t>kept</w:t>
      </w:r>
      <w:r w:rsidRPr="00E21130">
        <w:rPr>
          <w:highlight w:val="green"/>
          <w:u w:val="single"/>
        </w:rPr>
        <w:t xml:space="preserve"> at a </w:t>
      </w:r>
      <w:r w:rsidRPr="00E21130">
        <w:rPr>
          <w:rStyle w:val="Emphasis"/>
          <w:highlight w:val="green"/>
        </w:rPr>
        <w:t>lower</w:t>
      </w:r>
      <w:r w:rsidRPr="00AC1B30">
        <w:rPr>
          <w:u w:val="single"/>
        </w:rPr>
        <w:t xml:space="preserve"> state of </w:t>
      </w:r>
      <w:r w:rsidRPr="00E21130">
        <w:rPr>
          <w:rStyle w:val="Emphasis"/>
          <w:highlight w:val="green"/>
        </w:rPr>
        <w:t>alert</w:t>
      </w:r>
      <w:r w:rsidRPr="00AC1B30">
        <w:rPr>
          <w:sz w:val="16"/>
        </w:rPr>
        <w:t>.</w:t>
      </w:r>
    </w:p>
    <w:p w14:paraId="043BFA8C" w14:textId="77777777" w:rsidR="00134865" w:rsidRPr="00AC1B30" w:rsidRDefault="00134865" w:rsidP="00134865">
      <w:pPr>
        <w:rPr>
          <w:sz w:val="16"/>
        </w:rPr>
      </w:pPr>
      <w:r w:rsidRPr="00AC1B30">
        <w:rPr>
          <w:u w:val="single"/>
        </w:rPr>
        <w:t xml:space="preserve">As for </w:t>
      </w:r>
      <w:r w:rsidRPr="00AC1B30">
        <w:rPr>
          <w:rStyle w:val="Emphasis"/>
        </w:rPr>
        <w:t>geography</w:t>
      </w:r>
      <w:r w:rsidRPr="00AC1B30">
        <w:rPr>
          <w:sz w:val="16"/>
        </w:rPr>
        <w:t xml:space="preserve">, </w:t>
      </w:r>
      <w:r w:rsidRPr="00E21130">
        <w:rPr>
          <w:rStyle w:val="Emphasis"/>
          <w:highlight w:val="green"/>
        </w:rPr>
        <w:t>East Asia</w:t>
      </w:r>
      <w:r w:rsidRPr="00E21130">
        <w:rPr>
          <w:highlight w:val="green"/>
          <w:u w:val="single"/>
        </w:rPr>
        <w:t xml:space="preserve"> is </w:t>
      </w:r>
      <w:r w:rsidRPr="00E21130">
        <w:rPr>
          <w:rStyle w:val="Emphasis"/>
          <w:highlight w:val="green"/>
        </w:rPr>
        <w:t>not primed</w:t>
      </w:r>
      <w:r w:rsidRPr="00E21130">
        <w:rPr>
          <w:highlight w:val="green"/>
          <w:u w:val="single"/>
        </w:rPr>
        <w:t xml:space="preserve"> for </w:t>
      </w:r>
      <w:r w:rsidRPr="00E21130">
        <w:rPr>
          <w:rStyle w:val="Emphasis"/>
          <w:highlight w:val="green"/>
        </w:rPr>
        <w:t>tensions</w:t>
      </w:r>
      <w:r w:rsidRPr="00AC1B30">
        <w:rPr>
          <w:u w:val="single"/>
        </w:rPr>
        <w:t xml:space="preserve"> akin to those in Cold War Europe</w:t>
      </w:r>
      <w:r w:rsidRPr="00AC1B30">
        <w:rPr>
          <w:sz w:val="16"/>
        </w:rPr>
        <w:t xml:space="preserve">. China can threaten to coerce its neighbors, but the </w:t>
      </w:r>
      <w:r w:rsidRPr="00E21130">
        <w:rPr>
          <w:rStyle w:val="Emphasis"/>
          <w:highlight w:val="green"/>
        </w:rPr>
        <w:t>water barriers</w:t>
      </w:r>
      <w:r w:rsidRPr="00AC1B30">
        <w:rPr>
          <w:u w:val="single"/>
        </w:rPr>
        <w:t xml:space="preserve"> separating China from most of Asia’s strategically important states </w:t>
      </w:r>
      <w:r w:rsidRPr="00E21130">
        <w:rPr>
          <w:highlight w:val="green"/>
          <w:u w:val="single"/>
        </w:rPr>
        <w:t>make</w:t>
      </w:r>
      <w:r w:rsidRPr="00AC1B30">
        <w:rPr>
          <w:u w:val="single"/>
        </w:rPr>
        <w:t xml:space="preserve"> outright </w:t>
      </w:r>
      <w:r w:rsidRPr="00E21130">
        <w:rPr>
          <w:rStyle w:val="Emphasis"/>
          <w:highlight w:val="green"/>
        </w:rPr>
        <w:t>conquest</w:t>
      </w:r>
      <w:r w:rsidRPr="00AC1B30">
        <w:rPr>
          <w:u w:val="single"/>
        </w:rPr>
        <w:t xml:space="preserve"> significantly </w:t>
      </w:r>
      <w:r w:rsidRPr="00E21130">
        <w:rPr>
          <w:rStyle w:val="Emphasis"/>
          <w:highlight w:val="gree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E21130">
        <w:rPr>
          <w:rStyle w:val="Emphasis"/>
          <w:highlight w:val="green"/>
        </w:rPr>
        <w:t>confrontations</w:t>
      </w:r>
      <w:r w:rsidRPr="00E21130">
        <w:rPr>
          <w:highlight w:val="green"/>
          <w:u w:val="single"/>
        </w:rPr>
        <w:t xml:space="preserve"> occur at </w:t>
      </w:r>
      <w:r w:rsidRPr="00E21130">
        <w:rPr>
          <w:rStyle w:val="Emphasis"/>
          <w:highlight w:val="green"/>
        </w:rPr>
        <w:t>sea</w:t>
      </w:r>
      <w:r w:rsidRPr="00E21130">
        <w:rPr>
          <w:highlight w:val="green"/>
          <w:u w:val="single"/>
        </w:rPr>
        <w:t xml:space="preserve"> with</w:t>
      </w:r>
      <w:r w:rsidRPr="00AC1B30">
        <w:rPr>
          <w:u w:val="single"/>
        </w:rPr>
        <w:t xml:space="preserve"> relatively </w:t>
      </w:r>
      <w:r w:rsidRPr="00E21130">
        <w:rPr>
          <w:rStyle w:val="Emphasis"/>
          <w:highlight w:val="green"/>
        </w:rPr>
        <w:t>limited forces</w:t>
      </w:r>
      <w:r w:rsidRPr="00AC1B30">
        <w:rPr>
          <w:u w:val="single"/>
        </w:rPr>
        <w:t xml:space="preserve"> and </w:t>
      </w:r>
      <w:r w:rsidRPr="00E21130">
        <w:rPr>
          <w:rStyle w:val="Emphasis"/>
          <w:highlight w:val="green"/>
        </w:rPr>
        <w:t>without</w:t>
      </w:r>
      <w:r w:rsidRPr="00AC1B30">
        <w:rPr>
          <w:u w:val="single"/>
        </w:rPr>
        <w:t xml:space="preserve"> clear </w:t>
      </w:r>
      <w:r w:rsidRPr="00E21130">
        <w:rPr>
          <w:rStyle w:val="Emphasis"/>
          <w:highlight w:val="green"/>
        </w:rPr>
        <w:t>territorial boundaries</w:t>
      </w:r>
      <w:r w:rsidRPr="00AC1B30">
        <w:rPr>
          <w:sz w:val="16"/>
        </w:rPr>
        <w:t xml:space="preserve">. </w:t>
      </w:r>
      <w:r w:rsidRPr="00AC1B30">
        <w:rPr>
          <w:u w:val="single"/>
        </w:rPr>
        <w:t>This</w:t>
      </w:r>
      <w:r w:rsidRPr="00AC1B30">
        <w:rPr>
          <w:sz w:val="16"/>
        </w:rPr>
        <w:t xml:space="preserve"> suggests </w:t>
      </w:r>
      <w:r w:rsidRPr="00E21130">
        <w:rPr>
          <w:highlight w:val="green"/>
          <w:u w:val="single"/>
        </w:rPr>
        <w:t xml:space="preserve">there are </w:t>
      </w:r>
      <w:r w:rsidRPr="00E21130">
        <w:rPr>
          <w:rStyle w:val="Emphasis"/>
          <w:highlight w:val="green"/>
        </w:rPr>
        <w:t>countervailing factors</w:t>
      </w:r>
      <w:r w:rsidRPr="00E21130">
        <w:rPr>
          <w:highlight w:val="green"/>
          <w:u w:val="single"/>
        </w:rPr>
        <w:t xml:space="preserve"> that</w:t>
      </w:r>
      <w:r w:rsidRPr="00AC1B30">
        <w:rPr>
          <w:u w:val="single"/>
        </w:rPr>
        <w:t xml:space="preserve"> may </w:t>
      </w:r>
      <w:r w:rsidRPr="00E21130">
        <w:rPr>
          <w:highlight w:val="green"/>
          <w:u w:val="single"/>
        </w:rPr>
        <w:t>give</w:t>
      </w:r>
      <w:r w:rsidRPr="00AC1B30">
        <w:rPr>
          <w:u w:val="single"/>
        </w:rPr>
        <w:t xml:space="preserve"> the two sides </w:t>
      </w:r>
      <w:r w:rsidRPr="00E21130">
        <w:rPr>
          <w:rStyle w:val="Emphasis"/>
          <w:highlight w:val="green"/>
        </w:rPr>
        <w:t>room to negotiate</w:t>
      </w:r>
      <w:r w:rsidRPr="00AC1B30">
        <w:rPr>
          <w:sz w:val="16"/>
        </w:rPr>
        <w:t xml:space="preserve"> — </w:t>
      </w:r>
      <w:r w:rsidRPr="00E21130">
        <w:rPr>
          <w:highlight w:val="green"/>
          <w:u w:val="single"/>
        </w:rPr>
        <w:t xml:space="preserve">and </w:t>
      </w:r>
      <w:r w:rsidRPr="00E21130">
        <w:rPr>
          <w:rStyle w:val="Emphasis"/>
          <w:highlight w:val="green"/>
        </w:rPr>
        <w:t>limit</w:t>
      </w:r>
      <w:r w:rsidRPr="00AC1B30">
        <w:rPr>
          <w:sz w:val="16"/>
        </w:rPr>
        <w:t xml:space="preserve"> the </w:t>
      </w:r>
      <w:r w:rsidRPr="00E21130">
        <w:rPr>
          <w:rStyle w:val="Emphasis"/>
          <w:highlight w:val="green"/>
        </w:rPr>
        <w:t>speed</w:t>
      </w:r>
      <w:r w:rsidRPr="00E21130">
        <w:rPr>
          <w:sz w:val="16"/>
          <w:highlight w:val="green"/>
        </w:rPr>
        <w:t xml:space="preserve"> </w:t>
      </w:r>
      <w:r w:rsidRPr="00E21130">
        <w:rPr>
          <w:highlight w:val="green"/>
          <w:u w:val="single"/>
        </w:rPr>
        <w:t xml:space="preserve">with which a </w:t>
      </w:r>
      <w:r w:rsidRPr="00E21130">
        <w:rPr>
          <w:rStyle w:val="Emphasis"/>
          <w:highlight w:val="green"/>
        </w:rPr>
        <w:t>crisis unfolds</w:t>
      </w:r>
      <w:r w:rsidRPr="00AC1B30">
        <w:rPr>
          <w:sz w:val="16"/>
        </w:rPr>
        <w:t>.</w:t>
      </w:r>
    </w:p>
    <w:p w14:paraId="0C0773FA" w14:textId="77777777" w:rsidR="00134865" w:rsidRPr="00AC1B30" w:rsidRDefault="00134865" w:rsidP="00134865">
      <w:pPr>
        <w:rPr>
          <w:sz w:val="16"/>
        </w:rPr>
      </w:pPr>
      <w:r w:rsidRPr="00AC1B30">
        <w:rPr>
          <w:sz w:val="16"/>
        </w:rPr>
        <w:t>3. The Cold War had just two major powers</w:t>
      </w:r>
    </w:p>
    <w:p w14:paraId="14F8EA41" w14:textId="77777777" w:rsidR="00134865" w:rsidRPr="00AC1B30" w:rsidRDefault="00134865" w:rsidP="00134865">
      <w:pPr>
        <w:rPr>
          <w:sz w:val="16"/>
        </w:rPr>
      </w:pPr>
      <w:r w:rsidRPr="00AC1B30">
        <w:rPr>
          <w:sz w:val="16"/>
        </w:rPr>
        <w:t xml:space="preserve">The Cold War took place in a bipolar system, with the United States and Soviet Union uniquely powerful, compared with other nations. This dynamic often pushed the United States and the U.S.S.R. toward confrontation and contributed to </w:t>
      </w:r>
      <w:proofErr w:type="gramStart"/>
      <w:r w:rsidRPr="00AC1B30">
        <w:rPr>
          <w:sz w:val="16"/>
        </w:rPr>
        <w:t>more or less fixed</w:t>
      </w:r>
      <w:proofErr w:type="gramEnd"/>
      <w:r w:rsidRPr="00AC1B30">
        <w:rPr>
          <w:sz w:val="16"/>
        </w:rPr>
        <w:t xml:space="preserve"> alliances; moreover, it encouraged efforts to suppress prospective great powers, such as Germany.</w:t>
      </w:r>
    </w:p>
    <w:p w14:paraId="2C3F8E70" w14:textId="77777777" w:rsidR="00134865" w:rsidRPr="00AC1B30" w:rsidRDefault="00134865" w:rsidP="00134865">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E21130">
        <w:rPr>
          <w:rStyle w:val="Emphasis"/>
          <w:highlight w:val="green"/>
        </w:rPr>
        <w:t>other countries</w:t>
      </w:r>
      <w:r w:rsidRPr="00AC1B30">
        <w:rPr>
          <w:sz w:val="16"/>
        </w:rPr>
        <w:t xml:space="preserve"> will play a central role </w:t>
      </w:r>
      <w:r w:rsidRPr="00AC1B30">
        <w:rPr>
          <w:u w:val="single"/>
        </w:rPr>
        <w:t>in East Asia</w:t>
      </w:r>
      <w:r w:rsidRPr="00AC1B30">
        <w:rPr>
          <w:sz w:val="16"/>
        </w:rPr>
        <w:t>n security affairs.</w:t>
      </w:r>
    </w:p>
    <w:p w14:paraId="1D483BD3" w14:textId="77777777" w:rsidR="00134865" w:rsidRPr="00AC1B30" w:rsidRDefault="00134865" w:rsidP="00134865">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E21130">
        <w:rPr>
          <w:rStyle w:val="Emphasis"/>
          <w:highlight w:val="green"/>
        </w:rPr>
        <w:t>diffuse security concerns</w:t>
      </w:r>
      <w:r w:rsidRPr="00AC1B30">
        <w:rPr>
          <w:sz w:val="16"/>
        </w:rPr>
        <w:t xml:space="preserve"> than during the U.S.-Soviet competition. The resulting security dynamics are therefore likely to look very different.</w:t>
      </w:r>
    </w:p>
    <w:p w14:paraId="772BDF05" w14:textId="77777777" w:rsidR="00134865" w:rsidRPr="00AC1B30" w:rsidRDefault="00134865" w:rsidP="00134865">
      <w:pPr>
        <w:rPr>
          <w:sz w:val="16"/>
        </w:rPr>
      </w:pPr>
      <w:r w:rsidRPr="00AC1B30">
        <w:rPr>
          <w:sz w:val="16"/>
        </w:rPr>
        <w:t>4. Ideology plays less of a role in U.S.-Chinese relations</w:t>
      </w:r>
    </w:p>
    <w:p w14:paraId="6917CD0F" w14:textId="77777777" w:rsidR="00134865" w:rsidRPr="00AC1B30" w:rsidRDefault="00134865" w:rsidP="00134865">
      <w:pPr>
        <w:rPr>
          <w:sz w:val="16"/>
        </w:rPr>
      </w:pPr>
      <w:r w:rsidRPr="00AC1B30">
        <w:rPr>
          <w:sz w:val="16"/>
        </w:rPr>
        <w:t>Many people see the Cold War as an ideological contest between U.S.-backed liberalism and Soviet-backed communism. But that’s not the whole story.</w:t>
      </w:r>
    </w:p>
    <w:p w14:paraId="5122973C" w14:textId="77777777" w:rsidR="00134865" w:rsidRPr="00AC1B30" w:rsidRDefault="00134865" w:rsidP="00134865">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3710AA05" w14:textId="77777777" w:rsidR="00134865" w:rsidRDefault="00134865" w:rsidP="00134865">
      <w:pPr>
        <w:rPr>
          <w:sz w:val="16"/>
        </w:rPr>
      </w:pPr>
      <w:r w:rsidRPr="00AC1B30">
        <w:rPr>
          <w:u w:val="single"/>
        </w:rPr>
        <w:t>The respective “</w:t>
      </w:r>
      <w:r w:rsidRPr="00E21130">
        <w:rPr>
          <w:rStyle w:val="Emphasis"/>
          <w:highlight w:val="gree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E21130">
        <w:rPr>
          <w:highlight w:val="green"/>
          <w:u w:val="single"/>
        </w:rPr>
        <w:t>do not favor</w:t>
      </w:r>
      <w:r w:rsidRPr="00AC1B30">
        <w:rPr>
          <w:sz w:val="16"/>
        </w:rPr>
        <w:t xml:space="preserve"> this type of </w:t>
      </w:r>
      <w:r w:rsidRPr="00E21130">
        <w:rPr>
          <w:rStyle w:val="Emphasis"/>
          <w:highlight w:val="green"/>
        </w:rPr>
        <w:t>contest</w:t>
      </w:r>
      <w:r w:rsidRPr="00AC1B30">
        <w:rPr>
          <w:sz w:val="16"/>
        </w:rPr>
        <w:t xml:space="preserve"> today. Indeed, analysts calling for a </w:t>
      </w:r>
      <w:proofErr w:type="spellStart"/>
      <w:r w:rsidRPr="00AC1B30">
        <w:rPr>
          <w:sz w:val="16"/>
        </w:rPr>
        <w:t>hard-line</w:t>
      </w:r>
      <w:proofErr w:type="spellEnd"/>
      <w:r w:rsidRPr="00AC1B30">
        <w:rPr>
          <w:sz w:val="16"/>
        </w:rPr>
        <w:t xml:space="preserv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lastRenderedPageBreak/>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p w14:paraId="155757C3" w14:textId="77777777" w:rsidR="00134865" w:rsidRPr="00170E67" w:rsidRDefault="00134865" w:rsidP="00134865"/>
    <w:p w14:paraId="52CE946D" w14:textId="77777777" w:rsidR="00134865" w:rsidRPr="00170E67" w:rsidRDefault="00134865" w:rsidP="00134865">
      <w:pPr>
        <w:pStyle w:val="Heading4"/>
        <w:rPr>
          <w:rFonts w:cs="Calibri"/>
        </w:rPr>
      </w:pPr>
      <w:proofErr w:type="gramStart"/>
      <w:r w:rsidRPr="00170E67">
        <w:rPr>
          <w:rFonts w:cs="Calibri"/>
        </w:rPr>
        <w:t>But,</w:t>
      </w:r>
      <w:proofErr w:type="gramEnd"/>
      <w:r w:rsidRPr="00170E67">
        <w:rPr>
          <w:rFonts w:cs="Calibri"/>
        </w:rPr>
        <w:t xml:space="preserve"> invasion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5A210977" w14:textId="77777777" w:rsidR="00134865" w:rsidRPr="00170E67" w:rsidRDefault="00134865" w:rsidP="00134865">
      <w:r w:rsidRPr="00170E67">
        <w:t xml:space="preserve">Wang </w:t>
      </w:r>
      <w:proofErr w:type="spellStart"/>
      <w:r w:rsidRPr="00170E67">
        <w:rPr>
          <w:rStyle w:val="Style13ptBold"/>
        </w:rPr>
        <w:t>Mouzhou</w:t>
      </w:r>
      <w:proofErr w:type="spellEnd"/>
      <w:r w:rsidRPr="00170E67">
        <w:rPr>
          <w:rStyle w:val="Style13ptBold"/>
        </w:rPr>
        <w:t xml:space="preserve"> 17</w:t>
      </w:r>
      <w:r w:rsidRPr="00170E67">
        <w:t xml:space="preserve"> – Pen name of a former NSA intelligence officer, 3-24-2017, (“What Happens After China Invades Taiwan?” The Diplomat, </w:t>
      </w:r>
      <w:hyperlink r:id="rId17" w:history="1">
        <w:r w:rsidRPr="00170E67">
          <w:rPr>
            <w:rStyle w:val="Hyperlink"/>
          </w:rPr>
          <w:t>https://thediplomat.com/2017/03/what-happens-after-china-invades-taiwan/</w:t>
        </w:r>
      </w:hyperlink>
      <w:r w:rsidRPr="00170E67">
        <w:t>) Recut Justin</w:t>
      </w:r>
    </w:p>
    <w:p w14:paraId="4074FB56" w14:textId="77777777" w:rsidR="00134865" w:rsidRPr="00170E67" w:rsidRDefault="00134865" w:rsidP="00134865">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E21130">
        <w:rPr>
          <w:rStyle w:val="Emphasis"/>
          <w:highlight w:val="green"/>
        </w:rPr>
        <w:t>Invading Taiwan would prove</w:t>
      </w:r>
      <w:r w:rsidRPr="00170E67">
        <w:rPr>
          <w:rStyle w:val="Emphasis"/>
        </w:rPr>
        <w:t xml:space="preserve"> highly </w:t>
      </w:r>
      <w:r w:rsidRPr="00E21130">
        <w:rPr>
          <w:rStyle w:val="Emphasis"/>
          <w:highlight w:val="green"/>
        </w:rPr>
        <w:t xml:space="preserve">dangerous </w:t>
      </w:r>
      <w:r w:rsidRPr="00170E67">
        <w:rPr>
          <w:rStyle w:val="Emphasis"/>
        </w:rPr>
        <w:t xml:space="preserve">and costly </w:t>
      </w:r>
      <w:r w:rsidRPr="00E21130">
        <w:rPr>
          <w:rStyle w:val="Emphasis"/>
          <w:highlight w:val="green"/>
        </w:rPr>
        <w:t xml:space="preserve">for Beijing. </w:t>
      </w:r>
      <w:r w:rsidRPr="00170E67">
        <w:rPr>
          <w:rStyle w:val="Emphasis"/>
        </w:rPr>
        <w:t xml:space="preserve">Incorporation of Taiwan into the PRC would prove to be, at best, a Pyrrhic victory if attempted in the near or medium term. </w:t>
      </w:r>
      <w:r w:rsidRPr="00170E67">
        <w:rPr>
          <w:sz w:val="8"/>
        </w:rPr>
        <w:t xml:space="preserve">The Invasion of Taiwan While the People’s Liberation Army (PLA) is a highly capable and formidable force, </w:t>
      </w:r>
      <w:r w:rsidRPr="00170E67">
        <w:rPr>
          <w:rStyle w:val="StyleUnderline"/>
        </w:rPr>
        <w:t>a conventional</w:t>
      </w:r>
      <w:r w:rsidRPr="00170E67">
        <w:rPr>
          <w:sz w:val="8"/>
        </w:rPr>
        <w:t xml:space="preserve"> military </w:t>
      </w:r>
      <w:r w:rsidRPr="00170E67">
        <w:rPr>
          <w:rStyle w:val="StyleUnderline"/>
        </w:rPr>
        <w:t>invasion of Taiwan would prove highly costly</w:t>
      </w:r>
      <w:r w:rsidRPr="00170E67">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E21130">
        <w:rPr>
          <w:rStyle w:val="StyleUnderline"/>
          <w:highlight w:val="green"/>
        </w:rPr>
        <w:t xml:space="preserve">A </w:t>
      </w:r>
      <w:r w:rsidRPr="00170E67">
        <w:rPr>
          <w:rStyle w:val="StyleUnderline"/>
        </w:rPr>
        <w:t xml:space="preserve">direct </w:t>
      </w:r>
      <w:r w:rsidRPr="00E21130">
        <w:rPr>
          <w:rStyle w:val="StyleUnderline"/>
          <w:highlight w:val="green"/>
        </w:rPr>
        <w:t>invasion</w:t>
      </w:r>
      <w:r w:rsidRPr="00170E67">
        <w:rPr>
          <w:rStyle w:val="StyleUnderline"/>
        </w:rPr>
        <w:t xml:space="preserve"> attempt by the PRC </w:t>
      </w:r>
      <w:r w:rsidRPr="00E21130">
        <w:rPr>
          <w:rStyle w:val="StyleUnderline"/>
          <w:highlight w:val="green"/>
        </w:rPr>
        <w:t>would</w:t>
      </w:r>
      <w:r w:rsidRPr="00170E67">
        <w:rPr>
          <w:rStyle w:val="StyleUnderline"/>
        </w:rPr>
        <w:t xml:space="preserve"> likely </w:t>
      </w:r>
      <w:r w:rsidRPr="00E21130">
        <w:rPr>
          <w:rStyle w:val="StyleUnderline"/>
          <w:highlight w:val="green"/>
        </w:rPr>
        <w:t>lead to significant</w:t>
      </w:r>
      <w:r w:rsidRPr="00170E67">
        <w:rPr>
          <w:rStyle w:val="StyleUnderline"/>
        </w:rPr>
        <w:t xml:space="preserve"> – and potentially massive – </w:t>
      </w:r>
      <w:r w:rsidRPr="00E21130">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E21130">
        <w:rPr>
          <w:rStyle w:val="Emphasis"/>
          <w:highlight w:val="green"/>
        </w:rPr>
        <w:t xml:space="preserve">and cost </w:t>
      </w:r>
      <w:r w:rsidRPr="00170E67">
        <w:rPr>
          <w:rStyle w:val="Emphasis"/>
        </w:rPr>
        <w:t xml:space="preserve">tens of </w:t>
      </w:r>
      <w:r w:rsidRPr="00E21130">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E21130">
        <w:rPr>
          <w:rStyle w:val="StyleUnderline"/>
          <w:highlight w:val="green"/>
        </w:rPr>
        <w:t>could exacerbate a</w:t>
      </w:r>
      <w:r w:rsidRPr="00170E67">
        <w:rPr>
          <w:rStyle w:val="StyleUnderline"/>
        </w:rPr>
        <w:t xml:space="preserve">n already </w:t>
      </w:r>
      <w:r w:rsidRPr="00170E67">
        <w:rPr>
          <w:rStyle w:val="Emphasis"/>
        </w:rPr>
        <w:t xml:space="preserve">hellish </w:t>
      </w:r>
      <w:r w:rsidRPr="00E21130">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w:t>
      </w:r>
      <w:proofErr w:type="gramStart"/>
      <w:r w:rsidRPr="00170E67">
        <w:rPr>
          <w:rStyle w:val="StyleUnderline"/>
        </w:rPr>
        <w:t>campaign</w:t>
      </w:r>
      <w:proofErr w:type="gramEnd"/>
      <w:r w:rsidRPr="00170E67">
        <w:rPr>
          <w:rStyle w:val="StyleUnderline"/>
        </w:rPr>
        <w:t xml:space="preserve"> but the reality is that most </w:t>
      </w:r>
      <w:r w:rsidRPr="00E21130">
        <w:rPr>
          <w:rStyle w:val="StyleUnderline"/>
          <w:highlight w:val="green"/>
        </w:rPr>
        <w:t>individuals</w:t>
      </w:r>
      <w:r w:rsidRPr="00170E67">
        <w:rPr>
          <w:rStyle w:val="StyleUnderline"/>
        </w:rPr>
        <w:t xml:space="preserve"> in Taiwan fear PRC rule and would actively </w:t>
      </w:r>
      <w:r w:rsidRPr="00E21130">
        <w:rPr>
          <w:rStyle w:val="StyleUnderline"/>
          <w:highlight w:val="green"/>
        </w:rPr>
        <w:t xml:space="preserve">resist a reduction in </w:t>
      </w:r>
      <w:r w:rsidRPr="00170E67">
        <w:rPr>
          <w:rStyle w:val="StyleUnderline"/>
        </w:rPr>
        <w:t xml:space="preserve">their political </w:t>
      </w:r>
      <w:r w:rsidRPr="00E21130">
        <w:rPr>
          <w:rStyle w:val="StyleUnderline"/>
          <w:highlight w:val="green"/>
        </w:rPr>
        <w:t>freedoms and</w:t>
      </w:r>
      <w:r w:rsidRPr="00170E67">
        <w:rPr>
          <w:rStyle w:val="StyleUnderline"/>
        </w:rPr>
        <w:t xml:space="preserve"> economic </w:t>
      </w:r>
      <w:r w:rsidRPr="00E21130">
        <w:rPr>
          <w:rStyle w:val="Emphasis"/>
          <w:highlight w:val="green"/>
        </w:rPr>
        <w:t>prosperity</w:t>
      </w:r>
      <w:r w:rsidRPr="00170E67">
        <w:rPr>
          <w:rStyle w:val="Emphasis"/>
        </w:rPr>
        <w:t xml:space="preserve">. Finally, the </w:t>
      </w:r>
      <w:r w:rsidRPr="00E21130">
        <w:rPr>
          <w:rStyle w:val="Emphasis"/>
          <w:highlight w:val="green"/>
        </w:rPr>
        <w:t xml:space="preserve">ROC’s </w:t>
      </w:r>
      <w:r w:rsidRPr="00E21130">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E21130">
        <w:rPr>
          <w:rStyle w:val="Emphasis"/>
          <w:highlight w:val="green"/>
        </w:rPr>
        <w:t xml:space="preserve">would 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Island </w:t>
      </w:r>
      <w:r w:rsidRPr="00E21130">
        <w:rPr>
          <w:rStyle w:val="StyleUnderline"/>
          <w:highlight w:val="green"/>
        </w:rPr>
        <w:t xml:space="preserve">The costs </w:t>
      </w:r>
      <w:r w:rsidRPr="00170E67">
        <w:rPr>
          <w:rStyle w:val="StyleUnderline"/>
        </w:rPr>
        <w:t xml:space="preserve">of invading Taiwan </w:t>
      </w:r>
      <w:r w:rsidRPr="00E21130">
        <w:rPr>
          <w:rStyle w:val="StyleUnderline"/>
          <w:highlight w:val="green"/>
        </w:rPr>
        <w:t>could</w:t>
      </w:r>
      <w:r w:rsidRPr="00170E67">
        <w:rPr>
          <w:rStyle w:val="StyleUnderline"/>
        </w:rPr>
        <w:t xml:space="preserve">, perhaps surprisingly, </w:t>
      </w:r>
      <w:r w:rsidRPr="00E21130">
        <w:rPr>
          <w:rStyle w:val="StyleUnderline"/>
          <w:highlight w:val="green"/>
        </w:rPr>
        <w:t xml:space="preserve">pale in comparison </w:t>
      </w:r>
      <w:r w:rsidRPr="00E21130">
        <w:rPr>
          <w:rStyle w:val="Emphasis"/>
          <w:highlight w:val="green"/>
        </w:rPr>
        <w:t xml:space="preserve">to </w:t>
      </w:r>
      <w:r w:rsidRPr="00170E67">
        <w:rPr>
          <w:rStyle w:val="Emphasis"/>
        </w:rPr>
        <w:t xml:space="preserve">the costs of </w:t>
      </w:r>
      <w:r w:rsidRPr="00E21130">
        <w:rPr>
          <w:rStyle w:val="Emphasis"/>
          <w:highlight w:val="green"/>
        </w:rPr>
        <w:t xml:space="preserve">maintaining control </w:t>
      </w:r>
      <w:r w:rsidRPr="00170E67">
        <w:rPr>
          <w:rStyle w:val="Emphasis"/>
        </w:rPr>
        <w:t>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E21130">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E21130">
        <w:rPr>
          <w:rStyle w:val="StyleUnderline"/>
          <w:highlight w:val="green"/>
        </w:rPr>
        <w:t>an 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 xml:space="preserve">An invasion of Taiwan could </w:t>
      </w:r>
      <w:r w:rsidRPr="00170E67">
        <w:rPr>
          <w:rStyle w:val="StyleUnderline"/>
        </w:rPr>
        <w:lastRenderedPageBreak/>
        <w:t>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w:t>
      </w:r>
      <w:proofErr w:type="spellStart"/>
      <w:r w:rsidRPr="00170E67">
        <w:rPr>
          <w:sz w:val="8"/>
        </w:rPr>
        <w:t>Yat-sen</w:t>
      </w:r>
      <w:proofErr w:type="spellEnd"/>
      <w:r w:rsidRPr="00170E67">
        <w:rPr>
          <w:sz w:val="8"/>
        </w:rPr>
        <w:t xml:space="preserve">,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w:t>
      </w:r>
      <w:proofErr w:type="gramStart"/>
      <w:r w:rsidRPr="00170E67">
        <w:rPr>
          <w:sz w:val="8"/>
        </w:rPr>
        <w:t>thousands</w:t>
      </w:r>
      <w:proofErr w:type="gramEnd"/>
      <w:r w:rsidRPr="00170E67">
        <w:rPr>
          <w:sz w:val="8"/>
        </w:rPr>
        <w:t xml:space="preserve"> soldiers and paramilitary forces, tying down PRC military and financial resources for decades. The PRC’s Legitimacy Post-Invasion </w:t>
      </w:r>
      <w:r w:rsidRPr="00170E67">
        <w:rPr>
          <w:rStyle w:val="StyleUnderline"/>
        </w:rPr>
        <w:t xml:space="preserve">An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would signal </w:t>
      </w:r>
      <w:r w:rsidRPr="00170E67">
        <w:rPr>
          <w:rStyle w:val="StyleUnderline"/>
        </w:rPr>
        <w:t xml:space="preserve">the emergence of aggressive, might-makes-right Chinese </w:t>
      </w:r>
      <w:r w:rsidRPr="00E21130">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E21130">
        <w:rPr>
          <w:rStyle w:val="StyleUnderline"/>
          <w:highlight w:val="green"/>
        </w:rPr>
        <w:t>Chinese</w:t>
      </w:r>
      <w:r w:rsidRPr="00170E67">
        <w:rPr>
          <w:rStyle w:val="StyleUnderline"/>
        </w:rPr>
        <w:t xml:space="preserve">, on the other hand, </w:t>
      </w:r>
      <w:r w:rsidRPr="00E21130">
        <w:rPr>
          <w:rStyle w:val="StyleUnderline"/>
          <w:highlight w:val="green"/>
        </w:rPr>
        <w:t>have enjoyed</w:t>
      </w:r>
      <w:r w:rsidRPr="00170E67">
        <w:rPr>
          <w:rStyle w:val="StyleUnderline"/>
        </w:rPr>
        <w:t xml:space="preserve"> near-</w:t>
      </w:r>
      <w:r w:rsidRPr="00E21130">
        <w:rPr>
          <w:rStyle w:val="StyleUnderline"/>
          <w:highlight w:val="green"/>
        </w:rPr>
        <w:t>continuous</w:t>
      </w:r>
      <w:r w:rsidRPr="00170E67">
        <w:rPr>
          <w:rStyle w:val="StyleUnderline"/>
        </w:rPr>
        <w:t xml:space="preserve"> economic and social </w:t>
      </w:r>
      <w:r w:rsidRPr="00E21130">
        <w:rPr>
          <w:rStyle w:val="StyleUnderline"/>
          <w:highlight w:val="green"/>
        </w:rPr>
        <w:t xml:space="preserve">improvements </w:t>
      </w:r>
      <w:r w:rsidRPr="00170E67">
        <w:rPr>
          <w:rStyle w:val="StyleUnderline"/>
        </w:rPr>
        <w:t>for nearly 40 years.</w:t>
      </w:r>
      <w:r w:rsidRPr="00170E67">
        <w:rPr>
          <w:sz w:val="8"/>
        </w:rPr>
        <w:t xml:space="preserve"> A </w:t>
      </w:r>
      <w:r w:rsidRPr="00E21130">
        <w:rPr>
          <w:rStyle w:val="Emphasis"/>
          <w:highlight w:val="green"/>
        </w:rPr>
        <w:t>nationalism-induced</w:t>
      </w:r>
      <w:r w:rsidRPr="00170E67">
        <w:rPr>
          <w:rStyle w:val="Emphasis"/>
        </w:rPr>
        <w:t xml:space="preserve"> recession – or even </w:t>
      </w:r>
      <w:r w:rsidRPr="00E21130">
        <w:rPr>
          <w:rStyle w:val="Emphasis"/>
          <w:highlight w:val="green"/>
        </w:rPr>
        <w:t>stagnation</w:t>
      </w:r>
      <w:r w:rsidRPr="00170E67">
        <w:rPr>
          <w:rStyle w:val="Emphasis"/>
        </w:rPr>
        <w:t xml:space="preserve"> – </w:t>
      </w:r>
      <w:r w:rsidRPr="00E21130">
        <w:rPr>
          <w:rStyle w:val="Emphasis"/>
          <w:highlight w:val="green"/>
        </w:rPr>
        <w:t xml:space="preserve">could lead to </w:t>
      </w:r>
      <w:r w:rsidRPr="00170E67">
        <w:rPr>
          <w:rStyle w:val="Emphasis"/>
        </w:rPr>
        <w:t xml:space="preserve">a </w:t>
      </w:r>
      <w:r w:rsidRPr="00E21130">
        <w:rPr>
          <w:rStyle w:val="Emphasis"/>
          <w:highlight w:val="green"/>
        </w:rPr>
        <w:t xml:space="preserve">political 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E21130">
        <w:rPr>
          <w:rStyle w:val="StyleUnderline"/>
          <w:highlight w:val="green"/>
        </w:rPr>
        <w:t>galvanize individuals</w:t>
      </w:r>
      <w:r w:rsidRPr="00170E67">
        <w:rPr>
          <w:rStyle w:val="StyleUnderline"/>
        </w:rPr>
        <w:t xml:space="preserve"> and groups </w:t>
      </w:r>
      <w:r w:rsidRPr="00E21130">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E21130">
        <w:rPr>
          <w:rStyle w:val="Emphasis"/>
          <w:highlight w:val="green"/>
        </w:rPr>
        <w:t xml:space="preserve">trigger </w:t>
      </w:r>
      <w:r w:rsidRPr="00170E67">
        <w:rPr>
          <w:rStyle w:val="Emphasis"/>
        </w:rPr>
        <w:t xml:space="preserve">an economic crisis and </w:t>
      </w:r>
      <w:r w:rsidRPr="00E21130">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E21130">
        <w:rPr>
          <w:rStyle w:val="StyleUnderline"/>
          <w:highlight w:val="green"/>
        </w:rPr>
        <w:t xml:space="preserve">increase </w:t>
      </w:r>
      <w:r w:rsidRPr="00170E67">
        <w:rPr>
          <w:rStyle w:val="StyleUnderline"/>
        </w:rPr>
        <w:t xml:space="preserve">the likelihood of </w:t>
      </w:r>
      <w:r w:rsidRPr="00E21130">
        <w:rPr>
          <w:rStyle w:val="StyleUnderline"/>
          <w:highlight w:val="green"/>
        </w:rPr>
        <w:t>democratic transition</w:t>
      </w:r>
      <w:r w:rsidRPr="00170E67">
        <w:rPr>
          <w:sz w:val="8"/>
        </w:rPr>
        <w:t xml:space="preserve">. </w:t>
      </w:r>
      <w:r w:rsidRPr="00170E67">
        <w:rPr>
          <w:rStyle w:val="StyleUnderline"/>
        </w:rPr>
        <w:t xml:space="preserve">Most </w:t>
      </w:r>
      <w:r w:rsidRPr="00E21130">
        <w:rPr>
          <w:rStyle w:val="StyleUnderline"/>
          <w:highlight w:val="green"/>
        </w:rPr>
        <w:t>individuals in Taiwan possess</w:t>
      </w:r>
      <w:r w:rsidRPr="00170E67">
        <w:rPr>
          <w:rStyle w:val="StyleUnderline"/>
        </w:rPr>
        <w:t xml:space="preserve"> strong normative </w:t>
      </w:r>
      <w:r w:rsidRPr="00E21130">
        <w:rPr>
          <w:rStyle w:val="StyleUnderline"/>
          <w:highlight w:val="green"/>
        </w:rPr>
        <w:t>commitments to free markets</w:t>
      </w:r>
      <w:r w:rsidRPr="00170E67">
        <w:rPr>
          <w:rStyle w:val="StyleUnderline"/>
        </w:rPr>
        <w:t xml:space="preserve">, constitutional </w:t>
      </w:r>
      <w:r w:rsidRPr="00E21130">
        <w:rPr>
          <w:rStyle w:val="StyleUnderline"/>
          <w:highlight w:val="green"/>
        </w:rPr>
        <w:t xml:space="preserve">law, and </w:t>
      </w:r>
      <w:r w:rsidRPr="00170E67">
        <w:rPr>
          <w:rStyle w:val="StyleUnderline"/>
        </w:rPr>
        <w:t xml:space="preserve">open </w:t>
      </w:r>
      <w:r w:rsidRPr="00E21130">
        <w:rPr>
          <w:rStyle w:val="StyleUnderline"/>
          <w:highlight w:val="green"/>
        </w:rPr>
        <w:t>societies</w:t>
      </w:r>
      <w:r w:rsidRPr="00170E67">
        <w:rPr>
          <w:sz w:val="8"/>
        </w:rPr>
        <w:t xml:space="preserve">. </w:t>
      </w:r>
      <w:r w:rsidRPr="00E21130">
        <w:rPr>
          <w:rStyle w:val="StyleUnderline"/>
          <w:highlight w:val="green"/>
        </w:rPr>
        <w:t xml:space="preserve">Many </w:t>
      </w:r>
      <w:r w:rsidRPr="00170E67">
        <w:rPr>
          <w:rStyle w:val="StyleUnderline"/>
        </w:rPr>
        <w:t xml:space="preserve">mainland </w:t>
      </w:r>
      <w:r w:rsidRPr="00E21130">
        <w:rPr>
          <w:rStyle w:val="StyleUnderline"/>
          <w:highlight w:val="green"/>
        </w:rPr>
        <w:t>Chinese</w:t>
      </w:r>
      <w:r w:rsidRPr="00170E67">
        <w:rPr>
          <w:sz w:val="8"/>
        </w:rPr>
        <w:t xml:space="preserve"> – particularly those from the 1989 generation – </w:t>
      </w:r>
      <w:r w:rsidRPr="00E21130">
        <w:rPr>
          <w:rStyle w:val="StyleUnderline"/>
          <w:highlight w:val="green"/>
        </w:rPr>
        <w:t xml:space="preserve">support </w:t>
      </w:r>
      <w:r w:rsidRPr="00170E67">
        <w:rPr>
          <w:rStyle w:val="StyleUnderline"/>
        </w:rPr>
        <w:t xml:space="preserve">these </w:t>
      </w:r>
      <w:r w:rsidRPr="00E21130">
        <w:rPr>
          <w:rStyle w:val="StyleUnderline"/>
          <w:highlight w:val="green"/>
        </w:rPr>
        <w:t>ideas.</w:t>
      </w:r>
      <w:r w:rsidRPr="00170E67">
        <w:rPr>
          <w:sz w:val="8"/>
        </w:rPr>
        <w:t xml:space="preserve"> </w:t>
      </w:r>
      <w:r w:rsidRPr="00E21130">
        <w:rPr>
          <w:rStyle w:val="StyleUnderline"/>
          <w:highlight w:val="green"/>
        </w:rPr>
        <w:t xml:space="preserve">Adding 20 million liberals to </w:t>
      </w:r>
      <w:r w:rsidRPr="00170E67">
        <w:rPr>
          <w:rStyle w:val="StyleUnderline"/>
        </w:rPr>
        <w:t xml:space="preserve">China’s </w:t>
      </w:r>
      <w:r w:rsidRPr="00E21130">
        <w:rPr>
          <w:rStyle w:val="StyleUnderline"/>
          <w:highlight w:val="green"/>
        </w:rPr>
        <w:t xml:space="preserve">political discourse could have </w:t>
      </w:r>
      <w:r w:rsidRPr="00170E67">
        <w:rPr>
          <w:rStyle w:val="StyleUnderline"/>
        </w:rPr>
        <w:t xml:space="preserve">important </w:t>
      </w:r>
      <w:r w:rsidRPr="00E21130">
        <w:rPr>
          <w:rStyle w:val="StyleUnderline"/>
          <w:highlight w:val="green"/>
        </w:rPr>
        <w:t>implications</w:t>
      </w:r>
      <w:r w:rsidRPr="00170E67">
        <w:rPr>
          <w:rStyle w:val="StyleUnderline"/>
        </w:rPr>
        <w:t xml:space="preserve"> for its domestic politics.</w:t>
      </w:r>
    </w:p>
    <w:p w14:paraId="62DAFBAA" w14:textId="77777777" w:rsidR="00134865" w:rsidRPr="00170E67" w:rsidRDefault="00134865" w:rsidP="00134865"/>
    <w:p w14:paraId="05F59868" w14:textId="77777777" w:rsidR="00134865" w:rsidRPr="00170E67" w:rsidRDefault="00134865" w:rsidP="00134865">
      <w:pPr>
        <w:pStyle w:val="Heading4"/>
        <w:rPr>
          <w:rFonts w:cs="Calibri"/>
        </w:rPr>
      </w:pPr>
      <w:r w:rsidRPr="00170E67">
        <w:rPr>
          <w:rFonts w:cs="Calibri"/>
        </w:rPr>
        <w:t xml:space="preserve">Democratic 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39E4739F" w14:textId="77777777" w:rsidR="00134865" w:rsidRPr="00170E67" w:rsidRDefault="00134865" w:rsidP="00134865">
      <w:pPr>
        <w:rPr>
          <w:b/>
          <w:bCs/>
          <w:sz w:val="26"/>
          <w:u w:val="single"/>
        </w:rPr>
      </w:pPr>
      <w:r w:rsidRPr="00170E67">
        <w:rPr>
          <w:rStyle w:val="Style13ptBold"/>
        </w:rPr>
        <w:t xml:space="preserve">Pei 13 </w:t>
      </w:r>
      <w:r w:rsidRPr="00170E67">
        <w:t xml:space="preserve">– </w:t>
      </w:r>
      <w:proofErr w:type="spellStart"/>
      <w:r w:rsidRPr="00170E67">
        <w:t>Minxin</w:t>
      </w:r>
      <w:proofErr w:type="spellEnd"/>
      <w:r w:rsidRPr="00170E67">
        <w:t xml:space="preserve">, Tom and Margot Pritzker ’72 Professor of Government and director of the Keck Center for International and Strategic Studies at Claremont McKenna College, (“5 Ways China Could Become a Democracy”,  </w:t>
      </w:r>
      <w:hyperlink r:id="rId18" w:history="1">
        <w:r w:rsidRPr="00170E67">
          <w:rPr>
            <w:rStyle w:val="Hyperlink"/>
          </w:rPr>
          <w:t>http://thediplomat.com/2013/02/5-ways-china-could-become-a-democracy/1/</w:t>
        </w:r>
      </w:hyperlink>
      <w:r w:rsidRPr="00170E67">
        <w:t>) Recut Justin</w:t>
      </w:r>
    </w:p>
    <w:p w14:paraId="0C346A30" w14:textId="77777777" w:rsidR="00134865" w:rsidRPr="00170E67" w:rsidRDefault="00134865" w:rsidP="00134865">
      <w:pPr>
        <w:rPr>
          <w:sz w:val="8"/>
        </w:rPr>
      </w:pPr>
      <w:r w:rsidRPr="00170E67">
        <w:rPr>
          <w:sz w:val="8"/>
        </w:rPr>
        <w:t xml:space="preserve"> “</w:t>
      </w:r>
      <w:r w:rsidRPr="00E21130">
        <w:rPr>
          <w:rStyle w:val="Emphasis"/>
          <w:highlight w:val="green"/>
        </w:rPr>
        <w:t>Happy ending</w:t>
      </w:r>
      <w:r w:rsidRPr="00170E67">
        <w:rPr>
          <w:sz w:val="8"/>
        </w:rPr>
        <w:t xml:space="preserve">” </w:t>
      </w:r>
      <w:r w:rsidRPr="00170E67">
        <w:rPr>
          <w:rStyle w:val="StyleUnderline"/>
        </w:rPr>
        <w:t>would be the most preferable mode of democratic transition for China</w:t>
      </w:r>
      <w:r w:rsidRPr="00170E67">
        <w:rPr>
          <w:sz w:val="8"/>
        </w:rPr>
        <w:t xml:space="preserve">. Typically, </w:t>
      </w:r>
      <w:r w:rsidRPr="00E21130">
        <w:rPr>
          <w:rStyle w:val="StyleUnderline"/>
          <w:highlight w:val="green"/>
        </w:rPr>
        <w:t>a peaceful 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E21130">
        <w:rPr>
          <w:rStyle w:val="StyleUnderline"/>
          <w:highlight w:val="green"/>
        </w:rPr>
        <w:t xml:space="preserve">starts </w:t>
      </w:r>
      <w:r w:rsidRPr="00E21130">
        <w:rPr>
          <w:rStyle w:val="Emphasis"/>
          <w:highlight w:val="green"/>
        </w:rPr>
        <w:t xml:space="preserve">with </w:t>
      </w:r>
      <w:r w:rsidRPr="00170E67">
        <w:rPr>
          <w:rStyle w:val="Emphasis"/>
        </w:rPr>
        <w:t xml:space="preserve">the emergence of </w:t>
      </w:r>
      <w:r w:rsidRPr="00E21130">
        <w:rPr>
          <w:rStyle w:val="Emphasis"/>
          <w:highlight w:val="green"/>
        </w:rPr>
        <w:t>a legitimacy crisis</w:t>
      </w:r>
      <w:r w:rsidRPr="00170E67">
        <w:rPr>
          <w:sz w:val="8"/>
        </w:rPr>
        <w:t xml:space="preserve">, </w:t>
      </w:r>
      <w:r w:rsidRPr="00170E67">
        <w:rPr>
          <w:rStyle w:val="StyleUnderline"/>
        </w:rPr>
        <w:t xml:space="preserve">which may be </w:t>
      </w:r>
      <w:r w:rsidRPr="00E21130">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E21130">
        <w:rPr>
          <w:rStyle w:val="StyleUnderline"/>
          <w:highlight w:val="green"/>
        </w:rPr>
        <w:t>popular resistance</w:t>
      </w:r>
      <w:r w:rsidRPr="00E21130">
        <w:rPr>
          <w:sz w:val="8"/>
          <w:highlight w:val="green"/>
        </w:rPr>
        <w:t xml:space="preserve">, </w:t>
      </w:r>
      <w:r w:rsidRPr="00E21130">
        <w:rPr>
          <w:rStyle w:val="Emphasis"/>
          <w:highlight w:val="green"/>
        </w:rPr>
        <w:t>unbearable costs of 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 xml:space="preserve">that the days of authoritarian </w:t>
      </w:r>
      <w:r w:rsidRPr="00170E67">
        <w:rPr>
          <w:rStyle w:val="StyleUnderline"/>
        </w:rPr>
        <w:lastRenderedPageBreak/>
        <w:t xml:space="preserve">rule are </w:t>
      </w:r>
      <w:proofErr w:type="gramStart"/>
      <w:r w:rsidRPr="00170E67">
        <w:rPr>
          <w:rStyle w:val="StyleUnderline"/>
        </w:rPr>
        <w:t>numbered</w:t>
      </w:r>
      <w:proofErr w:type="gramEnd"/>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E21130">
        <w:rPr>
          <w:rStyle w:val="StyleUnderline"/>
          <w:highlight w:val="green"/>
        </w:rPr>
        <w:t>they negotiate with</w:t>
      </w:r>
      <w:r w:rsidRPr="00170E67">
        <w:rPr>
          <w:rStyle w:val="StyleUnderline"/>
        </w:rPr>
        <w:t xml:space="preserve"> </w:t>
      </w:r>
      <w:r w:rsidRPr="00E21130">
        <w:rPr>
          <w:rStyle w:val="StyleUnderline"/>
          <w:highlight w:val="green"/>
        </w:rPr>
        <w:t>opposition 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E21130">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w:t>
      </w:r>
      <w:proofErr w:type="gramStart"/>
      <w:r w:rsidRPr="00170E67">
        <w:rPr>
          <w:rStyle w:val="Emphasis"/>
        </w:rPr>
        <w:t>At the moment</w:t>
      </w:r>
      <w:proofErr w:type="gramEnd"/>
      <w:r w:rsidRPr="00170E67">
        <w:rPr>
          <w:rStyle w:val="Emphasis"/>
        </w:rPr>
        <w:t xml:space="preserve">, </w:t>
      </w:r>
      <w:r w:rsidRPr="00E21130">
        <w:rPr>
          <w:rStyle w:val="Emphasis"/>
          <w:highlight w:val="green"/>
        </w:rPr>
        <w:t>the transition in Burma is unfolding according to this script</w:t>
      </w:r>
      <w:r w:rsidRPr="00E21130">
        <w:rPr>
          <w:sz w:val="8"/>
          <w:highlight w:val="green"/>
        </w:rPr>
        <w:t xml:space="preserve">. </w:t>
      </w:r>
      <w:r w:rsidRPr="00170E67">
        <w:rPr>
          <w:sz w:val="8"/>
        </w:rPr>
        <w:t xml:space="preserve">But </w:t>
      </w:r>
      <w:r w:rsidRPr="00170E67">
        <w:rPr>
          <w:rStyle w:val="StyleUnderline"/>
        </w:rPr>
        <w:t xml:space="preserve">for China, the probability of such a </w:t>
      </w:r>
      <w:proofErr w:type="gramStart"/>
      <w:r w:rsidRPr="00170E67">
        <w:rPr>
          <w:rStyle w:val="StyleUnderline"/>
        </w:rPr>
        <w:t>happy ending hinges</w:t>
      </w:r>
      <w:proofErr w:type="gramEnd"/>
      <w:r w:rsidRPr="00170E67">
        <w:rPr>
          <w:rStyle w:val="StyleUnderline"/>
        </w:rPr>
        <w:t xml:space="preserve">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proofErr w:type="gramStart"/>
      <w:r w:rsidRPr="00170E67">
        <w:rPr>
          <w:rStyle w:val="Emphasis"/>
        </w:rPr>
        <w:t>So</w:t>
      </w:r>
      <w:proofErr w:type="gramEnd"/>
      <w:r w:rsidRPr="00170E67">
        <w:rPr>
          <w:rStyle w:val="Emphasis"/>
        </w:rPr>
        <w:t xml:space="preserve">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51DA7B98" w14:textId="77777777" w:rsidR="00134865" w:rsidRPr="00170E67" w:rsidRDefault="00134865" w:rsidP="00134865"/>
    <w:p w14:paraId="45C44CFC" w14:textId="77777777" w:rsidR="00134865" w:rsidRPr="00170E67" w:rsidRDefault="00134865" w:rsidP="00134865">
      <w:pPr>
        <w:pStyle w:val="Heading4"/>
        <w:rPr>
          <w:rFonts w:cs="Calibri"/>
        </w:rPr>
      </w:pPr>
      <w:r w:rsidRPr="00170E67">
        <w:rPr>
          <w:rFonts w:cs="Calibri"/>
        </w:rPr>
        <w:t xml:space="preserve">Transition solves </w:t>
      </w:r>
      <w:r w:rsidRPr="00170E67">
        <w:rPr>
          <w:rFonts w:cs="Calibri"/>
          <w:u w:val="single"/>
        </w:rPr>
        <w:t>aggressive pursuit</w:t>
      </w:r>
      <w:r w:rsidRPr="00170E67">
        <w:rPr>
          <w:rFonts w:cs="Calibri"/>
        </w:rPr>
        <w:t xml:space="preserve"> of domination.</w:t>
      </w:r>
    </w:p>
    <w:p w14:paraId="16CA466D" w14:textId="77777777" w:rsidR="00134865" w:rsidRPr="00170E67" w:rsidRDefault="00134865" w:rsidP="00134865">
      <w:r w:rsidRPr="00170E67">
        <w:t xml:space="preserve">Michael </w:t>
      </w:r>
      <w:r w:rsidRPr="00170E67">
        <w:rPr>
          <w:rStyle w:val="Style13ptBold"/>
        </w:rPr>
        <w:t>Mandelbaum 19</w:t>
      </w:r>
      <w:r w:rsidRPr="00170E67">
        <w:t>, PhD in political science from Harvard University, Christian A. Herter Professor Emeritus of American Foreign Policy at The Johns Hopkins School of Advanced International Studies., March, "In Praise of Regime Change," Commentary, https://www.commentarymagazine.com/articles/in-praise-of-regime-change/</w:t>
      </w:r>
    </w:p>
    <w:p w14:paraId="68FC8622" w14:textId="77777777" w:rsidR="00134865" w:rsidRPr="00170E67" w:rsidRDefault="00134865" w:rsidP="00134865">
      <w:pPr>
        <w:rPr>
          <w:sz w:val="12"/>
        </w:rPr>
      </w:pPr>
      <w:r w:rsidRPr="00170E67">
        <w:rPr>
          <w:sz w:val="12"/>
        </w:rPr>
        <w:t xml:space="preserve">If revolution, as the word was defined in the last century, has become obsolete, its successor, </w:t>
      </w:r>
      <w:r w:rsidRPr="00170E67">
        <w:rPr>
          <w:rStyle w:val="StyleUnderline"/>
        </w:rPr>
        <w:t>regime change</w:t>
      </w:r>
      <w:r w:rsidRPr="00170E67">
        <w:rPr>
          <w:sz w:val="12"/>
        </w:rPr>
        <w:t xml:space="preserve">, </w:t>
      </w:r>
      <w:r w:rsidRPr="00170E67">
        <w:rPr>
          <w:rStyle w:val="StyleUnderline"/>
        </w:rPr>
        <w:t>has become discredited</w:t>
      </w:r>
      <w:r w:rsidRPr="00170E67">
        <w:rPr>
          <w:sz w:val="12"/>
        </w:rPr>
        <w:t xml:space="preserve">. The </w:t>
      </w:r>
      <w:r w:rsidRPr="00170E67">
        <w:rPr>
          <w:rStyle w:val="StyleUnderline"/>
        </w:rPr>
        <w:t>American</w:t>
      </w:r>
      <w:r w:rsidRPr="00170E67">
        <w:rPr>
          <w:sz w:val="12"/>
        </w:rPr>
        <w:t xml:space="preserve"> military </w:t>
      </w:r>
      <w:r w:rsidRPr="00170E67">
        <w:rPr>
          <w:rStyle w:val="StyleUnderline"/>
        </w:rPr>
        <w:t xml:space="preserve">engagements in Haiti, Afghanistan, and Iraq not only </w:t>
      </w:r>
      <w:r w:rsidRPr="00170E67">
        <w:rPr>
          <w:rStyle w:val="Emphasis"/>
        </w:rPr>
        <w:t>failed to yield democratic governments</w:t>
      </w:r>
      <w:r w:rsidRPr="00170E67">
        <w:rPr>
          <w:rStyle w:val="StyleUnderline"/>
        </w:rPr>
        <w:t>; they proved</w:t>
      </w:r>
      <w:r w:rsidRPr="00170E67">
        <w:rPr>
          <w:sz w:val="12"/>
        </w:rPr>
        <w:t xml:space="preserve">, in the last two cases, </w:t>
      </w:r>
      <w:r w:rsidRPr="00170E67">
        <w:rPr>
          <w:rStyle w:val="Emphasis"/>
        </w:rPr>
        <w:t>costly</w:t>
      </w:r>
      <w:r w:rsidRPr="00170E67">
        <w:rPr>
          <w:sz w:val="12"/>
        </w:rPr>
        <w:t xml:space="preserve"> to the United States, </w:t>
      </w:r>
      <w:r w:rsidRPr="00170E67">
        <w:rPr>
          <w:rStyle w:val="StyleUnderline"/>
        </w:rPr>
        <w:t xml:space="preserve">both </w:t>
      </w:r>
      <w:r w:rsidRPr="00170E67">
        <w:rPr>
          <w:rStyle w:val="Emphasis"/>
        </w:rPr>
        <w:t>in lives and treasure</w:t>
      </w:r>
      <w:r w:rsidRPr="00170E67">
        <w:rPr>
          <w:sz w:val="12"/>
        </w:rPr>
        <w:t xml:space="preserve">. The American public has, consequently, little appetite for more such ventures. </w:t>
      </w:r>
      <w:r w:rsidRPr="00170E67">
        <w:rPr>
          <w:rStyle w:val="StyleUnderline"/>
        </w:rPr>
        <w:t xml:space="preserve">Yet there is another type of regime change to </w:t>
      </w:r>
      <w:r w:rsidRPr="00E21130">
        <w:rPr>
          <w:rStyle w:val="StyleUnderline"/>
          <w:highlight w:val="green"/>
        </w:rPr>
        <w:t>consider</w:t>
      </w:r>
      <w:r w:rsidRPr="00170E67">
        <w:rPr>
          <w:rStyle w:val="StyleUnderline"/>
        </w:rPr>
        <w:t xml:space="preserve">: the peaceful </w:t>
      </w:r>
      <w:r w:rsidRPr="00E21130">
        <w:rPr>
          <w:rStyle w:val="StyleUnderline"/>
          <w:highlight w:val="green"/>
        </w:rPr>
        <w:t>replacement of dictatorship by democracy through</w:t>
      </w:r>
      <w:r w:rsidRPr="00170E67">
        <w:rPr>
          <w:rStyle w:val="StyleUnderline"/>
        </w:rPr>
        <w:t xml:space="preserve"> the efforts of </w:t>
      </w:r>
      <w:r w:rsidRPr="00E21130">
        <w:rPr>
          <w:rStyle w:val="StyleUnderline"/>
          <w:highlight w:val="green"/>
        </w:rPr>
        <w:t>local people</w:t>
      </w:r>
      <w:r w:rsidRPr="00170E67">
        <w:rPr>
          <w:rStyle w:val="StyleUnderline"/>
        </w:rPr>
        <w:t xml:space="preserve"> rather than the American military</w:t>
      </w:r>
      <w:r w:rsidRPr="00170E67">
        <w:rPr>
          <w:sz w:val="12"/>
        </w:rPr>
        <w:t xml:space="preserve">. That’s occurred with heartening frequency over the past four decades, and, in 2019, it has greater relevance and importance than ever. Such regime change offers the solution to the most dangerous challenge facing the United States and its friends and allies. That challenge comes from the ambitions of three major countries to overturn the existing political arrangements in their regions and to expand their own power and influence at the expense both of their neighbors and of the United States. All have already used force for this purpose. In Europe, Russia has seized Crimea and invaded and occupied eastern Ukraine. </w:t>
      </w:r>
      <w:r w:rsidRPr="00170E67">
        <w:rPr>
          <w:rStyle w:val="StyleUnderline"/>
        </w:rPr>
        <w:t xml:space="preserve">In East Asia, </w:t>
      </w:r>
      <w:r w:rsidRPr="00E21130">
        <w:rPr>
          <w:rStyle w:val="StyleUnderline"/>
          <w:highlight w:val="green"/>
        </w:rPr>
        <w:t>China has</w:t>
      </w:r>
      <w:r w:rsidRPr="00170E67">
        <w:rPr>
          <w:rStyle w:val="StyleUnderline"/>
        </w:rPr>
        <w:t xml:space="preserve"> laid claim, contrary to international law, to virtually the entire western Pacific, where it has built artificial islands on which it has placed military installations</w:t>
      </w:r>
      <w:r w:rsidRPr="00170E67">
        <w:rPr>
          <w:sz w:val="12"/>
        </w:rPr>
        <w:t xml:space="preserve">. In the Middle East, Iran has funded, trained, equipped, and directed military forces outside the control of the local government in Lebanon, Iraq, Syria, and Yemen. </w:t>
      </w:r>
      <w:r w:rsidRPr="00170E67">
        <w:rPr>
          <w:rStyle w:val="StyleUnderline"/>
        </w:rPr>
        <w:t xml:space="preserve">At best, these </w:t>
      </w:r>
      <w:r w:rsidRPr="00E21130">
        <w:rPr>
          <w:rStyle w:val="StyleUnderline"/>
          <w:highlight w:val="green"/>
        </w:rPr>
        <w:t>revisionist ambitions</w:t>
      </w:r>
      <w:r w:rsidRPr="00170E67">
        <w:rPr>
          <w:rStyle w:val="StyleUnderline"/>
        </w:rPr>
        <w:t xml:space="preserve"> portend Cold War–like political and military competition in the three regions</w:t>
      </w:r>
      <w:r w:rsidRPr="00170E67">
        <w:rPr>
          <w:sz w:val="12"/>
        </w:rPr>
        <w:t xml:space="preserve">. </w:t>
      </w:r>
      <w:r w:rsidRPr="00170E67">
        <w:rPr>
          <w:rStyle w:val="Emphasis"/>
        </w:rPr>
        <w:t xml:space="preserve">At worst, they will </w:t>
      </w:r>
      <w:r w:rsidRPr="00E21130">
        <w:rPr>
          <w:rStyle w:val="Emphasis"/>
          <w:highlight w:val="green"/>
        </w:rPr>
        <w:t>lead to wars involving the U</w:t>
      </w:r>
      <w:r w:rsidRPr="00170E67">
        <w:rPr>
          <w:rStyle w:val="Emphasis"/>
        </w:rPr>
        <w:t xml:space="preserve">nited </w:t>
      </w:r>
      <w:r w:rsidRPr="00E21130">
        <w:rPr>
          <w:rStyle w:val="Emphasis"/>
          <w:highlight w:val="green"/>
        </w:rPr>
        <w:t>S</w:t>
      </w:r>
      <w:r w:rsidRPr="00170E67">
        <w:rPr>
          <w:rStyle w:val="Emphasis"/>
        </w:rPr>
        <w:t xml:space="preserve">tates. </w:t>
      </w:r>
      <w:r w:rsidRPr="00170E67">
        <w:rPr>
          <w:rStyle w:val="StyleUnderline"/>
        </w:rPr>
        <w:t>These aggressive policies</w:t>
      </w:r>
      <w:r w:rsidRPr="00170E67">
        <w:rPr>
          <w:sz w:val="12"/>
        </w:rPr>
        <w:t xml:space="preserve"> have, in each case, a variety of sources. But they </w:t>
      </w:r>
      <w:r w:rsidRPr="00170E67">
        <w:rPr>
          <w:rStyle w:val="StyleUnderline"/>
        </w:rPr>
        <w:t>have one major cause in common</w:t>
      </w:r>
      <w:r w:rsidRPr="00170E67">
        <w:rPr>
          <w:sz w:val="12"/>
        </w:rPr>
        <w:t xml:space="preserve">. </w:t>
      </w:r>
      <w:r w:rsidRPr="00170E67">
        <w:rPr>
          <w:rStyle w:val="StyleUnderline"/>
        </w:rPr>
        <w:t xml:space="preserve">Each of these aggressive governments is a </w:t>
      </w:r>
      <w:r w:rsidRPr="00E21130">
        <w:rPr>
          <w:rStyle w:val="StyleUnderline"/>
          <w:highlight w:val="green"/>
        </w:rPr>
        <w:t>dictatorship</w:t>
      </w:r>
      <w:r w:rsidRPr="00170E67">
        <w:rPr>
          <w:rStyle w:val="StyleUnderline"/>
        </w:rPr>
        <w:t xml:space="preserve"> operating in what is still a predominantly democratic world</w:t>
      </w:r>
      <w:r w:rsidRPr="00170E67">
        <w:rPr>
          <w:sz w:val="12"/>
        </w:rPr>
        <w:t xml:space="preserve">, </w:t>
      </w:r>
      <w:r w:rsidRPr="00170E67">
        <w:rPr>
          <w:rStyle w:val="Emphasis"/>
        </w:rPr>
        <w:t xml:space="preserve">and each feels an acute </w:t>
      </w:r>
      <w:r w:rsidRPr="00E21130">
        <w:rPr>
          <w:rStyle w:val="Emphasis"/>
          <w:highlight w:val="green"/>
        </w:rPr>
        <w:t>need for domestic</w:t>
      </w:r>
      <w:r w:rsidRPr="00170E67">
        <w:rPr>
          <w:rStyle w:val="Emphasis"/>
        </w:rPr>
        <w:t xml:space="preserve"> support and </w:t>
      </w:r>
      <w:r w:rsidRPr="00E21130">
        <w:rPr>
          <w:rStyle w:val="Emphasis"/>
          <w:highlight w:val="green"/>
        </w:rPr>
        <w:t>political legitimacy</w:t>
      </w:r>
      <w:r w:rsidRPr="00170E67">
        <w:rPr>
          <w:sz w:val="12"/>
        </w:rPr>
        <w:t>. To be sure, the rule of the current Russian, Chinese, and Iranian governments rests ultimately on coercion, but Vladimir Putin, Xi Jinping, and the Iranian mullahs are wary of relying on coercion alone to remain in power. The leaders of Russia and China</w:t>
      </w:r>
      <w:proofErr w:type="gramStart"/>
      <w:r w:rsidRPr="00170E67">
        <w:rPr>
          <w:sz w:val="12"/>
        </w:rPr>
        <w:t>, in particular, are</w:t>
      </w:r>
      <w:proofErr w:type="gramEnd"/>
      <w:r w:rsidRPr="00170E67">
        <w:rPr>
          <w:sz w:val="12"/>
        </w:rPr>
        <w:t xml:space="preserve"> known to monitor public sentiment carefully, if not obsessively. </w:t>
      </w:r>
      <w:proofErr w:type="gramStart"/>
      <w:r w:rsidRPr="00170E67">
        <w:rPr>
          <w:rStyle w:val="StyleUnderline"/>
        </w:rPr>
        <w:t>For the purpose of</w:t>
      </w:r>
      <w:proofErr w:type="gramEnd"/>
      <w:r w:rsidRPr="00170E67">
        <w:rPr>
          <w:rStyle w:val="StyleUnderline"/>
        </w:rPr>
        <w:t xml:space="preserve"> generating the support they believe they need, however, these dictators have few options. None can afford to indulge in the most common source of 21st-century legitimacy: democracy</w:t>
      </w:r>
      <w:r w:rsidRPr="00170E67">
        <w:rPr>
          <w:sz w:val="12"/>
        </w:rPr>
        <w:t xml:space="preserve">. For genuinely democratic politics would sweep them all away. Ideology was an important basis for autocratic regimes’ claims to rule in the 20th century. But ideology is unavailable to Russia and China, which have renounced, in the first case, and effectively abandoned, in the second, orthodox Marxism-Leninism (and in China, Maoism as well). The Iranian regime retains an ideological foundation—the Persian-Shia version of Islamic fundamentalism—but few Iranians outside the regime believe in it. Authoritarian Russia and China, although not Iran, have relied on economic success to produce support for, or at least acceptance of, their rulers; but their economic performance and future economic prospects have taken a turn for the worse. The Russian economy depends on the sale of energy. The price of oil reached record heights during Vladimir Putin’s first stint as president, which generated income that underpinned the high levels of popularity that he enjoyed. The price has since fallen and is unlikely to return to its peak, which makes Russia’s economic outlook a gloomy one. As </w:t>
      </w:r>
      <w:r w:rsidRPr="00170E67">
        <w:rPr>
          <w:rStyle w:val="StyleUnderline"/>
        </w:rPr>
        <w:t xml:space="preserve">for </w:t>
      </w:r>
      <w:r w:rsidRPr="00170E67">
        <w:rPr>
          <w:rStyle w:val="StyleUnderline"/>
        </w:rPr>
        <w:lastRenderedPageBreak/>
        <w:t xml:space="preserve">China, </w:t>
      </w:r>
      <w:r w:rsidRPr="00E21130">
        <w:rPr>
          <w:rStyle w:val="StyleUnderline"/>
          <w:highlight w:val="green"/>
        </w:rPr>
        <w:t>the</w:t>
      </w:r>
      <w:r w:rsidRPr="00170E67">
        <w:rPr>
          <w:rStyle w:val="StyleUnderline"/>
        </w:rPr>
        <w:t xml:space="preserve"> ruling </w:t>
      </w:r>
      <w:r w:rsidRPr="00E21130">
        <w:rPr>
          <w:rStyle w:val="StyleUnderline"/>
          <w:highlight w:val="green"/>
        </w:rPr>
        <w:t>Communist Party presided over</w:t>
      </w:r>
      <w:r w:rsidRPr="00170E67">
        <w:rPr>
          <w:rStyle w:val="StyleUnderline"/>
        </w:rPr>
        <w:t xml:space="preserve"> three decades of double-digit annual </w:t>
      </w:r>
      <w:r w:rsidRPr="00E21130">
        <w:rPr>
          <w:rStyle w:val="StyleUnderline"/>
          <w:highlight w:val="green"/>
        </w:rPr>
        <w:t>growth</w:t>
      </w:r>
      <w:r w:rsidRPr="00170E67">
        <w:rPr>
          <w:rStyle w:val="StyleUnderline"/>
        </w:rPr>
        <w:t xml:space="preserve"> based on the large-scale movement of labor from the countryside to the cities, massive investment, and ever-growing exports. </w:t>
      </w:r>
      <w:r w:rsidRPr="00E21130">
        <w:rPr>
          <w:rStyle w:val="StyleUnderline"/>
          <w:highlight w:val="green"/>
        </w:rPr>
        <w:t>That model</w:t>
      </w:r>
      <w:r w:rsidRPr="00170E67">
        <w:rPr>
          <w:rStyle w:val="StyleUnderline"/>
        </w:rPr>
        <w:t xml:space="preserve"> for growth has </w:t>
      </w:r>
      <w:r w:rsidRPr="00E21130">
        <w:rPr>
          <w:rStyle w:val="StyleUnderline"/>
          <w:highlight w:val="green"/>
        </w:rPr>
        <w:t>run its course: China needs a new one that</w:t>
      </w:r>
      <w:r w:rsidRPr="00170E67">
        <w:rPr>
          <w:rStyle w:val="StyleUnderline"/>
        </w:rPr>
        <w:t xml:space="preserve">, even in the best of circumstances, </w:t>
      </w:r>
      <w:r w:rsidRPr="00E21130">
        <w:rPr>
          <w:rStyle w:val="StyleUnderline"/>
          <w:highlight w:val="green"/>
        </w:rPr>
        <w:t>will not deliver</w:t>
      </w:r>
      <w:r w:rsidRPr="00170E67">
        <w:rPr>
          <w:rStyle w:val="StyleUnderline"/>
        </w:rPr>
        <w:t xml:space="preserve"> the </w:t>
      </w:r>
      <w:r w:rsidRPr="00E21130">
        <w:rPr>
          <w:rStyle w:val="StyleUnderline"/>
          <w:highlight w:val="green"/>
        </w:rPr>
        <w:t>extraordinary advances</w:t>
      </w:r>
      <w:r w:rsidRPr="00170E67">
        <w:rPr>
          <w:rStyle w:val="StyleUnderline"/>
        </w:rPr>
        <w:t xml:space="preserve"> to which the Chinese people have become accustomed</w:t>
      </w:r>
      <w:r w:rsidRPr="00170E67">
        <w:rPr>
          <w:sz w:val="12"/>
        </w:rPr>
        <w:t>. The Islamic Republic of Iran has seen only economic failure since its establishment in 1979, and unashamedly so. Its founder, Ayatollah Ruhollah Khomeini, said that the regime he installed was “not about the price of watermelons.” Still, the country’s poor economic performance, now aggravated by American sanctions, has increased the public’s already considerable discontent with its clerical rulers.</w:t>
      </w:r>
      <w:r w:rsidRPr="00170E67">
        <w:rPr>
          <w:rStyle w:val="StyleUnderline"/>
        </w:rPr>
        <w:t xml:space="preserve"> In the face of this common predicament, </w:t>
      </w:r>
      <w:r w:rsidRPr="00E21130">
        <w:rPr>
          <w:rStyle w:val="StyleUnderline"/>
          <w:highlight w:val="green"/>
        </w:rPr>
        <w:t>the</w:t>
      </w:r>
      <w:r w:rsidRPr="00170E67">
        <w:rPr>
          <w:rStyle w:val="StyleUnderline"/>
        </w:rPr>
        <w:t xml:space="preserve"> three </w:t>
      </w:r>
      <w:r w:rsidRPr="00E21130">
        <w:rPr>
          <w:rStyle w:val="StyleUnderline"/>
          <w:highlight w:val="green"/>
        </w:rPr>
        <w:t>revisionists have turned to</w:t>
      </w:r>
      <w:r w:rsidRPr="00170E67">
        <w:rPr>
          <w:rStyle w:val="StyleUnderline"/>
        </w:rPr>
        <w:t xml:space="preserve"> the one source of support on which they believe they can rely</w:t>
      </w:r>
      <w:r w:rsidRPr="00170E67">
        <w:rPr>
          <w:sz w:val="12"/>
        </w:rPr>
        <w:t xml:space="preserve">: </w:t>
      </w:r>
      <w:r w:rsidRPr="00E21130">
        <w:rPr>
          <w:rStyle w:val="Emphasis"/>
          <w:highlight w:val="green"/>
        </w:rPr>
        <w:t>aggressive nationalism</w:t>
      </w:r>
      <w:r w:rsidRPr="00170E67">
        <w:rPr>
          <w:rStyle w:val="Emphasis"/>
        </w:rPr>
        <w:t>.</w:t>
      </w:r>
      <w:r w:rsidRPr="00170E67">
        <w:rPr>
          <w:sz w:val="12"/>
        </w:rPr>
        <w:t xml:space="preserve"> This underlies the policies that all three use to threaten their neighbors. </w:t>
      </w:r>
      <w:r w:rsidRPr="00170E67">
        <w:rPr>
          <w:rStyle w:val="StyleUnderline"/>
        </w:rPr>
        <w:t>In this way, aggression is a form of regime protection</w:t>
      </w:r>
      <w:r w:rsidRPr="00170E67">
        <w:rPr>
          <w:sz w:val="12"/>
        </w:rPr>
        <w:t xml:space="preserve">. Putin, Xi, and the Iranian clerics tell the people they rule that such policies are designed to achieve regional dominance, which, for reasons of history and culture, they deserve. The Russian, </w:t>
      </w:r>
      <w:r w:rsidRPr="00170E67">
        <w:rPr>
          <w:rStyle w:val="StyleUnderline"/>
        </w:rPr>
        <w:t>Chinese</w:t>
      </w:r>
      <w:r w:rsidRPr="00170E67">
        <w:rPr>
          <w:sz w:val="12"/>
        </w:rPr>
        <w:t xml:space="preserve">, and </w:t>
      </w:r>
      <w:r w:rsidRPr="00170E67">
        <w:t xml:space="preserve">Iranian </w:t>
      </w:r>
      <w:r w:rsidRPr="00170E67">
        <w:rPr>
          <w:rStyle w:val="StyleUnderline"/>
        </w:rPr>
        <w:t>governments</w:t>
      </w:r>
      <w:r w:rsidRPr="00170E67">
        <w:rPr>
          <w:sz w:val="12"/>
        </w:rPr>
        <w:t xml:space="preserve"> also </w:t>
      </w:r>
      <w:r w:rsidRPr="00170E67">
        <w:rPr>
          <w:rStyle w:val="StyleUnderline"/>
        </w:rPr>
        <w:t>justify their aggressive foreign policies as necessary to ward off the hostility of their enemie</w:t>
      </w:r>
      <w:r w:rsidRPr="00170E67">
        <w:rPr>
          <w:sz w:val="12"/>
        </w:rPr>
        <w:t xml:space="preserve">s—above all the United States—which, the dictators tell their subjects, are bent on weakening, subverting, and even destroying Russia, China, and Iran. Putin claimed that the Maidan Revolution in Ukraine in 2014, which triggered his invasion of that country, was part of an anti-Russian plot by the West. The Chinese government has repeatedly denounced what it alleges are American efforts to thwart China. The mullahs have, from the outset of the Islamic Republic, made opposition to the United States, “the Great Satan,” a cornerstone of their rule. </w:t>
      </w:r>
      <w:r w:rsidRPr="00170E67">
        <w:rPr>
          <w:rStyle w:val="StyleUnderline"/>
        </w:rPr>
        <w:t>Such evidence as there is suggests that this political tactic works for all three regimes.</w:t>
      </w:r>
      <w:r w:rsidRPr="00170E67">
        <w:rPr>
          <w:sz w:val="12"/>
        </w:rPr>
        <w:t xml:space="preserve"> Putin’s aggressive policies in Ukraine and Syria, for example, have raised his popularity among Russians. </w:t>
      </w:r>
      <w:r w:rsidRPr="00170E67">
        <w:rPr>
          <w:rStyle w:val="StyleUnderline"/>
        </w:rPr>
        <w:t xml:space="preserve">The successful employment of such policies in bolstering each regime’s standing at home increases the temptation to employ it repeatedly, which makes Europe, East Asia, and the Middle East increasingly </w:t>
      </w:r>
      <w:r w:rsidRPr="00170E67">
        <w:rPr>
          <w:rStyle w:val="Emphasis"/>
        </w:rPr>
        <w:t>dangerous places</w:t>
      </w:r>
      <w:r w:rsidRPr="00170E67">
        <w:rPr>
          <w:sz w:val="12"/>
        </w:rPr>
        <w:t xml:space="preserve">. </w:t>
      </w:r>
      <w:r w:rsidRPr="00170E67">
        <w:rPr>
          <w:rStyle w:val="StyleUnderline"/>
        </w:rPr>
        <w:t>In sum, the roots of the greatest international problem that the United States and its friends and allies face—the Russian, Chinese, and Iranian challenges to the global order</w:t>
      </w:r>
      <w:r w:rsidRPr="00170E67">
        <w:rPr>
          <w:sz w:val="12"/>
        </w:rPr>
        <w:t>—</w:t>
      </w:r>
      <w:r w:rsidRPr="00170E67">
        <w:rPr>
          <w:rStyle w:val="Emphasis"/>
        </w:rPr>
        <w:t>lie in the nature of the regime that governs each country</w:t>
      </w:r>
      <w:r w:rsidRPr="00170E67">
        <w:rPr>
          <w:sz w:val="12"/>
        </w:rPr>
        <w:t xml:space="preserve">. </w:t>
      </w:r>
      <w:r w:rsidRPr="00170E67">
        <w:rPr>
          <w:rStyle w:val="StyleUnderline"/>
        </w:rPr>
        <w:t xml:space="preserve">The solution to the problem, it follows, is to change those regimes, and to change them not just to any other form of government </w:t>
      </w:r>
      <w:r w:rsidRPr="00170E67">
        <w:rPr>
          <w:rStyle w:val="Emphasis"/>
        </w:rPr>
        <w:t>but specifically to democracy</w:t>
      </w:r>
      <w:r w:rsidRPr="00170E67">
        <w:rPr>
          <w:sz w:val="12"/>
        </w:rPr>
        <w:t xml:space="preserve">. Democracy here means liberal democracy, a combination of popular sovereignty, whereby the people choose the government through free and fair elections, and liberty—the protection of religious, economic, and political freedom. </w:t>
      </w:r>
      <w:r w:rsidRPr="00170E67">
        <w:rPr>
          <w:rStyle w:val="StyleUnderline"/>
        </w:rPr>
        <w:t>The historical record shows that, in the modern era at least, liberal democracies seldom if ever go to war with one another. This is so because democracy’s basic features counteract the age-old incentives for armed conflict</w:t>
      </w:r>
      <w:r w:rsidRPr="00170E67">
        <w:rPr>
          <w:sz w:val="12"/>
        </w:rPr>
        <w:t xml:space="preserve">. </w:t>
      </w:r>
      <w:r w:rsidRPr="00170E67">
        <w:rPr>
          <w:rStyle w:val="StyleUnderline"/>
        </w:rPr>
        <w:t xml:space="preserve">Popular sovereignty, for example, imposes a check on the government’s freedom of action, </w:t>
      </w:r>
      <w:r w:rsidRPr="00170E67">
        <w:rPr>
          <w:sz w:val="12"/>
        </w:rPr>
        <w:t xml:space="preserve">including the freedom to wage war. </w:t>
      </w:r>
      <w:r w:rsidRPr="00170E67">
        <w:rPr>
          <w:rStyle w:val="StyleUnderline"/>
        </w:rPr>
        <w:t>Democracies resolve domestic differences by peaceful means and so are inclined to act similarly with respect to international disputes</w:t>
      </w:r>
      <w:r w:rsidRPr="00170E67">
        <w:rPr>
          <w:sz w:val="12"/>
        </w:rPr>
        <w:t xml:space="preserve">. None of this is to say that the spread of democracy guarantees the elimination of war: Nothing can do so. What has come to be called the “democratic peace” theory does not rise to the level of an iron law of politics because there are no such laws. </w:t>
      </w:r>
      <w:r w:rsidRPr="00170E67">
        <w:rPr>
          <w:rStyle w:val="StyleUnderline"/>
        </w:rPr>
        <w:t xml:space="preserve">It is to say, however, that were Russia, China, and Iran to become full-fledged democracies, </w:t>
      </w:r>
      <w:r w:rsidRPr="00170E67">
        <w:rPr>
          <w:rStyle w:val="Emphasis"/>
        </w:rPr>
        <w:t>each would surely conduct less belligerent foreign policies toward its neighbors</w:t>
      </w:r>
      <w:r w:rsidRPr="00170E67">
        <w:rPr>
          <w:sz w:val="12"/>
        </w:rPr>
        <w:t xml:space="preserve">. </w:t>
      </w:r>
    </w:p>
    <w:p w14:paraId="3AB2AB95" w14:textId="77777777" w:rsidR="00134865" w:rsidRPr="00170E67" w:rsidRDefault="00134865" w:rsidP="00134865"/>
    <w:p w14:paraId="736D35D0" w14:textId="77777777" w:rsidR="00134865" w:rsidRPr="00170E67" w:rsidRDefault="00134865" w:rsidP="00134865">
      <w:pPr>
        <w:pStyle w:val="Heading4"/>
        <w:rPr>
          <w:rFonts w:cs="Calibri"/>
        </w:rPr>
      </w:pPr>
      <w:r w:rsidRPr="00170E67">
        <w:rPr>
          <w:rFonts w:cs="Calibri"/>
        </w:rPr>
        <w:t xml:space="preserve">Democratized China increases </w:t>
      </w:r>
      <w:r w:rsidRPr="00170E67">
        <w:rPr>
          <w:rFonts w:cs="Calibri"/>
          <w:u w:val="single"/>
        </w:rPr>
        <w:t>cooperation</w:t>
      </w:r>
      <w:r w:rsidRPr="00170E67">
        <w:rPr>
          <w:rFonts w:cs="Calibri"/>
        </w:rPr>
        <w:t xml:space="preserve"> and solves </w:t>
      </w:r>
      <w:r w:rsidRPr="00170E67">
        <w:rPr>
          <w:rFonts w:cs="Calibri"/>
          <w:u w:val="single"/>
        </w:rPr>
        <w:t>major security hotspots</w:t>
      </w:r>
      <w:r w:rsidRPr="00170E67">
        <w:rPr>
          <w:rFonts w:cs="Calibri"/>
        </w:rPr>
        <w:t xml:space="preserve"> – Sino-Japanese war, Sino-Indo war, etc.</w:t>
      </w:r>
    </w:p>
    <w:p w14:paraId="3FB65FBA" w14:textId="77777777" w:rsidR="00134865" w:rsidRPr="00170E67" w:rsidRDefault="00134865" w:rsidP="00134865">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9" w:history="1">
        <w:r w:rsidRPr="00170E67">
          <w:rPr>
            <w:rStyle w:val="Hyperlink"/>
          </w:rPr>
          <w:t>http://users.clas.ufl.edu/zselden/coursereading2011/friedberg.pdf</w:t>
        </w:r>
      </w:hyperlink>
      <w:r w:rsidRPr="00170E67">
        <w:rPr>
          <w:rStyle w:val="Hyperlink"/>
        </w:rPr>
        <w:t xml:space="preserve"> Recut Justin</w:t>
      </w:r>
    </w:p>
    <w:p w14:paraId="52834374" w14:textId="77777777" w:rsidR="00134865" w:rsidRPr="00170E67" w:rsidRDefault="00134865" w:rsidP="00134865">
      <w:pPr>
        <w:rPr>
          <w:sz w:val="10"/>
        </w:rPr>
      </w:pPr>
      <w:r w:rsidRPr="00170E67">
        <w:rPr>
          <w:sz w:val="10"/>
        </w:rPr>
        <w:t xml:space="preserve">Though not everyone is convinced, it is likely that </w:t>
      </w:r>
      <w:r w:rsidRPr="00E21130">
        <w:rPr>
          <w:rStyle w:val="StyleUnderline"/>
          <w:highlight w:val="green"/>
        </w:rPr>
        <w:t>a</w:t>
      </w:r>
      <w:r w:rsidRPr="00170E67">
        <w:rPr>
          <w:sz w:val="10"/>
        </w:rPr>
        <w:t xml:space="preserve"> more </w:t>
      </w:r>
      <w:r w:rsidRPr="00E21130">
        <w:rPr>
          <w:rStyle w:val="StyleUnderline"/>
          <w:highlight w:val="green"/>
        </w:rPr>
        <w:t>democratic China would</w:t>
      </w:r>
      <w:r w:rsidRPr="00170E67">
        <w:rPr>
          <w:sz w:val="10"/>
        </w:rPr>
        <w:t xml:space="preserve"> ultimately </w:t>
      </w:r>
      <w:r w:rsidRPr="00E21130">
        <w:rPr>
          <w:rStyle w:val="StyleUnderline"/>
          <w:highlight w:val="green"/>
        </w:rPr>
        <w:t>create a</w:t>
      </w:r>
      <w:r w:rsidRPr="00170E67">
        <w:rPr>
          <w:sz w:val="10"/>
        </w:rPr>
        <w:t xml:space="preserve"> more </w:t>
      </w:r>
      <w:r w:rsidRPr="00E21130">
        <w:rPr>
          <w:rStyle w:val="Emphasis"/>
          <w:highlight w:val="green"/>
        </w:rPr>
        <w:t>peaceful</w:t>
      </w:r>
      <w:r w:rsidRPr="00170E67">
        <w:rPr>
          <w:rStyle w:val="StyleUnderline"/>
        </w:rPr>
        <w:t xml:space="preserve">, less war-prone </w:t>
      </w:r>
      <w:r w:rsidRPr="00E21130">
        <w:rPr>
          <w:rStyle w:val="StyleUnderline"/>
          <w:highlight w:val="green"/>
        </w:rPr>
        <w:t>environment</w:t>
      </w:r>
      <w:r w:rsidRPr="00E21130">
        <w:rPr>
          <w:sz w:val="10"/>
          <w:highlight w:val="green"/>
        </w:rPr>
        <w:t xml:space="preserve"> </w:t>
      </w:r>
      <w:r w:rsidRPr="00E21130">
        <w:rPr>
          <w:rStyle w:val="StyleUnderline"/>
          <w:highlight w:val="green"/>
        </w:rPr>
        <w:t>in Asia</w:t>
      </w:r>
      <w:r w:rsidRPr="00170E67">
        <w:rPr>
          <w:sz w:val="10"/>
        </w:rPr>
        <w:t xml:space="preserve">. In the view of some realists, domestic reforms will only make Beijing richer, </w:t>
      </w:r>
      <w:proofErr w:type="gramStart"/>
      <w:r w:rsidRPr="00170E67">
        <w:rPr>
          <w:sz w:val="10"/>
        </w:rPr>
        <w:t>stronger</w:t>
      </w:r>
      <w:proofErr w:type="gramEnd"/>
      <w:r w:rsidRPr="00170E67">
        <w:rPr>
          <w:sz w:val="10"/>
        </w:rPr>
        <w:t xml:space="preserve">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w:t>
      </w:r>
      <w:proofErr w:type="gramStart"/>
      <w:r w:rsidRPr="00170E67">
        <w:rPr>
          <w:sz w:val="10"/>
        </w:rPr>
        <w:t>Taiwan</w:t>
      </w:r>
      <w:proofErr w:type="gramEnd"/>
      <w:r w:rsidRPr="00170E67">
        <w:rPr>
          <w:sz w:val="10"/>
        </w:rPr>
        <w:t xml:space="preserve"> or the United States. Beijing has sought at times to stir up patriotic sentiment, but, fearful that anger at foreigners could all too easily be turned against the party, the </w:t>
      </w:r>
      <w:r w:rsidRPr="00170E67">
        <w:rPr>
          <w:sz w:val="10"/>
        </w:rPr>
        <w:lastRenderedPageBreak/>
        <w:t xml:space="preserve">regime has also gone to great lengths to keep popular passions in check. A democratically elected government might be far less inhibited. U.S.-based political scientist Fei-Ling Wang argues that a post-Communist regime would </w:t>
      </w:r>
      <w:proofErr w:type="gramStart"/>
      <w:r w:rsidRPr="00170E67">
        <w:rPr>
          <w:sz w:val="10"/>
        </w:rPr>
        <w:t>actually be</w:t>
      </w:r>
      <w:proofErr w:type="gramEnd"/>
      <w:r w:rsidRPr="00170E67">
        <w:rPr>
          <w:sz w:val="10"/>
        </w:rPr>
        <w:t xml:space="preserv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w:t>
      </w:r>
      <w:proofErr w:type="gramStart"/>
      <w:r w:rsidRPr="00170E67">
        <w:rPr>
          <w:sz w:val="10"/>
        </w:rPr>
        <w:t>aggression</w:t>
      </w:r>
      <w:proofErr w:type="gramEnd"/>
      <w:r w:rsidRPr="00170E67">
        <w:rPr>
          <w:sz w:val="10"/>
        </w:rPr>
        <w:t xml:space="preserve">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E21130">
        <w:rPr>
          <w:rStyle w:val="StyleUnderline"/>
          <w:highlight w:val="green"/>
        </w:rPr>
        <w:t>a transformed nation will settle into</w:t>
      </w:r>
      <w:r w:rsidRPr="00170E67">
        <w:rPr>
          <w:rStyle w:val="StyleUnderline"/>
        </w:rPr>
        <w:t xml:space="preserve"> </w:t>
      </w:r>
      <w:r w:rsidRPr="00170E67">
        <w:rPr>
          <w:rStyle w:val="Emphasis"/>
        </w:rPr>
        <w:t xml:space="preserve">more stable and cooperative </w:t>
      </w:r>
      <w:r w:rsidRPr="00E21130">
        <w:rPr>
          <w:rStyle w:val="Emphasis"/>
          <w:highlight w:val="green"/>
        </w:rPr>
        <w:t>relationships</w:t>
      </w:r>
      <w:r w:rsidRPr="00E21130">
        <w:rPr>
          <w:rStyle w:val="StyleUnderline"/>
          <w:highlight w:val="green"/>
        </w:rPr>
        <w:t xml:space="preserve"> with the U</w:t>
      </w:r>
      <w:r w:rsidRPr="00170E67">
        <w:rPr>
          <w:rStyle w:val="StyleUnderline"/>
        </w:rPr>
        <w:t xml:space="preserve">nited </w:t>
      </w:r>
      <w:r w:rsidRPr="00E21130">
        <w:rPr>
          <w:rStyle w:val="StyleUnderline"/>
          <w:highlight w:val="green"/>
        </w:rPr>
        <w:t>S</w:t>
      </w:r>
      <w:r w:rsidRPr="00170E67">
        <w:rPr>
          <w:rStyle w:val="StyleUnderline"/>
        </w:rPr>
        <w:t xml:space="preserve">tates as well as </w:t>
      </w:r>
      <w:r w:rsidRPr="00E21130">
        <w:rPr>
          <w:rStyle w:val="StyleUnderline"/>
          <w:highlight w:val="green"/>
        </w:rPr>
        <w:t>with its</w:t>
      </w:r>
      <w:r w:rsidRPr="00170E67">
        <w:rPr>
          <w:rStyle w:val="StyleUnderline"/>
        </w:rPr>
        <w:t xml:space="preserve"> democratic </w:t>
      </w:r>
      <w:r w:rsidRPr="00E21130">
        <w:rPr>
          <w:rStyle w:val="StyleUnderline"/>
          <w:highlight w:val="green"/>
        </w:rPr>
        <w:t>neighbors</w:t>
      </w:r>
      <w:r w:rsidRPr="00170E67">
        <w:rPr>
          <w:sz w:val="10"/>
        </w:rPr>
        <w:t xml:space="preserve">. Such an outcome is by no means certain, of course, and would be contingent upon events and interactions that are difficult to anticipate and even harder to control. </w:t>
      </w:r>
      <w:r w:rsidRPr="00170E67">
        <w:rPr>
          <w:rStyle w:val="StyleUnderline"/>
        </w:rPr>
        <w:t xml:space="preserve">If initial frictions between a fledgling democracy and its </w:t>
      </w:r>
      <w:proofErr w:type="gramStart"/>
      <w:r w:rsidRPr="00170E67">
        <w:rPr>
          <w:rStyle w:val="StyleUnderline"/>
        </w:rPr>
        <w:t>better established</w:t>
      </w:r>
      <w:proofErr w:type="gramEnd"/>
      <w:r w:rsidRPr="00170E67">
        <w:rPr>
          <w:rStyle w:val="StyleUnderline"/>
        </w:rPr>
        <w:t xml:space="preserve"> counterparts are mishandled,</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w:t>
      </w:r>
      <w:proofErr w:type="spellStart"/>
      <w:r w:rsidRPr="00170E67">
        <w:rPr>
          <w:sz w:val="10"/>
        </w:rPr>
        <w:t>Junning</w:t>
      </w:r>
      <w:proofErr w:type="spellEnd"/>
      <w:r w:rsidRPr="00170E67">
        <w:rPr>
          <w:sz w:val="10"/>
        </w:rPr>
        <w:t xml:space="preserve">, summarizes the prospects well. </w:t>
      </w:r>
      <w:r w:rsidRPr="00170E67">
        <w:rPr>
          <w:rStyle w:val="StyleUnderline"/>
        </w:rPr>
        <w:t>Whereas a “nationalistic</w:t>
      </w:r>
      <w:r w:rsidRPr="00170E67">
        <w:rPr>
          <w:sz w:val="10"/>
        </w:rPr>
        <w:t xml:space="preserve"> </w:t>
      </w:r>
      <w:r w:rsidRPr="00170E67">
        <w:rPr>
          <w:rStyle w:val="StyleUnderline"/>
        </w:rPr>
        <w:t xml:space="preserve">and authoritarian China will be an emerging threat,” </w:t>
      </w:r>
      <w:r w:rsidRPr="00E21130">
        <w:rPr>
          <w:rStyle w:val="StyleUnderline"/>
          <w:highlight w:val="green"/>
        </w:rPr>
        <w:t xml:space="preserve">a </w:t>
      </w:r>
      <w:r w:rsidRPr="00170E67">
        <w:rPr>
          <w:rStyle w:val="StyleUnderline"/>
        </w:rPr>
        <w:t>liberal</w:t>
      </w:r>
      <w:r w:rsidRPr="00170E67">
        <w:rPr>
          <w:sz w:val="10"/>
        </w:rPr>
        <w:t xml:space="preserve">, </w:t>
      </w:r>
      <w:r w:rsidRPr="00E21130">
        <w:rPr>
          <w:rStyle w:val="StyleUnderline"/>
          <w:highlight w:val="green"/>
        </w:rPr>
        <w:t xml:space="preserve">democratic China will </w:t>
      </w:r>
      <w:r w:rsidRPr="00170E67">
        <w:rPr>
          <w:rStyle w:val="StyleUnderline"/>
        </w:rPr>
        <w:t xml:space="preserve">ultimately </w:t>
      </w:r>
      <w:r w:rsidRPr="00E21130">
        <w:rPr>
          <w:rStyle w:val="StyleUnderline"/>
          <w:highlight w:val="green"/>
        </w:rPr>
        <w:t xml:space="preserve">prove “a </w:t>
      </w:r>
      <w:r w:rsidRPr="00170E67">
        <w:rPr>
          <w:rStyle w:val="StyleUnderline"/>
        </w:rPr>
        <w:t>constructive</w:t>
      </w:r>
      <w:r w:rsidRPr="00170E67">
        <w:rPr>
          <w:sz w:val="10"/>
        </w:rPr>
        <w:t xml:space="preserve"> </w:t>
      </w:r>
      <w:r w:rsidRPr="00E21130">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E21130">
        <w:rPr>
          <w:rStyle w:val="StyleUnderline"/>
          <w:highlight w:val="green"/>
        </w:rPr>
        <w:t>leaders</w:t>
      </w:r>
      <w:r w:rsidRPr="00170E67">
        <w:rPr>
          <w:sz w:val="10"/>
        </w:rPr>
        <w:t xml:space="preserve"> and opinion makers preoccupied with prestige, honor, </w:t>
      </w:r>
      <w:proofErr w:type="gramStart"/>
      <w:r w:rsidRPr="00170E67">
        <w:rPr>
          <w:sz w:val="10"/>
        </w:rPr>
        <w:t>power</w:t>
      </w:r>
      <w:proofErr w:type="gramEnd"/>
      <w:r w:rsidRPr="00170E67">
        <w:rPr>
          <w:sz w:val="10"/>
        </w:rPr>
        <w:t xml:space="preserve"> and score settling </w:t>
      </w:r>
      <w:r w:rsidRPr="00E21130">
        <w:rPr>
          <w:rStyle w:val="StyleUnderline"/>
          <w:highlight w:val="green"/>
        </w:rPr>
        <w:t>will</w:t>
      </w:r>
      <w:r w:rsidRPr="00170E67">
        <w:rPr>
          <w:sz w:val="10"/>
        </w:rPr>
        <w:t xml:space="preserve"> have to </w:t>
      </w:r>
      <w:r w:rsidRPr="00170E67">
        <w:rPr>
          <w:rStyle w:val="StyleUnderline"/>
        </w:rPr>
        <w:t xml:space="preserve">compete with others who </w:t>
      </w:r>
      <w:r w:rsidRPr="00E21130">
        <w:rPr>
          <w:rStyle w:val="StyleUnderline"/>
          <w:highlight w:val="green"/>
        </w:rPr>
        <w:t>emphasize</w:t>
      </w:r>
      <w:r w:rsidRPr="00170E67">
        <w:rPr>
          <w:rStyle w:val="StyleUnderline"/>
        </w:rPr>
        <w:t xml:space="preserve"> the virtues of international stability, </w:t>
      </w:r>
      <w:r w:rsidRPr="00E21130">
        <w:rPr>
          <w:rStyle w:val="StyleUnderline"/>
          <w:highlight w:val="green"/>
        </w:rPr>
        <w:t>cooperation</w:t>
      </w:r>
      <w:r w:rsidRPr="00170E67">
        <w:rPr>
          <w:rStyle w:val="StyleUnderline"/>
        </w:rPr>
        <w:t xml:space="preserve">, reconciliation and the promotion of social welfare. The demands of the </w:t>
      </w:r>
      <w:r w:rsidRPr="00E21130">
        <w:rPr>
          <w:rStyle w:val="StyleUnderline"/>
          <w:highlight w:val="green"/>
        </w:rPr>
        <w:t>military</w:t>
      </w:r>
      <w:r w:rsidRPr="00170E67">
        <w:rPr>
          <w:rStyle w:val="StyleUnderline"/>
        </w:rPr>
        <w:t xml:space="preserve"> and its industrial allies </w:t>
      </w:r>
      <w:r w:rsidRPr="00E21130">
        <w:rPr>
          <w:rStyle w:val="StyleUnderline"/>
          <w:highlight w:val="green"/>
        </w:rPr>
        <w:t>will be counterbalanced</w:t>
      </w:r>
      <w:r w:rsidRPr="00170E67">
        <w:rPr>
          <w:rStyle w:val="StyleUnderline"/>
        </w:rPr>
        <w:t>, at least to some degree</w:t>
      </w:r>
      <w:r w:rsidRPr="00170E67">
        <w:rPr>
          <w:sz w:val="10"/>
        </w:rPr>
        <w:t xml:space="preserve">, by groups who favor spending more on education, health care and the elderly. </w:t>
      </w:r>
      <w:r w:rsidRPr="00170E67">
        <w:rPr>
          <w:rStyle w:val="StyleUnderline"/>
        </w:rPr>
        <w:t xml:space="preserve">The assertive, </w:t>
      </w:r>
      <w:proofErr w:type="spellStart"/>
      <w:r w:rsidRPr="00E21130">
        <w:rPr>
          <w:rStyle w:val="StyleUnderline"/>
          <w:highlight w:val="green"/>
        </w:rPr>
        <w:t>hypernationalist</w:t>
      </w:r>
      <w:proofErr w:type="spellEnd"/>
      <w:r w:rsidRPr="00170E67">
        <w:rPr>
          <w:rStyle w:val="StyleUnderline"/>
        </w:rPr>
        <w:t xml:space="preserve"> version of China’s history and its </w:t>
      </w:r>
      <w:r w:rsidRPr="00E21130">
        <w:rPr>
          <w:rStyle w:val="StyleUnderline"/>
          <w:highlight w:val="green"/>
        </w:rPr>
        <w:t>grievances will be 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E21130">
        <w:rPr>
          <w:rStyle w:val="StyleUnderline"/>
          <w:highlight w:val="green"/>
        </w:rPr>
        <w:t>democratic China would</w:t>
      </w:r>
      <w:r w:rsidRPr="00170E67">
        <w:rPr>
          <w:rStyle w:val="StyleUnderline"/>
        </w:rPr>
        <w:t xml:space="preserve"> find it easier to </w:t>
      </w:r>
      <w:r w:rsidRPr="00E21130">
        <w:rPr>
          <w:rStyle w:val="StyleUnderline"/>
          <w:highlight w:val="green"/>
        </w:rPr>
        <w:t xml:space="preserve">get along with </w:t>
      </w:r>
      <w:r w:rsidRPr="00E21130">
        <w:rPr>
          <w:rStyle w:val="Emphasis"/>
          <w:highlight w:val="green"/>
        </w:rPr>
        <w:t>Japan</w:t>
      </w:r>
      <w:r w:rsidRPr="00E21130">
        <w:rPr>
          <w:sz w:val="10"/>
          <w:highlight w:val="green"/>
        </w:rPr>
        <w:t xml:space="preserve">, </w:t>
      </w:r>
      <w:proofErr w:type="gramStart"/>
      <w:r w:rsidRPr="00E21130">
        <w:rPr>
          <w:rStyle w:val="Emphasis"/>
          <w:highlight w:val="green"/>
        </w:rPr>
        <w:t>India</w:t>
      </w:r>
      <w:proofErr w:type="gramEnd"/>
      <w:r w:rsidRPr="00170E67">
        <w:rPr>
          <w:sz w:val="10"/>
        </w:rPr>
        <w:t xml:space="preserve"> and </w:t>
      </w:r>
      <w:r w:rsidRPr="00E21130">
        <w:rPr>
          <w:rStyle w:val="Emphasis"/>
          <w:highlight w:val="green"/>
        </w:rPr>
        <w:t>South Korea</w:t>
      </w:r>
      <w:r w:rsidRPr="00170E67">
        <w:rPr>
          <w:sz w:val="10"/>
        </w:rPr>
        <w:t xml:space="preserve">, among others. The </w:t>
      </w:r>
      <w:r w:rsidRPr="00E21130">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E21130">
        <w:rPr>
          <w:rStyle w:val="StyleUnderline"/>
          <w:highlight w:val="green"/>
        </w:rPr>
        <w:t>between 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E21130">
        <w:rPr>
          <w:rStyle w:val="Emphasis"/>
          <w:highlight w:val="green"/>
        </w:rPr>
        <w:t xml:space="preserve">increase </w:t>
      </w:r>
      <w:r w:rsidRPr="00170E67">
        <w:rPr>
          <w:rStyle w:val="Emphasis"/>
        </w:rPr>
        <w:t xml:space="preserve">the </w:t>
      </w:r>
      <w:r w:rsidRPr="00E21130">
        <w:rPr>
          <w:rStyle w:val="Emphasis"/>
          <w:highlight w:val="green"/>
        </w:rPr>
        <w:t xml:space="preserve">odds of </w:t>
      </w:r>
      <w:r w:rsidRPr="00170E67">
        <w:rPr>
          <w:rStyle w:val="Emphasis"/>
        </w:rPr>
        <w:t xml:space="preserve">attaining negotiated </w:t>
      </w:r>
      <w:r w:rsidRPr="00E21130">
        <w:rPr>
          <w:rStyle w:val="Emphasis"/>
          <w:highlight w:val="green"/>
        </w:rPr>
        <w:t>settlements</w:t>
      </w:r>
      <w:r w:rsidRPr="00E21130">
        <w:rPr>
          <w:sz w:val="10"/>
          <w:highlight w:val="green"/>
        </w:rPr>
        <w:t xml:space="preserve"> </w:t>
      </w:r>
      <w:r w:rsidRPr="00E21130">
        <w:rPr>
          <w:rStyle w:val="StyleUnderline"/>
          <w:highlight w:val="green"/>
        </w:rPr>
        <w:t>of</w:t>
      </w:r>
      <w:r w:rsidRPr="00170E67">
        <w:rPr>
          <w:rStyle w:val="StyleUnderline"/>
        </w:rPr>
        <w:t xml:space="preserve"> outstanding </w:t>
      </w:r>
      <w:r w:rsidRPr="00E21130">
        <w:rPr>
          <w:rStyle w:val="StyleUnderline"/>
          <w:highlight w:val="green"/>
        </w:rPr>
        <w:t xml:space="preserve">disputes over </w:t>
      </w:r>
      <w:r w:rsidRPr="00E21130">
        <w:rPr>
          <w:rStyle w:val="Emphasis"/>
          <w:highlight w:val="green"/>
        </w:rPr>
        <w:t>borders</w:t>
      </w:r>
      <w:r w:rsidRPr="00170E67">
        <w:rPr>
          <w:sz w:val="10"/>
        </w:rPr>
        <w:t xml:space="preserve">, offshore </w:t>
      </w:r>
      <w:proofErr w:type="gramStart"/>
      <w:r w:rsidRPr="00E21130">
        <w:rPr>
          <w:rStyle w:val="Emphasis"/>
          <w:highlight w:val="green"/>
        </w:rPr>
        <w:t>islands</w:t>
      </w:r>
      <w:proofErr w:type="gramEnd"/>
      <w:r w:rsidRPr="00E21130">
        <w:rPr>
          <w:sz w:val="10"/>
          <w:highlight w:val="green"/>
        </w:rPr>
        <w:t xml:space="preserve"> </w:t>
      </w:r>
      <w:r w:rsidRPr="00E21130">
        <w:rPr>
          <w:rStyle w:val="StyleUnderline"/>
          <w:highlight w:val="green"/>
        </w:rPr>
        <w:t>and</w:t>
      </w:r>
      <w:r w:rsidRPr="00E21130">
        <w:rPr>
          <w:sz w:val="10"/>
          <w:highlight w:val="green"/>
        </w:rPr>
        <w:t xml:space="preserve"> </w:t>
      </w:r>
      <w:r w:rsidRPr="00E21130">
        <w:rPr>
          <w:rStyle w:val="Emphasis"/>
          <w:highlight w:val="green"/>
        </w:rPr>
        <w:t>resources</w:t>
      </w:r>
      <w:r w:rsidRPr="00170E67">
        <w:rPr>
          <w:sz w:val="10"/>
        </w:rPr>
        <w:t xml:space="preserve">. A democratic government in Beijing would also stand a better chance of achieving a mutually acceptable resolution to its </w:t>
      </w:r>
      <w:proofErr w:type="spellStart"/>
      <w:r w:rsidRPr="00170E67">
        <w:rPr>
          <w:sz w:val="10"/>
        </w:rPr>
        <w:t>sixtyyear</w:t>
      </w:r>
      <w:proofErr w:type="spellEnd"/>
      <w:r w:rsidRPr="00170E67">
        <w:rPr>
          <w:sz w:val="10"/>
        </w:rPr>
        <w:t xml:space="preserve"> standoff with Taiwan. In contrast to today’s </w:t>
      </w:r>
      <w:proofErr w:type="spellStart"/>
      <w:r w:rsidRPr="00170E67">
        <w:rPr>
          <w:sz w:val="10"/>
        </w:rPr>
        <w:t>ccp</w:t>
      </w:r>
      <w:proofErr w:type="spellEnd"/>
      <w:r w:rsidRPr="00170E67">
        <w:rPr>
          <w:sz w:val="10"/>
        </w:rPr>
        <w:t xml:space="preserve"> rulers, </w:t>
      </w:r>
      <w:r w:rsidRPr="00170E67">
        <w:rPr>
          <w:rStyle w:val="StyleUnderline"/>
        </w:rPr>
        <w:t xml:space="preserve">a </w:t>
      </w:r>
      <w:r w:rsidRPr="00E21130">
        <w:rPr>
          <w:rStyle w:val="StyleUnderline"/>
          <w:highlight w:val="green"/>
        </w:rPr>
        <w:t>popular</w:t>
      </w:r>
      <w:r w:rsidRPr="00170E67">
        <w:rPr>
          <w:rStyle w:val="StyleUnderline"/>
        </w:rPr>
        <w:t xml:space="preserve">ly elected mainland </w:t>
      </w:r>
      <w:r w:rsidRPr="00E21130">
        <w:rPr>
          <w:rStyle w:val="StyleUnderline"/>
          <w:highlight w:val="green"/>
        </w:rPr>
        <w:t>regime would</w:t>
      </w:r>
      <w:r w:rsidRPr="00170E67">
        <w:rPr>
          <w:rStyle w:val="StyleUnderline"/>
        </w:rPr>
        <w:t xml:space="preserve"> have less to gain from keeping this conflict alive, it would be more likely to </w:t>
      </w:r>
      <w:r w:rsidRPr="00E21130">
        <w:rPr>
          <w:rStyle w:val="StyleUnderline"/>
          <w:highlight w:val="green"/>
        </w:rPr>
        <w:t xml:space="preserve">show </w:t>
      </w:r>
      <w:r w:rsidRPr="00E21130">
        <w:rPr>
          <w:rStyle w:val="Emphasis"/>
          <w:highlight w:val="green"/>
        </w:rPr>
        <w:t>respect for</w:t>
      </w:r>
      <w:r w:rsidRPr="00170E67">
        <w:rPr>
          <w:rStyle w:val="Emphasis"/>
        </w:rPr>
        <w:t xml:space="preserve"> the preferences of </w:t>
      </w:r>
      <w:r w:rsidRPr="00E21130">
        <w:rPr>
          <w:rStyle w:val="Emphasis"/>
          <w:highlight w:val="green"/>
        </w:rPr>
        <w:t>another democratic government</w:t>
      </w:r>
      <w:r w:rsidRPr="00E21130">
        <w:rPr>
          <w:rStyle w:val="StyleUnderline"/>
          <w:highlight w:val="green"/>
        </w:rPr>
        <w:t>, and</w:t>
      </w:r>
      <w:r w:rsidRPr="00170E67">
        <w:rPr>
          <w:rStyle w:val="StyleUnderline"/>
        </w:rPr>
        <w:t xml:space="preserve"> it would </w:t>
      </w:r>
      <w:r w:rsidRPr="00E21130">
        <w:rPr>
          <w:rStyle w:val="StyleUnderline"/>
          <w:highlight w:val="green"/>
        </w:rPr>
        <w:t>be</w:t>
      </w:r>
      <w:r w:rsidRPr="00170E67">
        <w:rPr>
          <w:rStyle w:val="StyleUnderline"/>
        </w:rPr>
        <w:t xml:space="preserve"> more </w:t>
      </w:r>
      <w:r w:rsidRPr="00E21130">
        <w:rPr>
          <w:rStyle w:val="StyleUnderline"/>
          <w:highlight w:val="green"/>
        </w:rPr>
        <w:t>attractive</w:t>
      </w:r>
      <w:r w:rsidRPr="00170E67">
        <w:rPr>
          <w:rStyle w:val="StyleUnderline"/>
        </w:rPr>
        <w:t xml:space="preserve"> to the Taiwanese people </w:t>
      </w:r>
      <w:r w:rsidRPr="00E21130">
        <w:rPr>
          <w:rStyle w:val="StyleUnderline"/>
          <w:highlight w:val="green"/>
        </w:rPr>
        <w:t>as a partner in</w:t>
      </w:r>
      <w:r w:rsidRPr="00170E67">
        <w:rPr>
          <w:rStyle w:val="StyleUnderline"/>
        </w:rPr>
        <w:t xml:space="preserve"> </w:t>
      </w:r>
      <w:proofErr w:type="gramStart"/>
      <w:r w:rsidRPr="00170E67">
        <w:rPr>
          <w:rStyle w:val="StyleUnderline"/>
        </w:rPr>
        <w:t xml:space="preserve">some kind of </w:t>
      </w:r>
      <w:r w:rsidRPr="00E21130">
        <w:rPr>
          <w:rStyle w:val="Emphasis"/>
          <w:highlight w:val="green"/>
        </w:rPr>
        <w:t>federated</w:t>
      </w:r>
      <w:proofErr w:type="gramEnd"/>
      <w:r w:rsidRPr="00E21130">
        <w:rPr>
          <w:rStyle w:val="Emphasis"/>
          <w:highlight w:val="green"/>
        </w:rPr>
        <w:t xml:space="preserve">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w:t>
      </w:r>
      <w:proofErr w:type="gramStart"/>
      <w:r w:rsidRPr="00170E67">
        <w:rPr>
          <w:sz w:val="10"/>
        </w:rPr>
        <w:t>coercion</w:t>
      </w:r>
      <w:proofErr w:type="gramEnd"/>
      <w:r w:rsidRPr="00170E67">
        <w:rPr>
          <w:sz w:val="10"/>
        </w:rPr>
        <w:t xml:space="preserve">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10BF8DAA" w14:textId="77777777" w:rsidR="00134865" w:rsidRPr="00170E67" w:rsidRDefault="00134865" w:rsidP="00134865"/>
    <w:p w14:paraId="1FAA620A" w14:textId="77777777" w:rsidR="00134865" w:rsidRPr="00170E67" w:rsidRDefault="00134865" w:rsidP="00134865">
      <w:pPr>
        <w:pStyle w:val="Heading4"/>
        <w:rPr>
          <w:rFonts w:cs="Calibri"/>
        </w:rPr>
      </w:pPr>
      <w:r w:rsidRPr="00170E67">
        <w:rPr>
          <w:rFonts w:cs="Calibri"/>
        </w:rPr>
        <w:t xml:space="preserve">Keeping </w:t>
      </w:r>
      <w:r w:rsidRPr="00170E67">
        <w:rPr>
          <w:rFonts w:cs="Calibri"/>
          <w:u w:val="single"/>
        </w:rPr>
        <w:t>regional ambitions</w:t>
      </w:r>
      <w:r w:rsidRPr="00170E67">
        <w:rPr>
          <w:rFonts w:cs="Calibri"/>
        </w:rPr>
        <w:t xml:space="preserve"> in check is necessary to avoid </w:t>
      </w:r>
      <w:r w:rsidRPr="00170E67">
        <w:rPr>
          <w:rFonts w:cs="Calibri"/>
          <w:i/>
        </w:rPr>
        <w:t>escalatory wars</w:t>
      </w:r>
    </w:p>
    <w:p w14:paraId="667FE4B5" w14:textId="77777777" w:rsidR="00134865" w:rsidRPr="00170E67" w:rsidRDefault="00134865" w:rsidP="00134865">
      <w:r w:rsidRPr="00170E67">
        <w:rPr>
          <w:rStyle w:val="Style13ptBold"/>
        </w:rPr>
        <w:t xml:space="preserve">Brands &amp; </w:t>
      </w:r>
      <w:proofErr w:type="spellStart"/>
      <w:r w:rsidRPr="00170E67">
        <w:rPr>
          <w:rStyle w:val="Style13ptBold"/>
        </w:rPr>
        <w:t>Edel</w:t>
      </w:r>
      <w:proofErr w:type="spellEnd"/>
      <w:r w:rsidRPr="00170E67">
        <w:rPr>
          <w:rStyle w:val="Style13ptBold"/>
        </w:rPr>
        <w:t xml:space="preserve"> 19.</w:t>
      </w:r>
      <w:r w:rsidRPr="00170E67">
        <w:t xml:space="preserve"> Hal Brands – Henry Kissinger Distinguished Professor of Global Affairs in the Johns Hopkins School of Advanced International Studies and a senior fellow at the Center for Strategic and Budgetary Assessments; Charles </w:t>
      </w:r>
      <w:proofErr w:type="spellStart"/>
      <w:r w:rsidRPr="00170E67">
        <w:t>Edel</w:t>
      </w:r>
      <w:proofErr w:type="spellEnd"/>
      <w:r w:rsidRPr="00170E67">
        <w:t xml:space="preserve"> – senior fellow at the United States Studies Centre at the University of Sydney and previously served on the U.S. Secretary of State's policy planning staff. “The End of Great Power Peace,” 3/6/19. </w:t>
      </w:r>
      <w:hyperlink r:id="rId20" w:history="1">
        <w:r w:rsidRPr="00170E67">
          <w:rPr>
            <w:rStyle w:val="Hyperlink"/>
          </w:rPr>
          <w:t>https://nationalinterest.org/feature/end-great-power-peace-46282?page=0%2C1</w:t>
        </w:r>
      </w:hyperlink>
      <w:r w:rsidRPr="00170E67">
        <w:t xml:space="preserve"> Recut Justin</w:t>
      </w:r>
    </w:p>
    <w:p w14:paraId="5375F41B" w14:textId="77777777" w:rsidR="00134865" w:rsidRPr="00170E67" w:rsidRDefault="00134865" w:rsidP="00134865">
      <w:pPr>
        <w:rPr>
          <w:sz w:val="8"/>
        </w:rPr>
      </w:pPr>
      <w:r w:rsidRPr="00170E67">
        <w:rPr>
          <w:rStyle w:val="StyleUnderline"/>
        </w:rPr>
        <w:t>China is leading the way</w:t>
      </w:r>
      <w:r w:rsidRPr="00170E67">
        <w:rPr>
          <w:sz w:val="8"/>
        </w:rPr>
        <w:t xml:space="preserve">. Although Beijing has been a leading beneficiary of a liberal economic order that has allowed it to amass great prosperity, </w:t>
      </w:r>
      <w:r w:rsidRPr="00170E67">
        <w:rPr>
          <w:rStyle w:val="StyleUnderline"/>
        </w:rPr>
        <w:t>Chinese leaders</w:t>
      </w:r>
      <w:r w:rsidRPr="00170E67">
        <w:rPr>
          <w:sz w:val="8"/>
        </w:rPr>
        <w:t xml:space="preserve"> nonetheless </w:t>
      </w:r>
      <w:r w:rsidRPr="00170E67">
        <w:rPr>
          <w:rStyle w:val="StyleUnderline"/>
        </w:rPr>
        <w:t xml:space="preserve">always regarded American primacy as something to be endured for a time rather than suffered forever. </w:t>
      </w:r>
      <w:r w:rsidRPr="00170E67">
        <w:rPr>
          <w:rStyle w:val="StyleUnderline"/>
        </w:rPr>
        <w:lastRenderedPageBreak/>
        <w:t>America’s preeminent position in the Asia-Pacific represents an affront to the pride and sense of historical destiny of a country that still considers itself “the Middle Kingdom.”</w:t>
      </w:r>
      <w:r w:rsidRPr="00170E67">
        <w:rPr>
          <w:sz w:val="8"/>
        </w:rPr>
        <w:t xml:space="preserve"> And as Aaron Friedberg notes, China’s authoritarian leaders have long seen a dominant, democratic America as “the most serious external threat” to their domestic authority and geopolitical security. As China’s power has increased, </w:t>
      </w:r>
      <w:r w:rsidRPr="00E21130">
        <w:rPr>
          <w:rStyle w:val="StyleUnderline"/>
          <w:highlight w:val="green"/>
        </w:rPr>
        <w:t xml:space="preserve">Beijing </w:t>
      </w:r>
      <w:r w:rsidRPr="00170E67">
        <w:rPr>
          <w:rStyle w:val="StyleUnderline"/>
        </w:rPr>
        <w:t xml:space="preserve">has </w:t>
      </w:r>
      <w:r w:rsidRPr="00E21130">
        <w:rPr>
          <w:rStyle w:val="StyleUnderline"/>
          <w:highlight w:val="green"/>
        </w:rPr>
        <w:t xml:space="preserve">strived to establish mastery in </w:t>
      </w:r>
      <w:r w:rsidRPr="00170E67">
        <w:rPr>
          <w:rStyle w:val="StyleUnderline"/>
        </w:rPr>
        <w:t xml:space="preserve">the </w:t>
      </w:r>
      <w:r w:rsidRPr="00E21130">
        <w:rPr>
          <w:rStyle w:val="StyleUnderline"/>
          <w:highlight w:val="green"/>
        </w:rPr>
        <w:t>Asia</w:t>
      </w:r>
      <w:r w:rsidRPr="00170E67">
        <w:rPr>
          <w:rStyle w:val="StyleUnderline"/>
        </w:rPr>
        <w:t>- Pacific</w:t>
      </w:r>
      <w:r w:rsidRPr="00170E67">
        <w:rPr>
          <w:sz w:val="8"/>
        </w:rPr>
        <w:t xml:space="preserve">. A Chinese admiral articulated this ambition in 2007, telling an American counterpart that the two powers should split the Pacific with Hawaii as the dividing line. Yang </w:t>
      </w:r>
      <w:proofErr w:type="spellStart"/>
      <w:r w:rsidRPr="00170E67">
        <w:rPr>
          <w:sz w:val="8"/>
        </w:rPr>
        <w:t>Jiechi</w:t>
      </w:r>
      <w:proofErr w:type="spellEnd"/>
      <w:r w:rsidRPr="00170E67">
        <w:rPr>
          <w:sz w:val="8"/>
        </w:rPr>
        <w:t xml:space="preserve">, China’s foreign minister, made the same point in 2010. In a modern-day echo of the Melian Dialogue’s “the strong do what they can, the weak suffer what they must,” he lectured the nations of Southeast Asia that “China is a big country and other countries are small countries, and that’s just a fact.” </w:t>
      </w:r>
      <w:r w:rsidRPr="00170E67">
        <w:rPr>
          <w:rStyle w:val="StyleUnderline"/>
        </w:rPr>
        <w:t>Policy has followed rhetoric</w:t>
      </w:r>
      <w:r w:rsidRPr="00170E67">
        <w:rPr>
          <w:sz w:val="8"/>
        </w:rPr>
        <w:t xml:space="preserve">. To undercut America’s position, </w:t>
      </w:r>
      <w:r w:rsidRPr="00E21130">
        <w:rPr>
          <w:rStyle w:val="StyleUnderline"/>
          <w:highlight w:val="green"/>
        </w:rPr>
        <w:t xml:space="preserve">Beijing has </w:t>
      </w:r>
      <w:r w:rsidRPr="00170E67">
        <w:rPr>
          <w:rStyle w:val="StyleUnderline"/>
        </w:rPr>
        <w:t>harassed American ships and planes operating in international waters and airspace</w:t>
      </w:r>
      <w:r w:rsidRPr="00170E67">
        <w:rPr>
          <w:sz w:val="8"/>
        </w:rPr>
        <w:t xml:space="preserve">; People’s Republic of China (PRC) media organs warn U.S. allies that they may be caught in the crossfire of a Sino- American war unless they distance themselves from Washington. </w:t>
      </w:r>
      <w:r w:rsidRPr="00170E67">
        <w:rPr>
          <w:rStyle w:val="StyleUnderline"/>
        </w:rPr>
        <w:t xml:space="preserve">China has simultaneously </w:t>
      </w:r>
      <w:r w:rsidRPr="00E21130">
        <w:rPr>
          <w:rStyle w:val="StyleUnderline"/>
          <w:highlight w:val="green"/>
        </w:rPr>
        <w:t xml:space="preserve">attacked the </w:t>
      </w:r>
      <w:r w:rsidRPr="00170E67">
        <w:rPr>
          <w:rStyle w:val="StyleUnderline"/>
        </w:rPr>
        <w:t xml:space="preserve">credibility of </w:t>
      </w:r>
      <w:r w:rsidRPr="00E21130">
        <w:rPr>
          <w:rStyle w:val="StyleUnderline"/>
          <w:highlight w:val="green"/>
        </w:rPr>
        <w:t xml:space="preserve">U.S. </w:t>
      </w:r>
      <w:r w:rsidRPr="00170E67">
        <w:rPr>
          <w:rStyle w:val="StyleUnderline"/>
        </w:rPr>
        <w:t xml:space="preserve">alliance guarantees </w:t>
      </w:r>
      <w:r w:rsidRPr="00E21130">
        <w:rPr>
          <w:rStyle w:val="StyleUnderline"/>
          <w:highlight w:val="green"/>
        </w:rPr>
        <w:t>by using strategies</w:t>
      </w:r>
      <w:r w:rsidRPr="00170E67">
        <w:rPr>
          <w:rStyle w:val="StyleUnderline"/>
        </w:rPr>
        <w:t xml:space="preserve">—island-building in the South China Sea, for instance—that are designed </w:t>
      </w:r>
      <w:r w:rsidRPr="00E21130">
        <w:rPr>
          <w:rStyle w:val="StyleUnderline"/>
          <w:highlight w:val="green"/>
        </w:rPr>
        <w:t xml:space="preserve">to shift the </w:t>
      </w:r>
      <w:r w:rsidRPr="00170E67">
        <w:rPr>
          <w:rStyle w:val="StyleUnderline"/>
        </w:rPr>
        <w:t xml:space="preserve">regional </w:t>
      </w:r>
      <w:r w:rsidRPr="00E21130">
        <w:rPr>
          <w:rStyle w:val="StyleUnderline"/>
          <w:highlight w:val="green"/>
        </w:rPr>
        <w:t>status quo</w:t>
      </w:r>
      <w:r w:rsidRPr="00170E67">
        <w:rPr>
          <w:rStyle w:val="StyleUnderline"/>
        </w:rPr>
        <w:t xml:space="preserve"> in ways even the U.S. Navy finds difficult to counter.</w:t>
      </w:r>
      <w:r w:rsidRPr="00170E67">
        <w:rPr>
          <w:sz w:val="8"/>
        </w:rPr>
        <w:t xml:space="preserve"> Through a mixture of economic aid and diplomatic pressure, Beijing has also divided international bodies, such as the Association of Southeast Asian Nations (ASEAN), through which Washington has sought to rally opposition to Chinese assertiveness. </w:t>
      </w:r>
      <w:r w:rsidRPr="00170E67">
        <w:rPr>
          <w:rStyle w:val="StyleUnderline"/>
        </w:rPr>
        <w:t>All the while, China has been steadily building formidable military tools designed to keep the United States out of the region and thereby give Beijing a free hand. As America’s sun sets in the Asia-Pacific, Chinese leaders calculate, the shadow China casts will only grow longer.</w:t>
      </w:r>
      <w:r w:rsidRPr="00170E67">
        <w:rPr>
          <w:sz w:val="8"/>
        </w:rPr>
        <w:t xml:space="preserve"> </w:t>
      </w:r>
      <w:r w:rsidRPr="00170E67">
        <w:rPr>
          <w:rStyle w:val="StyleUnderline"/>
        </w:rPr>
        <w:t xml:space="preserve">The counterparts to these activities are initiatives meant to bring the neighbors into line. </w:t>
      </w:r>
      <w:r w:rsidRPr="00E21130">
        <w:rPr>
          <w:rStyle w:val="StyleUnderline"/>
          <w:highlight w:val="green"/>
        </w:rPr>
        <w:t xml:space="preserve">China has islands as staging points to project </w:t>
      </w:r>
      <w:r w:rsidRPr="00170E67">
        <w:rPr>
          <w:rStyle w:val="StyleUnderline"/>
        </w:rPr>
        <w:t xml:space="preserve">military </w:t>
      </w:r>
      <w:r w:rsidRPr="00E21130">
        <w:rPr>
          <w:rStyle w:val="StyleUnderline"/>
          <w:highlight w:val="green"/>
        </w:rPr>
        <w:t>power</w:t>
      </w:r>
      <w:r w:rsidRPr="00170E67">
        <w:rPr>
          <w:rStyle w:val="StyleUnderline"/>
        </w:rPr>
        <w:t xml:space="preserve">. Military and paramilitary </w:t>
      </w:r>
      <w:r w:rsidRPr="00E21130">
        <w:rPr>
          <w:rStyle w:val="StyleUnderline"/>
          <w:highlight w:val="green"/>
        </w:rPr>
        <w:t>forces have</w:t>
      </w:r>
      <w:r w:rsidRPr="00170E67">
        <w:rPr>
          <w:rStyle w:val="StyleUnderline"/>
        </w:rPr>
        <w:t xml:space="preserve"> harassed, confronted, and </w:t>
      </w:r>
      <w:r w:rsidRPr="00E21130">
        <w:rPr>
          <w:rStyle w:val="StyleUnderline"/>
          <w:highlight w:val="green"/>
        </w:rPr>
        <w:t xml:space="preserve">violated </w:t>
      </w:r>
      <w:r w:rsidRPr="00170E67">
        <w:rPr>
          <w:rStyle w:val="StyleUnderline"/>
        </w:rPr>
        <w:t xml:space="preserve">the sovereignty of countries from </w:t>
      </w:r>
      <w:r w:rsidRPr="00E21130">
        <w:rPr>
          <w:rStyle w:val="StyleUnderline"/>
          <w:highlight w:val="green"/>
        </w:rPr>
        <w:t xml:space="preserve">Vietnam </w:t>
      </w:r>
      <w:r w:rsidRPr="00170E67">
        <w:rPr>
          <w:rStyle w:val="StyleUnderline"/>
        </w:rPr>
        <w:t xml:space="preserve">to the </w:t>
      </w:r>
      <w:r w:rsidRPr="00E21130">
        <w:rPr>
          <w:rStyle w:val="StyleUnderline"/>
          <w:highlight w:val="green"/>
        </w:rPr>
        <w:t xml:space="preserve">Philippines </w:t>
      </w:r>
      <w:r w:rsidRPr="00170E67">
        <w:rPr>
          <w:rStyle w:val="StyleUnderline"/>
        </w:rPr>
        <w:t xml:space="preserve">to </w:t>
      </w:r>
      <w:r w:rsidRPr="00E21130">
        <w:rPr>
          <w:rStyle w:val="StyleUnderline"/>
          <w:highlight w:val="green"/>
        </w:rPr>
        <w:t>India</w:t>
      </w:r>
      <w:r w:rsidRPr="00170E67">
        <w:rPr>
          <w:rStyle w:val="StyleUnderline"/>
        </w:rPr>
        <w:t xml:space="preserve">; China has consistently exerted pressure on </w:t>
      </w:r>
      <w:r w:rsidRPr="00E21130">
        <w:rPr>
          <w:rStyle w:val="StyleUnderline"/>
          <w:highlight w:val="green"/>
        </w:rPr>
        <w:t>Japan in the E</w:t>
      </w:r>
      <w:r w:rsidRPr="00170E67">
        <w:rPr>
          <w:rStyle w:val="StyleUnderline"/>
        </w:rPr>
        <w:t xml:space="preserve">ast </w:t>
      </w:r>
      <w:r w:rsidRPr="00E21130">
        <w:rPr>
          <w:rStyle w:val="StyleUnderline"/>
          <w:highlight w:val="green"/>
        </w:rPr>
        <w:t>C</w:t>
      </w:r>
      <w:r w:rsidRPr="00170E67">
        <w:rPr>
          <w:rStyle w:val="StyleUnderline"/>
        </w:rPr>
        <w:t xml:space="preserve">hina </w:t>
      </w:r>
      <w:r w:rsidRPr="00E21130">
        <w:rPr>
          <w:rStyle w:val="StyleUnderline"/>
          <w:highlight w:val="green"/>
        </w:rPr>
        <w:t>S</w:t>
      </w:r>
      <w:r w:rsidRPr="00170E67">
        <w:rPr>
          <w:rStyle w:val="StyleUnderline"/>
        </w:rPr>
        <w:t>ea.</w:t>
      </w:r>
      <w:r w:rsidRPr="00170E67">
        <w:rPr>
          <w:sz w:val="8"/>
        </w:rPr>
        <w:t xml:space="preserve"> Economically, Beijing uses its muscle to reward those who comply with China’s policies and punish those who don’t, and to advance geo-economic projects, such as the Belt and Road Initiative (BRI), Asian Infrastructure Investment Bank (AIIB), and Regional Comprehensive Economic Project (RCEP), designed to bring the region closer into its orbit. </w:t>
      </w:r>
      <w:r w:rsidRPr="00170E67">
        <w:rPr>
          <w:rStyle w:val="StyleUnderline"/>
        </w:rPr>
        <w:t>Strikingly, China has also abandoned its long-professed principle of non-interference in other countries’ domestic politics, extending the reach of Chinese propaganda and using investment and even bribery to coopt regional elites.</w:t>
      </w:r>
      <w:r w:rsidRPr="00170E67">
        <w:rPr>
          <w:sz w:val="8"/>
        </w:rPr>
        <w:t xml:space="preserve"> Payoffs to Australian politicians are as critical to China’s regional project as development of “carrier killer” missiles. By blending intimidation with inducement, </w:t>
      </w:r>
      <w:r w:rsidRPr="00170E67">
        <w:rPr>
          <w:rStyle w:val="StyleUnderline"/>
        </w:rPr>
        <w:t>Beijing is seeking to erect a Sino-centric regional order</w:t>
      </w:r>
      <w:r w:rsidRPr="00170E67">
        <w:rPr>
          <w:sz w:val="8"/>
        </w:rPr>
        <w:t>—a new Chinese tribute system for the twenty-first century. It is trying to reorder its external environment to its own liking, a profoundly normal rising-power behavior that only seems odd or surprising against the abnormal backdrop of the post–Cold War era. It is using the wealth and power the U.S.-led international order helped it develop to mount the most formidable challenge that order has faced in decades. And it is doing so in full cognizance that this implies progressively more acute rivalry with Washington. Make no mistake—</w:t>
      </w:r>
      <w:r w:rsidRPr="00170E67">
        <w:rPr>
          <w:rStyle w:val="StyleUnderline"/>
        </w:rPr>
        <w:t>these efforts are having an impact. Chinese coercion short of war has dramatically shifted perceptions of power and momentum in the region, while the Chinese buildup has made the outcome of a Sino-American war more doubtful from a U.S. perspective.</w:t>
      </w:r>
      <w:r w:rsidRPr="00170E67">
        <w:rPr>
          <w:sz w:val="8"/>
        </w:rPr>
        <w:t xml:space="preserve"> “America has lost” in Asia, president of the Philippines Rodrigo Duterte announced in 2016; Manila must now reposition itself accordingly. Similarly, RAND Corporation analysts assessed in 2015 that “over the next five to 15 years . . . Asia will witness a progressively receding frontier of U.S. dominance.” </w:t>
      </w:r>
      <w:r w:rsidRPr="00170E67">
        <w:rPr>
          <w:rStyle w:val="StyleUnderline"/>
        </w:rPr>
        <w:t xml:space="preserve">The region could soon hit a series of “tipping points” at which U.S. commitments to partners such as Taiwan, or even the Philippines and Japan, become less credible. </w:t>
      </w:r>
      <w:r w:rsidRPr="00170E67">
        <w:rPr>
          <w:sz w:val="8"/>
          <w:szCs w:val="18"/>
        </w:rPr>
        <w:t xml:space="preserve">As the power balance shifts, the United States could find itself in a position where it might </w:t>
      </w:r>
      <w:proofErr w:type="gramStart"/>
      <w:r w:rsidRPr="00170E67">
        <w:rPr>
          <w:sz w:val="8"/>
          <w:szCs w:val="18"/>
        </w:rPr>
        <w:t>actually lose</w:t>
      </w:r>
      <w:proofErr w:type="gramEnd"/>
      <w:r w:rsidRPr="00170E67">
        <w:rPr>
          <w:sz w:val="8"/>
          <w:szCs w:val="18"/>
        </w:rPr>
        <w:t xml:space="preserve"> a war in the Western Pacific—or it could simply lose the region without a shot being fired as countries make their calculations and accommodate Beijing. If China represents the greatest long-term challenge to the American-led system, the resurgence of great-power competition is even more acute in Europe. For many Russians, the post–Cold War era was not a time of triumph and tranquility. It was a time of weakness and humiliation, a period when Russia lost its great-power status and was impotent to resist the encroachment of U.S. and Western influence. As Russia has regained a degree of strength, then, it has sought to reassert primacy along its periphery and restore lost influence further abroad, often through measures less subtle and more overtly aggressive than China’s. Moscow has twice humiliated and dismembered former Soviet republics that committed the sin of tilting toward the West or throwing out pro-Russian leaders, first in Georgia and then in Ukraine. Following the latter conflict, Russian president Vladimir Putin invoked the concept of </w:t>
      </w:r>
      <w:proofErr w:type="spellStart"/>
      <w:r w:rsidRPr="00170E67">
        <w:rPr>
          <w:sz w:val="8"/>
          <w:szCs w:val="18"/>
        </w:rPr>
        <w:t>Russkiy</w:t>
      </w:r>
      <w:proofErr w:type="spellEnd"/>
      <w:r w:rsidRPr="00170E67">
        <w:rPr>
          <w:sz w:val="8"/>
          <w:szCs w:val="18"/>
        </w:rPr>
        <w:t xml:space="preserve"> Mir, or “Russian World,” staking a proprietary claim to dominance of the states on Moscow’s periphery. To further this project, Russia has also worked to weaken the institutions that maintain European security. It has sought to undermine NATO and the European Union via cyberattacks, military intimidation and paramilitary subversion, financial support for anti-EU and anti-NATO politicians, and dissemination of fake news and other forms of intervention in European and U.S. political processes. In 2016, Russian intelligence operatives reportedly tried to decapitate and overthrow the government of Montenegro to prevent it from joining NATO—a cold-blooded, if unsuccessful, act of competition with the West. In 2013, Russia’s chief of general staff, Valery Gerasimov, described such tactics as “new generation warfare.” That label describes a blending of military, paramilitary, economic, informational, and other initiatives to sow conflict and unrest within an enemy state or coalition, and it reflects the deadly serious nature of the struggle in which Russian leaders believe they are engaged. As Gerasimov’s writings indicate, military muscle and other forms of coercion are not Moscow’s only tools. Russia has simultaneously used energy flows to keep the states on its periphery economically dependent, and it has exported corruption and illiberalism to non-aligned states in the former Warsaw Pact area and Central Asia to prevent further encroachment of liberal values. And while Russia’s activities are most concentrated in these areas, Russian forces also intervened in Syria in 2015 to prop up Bashar al-Assad and expand Kremlin influence in the broader Middle East. Since then, Moscow has worked to position itself as a security patron to countries and actors from Libya to Iran, and thereby create a geopolitical counterpoise to U.S. influence. In doing all this, Russia has upended the basically peaceful European order that emerged after the Cold War and once again made interstate aggression a tool of regional politics. Its leadership has shown a penchant for risk-taking that has repeatedly thrown foreign observers off-balance; it has adopted bold and creative strategies that play on Western complacency and divisions. Russian leaders have explicitly called for the emergence of a “post-West world order,” leaving little doubt as to their dissatisfaction with any liberal international system based on American primacy. And as with China, these actions have been underwritten by a significant military buildup that has enhanced Russian power-projection capabilities and left NATO “outnumbered, outranged, and outgunned” on its eastern flank. “If I wanted,” Putin reportedly bragged in 2014, “in two days I could have Russian troops not only in Kiev, but also in Riga, Vilnius, Tallinn, Warsaw, and Bucharest.”29 That same year, secretary of state John Kerry was mocked for describing Russian behavior as something out of the nineteenth century. Yet what he captured was that Russia was simply behaving like Russia again. It was asserting its great-power prerogatives in ways that seemed anomalous only to those with very short historical memories. Finally, geopolitical revisionism is alive and well in the Middle East. Iran, the primary state author of that revisionism, is not in the same power-political league as China or even Russia. But it is a proud civilization that never accepted a Middle Eastern order led by Washington, as well as a revolutionary state that has long sought to export its ideology and influence. Amid the vacuum of regional power that was created first by the U.S. invasion of Iraq and then by the Arab Spring, Iran has been making its bid for primacy. “Our borders have spread,” announced </w:t>
      </w:r>
      <w:proofErr w:type="spellStart"/>
      <w:r w:rsidRPr="00170E67">
        <w:rPr>
          <w:sz w:val="8"/>
          <w:szCs w:val="18"/>
        </w:rPr>
        <w:t>Qassem</w:t>
      </w:r>
      <w:proofErr w:type="spellEnd"/>
      <w:r w:rsidRPr="00170E67">
        <w:rPr>
          <w:sz w:val="8"/>
          <w:szCs w:val="18"/>
        </w:rPr>
        <w:t xml:space="preserve"> Soleimani, the leader of Iran’s Quds Force, in 2011. “We must witness victories in Egypt, Iraq, Lebanon, and Syria.”30 Iran has sought those victories by intervening, either directly or through proxy forces, in conflicts in Syria, Yemen, and Iraq; by promoting a sectarian agenda that seeks to polarize the region and create wedges for Iranian influence; and by investing in its nuclear program and niche capabilities such as ballistic missiles and special operations forces. As of mid-2018, the nuclear program had apparently been frozen for several years (although how long that would remain the case was becoming increasingly uncertain), but other initiatives have proceeded apace. And if Iran has fewer material means than other revisionist powers, it compensates—like Moscow—with asymmetric strategies and a high tolerance for risk. Iran used the Syrian civil war, for instance, as an occasion to flood that country with Shia militias, to push its military presence ever closer to Israel’s northern frontier, to arm its proxy, Hezbollah, with ever more advanced missiles and other weapons, and even to launch its first-ever military attacks on Israel itself. Likewise, it used the Yemeni civil war to provide </w:t>
      </w:r>
      <w:proofErr w:type="spellStart"/>
      <w:r w:rsidRPr="00170E67">
        <w:rPr>
          <w:sz w:val="8"/>
          <w:szCs w:val="18"/>
        </w:rPr>
        <w:t>Huthi</w:t>
      </w:r>
      <w:proofErr w:type="spellEnd"/>
      <w:r w:rsidRPr="00170E67">
        <w:rPr>
          <w:sz w:val="8"/>
          <w:szCs w:val="18"/>
        </w:rPr>
        <w:t xml:space="preserve"> rebels with the ballistic missiles that they subsequently fired at Saudi Arabia. Through these and other gambits, Iran has come into deeper conflict and even violence with traditional U.S. partners such as Israel, Saudi Arabia, and the United Arab Emirates, and it has fueled—while also benefiting from—intensifying strife across the Middle East. Most worrying, it has steadily ratcheted up the chances of an outright war that could easily take on regional dimensions. 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w:t>
      </w:r>
      <w:r w:rsidRPr="00170E67">
        <w:rPr>
          <w:sz w:val="8"/>
        </w:rPr>
        <w:t xml:space="preserve">, </w:t>
      </w:r>
      <w:r w:rsidRPr="00170E67">
        <w:rPr>
          <w:rStyle w:val="StyleUnderline"/>
        </w:rPr>
        <w:t xml:space="preserve">these challenges constitute a geopolitical sea change from the post-Cold War era. The revival of great-power competition entails higher international tensions than the world has known for decades, and the revival of arms races, security dilemmas, and other artifacts of a more dangerous past. It entails sharper conflicts over the international rules of the road on issues ranging from freedom of navigation to the illegitimacy </w:t>
      </w:r>
      <w:r w:rsidRPr="00170E67">
        <w:rPr>
          <w:rStyle w:val="StyleUnderline"/>
        </w:rPr>
        <w:lastRenderedPageBreak/>
        <w:t>of altering borders by force, and intensifying competitions over states that reside at the intersection of rival powers’ areas of interest. It requires confronting the prospect that rival powers could overturn the favorable regional balances that have underpinned the U.S.-led order for decades, and that they might construct rival spheres of influence from which America and the liberal ideas it has long promoted would be excluded. Finally, it necessitates recognizing that great-power rivalry could lead to great-power war, a prospect that seemed to have followed the Soviet empire onto the ash heap of history.</w:t>
      </w:r>
      <w:r w:rsidRPr="00170E67">
        <w:rPr>
          <w:sz w:val="8"/>
        </w:rPr>
        <w:t xml:space="preserve"> Both </w:t>
      </w:r>
      <w:r w:rsidRPr="001050AC">
        <w:rPr>
          <w:rStyle w:val="StyleUnderline"/>
          <w:highlight w:val="green"/>
        </w:rPr>
        <w:t>Beijing</w:t>
      </w:r>
      <w:r w:rsidRPr="00170E67">
        <w:rPr>
          <w:sz w:val="8"/>
        </w:rPr>
        <w:t xml:space="preserve"> and Moscow are, after all, </w:t>
      </w:r>
      <w:r w:rsidRPr="00170E67">
        <w:rPr>
          <w:rStyle w:val="StyleUnderline"/>
        </w:rPr>
        <w:t xml:space="preserve">optimizing their forces and </w:t>
      </w:r>
      <w:r w:rsidRPr="001050AC">
        <w:rPr>
          <w:rStyle w:val="StyleUnderline"/>
          <w:highlight w:val="green"/>
        </w:rPr>
        <w:t>exercising</w:t>
      </w:r>
      <w:r w:rsidRPr="00170E67">
        <w:rPr>
          <w:rStyle w:val="StyleUnderline"/>
        </w:rPr>
        <w:t xml:space="preserve"> aggressively in preparation for potential conflicts with the United States and its allies</w:t>
      </w:r>
      <w:r w:rsidRPr="00170E67">
        <w:rPr>
          <w:sz w:val="8"/>
        </w:rPr>
        <w:t xml:space="preserve">; Russian doctrine explicitly emphasizes the limited </w:t>
      </w:r>
      <w:r w:rsidRPr="001050AC">
        <w:rPr>
          <w:rStyle w:val="Emphasis"/>
          <w:highlight w:val="green"/>
        </w:rPr>
        <w:t>use of nuclear</w:t>
      </w:r>
      <w:r w:rsidRPr="00170E67">
        <w:rPr>
          <w:rStyle w:val="Emphasis"/>
        </w:rPr>
        <w:t xml:space="preserve"> </w:t>
      </w:r>
      <w:r w:rsidRPr="001050AC">
        <w:rPr>
          <w:rStyle w:val="Emphasis"/>
          <w:highlight w:val="green"/>
        </w:rPr>
        <w:t>weapons</w:t>
      </w:r>
      <w:r w:rsidRPr="00170E67">
        <w:rPr>
          <w:sz w:val="8"/>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The world has not yet returned to the epic clashes for global dominance that characterized the twentieth century, but it has returned to the historical norm of great-power struggle, with all the associated dangers. Those dangers may be even greater than most observers appreciate, because </w:t>
      </w:r>
      <w:r w:rsidRPr="00170E67">
        <w:rPr>
          <w:rStyle w:val="StyleUnderline"/>
        </w:rPr>
        <w:t>if today’s great-power competitions are still most intense at the regional level, who is to say where these competitions will end?</w:t>
      </w:r>
      <w:r w:rsidRPr="00170E67">
        <w:rPr>
          <w:sz w:val="8"/>
        </w:rPr>
        <w:t xml:space="preserve"> By all appearances, Russia does not simply want to be a “regional power” (as Obama cuttingly described it) that dominates South Ossetia and Crimea. It aspires to the deep European and extra-regional impact that previous incarnations of the Russian state enjoyed. Why else would Putin boast about how far his troops can drive into Eastern Europe? Why else would Moscow be deploying military power into the Middle East? Why else would it be continuing to cultivate intelligence and military relationships in regions as remote as Latin America? Likewise, </w:t>
      </w:r>
      <w:r w:rsidRPr="00170E67">
        <w:rPr>
          <w:rStyle w:val="StyleUnderline"/>
        </w:rPr>
        <w:t>China is today focused primarily on securing its own geopolitical neighborhood, but its ambitions for tomorrow are clearly much bolder.</w:t>
      </w:r>
      <w:r w:rsidRPr="00170E67">
        <w:rPr>
          <w:sz w:val="8"/>
        </w:rPr>
        <w:t xml:space="preserve"> Beijing probably does not envision itself fully overthrowing the international order, simply because it has profited far too much from the U.S.-anchored global economy. Yet China has nonetheless positioned itself for a global challenge to U.S. influence. Chinese military forces are deploying ever farther from China’s immediate periphery; Beijing has projected power into the Arctic and established bases and logistical points in the Indian Ocean and Horn of Africa.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Xi Jinping told the Nineteenth National Congress of the Chinese Communist Party that Beijing could now “take center stage in the world” and act as an alternative to U.S. leadership.</w:t>
      </w:r>
    </w:p>
    <w:p w14:paraId="6F228F6A" w14:textId="77777777" w:rsidR="00134865" w:rsidRPr="00170E67" w:rsidRDefault="00134865" w:rsidP="00134865"/>
    <w:p w14:paraId="1BE4CD05" w14:textId="77777777" w:rsidR="00134865" w:rsidRPr="00170E67" w:rsidRDefault="00134865" w:rsidP="00134865"/>
    <w:p w14:paraId="211A0C00" w14:textId="0004B152" w:rsidR="00134865" w:rsidRPr="00134865" w:rsidRDefault="00134865" w:rsidP="00134865"/>
    <w:sectPr w:rsidR="00134865" w:rsidRPr="001348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DF0D10"/>
    <w:multiLevelType w:val="hybridMultilevel"/>
    <w:tmpl w:val="97564B68"/>
    <w:lvl w:ilvl="0" w:tplc="DAA81B0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280FF5"/>
    <w:multiLevelType w:val="hybridMultilevel"/>
    <w:tmpl w:val="49580D18"/>
    <w:lvl w:ilvl="0" w:tplc="9D14A55C">
      <w:start w:val="1"/>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05A83EA0"/>
    <w:multiLevelType w:val="hybridMultilevel"/>
    <w:tmpl w:val="72C09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969448D"/>
    <w:multiLevelType w:val="hybridMultilevel"/>
    <w:tmpl w:val="6AE686E2"/>
    <w:lvl w:ilvl="0" w:tplc="33F82BF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244F4"/>
    <w:multiLevelType w:val="hybridMultilevel"/>
    <w:tmpl w:val="1ACE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923E67"/>
    <w:multiLevelType w:val="multilevel"/>
    <w:tmpl w:val="88B4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2C7DB5"/>
    <w:multiLevelType w:val="hybridMultilevel"/>
    <w:tmpl w:val="93ACBA94"/>
    <w:lvl w:ilvl="0" w:tplc="254053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060329"/>
    <w:multiLevelType w:val="hybridMultilevel"/>
    <w:tmpl w:val="75DC0874"/>
    <w:lvl w:ilvl="0" w:tplc="68CE07B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4F41D3"/>
    <w:multiLevelType w:val="hybridMultilevel"/>
    <w:tmpl w:val="607CD79E"/>
    <w:lvl w:ilvl="0" w:tplc="85BAA910">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655A0035"/>
    <w:multiLevelType w:val="hybridMultilevel"/>
    <w:tmpl w:val="7506D204"/>
    <w:lvl w:ilvl="0" w:tplc="FB9677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41E4C"/>
    <w:multiLevelType w:val="hybridMultilevel"/>
    <w:tmpl w:val="EA1CF924"/>
    <w:lvl w:ilvl="0" w:tplc="C8F0194C">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7"/>
  </w:num>
  <w:num w:numId="15">
    <w:abstractNumId w:val="19"/>
  </w:num>
  <w:num w:numId="16">
    <w:abstractNumId w:val="24"/>
  </w:num>
  <w:num w:numId="17">
    <w:abstractNumId w:val="11"/>
  </w:num>
  <w:num w:numId="18">
    <w:abstractNumId w:val="15"/>
  </w:num>
  <w:num w:numId="19">
    <w:abstractNumId w:val="20"/>
  </w:num>
  <w:num w:numId="20">
    <w:abstractNumId w:val="23"/>
  </w:num>
  <w:num w:numId="21">
    <w:abstractNumId w:val="26"/>
  </w:num>
  <w:num w:numId="22">
    <w:abstractNumId w:val="16"/>
  </w:num>
  <w:num w:numId="23">
    <w:abstractNumId w:val="21"/>
  </w:num>
  <w:num w:numId="24">
    <w:abstractNumId w:val="18"/>
  </w:num>
  <w:num w:numId="25">
    <w:abstractNumId w:val="27"/>
  </w:num>
  <w:num w:numId="26">
    <w:abstractNumId w:val="13"/>
  </w:num>
  <w:num w:numId="27">
    <w:abstractNumId w:val="25"/>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48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33A"/>
    <w:rsid w:val="000D0DE5"/>
    <w:rsid w:val="000D26A6"/>
    <w:rsid w:val="000D2B90"/>
    <w:rsid w:val="000D6ED8"/>
    <w:rsid w:val="000D717B"/>
    <w:rsid w:val="00100B28"/>
    <w:rsid w:val="00111C73"/>
    <w:rsid w:val="00117316"/>
    <w:rsid w:val="001209B4"/>
    <w:rsid w:val="0013486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7C6"/>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503B"/>
    <w:rsid w:val="004270E3"/>
    <w:rsid w:val="004348DC"/>
    <w:rsid w:val="00434921"/>
    <w:rsid w:val="00442018"/>
    <w:rsid w:val="00442C80"/>
    <w:rsid w:val="00446567"/>
    <w:rsid w:val="00447B10"/>
    <w:rsid w:val="00452EE4"/>
    <w:rsid w:val="00452F0B"/>
    <w:rsid w:val="004536D6"/>
    <w:rsid w:val="00457224"/>
    <w:rsid w:val="0047482C"/>
    <w:rsid w:val="00475436"/>
    <w:rsid w:val="00475AEA"/>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B7C"/>
    <w:rsid w:val="00C56DCC"/>
    <w:rsid w:val="00C57075"/>
    <w:rsid w:val="00C72AFE"/>
    <w:rsid w:val="00C81619"/>
    <w:rsid w:val="00CA013C"/>
    <w:rsid w:val="00CA6D6D"/>
    <w:rsid w:val="00CB34D5"/>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A4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A65C2"/>
  <w14:defaultImageDpi w14:val="300"/>
  <w15:docId w15:val="{181A8267-0CCB-EC49-A015-D637E62C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4865"/>
    <w:pPr>
      <w:spacing w:after="160" w:line="259" w:lineRule="auto"/>
    </w:pPr>
  </w:style>
  <w:style w:type="paragraph" w:styleId="Heading1">
    <w:name w:val="heading 1"/>
    <w:aliases w:val="Pocket"/>
    <w:basedOn w:val="Normal"/>
    <w:next w:val="Normal"/>
    <w:link w:val="Heading1Char"/>
    <w:uiPriority w:val="9"/>
    <w:qFormat/>
    <w:rsid w:val="0013486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486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13486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34865"/>
    <w:pPr>
      <w:keepNext/>
      <w:keepLines/>
      <w:spacing w:before="40"/>
      <w:outlineLvl w:val="3"/>
    </w:pPr>
    <w:rPr>
      <w:rFonts w:eastAsiaTheme="majorEastAsia" w:cstheme="majorBidi"/>
      <w:b/>
      <w:bCs/>
      <w:sz w:val="26"/>
    </w:rPr>
  </w:style>
  <w:style w:type="paragraph" w:styleId="Heading5">
    <w:name w:val="heading 5"/>
    <w:aliases w:val="A Tagline,A Tag"/>
    <w:basedOn w:val="Normal"/>
    <w:next w:val="Normal"/>
    <w:link w:val="Heading5Char"/>
    <w:uiPriority w:val="9"/>
    <w:unhideWhenUsed/>
    <w:qFormat/>
    <w:rsid w:val="000D0DE5"/>
    <w:pPr>
      <w:keepNext/>
      <w:keepLines/>
      <w:spacing w:before="40" w:after="0"/>
      <w:outlineLvl w:val="4"/>
    </w:pPr>
    <w:rPr>
      <w:rFonts w:asciiTheme="majorHAnsi" w:eastAsiaTheme="majorEastAsia" w:hAnsiTheme="majorHAnsi" w:cstheme="majorBidi"/>
      <w:b/>
      <w:color w:val="000000" w:themeColor="text1"/>
      <w:sz w:val="28"/>
    </w:rPr>
  </w:style>
  <w:style w:type="paragraph" w:styleId="Heading6">
    <w:name w:val="heading 6"/>
    <w:basedOn w:val="Normal"/>
    <w:next w:val="Normal"/>
    <w:link w:val="Heading6Char"/>
    <w:uiPriority w:val="9"/>
    <w:semiHidden/>
    <w:unhideWhenUsed/>
    <w:qFormat/>
    <w:rsid w:val="000D0DE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1348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865"/>
  </w:style>
  <w:style w:type="character" w:customStyle="1" w:styleId="Heading1Char">
    <w:name w:val="Heading 1 Char"/>
    <w:aliases w:val="Pocket Char"/>
    <w:basedOn w:val="DefaultParagraphFont"/>
    <w:link w:val="Heading1"/>
    <w:uiPriority w:val="9"/>
    <w:rsid w:val="0013486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134865"/>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13486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3486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486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S"/>
    <w:basedOn w:val="DefaultParagraphFont"/>
    <w:uiPriority w:val="1"/>
    <w:qFormat/>
    <w:rsid w:val="0013486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1348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486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34865"/>
    <w:rPr>
      <w:color w:val="auto"/>
      <w:u w:val="none"/>
    </w:rPr>
  </w:style>
  <w:style w:type="paragraph" w:styleId="DocumentMap">
    <w:name w:val="Document Map"/>
    <w:basedOn w:val="Normal"/>
    <w:link w:val="DocumentMapChar"/>
    <w:uiPriority w:val="99"/>
    <w:semiHidden/>
    <w:unhideWhenUsed/>
    <w:rsid w:val="00134865"/>
    <w:rPr>
      <w:rFonts w:ascii="Lucida Grande" w:hAnsi="Lucida Grande" w:cs="Lucida Grande"/>
    </w:rPr>
  </w:style>
  <w:style w:type="character" w:customStyle="1" w:styleId="DocumentMapChar">
    <w:name w:val="Document Map Char"/>
    <w:basedOn w:val="DefaultParagraphFont"/>
    <w:link w:val="DocumentMap"/>
    <w:uiPriority w:val="99"/>
    <w:semiHidden/>
    <w:rsid w:val="00134865"/>
    <w:rPr>
      <w:rFonts w:ascii="Lucida Grande" w:hAnsi="Lucida Grande" w:cs="Lucida Grande"/>
    </w:rPr>
  </w:style>
  <w:style w:type="paragraph" w:customStyle="1" w:styleId="textbold">
    <w:name w:val="text bold"/>
    <w:basedOn w:val="Normal"/>
    <w:link w:val="Emphasis"/>
    <w:uiPriority w:val="20"/>
    <w:qFormat/>
    <w:rsid w:val="00134865"/>
    <w:pP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No Spacing5,No Spacing1111,tags,Note Level 2,No Spacing31,No Spacing22,No Spacing3"/>
    <w:basedOn w:val="Heading1"/>
    <w:link w:val="Hyperlink"/>
    <w:autoRedefine/>
    <w:uiPriority w:val="99"/>
    <w:qFormat/>
    <w:rsid w:val="001348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Spacing">
    <w:name w:val="No Spacing"/>
    <w:aliases w:val="Small Text,Card Format,Note Level 21,ClearFormatting,Clear,DDI Tag,Tag Title,No Spacing51,card,Medium Grid 21,tag,Dont use,No Spacing41,Tag and Cite,CD - Cite,No Spacing6,No Spacing7,No Spacing8,Dont u,No Spacing311"/>
    <w:basedOn w:val="Heading1"/>
    <w:autoRedefine/>
    <w:uiPriority w:val="99"/>
    <w:qFormat/>
    <w:rsid w:val="0013486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A Tagline Char,A Tag Char"/>
    <w:basedOn w:val="DefaultParagraphFont"/>
    <w:link w:val="Heading5"/>
    <w:uiPriority w:val="9"/>
    <w:rsid w:val="000D0DE5"/>
    <w:rPr>
      <w:rFonts w:asciiTheme="majorHAnsi" w:eastAsiaTheme="majorEastAsia" w:hAnsiTheme="majorHAnsi" w:cstheme="majorBidi"/>
      <w:b/>
      <w:color w:val="000000" w:themeColor="text1"/>
      <w:sz w:val="28"/>
    </w:rPr>
  </w:style>
  <w:style w:type="character" w:customStyle="1" w:styleId="Heading6Char">
    <w:name w:val="Heading 6 Char"/>
    <w:basedOn w:val="DefaultParagraphFont"/>
    <w:link w:val="Heading6"/>
    <w:uiPriority w:val="9"/>
    <w:semiHidden/>
    <w:rsid w:val="000D0DE5"/>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rsid w:val="000D0DE5"/>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0D0DE5"/>
    <w:rPr>
      <w:rFonts w:eastAsia="Calibri" w:cs="Times New Roman"/>
    </w:rPr>
  </w:style>
  <w:style w:type="paragraph" w:styleId="ListParagraph">
    <w:name w:val="List Paragraph"/>
    <w:aliases w:val="6 font"/>
    <w:basedOn w:val="Normal"/>
    <w:uiPriority w:val="34"/>
    <w:qFormat/>
    <w:rsid w:val="000D0DE5"/>
    <w:pPr>
      <w:ind w:left="720"/>
      <w:contextualSpacing/>
    </w:pPr>
  </w:style>
  <w:style w:type="character" w:customStyle="1" w:styleId="dttext">
    <w:name w:val="dttext"/>
    <w:basedOn w:val="DefaultParagraphFont"/>
    <w:rsid w:val="000D0DE5"/>
  </w:style>
  <w:style w:type="character" w:customStyle="1" w:styleId="sdsense">
    <w:name w:val="sdsense"/>
    <w:basedOn w:val="DefaultParagraphFont"/>
    <w:rsid w:val="000D0DE5"/>
  </w:style>
  <w:style w:type="character" w:customStyle="1" w:styleId="sd">
    <w:name w:val="sd"/>
    <w:basedOn w:val="DefaultParagraphFont"/>
    <w:rsid w:val="000D0DE5"/>
  </w:style>
  <w:style w:type="character" w:styleId="Strong">
    <w:name w:val="Strong"/>
    <w:basedOn w:val="DefaultParagraphFont"/>
    <w:uiPriority w:val="22"/>
    <w:qFormat/>
    <w:rsid w:val="000D0DE5"/>
    <w:rPr>
      <w:b/>
      <w:bCs/>
    </w:rPr>
  </w:style>
  <w:style w:type="paragraph" w:styleId="NormalWeb">
    <w:name w:val="Normal (Web)"/>
    <w:basedOn w:val="Normal"/>
    <w:uiPriority w:val="99"/>
    <w:unhideWhenUsed/>
    <w:rsid w:val="000D0DE5"/>
    <w:pPr>
      <w:spacing w:before="100" w:beforeAutospacing="1" w:after="100" w:afterAutospacing="1" w:line="240" w:lineRule="auto"/>
    </w:pPr>
    <w:rPr>
      <w:rFonts w:ascii="Times New Roman" w:eastAsia="Times New Roman" w:hAnsi="Times New Roman" w:cs="Times New Roman"/>
      <w:sz w:val="24"/>
      <w:lang w:bidi="he-IL"/>
    </w:rPr>
  </w:style>
  <w:style w:type="character" w:customStyle="1" w:styleId="caps">
    <w:name w:val="caps"/>
    <w:basedOn w:val="DefaultParagraphFont"/>
    <w:rsid w:val="000D0DE5"/>
  </w:style>
  <w:style w:type="character" w:customStyle="1" w:styleId="list-grouptitle">
    <w:name w:val="list-group__title"/>
    <w:basedOn w:val="DefaultParagraphFont"/>
    <w:rsid w:val="000D0DE5"/>
  </w:style>
  <w:style w:type="paragraph" w:customStyle="1" w:styleId="list-groupitem">
    <w:name w:val="list-group__item"/>
    <w:basedOn w:val="Normal"/>
    <w:rsid w:val="000D0DE5"/>
    <w:pPr>
      <w:spacing w:before="100" w:beforeAutospacing="1" w:after="100" w:afterAutospacing="1" w:line="240" w:lineRule="auto"/>
    </w:pPr>
    <w:rPr>
      <w:rFonts w:ascii="Times New Roman" w:eastAsia="Times New Roman" w:hAnsi="Times New Roman" w:cs="Times New Roman"/>
      <w:sz w:val="24"/>
      <w:lang w:bidi="he-IL"/>
    </w:rPr>
  </w:style>
  <w:style w:type="paragraph" w:customStyle="1" w:styleId="flfc">
    <w:name w:val="flfc"/>
    <w:basedOn w:val="Normal"/>
    <w:rsid w:val="000D0DE5"/>
    <w:pPr>
      <w:spacing w:before="100" w:beforeAutospacing="1" w:after="100" w:afterAutospacing="1" w:line="240" w:lineRule="auto"/>
    </w:pPr>
    <w:rPr>
      <w:rFonts w:ascii="Times New Roman" w:eastAsia="Times New Roman" w:hAnsi="Times New Roman" w:cs="Times New Roman"/>
      <w:sz w:val="24"/>
      <w:lang w:bidi="he-IL"/>
    </w:rPr>
  </w:style>
  <w:style w:type="character" w:styleId="UnresolvedMention">
    <w:name w:val="Unresolved Mention"/>
    <w:basedOn w:val="DefaultParagraphFont"/>
    <w:uiPriority w:val="99"/>
    <w:semiHidden/>
    <w:unhideWhenUsed/>
    <w:rsid w:val="000D0DE5"/>
    <w:rPr>
      <w:color w:val="605E5C"/>
      <w:shd w:val="clear" w:color="auto" w:fill="E1DFDD"/>
    </w:rPr>
  </w:style>
  <w:style w:type="paragraph" w:styleId="EndnoteText">
    <w:name w:val="endnote text"/>
    <w:basedOn w:val="Normal"/>
    <w:link w:val="EndnoteTextChar"/>
    <w:uiPriority w:val="99"/>
    <w:semiHidden/>
    <w:unhideWhenUsed/>
    <w:rsid w:val="000D0DE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D0DE5"/>
    <w:rPr>
      <w:sz w:val="20"/>
      <w:szCs w:val="20"/>
    </w:rPr>
  </w:style>
  <w:style w:type="character" w:styleId="EndnoteReference">
    <w:name w:val="endnote reference"/>
    <w:basedOn w:val="DefaultParagraphFont"/>
    <w:uiPriority w:val="99"/>
    <w:semiHidden/>
    <w:unhideWhenUsed/>
    <w:rsid w:val="000D0DE5"/>
    <w:rPr>
      <w:vertAlign w:val="superscript"/>
    </w:rPr>
  </w:style>
  <w:style w:type="paragraph" w:styleId="Revision">
    <w:name w:val="Revision"/>
    <w:hidden/>
    <w:uiPriority w:val="99"/>
    <w:semiHidden/>
    <w:rsid w:val="000D0DE5"/>
    <w:rPr>
      <w:rFonts w:cstheme="minorBidi"/>
      <w:szCs w:val="24"/>
    </w:rPr>
  </w:style>
  <w:style w:type="paragraph" w:customStyle="1" w:styleId="Emphasis1">
    <w:name w:val="Emphasis1"/>
    <w:basedOn w:val="Normal"/>
    <w:uiPriority w:val="20"/>
    <w:qFormat/>
    <w:rsid w:val="000D0DE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Emphasize">
    <w:name w:val="Emphasize"/>
    <w:basedOn w:val="Normal"/>
    <w:uiPriority w:val="20"/>
    <w:qFormat/>
    <w:rsid w:val="000D0DE5"/>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rPr>
  </w:style>
  <w:style w:type="character" w:styleId="IntenseEmphasis">
    <w:name w:val="Intense Emphasis"/>
    <w:aliases w:val="cites Char Ch,Intense Emphasis4,9.5 pt,Intense Emphasi,Box Out,Intense Emphasis5,Char Char Char1,Sty,Style Underli,Minimized Char,cites Char Char,Underlined Text Char,Block Heading Char1,title Char1,Read This Char,Non Read Text Char"/>
    <w:uiPriority w:val="5"/>
    <w:qFormat/>
    <w:rsid w:val="000D0DE5"/>
    <w:rPr>
      <w:rFonts w:ascii="Arial" w:hAnsi="Arial" w:cs="Arial" w:hint="default"/>
      <w:b w:val="0"/>
      <w:bCs w:val="0"/>
      <w:sz w:val="20"/>
      <w:u w:val="single"/>
    </w:rPr>
  </w:style>
  <w:style w:type="character" w:customStyle="1" w:styleId="TitleChar">
    <w:name w:val="Title Char"/>
    <w:aliases w:val="Bold Underlined Char,UNDERLINE Char,Cites and Cards Char,title Char,Block Heading Char,Read This Char1,Non Read Text Char1,Debate Normal Char"/>
    <w:basedOn w:val="DefaultParagraphFont"/>
    <w:link w:val="Title"/>
    <w:uiPriority w:val="1"/>
    <w:qFormat/>
    <w:rsid w:val="000D0DE5"/>
    <w:rPr>
      <w:b/>
      <w:bCs/>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0D0DE5"/>
    <w:pPr>
      <w:ind w:left="720"/>
      <w:outlineLvl w:val="0"/>
    </w:pPr>
    <w:rPr>
      <w:b/>
      <w:bCs/>
      <w:u w:val="single"/>
    </w:rPr>
  </w:style>
  <w:style w:type="character" w:customStyle="1" w:styleId="TitleChar1">
    <w:name w:val="Title Char1"/>
    <w:basedOn w:val="DefaultParagraphFont"/>
    <w:uiPriority w:val="99"/>
    <w:rsid w:val="000D0DE5"/>
    <w:rPr>
      <w:rFonts w:asciiTheme="majorHAnsi" w:eastAsiaTheme="majorEastAsia" w:hAnsiTheme="majorHAnsi" w:cstheme="majorBidi"/>
      <w:spacing w:val="-10"/>
      <w:kern w:val="28"/>
      <w:sz w:val="56"/>
      <w:szCs w:val="56"/>
    </w:rPr>
  </w:style>
  <w:style w:type="character" w:customStyle="1" w:styleId="underline">
    <w:name w:val="underline"/>
    <w:qFormat/>
    <w:rsid w:val="000D0DE5"/>
    <w:rPr>
      <w:u w:val="single"/>
    </w:rPr>
  </w:style>
  <w:style w:type="character" w:customStyle="1" w:styleId="flagicon">
    <w:name w:val="flagicon"/>
    <w:basedOn w:val="DefaultParagraphFont"/>
    <w:rsid w:val="000D0DE5"/>
  </w:style>
  <w:style w:type="paragraph" w:customStyle="1" w:styleId="UnderlinePara">
    <w:name w:val="Underline Para"/>
    <w:basedOn w:val="Normal"/>
    <w:uiPriority w:val="1"/>
    <w:qFormat/>
    <w:rsid w:val="000D0DE5"/>
    <w:pPr>
      <w:widowControl w:val="0"/>
      <w:suppressAutoHyphens/>
      <w:spacing w:after="200"/>
      <w:contextualSpacing/>
    </w:pPr>
    <w:rPr>
      <w:rFonts w:asciiTheme="minorHAnsi" w:eastAsiaTheme="minorHAnsi" w:hAnsiTheme="minorHAnsi"/>
      <w:u w:val="single"/>
    </w:rPr>
  </w:style>
  <w:style w:type="paragraph" w:customStyle="1" w:styleId="Analytics">
    <w:name w:val="Analytics"/>
    <w:next w:val="NormalWeb"/>
    <w:link w:val="AnalyticsChar"/>
    <w:uiPriority w:val="4"/>
    <w:qFormat/>
    <w:rsid w:val="000D0DE5"/>
    <w:pPr>
      <w:spacing w:line="259" w:lineRule="auto"/>
      <w:outlineLvl w:val="3"/>
    </w:pPr>
    <w:rPr>
      <w:rFonts w:eastAsiaTheme="majorEastAsia" w:cstheme="majorBidi"/>
      <w:b/>
      <w:iCs/>
      <w:sz w:val="26"/>
      <w:szCs w:val="28"/>
    </w:rPr>
  </w:style>
  <w:style w:type="character" w:customStyle="1" w:styleId="AnalyticsChar">
    <w:name w:val="Analytics Char"/>
    <w:basedOn w:val="DefaultParagraphFont"/>
    <w:link w:val="Analytics"/>
    <w:uiPriority w:val="4"/>
    <w:rsid w:val="000D0DE5"/>
    <w:rPr>
      <w:rFonts w:eastAsiaTheme="majorEastAsia" w:cstheme="majorBidi"/>
      <w:b/>
      <w:iCs/>
      <w:sz w:val="26"/>
      <w:szCs w:val="28"/>
    </w:rPr>
  </w:style>
  <w:style w:type="character" w:customStyle="1" w:styleId="apple-converted-space">
    <w:name w:val="apple-converted-space"/>
    <w:basedOn w:val="DefaultParagraphFont"/>
    <w:rsid w:val="000D0DE5"/>
  </w:style>
  <w:style w:type="paragraph" w:customStyle="1" w:styleId="RainwithanA">
    <w:name w:val="Rain with an A"/>
    <w:basedOn w:val="Normal"/>
    <w:link w:val="RainwithanAChar"/>
    <w:uiPriority w:val="4"/>
    <w:qFormat/>
    <w:rsid w:val="000D0DE5"/>
    <w:pPr>
      <w:outlineLvl w:val="3"/>
    </w:pPr>
    <w:rPr>
      <w:rFonts w:eastAsiaTheme="minorHAnsi"/>
      <w:b/>
      <w:sz w:val="26"/>
    </w:rPr>
  </w:style>
  <w:style w:type="character" w:customStyle="1" w:styleId="RainwithanAChar">
    <w:name w:val="Rain with an A Char"/>
    <w:basedOn w:val="DefaultParagraphFont"/>
    <w:link w:val="RainwithanA"/>
    <w:uiPriority w:val="4"/>
    <w:rsid w:val="000D0DE5"/>
    <w:rPr>
      <w:rFonts w:eastAsiaTheme="minorHAnsi"/>
      <w:b/>
      <w:sz w:val="26"/>
    </w:rPr>
  </w:style>
  <w:style w:type="character" w:customStyle="1" w:styleId="Style1Char1">
    <w:name w:val="Style1 Char1"/>
    <w:basedOn w:val="DefaultParagraphFont"/>
    <w:rsid w:val="000D0DE5"/>
    <w:rPr>
      <w:rFonts w:ascii="SimSun" w:eastAsia="SimSun" w:hAnsi="SimSun" w:hint="eastAsia"/>
      <w:sz w:val="20"/>
      <w:szCs w:val="24"/>
      <w:u w:val="single"/>
      <w:lang w:val="en-US" w:eastAsia="zh-CN" w:bidi="ar-SA"/>
    </w:rPr>
  </w:style>
  <w:style w:type="character" w:customStyle="1" w:styleId="ital-inline">
    <w:name w:val="ital-inline"/>
    <w:basedOn w:val="DefaultParagraphFont"/>
    <w:rsid w:val="000D0DE5"/>
  </w:style>
  <w:style w:type="character" w:customStyle="1" w:styleId="LinedDown">
    <w:name w:val="Lined Down"/>
    <w:qFormat/>
    <w:rsid w:val="000D0DE5"/>
    <w:rPr>
      <w:rFonts w:ascii="Georgia" w:hAnsi="Georgia"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earchgate.net/publication/334422193_The_Cyber-ASAT_On_the_Impact_of_Cyber_Weapons_in_Outer_Space%20accessed%2012/10/21" TargetMode="External"/><Relationship Id="rId18" Type="http://schemas.openxmlformats.org/officeDocument/2006/relationships/hyperlink" Target="http://thediplomat.com/2013/02/5-ways-china-could-become-a-democracy/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thediplomat.com/2017/03/what-happens-after-china-invades-taiwan/" TargetMode="External"/><Relationship Id="rId2" Type="http://schemas.openxmlformats.org/officeDocument/2006/relationships/customXml" Target="../customXml/item2.xml"/><Relationship Id="rId16" Type="http://schemas.openxmlformats.org/officeDocument/2006/relationships/hyperlink" Target="http://nationalinterest.org/blog/the-skeptics/the-high-costs-limited-benefits-americas-alliances-17273?page=show//)MBA" TargetMode="External"/><Relationship Id="rId20" Type="http://schemas.openxmlformats.org/officeDocument/2006/relationships/hyperlink" Target="https://nationalinterest.org/feature/end-great-power-peace-46282?page=0%2C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hyperlink" Target="https://www.tandfonline.com/doi/pdf/10.1080/17467586.2018.1428763?needAccess=true)" TargetMode="External"/><Relationship Id="rId10" Type="http://schemas.openxmlformats.org/officeDocument/2006/relationships/hyperlink" Target="https://plato.stanford.edu/entries/generics/" TargetMode="External"/><Relationship Id="rId19" Type="http://schemas.openxmlformats.org/officeDocument/2006/relationships/hyperlink" Target="http://users.clas.ufl.edu/zselden/coursereading2011/friedberg.pdf"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nationalinterest.org/blog/skeptics/understanding-failure-us-foreign-policy-albright-doctrine-6047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35</Pages>
  <Words>21537</Words>
  <Characters>122764</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2022-01-13T16:19:00Z</dcterms:created>
  <dcterms:modified xsi:type="dcterms:W3CDTF">2022-01-13T17:00:00Z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