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F435EE" w14:textId="53293AB7" w:rsidR="00E6153D" w:rsidRDefault="00E6153D" w:rsidP="00E6153D">
      <w:pPr>
        <w:pStyle w:val="Heading2"/>
      </w:pPr>
      <w:r>
        <w:t>1</w:t>
      </w:r>
    </w:p>
    <w:p w14:paraId="73B99A2F" w14:textId="77777777" w:rsidR="00E6153D" w:rsidRPr="006C434D" w:rsidRDefault="00E6153D" w:rsidP="00E6153D">
      <w:pPr>
        <w:pStyle w:val="Heading4"/>
        <w:rPr>
          <w:rFonts w:cs="Calibri"/>
        </w:rPr>
      </w:pPr>
      <w:r w:rsidRPr="006C434D">
        <w:rPr>
          <w:rFonts w:cs="Calibri"/>
        </w:rPr>
        <w:t>Interpretation: “</w:t>
      </w:r>
      <w:r>
        <w:rPr>
          <w:rFonts w:cs="Calibri"/>
        </w:rPr>
        <w:t>medicines</w:t>
      </w:r>
      <w:r w:rsidRPr="006C434D">
        <w:rPr>
          <w:rFonts w:cs="Calibri"/>
        </w:rPr>
        <w:t xml:space="preserve">” is a generic bare plural. The </w:t>
      </w:r>
      <w:proofErr w:type="spellStart"/>
      <w:r w:rsidRPr="006C434D">
        <w:rPr>
          <w:rFonts w:cs="Calibri"/>
        </w:rPr>
        <w:t>aff</w:t>
      </w:r>
      <w:proofErr w:type="spellEnd"/>
      <w:r w:rsidRPr="006C434D">
        <w:rPr>
          <w:rFonts w:cs="Calibri"/>
        </w:rPr>
        <w:t xml:space="preserve"> may not defend </w:t>
      </w:r>
      <w:r>
        <w:rPr>
          <w:rFonts w:cs="Calibri"/>
        </w:rPr>
        <w:t xml:space="preserve">that member nations of the World Trade Organization ought to reduce intellectual property protections for a medicine or subset of medicines.  </w:t>
      </w:r>
    </w:p>
    <w:p w14:paraId="325CED18" w14:textId="77777777" w:rsidR="00E6153D" w:rsidRDefault="00E6153D" w:rsidP="00E6153D">
      <w:proofErr w:type="spellStart"/>
      <w:r w:rsidRPr="002A45B8">
        <w:rPr>
          <w:rStyle w:val="Heading4Char"/>
        </w:rPr>
        <w:t>Nebel</w:t>
      </w:r>
      <w:proofErr w:type="spellEnd"/>
      <w:r>
        <w:rPr>
          <w:rStyle w:val="Heading4Char"/>
        </w:rPr>
        <w:t xml:space="preserve"> </w:t>
      </w:r>
      <w:r w:rsidRPr="002A45B8">
        <w:rPr>
          <w:rStyle w:val="Heading4Char"/>
        </w:rPr>
        <w:t>19</w:t>
      </w:r>
      <w:r>
        <w:t>. [</w:t>
      </w:r>
      <w:r w:rsidRPr="00A50009">
        <w:t xml:space="preserve">Jake </w:t>
      </w:r>
      <w:proofErr w:type="spellStart"/>
      <w:r w:rsidRPr="00A50009">
        <w:t>Nebel</w:t>
      </w:r>
      <w:proofErr w:type="spellEnd"/>
      <w:r w:rsidRPr="00A50009">
        <w:t xml:space="preserve"> is an assistant professor of philosophy at the University of Southern California and executive director of Victory Briefs. He writes a lot of this stuff lol – duh.] “Genericity on the Standardized Tests Resolution.” </w:t>
      </w:r>
      <w:proofErr w:type="spellStart"/>
      <w:r w:rsidRPr="00A50009">
        <w:t>Vbriefly</w:t>
      </w:r>
      <w:proofErr w:type="spellEnd"/>
      <w:r w:rsidRPr="00A50009">
        <w:t xml:space="preserve">. August 12, 2019. </w:t>
      </w:r>
      <w:hyperlink r:id="rId9" w:history="1">
        <w:r w:rsidRPr="00A50009">
          <w:rPr>
            <w:rStyle w:val="Hyperlink"/>
          </w:rPr>
          <w:t>https://www.vbriefly.com/2019/08/12/genericity-on-the-standardized-tests-resolution/?fbclid=IwAR0hUkKdDzHWrNeqEVI7m59pwsnmqLl490n4uRLQTe7bWmWDO_avWCNzi14</w:t>
        </w:r>
      </w:hyperlink>
      <w:r>
        <w:rPr>
          <w:rStyle w:val="Hyperlink"/>
        </w:rPr>
        <w:t xml:space="preserve"> TG</w:t>
      </w:r>
    </w:p>
    <w:p w14:paraId="32007A7A" w14:textId="77777777" w:rsidR="00E6153D" w:rsidRPr="00EB1E45" w:rsidRDefault="00E6153D" w:rsidP="00E6153D">
      <w:r w:rsidRPr="00EB1E45">
        <w:t xml:space="preserve">Both distinctions are important. </w:t>
      </w:r>
      <w:r w:rsidRPr="00AB3A99">
        <w:rPr>
          <w:rStyle w:val="StyleUnderline"/>
          <w:highlight w:val="green"/>
        </w:rPr>
        <w:t>Generic</w:t>
      </w:r>
      <w:r w:rsidRPr="0006179A">
        <w:rPr>
          <w:rStyle w:val="StyleUnderline"/>
        </w:rPr>
        <w:t xml:space="preserve"> resolutions </w:t>
      </w:r>
      <w:r w:rsidRPr="00AB3A99">
        <w:rPr>
          <w:rStyle w:val="StyleUnderline"/>
          <w:highlight w:val="green"/>
        </w:rPr>
        <w:t>can’t be affirmed by</w:t>
      </w:r>
      <w:r w:rsidRPr="0006179A">
        <w:rPr>
          <w:rStyle w:val="StyleUnderline"/>
        </w:rPr>
        <w:t xml:space="preserve"> specifying </w:t>
      </w:r>
      <w:r w:rsidRPr="00AB3A99">
        <w:rPr>
          <w:rStyle w:val="StyleUnderline"/>
          <w:highlight w:val="green"/>
        </w:rPr>
        <w:t>particular instances</w:t>
      </w:r>
      <w:r w:rsidRPr="0006179A">
        <w:rPr>
          <w:rStyle w:val="StyleUnderline"/>
        </w:rPr>
        <w:t>.</w:t>
      </w:r>
      <w:r w:rsidRPr="00EB1E45">
        <w:t xml:space="preserve"> But, since generics tolerate exceptions, plan-inclusive counterplans (PICs) do not negate generic resolutions.</w:t>
      </w:r>
    </w:p>
    <w:p w14:paraId="57675C1B" w14:textId="77777777" w:rsidR="00E6153D" w:rsidRPr="00EB1E45" w:rsidRDefault="00E6153D" w:rsidP="00E6153D">
      <w:r w:rsidRPr="00EB1E45">
        <w:t>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w:t>
      </w:r>
    </w:p>
    <w:p w14:paraId="33456415" w14:textId="77777777" w:rsidR="00E6153D" w:rsidRPr="00EB1E45" w:rsidRDefault="00E6153D" w:rsidP="00E6153D">
      <w:r w:rsidRPr="00EB1E45">
        <w:t>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w:t>
      </w:r>
    </w:p>
    <w:p w14:paraId="081D3F2B" w14:textId="77777777" w:rsidR="00E6153D" w:rsidRPr="003072EF" w:rsidRDefault="00E6153D" w:rsidP="00E6153D">
      <w:r w:rsidRPr="00EB1E45">
        <w:t xml:space="preserve"> </w:t>
      </w:r>
      <w:r w:rsidRPr="00572C80">
        <w:rPr>
          <w:rStyle w:val="StyleUnderline"/>
        </w:rPr>
        <w:t xml:space="preserve">“Colleges and universities” </w:t>
      </w:r>
      <w:proofErr w:type="gramStart"/>
      <w:r w:rsidRPr="00572C80">
        <w:rPr>
          <w:rStyle w:val="StyleUnderline"/>
        </w:rPr>
        <w:t>is</w:t>
      </w:r>
      <w:proofErr w:type="gramEnd"/>
      <w:r w:rsidRPr="00572C80">
        <w:rPr>
          <w:rStyle w:val="StyleUnderline"/>
        </w:rPr>
        <w:t xml:space="preserve"> a generic bare plural</w:t>
      </w:r>
      <w:r w:rsidRPr="00572C80">
        <w:t>. I don’t think this claim should require any argument, when you think about it, but here are a few reasons.</w:t>
      </w:r>
    </w:p>
    <w:p w14:paraId="650CF750" w14:textId="77777777" w:rsidR="00E6153D" w:rsidRPr="00553C4E" w:rsidRDefault="00E6153D" w:rsidP="00E6153D">
      <w:r w:rsidRPr="00553C4E">
        <w:t xml:space="preserve">First, ask yourself, honestly, whether the following speech sounds good to you: “Eight colleges and universities—namely, those in the Ivy League—ought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 That is obviously not a valid argument: the conclusion does not follow.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w:t>
      </w:r>
      <w:r w:rsidRPr="00553C4E">
        <w:lastRenderedPageBreak/>
        <w:t>inference. Since it’s not a valid inference, “colleges and universities” must be a generic bare plural.</w:t>
      </w:r>
    </w:p>
    <w:p w14:paraId="3D7895B9" w14:textId="77777777" w:rsidR="00E6153D" w:rsidRPr="009140CF" w:rsidRDefault="00E6153D" w:rsidP="00E6153D">
      <w:pPr>
        <w:rPr>
          <w:rStyle w:val="StyleUnderline"/>
        </w:rPr>
      </w:pPr>
      <w:r w:rsidRPr="00553C4E">
        <w:rPr>
          <w:rStyle w:val="StyleUnderline"/>
        </w:rPr>
        <w:t xml:space="preserve">Second, </w:t>
      </w:r>
      <w:r w:rsidRPr="00AB3A99">
        <w:rPr>
          <w:rStyle w:val="StyleUnderline"/>
          <w:highlight w:val="green"/>
        </w:rPr>
        <w:t>“colleges</w:t>
      </w:r>
      <w:r w:rsidRPr="006372B5">
        <w:rPr>
          <w:rStyle w:val="StyleUnderline"/>
        </w:rPr>
        <w:t xml:space="preserve"> and universities” </w:t>
      </w:r>
      <w:r w:rsidRPr="00AB3A99">
        <w:rPr>
          <w:rStyle w:val="StyleUnderline"/>
          <w:highlight w:val="green"/>
        </w:rPr>
        <w:t>fails the </w:t>
      </w:r>
      <w:hyperlink r:id="rId10" w:anchor="IsolGeneInte" w:history="1">
        <w:r w:rsidRPr="00AB3A99">
          <w:rPr>
            <w:rStyle w:val="StyleUnderline"/>
            <w:highlight w:val="green"/>
          </w:rPr>
          <w:t>upward-entailment test</w:t>
        </w:r>
      </w:hyperlink>
      <w:r w:rsidRPr="00AB3A99">
        <w:rPr>
          <w:rStyle w:val="StyleUnderline"/>
          <w:highlight w:val="green"/>
        </w:rPr>
        <w:t xml:space="preserve"> for existential</w:t>
      </w:r>
      <w:r w:rsidRPr="00034891">
        <w:rPr>
          <w:rStyle w:val="StyleUnderline"/>
        </w:rPr>
        <w:t xml:space="preserve"> uses of </w:t>
      </w:r>
      <w:r w:rsidRPr="00AB3A99">
        <w:rPr>
          <w:rStyle w:val="StyleUnderline"/>
          <w:highlight w:val="green"/>
        </w:rPr>
        <w:t>bare plurals</w:t>
      </w:r>
      <w:r w:rsidRPr="000C32C6">
        <w:t>. Consider the sentence, “Lima beans are on my plate.” This sentence expresses an existential</w:t>
      </w:r>
      <w:r w:rsidRPr="003072EF">
        <w:t xml:space="preserve"> statement that is true just in case there are some lima beans on my plate. One test of this is that it entails the more general sentence, “Beans are on my plate.” Now consider the sentence, “</w:t>
      </w:r>
      <w:r w:rsidRPr="00AB3A99">
        <w:rPr>
          <w:rStyle w:val="StyleUnderline"/>
          <w:highlight w:val="green"/>
        </w:rPr>
        <w:t xml:space="preserve">Colleges </w:t>
      </w:r>
      <w:r w:rsidRPr="00C9786F">
        <w:rPr>
          <w:rStyle w:val="StyleUnderline"/>
        </w:rPr>
        <w:t xml:space="preserve">and universities </w:t>
      </w:r>
      <w:r w:rsidRPr="00AB3A99">
        <w:rPr>
          <w:rStyle w:val="StyleUnderline"/>
          <w:highlight w:val="green"/>
        </w:rPr>
        <w:t>ought not consider the SAT.”</w:t>
      </w:r>
      <w:r w:rsidRPr="003072EF">
        <w:t xml:space="preserve"> (To isolate “colleges and universities,” I’ve eliminated the other bare plurals in the resolution; it cannot plausibly be generic in the isolated case but existential in the resolution.) </w:t>
      </w:r>
      <w:r w:rsidRPr="00553C4E">
        <w:rPr>
          <w:rStyle w:val="StyleUnderline"/>
        </w:rPr>
        <w:t>This</w:t>
      </w:r>
      <w:r w:rsidRPr="009140CF">
        <w:rPr>
          <w:rStyle w:val="StyleUnderline"/>
        </w:rPr>
        <w:t xml:space="preserve"> sentence </w:t>
      </w:r>
      <w:r w:rsidRPr="00AB3A99">
        <w:rPr>
          <w:rStyle w:val="StyleUnderline"/>
          <w:highlight w:val="green"/>
        </w:rPr>
        <w:t>does not entail the more general statement that educational institutions ought not consider the SAT.</w:t>
      </w:r>
      <w:r w:rsidRPr="009140CF">
        <w:rPr>
          <w:rStyle w:val="StyleUnderline"/>
        </w:rPr>
        <w:t xml:space="preserve"> This shows that “colleges and </w:t>
      </w:r>
      <w:r w:rsidRPr="00800B13">
        <w:rPr>
          <w:rStyle w:val="StyleUnderline"/>
        </w:rPr>
        <w:t>universities” is generic, because it fails the upward-entailment test for existential bare plurals.</w:t>
      </w:r>
    </w:p>
    <w:p w14:paraId="5614B5FE" w14:textId="77777777" w:rsidR="00E6153D" w:rsidRPr="00D222A7" w:rsidRDefault="00E6153D" w:rsidP="00E6153D">
      <w:pPr>
        <w:rPr>
          <w:u w:val="single"/>
        </w:rPr>
      </w:pPr>
      <w:r w:rsidRPr="00553C4E">
        <w:rPr>
          <w:rStyle w:val="StyleUnderline"/>
        </w:rPr>
        <w:t xml:space="preserve">Third, </w:t>
      </w:r>
      <w:r w:rsidRPr="00AB3A99">
        <w:rPr>
          <w:rStyle w:val="StyleUnderline"/>
          <w:highlight w:val="green"/>
        </w:rPr>
        <w:t xml:space="preserve">“colleges </w:t>
      </w:r>
      <w:r w:rsidRPr="00034891">
        <w:rPr>
          <w:rStyle w:val="StyleUnderline"/>
        </w:rPr>
        <w:t xml:space="preserve">and universities” </w:t>
      </w:r>
      <w:r w:rsidRPr="00AB3A99">
        <w:rPr>
          <w:rStyle w:val="StyleUnderline"/>
          <w:highlight w:val="green"/>
        </w:rPr>
        <w:t>fails the adverb of quantification test for existential bare plurals</w:t>
      </w:r>
      <w:r w:rsidRPr="00034891">
        <w:rPr>
          <w:rStyle w:val="StyleUnderline"/>
        </w:rPr>
        <w:t>. Consider the sentence, “</w:t>
      </w:r>
      <w:r w:rsidRPr="00553C4E">
        <w:rPr>
          <w:rStyle w:val="StyleUnderline"/>
          <w:highlight w:val="green"/>
        </w:rPr>
        <w:t>Dogs are barking outside my window</w:t>
      </w:r>
      <w:r w:rsidRPr="00034891">
        <w:rPr>
          <w:rStyle w:val="StyleUnderline"/>
        </w:rPr>
        <w:t xml:space="preserve">.” This sentence </w:t>
      </w:r>
      <w:r w:rsidRPr="00553C4E">
        <w:rPr>
          <w:rStyle w:val="StyleUnderline"/>
          <w:highlight w:val="green"/>
        </w:rPr>
        <w:t>expresses an existential</w:t>
      </w:r>
      <w:r w:rsidRPr="00034891">
        <w:rPr>
          <w:rStyle w:val="StyleUnderline"/>
        </w:rPr>
        <w:t xml:space="preserve"> statement that is </w:t>
      </w:r>
      <w:r w:rsidRPr="00553C4E">
        <w:rPr>
          <w:rStyle w:val="StyleUnderline"/>
          <w:highlight w:val="green"/>
        </w:rPr>
        <w:t>true just in case there are some dogs barking</w:t>
      </w:r>
      <w:r w:rsidRPr="00E97304">
        <w:rPr>
          <w:rStyle w:val="StyleUnderline"/>
        </w:rPr>
        <w:t xml:space="preserve"> outside my window. One test of this appeals to the drastic change of meaning caused by </w:t>
      </w:r>
      <w:r w:rsidRPr="00553C4E">
        <w:rPr>
          <w:rStyle w:val="StyleUnderline"/>
          <w:highlight w:val="green"/>
        </w:rPr>
        <w:t>inserting any adverb of quantification</w:t>
      </w:r>
      <w:r w:rsidRPr="00553C4E">
        <w:rPr>
          <w:rStyle w:val="StyleUnderline"/>
        </w:rPr>
        <w:t xml:space="preserve"> (e.g., always, sometimes, generally, often, seldom, never, ever). You </w:t>
      </w:r>
      <w:r w:rsidRPr="00553C4E">
        <w:rPr>
          <w:rStyle w:val="StyleUnderline"/>
          <w:highlight w:val="green"/>
        </w:rPr>
        <w:t>cannot add</w:t>
      </w:r>
      <w:r w:rsidRPr="00E97304">
        <w:rPr>
          <w:rStyle w:val="StyleUnderline"/>
        </w:rPr>
        <w:t xml:space="preserve"> any such adverb into the sentence without drastically changing its </w:t>
      </w:r>
      <w:r w:rsidRPr="00553C4E">
        <w:rPr>
          <w:rStyle w:val="StyleUnderline"/>
          <w:highlight w:val="green"/>
        </w:rPr>
        <w:t>meaning</w:t>
      </w:r>
      <w:r w:rsidRPr="00E97304">
        <w:rPr>
          <w:rStyle w:val="StyleUnderline"/>
        </w:rPr>
        <w:t xml:space="preserve">. To apply this test to the resolution, let’s again isolate the bare plural subject: “Colleges and universities ought not consider the SAT.” </w:t>
      </w:r>
      <w:r w:rsidRPr="00553C4E">
        <w:rPr>
          <w:rStyle w:val="StyleUnderline"/>
        </w:rPr>
        <w:t xml:space="preserve">Adding generally (“Colleges and </w:t>
      </w:r>
      <w:proofErr w:type="spellStart"/>
      <w:r w:rsidRPr="00553C4E">
        <w:rPr>
          <w:rStyle w:val="StyleUnderline"/>
        </w:rPr>
        <w:t>universities</w:t>
      </w:r>
      <w:r>
        <w:rPr>
          <w:rStyle w:val="StyleUnderline"/>
        </w:rPr>
        <w:t>z</w:t>
      </w:r>
      <w:proofErr w:type="spellEnd"/>
      <w:r w:rsidRPr="00553C4E">
        <w:rPr>
          <w:rStyle w:val="StyleUnderline"/>
        </w:rPr>
        <w:t xml:space="preserve"> generally ought not consider the SAT”) or ever (“Colleges and universities ought not ever consider the SAT”) result in comparatively minor changes of meaning</w:t>
      </w:r>
      <w:r w:rsidRPr="00E97304">
        <w:rPr>
          <w:rStyle w:val="StyleUnderline"/>
        </w:rPr>
        <w:t xml:space="preserve">. </w:t>
      </w:r>
      <w:r>
        <w:t xml:space="preserve">(Note that this test doesn’t require there to be no change of meaning and </w:t>
      </w:r>
      <w:r w:rsidRPr="007A3369">
        <w:t xml:space="preserve">doesn’t have to work for every adverb of quantification.) This strongly suggests what we already know: that </w:t>
      </w:r>
      <w:r w:rsidRPr="007A3369">
        <w:rPr>
          <w:rStyle w:val="StyleUnderline"/>
        </w:rPr>
        <w:t>“colleges and universities” is generic rather than existential in the resolution.</w:t>
      </w:r>
      <w:r w:rsidRPr="00E97304">
        <w:rPr>
          <w:rStyle w:val="StyleUnderline"/>
        </w:rPr>
        <w:t xml:space="preserve"> </w:t>
      </w:r>
    </w:p>
    <w:p w14:paraId="4BC94C33" w14:textId="77777777" w:rsidR="00E6153D" w:rsidRDefault="00E6153D" w:rsidP="00E6153D">
      <w:pPr>
        <w:pStyle w:val="Heading4"/>
      </w:pPr>
      <w:r>
        <w:lastRenderedPageBreak/>
        <w:t>Violation: They spec ______</w:t>
      </w:r>
    </w:p>
    <w:p w14:paraId="047D1127" w14:textId="77777777" w:rsidR="00E6153D" w:rsidRPr="00A353FF" w:rsidRDefault="00E6153D" w:rsidP="00E6153D">
      <w:pPr>
        <w:pStyle w:val="Heading4"/>
      </w:pPr>
      <w:r w:rsidRPr="00A353FF">
        <w:t>Standards:</w:t>
      </w:r>
    </w:p>
    <w:p w14:paraId="4D07C9BA" w14:textId="77777777" w:rsidR="00E6153D" w:rsidRPr="007E7B26" w:rsidRDefault="00E6153D" w:rsidP="00E6153D">
      <w:pPr>
        <w:pStyle w:val="Heading4"/>
      </w:pPr>
      <w:r>
        <w:t>[1] precision – the counter-</w:t>
      </w:r>
      <w:proofErr w:type="spellStart"/>
      <w:r>
        <w:t>interp</w:t>
      </w:r>
      <w:proofErr w:type="spellEnd"/>
      <w:r>
        <w:t xml:space="preserve"> justifies them arbitrarily doing away with random words in the resolution which </w:t>
      </w:r>
      <w:r w:rsidRPr="005F3BCD">
        <w:t xml:space="preserve">decks negative ground and preparation because the </w:t>
      </w:r>
      <w:proofErr w:type="spellStart"/>
      <w:r w:rsidRPr="005F3BCD">
        <w:t>aff</w:t>
      </w:r>
      <w:proofErr w:type="spellEnd"/>
      <w:r w:rsidRPr="005F3BCD">
        <w:t xml:space="preserve"> is no longer bounded by the resolution.</w:t>
      </w:r>
      <w:r>
        <w:t xml:space="preserve"> Independent voter for jurisdiction – the judge doesn’t have the jurisdiction to vote </w:t>
      </w:r>
      <w:proofErr w:type="spellStart"/>
      <w:r>
        <w:t>aff</w:t>
      </w:r>
      <w:proofErr w:type="spellEnd"/>
      <w:r>
        <w:t xml:space="preserve"> if there wasn’t a legitimate </w:t>
      </w:r>
      <w:proofErr w:type="spellStart"/>
      <w:r>
        <w:t>aff</w:t>
      </w:r>
      <w:proofErr w:type="spellEnd"/>
      <w:r>
        <w:t>.</w:t>
      </w:r>
    </w:p>
    <w:p w14:paraId="3ED2C621" w14:textId="77777777" w:rsidR="00E6153D" w:rsidRPr="005F3BCD" w:rsidRDefault="00E6153D" w:rsidP="00E6153D">
      <w:pPr>
        <w:pStyle w:val="Heading4"/>
      </w:pPr>
      <w:r w:rsidRPr="005F3BCD">
        <w:t>[</w:t>
      </w:r>
      <w:r>
        <w:t>2</w:t>
      </w:r>
      <w:r w:rsidRPr="005F3BCD">
        <w:t xml:space="preserve">] Limits and ground – their model allows </w:t>
      </w:r>
      <w:proofErr w:type="spellStart"/>
      <w:r w:rsidRPr="005F3BCD">
        <w:t>affs</w:t>
      </w:r>
      <w:proofErr w:type="spellEnd"/>
      <w:r w:rsidRPr="005F3BCD">
        <w:t xml:space="preserve"> to defend anything from </w:t>
      </w:r>
      <w:proofErr w:type="spellStart"/>
      <w:r>
        <w:t>Covid</w:t>
      </w:r>
      <w:proofErr w:type="spellEnd"/>
      <w:r>
        <w:t xml:space="preserve"> vaccines</w:t>
      </w:r>
      <w:r w:rsidRPr="005F3BCD">
        <w:t xml:space="preserve"> to</w:t>
      </w:r>
      <w:r>
        <w:t xml:space="preserve"> HIV drugs</w:t>
      </w:r>
      <w:r w:rsidRPr="005F3BCD">
        <w:t xml:space="preserve"> to </w:t>
      </w:r>
      <w:r>
        <w:t>Insulin</w:t>
      </w:r>
      <w:r w:rsidRPr="005F3BCD">
        <w:t xml:space="preserve">— there's no universal DA since each has different functions and political implications — that explodes neg prep and leads to random </w:t>
      </w:r>
      <w:r>
        <w:t>medicine</w:t>
      </w:r>
      <w:r w:rsidRPr="005F3BCD">
        <w:t xml:space="preserve"> of the week </w:t>
      </w:r>
      <w:proofErr w:type="spellStart"/>
      <w:r w:rsidRPr="005F3BCD">
        <w:t>affs</w:t>
      </w:r>
      <w:proofErr w:type="spellEnd"/>
      <w:r w:rsidRPr="005F3BCD">
        <w:t xml:space="preserve"> which makes cutting stable neg links impossible — limits key to reciprocal engagement since they create a </w:t>
      </w:r>
      <w:proofErr w:type="spellStart"/>
      <w:r w:rsidRPr="005F3BCD">
        <w:t>caselist</w:t>
      </w:r>
      <w:proofErr w:type="spellEnd"/>
      <w:r w:rsidRPr="005F3BCD">
        <w:t xml:space="preserve"> for neg prep and it takes out ground like DAs to certain </w:t>
      </w:r>
      <w:r>
        <w:t>medicines</w:t>
      </w:r>
      <w:r w:rsidRPr="005F3BCD">
        <w:t xml:space="preserve"> which are some of the few neg generics when </w:t>
      </w:r>
      <w:proofErr w:type="spellStart"/>
      <w:r w:rsidRPr="005F3BCD">
        <w:t>affs</w:t>
      </w:r>
      <w:proofErr w:type="spellEnd"/>
      <w:r w:rsidRPr="005F3BCD">
        <w:t xml:space="preserve"> spec </w:t>
      </w:r>
      <w:r>
        <w:t>medicines</w:t>
      </w:r>
      <w:r w:rsidRPr="005F3BCD">
        <w:t>.</w:t>
      </w:r>
    </w:p>
    <w:p w14:paraId="3707A67F" w14:textId="77777777" w:rsidR="00E6153D" w:rsidRPr="007E7B26" w:rsidRDefault="00E6153D" w:rsidP="00E6153D">
      <w:pPr>
        <w:pStyle w:val="Heading4"/>
      </w:pPr>
      <w:r w:rsidRPr="005F3BCD">
        <w:t>[</w:t>
      </w:r>
      <w:r>
        <w:t>3</w:t>
      </w:r>
      <w:r w:rsidRPr="005F3BCD">
        <w:t xml:space="preserve">] </w:t>
      </w:r>
      <w:r>
        <w:t>TVA solves – you could’ve read your plan as an advantage under a whole res advocacy.</w:t>
      </w:r>
    </w:p>
    <w:p w14:paraId="3B8B2D0E" w14:textId="77777777" w:rsidR="00E6153D" w:rsidRDefault="00E6153D" w:rsidP="00E6153D">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654C4089" w14:textId="77777777" w:rsidR="00E6153D" w:rsidRDefault="00E6153D" w:rsidP="00E6153D">
      <w:pPr>
        <w:pStyle w:val="Heading4"/>
      </w:pPr>
      <w:r>
        <w:t>Drop the debater – a] deter future abuse and b] set better norms for debate.</w:t>
      </w:r>
    </w:p>
    <w:p w14:paraId="3954A86E" w14:textId="77777777" w:rsidR="00E6153D" w:rsidRDefault="00E6153D" w:rsidP="00E6153D">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7FCE4392" w14:textId="77777777" w:rsidR="00E6153D" w:rsidRDefault="00E6153D" w:rsidP="00E6153D">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6FBE546C" w14:textId="77777777" w:rsidR="00E6153D" w:rsidRPr="00E6153D" w:rsidRDefault="00E6153D" w:rsidP="00E6153D"/>
    <w:p w14:paraId="2DECE445" w14:textId="008E8BD5" w:rsidR="00E6153D" w:rsidRDefault="00E6153D" w:rsidP="00E6153D">
      <w:pPr>
        <w:pStyle w:val="Heading2"/>
      </w:pPr>
      <w:r>
        <w:lastRenderedPageBreak/>
        <w:t>2</w:t>
      </w:r>
    </w:p>
    <w:p w14:paraId="7231F9B6" w14:textId="64A24289" w:rsidR="00E6153D" w:rsidRDefault="00E6153D" w:rsidP="00E6153D">
      <w:pPr>
        <w:pStyle w:val="Heading4"/>
      </w:pPr>
      <w:r>
        <w:t xml:space="preserve">Text: A nation appointed international panel of scientists including National Academies and corresponding organizations should </w:t>
      </w:r>
      <w:r w:rsidRPr="0004352F">
        <w:rPr>
          <w:highlight w:val="green"/>
        </w:rPr>
        <w:t>[reduce intellectual property protections</w:t>
      </w:r>
      <w:r>
        <w:rPr>
          <w:highlight w:val="green"/>
        </w:rPr>
        <w:t xml:space="preserve"> </w:t>
      </w:r>
      <w:r w:rsidRPr="00E6153D">
        <w:rPr>
          <w:highlight w:val="green"/>
        </w:rPr>
        <w:t>by non-Indigenous groups for medicines derived from indigenous knowledge</w:t>
      </w:r>
      <w:r w:rsidRPr="0004352F">
        <w:rPr>
          <w:highlight w:val="green"/>
        </w:rPr>
        <w:t>]</w:t>
      </w:r>
      <w:r>
        <w:t xml:space="preserve"> and manage similar conflicts of interest between intellectual property.</w:t>
      </w:r>
    </w:p>
    <w:p w14:paraId="0245B39B" w14:textId="77777777" w:rsidR="00E6153D" w:rsidRPr="00E4626A" w:rsidRDefault="00E6153D" w:rsidP="00E6153D"/>
    <w:p w14:paraId="4707F7C8" w14:textId="77777777" w:rsidR="00E6153D" w:rsidRDefault="00E6153D" w:rsidP="00E6153D">
      <w:pPr>
        <w:pStyle w:val="Heading4"/>
      </w:pPr>
      <w:r>
        <w:t xml:space="preserve">International panel of science diplomats can </w:t>
      </w:r>
      <w:r w:rsidRPr="00983609">
        <w:rPr>
          <w:u w:val="single"/>
        </w:rPr>
        <w:t>rule over IP</w:t>
      </w:r>
      <w:r>
        <w:t xml:space="preserve">---that’s key to </w:t>
      </w:r>
      <w:r w:rsidRPr="00983609">
        <w:rPr>
          <w:u w:val="single"/>
        </w:rPr>
        <w:t>science diplomacy</w:t>
      </w:r>
      <w:r>
        <w:t>.</w:t>
      </w:r>
    </w:p>
    <w:p w14:paraId="17B98F86" w14:textId="77777777" w:rsidR="00E6153D" w:rsidRPr="007B0628" w:rsidRDefault="00E6153D" w:rsidP="00E6153D">
      <w:r w:rsidRPr="007B0628">
        <w:rPr>
          <w:rStyle w:val="Style13ptBold"/>
        </w:rPr>
        <w:t>Hajjar and Greenbaum 18</w:t>
      </w:r>
      <w:r>
        <w:t xml:space="preserve"> [David; </w:t>
      </w:r>
      <w:r w:rsidRPr="007B0628">
        <w:t>Dean Emeritus and University Distinguished Professor, and Professor of Biochemistry and Pathology at Weill Cornell Medicine, Cornell University. He is a Fellow of the American Academy of Arts and Sciences, Fellow of the American Association for the Advancement of Sciences, a Jefferson Science Fellow of the National Academies at the U.S. Department of State, and a recent Senior Fellow in Science Policy at the Brookings Institute</w:t>
      </w:r>
      <w:r>
        <w:t xml:space="preserve">; Steven; </w:t>
      </w:r>
      <w:r w:rsidRPr="007B0628">
        <w:t xml:space="preserve">Professor and Chair of the Department of Physics and Astronomy at Hunter College of the City University of New York and a Fellow of the American Physical Society. He was a Jefferson Science Fellow of the National Academies at the U.S. Department of State; “Leveraging Diplomacy for Managing Scientific Challenges,” American Diplomacy; September 18; </w:t>
      </w:r>
      <w:hyperlink r:id="rId11" w:history="1">
        <w:r w:rsidRPr="007B0628">
          <w:t>https://americandiplomacy.web.unc.edu/2018/09/leveraging-diplomacy-for-managing-scientific-challenges-an-opportunity-to-navigate-the-future-of-science/</w:t>
        </w:r>
      </w:hyperlink>
      <w:r w:rsidRPr="007B0628">
        <w:t>] Justin</w:t>
      </w:r>
    </w:p>
    <w:p w14:paraId="44C3C652" w14:textId="77777777" w:rsidR="00E6153D" w:rsidRPr="00EE77AE" w:rsidRDefault="00E6153D" w:rsidP="00E6153D">
      <w:pPr>
        <w:rPr>
          <w:sz w:val="16"/>
        </w:rPr>
      </w:pPr>
      <w:r w:rsidRPr="00EE77AE">
        <w:rPr>
          <w:sz w:val="16"/>
        </w:rPr>
        <w:t xml:space="preserve">At the global level, </w:t>
      </w:r>
      <w:r w:rsidRPr="004F5382">
        <w:rPr>
          <w:highlight w:val="green"/>
          <w:u w:val="single"/>
        </w:rPr>
        <w:t>science diplomacy</w:t>
      </w:r>
      <w:r w:rsidRPr="009B0681">
        <w:rPr>
          <w:u w:val="single"/>
        </w:rPr>
        <w:t xml:space="preserve"> is defined as </w:t>
      </w:r>
      <w:r w:rsidRPr="00983609">
        <w:rPr>
          <w:rStyle w:val="Emphasis"/>
        </w:rPr>
        <w:t>cooperation among countries in order to solve complex problems</w:t>
      </w:r>
      <w:r w:rsidRPr="009B0681">
        <w:rPr>
          <w:u w:val="single"/>
        </w:rPr>
        <w:t xml:space="preserve"> through scientific research and education</w:t>
      </w:r>
      <w:r w:rsidRPr="00EE77AE">
        <w:rPr>
          <w:sz w:val="16"/>
        </w:rPr>
        <w:t xml:space="preserve"> (1). For example, science diplomacy plays an important role in resolving global issues related to the ecosystem (such as clean water, food safety, energy conservation, and preservation of the environment). It also addresses problems related to the healthcare industry. For example, scientists have served at the international level to forge the Middle Eastern Cancer Consortium a decade ago to facilitate better healthcare and improve cancer research in the region.  Whether one considers science for diplomacy or diplomacy for science, international science collaborations benefit from allowing science diplomats (broadly defined as science envoys, science attaches, embassy fellows) to help establish positive international relationships between the U.S., Europe, Latin America, Africa or Asia, particularly when proprietary disputes arise (2, 3). These various types of science diplomats already exist; some, like embassy fellows and science envoys, have one-year appointments so their role may be limited, while attaches usually have </w:t>
      </w:r>
      <w:proofErr w:type="gramStart"/>
      <w:r w:rsidRPr="00EE77AE">
        <w:rPr>
          <w:sz w:val="16"/>
        </w:rPr>
        <w:t>two or three year</w:t>
      </w:r>
      <w:proofErr w:type="gramEnd"/>
      <w:r w:rsidRPr="00EE77AE">
        <w:rPr>
          <w:sz w:val="16"/>
        </w:rPr>
        <w:t xml:space="preserve"> appointments that may allow them to be more successful in long, protracted negotiations. In any event, we believe that scientists can play more of a role in advancing international scientific cooperation. A key point addressed here is how to balance security concerns against the</w:t>
      </w:r>
      <w:r>
        <w:rPr>
          <w:sz w:val="16"/>
        </w:rPr>
        <w:tab/>
      </w:r>
      <w:r w:rsidRPr="00EE77AE">
        <w:rPr>
          <w:sz w:val="16"/>
        </w:rPr>
        <w:t xml:space="preserve"> need for free exchange of information needed for innovation and growth.</w:t>
      </w:r>
    </w:p>
    <w:p w14:paraId="259C0BEF" w14:textId="77777777" w:rsidR="00E6153D" w:rsidRPr="00EE77AE" w:rsidRDefault="00E6153D" w:rsidP="00E6153D">
      <w:pPr>
        <w:rPr>
          <w:u w:val="single"/>
        </w:rPr>
      </w:pPr>
      <w:r w:rsidRPr="00EE77AE">
        <w:rPr>
          <w:sz w:val="16"/>
        </w:rPr>
        <w:t xml:space="preserve">Both the </w:t>
      </w:r>
      <w:r w:rsidRPr="004F5382">
        <w:rPr>
          <w:u w:val="single"/>
        </w:rPr>
        <w:t>National Science Foundation</w:t>
      </w:r>
      <w:r w:rsidRPr="00EE77AE">
        <w:rPr>
          <w:u w:val="single"/>
        </w:rPr>
        <w:t xml:space="preserve"> and the </w:t>
      </w:r>
      <w:r w:rsidRPr="004F5382">
        <w:rPr>
          <w:u w:val="single"/>
        </w:rPr>
        <w:t>National Institutes of Health</w:t>
      </w:r>
      <w:r w:rsidRPr="00EE77AE">
        <w:rPr>
          <w:u w:val="single"/>
        </w:rPr>
        <w:t xml:space="preserve"> are already </w:t>
      </w:r>
      <w:r w:rsidRPr="00983609">
        <w:rPr>
          <w:rStyle w:val="Emphasis"/>
        </w:rPr>
        <w:t>engaged in supporting American science</w:t>
      </w:r>
      <w:r w:rsidRPr="00EE77AE">
        <w:rPr>
          <w:u w:val="single"/>
        </w:rPr>
        <w:t xml:space="preserve"> and </w:t>
      </w:r>
      <w:r w:rsidRPr="00983609">
        <w:rPr>
          <w:rStyle w:val="Emphasis"/>
        </w:rPr>
        <w:t>strengthening collaborations abroad.</w:t>
      </w:r>
      <w:r w:rsidRPr="00EE77AE">
        <w:rPr>
          <w:u w:val="single"/>
        </w:rPr>
        <w:t xml:space="preserve"> Such efforts take advantage of international expertise, facilities, and equipment</w:t>
      </w:r>
      <w:r w:rsidRPr="00EE77AE">
        <w:rPr>
          <w:sz w:val="16"/>
        </w:rPr>
        <w:t xml:space="preserve">. Here, we provide a rationale for the use of diplomacy to address scientific challenges. </w:t>
      </w:r>
      <w:r w:rsidRPr="00EE77AE">
        <w:rPr>
          <w:u w:val="single"/>
        </w:rPr>
        <w:t xml:space="preserve">This approach allows some </w:t>
      </w:r>
      <w:r w:rsidRPr="004F5382">
        <w:rPr>
          <w:highlight w:val="green"/>
          <w:u w:val="single"/>
        </w:rPr>
        <w:t>scientists</w:t>
      </w:r>
      <w:r w:rsidRPr="00EE77AE">
        <w:rPr>
          <w:u w:val="single"/>
        </w:rPr>
        <w:t xml:space="preserve"> working as </w:t>
      </w:r>
      <w:r w:rsidRPr="00983609">
        <w:rPr>
          <w:rStyle w:val="Emphasis"/>
          <w:highlight w:val="green"/>
        </w:rPr>
        <w:t>diplomats</w:t>
      </w:r>
      <w:r w:rsidRPr="00EE77AE">
        <w:rPr>
          <w:u w:val="single"/>
        </w:rPr>
        <w:t xml:space="preserve"> to</w:t>
      </w:r>
      <w:r w:rsidRPr="00EE77AE">
        <w:rPr>
          <w:sz w:val="16"/>
        </w:rPr>
        <w:t xml:space="preserve"> help </w:t>
      </w:r>
      <w:r w:rsidRPr="00983609">
        <w:rPr>
          <w:rStyle w:val="Emphasis"/>
          <w:highlight w:val="green"/>
        </w:rPr>
        <w:t>manage complex</w:t>
      </w:r>
      <w:r w:rsidRPr="00983609">
        <w:rPr>
          <w:rStyle w:val="Emphasis"/>
        </w:rPr>
        <w:t xml:space="preserve"> and potentially conflicting </w:t>
      </w:r>
      <w:r w:rsidRPr="00983609">
        <w:rPr>
          <w:rStyle w:val="Emphasis"/>
          <w:highlight w:val="green"/>
        </w:rPr>
        <w:t>situations</w:t>
      </w:r>
      <w:r w:rsidRPr="00983609">
        <w:rPr>
          <w:rStyle w:val="Emphasis"/>
        </w:rPr>
        <w:t xml:space="preserve"> that arise between scientific communities and their governments</w:t>
      </w:r>
      <w:r w:rsidRPr="00EE77AE">
        <w:rPr>
          <w:u w:val="single"/>
        </w:rPr>
        <w:t xml:space="preserve">. Such issues </w:t>
      </w:r>
      <w:r w:rsidRPr="004F5382">
        <w:rPr>
          <w:highlight w:val="green"/>
          <w:u w:val="single"/>
        </w:rPr>
        <w:t>include</w:t>
      </w:r>
      <w:r w:rsidRPr="00EE77AE">
        <w:rPr>
          <w:u w:val="single"/>
        </w:rPr>
        <w:t xml:space="preserve"> </w:t>
      </w:r>
      <w:r w:rsidRPr="00983609">
        <w:rPr>
          <w:rStyle w:val="Emphasis"/>
        </w:rPr>
        <w:t>managing disputes</w:t>
      </w:r>
      <w:r w:rsidRPr="00EE77AE">
        <w:rPr>
          <w:u w:val="single"/>
        </w:rPr>
        <w:t xml:space="preserve"> such as licensing agreements for </w:t>
      </w:r>
      <w:r w:rsidRPr="00983609">
        <w:rPr>
          <w:rStyle w:val="Emphasis"/>
        </w:rPr>
        <w:t>intellectual property</w:t>
      </w:r>
      <w:r w:rsidRPr="00EE77AE">
        <w:rPr>
          <w:u w:val="single"/>
        </w:rPr>
        <w:t xml:space="preserve"> (</w:t>
      </w:r>
      <w:r w:rsidRPr="00983609">
        <w:rPr>
          <w:highlight w:val="green"/>
          <w:u w:val="single"/>
        </w:rPr>
        <w:t>IP</w:t>
      </w:r>
      <w:r w:rsidRPr="00EE77AE">
        <w:rPr>
          <w:u w:val="single"/>
        </w:rPr>
        <w:t>) and providing protection of IP.</w:t>
      </w:r>
    </w:p>
    <w:p w14:paraId="6E82A8FD" w14:textId="77777777" w:rsidR="00E6153D" w:rsidRPr="00EE77AE" w:rsidRDefault="00E6153D" w:rsidP="00E6153D">
      <w:pPr>
        <w:rPr>
          <w:sz w:val="16"/>
        </w:rPr>
      </w:pPr>
      <w:r w:rsidRPr="00EE77AE">
        <w:rPr>
          <w:u w:val="single"/>
        </w:rPr>
        <w:lastRenderedPageBreak/>
        <w:t xml:space="preserve">International </w:t>
      </w:r>
      <w:r w:rsidRPr="00E4626A">
        <w:rPr>
          <w:highlight w:val="green"/>
          <w:u w:val="single"/>
        </w:rPr>
        <w:t>collaborations</w:t>
      </w:r>
      <w:r w:rsidRPr="00EE77AE">
        <w:rPr>
          <w:u w:val="single"/>
        </w:rPr>
        <w:t xml:space="preserve"> can not only support but also </w:t>
      </w:r>
      <w:r w:rsidRPr="00983609">
        <w:rPr>
          <w:rStyle w:val="Emphasis"/>
          <w:highlight w:val="green"/>
        </w:rPr>
        <w:t>accelerate</w:t>
      </w:r>
      <w:r w:rsidRPr="00983609">
        <w:rPr>
          <w:rStyle w:val="Emphasis"/>
        </w:rPr>
        <w:t xml:space="preserve"> the advancement of </w:t>
      </w:r>
      <w:r w:rsidRPr="00983609">
        <w:rPr>
          <w:rStyle w:val="Emphasis"/>
          <w:highlight w:val="green"/>
        </w:rPr>
        <w:t>science</w:t>
      </w:r>
      <w:r w:rsidRPr="00983609">
        <w:rPr>
          <w:rStyle w:val="Emphasis"/>
        </w:rPr>
        <w:t xml:space="preserve">. However, </w:t>
      </w:r>
      <w:r w:rsidRPr="00983609">
        <w:rPr>
          <w:rStyle w:val="Emphasis"/>
          <w:highlight w:val="green"/>
        </w:rPr>
        <w:t>collaborations</w:t>
      </w:r>
      <w:r w:rsidRPr="00983609">
        <w:rPr>
          <w:rStyle w:val="Emphasis"/>
        </w:rPr>
        <w:t xml:space="preserve"> may </w:t>
      </w:r>
      <w:r w:rsidRPr="00983609">
        <w:rPr>
          <w:rStyle w:val="Emphasis"/>
          <w:highlight w:val="green"/>
        </w:rPr>
        <w:t>carry risk if IP is misappropriated</w:t>
      </w:r>
      <w:r w:rsidRPr="00EE77AE">
        <w:rPr>
          <w:u w:val="single"/>
        </w:rPr>
        <w:t xml:space="preserve"> for other purposes. International </w:t>
      </w:r>
      <w:r w:rsidRPr="00E4626A">
        <w:rPr>
          <w:highlight w:val="green"/>
          <w:u w:val="single"/>
        </w:rPr>
        <w:t>collaborations</w:t>
      </w:r>
      <w:r w:rsidRPr="00EE77AE">
        <w:rPr>
          <w:u w:val="single"/>
        </w:rPr>
        <w:t xml:space="preserve"> should have a </w:t>
      </w:r>
      <w:r w:rsidRPr="00983609">
        <w:rPr>
          <w:rStyle w:val="Emphasis"/>
          <w:highlight w:val="green"/>
        </w:rPr>
        <w:t>basis in strategy</w:t>
      </w:r>
      <w:r w:rsidRPr="00983609">
        <w:rPr>
          <w:rStyle w:val="Emphasis"/>
        </w:rPr>
        <w:t xml:space="preserve"> and specific goals</w:t>
      </w:r>
      <w:r w:rsidRPr="00EE77AE">
        <w:rPr>
          <w:sz w:val="16"/>
        </w:rPr>
        <w:t xml:space="preserve"> (for example, drug discovery) in order to justify the use of government and/or corporate funds.</w:t>
      </w:r>
    </w:p>
    <w:p w14:paraId="2599D198" w14:textId="77777777" w:rsidR="00E6153D" w:rsidRPr="00EE77AE" w:rsidRDefault="00E6153D" w:rsidP="00E6153D">
      <w:pPr>
        <w:rPr>
          <w:sz w:val="16"/>
        </w:rPr>
      </w:pPr>
      <w:r w:rsidRPr="00EE77AE">
        <w:rPr>
          <w:sz w:val="16"/>
        </w:rPr>
        <w:t xml:space="preserve">About a decade ago, </w:t>
      </w:r>
      <w:r w:rsidRPr="00EE77AE">
        <w:rPr>
          <w:u w:val="single"/>
        </w:rPr>
        <w:t xml:space="preserve">a </w:t>
      </w:r>
      <w:r w:rsidRPr="00E4626A">
        <w:rPr>
          <w:highlight w:val="green"/>
          <w:u w:val="single"/>
        </w:rPr>
        <w:t xml:space="preserve">group of </w:t>
      </w:r>
      <w:r w:rsidRPr="00983609">
        <w:rPr>
          <w:rStyle w:val="Emphasis"/>
          <w:highlight w:val="green"/>
        </w:rPr>
        <w:t>academics</w:t>
      </w:r>
      <w:r w:rsidRPr="00EE77AE">
        <w:rPr>
          <w:u w:val="single"/>
        </w:rPr>
        <w:t xml:space="preserve"> from the University of Manchester in the United Kingdom assembled the “Manchester Manifesto,” subtitled “Who Owns Science” (6). This </w:t>
      </w:r>
      <w:r w:rsidRPr="00983609">
        <w:rPr>
          <w:rStyle w:val="Emphasis"/>
        </w:rPr>
        <w:t xml:space="preserve">document </w:t>
      </w:r>
      <w:r w:rsidRPr="00983609">
        <w:rPr>
          <w:rStyle w:val="Emphasis"/>
          <w:highlight w:val="green"/>
        </w:rPr>
        <w:t>addressed</w:t>
      </w:r>
      <w:r w:rsidRPr="00983609">
        <w:rPr>
          <w:rStyle w:val="Emphasis"/>
        </w:rPr>
        <w:t xml:space="preserve"> the </w:t>
      </w:r>
      <w:r w:rsidRPr="00983609">
        <w:rPr>
          <w:rStyle w:val="Emphasis"/>
          <w:highlight w:val="green"/>
        </w:rPr>
        <w:t>lack of alignment between</w:t>
      </w:r>
      <w:r w:rsidRPr="00983609">
        <w:rPr>
          <w:rStyle w:val="Emphasis"/>
        </w:rPr>
        <w:t xml:space="preserve"> commercial interests, </w:t>
      </w:r>
      <w:r w:rsidRPr="00983609">
        <w:rPr>
          <w:rStyle w:val="Emphasis"/>
          <w:highlight w:val="green"/>
        </w:rPr>
        <w:t>intellectual rights</w:t>
      </w:r>
      <w:r w:rsidRPr="00983609">
        <w:rPr>
          <w:rStyle w:val="Emphasis"/>
        </w:rPr>
        <w:t>, and credit to the researcher</w:t>
      </w:r>
      <w:r w:rsidRPr="00EE77AE">
        <w:rPr>
          <w:sz w:val="16"/>
        </w:rPr>
        <w:t xml:space="preserve">. In our (and commonly held) view, the groups representing these disparate values could benefit from diplomatic mediation. More recently, it has become increasing apparent that managing China as a science and technology superpower represents another challenge for the U.S.  Resolution of </w:t>
      </w:r>
      <w:r w:rsidRPr="00E4626A">
        <w:rPr>
          <w:highlight w:val="green"/>
          <w:u w:val="single"/>
        </w:rPr>
        <w:t>issues</w:t>
      </w:r>
      <w:r w:rsidRPr="00EE77AE">
        <w:rPr>
          <w:u w:val="single"/>
        </w:rPr>
        <w:t xml:space="preserve"> such as </w:t>
      </w:r>
      <w:r w:rsidRPr="00983609">
        <w:rPr>
          <w:rStyle w:val="Emphasis"/>
        </w:rPr>
        <w:t xml:space="preserve">ownership </w:t>
      </w:r>
      <w:r w:rsidRPr="00983609">
        <w:rPr>
          <w:rStyle w:val="Emphasis"/>
          <w:highlight w:val="green"/>
        </w:rPr>
        <w:t>of IP</w:t>
      </w:r>
      <w:r w:rsidRPr="00983609">
        <w:rPr>
          <w:rStyle w:val="Emphasis"/>
        </w:rPr>
        <w:t xml:space="preserve">, rights to reagents, or use of skilled laboratory personnel from international collaborations may </w:t>
      </w:r>
      <w:r w:rsidRPr="00983609">
        <w:rPr>
          <w:rStyle w:val="Emphasis"/>
          <w:highlight w:val="green"/>
        </w:rPr>
        <w:t>require</w:t>
      </w:r>
      <w:r w:rsidRPr="00983609">
        <w:rPr>
          <w:rStyle w:val="Emphasis"/>
        </w:rPr>
        <w:t xml:space="preserve"> the efforts of </w:t>
      </w:r>
      <w:r w:rsidRPr="00983609">
        <w:rPr>
          <w:rStyle w:val="Emphasis"/>
          <w:highlight w:val="green"/>
        </w:rPr>
        <w:t>science diplomats</w:t>
      </w:r>
      <w:r w:rsidRPr="00EE77AE">
        <w:rPr>
          <w:sz w:val="16"/>
        </w:rPr>
        <w:t>. There are few international offices or “guardians” to protect junior and senior scientists in corporate or academic sectors from misuse of reagents or piracy.</w:t>
      </w:r>
    </w:p>
    <w:p w14:paraId="190A8C69" w14:textId="77777777" w:rsidR="00E6153D" w:rsidRPr="00EE77AE" w:rsidRDefault="00E6153D" w:rsidP="00E6153D">
      <w:pPr>
        <w:rPr>
          <w:sz w:val="16"/>
        </w:rPr>
      </w:pPr>
      <w:r w:rsidRPr="00E4626A">
        <w:rPr>
          <w:highlight w:val="green"/>
          <w:u w:val="single"/>
        </w:rPr>
        <w:t>China’s failure to</w:t>
      </w:r>
      <w:r w:rsidRPr="00EE77AE">
        <w:rPr>
          <w:u w:val="single"/>
        </w:rPr>
        <w:t xml:space="preserve"> </w:t>
      </w:r>
      <w:r w:rsidRPr="00983609">
        <w:rPr>
          <w:rStyle w:val="Emphasis"/>
        </w:rPr>
        <w:t xml:space="preserve">respect </w:t>
      </w:r>
      <w:r w:rsidRPr="00983609">
        <w:rPr>
          <w:rStyle w:val="Emphasis"/>
          <w:highlight w:val="green"/>
        </w:rPr>
        <w:t>IP</w:t>
      </w:r>
      <w:r w:rsidRPr="00983609">
        <w:rPr>
          <w:rStyle w:val="Emphasis"/>
        </w:rPr>
        <w:t xml:space="preserve"> rights,</w:t>
      </w:r>
      <w:r w:rsidRPr="00EE77AE">
        <w:rPr>
          <w:u w:val="single"/>
        </w:rPr>
        <w:t xml:space="preserve"> and the resulting piracy, has drawn much attention</w:t>
      </w:r>
      <w:r w:rsidRPr="00EE77AE">
        <w:rPr>
          <w:sz w:val="16"/>
        </w:rPr>
        <w:t xml:space="preserve">. The media have also focused on the failure of watchdog government agencies to detect and manage these unwanted activities. </w:t>
      </w:r>
      <w:r w:rsidRPr="00EE77AE">
        <w:rPr>
          <w:u w:val="single"/>
        </w:rPr>
        <w:t>Industrial espionage compromises U.S. interests.</w:t>
      </w:r>
      <w:r w:rsidRPr="00EE77AE">
        <w:rPr>
          <w:sz w:val="16"/>
        </w:rPr>
        <w:t xml:space="preserve"> Moreover, </w:t>
      </w:r>
      <w:r w:rsidRPr="00EE77AE">
        <w:rPr>
          <w:u w:val="single"/>
        </w:rPr>
        <w:t xml:space="preserve">Chinese and Russian hackers have </w:t>
      </w:r>
      <w:r w:rsidRPr="00983609">
        <w:rPr>
          <w:rStyle w:val="Emphasis"/>
        </w:rPr>
        <w:t>cyberattacked</w:t>
      </w:r>
      <w:r w:rsidRPr="00EE77AE">
        <w:rPr>
          <w:u w:val="single"/>
        </w:rPr>
        <w:t xml:space="preserve"> U.S. technology companies, financial institutions, media groups, and defense contractors</w:t>
      </w:r>
      <w:r w:rsidRPr="00EE77AE">
        <w:rPr>
          <w:sz w:val="16"/>
        </w:rPr>
        <w:t xml:space="preserve">. In 2018, </w:t>
      </w:r>
      <w:r w:rsidRPr="00EE77AE">
        <w:rPr>
          <w:u w:val="single"/>
        </w:rPr>
        <w:t>industrial spying was even reported in a major medical school</w:t>
      </w:r>
      <w:r w:rsidRPr="00EE77AE">
        <w:rPr>
          <w:sz w:val="16"/>
        </w:rPr>
        <w:t xml:space="preserve"> in New York City where scientists were alleged to have illegally shared research findings with Chinese companies.</w:t>
      </w:r>
    </w:p>
    <w:p w14:paraId="44B969F7" w14:textId="77777777" w:rsidR="00E6153D" w:rsidRPr="00EE77AE" w:rsidRDefault="00E6153D" w:rsidP="00E6153D">
      <w:pPr>
        <w:rPr>
          <w:sz w:val="16"/>
        </w:rPr>
      </w:pPr>
      <w:r w:rsidRPr="00EE77AE">
        <w:rPr>
          <w:u w:val="single"/>
        </w:rPr>
        <w:t>The U.S. has a long history of hiring research personnel from other countries to staff its laboratories and industrial R&amp;D centers</w:t>
      </w:r>
      <w:r w:rsidRPr="00EE77AE">
        <w:rPr>
          <w:sz w:val="16"/>
        </w:rPr>
        <w:t xml:space="preserve">. These </w:t>
      </w:r>
      <w:r w:rsidRPr="00EE77AE">
        <w:rPr>
          <w:u w:val="single"/>
        </w:rPr>
        <w:t xml:space="preserve">scientists and engineers have made </w:t>
      </w:r>
      <w:r w:rsidRPr="00983609">
        <w:rPr>
          <w:rStyle w:val="Emphasis"/>
        </w:rPr>
        <w:t>critical contributions to our nation’s well-being and security</w:t>
      </w:r>
      <w:r w:rsidRPr="00EE77AE">
        <w:rPr>
          <w:sz w:val="16"/>
        </w:rPr>
        <w:t>. These young Chinese and South Asian graduates of U.S. programs a generation ago now staff our research enterprise. However, recent trends in U.S. graduate school applications in science, technology, engineering and mathematics (STEM) reflect a downturn in foreign applicants, particularly from China. It is becoming increasingly apparent that the number of American-born students seeking STEM degrees is not sufficient to satisfy future demands of our high-tech workforce. While our own educational reforms must be augmented, we cannot ignore the need to continue to recruit overseas talent.</w:t>
      </w:r>
    </w:p>
    <w:p w14:paraId="1823100F" w14:textId="77777777" w:rsidR="00E6153D" w:rsidRPr="00EE77AE" w:rsidRDefault="00E6153D" w:rsidP="00E6153D">
      <w:pPr>
        <w:rPr>
          <w:sz w:val="16"/>
        </w:rPr>
      </w:pPr>
      <w:r w:rsidRPr="00EE77AE">
        <w:rPr>
          <w:sz w:val="16"/>
        </w:rPr>
        <w:t xml:space="preserve">We believe that </w:t>
      </w:r>
      <w:r w:rsidRPr="00E4626A">
        <w:rPr>
          <w:highlight w:val="green"/>
          <w:u w:val="single"/>
        </w:rPr>
        <w:t>foreign scientists</w:t>
      </w:r>
      <w:r w:rsidRPr="00EE77AE">
        <w:rPr>
          <w:u w:val="single"/>
        </w:rPr>
        <w:t xml:space="preserve"> can continue to </w:t>
      </w:r>
      <w:r w:rsidRPr="00E4626A">
        <w:rPr>
          <w:highlight w:val="green"/>
          <w:u w:val="single"/>
        </w:rPr>
        <w:t xml:space="preserve">make </w:t>
      </w:r>
      <w:r w:rsidRPr="00983609">
        <w:rPr>
          <w:rStyle w:val="Emphasis"/>
          <w:highlight w:val="green"/>
        </w:rPr>
        <w:t>critical discoveries</w:t>
      </w:r>
      <w:r w:rsidRPr="00EE77AE">
        <w:rPr>
          <w:u w:val="single"/>
        </w:rPr>
        <w:t xml:space="preserve"> in the U. S. provided that their talent is nurtured, developed, and harnessed for the common good</w:t>
      </w:r>
      <w:r w:rsidRPr="00EE77AE">
        <w:rPr>
          <w:sz w:val="16"/>
        </w:rPr>
        <w:t xml:space="preserve">. At the same time, American companies cannot hire foreign scientists if they take the </w:t>
      </w:r>
      <w:proofErr w:type="gramStart"/>
      <w:r w:rsidRPr="00EE77AE">
        <w:rPr>
          <w:sz w:val="16"/>
        </w:rPr>
        <w:t>ideas</w:t>
      </w:r>
      <w:proofErr w:type="gramEnd"/>
      <w:r w:rsidRPr="00EE77AE">
        <w:rPr>
          <w:sz w:val="16"/>
        </w:rPr>
        <w:t xml:space="preserve"> they generate in U.S. laboratories back to their home countries without proper credit or permission. If the advancement of science is to succeed, greater diplomatic cooperation is needed to solve and manage proprietary issues for the benefit of all (5, 6).</w:t>
      </w:r>
    </w:p>
    <w:p w14:paraId="142BD56F" w14:textId="77777777" w:rsidR="00E6153D" w:rsidRPr="00EE77AE" w:rsidRDefault="00E6153D" w:rsidP="00E6153D">
      <w:pPr>
        <w:rPr>
          <w:sz w:val="16"/>
        </w:rPr>
      </w:pPr>
      <w:r w:rsidRPr="00EE77AE">
        <w:rPr>
          <w:sz w:val="16"/>
        </w:rPr>
        <w:t xml:space="preserve">So, </w:t>
      </w:r>
      <w:r w:rsidRPr="00EE77AE">
        <w:rPr>
          <w:u w:val="single"/>
        </w:rPr>
        <w:t xml:space="preserve">how does one strike the proper balance between security and growth?  </w:t>
      </w:r>
      <w:r w:rsidRPr="00E4626A">
        <w:rPr>
          <w:highlight w:val="green"/>
          <w:u w:val="single"/>
        </w:rPr>
        <w:t>Science</w:t>
      </w:r>
      <w:r w:rsidRPr="00EE77AE">
        <w:rPr>
          <w:u w:val="single"/>
        </w:rPr>
        <w:t xml:space="preserve"> is a universal social enterprise</w:t>
      </w:r>
      <w:r w:rsidRPr="00EE77AE">
        <w:rPr>
          <w:sz w:val="16"/>
        </w:rPr>
        <w:t xml:space="preserve">; </w:t>
      </w:r>
      <w:r w:rsidRPr="00EE77AE">
        <w:rPr>
          <w:u w:val="single"/>
        </w:rPr>
        <w:t xml:space="preserve">international </w:t>
      </w:r>
      <w:r w:rsidRPr="00E4626A">
        <w:rPr>
          <w:highlight w:val="green"/>
          <w:u w:val="single"/>
        </w:rPr>
        <w:t>conferences lead to</w:t>
      </w:r>
      <w:r w:rsidRPr="00EE77AE">
        <w:rPr>
          <w:u w:val="single"/>
        </w:rPr>
        <w:t xml:space="preserve"> </w:t>
      </w:r>
      <w:r w:rsidRPr="00983609">
        <w:rPr>
          <w:rStyle w:val="Emphasis"/>
        </w:rPr>
        <w:t xml:space="preserve">friendships and productive </w:t>
      </w:r>
      <w:r w:rsidRPr="00983609">
        <w:rPr>
          <w:rStyle w:val="Emphasis"/>
          <w:highlight w:val="green"/>
        </w:rPr>
        <w:t>collaborations</w:t>
      </w:r>
      <w:r w:rsidRPr="00983609">
        <w:rPr>
          <w:rStyle w:val="Emphasis"/>
        </w:rPr>
        <w:t xml:space="preserve"> between nations</w:t>
      </w:r>
      <w:r w:rsidRPr="00EE77AE">
        <w:rPr>
          <w:sz w:val="16"/>
        </w:rPr>
        <w:t xml:space="preserve">. Given that </w:t>
      </w:r>
      <w:r w:rsidRPr="00EE77AE">
        <w:rPr>
          <w:u w:val="single"/>
        </w:rPr>
        <w:t xml:space="preserve">the U.S. and Chinese governments recognize the need for international communication and collaboration then surely there should be a mechanism for adjudicating anticipated conflicts. </w:t>
      </w:r>
      <w:r w:rsidRPr="00E4626A">
        <w:rPr>
          <w:highlight w:val="green"/>
          <w:u w:val="single"/>
        </w:rPr>
        <w:t xml:space="preserve">One </w:t>
      </w:r>
      <w:r w:rsidRPr="00983609">
        <w:rPr>
          <w:rStyle w:val="Emphasis"/>
          <w:highlight w:val="green"/>
        </w:rPr>
        <w:t>approach</w:t>
      </w:r>
      <w:r w:rsidRPr="00983609">
        <w:rPr>
          <w:rStyle w:val="Emphasis"/>
        </w:rPr>
        <w:t xml:space="preserve"> would be for government, industrial, and academic stakeholders</w:t>
      </w:r>
      <w:r w:rsidRPr="00EE77AE">
        <w:rPr>
          <w:u w:val="single"/>
        </w:rPr>
        <w:t xml:space="preserve"> to form an </w:t>
      </w:r>
      <w:r w:rsidRPr="00983609">
        <w:rPr>
          <w:rStyle w:val="Emphasis"/>
          <w:highlight w:val="green"/>
        </w:rPr>
        <w:t>international panel of scientists</w:t>
      </w:r>
      <w:r w:rsidRPr="00983609">
        <w:rPr>
          <w:rStyle w:val="Emphasis"/>
        </w:rPr>
        <w:t xml:space="preserve"> and engineers </w:t>
      </w:r>
      <w:r w:rsidRPr="00983609">
        <w:rPr>
          <w:rStyle w:val="Emphasis"/>
          <w:highlight w:val="green"/>
        </w:rPr>
        <w:t>to manage</w:t>
      </w:r>
      <w:r w:rsidRPr="00983609">
        <w:rPr>
          <w:rStyle w:val="Emphasis"/>
        </w:rPr>
        <w:t xml:space="preserve"> any </w:t>
      </w:r>
      <w:r w:rsidRPr="00983609">
        <w:rPr>
          <w:rStyle w:val="Emphasis"/>
          <w:highlight w:val="green"/>
        </w:rPr>
        <w:t>conflicts of interest</w:t>
      </w:r>
      <w:r w:rsidRPr="00EE77AE">
        <w:rPr>
          <w:u w:val="single"/>
        </w:rPr>
        <w:t xml:space="preserve"> between the need to protect proprietary information crucial to a company’s competitive edge</w:t>
      </w:r>
      <w:r w:rsidRPr="00EE77AE">
        <w:rPr>
          <w:sz w:val="16"/>
        </w:rPr>
        <w:t xml:space="preserve">, </w:t>
      </w:r>
      <w:r w:rsidRPr="00EE77AE">
        <w:rPr>
          <w:u w:val="single"/>
        </w:rPr>
        <w:t>and the need for students and young faculty members to publish their findings.</w:t>
      </w:r>
      <w:r w:rsidRPr="00EE77AE">
        <w:rPr>
          <w:sz w:val="16"/>
        </w:rPr>
        <w:t xml:space="preserve"> Smaller scale </w:t>
      </w:r>
      <w:r w:rsidRPr="00EE77AE">
        <w:rPr>
          <w:u w:val="single"/>
        </w:rPr>
        <w:t xml:space="preserve">efforts along these lines have recently given </w:t>
      </w:r>
      <w:r w:rsidRPr="00E4626A">
        <w:rPr>
          <w:highlight w:val="green"/>
          <w:u w:val="single"/>
        </w:rPr>
        <w:t>rise to</w:t>
      </w:r>
      <w:r w:rsidRPr="00EE77AE">
        <w:rPr>
          <w:u w:val="single"/>
        </w:rPr>
        <w:t xml:space="preserve"> unique </w:t>
      </w:r>
      <w:r w:rsidRPr="00E4626A">
        <w:rPr>
          <w:highlight w:val="green"/>
          <w:u w:val="single"/>
        </w:rPr>
        <w:t>global partnerships</w:t>
      </w:r>
      <w:r w:rsidRPr="00EE77AE">
        <w:rPr>
          <w:u w:val="single"/>
        </w:rPr>
        <w:t xml:space="preserve">, such as fellowship support by major pharmaceutical companies, which </w:t>
      </w:r>
      <w:r w:rsidRPr="00E4626A">
        <w:rPr>
          <w:highlight w:val="green"/>
          <w:u w:val="single"/>
        </w:rPr>
        <w:t xml:space="preserve">aim to </w:t>
      </w:r>
      <w:r w:rsidRPr="00983609">
        <w:rPr>
          <w:rStyle w:val="Emphasis"/>
          <w:highlight w:val="green"/>
        </w:rPr>
        <w:t>address</w:t>
      </w:r>
      <w:r w:rsidRPr="00983609">
        <w:rPr>
          <w:rStyle w:val="Emphasis"/>
        </w:rPr>
        <w:t xml:space="preserve"> these conflicts to the benefit of </w:t>
      </w:r>
      <w:r w:rsidRPr="00983609">
        <w:rPr>
          <w:rStyle w:val="Emphasis"/>
          <w:highlight w:val="green"/>
        </w:rPr>
        <w:t>both parties</w:t>
      </w:r>
      <w:r w:rsidRPr="00EE77AE">
        <w:rPr>
          <w:sz w:val="16"/>
        </w:rPr>
        <w:t xml:space="preserve">. An added feature of such arrangements is that they often provide corporate financing for research (9). </w:t>
      </w:r>
      <w:r w:rsidRPr="00EE77AE">
        <w:rPr>
          <w:u w:val="single"/>
        </w:rPr>
        <w:t xml:space="preserve">Can this corporate-academic </w:t>
      </w:r>
      <w:r w:rsidRPr="00E4626A">
        <w:rPr>
          <w:highlight w:val="green"/>
          <w:u w:val="single"/>
        </w:rPr>
        <w:t>partnership model</w:t>
      </w:r>
      <w:r w:rsidRPr="00EE77AE">
        <w:rPr>
          <w:u w:val="single"/>
        </w:rPr>
        <w:t xml:space="preserve"> be </w:t>
      </w:r>
      <w:r w:rsidRPr="00E4626A">
        <w:rPr>
          <w:highlight w:val="green"/>
          <w:u w:val="single"/>
        </w:rPr>
        <w:t>adapted to</w:t>
      </w:r>
      <w:r w:rsidRPr="00EE77AE">
        <w:rPr>
          <w:u w:val="single"/>
        </w:rPr>
        <w:t xml:space="preserve"> multinational joint R&amp;D efforts while protecting </w:t>
      </w:r>
      <w:r w:rsidRPr="00E4626A">
        <w:rPr>
          <w:highlight w:val="green"/>
          <w:u w:val="single"/>
        </w:rPr>
        <w:t>IP</w:t>
      </w:r>
      <w:r w:rsidRPr="00EE77AE">
        <w:rPr>
          <w:u w:val="single"/>
        </w:rPr>
        <w:t xml:space="preserve">? This question falls squarely within the </w:t>
      </w:r>
      <w:r w:rsidRPr="00EE77AE">
        <w:rPr>
          <w:u w:val="single"/>
        </w:rPr>
        <w:lastRenderedPageBreak/>
        <w:t>purview of international science diplomacy, whereby science diplomats can establish rules of conduct</w:t>
      </w:r>
      <w:r w:rsidRPr="00EE77AE">
        <w:rPr>
          <w:sz w:val="16"/>
        </w:rPr>
        <w:t xml:space="preserve"> governing joint global technology development with proper IP protection.</w:t>
      </w:r>
    </w:p>
    <w:p w14:paraId="70A7CFD3" w14:textId="77777777" w:rsidR="00E6153D" w:rsidRPr="00EE77AE" w:rsidRDefault="00E6153D" w:rsidP="00E6153D">
      <w:pPr>
        <w:rPr>
          <w:sz w:val="16"/>
        </w:rPr>
      </w:pPr>
      <w:r w:rsidRPr="00EE77AE">
        <w:rPr>
          <w:sz w:val="16"/>
        </w:rPr>
        <w:t>Despite the highly publicized and legitimate piracy allegations against China, at least some data indicates that the Chinese legal system is responding positively to worldwide pressure to honor foreign IP. A 2016 study by Love, Helmers, and Eberhardt, for example, found that between 2006 and 2011, foreign companies brought over 10 percent of patent infringement cases in China, and won over 70 percent of those cases (10). Today, “win rates” average around 80 percent, and “injunction rates,” around 98 percent (10). As Chinese scientists and engineers increasingly enter the top tier of the innovation space, their growing awareness of their own need for IP protection could be a powerful motivating force for the protection of all IP. As stated earlier, science diplomats could catalyze this progress even further by direct negotiations with those parties involved in the conflicts. An obvious flaw in this optimistic outlook is that scientists in the U.S. wield more influence with their government than scientists in China wield with theirs. And to the extent that the Chinese government could be encouraging IP theft, this must be addressed first by those international companies/firms who want to do business with the Chinese.  Chinese investments, as well as tech incubators and targeted acquisitions, can enable access to U.S. technologies for commercial development. Although this conveys a level of risk to the developers, it may provide valuable opportunities for U.S. companies as well. In many respects, the extensive engagement and collaboration in innovation between the U.S. and China, often characterized by open exchanges of ideas, talent, and technologies, can be mutually beneficial in enriching and accelerating innovation in both countries.</w:t>
      </w:r>
    </w:p>
    <w:p w14:paraId="70DCBCF2" w14:textId="77777777" w:rsidR="00E6153D" w:rsidRPr="00EE77AE" w:rsidRDefault="00E6153D" w:rsidP="00E6153D">
      <w:pPr>
        <w:rPr>
          <w:sz w:val="16"/>
        </w:rPr>
      </w:pPr>
      <w:r w:rsidRPr="00EE77AE">
        <w:rPr>
          <w:sz w:val="16"/>
        </w:rPr>
        <w:t xml:space="preserve">In summary, we believe that </w:t>
      </w:r>
      <w:r w:rsidRPr="00E4626A">
        <w:rPr>
          <w:highlight w:val="green"/>
          <w:u w:val="single"/>
        </w:rPr>
        <w:t>science diplomats</w:t>
      </w:r>
      <w:r w:rsidRPr="00EE77AE">
        <w:rPr>
          <w:u w:val="single"/>
        </w:rPr>
        <w:t xml:space="preserve"> could help </w:t>
      </w:r>
      <w:r w:rsidRPr="00983609">
        <w:rPr>
          <w:rStyle w:val="Emphasis"/>
          <w:highlight w:val="green"/>
        </w:rPr>
        <w:t>address</w:t>
      </w:r>
      <w:r w:rsidRPr="00983609">
        <w:rPr>
          <w:rStyle w:val="Emphasis"/>
        </w:rPr>
        <w:t xml:space="preserve"> the increasingly complex issues that arise between accelerating scientific</w:t>
      </w:r>
      <w:r w:rsidRPr="00EE77AE">
        <w:rPr>
          <w:u w:val="single"/>
        </w:rPr>
        <w:t xml:space="preserve"> and </w:t>
      </w:r>
      <w:r w:rsidRPr="00983609">
        <w:rPr>
          <w:rStyle w:val="Emphasis"/>
        </w:rPr>
        <w:t>engineering advances</w:t>
      </w:r>
      <w:r w:rsidRPr="00EE77AE">
        <w:rPr>
          <w:u w:val="single"/>
        </w:rPr>
        <w:t xml:space="preserve">, and the need to protect national security and corporate </w:t>
      </w:r>
      <w:r w:rsidRPr="00E4626A">
        <w:rPr>
          <w:highlight w:val="green"/>
          <w:u w:val="single"/>
        </w:rPr>
        <w:t>IP</w:t>
      </w:r>
      <w:r w:rsidRPr="00EE77AE">
        <w:rPr>
          <w:u w:val="single"/>
        </w:rPr>
        <w:t xml:space="preserve">. We also propose that this might be accomplished by </w:t>
      </w:r>
      <w:r w:rsidRPr="00E4626A">
        <w:rPr>
          <w:highlight w:val="green"/>
          <w:u w:val="single"/>
        </w:rPr>
        <w:t>asking</w:t>
      </w:r>
      <w:r w:rsidRPr="00EE77AE">
        <w:rPr>
          <w:u w:val="single"/>
        </w:rPr>
        <w:t xml:space="preserve"> the </w:t>
      </w:r>
      <w:r w:rsidRPr="00E4626A">
        <w:rPr>
          <w:highlight w:val="green"/>
          <w:u w:val="single"/>
        </w:rPr>
        <w:t xml:space="preserve">National Academies to </w:t>
      </w:r>
      <w:r w:rsidRPr="00940DFD">
        <w:rPr>
          <w:rFonts w:eastAsiaTheme="majorEastAsia" w:cstheme="majorBidi"/>
          <w:b/>
          <w:sz w:val="32"/>
          <w:highlight w:val="green"/>
          <w:u w:val="single"/>
        </w:rPr>
        <w:t>recommend</w:t>
      </w:r>
      <w:r w:rsidRPr="00EE77AE">
        <w:rPr>
          <w:u w:val="single"/>
        </w:rPr>
        <w:t xml:space="preserve"> academic, corporate, and government </w:t>
      </w:r>
      <w:r w:rsidRPr="00E4626A">
        <w:rPr>
          <w:highlight w:val="green"/>
          <w:u w:val="single"/>
        </w:rPr>
        <w:t>scientific leaders</w:t>
      </w:r>
      <w:r w:rsidRPr="00EE77AE">
        <w:rPr>
          <w:u w:val="single"/>
        </w:rPr>
        <w:t xml:space="preserve"> to </w:t>
      </w:r>
      <w:r w:rsidRPr="00E4626A">
        <w:rPr>
          <w:highlight w:val="green"/>
          <w:u w:val="single"/>
        </w:rPr>
        <w:t>serve on</w:t>
      </w:r>
      <w:r w:rsidRPr="00EE77AE">
        <w:rPr>
          <w:u w:val="single"/>
        </w:rPr>
        <w:t xml:space="preserve"> an international </w:t>
      </w:r>
      <w:r w:rsidRPr="00E4626A">
        <w:rPr>
          <w:u w:val="single"/>
        </w:rPr>
        <w:t xml:space="preserve">scientific </w:t>
      </w:r>
      <w:r w:rsidRPr="00E4626A">
        <w:rPr>
          <w:highlight w:val="green"/>
          <w:u w:val="single"/>
        </w:rPr>
        <w:t>advisory board, and for</w:t>
      </w:r>
      <w:r w:rsidRPr="00EE77AE">
        <w:rPr>
          <w:u w:val="single"/>
        </w:rPr>
        <w:t xml:space="preserve"> the </w:t>
      </w:r>
      <w:r w:rsidRPr="00E4626A">
        <w:rPr>
          <w:highlight w:val="green"/>
          <w:u w:val="single"/>
        </w:rPr>
        <w:t>corresponding organizations</w:t>
      </w:r>
      <w:r w:rsidRPr="00EE77AE">
        <w:rPr>
          <w:u w:val="single"/>
        </w:rPr>
        <w:t xml:space="preserve"> in other countries </w:t>
      </w:r>
      <w:r w:rsidRPr="00E4626A">
        <w:rPr>
          <w:highlight w:val="green"/>
          <w:u w:val="single"/>
        </w:rPr>
        <w:t>to do the same</w:t>
      </w:r>
      <w:r w:rsidRPr="00EE77AE">
        <w:rPr>
          <w:u w:val="single"/>
        </w:rPr>
        <w:t xml:space="preserve">. Access to </w:t>
      </w:r>
      <w:r w:rsidRPr="00983609">
        <w:rPr>
          <w:rStyle w:val="Heading3Char"/>
        </w:rPr>
        <w:t xml:space="preserve">the </w:t>
      </w:r>
      <w:r w:rsidRPr="00983609">
        <w:rPr>
          <w:rStyle w:val="Heading3Char"/>
          <w:highlight w:val="green"/>
        </w:rPr>
        <w:t>free flow of info</w:t>
      </w:r>
      <w:r w:rsidRPr="00983609">
        <w:rPr>
          <w:rStyle w:val="Heading3Char"/>
        </w:rPr>
        <w:t xml:space="preserve">rmation </w:t>
      </w:r>
      <w:r w:rsidRPr="00983609">
        <w:rPr>
          <w:rStyle w:val="Heading3Char"/>
          <w:highlight w:val="green"/>
        </w:rPr>
        <w:t>promotes</w:t>
      </w:r>
      <w:r w:rsidRPr="00983609">
        <w:rPr>
          <w:rStyle w:val="Heading3Char"/>
        </w:rPr>
        <w:t xml:space="preserve"> new knowledge and </w:t>
      </w:r>
      <w:r w:rsidRPr="00983609">
        <w:rPr>
          <w:rStyle w:val="Heading3Char"/>
          <w:highlight w:val="green"/>
        </w:rPr>
        <w:t>innovation</w:t>
      </w:r>
      <w:r w:rsidRPr="00EE77AE">
        <w:rPr>
          <w:u w:val="single"/>
        </w:rPr>
        <w:t xml:space="preserve">. A return to a more </w:t>
      </w:r>
      <w:r w:rsidRPr="00E4626A">
        <w:rPr>
          <w:highlight w:val="green"/>
          <w:u w:val="single"/>
        </w:rPr>
        <w:t>restrictive intellectual environment</w:t>
      </w:r>
      <w:r w:rsidRPr="00EE77AE">
        <w:rPr>
          <w:u w:val="single"/>
        </w:rPr>
        <w:t xml:space="preserve"> is not only </w:t>
      </w:r>
      <w:r w:rsidRPr="00983609">
        <w:rPr>
          <w:rStyle w:val="Heading3Char"/>
          <w:highlight w:val="green"/>
        </w:rPr>
        <w:t>harmful</w:t>
      </w:r>
      <w:r w:rsidRPr="00983609">
        <w:rPr>
          <w:rStyle w:val="Heading3Char"/>
        </w:rPr>
        <w:t xml:space="preserve"> to progress</w:t>
      </w:r>
      <w:r w:rsidRPr="00EE77AE">
        <w:rPr>
          <w:u w:val="single"/>
        </w:rPr>
        <w:t xml:space="preserve">, but also nearly </w:t>
      </w:r>
      <w:r w:rsidRPr="00983609">
        <w:rPr>
          <w:rStyle w:val="Heading3Char"/>
          <w:highlight w:val="green"/>
        </w:rPr>
        <w:t>impossible to manage</w:t>
      </w:r>
      <w:r w:rsidRPr="00983609">
        <w:rPr>
          <w:rStyle w:val="Heading3Char"/>
        </w:rPr>
        <w:t xml:space="preserve"> in the current internet age</w:t>
      </w:r>
      <w:r w:rsidRPr="00EE77AE">
        <w:rPr>
          <w:sz w:val="16"/>
        </w:rPr>
        <w:t xml:space="preserve">. A good place to start would be to </w:t>
      </w:r>
      <w:r w:rsidRPr="00EE77AE">
        <w:rPr>
          <w:u w:val="single"/>
        </w:rPr>
        <w:t>engage the newly appointed head of the White House Office of Science and Technology Policy</w:t>
      </w:r>
      <w:r w:rsidRPr="00EE77AE">
        <w:rPr>
          <w:sz w:val="16"/>
        </w:rPr>
        <w:t xml:space="preserve"> (the Science Advisor to the President of the United States</w:t>
      </w:r>
      <w:proofErr w:type="gramStart"/>
      <w:r w:rsidRPr="00EE77AE">
        <w:rPr>
          <w:sz w:val="16"/>
        </w:rPr>
        <w:t xml:space="preserve">), </w:t>
      </w:r>
      <w:r w:rsidRPr="00EE77AE">
        <w:rPr>
          <w:u w:val="single"/>
        </w:rPr>
        <w:t>and</w:t>
      </w:r>
      <w:proofErr w:type="gramEnd"/>
      <w:r w:rsidRPr="00EE77AE">
        <w:rPr>
          <w:u w:val="single"/>
        </w:rPr>
        <w:t xml:space="preserve"> working groups within </w:t>
      </w:r>
      <w:r w:rsidRPr="00983609">
        <w:rPr>
          <w:highlight w:val="green"/>
          <w:u w:val="single"/>
        </w:rPr>
        <w:t>established organizations</w:t>
      </w:r>
      <w:r w:rsidRPr="00EE77AE">
        <w:rPr>
          <w:sz w:val="16"/>
        </w:rPr>
        <w:t xml:space="preserve">. These organizations </w:t>
      </w:r>
      <w:r w:rsidRPr="00983609">
        <w:rPr>
          <w:rStyle w:val="Emphasis"/>
          <w:highlight w:val="green"/>
        </w:rPr>
        <w:t>include</w:t>
      </w:r>
      <w:r w:rsidRPr="00983609">
        <w:rPr>
          <w:rStyle w:val="Emphasis"/>
        </w:rPr>
        <w:t xml:space="preserve"> the American Association for the Advancement of Science (</w:t>
      </w:r>
      <w:r w:rsidRPr="00983609">
        <w:rPr>
          <w:rStyle w:val="Emphasis"/>
          <w:highlight w:val="green"/>
        </w:rPr>
        <w:t>AAAS</w:t>
      </w:r>
      <w:r w:rsidRPr="00983609">
        <w:rPr>
          <w:rStyle w:val="Emphasis"/>
        </w:rPr>
        <w:t>)</w:t>
      </w:r>
      <w:r w:rsidRPr="00EE77AE">
        <w:rPr>
          <w:u w:val="single"/>
        </w:rPr>
        <w:t xml:space="preserve"> or the </w:t>
      </w:r>
      <w:r w:rsidRPr="00983609">
        <w:rPr>
          <w:rStyle w:val="Emphasis"/>
        </w:rPr>
        <w:t>National Academies of Science, Engineering and Medicine, and corresponding international organizations</w:t>
      </w:r>
      <w:r w:rsidRPr="00EE77AE">
        <w:rPr>
          <w:u w:val="single"/>
        </w:rPr>
        <w:t>.</w:t>
      </w:r>
      <w:r w:rsidRPr="00EE77AE">
        <w:rPr>
          <w:sz w:val="16"/>
        </w:rPr>
        <w:t xml:space="preserve"> What incentive is there for a busy and successful scientist to serve in such capacity? It is the same altruism that motivates us to accept assignments as journal editors, manuscript reviewers, or funding agency panelists for the advancement of science toward the greater good.</w:t>
      </w:r>
    </w:p>
    <w:p w14:paraId="5F499450" w14:textId="77777777" w:rsidR="00E6153D" w:rsidRDefault="00E6153D" w:rsidP="00E6153D"/>
    <w:p w14:paraId="24CB9968" w14:textId="77777777" w:rsidR="00E6153D" w:rsidRPr="00E4626A" w:rsidRDefault="00E6153D" w:rsidP="00E6153D">
      <w:pPr>
        <w:pStyle w:val="Heading4"/>
      </w:pPr>
      <w:r>
        <w:t xml:space="preserve">Solves every </w:t>
      </w:r>
      <w:r>
        <w:rPr>
          <w:u w:val="single"/>
        </w:rPr>
        <w:t>existential threat</w:t>
      </w:r>
      <w:r>
        <w:t>.</w:t>
      </w:r>
    </w:p>
    <w:p w14:paraId="31C8E42D" w14:textId="77777777" w:rsidR="00E6153D" w:rsidRDefault="00E6153D" w:rsidP="00E6153D">
      <w:r w:rsidRPr="004350A1">
        <w:rPr>
          <w:rStyle w:val="Style13ptBold"/>
        </w:rPr>
        <w:t>Haynes 18</w:t>
      </w:r>
      <w:r>
        <w:t xml:space="preserve">—research associate in the Neurobiology Department at Harvard Medical School (Trevor, “Science Diplomacy: Collaboration in a rapidly changing world,” </w:t>
      </w:r>
      <w:hyperlink r:id="rId12" w:history="1">
        <w:r w:rsidRPr="0027362A">
          <w:rPr>
            <w:rStyle w:val="Hyperlink"/>
          </w:rPr>
          <w:t>http://sitn.hms.harvard.edu/flash/2018/science-diplomacy-collaboration-rapidly-changing-world/</w:t>
        </w:r>
      </w:hyperlink>
      <w:r>
        <w:t xml:space="preserve">, </w:t>
      </w:r>
      <w:proofErr w:type="spellStart"/>
      <w:r>
        <w:t>dml</w:t>
      </w:r>
      <w:proofErr w:type="spellEnd"/>
      <w:r>
        <w:t>) // Re-Cut Justin</w:t>
      </w:r>
    </w:p>
    <w:p w14:paraId="02E67170" w14:textId="77777777" w:rsidR="00E6153D" w:rsidRPr="004350A1" w:rsidRDefault="00E6153D" w:rsidP="00E6153D">
      <w:pPr>
        <w:rPr>
          <w:sz w:val="16"/>
        </w:rPr>
      </w:pPr>
      <w:r w:rsidRPr="004350A1">
        <w:rPr>
          <w:rStyle w:val="StyleUnderline"/>
        </w:rPr>
        <w:t xml:space="preserve">Today’s world is </w:t>
      </w:r>
      <w:r w:rsidRPr="004350A1">
        <w:rPr>
          <w:rStyle w:val="Emphasis"/>
        </w:rPr>
        <w:t>extremely interconnected</w:t>
      </w:r>
      <w:r w:rsidRPr="004350A1">
        <w:rPr>
          <w:sz w:val="16"/>
        </w:rPr>
        <w:t xml:space="preserve">. Most of us take this fact for granted, but its implications cannot be overstated. </w:t>
      </w:r>
      <w:r w:rsidRPr="004350A1">
        <w:rPr>
          <w:rStyle w:val="StyleUnderline"/>
        </w:rPr>
        <w:t xml:space="preserve">The rate at which information, resources, and people are able to move from one part of the world to another continues to accelerate at an </w:t>
      </w:r>
      <w:r w:rsidRPr="004350A1">
        <w:rPr>
          <w:rStyle w:val="Emphasis"/>
        </w:rPr>
        <w:t>alarming rate</w:t>
      </w:r>
      <w:r w:rsidRPr="004350A1">
        <w:rPr>
          <w:sz w:val="16"/>
        </w:rPr>
        <w:t xml:space="preserve">. Undoubtedly, this development has done society immense good. In the last century, global life expectancy has doubled, the percentage of people living in extreme </w:t>
      </w:r>
      <w:r w:rsidRPr="00B85AB2">
        <w:rPr>
          <w:sz w:val="16"/>
        </w:rPr>
        <w:t xml:space="preserve">poverty has dropped by about 60%, and world literacy rates have increased by a similar margin. But while these statistics paint a promising </w:t>
      </w:r>
      <w:r w:rsidRPr="00B85AB2">
        <w:rPr>
          <w:sz w:val="16"/>
        </w:rPr>
        <w:lastRenderedPageBreak/>
        <w:t xml:space="preserve">picture of human civilization, </w:t>
      </w:r>
      <w:r w:rsidRPr="00B85AB2">
        <w:rPr>
          <w:rStyle w:val="StyleUnderline"/>
        </w:rPr>
        <w:t xml:space="preserve">human progress rests on a </w:t>
      </w:r>
      <w:r w:rsidRPr="00B85AB2">
        <w:rPr>
          <w:rStyle w:val="Emphasis"/>
        </w:rPr>
        <w:t>fragile foundation</w:t>
      </w:r>
      <w:r w:rsidRPr="00B85AB2">
        <w:rPr>
          <w:rStyle w:val="StyleUnderline"/>
        </w:rPr>
        <w:t xml:space="preserve"> of international cooperation; the challenges presented by an interconnected world are </w:t>
      </w:r>
      <w:r w:rsidRPr="00B85AB2">
        <w:rPr>
          <w:rStyle w:val="Emphasis"/>
        </w:rPr>
        <w:t>immense</w:t>
      </w:r>
      <w:r w:rsidRPr="00B85AB2">
        <w:rPr>
          <w:rStyle w:val="StyleUnderline"/>
        </w:rPr>
        <w:t xml:space="preserve">. </w:t>
      </w:r>
      <w:r w:rsidRPr="00B85AB2">
        <w:rPr>
          <w:rStyle w:val="Emphasis"/>
        </w:rPr>
        <w:t>War</w:t>
      </w:r>
      <w:r w:rsidRPr="00B85AB2">
        <w:rPr>
          <w:rStyle w:val="StyleUnderline"/>
        </w:rPr>
        <w:t xml:space="preserve">, </w:t>
      </w:r>
      <w:r w:rsidRPr="00B85AB2">
        <w:rPr>
          <w:rStyle w:val="Emphasis"/>
        </w:rPr>
        <w:t>natural disasters</w:t>
      </w:r>
      <w:r w:rsidRPr="00B85AB2">
        <w:rPr>
          <w:rStyle w:val="StyleUnderline"/>
        </w:rPr>
        <w:t xml:space="preserve">, and </w:t>
      </w:r>
      <w:r w:rsidRPr="00B85AB2">
        <w:rPr>
          <w:rStyle w:val="Emphasis"/>
        </w:rPr>
        <w:t>economic collapse</w:t>
      </w:r>
      <w:r w:rsidRPr="00B85AB2">
        <w:rPr>
          <w:sz w:val="16"/>
        </w:rPr>
        <w:t xml:space="preserve"> now </w:t>
      </w:r>
      <w:r w:rsidRPr="00B85AB2">
        <w:rPr>
          <w:rStyle w:val="StyleUnderline"/>
        </w:rPr>
        <w:t xml:space="preserve">exert their effects </w:t>
      </w:r>
      <w:r w:rsidRPr="00B85AB2">
        <w:rPr>
          <w:rStyle w:val="Emphasis"/>
        </w:rPr>
        <w:t>globally</w:t>
      </w:r>
      <w:r w:rsidRPr="00B85AB2">
        <w:rPr>
          <w:rStyle w:val="StyleUnderline"/>
        </w:rPr>
        <w:t xml:space="preserve">, creating </w:t>
      </w:r>
      <w:r w:rsidRPr="00B85AB2">
        <w:rPr>
          <w:rStyle w:val="Emphasis"/>
        </w:rPr>
        <w:t>economic</w:t>
      </w:r>
      <w:r w:rsidRPr="00B85AB2">
        <w:rPr>
          <w:rStyle w:val="StyleUnderline"/>
        </w:rPr>
        <w:t xml:space="preserve"> and </w:t>
      </w:r>
      <w:r w:rsidRPr="00B85AB2">
        <w:rPr>
          <w:rStyle w:val="Emphasis"/>
        </w:rPr>
        <w:t>ecological disasters</w:t>
      </w:r>
      <w:r w:rsidRPr="00B85AB2">
        <w:rPr>
          <w:rStyle w:val="StyleUnderline"/>
        </w:rPr>
        <w:t xml:space="preserve"> and </w:t>
      </w:r>
      <w:r w:rsidRPr="00B85AB2">
        <w:rPr>
          <w:rStyle w:val="Emphasis"/>
        </w:rPr>
        <w:t>mass human migrations</w:t>
      </w:r>
      <w:r w:rsidRPr="00B85AB2">
        <w:rPr>
          <w:rStyle w:val="StyleUnderline"/>
        </w:rPr>
        <w:t xml:space="preserve"> on an unprecedented scale</w:t>
      </w:r>
      <w:r w:rsidRPr="00B85AB2">
        <w:rPr>
          <w:sz w:val="16"/>
        </w:rPr>
        <w:t>. And with the US pulling out of major multilateral agreements on trade, climate change mitigation, and denuclearization, you might wonder</w:t>
      </w:r>
      <w:r w:rsidRPr="004350A1">
        <w:rPr>
          <w:sz w:val="16"/>
        </w:rPr>
        <w:t xml:space="preserve"> if our ability to collaborate across borders productively is really up to the task.</w:t>
      </w:r>
    </w:p>
    <w:p w14:paraId="5D9A760E" w14:textId="77777777" w:rsidR="00E6153D" w:rsidRPr="004350A1" w:rsidRDefault="00E6153D" w:rsidP="00E6153D">
      <w:pPr>
        <w:rPr>
          <w:sz w:val="16"/>
        </w:rPr>
      </w:pPr>
      <w:r w:rsidRPr="00E4626A">
        <w:rPr>
          <w:rStyle w:val="StyleUnderline"/>
        </w:rPr>
        <w:t xml:space="preserve">Global </w:t>
      </w:r>
      <w:r w:rsidRPr="000E2F1E">
        <w:rPr>
          <w:rStyle w:val="StyleUnderline"/>
          <w:highlight w:val="green"/>
        </w:rPr>
        <w:t>challenges require</w:t>
      </w:r>
      <w:r w:rsidRPr="00A04610">
        <w:rPr>
          <w:rStyle w:val="StyleUnderline"/>
        </w:rPr>
        <w:t xml:space="preserve"> </w:t>
      </w:r>
      <w:r w:rsidRPr="00A04610">
        <w:rPr>
          <w:rStyle w:val="Emphasis"/>
        </w:rPr>
        <w:t>global solutions</w:t>
      </w:r>
      <w:r w:rsidRPr="00A04610">
        <w:rPr>
          <w:rStyle w:val="StyleUnderline"/>
        </w:rPr>
        <w:t>, and global</w:t>
      </w:r>
      <w:r w:rsidRPr="004350A1">
        <w:rPr>
          <w:rStyle w:val="StyleUnderline"/>
        </w:rPr>
        <w:t xml:space="preserve"> solutions require </w:t>
      </w:r>
      <w:r w:rsidRPr="000E2F1E">
        <w:rPr>
          <w:rStyle w:val="Emphasis"/>
          <w:highlight w:val="green"/>
        </w:rPr>
        <w:t>collaboration</w:t>
      </w:r>
      <w:r w:rsidRPr="004350A1">
        <w:rPr>
          <w:rStyle w:val="StyleUnderline"/>
        </w:rPr>
        <w:t xml:space="preserve"> between countries both big and small, rich and poor, authoritative and </w:t>
      </w:r>
      <w:r w:rsidRPr="00B85AB2">
        <w:rPr>
          <w:rStyle w:val="StyleUnderline"/>
        </w:rPr>
        <w:t>democratic. There</w:t>
      </w:r>
      <w:r w:rsidRPr="004350A1">
        <w:rPr>
          <w:rStyle w:val="StyleUnderline"/>
        </w:rPr>
        <w:t xml:space="preserve"> are few human enterprises capable of providing continuity across these differences</w:t>
      </w:r>
      <w:r w:rsidRPr="004350A1">
        <w:rPr>
          <w:sz w:val="16"/>
        </w:rPr>
        <w:t xml:space="preserve">, and as technological solutions are becoming available to some of our most pressing issues, two in particular will be </w:t>
      </w:r>
      <w:r w:rsidRPr="004350A1">
        <w:rPr>
          <w:rStyle w:val="Emphasis"/>
        </w:rPr>
        <w:t>necessary</w:t>
      </w:r>
      <w:r w:rsidRPr="004350A1">
        <w:rPr>
          <w:rStyle w:val="StyleUnderline"/>
        </w:rPr>
        <w:t xml:space="preserve"> to getting the job done</w:t>
      </w:r>
      <w:r w:rsidRPr="004350A1">
        <w:rPr>
          <w:sz w:val="16"/>
        </w:rPr>
        <w:t xml:space="preserve">: science and diplomacy. While science has long been utilized as a means to reach political ends—think of British explorer James Cook’s mapping of unexplored continents or the United States’ Manhattan Project—a more formal integration of scientists into the diplomatic process </w:t>
      </w:r>
      <w:r w:rsidRPr="004350A1">
        <w:rPr>
          <w:rStyle w:val="StyleUnderline"/>
        </w:rPr>
        <w:t>is</w:t>
      </w:r>
      <w:r w:rsidRPr="004350A1">
        <w:rPr>
          <w:sz w:val="16"/>
        </w:rPr>
        <w:t xml:space="preserve"> being undertaken. This effort, which has led to </w:t>
      </w:r>
      <w:r w:rsidRPr="00B85AB2">
        <w:rPr>
          <w:rStyle w:val="Emphasis"/>
        </w:rPr>
        <w:t>scientists</w:t>
      </w:r>
      <w:r w:rsidRPr="004350A1">
        <w:rPr>
          <w:sz w:val="16"/>
        </w:rPr>
        <w:t xml:space="preserve"> and academics </w:t>
      </w:r>
      <w:r w:rsidRPr="004350A1">
        <w:rPr>
          <w:rStyle w:val="StyleUnderline"/>
        </w:rPr>
        <w:t xml:space="preserve">playing a </w:t>
      </w:r>
      <w:r w:rsidRPr="004350A1">
        <w:rPr>
          <w:rStyle w:val="Emphasis"/>
        </w:rPr>
        <w:t>direct role</w:t>
      </w:r>
      <w:r w:rsidRPr="004350A1">
        <w:rPr>
          <w:rStyle w:val="StyleUnderline"/>
        </w:rPr>
        <w:t xml:space="preserve"> in foreign policy development and international relations</w:t>
      </w:r>
      <w:r w:rsidRPr="004350A1">
        <w:rPr>
          <w:sz w:val="16"/>
        </w:rPr>
        <w:t>, has given birth of a new branch of diplom</w:t>
      </w:r>
      <w:r w:rsidRPr="00B85AB2">
        <w:rPr>
          <w:sz w:val="16"/>
        </w:rPr>
        <w:t xml:space="preserve">acy: </w:t>
      </w:r>
      <w:r w:rsidRPr="00B85AB2">
        <w:rPr>
          <w:rStyle w:val="Emphasis"/>
        </w:rPr>
        <w:t>science diplomacy</w:t>
      </w:r>
      <w:r w:rsidRPr="00B85AB2">
        <w:rPr>
          <w:sz w:val="16"/>
        </w:rPr>
        <w:t>.</w:t>
      </w:r>
    </w:p>
    <w:p w14:paraId="09AFE2EA" w14:textId="77777777" w:rsidR="00E6153D" w:rsidRPr="004350A1" w:rsidRDefault="00E6153D" w:rsidP="00E6153D">
      <w:pPr>
        <w:rPr>
          <w:sz w:val="16"/>
        </w:rPr>
      </w:pPr>
      <w:r w:rsidRPr="004350A1">
        <w:rPr>
          <w:sz w:val="16"/>
        </w:rPr>
        <w:t>What is science diplomacy?</w:t>
      </w:r>
    </w:p>
    <w:p w14:paraId="3BA0DDBC" w14:textId="77777777" w:rsidR="00E6153D" w:rsidRPr="004350A1" w:rsidRDefault="00E6153D" w:rsidP="00E6153D">
      <w:pPr>
        <w:rPr>
          <w:sz w:val="16"/>
        </w:rPr>
      </w:pPr>
      <w:r w:rsidRPr="00A04610">
        <w:rPr>
          <w:sz w:val="16"/>
        </w:rPr>
        <w:t xml:space="preserve">As both the term and concept of science diplomacy have only recently gained traction in scientific and diplomatic circles, it’s been given a variety of definitions. But common to them all is the focus on applying scientific expertise to an international effort. </w:t>
      </w:r>
      <w:r w:rsidRPr="00A04610">
        <w:rPr>
          <w:rStyle w:val="StyleUnderline"/>
        </w:rPr>
        <w:t>The focus</w:t>
      </w:r>
      <w:r w:rsidRPr="00A04610">
        <w:rPr>
          <w:sz w:val="16"/>
        </w:rPr>
        <w:t xml:space="preserve"> of these efforts </w:t>
      </w:r>
      <w:r w:rsidRPr="00A04610">
        <w:rPr>
          <w:rStyle w:val="StyleUnderline"/>
        </w:rPr>
        <w:t xml:space="preserve">is to </w:t>
      </w:r>
      <w:r w:rsidRPr="00A04610">
        <w:rPr>
          <w:rStyle w:val="Emphasis"/>
        </w:rPr>
        <w:t>solve international problems collaboratively</w:t>
      </w:r>
      <w:r w:rsidRPr="00A04610">
        <w:rPr>
          <w:rStyle w:val="StyleUnderline"/>
        </w:rPr>
        <w:t xml:space="preserve"> while balancing economic prosperity, environmental protection, and societal wellbeing</w:t>
      </w:r>
      <w:r w:rsidRPr="00A04610">
        <w:rPr>
          <w:sz w:val="16"/>
        </w:rPr>
        <w:t xml:space="preserve">. The challenge of reaching this balance in the face of a booming global population cannot be understated, but </w:t>
      </w:r>
      <w:r w:rsidRPr="00A04610">
        <w:rPr>
          <w:rStyle w:val="StyleUnderline"/>
        </w:rPr>
        <w:t xml:space="preserve">this new branch of diplomacy is </w:t>
      </w:r>
      <w:r w:rsidRPr="00A04610">
        <w:rPr>
          <w:rStyle w:val="Emphasis"/>
        </w:rPr>
        <w:t>already at work</w:t>
      </w:r>
      <w:r w:rsidRPr="00A04610">
        <w:rPr>
          <w:rStyle w:val="StyleUnderline"/>
        </w:rPr>
        <w:t xml:space="preserve"> and is </w:t>
      </w:r>
      <w:r w:rsidRPr="00A04610">
        <w:rPr>
          <w:rStyle w:val="Emphasis"/>
        </w:rPr>
        <w:t>producing results</w:t>
      </w:r>
      <w:r w:rsidRPr="00A04610">
        <w:rPr>
          <w:sz w:val="16"/>
        </w:rPr>
        <w:t xml:space="preserve">. International agreements such as </w:t>
      </w:r>
      <w:r w:rsidRPr="00A04610">
        <w:rPr>
          <w:rStyle w:val="StyleUnderline"/>
        </w:rPr>
        <w:t xml:space="preserve">the </w:t>
      </w:r>
      <w:r w:rsidRPr="00A04610">
        <w:rPr>
          <w:rStyle w:val="Emphasis"/>
        </w:rPr>
        <w:t>Paris Climate Agreement</w:t>
      </w:r>
      <w:r w:rsidRPr="00A04610">
        <w:rPr>
          <w:rStyle w:val="StyleUnderline"/>
        </w:rPr>
        <w:t xml:space="preserve"> and the </w:t>
      </w:r>
      <w:r w:rsidRPr="00A04610">
        <w:rPr>
          <w:rStyle w:val="Emphasis"/>
        </w:rPr>
        <w:t>Iran Nuclear Deal</w:t>
      </w:r>
      <w:r w:rsidRPr="00A04610">
        <w:rPr>
          <w:rStyle w:val="StyleUnderline"/>
        </w:rPr>
        <w:t xml:space="preserve"> are two famous examples, and science diplomacy is also establishing international collaboration in many other important arenas</w:t>
      </w:r>
      <w:r w:rsidRPr="00A04610">
        <w:rPr>
          <w:sz w:val="16"/>
        </w:rPr>
        <w:t xml:space="preserve">. While these </w:t>
      </w:r>
      <w:proofErr w:type="gramStart"/>
      <w:r w:rsidRPr="00A04610">
        <w:rPr>
          <w:sz w:val="16"/>
        </w:rPr>
        <w:t>lesser known</w:t>
      </w:r>
      <w:proofErr w:type="gramEnd"/>
      <w:r w:rsidRPr="00A04610">
        <w:rPr>
          <w:sz w:val="16"/>
        </w:rPr>
        <w:t xml:space="preserve"> efforts may not dominate the headlines, </w:t>
      </w:r>
      <w:r w:rsidRPr="00A04610">
        <w:rPr>
          <w:rStyle w:val="StyleUnderline"/>
        </w:rPr>
        <w:t xml:space="preserve">they are </w:t>
      </w:r>
      <w:r w:rsidRPr="00A04610">
        <w:rPr>
          <w:rStyle w:val="Emphasis"/>
        </w:rPr>
        <w:t>quietly tackling the global issues of today</w:t>
      </w:r>
      <w:r w:rsidRPr="00A04610">
        <w:rPr>
          <w:rStyle w:val="StyleUnderline"/>
        </w:rPr>
        <w:t xml:space="preserve"> and </w:t>
      </w:r>
      <w:r w:rsidRPr="00A04610">
        <w:rPr>
          <w:rStyle w:val="Emphasis"/>
        </w:rPr>
        <w:t>preparing us for those of tomorrow</w:t>
      </w:r>
      <w:r w:rsidRPr="00A04610">
        <w:rPr>
          <w:sz w:val="16"/>
        </w:rPr>
        <w:t>.</w:t>
      </w:r>
    </w:p>
    <w:p w14:paraId="25674E04" w14:textId="77777777" w:rsidR="00E6153D" w:rsidRPr="004350A1" w:rsidRDefault="00E6153D" w:rsidP="00E6153D">
      <w:pPr>
        <w:rPr>
          <w:sz w:val="16"/>
        </w:rPr>
      </w:pPr>
      <w:r w:rsidRPr="004350A1">
        <w:rPr>
          <w:sz w:val="16"/>
        </w:rPr>
        <w:t>Natural disasters don’t respect national boundaries (and neither does the aftermath)</w:t>
      </w:r>
    </w:p>
    <w:p w14:paraId="0728A555" w14:textId="77777777" w:rsidR="00E6153D" w:rsidRPr="004350A1" w:rsidRDefault="00E6153D" w:rsidP="00E6153D">
      <w:pPr>
        <w:rPr>
          <w:sz w:val="16"/>
        </w:rPr>
      </w:pPr>
      <w:r w:rsidRPr="004350A1">
        <w:rPr>
          <w:sz w:val="16"/>
        </w:rPr>
        <w:t xml:space="preserve">In 2013, the number of refugees displaced by natural disasters—hurricanes, droughts, earthquakes—outnumbered those displaced by war. Current projections estimate </w:t>
      </w:r>
      <w:r w:rsidRPr="004350A1">
        <w:rPr>
          <w:rStyle w:val="StyleUnderline"/>
        </w:rPr>
        <w:t xml:space="preserve">as many as </w:t>
      </w:r>
      <w:r w:rsidRPr="00E4626A">
        <w:rPr>
          <w:rStyle w:val="Emphasis"/>
        </w:rPr>
        <w:t>1 billion people</w:t>
      </w:r>
      <w:r w:rsidRPr="00E4626A">
        <w:rPr>
          <w:rStyle w:val="StyleUnderline"/>
        </w:rPr>
        <w:t xml:space="preserve"> may be displaced by</w:t>
      </w:r>
      <w:r w:rsidRPr="004350A1">
        <w:rPr>
          <w:rStyle w:val="StyleUnderline"/>
        </w:rPr>
        <w:t xml:space="preserve"> </w:t>
      </w:r>
      <w:r w:rsidRPr="000E2F1E">
        <w:rPr>
          <w:rStyle w:val="StyleUnderline"/>
          <w:highlight w:val="green"/>
        </w:rPr>
        <w:t>natural disasters</w:t>
      </w:r>
      <w:r w:rsidRPr="004350A1">
        <w:rPr>
          <w:rStyle w:val="StyleUnderline"/>
        </w:rPr>
        <w:t xml:space="preserve"> </w:t>
      </w:r>
      <w:r w:rsidRPr="00E4626A">
        <w:rPr>
          <w:rStyle w:val="StyleUnderline"/>
        </w:rPr>
        <w:t xml:space="preserve">by </w:t>
      </w:r>
      <w:r w:rsidRPr="00E4626A">
        <w:rPr>
          <w:rStyle w:val="Emphasis"/>
        </w:rPr>
        <w:t>the year 2050</w:t>
      </w:r>
      <w:r w:rsidRPr="00E4626A">
        <w:rPr>
          <w:sz w:val="16"/>
        </w:rPr>
        <w:t xml:space="preserve">. That would mean 1 in 9 people on the planet displaced and looking for a home. Compare this to the estimated 12 million refugees displaced by the war in Syria, and a frightening picture begins to form. </w:t>
      </w:r>
      <w:r w:rsidRPr="00E4626A">
        <w:rPr>
          <w:rStyle w:val="StyleUnderline"/>
        </w:rPr>
        <w:t xml:space="preserve">As natural disasters </w:t>
      </w:r>
      <w:r w:rsidRPr="00E4626A">
        <w:rPr>
          <w:rStyle w:val="Emphasis"/>
        </w:rPr>
        <w:t>continue to increase</w:t>
      </w:r>
      <w:r w:rsidRPr="004350A1">
        <w:rPr>
          <w:rStyle w:val="StyleUnderline"/>
        </w:rPr>
        <w:t xml:space="preserve"> in both their </w:t>
      </w:r>
      <w:r w:rsidRPr="004350A1">
        <w:rPr>
          <w:rStyle w:val="Emphasis"/>
        </w:rPr>
        <w:t>frequency</w:t>
      </w:r>
      <w:r w:rsidRPr="004350A1">
        <w:rPr>
          <w:rStyle w:val="StyleUnderline"/>
        </w:rPr>
        <w:t xml:space="preserve"> and </w:t>
      </w:r>
      <w:r w:rsidRPr="004350A1">
        <w:rPr>
          <w:rStyle w:val="Emphasis"/>
        </w:rPr>
        <w:t>intensity</w:t>
      </w:r>
      <w:r w:rsidRPr="004350A1">
        <w:rPr>
          <w:rStyle w:val="StyleUnderline"/>
        </w:rPr>
        <w:t xml:space="preserve">, </w:t>
      </w:r>
      <w:r w:rsidRPr="000E2F1E">
        <w:rPr>
          <w:rStyle w:val="StyleUnderline"/>
          <w:highlight w:val="green"/>
        </w:rPr>
        <w:t>solutions</w:t>
      </w:r>
      <w:r w:rsidRPr="004350A1">
        <w:rPr>
          <w:rStyle w:val="StyleUnderline"/>
        </w:rPr>
        <w:t xml:space="preserve"> for </w:t>
      </w:r>
      <w:r w:rsidRPr="004350A1">
        <w:rPr>
          <w:rStyle w:val="Emphasis"/>
        </w:rPr>
        <w:t>mitigating the risk of total catastrophe</w:t>
      </w:r>
      <w:r w:rsidRPr="004350A1">
        <w:rPr>
          <w:rStyle w:val="StyleUnderline"/>
        </w:rPr>
        <w:t xml:space="preserve"> </w:t>
      </w:r>
      <w:r w:rsidRPr="00E4626A">
        <w:rPr>
          <w:rStyle w:val="StyleUnderline"/>
        </w:rPr>
        <w:t xml:space="preserve">will be </w:t>
      </w:r>
      <w:r w:rsidRPr="000E2F1E">
        <w:rPr>
          <w:rStyle w:val="Emphasis"/>
          <w:highlight w:val="green"/>
        </w:rPr>
        <w:t>underpinned</w:t>
      </w:r>
      <w:r w:rsidRPr="000E2F1E">
        <w:rPr>
          <w:rStyle w:val="StyleUnderline"/>
          <w:highlight w:val="green"/>
        </w:rPr>
        <w:t xml:space="preserve"> by</w:t>
      </w:r>
      <w:r w:rsidRPr="004350A1">
        <w:rPr>
          <w:sz w:val="16"/>
        </w:rPr>
        <w:t xml:space="preserve"> science, technology, and the ability of the international community to collaborate. Many organizations are starting to tackle these problems through the use of </w:t>
      </w:r>
      <w:r w:rsidRPr="00A04610">
        <w:rPr>
          <w:rStyle w:val="Emphasis"/>
          <w:highlight w:val="green"/>
        </w:rPr>
        <w:t>science diplomacy</w:t>
      </w:r>
      <w:r w:rsidRPr="00B85AB2">
        <w:rPr>
          <w:sz w:val="16"/>
        </w:rPr>
        <w:t>. The</w:t>
      </w:r>
      <w:r w:rsidRPr="004350A1">
        <w:rPr>
          <w:sz w:val="16"/>
        </w:rPr>
        <w:t xml:space="preserve"> center for Integrated Research on Disaster Risk (IRDR) is composed of ten national committees—a network of government sponsored research institutions across the world in countries ranging the political and economic scale. These working groups have committed to improving disaster-risk-reduction science and technology while </w:t>
      </w:r>
      <w:r w:rsidRPr="004350A1">
        <w:rPr>
          <w:rStyle w:val="StyleUnderline"/>
        </w:rPr>
        <w:t xml:space="preserve">providing </w:t>
      </w:r>
      <w:r w:rsidRPr="004350A1">
        <w:rPr>
          <w:rStyle w:val="Emphasis"/>
        </w:rPr>
        <w:t>guidance</w:t>
      </w:r>
      <w:r w:rsidRPr="004350A1">
        <w:rPr>
          <w:rStyle w:val="StyleUnderline"/>
        </w:rPr>
        <w:t xml:space="preserve"> to policy makers</w:t>
      </w:r>
      <w:r w:rsidRPr="004350A1">
        <w:rPr>
          <w:sz w:val="16"/>
        </w:rPr>
        <w:t xml:space="preserve"> charged with implementing disaster prevention and mitigation strategies.</w:t>
      </w:r>
    </w:p>
    <w:p w14:paraId="3D5B51FF" w14:textId="77777777" w:rsidR="00E6153D" w:rsidRPr="004350A1" w:rsidRDefault="00E6153D" w:rsidP="00E6153D">
      <w:pPr>
        <w:rPr>
          <w:sz w:val="16"/>
        </w:rPr>
      </w:pPr>
      <w:r w:rsidRPr="004350A1">
        <w:rPr>
          <w:sz w:val="16"/>
        </w:rPr>
        <w:t xml:space="preserve">IRDR is governed by a committee comprising experienced scientists and natural disaster experts. Its members come from all over the world—the US, China, Uganda, Norway, Mexico, Venezuela, and more. The diversity of this organization starts at the top and </w:t>
      </w:r>
      <w:r w:rsidRPr="004350A1">
        <w:rPr>
          <w:rStyle w:val="StyleUnderline"/>
        </w:rPr>
        <w:t xml:space="preserve">is </w:t>
      </w:r>
      <w:r w:rsidRPr="004350A1">
        <w:rPr>
          <w:rStyle w:val="Emphasis"/>
        </w:rPr>
        <w:t>crucial</w:t>
      </w:r>
      <w:r w:rsidRPr="004350A1">
        <w:rPr>
          <w:rStyle w:val="StyleUnderline"/>
        </w:rPr>
        <w:t xml:space="preserve"> to developing </w:t>
      </w:r>
      <w:r w:rsidRPr="004350A1">
        <w:rPr>
          <w:rStyle w:val="Emphasis"/>
        </w:rPr>
        <w:t>comprehensive risk-reduction strategies</w:t>
      </w:r>
      <w:r w:rsidRPr="004350A1">
        <w:rPr>
          <w:sz w:val="16"/>
        </w:rPr>
        <w:t>. Data and insights from countries with varying areas of expertise are being shared and built upon, facilitating more accurate natural disaster forecasting and better strategies for mitigating their destructive power. And by including representatives from countries of varying political and economic power in its leadership, IRDR ensures that its work will consider the needs of the global community at large, rather than just nations with considerable wealth and political standing.</w:t>
      </w:r>
    </w:p>
    <w:p w14:paraId="73656C3D" w14:textId="77777777" w:rsidR="00E6153D" w:rsidRPr="00902253" w:rsidRDefault="00E6153D" w:rsidP="00E6153D">
      <w:pPr>
        <w:rPr>
          <w:sz w:val="16"/>
        </w:rPr>
      </w:pPr>
      <w:r w:rsidRPr="004350A1">
        <w:rPr>
          <w:sz w:val="16"/>
        </w:rPr>
        <w:lastRenderedPageBreak/>
        <w:t xml:space="preserve">The results of </w:t>
      </w:r>
      <w:r w:rsidRPr="004350A1">
        <w:rPr>
          <w:rStyle w:val="StyleUnderline"/>
        </w:rPr>
        <w:t>this type of international collaboration</w:t>
      </w:r>
      <w:r w:rsidRPr="004350A1">
        <w:rPr>
          <w:sz w:val="16"/>
        </w:rPr>
        <w:t xml:space="preserve"> speak for themselves. Although humanity is grappling with more natural disasters than ever before, deaths related to these incidents continue to trend downward. Operating outside of the typical political framework that dominates foreign relations, IRDR </w:t>
      </w:r>
      <w:r w:rsidRPr="004350A1">
        <w:rPr>
          <w:rStyle w:val="StyleUnderline"/>
        </w:rPr>
        <w:t xml:space="preserve">provides a </w:t>
      </w:r>
      <w:r w:rsidRPr="004350A1">
        <w:rPr>
          <w:rStyle w:val="Emphasis"/>
        </w:rPr>
        <w:t>model for effective collaboration</w:t>
      </w:r>
      <w:r w:rsidRPr="004350A1">
        <w:rPr>
          <w:rStyle w:val="StyleUnderline"/>
        </w:rPr>
        <w:t xml:space="preserve"> across the geopolitical spectrum in the face of a </w:t>
      </w:r>
      <w:r w:rsidRPr="00902253">
        <w:rPr>
          <w:rStyle w:val="StyleUnderline"/>
        </w:rPr>
        <w:t>major global issue</w:t>
      </w:r>
      <w:r w:rsidRPr="00902253">
        <w:rPr>
          <w:sz w:val="16"/>
        </w:rPr>
        <w:t>.</w:t>
      </w:r>
    </w:p>
    <w:p w14:paraId="14F660BD" w14:textId="77777777" w:rsidR="00E6153D" w:rsidRPr="00902253" w:rsidRDefault="00E6153D" w:rsidP="00E6153D">
      <w:pPr>
        <w:rPr>
          <w:sz w:val="16"/>
        </w:rPr>
      </w:pPr>
      <w:r w:rsidRPr="00902253">
        <w:rPr>
          <w:sz w:val="16"/>
        </w:rPr>
        <w:t>Explore or Exploit? Managing international spaces</w:t>
      </w:r>
    </w:p>
    <w:p w14:paraId="4AEA00CF" w14:textId="77777777" w:rsidR="00E6153D" w:rsidRPr="004350A1" w:rsidRDefault="00E6153D" w:rsidP="00E6153D">
      <w:pPr>
        <w:rPr>
          <w:sz w:val="16"/>
        </w:rPr>
      </w:pPr>
      <w:r w:rsidRPr="00902253">
        <w:rPr>
          <w:sz w:val="16"/>
        </w:rPr>
        <w:t xml:space="preserve">Over the last few </w:t>
      </w:r>
      <w:proofErr w:type="gramStart"/>
      <w:r w:rsidRPr="00902253">
        <w:rPr>
          <w:sz w:val="16"/>
        </w:rPr>
        <w:t>decades</w:t>
      </w:r>
      <w:proofErr w:type="gramEnd"/>
      <w:r w:rsidRPr="00902253">
        <w:rPr>
          <w:sz w:val="16"/>
        </w:rPr>
        <w:t xml:space="preserve"> </w:t>
      </w:r>
      <w:r w:rsidRPr="00902253">
        <w:rPr>
          <w:rStyle w:val="StyleUnderline"/>
        </w:rPr>
        <w:t xml:space="preserve">the polar ice cap that covers </w:t>
      </w:r>
      <w:r w:rsidRPr="00902253">
        <w:rPr>
          <w:rStyle w:val="Emphasis"/>
        </w:rPr>
        <w:t>much of the Arctic Ocean</w:t>
      </w:r>
      <w:r w:rsidRPr="00902253">
        <w:rPr>
          <w:rStyle w:val="StyleUnderline"/>
        </w:rPr>
        <w:t xml:space="preserve"> has been </w:t>
      </w:r>
      <w:r w:rsidRPr="00902253">
        <w:rPr>
          <w:rStyle w:val="Emphasis"/>
        </w:rPr>
        <w:t>shrinking</w:t>
      </w:r>
      <w:r w:rsidRPr="00902253">
        <w:rPr>
          <w:sz w:val="16"/>
        </w:rPr>
        <w:t xml:space="preserve">. So much so, that during the warm season vast areas of previously solid ice have become open waters, creating opportunities for new trade routes and exposing the Arctic’s enormous reserves of oil and natural gas. Depending on your values, this will sound either like an opportunity for huge economic development of the region or the inevitable exploitation of one of the last untouched natural territories on the planet. And if you live there, like the half a million indigenous people who currently do, </w:t>
      </w:r>
      <w:r w:rsidRPr="00902253">
        <w:rPr>
          <w:rStyle w:val="StyleUnderline"/>
        </w:rPr>
        <w:t xml:space="preserve">how this territory is managed will </w:t>
      </w:r>
      <w:r w:rsidRPr="00902253">
        <w:rPr>
          <w:rStyle w:val="Emphasis"/>
        </w:rPr>
        <w:t>determine</w:t>
      </w:r>
      <w:r w:rsidRPr="00902253">
        <w:rPr>
          <w:sz w:val="16"/>
        </w:rPr>
        <w:t xml:space="preserve"> where you can live, how (and if) you can make a living, and what </w:t>
      </w:r>
      <w:r w:rsidRPr="00902253">
        <w:rPr>
          <w:rStyle w:val="StyleUnderline"/>
        </w:rPr>
        <w:t xml:space="preserve">the </w:t>
      </w:r>
      <w:r w:rsidRPr="00902253">
        <w:rPr>
          <w:rStyle w:val="Emphasis"/>
        </w:rPr>
        <w:t>health of the ecosystems</w:t>
      </w:r>
      <w:r w:rsidRPr="00902253">
        <w:rPr>
          <w:rStyle w:val="StyleUnderline"/>
        </w:rPr>
        <w:t xml:space="preserve"> that have supported Arctic life for millennia</w:t>
      </w:r>
      <w:r w:rsidRPr="00902253">
        <w:rPr>
          <w:sz w:val="16"/>
        </w:rPr>
        <w:t xml:space="preserve"> will look like.</w:t>
      </w:r>
    </w:p>
    <w:p w14:paraId="0E2DF05A" w14:textId="77777777" w:rsidR="00E6153D" w:rsidRPr="004350A1" w:rsidRDefault="00E6153D" w:rsidP="00E6153D">
      <w:pPr>
        <w:rPr>
          <w:sz w:val="16"/>
        </w:rPr>
      </w:pPr>
      <w:r w:rsidRPr="004350A1">
        <w:rPr>
          <w:sz w:val="16"/>
        </w:rPr>
        <w:t xml:space="preserve">Luckily, such a scenario was predicted decades ago. In 1987, Mikhail Gorbachev, then leader of the then Soviet Union, delivered a speech outlining his aspirations for the arctic to be explored rather than exploited—to radically reduce military presence, create a collaborative multinational research effort, cooperate on matters of environmental security, and open up the Northern Sea Route for trade. This speech laid the </w:t>
      </w:r>
      <w:r w:rsidRPr="00E4626A">
        <w:rPr>
          <w:sz w:val="16"/>
        </w:rPr>
        <w:t xml:space="preserve">foundation for </w:t>
      </w:r>
      <w:r w:rsidRPr="00E4626A">
        <w:rPr>
          <w:rStyle w:val="StyleUnderline"/>
        </w:rPr>
        <w:t xml:space="preserve">the </w:t>
      </w:r>
      <w:r w:rsidRPr="00E4626A">
        <w:rPr>
          <w:rStyle w:val="Emphasis"/>
        </w:rPr>
        <w:t>Arctic Council</w:t>
      </w:r>
      <w:r w:rsidRPr="00E4626A">
        <w:rPr>
          <w:sz w:val="16"/>
        </w:rPr>
        <w:t xml:space="preserve"> (Figure 1), which </w:t>
      </w:r>
      <w:r w:rsidRPr="00E4626A">
        <w:rPr>
          <w:rStyle w:val="StyleUnderline"/>
        </w:rPr>
        <w:t xml:space="preserve">is </w:t>
      </w:r>
      <w:r w:rsidRPr="00E4626A">
        <w:rPr>
          <w:rStyle w:val="Emphasis"/>
        </w:rPr>
        <w:t>one of the most successful examples</w:t>
      </w:r>
      <w:r w:rsidRPr="00E4626A">
        <w:rPr>
          <w:rStyle w:val="StyleUnderline"/>
        </w:rPr>
        <w:t xml:space="preserve"> of science diplomacy at work</w:t>
      </w:r>
      <w:r w:rsidRPr="00E4626A">
        <w:rPr>
          <w:sz w:val="16"/>
        </w:rPr>
        <w:t xml:space="preserve">. Composed of the eight Arctic nations, including geopolitical rivals US and Russia, and numerous groups of indigenous peoples, the Arctic Council was established to maintain Gorbachev’s vision for the region while giving the indigenous peoples a seat at the negotiating table. </w:t>
      </w:r>
      <w:r w:rsidRPr="00E4626A">
        <w:rPr>
          <w:rStyle w:val="StyleUnderline"/>
        </w:rPr>
        <w:t>The council’s activities are conducted by</w:t>
      </w:r>
      <w:r w:rsidRPr="00E4626A">
        <w:rPr>
          <w:sz w:val="16"/>
        </w:rPr>
        <w:t xml:space="preserve"> six </w:t>
      </w:r>
      <w:r w:rsidRPr="00E4626A">
        <w:rPr>
          <w:rStyle w:val="StyleUnderline"/>
        </w:rPr>
        <w:t xml:space="preserve">scientific and technology-based working groups who </w:t>
      </w:r>
      <w:r w:rsidRPr="00E4626A">
        <w:rPr>
          <w:rStyle w:val="Emphasis"/>
        </w:rPr>
        <w:t>conduct research</w:t>
      </w:r>
      <w:r w:rsidRPr="00E4626A">
        <w:rPr>
          <w:rStyle w:val="StyleUnderline"/>
        </w:rPr>
        <w:t xml:space="preserve"> in the area and </w:t>
      </w:r>
      <w:r w:rsidRPr="00E4626A">
        <w:rPr>
          <w:rStyle w:val="Emphasis"/>
        </w:rPr>
        <w:t>provide knowledge</w:t>
      </w:r>
      <w:r w:rsidRPr="00E4626A">
        <w:rPr>
          <w:rStyle w:val="StyleUnderline"/>
        </w:rPr>
        <w:t xml:space="preserve"> and </w:t>
      </w:r>
      <w:r w:rsidRPr="00E4626A">
        <w:rPr>
          <w:rStyle w:val="Emphasis"/>
        </w:rPr>
        <w:t>recommendations</w:t>
      </w:r>
      <w:r w:rsidRPr="00E4626A">
        <w:rPr>
          <w:rStyle w:val="StyleUnderline"/>
        </w:rPr>
        <w:t xml:space="preserve"> to the council members. As a result of this research, and allowing scientists to take part in the negot</w:t>
      </w:r>
      <w:r w:rsidRPr="004350A1">
        <w:rPr>
          <w:rStyle w:val="StyleUnderline"/>
        </w:rPr>
        <w:t>iations</w:t>
      </w:r>
      <w:r w:rsidRPr="00E4626A">
        <w:rPr>
          <w:rStyle w:val="StyleUnderline"/>
        </w:rPr>
        <w:t xml:space="preserve">, the Arctic council has enacted </w:t>
      </w:r>
      <w:r w:rsidRPr="00E4626A">
        <w:rPr>
          <w:rStyle w:val="Emphasis"/>
        </w:rPr>
        <w:t>several legally binding agreements</w:t>
      </w:r>
      <w:r w:rsidRPr="00E4626A">
        <w:rPr>
          <w:rStyle w:val="StyleUnderline"/>
        </w:rPr>
        <w:t xml:space="preserve"> regarding the sustainable</w:t>
      </w:r>
      <w:r w:rsidRPr="008B3937">
        <w:rPr>
          <w:rStyle w:val="StyleUnderline"/>
        </w:rPr>
        <w:t xml:space="preserve"> development</w:t>
      </w:r>
      <w:r w:rsidRPr="004350A1">
        <w:rPr>
          <w:rStyle w:val="StyleUnderline"/>
        </w:rPr>
        <w:t xml:space="preserve"> and </w:t>
      </w:r>
      <w:r w:rsidRPr="005F1D82">
        <w:rPr>
          <w:rStyle w:val="StyleUnderline"/>
        </w:rPr>
        <w:t xml:space="preserve">environmental protection of the Arctic Ocean. These agreements have facilitated cooperation on a number of important issues including </w:t>
      </w:r>
      <w:r w:rsidRPr="005F1D82">
        <w:rPr>
          <w:rStyle w:val="Emphasis"/>
        </w:rPr>
        <w:t>search and rescue operations</w:t>
      </w:r>
      <w:r w:rsidRPr="005F1D82">
        <w:rPr>
          <w:rStyle w:val="StyleUnderline"/>
        </w:rPr>
        <w:t xml:space="preserve">, prevention and containment of </w:t>
      </w:r>
      <w:r w:rsidRPr="005F1D82">
        <w:rPr>
          <w:rStyle w:val="Emphasis"/>
        </w:rPr>
        <w:t>maritime oil pollution</w:t>
      </w:r>
      <w:r w:rsidRPr="005F1D82">
        <w:rPr>
          <w:rStyle w:val="StyleUnderline"/>
        </w:rPr>
        <w:t>, and</w:t>
      </w:r>
      <w:r w:rsidRPr="005F1D82">
        <w:rPr>
          <w:sz w:val="16"/>
        </w:rPr>
        <w:t xml:space="preserve">, most recently, </w:t>
      </w:r>
      <w:r w:rsidRPr="005F1D82">
        <w:rPr>
          <w:rStyle w:val="Emphasis"/>
        </w:rPr>
        <w:t>enhanced data</w:t>
      </w:r>
      <w:r w:rsidRPr="00F97C46">
        <w:rPr>
          <w:rStyle w:val="Emphasis"/>
        </w:rPr>
        <w:t xml:space="preserve"> sharing</w:t>
      </w:r>
      <w:r w:rsidRPr="004350A1">
        <w:rPr>
          <w:rStyle w:val="StyleUnderline"/>
        </w:rPr>
        <w:t xml:space="preserve"> and </w:t>
      </w:r>
      <w:r w:rsidRPr="00F97C46">
        <w:rPr>
          <w:rStyle w:val="Emphasis"/>
        </w:rPr>
        <w:t>scientific research collaborations</w:t>
      </w:r>
      <w:r w:rsidRPr="004350A1">
        <w:rPr>
          <w:rStyle w:val="StyleUnderline"/>
        </w:rPr>
        <w:t xml:space="preserve">. </w:t>
      </w:r>
      <w:r w:rsidRPr="000E2F1E">
        <w:rPr>
          <w:rStyle w:val="StyleUnderline"/>
          <w:highlight w:val="green"/>
        </w:rPr>
        <w:t>Against</w:t>
      </w:r>
      <w:r w:rsidRPr="004350A1">
        <w:rPr>
          <w:rStyle w:val="StyleUnderline"/>
        </w:rPr>
        <w:t xml:space="preserve"> a backdrop of </w:t>
      </w:r>
      <w:r w:rsidRPr="00F97C46">
        <w:rPr>
          <w:rStyle w:val="Emphasis"/>
        </w:rPr>
        <w:t xml:space="preserve">rapidly </w:t>
      </w:r>
      <w:r w:rsidRPr="000E2F1E">
        <w:rPr>
          <w:rStyle w:val="Emphasis"/>
          <w:highlight w:val="green"/>
        </w:rPr>
        <w:t>deteriorating</w:t>
      </w:r>
      <w:r w:rsidRPr="00F97C46">
        <w:rPr>
          <w:rStyle w:val="Emphasis"/>
        </w:rPr>
        <w:t xml:space="preserve"> diplomatic </w:t>
      </w:r>
      <w:r w:rsidRPr="000E2F1E">
        <w:rPr>
          <w:rStyle w:val="Emphasis"/>
          <w:highlight w:val="green"/>
        </w:rPr>
        <w:t>relations</w:t>
      </w:r>
      <w:r w:rsidRPr="000E2F1E">
        <w:rPr>
          <w:rStyle w:val="StyleUnderline"/>
          <w:highlight w:val="green"/>
        </w:rPr>
        <w:t xml:space="preserve">, the </w:t>
      </w:r>
      <w:r w:rsidRPr="000E2F1E">
        <w:rPr>
          <w:rStyle w:val="Emphasis"/>
          <w:highlight w:val="green"/>
        </w:rPr>
        <w:t>US</w:t>
      </w:r>
      <w:r w:rsidRPr="000E2F1E">
        <w:rPr>
          <w:rStyle w:val="StyleUnderline"/>
          <w:highlight w:val="green"/>
        </w:rPr>
        <w:t xml:space="preserve"> and </w:t>
      </w:r>
      <w:r w:rsidRPr="000E2F1E">
        <w:rPr>
          <w:rStyle w:val="Emphasis"/>
          <w:highlight w:val="green"/>
        </w:rPr>
        <w:t>Russia</w:t>
      </w:r>
      <w:r w:rsidRPr="004350A1">
        <w:rPr>
          <w:rStyle w:val="StyleUnderline"/>
        </w:rPr>
        <w:t xml:space="preserve"> have </w:t>
      </w:r>
      <w:r w:rsidRPr="008B3937">
        <w:rPr>
          <w:rStyle w:val="StyleUnderline"/>
        </w:rPr>
        <w:t>co-chaired</w:t>
      </w:r>
      <w:r w:rsidRPr="004350A1">
        <w:rPr>
          <w:rStyle w:val="StyleUnderline"/>
        </w:rPr>
        <w:t xml:space="preserve"> </w:t>
      </w:r>
      <w:r w:rsidRPr="008B3937">
        <w:rPr>
          <w:rStyle w:val="StyleUnderline"/>
        </w:rPr>
        <w:t>task forces</w:t>
      </w:r>
      <w:r w:rsidRPr="004350A1">
        <w:rPr>
          <w:rStyle w:val="StyleUnderline"/>
        </w:rPr>
        <w:t xml:space="preserve"> that laid the foundation for these </w:t>
      </w:r>
      <w:r w:rsidRPr="000E2F1E">
        <w:rPr>
          <w:rStyle w:val="StyleUnderline"/>
          <w:highlight w:val="green"/>
        </w:rPr>
        <w:t>agree</w:t>
      </w:r>
      <w:r w:rsidRPr="004350A1">
        <w:rPr>
          <w:rStyle w:val="StyleUnderline"/>
        </w:rPr>
        <w:t xml:space="preserve">ments, </w:t>
      </w:r>
      <w:r w:rsidRPr="000E2F1E">
        <w:rPr>
          <w:rStyle w:val="StyleUnderline"/>
          <w:highlight w:val="green"/>
        </w:rPr>
        <w:t>proving</w:t>
      </w:r>
      <w:r w:rsidRPr="004350A1">
        <w:rPr>
          <w:sz w:val="16"/>
        </w:rPr>
        <w:t xml:space="preserve"> to the world </w:t>
      </w:r>
      <w:r w:rsidRPr="004350A1">
        <w:rPr>
          <w:rStyle w:val="StyleUnderline"/>
        </w:rPr>
        <w:t xml:space="preserve">that </w:t>
      </w:r>
      <w:r w:rsidRPr="00F97C46">
        <w:rPr>
          <w:rStyle w:val="Emphasis"/>
        </w:rPr>
        <w:t xml:space="preserve">meaningful </w:t>
      </w:r>
      <w:r w:rsidRPr="000E2F1E">
        <w:rPr>
          <w:rStyle w:val="Emphasis"/>
          <w:highlight w:val="green"/>
        </w:rPr>
        <w:t>results</w:t>
      </w:r>
      <w:r w:rsidRPr="000E2F1E">
        <w:rPr>
          <w:rStyle w:val="StyleUnderline"/>
          <w:highlight w:val="green"/>
        </w:rPr>
        <w:t xml:space="preserve"> </w:t>
      </w:r>
      <w:r w:rsidRPr="00E4626A">
        <w:rPr>
          <w:rStyle w:val="StyleUnderline"/>
        </w:rPr>
        <w:t>can be achieved</w:t>
      </w:r>
      <w:r w:rsidRPr="004350A1">
        <w:rPr>
          <w:rStyle w:val="StyleUnderline"/>
        </w:rPr>
        <w:t xml:space="preserve"> </w:t>
      </w:r>
      <w:r w:rsidRPr="000E2F1E">
        <w:rPr>
          <w:rStyle w:val="StyleUnderline"/>
          <w:highlight w:val="green"/>
        </w:rPr>
        <w:t>through</w:t>
      </w:r>
      <w:r w:rsidRPr="004350A1">
        <w:rPr>
          <w:rStyle w:val="StyleUnderline"/>
        </w:rPr>
        <w:t xml:space="preserve"> the avenue of </w:t>
      </w:r>
      <w:r w:rsidRPr="000E2F1E">
        <w:rPr>
          <w:rStyle w:val="StyleUnderline"/>
          <w:highlight w:val="green"/>
        </w:rPr>
        <w:t>sci</w:t>
      </w:r>
      <w:r w:rsidRPr="004350A1">
        <w:rPr>
          <w:rStyle w:val="StyleUnderline"/>
        </w:rPr>
        <w:t xml:space="preserve">ence </w:t>
      </w:r>
      <w:r w:rsidRPr="000E2F1E">
        <w:rPr>
          <w:rStyle w:val="StyleUnderline"/>
          <w:highlight w:val="green"/>
        </w:rPr>
        <w:t>dip</w:t>
      </w:r>
      <w:r w:rsidRPr="004350A1">
        <w:rPr>
          <w:rStyle w:val="StyleUnderline"/>
        </w:rPr>
        <w:t>lomacy</w:t>
      </w:r>
      <w:r w:rsidRPr="008B3937">
        <w:rPr>
          <w:rStyle w:val="StyleUnderline"/>
        </w:rPr>
        <w:t xml:space="preserve">, </w:t>
      </w:r>
      <w:r w:rsidRPr="008B3937">
        <w:rPr>
          <w:rStyle w:val="Emphasis"/>
        </w:rPr>
        <w:t>regardless of geopolitics</w:t>
      </w:r>
      <w:r w:rsidRPr="008B3937">
        <w:rPr>
          <w:sz w:val="16"/>
        </w:rPr>
        <w:t>.</w:t>
      </w:r>
    </w:p>
    <w:p w14:paraId="136A566F" w14:textId="77777777" w:rsidR="00E6153D" w:rsidRPr="004350A1" w:rsidRDefault="00E6153D" w:rsidP="00E6153D">
      <w:pPr>
        <w:rPr>
          <w:sz w:val="16"/>
        </w:rPr>
      </w:pPr>
      <w:r w:rsidRPr="004350A1">
        <w:rPr>
          <w:sz w:val="16"/>
        </w:rPr>
        <w:t>Science diplomacy going forward</w:t>
      </w:r>
    </w:p>
    <w:p w14:paraId="71829A77" w14:textId="77777777" w:rsidR="00E6153D" w:rsidRPr="005F1D82" w:rsidRDefault="00E6153D" w:rsidP="00E6153D">
      <w:pPr>
        <w:rPr>
          <w:sz w:val="16"/>
        </w:rPr>
      </w:pPr>
      <w:r w:rsidRPr="004350A1">
        <w:rPr>
          <w:rStyle w:val="StyleUnderline"/>
        </w:rPr>
        <w:t xml:space="preserve">The technical </w:t>
      </w:r>
      <w:r w:rsidRPr="000E2F1E">
        <w:rPr>
          <w:rStyle w:val="StyleUnderline"/>
          <w:highlight w:val="green"/>
        </w:rPr>
        <w:t>expertise</w:t>
      </w:r>
      <w:r w:rsidRPr="004350A1">
        <w:rPr>
          <w:rStyle w:val="StyleUnderline"/>
        </w:rPr>
        <w:t xml:space="preserve"> that characterizes science diplomacy </w:t>
      </w:r>
      <w:r w:rsidRPr="000E2F1E">
        <w:rPr>
          <w:rStyle w:val="StyleUnderline"/>
          <w:highlight w:val="green"/>
        </w:rPr>
        <w:t>will</w:t>
      </w:r>
      <w:r w:rsidRPr="004350A1">
        <w:rPr>
          <w:rStyle w:val="StyleUnderline"/>
        </w:rPr>
        <w:t xml:space="preserve"> continue to </w:t>
      </w:r>
      <w:r w:rsidRPr="000E2F1E">
        <w:rPr>
          <w:rStyle w:val="StyleUnderline"/>
          <w:highlight w:val="green"/>
        </w:rPr>
        <w:t xml:space="preserve">be in demand </w:t>
      </w:r>
      <w:r w:rsidRPr="00E4626A">
        <w:rPr>
          <w:rStyle w:val="StyleUnderline"/>
        </w:rPr>
        <w:t xml:space="preserve">across </w:t>
      </w:r>
      <w:r w:rsidRPr="00E4626A">
        <w:rPr>
          <w:rStyle w:val="Emphasis"/>
        </w:rPr>
        <w:t>many realms of foreign policy</w:t>
      </w:r>
      <w:r w:rsidRPr="00E4626A">
        <w:rPr>
          <w:sz w:val="16"/>
        </w:rPr>
        <w:t>.</w:t>
      </w:r>
      <w:r w:rsidRPr="004350A1">
        <w:rPr>
          <w:sz w:val="16"/>
        </w:rPr>
        <w:t xml:space="preserve"> For </w:t>
      </w:r>
      <w:r w:rsidRPr="005F1D82">
        <w:rPr>
          <w:sz w:val="16"/>
        </w:rPr>
        <w:t xml:space="preserve">example, </w:t>
      </w:r>
      <w:r w:rsidRPr="005F1D82">
        <w:rPr>
          <w:rStyle w:val="Emphasis"/>
        </w:rPr>
        <w:t xml:space="preserve">synthetic </w:t>
      </w:r>
      <w:r w:rsidRPr="000E2F1E">
        <w:rPr>
          <w:rStyle w:val="Emphasis"/>
          <w:highlight w:val="green"/>
        </w:rPr>
        <w:t>bio</w:t>
      </w:r>
      <w:r w:rsidRPr="00F97C46">
        <w:rPr>
          <w:rStyle w:val="Emphasis"/>
        </w:rPr>
        <w:t>logy</w:t>
      </w:r>
      <w:r w:rsidRPr="004350A1">
        <w:rPr>
          <w:rStyle w:val="StyleUnderline"/>
        </w:rPr>
        <w:t xml:space="preserve"> and </w:t>
      </w:r>
      <w:r w:rsidRPr="000E2F1E">
        <w:rPr>
          <w:rStyle w:val="Emphasis"/>
          <w:highlight w:val="green"/>
        </w:rPr>
        <w:t>gene-editing</w:t>
      </w:r>
      <w:r w:rsidRPr="00F97C46">
        <w:rPr>
          <w:rStyle w:val="Emphasis"/>
        </w:rPr>
        <w:t xml:space="preserve"> technology</w:t>
      </w:r>
      <w:r w:rsidRPr="004350A1">
        <w:rPr>
          <w:rStyle w:val="StyleUnderline"/>
        </w:rPr>
        <w:t xml:space="preserve"> continue to factor into matters regarding agriculture and trade</w:t>
      </w:r>
      <w:r w:rsidRPr="004350A1">
        <w:rPr>
          <w:sz w:val="16"/>
        </w:rPr>
        <w:t xml:space="preserve">. Also, </w:t>
      </w:r>
      <w:r w:rsidRPr="005F1D82">
        <w:rPr>
          <w:rStyle w:val="Emphasis"/>
        </w:rPr>
        <w:t>digital currencies</w:t>
      </w:r>
      <w:r w:rsidRPr="005F1D82">
        <w:rPr>
          <w:rStyle w:val="StyleUnderline"/>
        </w:rPr>
        <w:t xml:space="preserve">, such as </w:t>
      </w:r>
      <w:r w:rsidRPr="005F1D82">
        <w:rPr>
          <w:rStyle w:val="Emphasis"/>
        </w:rPr>
        <w:t>bitcoin</w:t>
      </w:r>
      <w:r w:rsidRPr="005F1D82">
        <w:rPr>
          <w:rStyle w:val="StyleUnderline"/>
        </w:rPr>
        <w:t>, have changed</w:t>
      </w:r>
      <w:r w:rsidRPr="005F1D82">
        <w:rPr>
          <w:sz w:val="16"/>
        </w:rPr>
        <w:t xml:space="preserve"> the way economists and businesses are approaching </w:t>
      </w:r>
      <w:r w:rsidRPr="005F1D82">
        <w:rPr>
          <w:rStyle w:val="StyleUnderline"/>
        </w:rPr>
        <w:t>markets</w:t>
      </w:r>
      <w:r w:rsidRPr="005F1D82">
        <w:rPr>
          <w:sz w:val="16"/>
        </w:rPr>
        <w:t xml:space="preserve">. Finally, </w:t>
      </w:r>
      <w:r w:rsidRPr="005F1D82">
        <w:rPr>
          <w:rStyle w:val="Emphasis"/>
        </w:rPr>
        <w:t xml:space="preserve">machine </w:t>
      </w:r>
      <w:proofErr w:type="gramStart"/>
      <w:r w:rsidRPr="005F1D82">
        <w:rPr>
          <w:rStyle w:val="Emphasis"/>
        </w:rPr>
        <w:t>learning</w:t>
      </w:r>
      <w:proofErr w:type="gramEnd"/>
      <w:r w:rsidRPr="008B3937">
        <w:rPr>
          <w:rStyle w:val="StyleUnderline"/>
        </w:rPr>
        <w:t xml:space="preserve"> and </w:t>
      </w:r>
      <w:r w:rsidRPr="000E2F1E">
        <w:rPr>
          <w:rStyle w:val="Emphasis"/>
          <w:highlight w:val="green"/>
        </w:rPr>
        <w:t>a</w:t>
      </w:r>
      <w:r w:rsidRPr="00F97C46">
        <w:rPr>
          <w:rStyle w:val="Emphasis"/>
        </w:rPr>
        <w:t xml:space="preserve">rtificial </w:t>
      </w:r>
      <w:r w:rsidRPr="000E2F1E">
        <w:rPr>
          <w:rStyle w:val="Emphasis"/>
          <w:highlight w:val="green"/>
        </w:rPr>
        <w:t>i</w:t>
      </w:r>
      <w:r w:rsidRPr="00F97C46">
        <w:rPr>
          <w:rStyle w:val="Emphasis"/>
        </w:rPr>
        <w:t>ntelligence</w:t>
      </w:r>
      <w:r w:rsidRPr="004350A1">
        <w:rPr>
          <w:rStyle w:val="StyleUnderline"/>
        </w:rPr>
        <w:t xml:space="preserve"> are being used</w:t>
      </w:r>
      <w:r w:rsidRPr="004350A1">
        <w:rPr>
          <w:sz w:val="16"/>
        </w:rPr>
        <w:t xml:space="preserve"> by governments as a means </w:t>
      </w:r>
      <w:r w:rsidRPr="004350A1">
        <w:rPr>
          <w:rStyle w:val="StyleUnderline"/>
        </w:rPr>
        <w:t>for</w:t>
      </w:r>
      <w:r w:rsidRPr="004350A1">
        <w:rPr>
          <w:sz w:val="16"/>
        </w:rPr>
        <w:t xml:space="preserve"> population control, giving rise to a new type of governance</w:t>
      </w:r>
      <w:r w:rsidRPr="005F1D82">
        <w:rPr>
          <w:sz w:val="16"/>
        </w:rPr>
        <w:t>—</w:t>
      </w:r>
      <w:r w:rsidRPr="005F1D82">
        <w:rPr>
          <w:rStyle w:val="Emphasis"/>
        </w:rPr>
        <w:t>digital authoritarianism</w:t>
      </w:r>
      <w:r w:rsidRPr="005F1D82">
        <w:rPr>
          <w:sz w:val="16"/>
        </w:rPr>
        <w:t>.</w:t>
      </w:r>
    </w:p>
    <w:p w14:paraId="3A6CC5A3" w14:textId="77777777" w:rsidR="00E6153D" w:rsidRPr="004350A1" w:rsidRDefault="00E6153D" w:rsidP="00E6153D">
      <w:pPr>
        <w:rPr>
          <w:sz w:val="16"/>
        </w:rPr>
      </w:pPr>
      <w:r w:rsidRPr="005F1D82">
        <w:rPr>
          <w:sz w:val="16"/>
        </w:rPr>
        <w:t>While this expertise will be necessary for managing such issues, building international coalitions can’t be</w:t>
      </w:r>
      <w:r w:rsidRPr="004350A1">
        <w:rPr>
          <w:sz w:val="16"/>
        </w:rPr>
        <w:t xml:space="preserve"> done through a purely scientific and technical lens. </w:t>
      </w:r>
      <w:r w:rsidRPr="004350A1">
        <w:rPr>
          <w:rStyle w:val="StyleUnderline"/>
        </w:rPr>
        <w:t xml:space="preserve">Convincing others to cooperate means providing them with a </w:t>
      </w:r>
      <w:r w:rsidRPr="00F97C46">
        <w:rPr>
          <w:rStyle w:val="Emphasis"/>
        </w:rPr>
        <w:t>convincing argument</w:t>
      </w:r>
      <w:r w:rsidRPr="004350A1">
        <w:rPr>
          <w:rStyle w:val="StyleUnderline"/>
        </w:rPr>
        <w:t xml:space="preserve"> to do so, and in terms they understand and find compelling</w:t>
      </w:r>
      <w:r w:rsidRPr="004350A1">
        <w:rPr>
          <w:sz w:val="16"/>
        </w:rPr>
        <w:t xml:space="preserve">. To achieve this, </w:t>
      </w:r>
      <w:r w:rsidRPr="004350A1">
        <w:rPr>
          <w:rStyle w:val="StyleUnderline"/>
        </w:rPr>
        <w:t xml:space="preserve">scientists must be trained to </w:t>
      </w:r>
      <w:r w:rsidRPr="00F97C46">
        <w:rPr>
          <w:rStyle w:val="Emphasis"/>
        </w:rPr>
        <w:t>communicate their expertise</w:t>
      </w:r>
      <w:r w:rsidRPr="004350A1">
        <w:rPr>
          <w:rStyle w:val="StyleUnderline"/>
        </w:rPr>
        <w:t xml:space="preserve"> in a way that moves stakeholders in policy discussions to act</w:t>
      </w:r>
      <w:r w:rsidRPr="004350A1">
        <w:rPr>
          <w:sz w:val="16"/>
        </w:rPr>
        <w:t>. This means appealing to motivations they have been largely taught to put to the side—whether they be political, economic, or emotional in nature—without obscuring the data and insights they have to offer.</w:t>
      </w:r>
    </w:p>
    <w:p w14:paraId="79E6C22C" w14:textId="77777777" w:rsidR="00E6153D" w:rsidRDefault="00E6153D" w:rsidP="00E6153D">
      <w:pPr>
        <w:rPr>
          <w:sz w:val="16"/>
        </w:rPr>
      </w:pPr>
      <w:r w:rsidRPr="004350A1">
        <w:rPr>
          <w:rStyle w:val="StyleUnderline"/>
        </w:rPr>
        <w:t>For</w:t>
      </w:r>
      <w:r w:rsidRPr="004350A1">
        <w:rPr>
          <w:sz w:val="16"/>
        </w:rPr>
        <w:t xml:space="preserve"> our </w:t>
      </w:r>
      <w:r w:rsidRPr="004350A1">
        <w:rPr>
          <w:rStyle w:val="StyleUnderline"/>
        </w:rPr>
        <w:t>leaders</w:t>
      </w:r>
      <w:r w:rsidRPr="004350A1">
        <w:rPr>
          <w:sz w:val="16"/>
        </w:rPr>
        <w:t xml:space="preserve">, policy makers, and diplomats </w:t>
      </w:r>
      <w:r w:rsidRPr="004350A1">
        <w:rPr>
          <w:rStyle w:val="StyleUnderline"/>
        </w:rPr>
        <w:t xml:space="preserve">to </w:t>
      </w:r>
      <w:r w:rsidRPr="00F97C46">
        <w:rPr>
          <w:rStyle w:val="Emphasis"/>
        </w:rPr>
        <w:t>effectively understand</w:t>
      </w:r>
      <w:r w:rsidRPr="004350A1">
        <w:rPr>
          <w:rStyle w:val="StyleUnderline"/>
        </w:rPr>
        <w:t xml:space="preserve"> issues underpinned by science and technology, experts</w:t>
      </w:r>
      <w:r w:rsidRPr="004350A1">
        <w:rPr>
          <w:sz w:val="16"/>
        </w:rPr>
        <w:t xml:space="preserve"> in these fields </w:t>
      </w:r>
      <w:r w:rsidRPr="004350A1">
        <w:rPr>
          <w:rStyle w:val="StyleUnderline"/>
        </w:rPr>
        <w:t xml:space="preserve">must </w:t>
      </w:r>
      <w:r w:rsidRPr="00F97C46">
        <w:rPr>
          <w:rStyle w:val="Emphasis"/>
        </w:rPr>
        <w:t>continue to be integrated</w:t>
      </w:r>
      <w:r w:rsidRPr="004350A1">
        <w:rPr>
          <w:rStyle w:val="StyleUnderline"/>
        </w:rPr>
        <w:t xml:space="preserve"> into the mechanisms of </w:t>
      </w:r>
      <w:r w:rsidRPr="004350A1">
        <w:rPr>
          <w:rStyle w:val="StyleUnderline"/>
        </w:rPr>
        <w:lastRenderedPageBreak/>
        <w:t>governance</w:t>
      </w:r>
      <w:r w:rsidRPr="004350A1">
        <w:rPr>
          <w:sz w:val="16"/>
        </w:rPr>
        <w:t xml:space="preserve">. With scientists in the US running for elections in numbers like never before, we can expect this trend to continue. </w:t>
      </w:r>
      <w:r w:rsidRPr="004350A1">
        <w:rPr>
          <w:rStyle w:val="StyleUnderline"/>
        </w:rPr>
        <w:t xml:space="preserve">And in the face of a </w:t>
      </w:r>
      <w:r w:rsidRPr="00F97C46">
        <w:rPr>
          <w:rStyle w:val="Emphasis"/>
        </w:rPr>
        <w:t>rising wave of nationalism</w:t>
      </w:r>
      <w:r w:rsidRPr="004350A1">
        <w:rPr>
          <w:rStyle w:val="StyleUnderline"/>
        </w:rPr>
        <w:t xml:space="preserve"> across the world, it is </w:t>
      </w:r>
      <w:r w:rsidRPr="00F97C46">
        <w:rPr>
          <w:rStyle w:val="Emphasis"/>
        </w:rPr>
        <w:t>crucial</w:t>
      </w:r>
      <w:r w:rsidRPr="004350A1">
        <w:rPr>
          <w:rStyle w:val="StyleUnderline"/>
        </w:rPr>
        <w:t xml:space="preserve"> that we do </w:t>
      </w:r>
      <w:r w:rsidRPr="00F97C46">
        <w:rPr>
          <w:rStyle w:val="Emphasis"/>
        </w:rPr>
        <w:t>everything we can</w:t>
      </w:r>
      <w:r w:rsidRPr="004350A1">
        <w:rPr>
          <w:rStyle w:val="StyleUnderline"/>
        </w:rPr>
        <w:t xml:space="preserve"> to foster collaboration. </w:t>
      </w:r>
      <w:r w:rsidRPr="00E4626A">
        <w:rPr>
          <w:rStyle w:val="StyleUnderline"/>
        </w:rPr>
        <w:t xml:space="preserve">The </w:t>
      </w:r>
      <w:r w:rsidRPr="000E2F1E">
        <w:rPr>
          <w:rStyle w:val="Emphasis"/>
          <w:highlight w:val="green"/>
        </w:rPr>
        <w:t>future of</w:t>
      </w:r>
      <w:r w:rsidRPr="00F97C46">
        <w:rPr>
          <w:rStyle w:val="Emphasis"/>
        </w:rPr>
        <w:t xml:space="preserve"> human </w:t>
      </w:r>
      <w:r w:rsidRPr="000E2F1E">
        <w:rPr>
          <w:rStyle w:val="Emphasis"/>
          <w:highlight w:val="green"/>
        </w:rPr>
        <w:t>civilization</w:t>
      </w:r>
      <w:r w:rsidRPr="000E2F1E">
        <w:rPr>
          <w:rStyle w:val="StyleUnderline"/>
          <w:highlight w:val="green"/>
        </w:rPr>
        <w:t xml:space="preserve"> depends on it</w:t>
      </w:r>
      <w:r w:rsidRPr="004350A1">
        <w:rPr>
          <w:sz w:val="16"/>
        </w:rPr>
        <w:t>.</w:t>
      </w:r>
    </w:p>
    <w:p w14:paraId="24B40886" w14:textId="77777777" w:rsidR="00E6153D" w:rsidRDefault="00E6153D" w:rsidP="00E6153D"/>
    <w:p w14:paraId="77970AE5" w14:textId="77777777" w:rsidR="00E6153D" w:rsidRPr="00E6153D" w:rsidRDefault="00E6153D" w:rsidP="00E6153D"/>
    <w:p w14:paraId="628C5354" w14:textId="638284DF" w:rsidR="00E6153D" w:rsidRDefault="00E6153D" w:rsidP="00E6153D">
      <w:pPr>
        <w:pStyle w:val="Heading2"/>
      </w:pPr>
      <w:r>
        <w:lastRenderedPageBreak/>
        <w:t>3</w:t>
      </w:r>
    </w:p>
    <w:p w14:paraId="53C240B1" w14:textId="77777777" w:rsidR="00E6153D" w:rsidRDefault="00E6153D" w:rsidP="00E6153D">
      <w:pPr>
        <w:pStyle w:val="Heading4"/>
      </w:pPr>
      <w:r>
        <w:t xml:space="preserve">Pharma innovation </w:t>
      </w:r>
      <w:r w:rsidRPr="004B406B">
        <w:rPr>
          <w:u w:val="single"/>
        </w:rPr>
        <w:t>high now</w:t>
      </w:r>
      <w:r>
        <w:t xml:space="preserve"> – monetary incentive is the </w:t>
      </w:r>
      <w:r w:rsidRPr="004B406B">
        <w:rPr>
          <w:u w:val="single"/>
        </w:rPr>
        <w:t>biggest factor</w:t>
      </w:r>
      <w:r>
        <w:t>.</w:t>
      </w:r>
    </w:p>
    <w:p w14:paraId="5E38A8FB" w14:textId="77777777" w:rsidR="00E6153D" w:rsidRPr="004B406B" w:rsidRDefault="00E6153D" w:rsidP="00E6153D">
      <w:proofErr w:type="spellStart"/>
      <w:r w:rsidRPr="00920081">
        <w:rPr>
          <w:rFonts w:eastAsiaTheme="majorEastAsia" w:cstheme="majorBidi"/>
          <w:b/>
          <w:bCs/>
          <w:sz w:val="26"/>
          <w:szCs w:val="26"/>
        </w:rPr>
        <w:t>Swagel</w:t>
      </w:r>
      <w:proofErr w:type="spellEnd"/>
      <w:r w:rsidRPr="00920081">
        <w:rPr>
          <w:rFonts w:eastAsiaTheme="majorEastAsia" w:cstheme="majorBidi"/>
          <w:b/>
          <w:bCs/>
          <w:sz w:val="26"/>
          <w:szCs w:val="26"/>
        </w:rPr>
        <w:t xml:space="preserve"> 21</w:t>
      </w:r>
      <w:r>
        <w:t xml:space="preserve"> </w:t>
      </w:r>
      <w:r w:rsidRPr="00920081">
        <w:t xml:space="preserve">Phillip L. </w:t>
      </w:r>
      <w:proofErr w:type="spellStart"/>
      <w:r w:rsidRPr="00920081">
        <w:t>Swagel</w:t>
      </w:r>
      <w:proofErr w:type="spellEnd"/>
      <w:r>
        <w:t xml:space="preserve">, Director of the Congressional budget office 4-xx-2021, "Research and Development in the Pharmaceutical Industry," Congressional Budget Office, </w:t>
      </w:r>
      <w:hyperlink r:id="rId13" w:anchor="_idTextAnchor020" w:history="1">
        <w:r w:rsidRPr="004B406B">
          <w:rPr>
            <w:rStyle w:val="Hyperlink"/>
          </w:rPr>
          <w:t>https://www.cbo.goc/publication/57126#_idTextAnchor020</w:t>
        </w:r>
      </w:hyperlink>
      <w:r w:rsidRPr="004B406B">
        <w:t xml:space="preserve"> </w:t>
      </w:r>
      <w:r>
        <w:t>SJ//DA</w:t>
      </w:r>
    </w:p>
    <w:p w14:paraId="3EB7877D" w14:textId="77777777" w:rsidR="00E6153D" w:rsidRPr="00334F58" w:rsidRDefault="00E6153D" w:rsidP="00E6153D">
      <w:pPr>
        <w:rPr>
          <w:sz w:val="16"/>
        </w:rPr>
      </w:pPr>
      <w:r w:rsidRPr="004B406B">
        <w:rPr>
          <w:b/>
          <w:bCs/>
          <w:u w:val="single"/>
        </w:rPr>
        <w:t xml:space="preserve">Every year, the U.S. </w:t>
      </w:r>
      <w:r w:rsidRPr="004B406B">
        <w:rPr>
          <w:b/>
          <w:bCs/>
          <w:highlight w:val="green"/>
          <w:u w:val="single"/>
        </w:rPr>
        <w:t>pharmaceutical industry develops</w:t>
      </w:r>
      <w:r w:rsidRPr="004B406B">
        <w:rPr>
          <w:b/>
          <w:bCs/>
          <w:u w:val="single"/>
        </w:rPr>
        <w:t xml:space="preserve"> a variety of new </w:t>
      </w:r>
      <w:r w:rsidRPr="004B406B">
        <w:rPr>
          <w:b/>
          <w:bCs/>
          <w:highlight w:val="green"/>
          <w:u w:val="single"/>
        </w:rPr>
        <w:t>drugs that provide</w:t>
      </w:r>
      <w:r w:rsidRPr="004B406B">
        <w:rPr>
          <w:b/>
          <w:bCs/>
          <w:u w:val="single"/>
        </w:rPr>
        <w:t xml:space="preserve"> valuable medical </w:t>
      </w:r>
      <w:r w:rsidRPr="004B406B">
        <w:rPr>
          <w:b/>
          <w:bCs/>
          <w:highlight w:val="green"/>
          <w:u w:val="single"/>
        </w:rPr>
        <w:t>benefits</w:t>
      </w:r>
      <w:r w:rsidRPr="004B406B">
        <w:rPr>
          <w:b/>
          <w:bCs/>
          <w:u w:val="single"/>
        </w:rPr>
        <w:t xml:space="preserve">. Many of those drugs are expensive and contribute to rising health care costs for the private sector and the federal government. Policymakers have considered </w:t>
      </w:r>
      <w:r w:rsidRPr="004B406B">
        <w:rPr>
          <w:b/>
          <w:bCs/>
          <w:highlight w:val="green"/>
          <w:u w:val="single"/>
        </w:rPr>
        <w:t>policies that</w:t>
      </w:r>
      <w:r w:rsidRPr="004B406B">
        <w:rPr>
          <w:b/>
          <w:bCs/>
          <w:u w:val="single"/>
        </w:rPr>
        <w:t xml:space="preserve"> would </w:t>
      </w:r>
      <w:r w:rsidRPr="004B406B">
        <w:rPr>
          <w:b/>
          <w:bCs/>
          <w:highlight w:val="green"/>
          <w:u w:val="single"/>
        </w:rPr>
        <w:t>lower drug prices</w:t>
      </w:r>
      <w:r w:rsidRPr="004B406B">
        <w:rPr>
          <w:b/>
          <w:bCs/>
          <w:u w:val="single"/>
        </w:rPr>
        <w:t xml:space="preserve"> and reduce federal drug expenditures. Such policies would probably </w:t>
      </w:r>
      <w:r w:rsidRPr="004B406B">
        <w:rPr>
          <w:b/>
          <w:bCs/>
          <w:highlight w:val="green"/>
          <w:u w:val="single"/>
        </w:rPr>
        <w:t>reduce</w:t>
      </w:r>
      <w:r w:rsidRPr="004B406B">
        <w:rPr>
          <w:b/>
          <w:bCs/>
          <w:u w:val="single"/>
        </w:rPr>
        <w:t xml:space="preserve"> the industry’s </w:t>
      </w:r>
      <w:r w:rsidRPr="004B406B">
        <w:rPr>
          <w:b/>
          <w:bCs/>
          <w:highlight w:val="green"/>
          <w:u w:val="single"/>
        </w:rPr>
        <w:t>incentive to develop</w:t>
      </w:r>
      <w:r w:rsidRPr="004B406B">
        <w:rPr>
          <w:b/>
          <w:bCs/>
          <w:u w:val="single"/>
        </w:rPr>
        <w:t xml:space="preserve"> new drugs. </w:t>
      </w:r>
      <w:r w:rsidRPr="004B406B">
        <w:rPr>
          <w:sz w:val="16"/>
        </w:rPr>
        <w:t xml:space="preserve">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sidRPr="004B406B">
        <w:rPr>
          <w:u w:val="single"/>
        </w:rPr>
        <w:t>T</w:t>
      </w:r>
      <w:r w:rsidRPr="004B406B">
        <w:rPr>
          <w:b/>
          <w:bCs/>
          <w:u w:val="single"/>
        </w:rPr>
        <w:t xml:space="preserve">he </w:t>
      </w:r>
      <w:r w:rsidRPr="004B406B">
        <w:rPr>
          <w:b/>
          <w:bCs/>
          <w:highlight w:val="green"/>
          <w:u w:val="single"/>
        </w:rPr>
        <w:t>pharma</w:t>
      </w:r>
      <w:r w:rsidRPr="004B406B">
        <w:rPr>
          <w:b/>
          <w:bCs/>
          <w:u w:val="single"/>
        </w:rPr>
        <w:t xml:space="preserve">ceutical industry </w:t>
      </w:r>
      <w:r w:rsidRPr="004B406B">
        <w:rPr>
          <w:b/>
          <w:bCs/>
          <w:highlight w:val="green"/>
          <w:u w:val="single"/>
        </w:rPr>
        <w:t>devoted $83 billion to R&amp;D</w:t>
      </w:r>
      <w:r w:rsidRPr="004B406B">
        <w:rPr>
          <w:b/>
          <w:bCs/>
          <w:u w:val="single"/>
        </w:rPr>
        <w:t xml:space="preserve"> expenditures </w:t>
      </w:r>
      <w:r w:rsidRPr="004B406B">
        <w:rPr>
          <w:b/>
          <w:bCs/>
          <w:highlight w:val="green"/>
          <w:u w:val="single"/>
        </w:rPr>
        <w:t>in 2019</w:t>
      </w:r>
      <w:r w:rsidRPr="004B406B">
        <w:rPr>
          <w:b/>
          <w:bCs/>
          <w:u w:val="single"/>
        </w:rPr>
        <w:t xml:space="preserve">. Those expenditures </w:t>
      </w:r>
      <w:r w:rsidRPr="004B406B">
        <w:rPr>
          <w:b/>
          <w:bCs/>
          <w:highlight w:val="green"/>
          <w:u w:val="single"/>
        </w:rPr>
        <w:t>covered</w:t>
      </w:r>
      <w:r w:rsidRPr="004B406B">
        <w:rPr>
          <w:b/>
          <w:bCs/>
          <w:u w:val="single"/>
        </w:rPr>
        <w:t xml:space="preserve"> a variety of </w:t>
      </w:r>
      <w:r w:rsidRPr="004B406B">
        <w:rPr>
          <w:b/>
          <w:bCs/>
          <w:highlight w:val="green"/>
          <w:u w:val="single"/>
        </w:rPr>
        <w:t>activities, including discovering</w:t>
      </w:r>
      <w:r w:rsidRPr="004B406B">
        <w:rPr>
          <w:b/>
          <w:bCs/>
          <w:u w:val="single"/>
        </w:rPr>
        <w:t xml:space="preserve"> and </w:t>
      </w:r>
      <w:r w:rsidRPr="004B406B">
        <w:rPr>
          <w:b/>
          <w:bCs/>
          <w:highlight w:val="green"/>
          <w:u w:val="single"/>
        </w:rPr>
        <w:t>testing</w:t>
      </w:r>
      <w:r w:rsidRPr="004B406B">
        <w:rPr>
          <w:b/>
          <w:bCs/>
          <w:u w:val="single"/>
        </w:rPr>
        <w:t xml:space="preserve"> new drugs, developing incremental </w:t>
      </w:r>
      <w:r w:rsidRPr="004B406B">
        <w:rPr>
          <w:b/>
          <w:bCs/>
          <w:highlight w:val="green"/>
          <w:u w:val="single"/>
        </w:rPr>
        <w:t>innovations</w:t>
      </w:r>
      <w:r w:rsidRPr="004B406B">
        <w:rPr>
          <w:b/>
          <w:bCs/>
          <w:u w:val="single"/>
        </w:rPr>
        <w:t xml:space="preserve"> such as product extensions, </w:t>
      </w:r>
      <w:r w:rsidRPr="004B406B">
        <w:rPr>
          <w:b/>
          <w:bCs/>
          <w:highlight w:val="green"/>
          <w:u w:val="single"/>
        </w:rPr>
        <w:t>and</w:t>
      </w:r>
      <w:r w:rsidRPr="004B406B">
        <w:rPr>
          <w:b/>
          <w:bCs/>
          <w:u w:val="single"/>
        </w:rPr>
        <w:t xml:space="preserve"> clinical </w:t>
      </w:r>
      <w:r w:rsidRPr="004B406B">
        <w:rPr>
          <w:b/>
          <w:bCs/>
          <w:highlight w:val="green"/>
          <w:u w:val="single"/>
        </w:rPr>
        <w:t>testing</w:t>
      </w:r>
      <w:r w:rsidRPr="004B406B">
        <w:rPr>
          <w:b/>
          <w:bCs/>
          <w:u w:val="single"/>
        </w:rPr>
        <w:t xml:space="preserve"> for safety-monitoring or marketing purposes. That amount is about 10 times what the industry spent per year in the 1980s, after adjusting for the effects of inflation. </w:t>
      </w:r>
      <w:r w:rsidRPr="004B406B">
        <w:rPr>
          <w:sz w:val="16"/>
        </w:rPr>
        <w:t>The share of revenues that drug companies devote to R&amp;D has also grown:</w:t>
      </w:r>
      <w:r w:rsidRPr="004B406B">
        <w:rPr>
          <w:b/>
          <w:bCs/>
          <w:u w:val="single"/>
        </w:rPr>
        <w:t xml:space="preserve"> On average, </w:t>
      </w:r>
      <w:r w:rsidRPr="004B406B">
        <w:rPr>
          <w:b/>
          <w:bCs/>
          <w:highlight w:val="green"/>
          <w:u w:val="single"/>
        </w:rPr>
        <w:t>pharma</w:t>
      </w:r>
      <w:r w:rsidRPr="004B406B">
        <w:rPr>
          <w:b/>
          <w:bCs/>
          <w:u w:val="single"/>
        </w:rPr>
        <w:t xml:space="preserve">ceutical companies </w:t>
      </w:r>
      <w:r w:rsidRPr="004B406B">
        <w:rPr>
          <w:b/>
          <w:bCs/>
          <w:highlight w:val="green"/>
          <w:u w:val="single"/>
        </w:rPr>
        <w:t>spent</w:t>
      </w:r>
      <w:r w:rsidRPr="004B406B">
        <w:rPr>
          <w:b/>
          <w:bCs/>
          <w:u w:val="single"/>
        </w:rPr>
        <w:t xml:space="preserve"> about </w:t>
      </w:r>
      <w:r w:rsidRPr="004B406B">
        <w:rPr>
          <w:b/>
          <w:bCs/>
          <w:highlight w:val="green"/>
          <w:u w:val="single"/>
        </w:rPr>
        <w:t>one-quarter of</w:t>
      </w:r>
      <w:r w:rsidRPr="004B406B">
        <w:rPr>
          <w:b/>
          <w:bCs/>
          <w:u w:val="single"/>
        </w:rPr>
        <w:t xml:space="preserve"> their </w:t>
      </w:r>
      <w:r w:rsidRPr="004B406B">
        <w:rPr>
          <w:b/>
          <w:bCs/>
          <w:highlight w:val="green"/>
          <w:u w:val="single"/>
        </w:rPr>
        <w:t>revenues</w:t>
      </w:r>
      <w:r w:rsidRPr="004B406B">
        <w:rPr>
          <w:b/>
          <w:bCs/>
          <w:u w:val="single"/>
        </w:rPr>
        <w:t xml:space="preserve"> (net of expenses and buyer rebates) </w:t>
      </w:r>
      <w:r w:rsidRPr="004B406B">
        <w:rPr>
          <w:b/>
          <w:bCs/>
          <w:highlight w:val="green"/>
          <w:u w:val="single"/>
        </w:rPr>
        <w:t>on R&amp;D</w:t>
      </w:r>
      <w:r w:rsidRPr="004B406B">
        <w:rPr>
          <w:b/>
          <w:bCs/>
          <w:u w:val="single"/>
        </w:rPr>
        <w:t xml:space="preserve"> expenses </w:t>
      </w:r>
      <w:r w:rsidRPr="004B406B">
        <w:rPr>
          <w:sz w:val="16"/>
        </w:rPr>
        <w:t xml:space="preserve">in 2019, which is </w:t>
      </w:r>
      <w:r w:rsidRPr="004B406B">
        <w:rPr>
          <w:b/>
          <w:bCs/>
          <w:u w:val="single"/>
        </w:rPr>
        <w:t>almost twice as large a share of revenues as</w:t>
      </w:r>
      <w:r w:rsidRPr="00334F58">
        <w:rPr>
          <w:b/>
          <w:bCs/>
          <w:u w:val="single"/>
        </w:rPr>
        <w:t xml:space="preserve"> they spent in 2000.</w:t>
      </w:r>
      <w:r w:rsidRPr="00334F58">
        <w:rPr>
          <w:sz w:val="16"/>
        </w:rPr>
        <w:t xml:space="preserve"> That revenue share is larger than that for other knowledge-based industries, such as semiconductors, technology hardware, and software. The number of new drugs approved each year has also grown over the past decade. On </w:t>
      </w:r>
      <w:proofErr w:type="spellStart"/>
      <w:r w:rsidRPr="00334F58">
        <w:rPr>
          <w:sz w:val="16"/>
        </w:rPr>
        <w:t>averace</w:t>
      </w:r>
      <w:proofErr w:type="spellEnd"/>
      <w:r w:rsidRPr="00334F58">
        <w:rPr>
          <w:sz w:val="16"/>
        </w:rPr>
        <w:t xml:space="preserve">, the Food and Drug Administration (FDA) approved 38 new drugs per year from 2010 through 2019 (with a peak of 59 in 2018), which is 60 percent more than the yearly average over the previous decade. </w:t>
      </w:r>
      <w:r w:rsidRPr="00334F58">
        <w:rPr>
          <w:b/>
          <w:bCs/>
          <w:u w:val="single"/>
        </w:rPr>
        <w:t>Many of the drugs that have been approved in recent years are “specialty drugs.” Specialty drugs generally treat chronic, complex, or rare conditions, and they may also require special handling or monitoring of patients</w:t>
      </w:r>
      <w:r w:rsidRPr="00334F58">
        <w:rPr>
          <w:sz w:val="16"/>
        </w:rPr>
        <w:t xml:space="preserve">. Many specialty drugs are biologics (large-molecule drugs based on living cell lines), </w:t>
      </w:r>
      <w:r w:rsidRPr="00334F58">
        <w:rPr>
          <w:b/>
          <w:bCs/>
          <w:u w:val="single"/>
        </w:rPr>
        <w:t xml:space="preserve">which are costly to develop, hard to imitate, and frequently have high prices. </w:t>
      </w:r>
      <w:r w:rsidRPr="00334F58">
        <w:rPr>
          <w:sz w:val="16"/>
        </w:rPr>
        <w:t xml:space="preserve">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t>
      </w:r>
      <w:r w:rsidRPr="00334F58">
        <w:rPr>
          <w:b/>
          <w:bCs/>
          <w:u w:val="single"/>
        </w:rPr>
        <w:t>What Factors Influence Spending for R&amp;D?</w:t>
      </w:r>
      <w:r>
        <w:rPr>
          <w:b/>
          <w:bCs/>
          <w:u w:val="single"/>
        </w:rPr>
        <w:t xml:space="preserve"> </w:t>
      </w:r>
      <w:r w:rsidRPr="00334F58">
        <w:rPr>
          <w:sz w:val="16"/>
        </w:rPr>
        <w:t xml:space="preserve">Drug companies’ R&amp;D spending decisions depend on three main factors: Anticipated lifetime global revenues from a new drug, </w:t>
      </w:r>
      <w:proofErr w:type="gramStart"/>
      <w:r w:rsidRPr="00334F58">
        <w:rPr>
          <w:b/>
          <w:bCs/>
          <w:u w:val="single"/>
        </w:rPr>
        <w:t>Expected</w:t>
      </w:r>
      <w:proofErr w:type="gramEnd"/>
      <w:r w:rsidRPr="00334F58">
        <w:rPr>
          <w:b/>
          <w:bCs/>
          <w:u w:val="single"/>
        </w:rPr>
        <w:t xml:space="preserve"> costs to develop a new drug</w:t>
      </w:r>
      <w:r w:rsidRPr="00334F58">
        <w:rPr>
          <w:sz w:val="16"/>
        </w:rPr>
        <w:t xml:space="preserve">, and Policies and programs that influence the supply of and demand for prescription drugs. Various considerations inform companies’ expectations about a drug’s revenue stream, including the anticipated prices it could command in different markets around the world and the expected global sales volume at those prices (given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sidRPr="004B406B">
        <w:rPr>
          <w:b/>
          <w:bCs/>
          <w:highlight w:val="green"/>
          <w:u w:val="single"/>
        </w:rPr>
        <w:t>Developing</w:t>
      </w:r>
      <w:r w:rsidRPr="00334F58">
        <w:rPr>
          <w:b/>
          <w:bCs/>
          <w:u w:val="single"/>
        </w:rPr>
        <w:t xml:space="preserve"> new </w:t>
      </w:r>
      <w:r w:rsidRPr="004B406B">
        <w:rPr>
          <w:b/>
          <w:bCs/>
          <w:highlight w:val="green"/>
          <w:u w:val="single"/>
        </w:rPr>
        <w:t>drugs is</w:t>
      </w:r>
      <w:r w:rsidRPr="00334F58">
        <w:rPr>
          <w:b/>
          <w:bCs/>
          <w:u w:val="single"/>
        </w:rPr>
        <w:t xml:space="preserve"> a </w:t>
      </w:r>
      <w:r w:rsidRPr="004B406B">
        <w:rPr>
          <w:b/>
          <w:bCs/>
          <w:highlight w:val="green"/>
          <w:u w:val="single"/>
        </w:rPr>
        <w:t>costly and uncertain</w:t>
      </w:r>
      <w:r w:rsidRPr="00334F58">
        <w:rPr>
          <w:b/>
          <w:bCs/>
          <w:u w:val="single"/>
        </w:rPr>
        <w:t xml:space="preserve"> process, and many potential drugs never make it to market. </w:t>
      </w:r>
      <w:r w:rsidRPr="004B406B">
        <w:rPr>
          <w:b/>
          <w:bCs/>
          <w:highlight w:val="green"/>
          <w:u w:val="single"/>
        </w:rPr>
        <w:t>Only</w:t>
      </w:r>
      <w:r w:rsidRPr="00334F58">
        <w:rPr>
          <w:b/>
          <w:bCs/>
          <w:u w:val="single"/>
        </w:rPr>
        <w:t xml:space="preserve"> about </w:t>
      </w:r>
      <w:r w:rsidRPr="004B406B">
        <w:rPr>
          <w:b/>
          <w:bCs/>
          <w:highlight w:val="green"/>
          <w:u w:val="single"/>
        </w:rPr>
        <w:t>12 percent of drugs</w:t>
      </w:r>
      <w:r w:rsidRPr="00334F58">
        <w:rPr>
          <w:b/>
          <w:bCs/>
          <w:u w:val="single"/>
        </w:rPr>
        <w:t xml:space="preserve"> entering clinical trials </w:t>
      </w:r>
      <w:r w:rsidRPr="004B406B">
        <w:rPr>
          <w:b/>
          <w:bCs/>
          <w:highlight w:val="green"/>
          <w:u w:val="single"/>
        </w:rPr>
        <w:t>are</w:t>
      </w:r>
      <w:r w:rsidRPr="00334F58">
        <w:rPr>
          <w:b/>
          <w:bCs/>
          <w:u w:val="single"/>
        </w:rPr>
        <w:t xml:space="preserve"> ultimately </w:t>
      </w:r>
      <w:r w:rsidRPr="004B406B">
        <w:rPr>
          <w:b/>
          <w:bCs/>
          <w:highlight w:val="green"/>
          <w:u w:val="single"/>
        </w:rPr>
        <w:t>approved</w:t>
      </w:r>
      <w:r w:rsidRPr="00334F58">
        <w:rPr>
          <w:b/>
          <w:bCs/>
          <w:u w:val="single"/>
        </w:rPr>
        <w:t xml:space="preserve"> for introduction by the FDA. In recent studies, estimates of the average R&amp;D cost per new drug range from less than $1 billion to more than $2 billion per drug</w:t>
      </w:r>
      <w:r w:rsidRPr="00334F58">
        <w:rPr>
          <w:sz w:val="16"/>
        </w:rPr>
        <w:t xml:space="preserve">. Those estimates include the costs of both laboratory research and clinical trials of successful new drugs as well as expenditures on drugs that do not make it past the laboratory-development stage, that enter clinical trials but fail in those trials or are withdrawn by the </w:t>
      </w:r>
      <w:proofErr w:type="spellStart"/>
      <w:r w:rsidRPr="00334F58">
        <w:rPr>
          <w:sz w:val="16"/>
        </w:rPr>
        <w:t>drugmaker</w:t>
      </w:r>
      <w:proofErr w:type="spellEnd"/>
      <w:r w:rsidRPr="00334F58">
        <w:rPr>
          <w:sz w:val="16"/>
        </w:rPr>
        <w:t xml:space="preserve"> for business reasons, or that are not </w:t>
      </w:r>
      <w:r w:rsidRPr="00334F58">
        <w:rPr>
          <w:sz w:val="16"/>
        </w:rPr>
        <w:lastRenderedPageBreak/>
        <w:t xml:space="preserve">approved by the FDA. Those estimates also include the company’s capital costs—the value of other forgone investments—incurred during the R&amp;D process. Such costs can make up a substantial share of the average total cost of developing a new drug. The 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w:t>
      </w:r>
      <w:proofErr w:type="spellStart"/>
      <w:r w:rsidRPr="00334F58">
        <w:rPr>
          <w:sz w:val="16"/>
        </w:rPr>
        <w:t>treatmentscof</w:t>
      </w:r>
      <w:proofErr w:type="spellEnd"/>
      <w:r w:rsidRPr="00334F58">
        <w:rPr>
          <w:sz w:val="16"/>
        </w:rPr>
        <w:t xml:space="preserve"> uncommon diseases—provide incentives to invest in R&amp;D. Similarly, deductions for R&amp;D investment can be used to reduce tax liabilities immediately rather than over the life of that investment. Finally, the patent system and certain statutory provisions that delay FDA approval of generic drugs provide pharmaceutical companies with a period of market exclusivity, when competition is legally restricted. During that time, they can maintain higher prices on a patented product than they otherwise could, which makes new drugs more profitable and thereby increases drug companies’ incentives to invest in R&amp;D.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r w:rsidRPr="00334F58">
        <w:rPr>
          <w:b/>
          <w:bCs/>
          <w:u w:val="single"/>
        </w:rPr>
        <w:t xml:space="preserve">In particular, </w:t>
      </w:r>
      <w:r w:rsidRPr="004B406B">
        <w:rPr>
          <w:b/>
          <w:bCs/>
          <w:highlight w:val="green"/>
          <w:u w:val="single"/>
        </w:rPr>
        <w:t>spending on</w:t>
      </w:r>
      <w:r w:rsidRPr="00334F58">
        <w:rPr>
          <w:b/>
          <w:bCs/>
          <w:u w:val="single"/>
        </w:rPr>
        <w:t xml:space="preserve"> drug </w:t>
      </w:r>
      <w:r w:rsidRPr="004B406B">
        <w:rPr>
          <w:b/>
          <w:bCs/>
          <w:highlight w:val="green"/>
          <w:u w:val="single"/>
        </w:rPr>
        <w:t>R&amp;D increased by</w:t>
      </w:r>
      <w:r w:rsidRPr="00334F58">
        <w:rPr>
          <w:b/>
          <w:bCs/>
          <w:u w:val="single"/>
        </w:rPr>
        <w:t xml:space="preserve"> nearly </w:t>
      </w:r>
      <w:r w:rsidRPr="004B406B">
        <w:rPr>
          <w:b/>
          <w:bCs/>
          <w:highlight w:val="green"/>
          <w:u w:val="single"/>
        </w:rPr>
        <w:t>50 percent</w:t>
      </w:r>
      <w:r w:rsidRPr="00334F58">
        <w:rPr>
          <w:b/>
          <w:bCs/>
          <w:u w:val="single"/>
        </w:rPr>
        <w:t xml:space="preserve"> between 2015 and 2019.</w:t>
      </w:r>
      <w:r w:rsidRPr="00334F58">
        <w:rPr>
          <w:sz w:val="16"/>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w:t>
      </w:r>
      <w:r w:rsidRPr="00334F58">
        <w:rPr>
          <w:b/>
          <w:bCs/>
          <w:u w:val="single"/>
        </w:rPr>
        <w:t xml:space="preserve">, </w:t>
      </w:r>
      <w:r w:rsidRPr="004B406B">
        <w:rPr>
          <w:b/>
          <w:bCs/>
          <w:highlight w:val="green"/>
          <w:u w:val="single"/>
        </w:rPr>
        <w:t>private investment</w:t>
      </w:r>
      <w:r w:rsidRPr="00334F58">
        <w:rPr>
          <w:b/>
          <w:bCs/>
          <w:u w:val="single"/>
        </w:rPr>
        <w:t xml:space="preserve"> in drug R&amp;D among member firms of the Pharmaceutical Research and Manufacturers of America (PhRMA), an industry trade association, </w:t>
      </w:r>
      <w:r w:rsidRPr="004B406B">
        <w:rPr>
          <w:b/>
          <w:bCs/>
          <w:highlight w:val="green"/>
          <w:u w:val="single"/>
        </w:rPr>
        <w:t>was</w:t>
      </w:r>
      <w:r w:rsidRPr="00334F58">
        <w:rPr>
          <w:b/>
          <w:bCs/>
          <w:u w:val="single"/>
        </w:rPr>
        <w:t xml:space="preserve"> about </w:t>
      </w:r>
      <w:r w:rsidRPr="004B406B">
        <w:rPr>
          <w:b/>
          <w:bCs/>
          <w:highlight w:val="green"/>
          <w:u w:val="single"/>
        </w:rPr>
        <w:t xml:space="preserve">$83 billion </w:t>
      </w:r>
      <w:r w:rsidRPr="004B406B">
        <w:rPr>
          <w:b/>
          <w:bCs/>
          <w:u w:val="single"/>
        </w:rPr>
        <w:t>in</w:t>
      </w:r>
      <w:r w:rsidRPr="00334F58">
        <w:rPr>
          <w:b/>
          <w:bCs/>
          <w:u w:val="single"/>
        </w:rPr>
        <w:t xml:space="preserve"> 2019, </w:t>
      </w:r>
      <w:r w:rsidRPr="004B406B">
        <w:rPr>
          <w:b/>
          <w:bCs/>
          <w:highlight w:val="green"/>
          <w:u w:val="single"/>
        </w:rPr>
        <w:t>up from</w:t>
      </w:r>
      <w:r w:rsidRPr="00334F58">
        <w:rPr>
          <w:b/>
          <w:bCs/>
          <w:u w:val="single"/>
        </w:rPr>
        <w:t xml:space="preserve"> about </w:t>
      </w:r>
      <w:r w:rsidRPr="004B406B">
        <w:rPr>
          <w:b/>
          <w:bCs/>
          <w:highlight w:val="green"/>
          <w:u w:val="single"/>
        </w:rPr>
        <w:t>$5 billion</w:t>
      </w:r>
      <w:r w:rsidRPr="00334F58">
        <w:rPr>
          <w:b/>
          <w:bCs/>
          <w:u w:val="single"/>
        </w:rPr>
        <w:t xml:space="preserve"> in 1980 and $38 billion in 2000</w:t>
      </w:r>
      <w:r w:rsidRPr="00334F58">
        <w:rPr>
          <w:sz w:val="16"/>
        </w:rPr>
        <w:t xml:space="preserve">.1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R&amp;D spending by all drug companies has trended upward, small and large firms generally focus on different R&amp;D activities. </w:t>
      </w:r>
      <w:r w:rsidRPr="004B406B">
        <w:rPr>
          <w:b/>
          <w:bCs/>
          <w:highlight w:val="green"/>
          <w:u w:val="single"/>
        </w:rPr>
        <w:t>Small companies</w:t>
      </w:r>
      <w:r w:rsidRPr="00334F58">
        <w:rPr>
          <w:b/>
          <w:bCs/>
          <w:u w:val="single"/>
        </w:rPr>
        <w:t xml:space="preserve"> not in PhRMA </w:t>
      </w:r>
      <w:r w:rsidRPr="004B406B">
        <w:rPr>
          <w:b/>
          <w:bCs/>
          <w:highlight w:val="green"/>
          <w:u w:val="single"/>
        </w:rPr>
        <w:t>devote</w:t>
      </w:r>
      <w:r w:rsidRPr="00334F58">
        <w:rPr>
          <w:b/>
          <w:bCs/>
          <w:u w:val="single"/>
        </w:rPr>
        <w:t xml:space="preserve"> a greater share of their </w:t>
      </w:r>
      <w:r w:rsidRPr="004B406B">
        <w:rPr>
          <w:b/>
          <w:bCs/>
          <w:highlight w:val="green"/>
          <w:u w:val="single"/>
        </w:rPr>
        <w:t>research to</w:t>
      </w:r>
      <w:r w:rsidRPr="00334F58">
        <w:rPr>
          <w:b/>
          <w:bCs/>
          <w:u w:val="single"/>
        </w:rPr>
        <w:t xml:space="preserve"> developing and testing new </w:t>
      </w:r>
      <w:r w:rsidRPr="004B406B">
        <w:rPr>
          <w:b/>
          <w:bCs/>
          <w:highlight w:val="green"/>
          <w:u w:val="single"/>
        </w:rPr>
        <w:t>drugs</w:t>
      </w:r>
      <w:r w:rsidRPr="00334F58">
        <w:rPr>
          <w:b/>
          <w:bCs/>
          <w:u w:val="single"/>
        </w:rPr>
        <w:t>,</w:t>
      </w:r>
      <w:r w:rsidRPr="00334F58">
        <w:rPr>
          <w:sz w:val="16"/>
        </w:rPr>
        <w:t xml:space="preserve"> many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w:t>
      </w:r>
      <w:proofErr w:type="spellStart"/>
      <w:r w:rsidRPr="00334F58">
        <w:rPr>
          <w:sz w:val="16"/>
        </w:rPr>
        <w:t>postapproval</w:t>
      </w:r>
      <w:proofErr w:type="spellEnd"/>
      <w:r w:rsidRPr="00334F58">
        <w:rPr>
          <w:sz w:val="16"/>
        </w:rPr>
        <w:t xml:space="preserve"> testing for safety-monitoring or marketing purposes.</w:t>
      </w:r>
    </w:p>
    <w:p w14:paraId="2130448B" w14:textId="77777777" w:rsidR="00E6153D" w:rsidRPr="00E6153D" w:rsidRDefault="00E6153D" w:rsidP="00E6153D"/>
    <w:p w14:paraId="706EF2B5" w14:textId="77777777" w:rsidR="00E6153D" w:rsidRDefault="00E6153D" w:rsidP="00E6153D">
      <w:pPr>
        <w:pStyle w:val="Heading4"/>
      </w:pPr>
      <w:r>
        <w:t xml:space="preserve">The most efficacious mainstream drugs </w:t>
      </w:r>
      <w:r>
        <w:rPr>
          <w:u w:val="single"/>
        </w:rPr>
        <w:t>come from Indigenous Knowledge</w:t>
      </w:r>
      <w:r>
        <w:t xml:space="preserve"> – empirics are </w:t>
      </w:r>
      <w:r>
        <w:rPr>
          <w:u w:val="single"/>
        </w:rPr>
        <w:t>on our side</w:t>
      </w:r>
      <w:r>
        <w:t>.</w:t>
      </w:r>
    </w:p>
    <w:p w14:paraId="6B620A41" w14:textId="77777777" w:rsidR="00E6153D" w:rsidRPr="00902F20" w:rsidRDefault="00E6153D" w:rsidP="00E6153D">
      <w:r w:rsidRPr="00902F20">
        <w:rPr>
          <w:rStyle w:val="Style13ptBold"/>
        </w:rPr>
        <w:t>King 91</w:t>
      </w:r>
      <w:r>
        <w:t xml:space="preserve"> </w:t>
      </w:r>
      <w:r w:rsidRPr="00902F20">
        <w:t>Stephen King September 1991 "The Source of Our Cures: A new pharmaceutical company wants to provide reciprocal benefits and recognize the value of indigenous"</w:t>
      </w:r>
      <w:r>
        <w:t xml:space="preserve"> </w:t>
      </w:r>
      <w:hyperlink r:id="rId14" w:history="1">
        <w:r w:rsidRPr="003F2A95">
          <w:rPr>
            <w:rStyle w:val="Hyperlink"/>
          </w:rPr>
          <w:t>https://www.culturalsurvival.org/publications/cultural-survival-quarterly/source-our-cures-new-pharmaceutical-company-wants-provide</w:t>
        </w:r>
      </w:hyperlink>
      <w:r>
        <w:t xml:space="preserve"> //Elmer </w:t>
      </w:r>
    </w:p>
    <w:p w14:paraId="2B304D3C" w14:textId="77777777" w:rsidR="00E6153D" w:rsidRDefault="00E6153D" w:rsidP="00E6153D">
      <w:pPr>
        <w:rPr>
          <w:u w:val="single"/>
        </w:rPr>
      </w:pPr>
      <w:r w:rsidRPr="0022702A">
        <w:rPr>
          <w:b/>
          <w:sz w:val="26"/>
          <w:highlight w:val="green"/>
          <w:u w:val="single"/>
        </w:rPr>
        <w:t>FOR 500 YEARS</w:t>
      </w:r>
      <w:r w:rsidRPr="004C1645">
        <w:rPr>
          <w:sz w:val="16"/>
        </w:rPr>
        <w:t xml:space="preserve">, SINCE THE People of South America encountered Europeans on their soil, </w:t>
      </w:r>
      <w:r w:rsidRPr="0022702A">
        <w:rPr>
          <w:b/>
          <w:sz w:val="26"/>
          <w:highlight w:val="green"/>
          <w:u w:val="single"/>
        </w:rPr>
        <w:t>the global pharmacopoeia</w:t>
      </w:r>
      <w:r w:rsidRPr="0022702A">
        <w:rPr>
          <w:sz w:val="16"/>
          <w:highlight w:val="green"/>
        </w:rPr>
        <w:t xml:space="preserve"> </w:t>
      </w:r>
      <w:r w:rsidRPr="004C1645">
        <w:rPr>
          <w:sz w:val="16"/>
        </w:rPr>
        <w:t xml:space="preserve">has been </w:t>
      </w:r>
      <w:r w:rsidRPr="0022702A">
        <w:rPr>
          <w:b/>
          <w:sz w:val="26"/>
          <w:highlight w:val="green"/>
          <w:u w:val="single"/>
        </w:rPr>
        <w:t xml:space="preserve">enriched by a number of important plant-derived medicines </w:t>
      </w:r>
      <w:r w:rsidRPr="0022702A">
        <w:rPr>
          <w:b/>
          <w:sz w:val="26"/>
          <w:highlight w:val="green"/>
          <w:u w:val="single"/>
          <w:bdr w:val="single" w:sz="12" w:space="0" w:color="auto"/>
        </w:rPr>
        <w:t>discovered and utilized by indigenous people</w:t>
      </w:r>
      <w:r w:rsidRPr="004C1645">
        <w:rPr>
          <w:sz w:val="16"/>
        </w:rPr>
        <w:t xml:space="preserve">. The skeletal </w:t>
      </w:r>
      <w:r w:rsidRPr="0022702A">
        <w:rPr>
          <w:b/>
          <w:sz w:val="26"/>
          <w:highlight w:val="green"/>
          <w:u w:val="single"/>
          <w:bdr w:val="single" w:sz="12" w:space="0" w:color="auto"/>
        </w:rPr>
        <w:t xml:space="preserve">muscle </w:t>
      </w:r>
      <w:r w:rsidRPr="0022702A">
        <w:rPr>
          <w:b/>
          <w:sz w:val="26"/>
          <w:highlight w:val="green"/>
          <w:u w:val="single"/>
          <w:bdr w:val="single" w:sz="12" w:space="0" w:color="auto"/>
        </w:rPr>
        <w:lastRenderedPageBreak/>
        <w:t>relaxant d-tubocurarine</w:t>
      </w:r>
      <w:r w:rsidRPr="0022702A">
        <w:rPr>
          <w:sz w:val="16"/>
          <w:highlight w:val="green"/>
        </w:rPr>
        <w:t xml:space="preserve"> </w:t>
      </w:r>
      <w:r w:rsidRPr="003B35B7">
        <w:rPr>
          <w:u w:val="single"/>
        </w:rPr>
        <w:t xml:space="preserve">is derived from an Amazonian arrow poison better known as curare, </w:t>
      </w:r>
      <w:proofErr w:type="spellStart"/>
      <w:r w:rsidRPr="003B35B7">
        <w:rPr>
          <w:u w:val="single"/>
        </w:rPr>
        <w:t>Chonodendron</w:t>
      </w:r>
      <w:proofErr w:type="spellEnd"/>
      <w:r w:rsidRPr="003B35B7">
        <w:rPr>
          <w:u w:val="single"/>
        </w:rPr>
        <w:t xml:space="preserve"> </w:t>
      </w:r>
      <w:proofErr w:type="spellStart"/>
      <w:r w:rsidRPr="003B35B7">
        <w:rPr>
          <w:u w:val="single"/>
        </w:rPr>
        <w:t>tomentosum</w:t>
      </w:r>
      <w:proofErr w:type="spellEnd"/>
      <w:r w:rsidRPr="003B35B7">
        <w:rPr>
          <w:u w:val="single"/>
        </w:rPr>
        <w:t xml:space="preserve">. </w:t>
      </w:r>
      <w:r w:rsidRPr="004C1645">
        <w:rPr>
          <w:sz w:val="16"/>
        </w:rPr>
        <w:t xml:space="preserve">The </w:t>
      </w:r>
      <w:r w:rsidRPr="0022702A">
        <w:rPr>
          <w:b/>
          <w:sz w:val="26"/>
          <w:highlight w:val="green"/>
          <w:u w:val="single"/>
          <w:bdr w:val="single" w:sz="12" w:space="0" w:color="auto"/>
        </w:rPr>
        <w:t>antimalarial drug quinine</w:t>
      </w:r>
      <w:r w:rsidRPr="003B35B7">
        <w:rPr>
          <w:u w:val="single"/>
        </w:rPr>
        <w:t>, obtained from the bark of the several species on Cinchona trees, was first called "Indian fever bark" by the Europeans until the name "Jesuit fever bark" became more popular</w:t>
      </w:r>
      <w:r w:rsidRPr="004C1645">
        <w:rPr>
          <w:sz w:val="16"/>
        </w:rPr>
        <w:t xml:space="preserve">. Quinidine, also produced from the bark of Cinchona species, is now used as an antiarrhythmic for people with cardiac problems. </w:t>
      </w:r>
      <w:r w:rsidRPr="003B35B7">
        <w:rPr>
          <w:u w:val="single"/>
        </w:rPr>
        <w:t xml:space="preserve">An important </w:t>
      </w:r>
      <w:proofErr w:type="spellStart"/>
      <w:r w:rsidRPr="003B35B7">
        <w:rPr>
          <w:u w:val="single"/>
        </w:rPr>
        <w:t>amoebocide</w:t>
      </w:r>
      <w:proofErr w:type="spellEnd"/>
      <w:r w:rsidRPr="003B35B7">
        <w:rPr>
          <w:u w:val="single"/>
        </w:rPr>
        <w:t xml:space="preserve"> and emetic drug </w:t>
      </w:r>
      <w:r w:rsidRPr="0022702A">
        <w:rPr>
          <w:b/>
          <w:sz w:val="26"/>
          <w:highlight w:val="green"/>
          <w:u w:val="single"/>
        </w:rPr>
        <w:t>emetine</w:t>
      </w:r>
      <w:r w:rsidRPr="003B35B7">
        <w:rPr>
          <w:u w:val="single"/>
        </w:rPr>
        <w:t xml:space="preserve">, obtained from the roots of </w:t>
      </w:r>
      <w:proofErr w:type="spellStart"/>
      <w:r w:rsidRPr="003B35B7">
        <w:rPr>
          <w:u w:val="single"/>
        </w:rPr>
        <w:t>Cephalis</w:t>
      </w:r>
      <w:proofErr w:type="spellEnd"/>
      <w:r w:rsidRPr="003B35B7">
        <w:rPr>
          <w:u w:val="single"/>
        </w:rPr>
        <w:t xml:space="preserve"> </w:t>
      </w:r>
      <w:proofErr w:type="spellStart"/>
      <w:r w:rsidRPr="003B35B7">
        <w:rPr>
          <w:u w:val="single"/>
        </w:rPr>
        <w:t>ipecacuana</w:t>
      </w:r>
      <w:proofErr w:type="spellEnd"/>
      <w:r w:rsidRPr="003B35B7">
        <w:rPr>
          <w:u w:val="single"/>
        </w:rPr>
        <w:t xml:space="preserve">, was utilized by indigenous people in Brazil </w:t>
      </w:r>
      <w:r w:rsidRPr="0022702A">
        <w:rPr>
          <w:b/>
          <w:sz w:val="26"/>
          <w:highlight w:val="green"/>
          <w:u w:val="single"/>
        </w:rPr>
        <w:t>to treat dysentery</w:t>
      </w:r>
      <w:r w:rsidRPr="004C1645">
        <w:rPr>
          <w:sz w:val="16"/>
        </w:rPr>
        <w:t xml:space="preserve">. One of the world's most important local anesthetics, cocaine is derived from the leaves of </w:t>
      </w:r>
      <w:proofErr w:type="spellStart"/>
      <w:r w:rsidRPr="004C1645">
        <w:rPr>
          <w:sz w:val="16"/>
        </w:rPr>
        <w:t>Erthroxylum</w:t>
      </w:r>
      <w:proofErr w:type="spellEnd"/>
      <w:r w:rsidRPr="004C1645">
        <w:rPr>
          <w:sz w:val="16"/>
        </w:rPr>
        <w:t xml:space="preserve"> coca and is still used today as medicine by thousands of people in the Andean region of South America. </w:t>
      </w:r>
      <w:r w:rsidRPr="0022702A">
        <w:rPr>
          <w:b/>
          <w:sz w:val="26"/>
          <w:highlight w:val="green"/>
          <w:u w:val="single"/>
        </w:rPr>
        <w:t>Pilocarpine</w:t>
      </w:r>
      <w:r w:rsidRPr="003B35B7">
        <w:rPr>
          <w:u w:val="single"/>
        </w:rPr>
        <w:t xml:space="preserve">, a drug </w:t>
      </w:r>
      <w:r w:rsidRPr="0022702A">
        <w:rPr>
          <w:b/>
          <w:sz w:val="26"/>
          <w:highlight w:val="green"/>
          <w:u w:val="single"/>
        </w:rPr>
        <w:t>used to treat glaucoma</w:t>
      </w:r>
      <w:r w:rsidRPr="003B35B7">
        <w:rPr>
          <w:u w:val="single"/>
        </w:rPr>
        <w:t xml:space="preserve">, is derived from the plant </w:t>
      </w:r>
      <w:proofErr w:type="spellStart"/>
      <w:r w:rsidRPr="003B35B7">
        <w:rPr>
          <w:u w:val="single"/>
        </w:rPr>
        <w:t>Pilocarpups</w:t>
      </w:r>
      <w:proofErr w:type="spellEnd"/>
      <w:r w:rsidRPr="003B35B7">
        <w:rPr>
          <w:u w:val="single"/>
        </w:rPr>
        <w:t xml:space="preserve"> jaborandi and was utilized by indigenous people in Brazil as medicine</w:t>
      </w:r>
      <w:r w:rsidRPr="004C1645">
        <w:rPr>
          <w:sz w:val="16"/>
        </w:rPr>
        <w:t xml:space="preserve">. These are only a few examples of the mainstream drugs that have been developed based on the - acknowledged - traditional wisdom of indigenous people. </w:t>
      </w:r>
      <w:r w:rsidRPr="003B35B7">
        <w:rPr>
          <w:u w:val="single"/>
        </w:rPr>
        <w:t xml:space="preserve">Roughly </w:t>
      </w:r>
      <w:r w:rsidRPr="0022702A">
        <w:rPr>
          <w:b/>
          <w:sz w:val="26"/>
          <w:highlight w:val="green"/>
          <w:u w:val="single"/>
        </w:rPr>
        <w:t>74 percent of the 121</w:t>
      </w:r>
      <w:r w:rsidRPr="0022702A">
        <w:rPr>
          <w:highlight w:val="green"/>
          <w:u w:val="single"/>
        </w:rPr>
        <w:t xml:space="preserve"> </w:t>
      </w:r>
      <w:r w:rsidRPr="0022702A">
        <w:rPr>
          <w:b/>
          <w:sz w:val="26"/>
          <w:highlight w:val="green"/>
          <w:u w:val="single"/>
        </w:rPr>
        <w:t>plant-derived compounds</w:t>
      </w:r>
      <w:r w:rsidRPr="0022702A">
        <w:rPr>
          <w:highlight w:val="green"/>
          <w:u w:val="single"/>
        </w:rPr>
        <w:t xml:space="preserve"> </w:t>
      </w:r>
      <w:r w:rsidRPr="003B35B7">
        <w:rPr>
          <w:u w:val="single"/>
        </w:rPr>
        <w:t xml:space="preserve">currently </w:t>
      </w:r>
      <w:r w:rsidRPr="0022702A">
        <w:rPr>
          <w:b/>
          <w:sz w:val="26"/>
          <w:highlight w:val="green"/>
          <w:u w:val="single"/>
        </w:rPr>
        <w:t>used in the global pharmacopoeia</w:t>
      </w:r>
      <w:r w:rsidRPr="0022702A">
        <w:rPr>
          <w:highlight w:val="green"/>
          <w:u w:val="single"/>
        </w:rPr>
        <w:t xml:space="preserve"> </w:t>
      </w:r>
      <w:r w:rsidRPr="003B35B7">
        <w:rPr>
          <w:u w:val="single"/>
        </w:rPr>
        <w:t>h</w:t>
      </w:r>
      <w:r w:rsidRPr="0022702A">
        <w:rPr>
          <w:b/>
          <w:sz w:val="26"/>
          <w:highlight w:val="green"/>
          <w:u w:val="single"/>
        </w:rPr>
        <w:t xml:space="preserve">ave been discovered through research based on </w:t>
      </w:r>
      <w:r w:rsidRPr="003B35B7">
        <w:rPr>
          <w:u w:val="single"/>
        </w:rPr>
        <w:t xml:space="preserve">ethnobotanical information on the </w:t>
      </w:r>
      <w:r w:rsidRPr="0022702A">
        <w:rPr>
          <w:b/>
          <w:sz w:val="26"/>
          <w:highlight w:val="green"/>
          <w:u w:val="single"/>
        </w:rPr>
        <w:t>use</w:t>
      </w:r>
      <w:r w:rsidRPr="0022702A">
        <w:rPr>
          <w:highlight w:val="green"/>
          <w:u w:val="single"/>
        </w:rPr>
        <w:t xml:space="preserve"> </w:t>
      </w:r>
      <w:r w:rsidRPr="003B35B7">
        <w:rPr>
          <w:u w:val="single"/>
        </w:rPr>
        <w:t xml:space="preserve">of plants </w:t>
      </w:r>
      <w:r w:rsidRPr="0022702A">
        <w:rPr>
          <w:b/>
          <w:sz w:val="26"/>
          <w:highlight w:val="green"/>
          <w:u w:val="single"/>
        </w:rPr>
        <w:t>by indigenous people</w:t>
      </w:r>
      <w:r w:rsidRPr="004C1645">
        <w:rPr>
          <w:sz w:val="16"/>
        </w:rPr>
        <w:t xml:space="preserve">. It is well known that tropical forest ecosystems contain a tremendous diversity of plant species. Estimates cite a minimum of 250,000 flowering plant species worldwide, at least 90,000 of which are found in the neotropics. </w:t>
      </w:r>
      <w:r w:rsidRPr="004C1645">
        <w:rPr>
          <w:u w:val="single"/>
        </w:rPr>
        <w:t>Fewer than one percent of these plants have been investigated even superficially for potential pharmacological activity</w:t>
      </w:r>
      <w:r w:rsidRPr="004C1645">
        <w:rPr>
          <w:sz w:val="16"/>
        </w:rPr>
        <w:t xml:space="preserve">. A surprisingly large proportion of this plant biodiversity is classified, utilized, and actively managed by indigenous and local people of tropical regions. </w:t>
      </w:r>
      <w:r w:rsidRPr="004C1645">
        <w:rPr>
          <w:u w:val="single"/>
        </w:rPr>
        <w:t>Tropical forest people have a profound knowledge about the utility, of plants found in their environment - an observation confirmed by ethnobotanical and ethnopharmacological research in the past decade (see references</w:t>
      </w:r>
      <w:r w:rsidRPr="004C1645">
        <w:rPr>
          <w:sz w:val="16"/>
        </w:rPr>
        <w:t xml:space="preserve">). At the same time interdisciplinary research by anthropologists, ecologists, geographers, and tropical </w:t>
      </w:r>
      <w:proofErr w:type="spellStart"/>
      <w:r w:rsidRPr="004C1645">
        <w:rPr>
          <w:sz w:val="16"/>
        </w:rPr>
        <w:t>agrnomists</w:t>
      </w:r>
      <w:proofErr w:type="spellEnd"/>
      <w:r w:rsidRPr="004C1645">
        <w:rPr>
          <w:sz w:val="16"/>
        </w:rPr>
        <w:t xml:space="preserve"> has shown that indigenous people and rural inhabitants of the neotropics have been - and continue to - actively managing plant genetic resources in their environment (</w:t>
      </w:r>
      <w:proofErr w:type="spellStart"/>
      <w:r w:rsidRPr="004C1645">
        <w:rPr>
          <w:sz w:val="16"/>
        </w:rPr>
        <w:t>Balee</w:t>
      </w:r>
      <w:proofErr w:type="spellEnd"/>
      <w:r w:rsidRPr="004C1645">
        <w:rPr>
          <w:sz w:val="16"/>
        </w:rPr>
        <w:t xml:space="preserve"> and Posey 1989; Irvine 1987; </w:t>
      </w:r>
      <w:proofErr w:type="spellStart"/>
      <w:r w:rsidRPr="004C1645">
        <w:rPr>
          <w:sz w:val="16"/>
        </w:rPr>
        <w:t>Denevan</w:t>
      </w:r>
      <w:proofErr w:type="spellEnd"/>
      <w:r w:rsidRPr="004C1645">
        <w:rPr>
          <w:sz w:val="16"/>
        </w:rPr>
        <w:t xml:space="preserve"> and </w:t>
      </w:r>
      <w:proofErr w:type="spellStart"/>
      <w:r w:rsidRPr="004C1645">
        <w:rPr>
          <w:sz w:val="16"/>
        </w:rPr>
        <w:t>Padoch</w:t>
      </w:r>
      <w:proofErr w:type="spellEnd"/>
      <w:r w:rsidRPr="004C1645">
        <w:rPr>
          <w:sz w:val="16"/>
        </w:rPr>
        <w:t xml:space="preserve"> 1988; Posey 1985); </w:t>
      </w:r>
      <w:r w:rsidRPr="004C1645">
        <w:rPr>
          <w:u w:val="single"/>
        </w:rPr>
        <w:t>plants used as medicine are often moved and maintained as cultivated or wild/cultivated medical resources.</w:t>
      </w:r>
    </w:p>
    <w:p w14:paraId="770FC6BE" w14:textId="77777777" w:rsidR="00E6153D" w:rsidRDefault="00E6153D" w:rsidP="00E6153D"/>
    <w:p w14:paraId="33485FF5" w14:textId="77777777" w:rsidR="00E6153D" w:rsidRDefault="00E6153D" w:rsidP="00E6153D">
      <w:pPr>
        <w:pStyle w:val="Heading4"/>
        <w:rPr>
          <w:rStyle w:val="Style13ptBold"/>
          <w:b/>
        </w:rPr>
      </w:pPr>
      <w:r>
        <w:rPr>
          <w:rStyle w:val="Style13ptBold"/>
        </w:rPr>
        <w:t>Chinese Tribal Medicine proves Compatibility and our Innovation Links.</w:t>
      </w:r>
    </w:p>
    <w:p w14:paraId="7A961A6F" w14:textId="77777777" w:rsidR="00E6153D" w:rsidRPr="00DE3227" w:rsidRDefault="00E6153D" w:rsidP="00E6153D">
      <w:proofErr w:type="spellStart"/>
      <w:r w:rsidRPr="00DE3227">
        <w:rPr>
          <w:rStyle w:val="Style13ptBold"/>
        </w:rPr>
        <w:t>Erstling</w:t>
      </w:r>
      <w:proofErr w:type="spellEnd"/>
      <w:r>
        <w:rPr>
          <w:rStyle w:val="Style13ptBold"/>
        </w:rPr>
        <w:t xml:space="preserve"> 8</w:t>
      </w:r>
      <w:r w:rsidRPr="00DE3227">
        <w:t>, Jay. "Using patent to protect traditional knowledge." Tex. Wesleyan L. Rev. 15 (2008): 295.</w:t>
      </w:r>
      <w:r>
        <w:t xml:space="preserve"> </w:t>
      </w:r>
      <w:r w:rsidRPr="0028751B">
        <w:t xml:space="preserve">https://open.mitchellhamline.edu/cgi/viewcontent.cgi?article=1187&amp;context=facsch </w:t>
      </w:r>
      <w:r>
        <w:t>(</w:t>
      </w:r>
      <w:r w:rsidRPr="005E4590">
        <w:t>Professor of Law, William Mitchell College of Law, St. Paul, Minnesota.</w:t>
      </w:r>
      <w:r>
        <w:t>)//Elmer</w:t>
      </w:r>
    </w:p>
    <w:p w14:paraId="6B810BC2" w14:textId="77777777" w:rsidR="00E6153D" w:rsidRPr="004879C0" w:rsidRDefault="00E6153D" w:rsidP="00E6153D">
      <w:pPr>
        <w:rPr>
          <w:sz w:val="16"/>
        </w:rPr>
      </w:pPr>
      <w:r w:rsidRPr="004879C0">
        <w:rPr>
          <w:sz w:val="16"/>
        </w:rPr>
        <w:t xml:space="preserve">Advantages of Affirmative Protection Despite the above-mentioned limitations and challenges, </w:t>
      </w:r>
      <w:r w:rsidRPr="0022702A">
        <w:rPr>
          <w:b/>
          <w:highlight w:val="green"/>
          <w:u w:val="single"/>
        </w:rPr>
        <w:t>patents have a place in a TK protection system</w:t>
      </w:r>
      <w:r w:rsidRPr="00902F20">
        <w:rPr>
          <w:u w:val="single"/>
        </w:rPr>
        <w:t xml:space="preserve">. A </w:t>
      </w:r>
      <w:r w:rsidRPr="0022702A">
        <w:rPr>
          <w:b/>
          <w:highlight w:val="green"/>
          <w:u w:val="single"/>
        </w:rPr>
        <w:t xml:space="preserve">prime example is </w:t>
      </w:r>
      <w:r w:rsidRPr="00902F20">
        <w:rPr>
          <w:u w:val="single"/>
        </w:rPr>
        <w:t xml:space="preserve">the use of patents to protect </w:t>
      </w:r>
      <w:r w:rsidRPr="0022702A">
        <w:rPr>
          <w:b/>
          <w:highlight w:val="green"/>
          <w:u w:val="single"/>
          <w:bdr w:val="single" w:sz="12" w:space="0" w:color="auto"/>
        </w:rPr>
        <w:t>Traditional Chinese Medicine</w:t>
      </w:r>
      <w:r w:rsidRPr="00902F20">
        <w:rPr>
          <w:u w:val="single"/>
        </w:rPr>
        <w:t>.</w:t>
      </w:r>
      <w:r w:rsidRPr="004879C0">
        <w:rPr>
          <w:sz w:val="16"/>
        </w:rPr>
        <w:t xml:space="preserve"> The practice of Traditional Chinese Medicine dates back to the beginning of Chinese history. At its most basic, it is "a systematic practice of distinguishing among various illness-causing imbalances of qi. [It] achieves health by restoring a patient's internal yin-yang equilibrium via herbal remedies and physical manipulation."1'69 </w:t>
      </w:r>
      <w:r w:rsidRPr="00902F20">
        <w:rPr>
          <w:u w:val="single"/>
        </w:rPr>
        <w:t xml:space="preserve">Traditional Chinese Medicine is of </w:t>
      </w:r>
      <w:r w:rsidRPr="0022702A">
        <w:rPr>
          <w:b/>
          <w:highlight w:val="green"/>
          <w:u w:val="single"/>
        </w:rPr>
        <w:t>enormous importance</w:t>
      </w:r>
      <w:r w:rsidRPr="0022702A">
        <w:rPr>
          <w:highlight w:val="green"/>
          <w:u w:val="single"/>
        </w:rPr>
        <w:t xml:space="preserve"> </w:t>
      </w:r>
      <w:r w:rsidRPr="00902F20">
        <w:rPr>
          <w:u w:val="single"/>
        </w:rPr>
        <w:t xml:space="preserve">not only </w:t>
      </w:r>
      <w:r w:rsidRPr="0022702A">
        <w:rPr>
          <w:b/>
          <w:highlight w:val="green"/>
          <w:u w:val="single"/>
        </w:rPr>
        <w:t>to</w:t>
      </w:r>
      <w:r w:rsidRPr="0022702A">
        <w:rPr>
          <w:highlight w:val="green"/>
          <w:u w:val="single"/>
        </w:rPr>
        <w:t xml:space="preserve"> </w:t>
      </w:r>
      <w:r w:rsidRPr="00902F20">
        <w:rPr>
          <w:u w:val="single"/>
        </w:rPr>
        <w:t xml:space="preserve">the </w:t>
      </w:r>
      <w:r w:rsidRPr="0022702A">
        <w:rPr>
          <w:b/>
          <w:highlight w:val="green"/>
          <w:u w:val="single"/>
        </w:rPr>
        <w:t>Chinese</w:t>
      </w:r>
      <w:r w:rsidRPr="00902F20">
        <w:rPr>
          <w:u w:val="single"/>
        </w:rPr>
        <w:t>-</w:t>
      </w:r>
      <w:r w:rsidRPr="0022702A">
        <w:rPr>
          <w:b/>
          <w:highlight w:val="green"/>
          <w:u w:val="single"/>
        </w:rPr>
        <w:t>and</w:t>
      </w:r>
      <w:r w:rsidRPr="0022702A">
        <w:rPr>
          <w:highlight w:val="green"/>
          <w:u w:val="single"/>
        </w:rPr>
        <w:t xml:space="preserve"> </w:t>
      </w:r>
      <w:r w:rsidRPr="00902F20">
        <w:rPr>
          <w:u w:val="single"/>
        </w:rPr>
        <w:t xml:space="preserve">the </w:t>
      </w:r>
      <w:r w:rsidRPr="0022702A">
        <w:rPr>
          <w:b/>
          <w:highlight w:val="green"/>
          <w:u w:val="single"/>
        </w:rPr>
        <w:t>world's healthcare systems</w:t>
      </w:r>
      <w:r w:rsidRPr="00902F20">
        <w:rPr>
          <w:u w:val="single"/>
        </w:rPr>
        <w:t>, but also to the Chinese economy</w:t>
      </w:r>
      <w:r w:rsidRPr="004879C0">
        <w:rPr>
          <w:sz w:val="16"/>
        </w:rPr>
        <w:t xml:space="preserve">. 170 It is no surprise, therefore, that the Chinese Government has made it a policy to encourage the patenting of innovative Traditional Chinese Medicinal products. Although most developing countries tend to find disfavor with the </w:t>
      </w:r>
      <w:r w:rsidRPr="0022702A">
        <w:rPr>
          <w:b/>
          <w:highlight w:val="green"/>
          <w:u w:val="single"/>
        </w:rPr>
        <w:t>TRIPS</w:t>
      </w:r>
      <w:r w:rsidRPr="0022702A">
        <w:rPr>
          <w:highlight w:val="green"/>
          <w:u w:val="single"/>
        </w:rPr>
        <w:t xml:space="preserve"> </w:t>
      </w:r>
      <w:r w:rsidRPr="00902F20">
        <w:rPr>
          <w:u w:val="single"/>
        </w:rPr>
        <w:t xml:space="preserve">Agreement, the Agreement has proven to be a </w:t>
      </w:r>
      <w:r w:rsidRPr="0022702A">
        <w:rPr>
          <w:b/>
          <w:highlight w:val="green"/>
          <w:u w:val="single"/>
        </w:rPr>
        <w:t>boon to</w:t>
      </w:r>
      <w:r w:rsidRPr="0022702A">
        <w:rPr>
          <w:highlight w:val="green"/>
          <w:u w:val="single"/>
        </w:rPr>
        <w:t xml:space="preserve"> </w:t>
      </w:r>
      <w:r w:rsidRPr="00902F20">
        <w:rPr>
          <w:u w:val="single"/>
        </w:rPr>
        <w:t xml:space="preserve">the </w:t>
      </w:r>
      <w:r w:rsidRPr="0022702A">
        <w:rPr>
          <w:b/>
          <w:highlight w:val="green"/>
          <w:u w:val="single"/>
        </w:rPr>
        <w:t>protection of T</w:t>
      </w:r>
      <w:r w:rsidRPr="00902F20">
        <w:rPr>
          <w:u w:val="single"/>
        </w:rPr>
        <w:t xml:space="preserve">raditional </w:t>
      </w:r>
      <w:r w:rsidRPr="0022702A">
        <w:rPr>
          <w:b/>
          <w:highlight w:val="green"/>
          <w:u w:val="single"/>
        </w:rPr>
        <w:t>C</w:t>
      </w:r>
      <w:r w:rsidRPr="00902F20">
        <w:rPr>
          <w:u w:val="single"/>
        </w:rPr>
        <w:t xml:space="preserve">hinese </w:t>
      </w:r>
      <w:r w:rsidRPr="0022702A">
        <w:rPr>
          <w:b/>
          <w:highlight w:val="green"/>
          <w:u w:val="single"/>
        </w:rPr>
        <w:t>M</w:t>
      </w:r>
      <w:r w:rsidRPr="00902F20">
        <w:rPr>
          <w:u w:val="single"/>
        </w:rPr>
        <w:t>edicine.</w:t>
      </w:r>
      <w:r w:rsidRPr="004879C0">
        <w:rPr>
          <w:sz w:val="16"/>
        </w:rPr>
        <w:t xml:space="preserve"> Prior to the adoption of Article 27.1 of the TRIPS Agreement, which required China to make patents available "for any inventions, whether products or processes, in all fields of technology . . . " the Chinese Patent Law171 did not </w:t>
      </w:r>
      <w:r w:rsidRPr="004879C0">
        <w:rPr>
          <w:sz w:val="16"/>
        </w:rPr>
        <w:lastRenderedPageBreak/>
        <w:t xml:space="preserve">protect Traditional Chinese Medicine. Since the Law's amendment, there has been a significant </w:t>
      </w:r>
      <w:r w:rsidRPr="0022702A">
        <w:rPr>
          <w:b/>
          <w:highlight w:val="green"/>
          <w:u w:val="single"/>
        </w:rPr>
        <w:t>uptake in patent activity</w:t>
      </w:r>
      <w:r w:rsidRPr="004879C0">
        <w:rPr>
          <w:sz w:val="16"/>
        </w:rPr>
        <w:t xml:space="preserve">, particularly related to Traditional Chinese Medicine-based pharmaceuticals, and many supporters of Traditional Chinese Medicine believe </w:t>
      </w:r>
      <w:r w:rsidRPr="00902F20">
        <w:rPr>
          <w:u w:val="single"/>
        </w:rPr>
        <w:t xml:space="preserve">that </w:t>
      </w:r>
      <w:r w:rsidRPr="0022702A">
        <w:rPr>
          <w:b/>
          <w:sz w:val="26"/>
          <w:highlight w:val="green"/>
          <w:u w:val="single"/>
        </w:rPr>
        <w:t>this</w:t>
      </w:r>
      <w:r w:rsidRPr="0022702A">
        <w:rPr>
          <w:highlight w:val="green"/>
          <w:u w:val="single"/>
        </w:rPr>
        <w:t xml:space="preserve"> </w:t>
      </w:r>
      <w:r w:rsidRPr="00902F20">
        <w:rPr>
          <w:u w:val="single"/>
        </w:rPr>
        <w:t xml:space="preserve">activity has </w:t>
      </w:r>
      <w:r w:rsidRPr="0022702A">
        <w:rPr>
          <w:b/>
          <w:sz w:val="26"/>
          <w:highlight w:val="green"/>
          <w:u w:val="single"/>
        </w:rPr>
        <w:t>served to incentivize investment in T</w:t>
      </w:r>
      <w:r w:rsidRPr="00902F20">
        <w:rPr>
          <w:u w:val="single"/>
        </w:rPr>
        <w:t xml:space="preserve">raditional </w:t>
      </w:r>
      <w:r w:rsidRPr="0022702A">
        <w:rPr>
          <w:b/>
          <w:sz w:val="26"/>
          <w:highlight w:val="green"/>
          <w:u w:val="single"/>
        </w:rPr>
        <w:t>C</w:t>
      </w:r>
      <w:r w:rsidRPr="00902F20">
        <w:rPr>
          <w:u w:val="single"/>
        </w:rPr>
        <w:t xml:space="preserve">hinese </w:t>
      </w:r>
      <w:r w:rsidRPr="0022702A">
        <w:rPr>
          <w:b/>
          <w:sz w:val="26"/>
          <w:highlight w:val="green"/>
          <w:u w:val="single"/>
        </w:rPr>
        <w:t>M</w:t>
      </w:r>
      <w:r w:rsidRPr="00902F20">
        <w:rPr>
          <w:u w:val="single"/>
        </w:rPr>
        <w:t xml:space="preserve">edicine, </w:t>
      </w:r>
      <w:r w:rsidRPr="0022702A">
        <w:rPr>
          <w:b/>
          <w:sz w:val="26"/>
          <w:highlight w:val="green"/>
          <w:u w:val="single"/>
        </w:rPr>
        <w:t>increase</w:t>
      </w:r>
      <w:r w:rsidRPr="0022702A">
        <w:rPr>
          <w:highlight w:val="green"/>
          <w:u w:val="single"/>
        </w:rPr>
        <w:t xml:space="preserve"> </w:t>
      </w:r>
      <w:r w:rsidRPr="00902F20">
        <w:rPr>
          <w:u w:val="single"/>
        </w:rPr>
        <w:t xml:space="preserve">the </w:t>
      </w:r>
      <w:r w:rsidRPr="0022702A">
        <w:rPr>
          <w:b/>
          <w:sz w:val="26"/>
          <w:highlight w:val="green"/>
          <w:u w:val="single"/>
        </w:rPr>
        <w:t>T</w:t>
      </w:r>
      <w:r w:rsidRPr="00902F20">
        <w:rPr>
          <w:u w:val="single"/>
        </w:rPr>
        <w:t xml:space="preserve">raditional </w:t>
      </w:r>
      <w:r w:rsidRPr="0022702A">
        <w:rPr>
          <w:b/>
          <w:sz w:val="26"/>
          <w:highlight w:val="green"/>
          <w:u w:val="single"/>
        </w:rPr>
        <w:t>C</w:t>
      </w:r>
      <w:r w:rsidRPr="00902F20">
        <w:rPr>
          <w:u w:val="single"/>
        </w:rPr>
        <w:t xml:space="preserve">hinese </w:t>
      </w:r>
      <w:r w:rsidRPr="0022702A">
        <w:rPr>
          <w:b/>
          <w:sz w:val="26"/>
          <w:highlight w:val="green"/>
          <w:u w:val="single"/>
        </w:rPr>
        <w:t>M</w:t>
      </w:r>
      <w:r w:rsidRPr="00902F20">
        <w:rPr>
          <w:u w:val="single"/>
        </w:rPr>
        <w:t xml:space="preserve">edicine </w:t>
      </w:r>
      <w:r w:rsidRPr="0022702A">
        <w:rPr>
          <w:b/>
          <w:sz w:val="26"/>
          <w:highlight w:val="green"/>
          <w:u w:val="single"/>
        </w:rPr>
        <w:t>knowledge base</w:t>
      </w:r>
      <w:r w:rsidRPr="004879C0">
        <w:rPr>
          <w:sz w:val="16"/>
        </w:rPr>
        <w:t xml:space="preserve">, and transform Traditional Chinese Medicine into a major global export asset. 172 Since 1992, when the Patent Law was amended, applicants have filed patent applications with the State Intellectual Property Office of China (SIPO) at a rate of 1,400 cases a year, 173 but they have not limited their activity to China alone; they have also filed applications in countries such as Germany, Japan, the United Kingdom, and the United States. Moreover, </w:t>
      </w:r>
      <w:r w:rsidRPr="00902F20">
        <w:rPr>
          <w:u w:val="single"/>
        </w:rPr>
        <w:t>patent holders have begun to enforce the rights they have been granted</w:t>
      </w:r>
      <w:r w:rsidRPr="004879C0">
        <w:rPr>
          <w:sz w:val="16"/>
        </w:rPr>
        <w:t xml:space="preserve">. For example, in February 2007, China Business News reported that a Chinese patentee Traditional Chinese Medicine manufacturer won the first Traditional Chinese Medicine infringement case against another Chinese company. The patentee was awarded an injunction prohibiting the infringing company from selling the infringing products as well as damages. 174 The </w:t>
      </w:r>
      <w:r w:rsidRPr="0022702A">
        <w:rPr>
          <w:b/>
          <w:sz w:val="26"/>
          <w:highlight w:val="green"/>
          <w:u w:val="single"/>
        </w:rPr>
        <w:t>promotion</w:t>
      </w:r>
      <w:r w:rsidRPr="0022702A">
        <w:rPr>
          <w:sz w:val="16"/>
          <w:highlight w:val="green"/>
        </w:rPr>
        <w:t xml:space="preserve"> </w:t>
      </w:r>
      <w:r w:rsidRPr="004879C0">
        <w:rPr>
          <w:sz w:val="16"/>
        </w:rPr>
        <w:t xml:space="preserve">of Traditional Chinese Medicine has </w:t>
      </w:r>
      <w:r w:rsidRPr="0022702A">
        <w:rPr>
          <w:b/>
          <w:sz w:val="26"/>
          <w:highlight w:val="green"/>
          <w:u w:val="single"/>
        </w:rPr>
        <w:t>led to</w:t>
      </w:r>
      <w:r w:rsidRPr="0022702A">
        <w:rPr>
          <w:sz w:val="16"/>
          <w:highlight w:val="green"/>
        </w:rPr>
        <w:t xml:space="preserve"> </w:t>
      </w:r>
      <w:r w:rsidRPr="004879C0">
        <w:rPr>
          <w:sz w:val="16"/>
        </w:rPr>
        <w:t>the establishment of organizations such as the Shanghai Innovative Research Center of Traditional Chinese Medicine (</w:t>
      </w:r>
      <w:r w:rsidRPr="0022702A">
        <w:rPr>
          <w:b/>
          <w:sz w:val="26"/>
          <w:highlight w:val="green"/>
          <w:u w:val="single"/>
        </w:rPr>
        <w:t>SIRC</w:t>
      </w:r>
      <w:r w:rsidRPr="004879C0">
        <w:rPr>
          <w:sz w:val="16"/>
        </w:rPr>
        <w:t xml:space="preserve">), 75 </w:t>
      </w:r>
      <w:r w:rsidRPr="0022702A">
        <w:rPr>
          <w:b/>
          <w:sz w:val="26"/>
          <w:highlight w:val="green"/>
          <w:u w:val="single"/>
        </w:rPr>
        <w:t>which</w:t>
      </w:r>
      <w:r w:rsidRPr="0022702A">
        <w:rPr>
          <w:sz w:val="16"/>
          <w:highlight w:val="green"/>
        </w:rPr>
        <w:t xml:space="preserve"> </w:t>
      </w:r>
      <w:r w:rsidRPr="004879C0">
        <w:rPr>
          <w:sz w:val="16"/>
        </w:rPr>
        <w:t xml:space="preserve">in turn has further encouraged patent protection for TK. </w:t>
      </w:r>
      <w:r w:rsidRPr="004879C0">
        <w:rPr>
          <w:u w:val="single"/>
        </w:rPr>
        <w:t xml:space="preserve">Founded in 2000 with support from the Chinese Ministry of Science and Technology and the Shanghai Municipal Government, SIRC </w:t>
      </w:r>
      <w:r w:rsidRPr="0022702A">
        <w:rPr>
          <w:b/>
          <w:sz w:val="26"/>
          <w:highlight w:val="green"/>
          <w:u w:val="single"/>
        </w:rPr>
        <w:t>seeks to modernize T</w:t>
      </w:r>
      <w:r w:rsidRPr="004879C0">
        <w:rPr>
          <w:u w:val="single"/>
        </w:rPr>
        <w:t xml:space="preserve">raditional </w:t>
      </w:r>
      <w:r w:rsidRPr="0022702A">
        <w:rPr>
          <w:b/>
          <w:sz w:val="26"/>
          <w:highlight w:val="green"/>
          <w:u w:val="single"/>
        </w:rPr>
        <w:t>C</w:t>
      </w:r>
      <w:r w:rsidRPr="004879C0">
        <w:rPr>
          <w:u w:val="single"/>
        </w:rPr>
        <w:t xml:space="preserve">hinese </w:t>
      </w:r>
      <w:r w:rsidRPr="0022702A">
        <w:rPr>
          <w:b/>
          <w:sz w:val="26"/>
          <w:highlight w:val="green"/>
          <w:u w:val="single"/>
        </w:rPr>
        <w:t>M</w:t>
      </w:r>
      <w:r w:rsidRPr="004879C0">
        <w:rPr>
          <w:u w:val="single"/>
        </w:rPr>
        <w:t xml:space="preserve">edicine </w:t>
      </w:r>
      <w:r w:rsidRPr="0022702A">
        <w:rPr>
          <w:b/>
          <w:sz w:val="26"/>
          <w:highlight w:val="green"/>
          <w:u w:val="single"/>
        </w:rPr>
        <w:t>and innovate drug discovery</w:t>
      </w:r>
      <w:r w:rsidRPr="0022702A">
        <w:rPr>
          <w:highlight w:val="green"/>
          <w:u w:val="single"/>
        </w:rPr>
        <w:t xml:space="preserve"> </w:t>
      </w:r>
      <w:r w:rsidRPr="004879C0">
        <w:rPr>
          <w:u w:val="single"/>
        </w:rPr>
        <w:t>"</w:t>
      </w:r>
      <w:r w:rsidRPr="0022702A">
        <w:rPr>
          <w:b/>
          <w:sz w:val="26"/>
          <w:highlight w:val="green"/>
          <w:u w:val="single"/>
        </w:rPr>
        <w:t>by integrating modern life science, chemistry, and information technology</w:t>
      </w:r>
      <w:r w:rsidRPr="0022702A">
        <w:rPr>
          <w:highlight w:val="green"/>
          <w:u w:val="single"/>
        </w:rPr>
        <w:t xml:space="preserve"> </w:t>
      </w:r>
      <w:r w:rsidRPr="004879C0">
        <w:rPr>
          <w:u w:val="single"/>
        </w:rPr>
        <w:t>with [Traditional Chinese Medicine]"1 76 -just the right formula to maximize patenting potential</w:t>
      </w:r>
      <w:r w:rsidRPr="004879C0">
        <w:rPr>
          <w:sz w:val="16"/>
        </w:rPr>
        <w:t xml:space="preserve">. 177 Although the patent system may not be suited to all types of TK, using </w:t>
      </w:r>
      <w:r w:rsidRPr="004879C0">
        <w:rPr>
          <w:u w:val="single"/>
        </w:rPr>
        <w:t>patents to protect Traditional Chinese Medicine seems to have achieved some success in encouraging new innovation and invention. Communities working to advance other areas of innovative TK may do well to follow China's example</w:t>
      </w:r>
      <w:r w:rsidRPr="004879C0">
        <w:rPr>
          <w:sz w:val="16"/>
        </w:rPr>
        <w:t>.</w:t>
      </w:r>
    </w:p>
    <w:p w14:paraId="2063411A" w14:textId="77777777" w:rsidR="00E6153D" w:rsidRDefault="00E6153D" w:rsidP="00E6153D">
      <w:pPr>
        <w:pStyle w:val="Heading4"/>
      </w:pPr>
      <w:r>
        <w:t xml:space="preserve">Pharma Innovation </w:t>
      </w:r>
      <w:r>
        <w:rPr>
          <w:u w:val="single"/>
        </w:rPr>
        <w:t>prevents Extinction</w:t>
      </w:r>
      <w:r>
        <w:t xml:space="preserve"> – checks </w:t>
      </w:r>
      <w:r>
        <w:rPr>
          <w:u w:val="single"/>
        </w:rPr>
        <w:t>new diseases</w:t>
      </w:r>
      <w:r>
        <w:t>.</w:t>
      </w:r>
    </w:p>
    <w:p w14:paraId="1AC553E5" w14:textId="77777777" w:rsidR="00E6153D" w:rsidRPr="00343733" w:rsidRDefault="00E6153D" w:rsidP="00E6153D">
      <w:r w:rsidRPr="00343733">
        <w:rPr>
          <w:rStyle w:val="Style13ptBold"/>
        </w:rPr>
        <w:t>Engelhardt 8</w:t>
      </w:r>
      <w:r w:rsidRPr="00343733">
        <w:t>, H. Tristram. Innovation and the pharmaceutical industry: critical reflections on the virtues of profit. M &amp; M Scrivener Press, 20</w:t>
      </w:r>
      <w:r>
        <w:t xml:space="preserve">08 (doctorate in philosophy (University of Texas at Austin), M.D. (Tulane University), professor of philosophy (Rice University), and professor emeritus at Baylor College of Medicine) </w:t>
      </w:r>
    </w:p>
    <w:p w14:paraId="1F303CAE" w14:textId="77777777" w:rsidR="00E6153D" w:rsidRPr="00610247" w:rsidRDefault="00E6153D" w:rsidP="00E6153D">
      <w:pPr>
        <w:rPr>
          <w:rFonts w:eastAsia="Calibri"/>
          <w:u w:val="single"/>
        </w:rPr>
      </w:pPr>
      <w:r w:rsidRPr="00343733">
        <w:rPr>
          <w:rFonts w:eastAsia="Calibri"/>
          <w:sz w:val="16"/>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tor many in particular morally dubious because it is acquired from those who have the bad fortune to be diseased or disabled. Although the suspicion of profit is not well-founded, this suspicion is a major moral and public-policy challenge. </w:t>
      </w:r>
      <w:r w:rsidRPr="00F106F9">
        <w:rPr>
          <w:rStyle w:val="StyleThickunderline1"/>
          <w:highlight w:val="green"/>
        </w:rPr>
        <w:t>Profit in</w:t>
      </w:r>
      <w:r w:rsidRPr="00343733">
        <w:rPr>
          <w:rStyle w:val="StyleThickunderline1"/>
        </w:rPr>
        <w:t xml:space="preserve"> the market for the </w:t>
      </w:r>
      <w:r w:rsidRPr="00F106F9">
        <w:rPr>
          <w:rStyle w:val="StyleThickunderline1"/>
          <w:highlight w:val="green"/>
        </w:rPr>
        <w:t>pharma</w:t>
      </w:r>
      <w:r w:rsidRPr="00343733">
        <w:rPr>
          <w:rStyle w:val="StyleThickunderline1"/>
        </w:rPr>
        <w:t>ceutical</w:t>
      </w:r>
      <w:r w:rsidRPr="00343733">
        <w:rPr>
          <w:rFonts w:eastAsia="Calibri"/>
          <w:u w:val="single"/>
        </w:rPr>
        <w:t xml:space="preserve"> and medical-device </w:t>
      </w:r>
      <w:r w:rsidRPr="00343733">
        <w:rPr>
          <w:rStyle w:val="StyleThickunderline1"/>
        </w:rPr>
        <w:t xml:space="preserve">industries </w:t>
      </w:r>
      <w:r w:rsidRPr="00F106F9">
        <w:rPr>
          <w:rStyle w:val="StyleThickunderline1"/>
          <w:highlight w:val="green"/>
        </w:rPr>
        <w:t>is</w:t>
      </w:r>
      <w:r w:rsidRPr="00343733">
        <w:rPr>
          <w:rStyle w:val="StyleThickunderline1"/>
        </w:rPr>
        <w:t xml:space="preserve"> to be </w:t>
      </w:r>
      <w:r w:rsidRPr="00F106F9">
        <w:rPr>
          <w:rStyle w:val="StyleThickunderline1"/>
          <w:highlight w:val="green"/>
        </w:rPr>
        <w:t>celebrated</w:t>
      </w:r>
      <w:r w:rsidRPr="00343733">
        <w:rPr>
          <w:rFonts w:eastAsia="Calibri"/>
          <w:sz w:val="16"/>
        </w:rPr>
        <w:t xml:space="preserve">. This is the case, in that if one is of the view (1) that </w:t>
      </w:r>
      <w:r w:rsidRPr="00343733">
        <w:rPr>
          <w:rStyle w:val="StyleThickunderline1"/>
        </w:rPr>
        <w:t xml:space="preserve">the presence of additional resources for </w:t>
      </w:r>
      <w:r w:rsidRPr="00F106F9">
        <w:rPr>
          <w:rStyle w:val="Emphasis"/>
          <w:sz w:val="24"/>
          <w:highlight w:val="green"/>
        </w:rPr>
        <w:t>r</w:t>
      </w:r>
      <w:r w:rsidRPr="00343733">
        <w:rPr>
          <w:rStyle w:val="StyleThickunderline1"/>
        </w:rPr>
        <w:t xml:space="preserve">esearch </w:t>
      </w:r>
      <w:r w:rsidRPr="00F106F9">
        <w:rPr>
          <w:rStyle w:val="StyleThickunderline1"/>
          <w:highlight w:val="green"/>
        </w:rPr>
        <w:t xml:space="preserve">and </w:t>
      </w:r>
      <w:r w:rsidRPr="00F106F9">
        <w:rPr>
          <w:rStyle w:val="Emphasis"/>
          <w:sz w:val="24"/>
          <w:highlight w:val="green"/>
        </w:rPr>
        <w:t>d</w:t>
      </w:r>
      <w:r w:rsidRPr="00343733">
        <w:rPr>
          <w:rStyle w:val="StyleThickunderline1"/>
        </w:rPr>
        <w:t xml:space="preserve">evelopment </w:t>
      </w:r>
      <w:r w:rsidRPr="00F106F9">
        <w:rPr>
          <w:rStyle w:val="Emphasis"/>
          <w:sz w:val="24"/>
          <w:highlight w:val="green"/>
        </w:rPr>
        <w:t>spurs innovation</w:t>
      </w:r>
      <w:r w:rsidRPr="00343733">
        <w:rPr>
          <w:rFonts w:eastAsia="Calibri"/>
          <w:sz w:val="16"/>
        </w:rPr>
        <w:t xml:space="preserve"> </w:t>
      </w:r>
      <w:r w:rsidRPr="00343733">
        <w:rPr>
          <w:rStyle w:val="StyleThickunderline1"/>
        </w:rPr>
        <w:t>in the development of pharmaceuticals</w:t>
      </w:r>
      <w:r w:rsidRPr="00343733">
        <w:rPr>
          <w:rFonts w:eastAsia="Calibri"/>
          <w:sz w:val="16"/>
        </w:rPr>
        <w:t xml:space="preserve"> and med-</w:t>
      </w:r>
      <w:proofErr w:type="spellStart"/>
      <w:r w:rsidRPr="00343733">
        <w:rPr>
          <w:rFonts w:eastAsia="Calibri"/>
          <w:sz w:val="16"/>
        </w:rPr>
        <w:t>ical</w:t>
      </w:r>
      <w:proofErr w:type="spellEnd"/>
      <w:r w:rsidRPr="00343733">
        <w:rPr>
          <w:rFonts w:eastAsia="Calibri"/>
          <w:sz w:val="16"/>
        </w:rPr>
        <w:t xml:space="preserve"> devices (i.e., if one is of the view that the allure of </w:t>
      </w:r>
      <w:r w:rsidRPr="00F106F9">
        <w:rPr>
          <w:rStyle w:val="StyleThickunderline1"/>
          <w:b/>
          <w:bCs/>
          <w:highlight w:val="green"/>
        </w:rPr>
        <w:t>profit is</w:t>
      </w:r>
      <w:r w:rsidRPr="00343733">
        <w:rPr>
          <w:rStyle w:val="StyleThickunderline1"/>
          <w:b/>
          <w:bCs/>
        </w:rPr>
        <w:t xml:space="preserve"> one of </w:t>
      </w:r>
      <w:r w:rsidRPr="00F106F9">
        <w:rPr>
          <w:rStyle w:val="StyleThickunderline1"/>
          <w:b/>
          <w:bCs/>
          <w:highlight w:val="green"/>
        </w:rPr>
        <w:t>the most effective way</w:t>
      </w:r>
      <w:r w:rsidRPr="00343733">
        <w:rPr>
          <w:rStyle w:val="StyleThickunderline1"/>
          <w:b/>
          <w:bCs/>
        </w:rPr>
        <w:t xml:space="preserve">s not only to acquire resources but productively </w:t>
      </w:r>
      <w:r w:rsidRPr="00F106F9">
        <w:rPr>
          <w:rStyle w:val="StyleThickunderline1"/>
          <w:b/>
          <w:bCs/>
          <w:highlight w:val="green"/>
        </w:rPr>
        <w:t>to direct human energies</w:t>
      </w:r>
      <w:r w:rsidRPr="00343733">
        <w:rPr>
          <w:rFonts w:eastAsia="Calibri"/>
          <w:sz w:val="16"/>
        </w:rPr>
        <w:t xml:space="preserve"> in their use), (2) that given the limits of altruism and of the willingness of persons to be taxed, the possibility of profits is necessary to secure such resources, (3) that the allure of </w:t>
      </w:r>
      <w:r w:rsidRPr="00343733">
        <w:rPr>
          <w:rStyle w:val="StyleThickunderline1"/>
        </w:rPr>
        <w:t>profits</w:t>
      </w:r>
      <w:r w:rsidRPr="00343733">
        <w:rPr>
          <w:rFonts w:eastAsia="Calibri"/>
          <w:sz w:val="16"/>
        </w:rPr>
        <w:t xml:space="preserve"> also tends to </w:t>
      </w:r>
      <w:r w:rsidRPr="00343733">
        <w:rPr>
          <w:rStyle w:val="StyleThickunderline1"/>
        </w:rPr>
        <w:t xml:space="preserve">enhance the creative use of available resources in the pursuit of </w:t>
      </w:r>
      <w:proofErr w:type="spellStart"/>
      <w:r w:rsidRPr="00343733">
        <w:rPr>
          <w:rStyle w:val="StyleThickunderline1"/>
        </w:rPr>
        <w:t>phar-maceutical</w:t>
      </w:r>
      <w:proofErr w:type="spellEnd"/>
      <w:r w:rsidRPr="00343733">
        <w:rPr>
          <w:rFonts w:eastAsia="Calibri"/>
          <w:sz w:val="16"/>
        </w:rPr>
        <w:t xml:space="preserve"> and medical-device </w:t>
      </w:r>
      <w:r w:rsidRPr="00343733">
        <w:rPr>
          <w:rStyle w:val="StyleThickunderline1"/>
        </w:rPr>
        <w:t>innovation</w:t>
      </w:r>
      <w:r w:rsidRPr="00343733">
        <w:rPr>
          <w:rFonts w:eastAsia="Calibri"/>
          <w:sz w:val="16"/>
        </w:rPr>
        <w:t xml:space="preserve">, and (4) if one judges it to be the case that such </w:t>
      </w:r>
      <w:r w:rsidRPr="00F106F9">
        <w:rPr>
          <w:rStyle w:val="Emphasis"/>
          <w:sz w:val="24"/>
          <w:highlight w:val="green"/>
        </w:rPr>
        <w:t>innovation is</w:t>
      </w:r>
      <w:r w:rsidRPr="00343733">
        <w:rPr>
          <w:rFonts w:eastAsia="Calibri"/>
          <w:sz w:val="16"/>
        </w:rPr>
        <w:t xml:space="preserve"> both </w:t>
      </w:r>
      <w:r w:rsidRPr="00F106F9">
        <w:rPr>
          <w:rStyle w:val="Emphasis"/>
          <w:sz w:val="24"/>
          <w:highlight w:val="green"/>
          <w:bdr w:val="single" w:sz="4" w:space="0" w:color="auto"/>
        </w:rPr>
        <w:t>necessary to maintain the human species</w:t>
      </w:r>
      <w:r w:rsidRPr="00F106F9">
        <w:rPr>
          <w:rFonts w:eastAsia="Calibri"/>
          <w:sz w:val="16"/>
          <w:highlight w:val="green"/>
        </w:rPr>
        <w:t xml:space="preserve"> </w:t>
      </w:r>
      <w:r w:rsidRPr="00F106F9">
        <w:rPr>
          <w:rStyle w:val="StyleThickunderline1"/>
          <w:highlight w:val="green"/>
        </w:rPr>
        <w:t>in a</w:t>
      </w:r>
      <w:r w:rsidRPr="00343733">
        <w:rPr>
          <w:rStyle w:val="StyleThickunderline1"/>
        </w:rPr>
        <w:t>n ever-</w:t>
      </w:r>
      <w:r w:rsidRPr="00F106F9">
        <w:rPr>
          <w:rStyle w:val="StyleThickunderline1"/>
          <w:highlight w:val="green"/>
        </w:rPr>
        <w:t>changing and</w:t>
      </w:r>
      <w:r w:rsidRPr="00343733">
        <w:rPr>
          <w:rStyle w:val="StyleThickunderline1"/>
        </w:rPr>
        <w:t xml:space="preserve"> always </w:t>
      </w:r>
      <w:r w:rsidRPr="00F106F9">
        <w:rPr>
          <w:rStyle w:val="StyleThickunderline1"/>
          <w:highlight w:val="green"/>
        </w:rPr>
        <w:t xml:space="preserve">dangerous environment in which </w:t>
      </w:r>
      <w:r w:rsidRPr="00F106F9">
        <w:rPr>
          <w:rStyle w:val="Emphasis"/>
          <w:sz w:val="24"/>
          <w:highlight w:val="green"/>
        </w:rPr>
        <w:t>new microbial</w:t>
      </w:r>
      <w:r w:rsidRPr="00F106F9">
        <w:rPr>
          <w:rStyle w:val="StyleThickunderline1"/>
          <w:highlight w:val="green"/>
        </w:rPr>
        <w:t xml:space="preserve"> and other threats</w:t>
      </w:r>
      <w:r w:rsidRPr="00343733">
        <w:rPr>
          <w:rStyle w:val="StyleThickunderline1"/>
        </w:rPr>
        <w:t xml:space="preserve"> may </w:t>
      </w:r>
      <w:r w:rsidRPr="00F106F9">
        <w:rPr>
          <w:rStyle w:val="StyleThickunderline1"/>
          <w:highlight w:val="green"/>
        </w:rPr>
        <w:t xml:space="preserve">at any time emerge to threaten </w:t>
      </w:r>
      <w:r w:rsidRPr="00F106F9">
        <w:rPr>
          <w:rStyle w:val="Emphasis"/>
          <w:sz w:val="24"/>
          <w:highlight w:val="green"/>
        </w:rPr>
        <w:t>human</w:t>
      </w:r>
      <w:r w:rsidRPr="00343733">
        <w:rPr>
          <w:rStyle w:val="Emphasis"/>
          <w:sz w:val="24"/>
        </w:rPr>
        <w:t xml:space="preserve"> well-being, if not </w:t>
      </w:r>
      <w:r w:rsidRPr="00F106F9">
        <w:rPr>
          <w:rStyle w:val="Emphasis"/>
          <w:sz w:val="24"/>
          <w:highlight w:val="green"/>
        </w:rPr>
        <w:t>survival</w:t>
      </w:r>
      <w:r w:rsidRPr="00343733">
        <w:rPr>
          <w:rFonts w:eastAsia="Calibri"/>
          <w:u w:val="single"/>
        </w:rPr>
        <w:t xml:space="preserve"> (i.e., that such </w:t>
      </w:r>
      <w:r w:rsidRPr="00F106F9">
        <w:rPr>
          <w:rStyle w:val="StyleThickunderline1"/>
          <w:highlight w:val="green"/>
        </w:rPr>
        <w:t xml:space="preserve">innovation is necessary </w:t>
      </w:r>
      <w:r w:rsidRPr="00F106F9">
        <w:rPr>
          <w:rStyle w:val="StyleThickunderline1"/>
          <w:highlight w:val="green"/>
        </w:rPr>
        <w:lastRenderedPageBreak/>
        <w:t>to prevent</w:t>
      </w:r>
      <w:r w:rsidRPr="00343733">
        <w:rPr>
          <w:rStyle w:val="StyleThickunderline1"/>
        </w:rPr>
        <w:t xml:space="preserve"> increases in morbidity and </w:t>
      </w:r>
      <w:r w:rsidRPr="00F106F9">
        <w:rPr>
          <w:rStyle w:val="StyleThickunderline1"/>
          <w:highlight w:val="green"/>
        </w:rPr>
        <w:t>mortality</w:t>
      </w:r>
      <w:r w:rsidRPr="00343733">
        <w:rPr>
          <w:rStyle w:val="StyleThickunderline1"/>
        </w:rPr>
        <w:t xml:space="preserve"> risks</w:t>
      </w:r>
      <w:r w:rsidRPr="00343733">
        <w:rPr>
          <w:rFonts w:eastAsia="Calibri"/>
          <w:u w:val="single"/>
        </w:rPr>
        <w:t>),</w:t>
      </w:r>
      <w:r w:rsidRPr="00343733">
        <w:rPr>
          <w:rFonts w:eastAsia="Calibri"/>
          <w:sz w:val="16"/>
        </w:rPr>
        <w:t xml:space="preserve"> </w:t>
      </w:r>
      <w:r w:rsidRPr="00343733">
        <w:rPr>
          <w:rStyle w:val="StyleThickunderline1"/>
        </w:rPr>
        <w:t>as well as</w:t>
      </w:r>
      <w:r w:rsidRPr="00343733">
        <w:rPr>
          <w:rFonts w:eastAsia="Calibri"/>
          <w:sz w:val="16"/>
        </w:rPr>
        <w:t xml:space="preserve"> (5) in order generally to </w:t>
      </w:r>
      <w:r w:rsidRPr="00343733">
        <w:rPr>
          <w:rStyle w:val="StyleThickunderline1"/>
        </w:rPr>
        <w:t>decrease morbidity</w:t>
      </w:r>
      <w:r w:rsidRPr="00343733">
        <w:rPr>
          <w:rFonts w:eastAsia="Calibri"/>
          <w:sz w:val="16"/>
        </w:rPr>
        <w:t xml:space="preserve"> and </w:t>
      </w:r>
      <w:r w:rsidRPr="00343733">
        <w:rPr>
          <w:rStyle w:val="StyleThickunderline1"/>
        </w:rPr>
        <w:t>mortality risks in the</w:t>
      </w:r>
      <w:r w:rsidRPr="00343733">
        <w:rPr>
          <w:rFonts w:eastAsia="Calibri"/>
          <w:sz w:val="16"/>
        </w:rPr>
        <w:t xml:space="preserve"> future, it then follows (6) that </w:t>
      </w:r>
      <w:r w:rsidRPr="00343733">
        <w:rPr>
          <w:rStyle w:val="StyleThickunderline1"/>
        </w:rPr>
        <w:t>one should be concerned regarding any policies that decrease the amount of resources and energies available to encourage such innovation</w:t>
      </w:r>
      <w:r w:rsidRPr="00343733">
        <w:rPr>
          <w:rFonts w:eastAsia="Calibri"/>
          <w:sz w:val="16"/>
        </w:rPr>
        <w:t xml:space="preserve">. One should indeed be of the view </w:t>
      </w:r>
      <w:r w:rsidRPr="00343733">
        <w:rPr>
          <w:rFonts w:eastAsia="Calibri"/>
          <w:u w:val="single"/>
        </w:rPr>
        <w:t>that the possibilities for profit, all things being equal, should be highest in the pharmaceutical and medical-device industries. Yet, there is a suspicion regarding the pursuit of profit in medicine and especially in the pharmaceutical and medical-device industries.</w:t>
      </w:r>
    </w:p>
    <w:p w14:paraId="18949370" w14:textId="77777777" w:rsidR="00E6153D" w:rsidRDefault="00E6153D" w:rsidP="00E6153D">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16E8FA52" w14:textId="77777777" w:rsidR="00E6153D" w:rsidRPr="00CB1B2A" w:rsidRDefault="00E6153D" w:rsidP="00E6153D">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02D7CBF9" w14:textId="758DB8EA" w:rsidR="00E6153D" w:rsidRDefault="00E6153D" w:rsidP="00E6153D">
      <w:pPr>
        <w:rPr>
          <w:u w:val="single"/>
        </w:rPr>
      </w:pPr>
      <w:r w:rsidRPr="00343733">
        <w:rPr>
          <w:u w:val="single"/>
        </w:rPr>
        <w:t xml:space="preserve">Fostering Industries to Counter Global Problems The </w:t>
      </w:r>
      <w:r w:rsidRPr="00F106F9">
        <w:rPr>
          <w:highlight w:val="green"/>
          <w:u w:val="single"/>
        </w:rPr>
        <w:t>life sciences</w:t>
      </w:r>
      <w:r w:rsidRPr="00343733">
        <w:rPr>
          <w:u w:val="single"/>
        </w:rPr>
        <w:t xml:space="preserve"> </w:t>
      </w:r>
      <w:r w:rsidRPr="00F106F9">
        <w:rPr>
          <w:highlight w:val="green"/>
          <w:u w:val="single"/>
        </w:rPr>
        <w:t xml:space="preserve">have applications </w:t>
      </w:r>
      <w:r w:rsidRPr="00343733">
        <w:rPr>
          <w:u w:val="single"/>
        </w:rPr>
        <w:t xml:space="preserve">in areas that range far </w:t>
      </w:r>
      <w:r w:rsidRPr="00F106F9">
        <w:rPr>
          <w:highlight w:val="green"/>
          <w:u w:val="single"/>
        </w:rPr>
        <w:t>beyond human health</w:t>
      </w:r>
      <w:r w:rsidRPr="00343733">
        <w:rPr>
          <w:u w:val="single"/>
        </w:rPr>
        <w:t xml:space="preserve">. Life-science based approaches could </w:t>
      </w:r>
      <w:r w:rsidRPr="00F106F9">
        <w:rPr>
          <w:b/>
          <w:bCs/>
          <w:highlight w:val="green"/>
          <w:u w:val="single"/>
        </w:rPr>
        <w:t>contribute to advances in</w:t>
      </w:r>
      <w:r w:rsidRPr="00343733">
        <w:rPr>
          <w:u w:val="single"/>
        </w:rPr>
        <w:t xml:space="preserve"> many industries, from </w:t>
      </w:r>
      <w:r w:rsidRPr="00F106F9">
        <w:rPr>
          <w:rStyle w:val="Emphasis"/>
          <w:sz w:val="24"/>
          <w:highlight w:val="green"/>
        </w:rPr>
        <w:t>energy production</w:t>
      </w:r>
      <w:r w:rsidRPr="00F106F9">
        <w:rPr>
          <w:highlight w:val="green"/>
          <w:u w:val="single"/>
        </w:rPr>
        <w:t xml:space="preserve"> and </w:t>
      </w:r>
      <w:r w:rsidRPr="00F106F9">
        <w:rPr>
          <w:rStyle w:val="Emphasis"/>
          <w:sz w:val="24"/>
          <w:highlight w:val="green"/>
        </w:rPr>
        <w:t>pollution remediation</w:t>
      </w:r>
      <w:r w:rsidRPr="00343733">
        <w:rPr>
          <w:u w:val="single"/>
        </w:rPr>
        <w:t>, to clean manufacturing and the production of new biologically inspired materials. In fact, biological systems could provide the basis for new products, services and industries that we cannot yet imagine</w:t>
      </w:r>
      <w:r w:rsidRPr="00343733">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343733">
        <w:rPr>
          <w:u w:val="single"/>
        </w:rPr>
        <w:t xml:space="preserve">biological systems could be used </w:t>
      </w:r>
      <w:r w:rsidRPr="00F106F9">
        <w:rPr>
          <w:highlight w:val="green"/>
          <w:u w:val="single"/>
        </w:rPr>
        <w:t xml:space="preserve">to </w:t>
      </w:r>
      <w:r w:rsidRPr="00F106F9">
        <w:rPr>
          <w:rStyle w:val="Emphasis"/>
          <w:sz w:val="24"/>
          <w:highlight w:val="green"/>
        </w:rPr>
        <w:t>help manage climate change.</w:t>
      </w:r>
      <w:r w:rsidRPr="00343733">
        <w:rPr>
          <w:u w:val="single"/>
        </w:rPr>
        <w:t xml:space="preserve"> </w:t>
      </w:r>
      <w:r w:rsidRPr="00343733">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343733">
        <w:rPr>
          <w:u w:val="single"/>
        </w:rPr>
        <w:t xml:space="preserve">Fraley said that </w:t>
      </w:r>
      <w:r w:rsidRPr="00F106F9">
        <w:rPr>
          <w:rStyle w:val="Emphasis"/>
          <w:sz w:val="24"/>
          <w:highlight w:val="green"/>
        </w:rPr>
        <w:t>the global ag</w:t>
      </w:r>
      <w:r w:rsidRPr="00343733">
        <w:rPr>
          <w:rStyle w:val="Emphasis"/>
          <w:sz w:val="24"/>
        </w:rPr>
        <w:t xml:space="preserve">ricultural </w:t>
      </w:r>
      <w:r w:rsidRPr="00F106F9">
        <w:rPr>
          <w:rStyle w:val="Emphasis"/>
          <w:sz w:val="24"/>
          <w:highlight w:val="green"/>
        </w:rPr>
        <w:t>system</w:t>
      </w:r>
      <w:r w:rsidRPr="00F106F9">
        <w:rPr>
          <w:highlight w:val="green"/>
          <w:u w:val="single"/>
        </w:rPr>
        <w:t xml:space="preserve"> needs to</w:t>
      </w:r>
      <w:r w:rsidRPr="00343733">
        <w:rPr>
          <w:u w:val="single"/>
        </w:rPr>
        <w:t xml:space="preserve"> adopt the goal of </w:t>
      </w:r>
      <w:r w:rsidRPr="00F106F9">
        <w:rPr>
          <w:highlight w:val="green"/>
          <w:u w:val="single"/>
        </w:rPr>
        <w:t>doubl</w:t>
      </w:r>
      <w:r w:rsidRPr="00343733">
        <w:rPr>
          <w:u w:val="single"/>
        </w:rPr>
        <w:t xml:space="preserve">ing the current yield of </w:t>
      </w:r>
      <w:r w:rsidRPr="00F106F9">
        <w:rPr>
          <w:b/>
          <w:bCs/>
          <w:highlight w:val="green"/>
          <w:u w:val="single"/>
        </w:rPr>
        <w:t>crops while reducing</w:t>
      </w:r>
      <w:r w:rsidRPr="00343733">
        <w:rPr>
          <w:b/>
          <w:bCs/>
          <w:u w:val="single"/>
        </w:rPr>
        <w:t xml:space="preserve"> key inputs like pesticides, </w:t>
      </w:r>
      <w:r w:rsidRPr="00F106F9">
        <w:rPr>
          <w:b/>
          <w:bCs/>
          <w:highlight w:val="green"/>
          <w:u w:val="single"/>
        </w:rPr>
        <w:t>fertilizers, and water</w:t>
      </w:r>
      <w:r w:rsidRPr="00343733">
        <w:rPr>
          <w:b/>
          <w:bCs/>
          <w:u w:val="single"/>
        </w:rPr>
        <w:t xml:space="preserve"> </w:t>
      </w:r>
      <w:r w:rsidRPr="00343733">
        <w:rPr>
          <w:u w:val="single"/>
        </w:rPr>
        <w:t>by one third</w:t>
      </w:r>
      <w:r w:rsidRPr="00343733">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343733">
        <w:rPr>
          <w:u w:val="single"/>
        </w:rPr>
        <w:t xml:space="preserve">And </w:t>
      </w:r>
      <w:r w:rsidRPr="00343733">
        <w:rPr>
          <w:rStyle w:val="Emphasis"/>
          <w:sz w:val="24"/>
        </w:rPr>
        <w:t>all people need and deserve secure access to food supplies</w:t>
      </w:r>
      <w:r w:rsidRPr="00343733">
        <w:rPr>
          <w:u w:val="single"/>
        </w:rPr>
        <w:t xml:space="preserve">. Continued progress will require both </w:t>
      </w:r>
      <w:r w:rsidRPr="00343733">
        <w:rPr>
          <w:rStyle w:val="Emphasis"/>
          <w:sz w:val="24"/>
        </w:rPr>
        <w:t>basic and applied research</w:t>
      </w:r>
      <w:r w:rsidRPr="00343733">
        <w:rPr>
          <w:u w:val="single"/>
        </w:rPr>
        <w:t xml:space="preserve">, </w:t>
      </w:r>
      <w:proofErr w:type="gramStart"/>
      <w:r w:rsidRPr="00343733">
        <w:rPr>
          <w:sz w:val="16"/>
        </w:rPr>
        <w:t>The</w:t>
      </w:r>
      <w:proofErr w:type="gramEnd"/>
      <w:r w:rsidRPr="00343733">
        <w:rPr>
          <w:sz w:val="16"/>
        </w:rPr>
        <w:t xml:space="preserv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343733">
        <w:rPr>
          <w:u w:val="single"/>
        </w:rPr>
        <w:t xml:space="preserve">In the past decade, </w:t>
      </w:r>
      <w:r w:rsidRPr="00F106F9">
        <w:rPr>
          <w:highlight w:val="green"/>
          <w:u w:val="single"/>
        </w:rPr>
        <w:t>new tools</w:t>
      </w:r>
      <w:r w:rsidRPr="00343733">
        <w:rPr>
          <w:u w:val="single"/>
        </w:rPr>
        <w:t xml:space="preserve"> have become available to </w:t>
      </w:r>
      <w:r w:rsidRPr="00F106F9">
        <w:rPr>
          <w:highlight w:val="green"/>
          <w:u w:val="single"/>
        </w:rPr>
        <w:t>explore</w:t>
      </w:r>
      <w:r w:rsidRPr="00343733">
        <w:rPr>
          <w:u w:val="single"/>
        </w:rPr>
        <w:t xml:space="preserve"> the </w:t>
      </w:r>
      <w:r w:rsidRPr="00F106F9">
        <w:rPr>
          <w:highlight w:val="green"/>
          <w:u w:val="single"/>
        </w:rPr>
        <w:t>microbial processes that</w:t>
      </w:r>
      <w:r w:rsidRPr="00343733">
        <w:rPr>
          <w:u w:val="single"/>
        </w:rPr>
        <w:t xml:space="preserve"> </w:t>
      </w:r>
      <w:r w:rsidRPr="00F106F9">
        <w:rPr>
          <w:highlight w:val="green"/>
          <w:u w:val="single"/>
        </w:rPr>
        <w:t xml:space="preserve">drive the </w:t>
      </w:r>
      <w:r w:rsidRPr="00F106F9">
        <w:rPr>
          <w:b/>
          <w:bCs/>
          <w:highlight w:val="green"/>
          <w:u w:val="single"/>
        </w:rPr>
        <w:t>chemistry of the oceans</w:t>
      </w:r>
      <w:r w:rsidRPr="00343733">
        <w:rPr>
          <w:u w:val="single"/>
        </w:rPr>
        <w:t xml:space="preserve">, observed David Kingsbury, Chief Program Officer for Science at the Gordon and Betty Moore Foundation. </w:t>
      </w:r>
      <w:r w:rsidRPr="00F106F9">
        <w:rPr>
          <w:highlight w:val="green"/>
          <w:u w:val="single"/>
        </w:rPr>
        <w:t xml:space="preserve">These </w:t>
      </w:r>
      <w:r w:rsidRPr="00343733">
        <w:rPr>
          <w:u w:val="single"/>
        </w:rPr>
        <w:t xml:space="preserve">technologies have </w:t>
      </w:r>
      <w:r w:rsidRPr="00F106F9">
        <w:rPr>
          <w:highlight w:val="green"/>
          <w:u w:val="single"/>
        </w:rPr>
        <w:t>revealed</w:t>
      </w:r>
      <w:r w:rsidRPr="00343733">
        <w:rPr>
          <w:u w:val="single"/>
        </w:rPr>
        <w:t xml:space="preserve"> that a large proportion of </w:t>
      </w:r>
      <w:r w:rsidRPr="00343733">
        <w:rPr>
          <w:rStyle w:val="Emphasis"/>
          <w:sz w:val="24"/>
        </w:rPr>
        <w:t>the planet’s</w:t>
      </w:r>
      <w:r w:rsidRPr="00F106F9">
        <w:rPr>
          <w:rStyle w:val="Emphasis"/>
          <w:sz w:val="24"/>
          <w:highlight w:val="green"/>
        </w:rPr>
        <w:t xml:space="preserve"> genetic diversity</w:t>
      </w:r>
      <w:r w:rsidRPr="00343733">
        <w:rPr>
          <w:u w:val="single"/>
        </w:rPr>
        <w:t xml:space="preserve"> resides in the oceans. In addition, many organisms in the oceans readily exchange genes, creating evolutionary forces that can have global effects. The oceans are currently under great stress</w:t>
      </w:r>
      <w:r w:rsidRPr="00343733">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343733">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F106F9">
        <w:rPr>
          <w:rStyle w:val="Emphasis"/>
          <w:sz w:val="24"/>
          <w:highlight w:val="green"/>
        </w:rPr>
        <w:t>If we are not careful, we are not going to have a sustainable planet to live on,</w:t>
      </w:r>
      <w:r w:rsidRPr="00343733">
        <w:rPr>
          <w:u w:val="single"/>
        </w:rPr>
        <w:t>” said Kingsbury</w:t>
      </w:r>
      <w:r w:rsidRPr="00CB1B2A">
        <w:rPr>
          <w:u w:val="single"/>
        </w:rPr>
        <w:t>. Only by understanding the basic biological processes at work in the oceans can humans live sustainably on earth.</w:t>
      </w:r>
    </w:p>
    <w:p w14:paraId="5384E169" w14:textId="77777777" w:rsidR="00BC0967" w:rsidRPr="009F214B" w:rsidRDefault="00BC0967" w:rsidP="00BC0967">
      <w:pPr>
        <w:pStyle w:val="Heading4"/>
        <w:rPr>
          <w:rFonts w:cs="Calibri"/>
        </w:rPr>
      </w:pPr>
      <w:r w:rsidRPr="009F214B">
        <w:rPr>
          <w:rFonts w:cs="Calibri"/>
        </w:rPr>
        <w:lastRenderedPageBreak/>
        <w:t>Extinction outweighs</w:t>
      </w:r>
    </w:p>
    <w:p w14:paraId="2BC8674A" w14:textId="77777777" w:rsidR="00BC0967" w:rsidRPr="009F214B" w:rsidRDefault="00BC0967" w:rsidP="00BC0967">
      <w:r w:rsidRPr="009F214B">
        <w:rPr>
          <w:rStyle w:val="Heading4Char"/>
          <w:rFonts w:cs="Calibri"/>
        </w:rPr>
        <w:t>MacAskill 14</w:t>
      </w:r>
      <w:r w:rsidRPr="009F214B">
        <w:t xml:space="preserve"> </w:t>
      </w:r>
      <w:r w:rsidRPr="009F214B">
        <w:rPr>
          <w:sz w:val="16"/>
          <w:szCs w:val="16"/>
        </w:rPr>
        <w:t>[William, Oxford Philosopher and youngest tenured philosopher in the world, Normative Uncertainty, 2014]</w:t>
      </w:r>
    </w:p>
    <w:p w14:paraId="422F5C2C" w14:textId="77777777" w:rsidR="00BC0967" w:rsidRPr="009F214B" w:rsidRDefault="00BC0967" w:rsidP="00BC0967">
      <w:pPr>
        <w:rPr>
          <w:sz w:val="14"/>
          <w:szCs w:val="26"/>
        </w:rPr>
      </w:pPr>
      <w:r w:rsidRPr="009F214B">
        <w:rPr>
          <w:rStyle w:val="StyleUnderline"/>
          <w:szCs w:val="26"/>
        </w:rPr>
        <w:t xml:space="preserve">The human race might go extinct </w:t>
      </w:r>
      <w:r w:rsidRPr="009F214B">
        <w:rPr>
          <w:sz w:val="14"/>
          <w:szCs w:val="26"/>
        </w:rPr>
        <w:t xml:space="preserve">from a number of causes: asteroids, </w:t>
      </w:r>
      <w:proofErr w:type="spellStart"/>
      <w:r w:rsidRPr="009F214B">
        <w:rPr>
          <w:sz w:val="14"/>
          <w:szCs w:val="26"/>
        </w:rPr>
        <w:t>supervolcanoes</w:t>
      </w:r>
      <w:proofErr w:type="spellEnd"/>
      <w:r w:rsidRPr="009F214B">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9F214B">
        <w:rPr>
          <w:rStyle w:val="StyleUnderline"/>
          <w:szCs w:val="26"/>
        </w:rPr>
        <w:t xml:space="preserve">different moral views give opposing answers to question of whether this would be a </w:t>
      </w:r>
      <w:r w:rsidRPr="009F214B">
        <w:rPr>
          <w:sz w:val="14"/>
          <w:szCs w:val="26"/>
        </w:rPr>
        <w:t>good</w:t>
      </w:r>
      <w:r w:rsidRPr="009F214B">
        <w:rPr>
          <w:rStyle w:val="StyleUnderline"/>
          <w:szCs w:val="26"/>
        </w:rPr>
        <w:t xml:space="preserve"> </w:t>
      </w:r>
      <w:r w:rsidRPr="009F214B">
        <w:rPr>
          <w:sz w:val="14"/>
          <w:szCs w:val="26"/>
        </w:rPr>
        <w:t xml:space="preserve">or a </w:t>
      </w:r>
      <w:r w:rsidRPr="009F214B">
        <w:rPr>
          <w:rStyle w:val="StyleUnderline"/>
          <w:szCs w:val="26"/>
        </w:rPr>
        <w:t>bad thing</w:t>
      </w:r>
      <w:r w:rsidRPr="009F214B">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proofErr w:type="gramStart"/>
      <w:r w:rsidRPr="009F214B">
        <w:rPr>
          <w:sz w:val="14"/>
          <w:szCs w:val="26"/>
        </w:rPr>
        <w:t>thing.For</w:t>
      </w:r>
      <w:proofErr w:type="spellEnd"/>
      <w:proofErr w:type="gramEnd"/>
      <w:r w:rsidRPr="009F214B">
        <w:rPr>
          <w:sz w:val="14"/>
          <w:szCs w:val="26"/>
        </w:rPr>
        <w:t xml:space="preserve"> example, one might regard the prevention of </w:t>
      </w:r>
      <w:proofErr w:type="spellStart"/>
      <w:r w:rsidRPr="009F214B">
        <w:rPr>
          <w:sz w:val="14"/>
          <w:szCs w:val="26"/>
        </w:rPr>
        <w:t>bads</w:t>
      </w:r>
      <w:proofErr w:type="spellEnd"/>
      <w:r w:rsidRPr="009F214B">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9F214B">
        <w:rPr>
          <w:sz w:val="14"/>
          <w:szCs w:val="26"/>
        </w:rPr>
        <w:t>bads</w:t>
      </w:r>
      <w:proofErr w:type="spellEnd"/>
      <w:r w:rsidRPr="009F214B">
        <w:rPr>
          <w:sz w:val="14"/>
          <w:szCs w:val="26"/>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sidRPr="009F214B">
        <w:rPr>
          <w:sz w:val="14"/>
          <w:szCs w:val="26"/>
        </w:rPr>
        <w:t>bads</w:t>
      </w:r>
      <w:proofErr w:type="spellEnd"/>
      <w:r w:rsidRPr="009F214B">
        <w:rPr>
          <w:sz w:val="14"/>
          <w:szCs w:val="26"/>
        </w:rPr>
        <w:t xml:space="preserve"> as well as objective goods. So, if one weights the </w:t>
      </w:r>
      <w:proofErr w:type="spellStart"/>
      <w:r w:rsidRPr="009F214B">
        <w:rPr>
          <w:sz w:val="14"/>
          <w:szCs w:val="26"/>
        </w:rPr>
        <w:t>bads</w:t>
      </w:r>
      <w:proofErr w:type="spellEnd"/>
      <w:r w:rsidRPr="009F214B">
        <w:rPr>
          <w:sz w:val="14"/>
          <w:szCs w:val="26"/>
        </w:rPr>
        <w:t xml:space="preserve"> sufficiently heavily against the goods, or if one is sufficiently pessimistic about humanity’s ability to achieve good outcomes, then one will regard human extinction as a good thing.187 </w:t>
      </w:r>
      <w:r w:rsidRPr="009F214B">
        <w:rPr>
          <w:rStyle w:val="StyleUnderline"/>
          <w:szCs w:val="26"/>
        </w:rPr>
        <w:t xml:space="preserve">However, even if we believe in a moral view </w:t>
      </w:r>
      <w:r w:rsidRPr="009F214B">
        <w:rPr>
          <w:sz w:val="14"/>
          <w:szCs w:val="26"/>
        </w:rPr>
        <w:t xml:space="preserve">according to </w:t>
      </w:r>
      <w:r w:rsidRPr="009F214B">
        <w:rPr>
          <w:rStyle w:val="StyleUnderline"/>
          <w:szCs w:val="26"/>
        </w:rPr>
        <w:t xml:space="preserve">which human extinction would be a good thing, </w:t>
      </w:r>
      <w:r w:rsidRPr="009F214B">
        <w:rPr>
          <w:rStyle w:val="StyleUnderline"/>
          <w:szCs w:val="26"/>
          <w:highlight w:val="green"/>
        </w:rPr>
        <w:t xml:space="preserve">we </w:t>
      </w:r>
      <w:r w:rsidRPr="009F214B">
        <w:rPr>
          <w:rStyle w:val="StyleUnderline"/>
          <w:szCs w:val="26"/>
        </w:rPr>
        <w:t xml:space="preserve">still </w:t>
      </w:r>
      <w:r w:rsidRPr="009F214B">
        <w:rPr>
          <w:rStyle w:val="StyleUnderline"/>
          <w:szCs w:val="26"/>
          <w:highlight w:val="green"/>
        </w:rPr>
        <w:t>have strong reason to prevent near-term</w:t>
      </w:r>
      <w:r w:rsidRPr="009F214B">
        <w:rPr>
          <w:rStyle w:val="StyleUnderline"/>
          <w:szCs w:val="26"/>
        </w:rPr>
        <w:t xml:space="preserve"> </w:t>
      </w:r>
      <w:r w:rsidRPr="009F214B">
        <w:rPr>
          <w:sz w:val="14"/>
          <w:szCs w:val="26"/>
        </w:rPr>
        <w:t>human</w:t>
      </w:r>
      <w:r w:rsidRPr="009F214B">
        <w:rPr>
          <w:rStyle w:val="StyleUnderline"/>
          <w:szCs w:val="26"/>
        </w:rPr>
        <w:t xml:space="preserve"> </w:t>
      </w:r>
      <w:r w:rsidRPr="009F214B">
        <w:rPr>
          <w:rStyle w:val="StyleUnderline"/>
          <w:szCs w:val="26"/>
          <w:highlight w:val="green"/>
        </w:rPr>
        <w:t>extinction</w:t>
      </w:r>
      <w:r w:rsidRPr="009F214B">
        <w:rPr>
          <w:sz w:val="14"/>
          <w:szCs w:val="26"/>
        </w:rPr>
        <w:t xml:space="preserve">. To see this, we must note three points. </w:t>
      </w:r>
      <w:r w:rsidRPr="009F214B">
        <w:rPr>
          <w:rStyle w:val="StyleUnderline"/>
          <w:szCs w:val="26"/>
        </w:rPr>
        <w:t>First</w:t>
      </w:r>
      <w:r w:rsidRPr="009F214B">
        <w:rPr>
          <w:sz w:val="14"/>
          <w:szCs w:val="26"/>
        </w:rPr>
        <w:t xml:space="preserve">, we should note that the </w:t>
      </w:r>
      <w:r w:rsidRPr="009F214B">
        <w:rPr>
          <w:rStyle w:val="StyleUnderline"/>
          <w:szCs w:val="26"/>
        </w:rPr>
        <w:t>extinction</w:t>
      </w:r>
      <w:r w:rsidRPr="009F214B">
        <w:rPr>
          <w:sz w:val="14"/>
          <w:szCs w:val="26"/>
        </w:rPr>
        <w:t xml:space="preserve"> of the human race </w:t>
      </w:r>
      <w:r w:rsidRPr="009F214B">
        <w:rPr>
          <w:rStyle w:val="StyleUnderline"/>
          <w:szCs w:val="26"/>
        </w:rPr>
        <w:t xml:space="preserve">is </w:t>
      </w:r>
      <w:r w:rsidRPr="009F214B">
        <w:rPr>
          <w:sz w:val="14"/>
          <w:szCs w:val="26"/>
        </w:rPr>
        <w:t xml:space="preserve">an </w:t>
      </w:r>
      <w:r w:rsidRPr="009F214B">
        <w:rPr>
          <w:rStyle w:val="StyleUnderline"/>
          <w:szCs w:val="26"/>
          <w:highlight w:val="green"/>
        </w:rPr>
        <w:t>extremely high stakes</w:t>
      </w:r>
      <w:r w:rsidRPr="009F214B">
        <w:rPr>
          <w:sz w:val="14"/>
          <w:szCs w:val="26"/>
        </w:rPr>
        <w:t xml:space="preserve"> moral issue. Humanity could be around for a very long time: if humans survive as long as the median mammal species, we will last another two million years. On this estimate, </w:t>
      </w:r>
      <w:r w:rsidRPr="009F214B">
        <w:rPr>
          <w:rStyle w:val="StyleUnderline"/>
          <w:szCs w:val="26"/>
        </w:rPr>
        <w:t xml:space="preserve">the number of humans in existence </w:t>
      </w:r>
      <w:r w:rsidRPr="009F214B">
        <w:rPr>
          <w:sz w:val="14"/>
          <w:szCs w:val="26"/>
        </w:rPr>
        <w:t>in the</w:t>
      </w:r>
      <w:r w:rsidRPr="009F214B">
        <w:rPr>
          <w:rStyle w:val="StyleUnderline"/>
          <w:szCs w:val="26"/>
        </w:rPr>
        <w:t xml:space="preserve"> </w:t>
      </w:r>
      <w:proofErr w:type="spellStart"/>
      <w:proofErr w:type="gramStart"/>
      <w:r w:rsidRPr="009F214B">
        <w:rPr>
          <w:sz w:val="14"/>
          <w:szCs w:val="26"/>
        </w:rPr>
        <w:t>The</w:t>
      </w:r>
      <w:proofErr w:type="spellEnd"/>
      <w:proofErr w:type="gramEnd"/>
      <w:r w:rsidRPr="009F214B">
        <w:rPr>
          <w:sz w:val="14"/>
          <w:szCs w:val="26"/>
        </w:rPr>
        <w:t xml:space="preserve"> future, </w:t>
      </w:r>
      <w:r w:rsidRPr="009F214B">
        <w:rPr>
          <w:rStyle w:val="StyleUnderline"/>
          <w:szCs w:val="26"/>
        </w:rPr>
        <w:t>given that we don’t go extinct</w:t>
      </w:r>
      <w:r w:rsidRPr="009F214B">
        <w:rPr>
          <w:sz w:val="14"/>
          <w:szCs w:val="26"/>
        </w:rPr>
        <w:t xml:space="preserve"> any time soon, </w:t>
      </w:r>
      <w:r w:rsidRPr="009F214B">
        <w:rPr>
          <w:rStyle w:val="StyleUnderline"/>
          <w:szCs w:val="26"/>
        </w:rPr>
        <w:t>would be 2×10^14</w:t>
      </w:r>
      <w:r w:rsidRPr="009F214B">
        <w:rPr>
          <w:sz w:val="14"/>
          <w:szCs w:val="26"/>
        </w:rPr>
        <w:t xml:space="preserve">. </w:t>
      </w:r>
      <w:proofErr w:type="gramStart"/>
      <w:r w:rsidRPr="009F214B">
        <w:rPr>
          <w:rStyle w:val="StyleUnderline"/>
          <w:szCs w:val="26"/>
        </w:rPr>
        <w:t>So</w:t>
      </w:r>
      <w:proofErr w:type="gramEnd"/>
      <w:r w:rsidRPr="009F214B">
        <w:rPr>
          <w:rStyle w:val="StyleUnderline"/>
          <w:szCs w:val="26"/>
        </w:rPr>
        <w:t xml:space="preserve"> if it is good to bring new people into existence, then it’s very good to prevent </w:t>
      </w:r>
      <w:r w:rsidRPr="009F214B">
        <w:rPr>
          <w:sz w:val="14"/>
          <w:szCs w:val="26"/>
        </w:rPr>
        <w:t>human</w:t>
      </w:r>
      <w:r w:rsidRPr="009F214B">
        <w:rPr>
          <w:rStyle w:val="StyleUnderline"/>
          <w:szCs w:val="26"/>
        </w:rPr>
        <w:t xml:space="preserve"> extinction. Second</w:t>
      </w:r>
      <w:r w:rsidRPr="009F214B">
        <w:rPr>
          <w:sz w:val="14"/>
          <w:szCs w:val="26"/>
        </w:rPr>
        <w:t xml:space="preserve">, human </w:t>
      </w:r>
      <w:r w:rsidRPr="009F214B">
        <w:rPr>
          <w:rStyle w:val="StyleUnderline"/>
          <w:szCs w:val="26"/>
          <w:highlight w:val="green"/>
        </w:rPr>
        <w:t>extinction is</w:t>
      </w:r>
      <w:r w:rsidRPr="009F214B">
        <w:rPr>
          <w:rStyle w:val="StyleUnderline"/>
          <w:szCs w:val="26"/>
        </w:rPr>
        <w:t xml:space="preserve"> </w:t>
      </w:r>
      <w:r w:rsidRPr="009F214B">
        <w:rPr>
          <w:sz w:val="14"/>
          <w:szCs w:val="26"/>
        </w:rPr>
        <w:t xml:space="preserve">by its nature an </w:t>
      </w:r>
      <w:r w:rsidRPr="009F214B">
        <w:rPr>
          <w:rStyle w:val="StyleUnderline"/>
          <w:szCs w:val="26"/>
          <w:highlight w:val="green"/>
        </w:rPr>
        <w:t>irreversible</w:t>
      </w:r>
      <w:r w:rsidRPr="009F214B">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9F214B">
        <w:rPr>
          <w:rStyle w:val="StyleUnderline"/>
          <w:szCs w:val="26"/>
        </w:rPr>
        <w:t xml:space="preserve">Third, we should </w:t>
      </w:r>
      <w:r w:rsidRPr="009F214B">
        <w:rPr>
          <w:rStyle w:val="StyleUnderline"/>
          <w:szCs w:val="26"/>
          <w:highlight w:val="green"/>
        </w:rPr>
        <w:t>expect</w:t>
      </w:r>
      <w:r w:rsidRPr="009F214B">
        <w:rPr>
          <w:sz w:val="14"/>
          <w:szCs w:val="26"/>
        </w:rPr>
        <w:t xml:space="preserve"> ourselves </w:t>
      </w:r>
      <w:r w:rsidRPr="009F214B">
        <w:rPr>
          <w:rStyle w:val="StyleUnderline"/>
          <w:szCs w:val="26"/>
          <w:highlight w:val="green"/>
        </w:rPr>
        <w:t>to progress, morally</w:t>
      </w:r>
      <w:r w:rsidRPr="009F214B">
        <w:rPr>
          <w:sz w:val="14"/>
          <w:szCs w:val="26"/>
        </w:rPr>
        <w:t xml:space="preserve">, over the next few centuries, </w:t>
      </w:r>
      <w:r w:rsidRPr="009F214B">
        <w:rPr>
          <w:rStyle w:val="StyleUnderline"/>
          <w:szCs w:val="26"/>
          <w:highlight w:val="green"/>
        </w:rPr>
        <w:t xml:space="preserve">as </w:t>
      </w:r>
      <w:r w:rsidRPr="009F214B">
        <w:rPr>
          <w:rStyle w:val="StyleUnderline"/>
          <w:szCs w:val="26"/>
        </w:rPr>
        <w:t>we have</w:t>
      </w:r>
      <w:r w:rsidRPr="009F214B">
        <w:rPr>
          <w:sz w:val="14"/>
          <w:szCs w:val="26"/>
        </w:rPr>
        <w:t xml:space="preserve"> progressed </w:t>
      </w:r>
      <w:r w:rsidRPr="009F214B">
        <w:rPr>
          <w:rStyle w:val="StyleUnderline"/>
          <w:szCs w:val="26"/>
          <w:highlight w:val="green"/>
        </w:rPr>
        <w:t>in the past</w:t>
      </w:r>
      <w:r w:rsidRPr="009F214B">
        <w:rPr>
          <w:rStyle w:val="StyleUnderline"/>
          <w:szCs w:val="26"/>
        </w:rPr>
        <w:t>.</w:t>
      </w:r>
      <w:r w:rsidRPr="009F214B">
        <w:rPr>
          <w:sz w:val="14"/>
          <w:szCs w:val="26"/>
        </w:rPr>
        <w:t xml:space="preserve"> </w:t>
      </w:r>
      <w:proofErr w:type="gramStart"/>
      <w:r w:rsidRPr="009F214B">
        <w:rPr>
          <w:sz w:val="14"/>
          <w:szCs w:val="26"/>
        </w:rPr>
        <w:t>So</w:t>
      </w:r>
      <w:proofErr w:type="gramEnd"/>
      <w:r w:rsidRPr="009F214B">
        <w:rPr>
          <w:sz w:val="14"/>
          <w:szCs w:val="26"/>
        </w:rPr>
        <w:t xml:space="preserve"> we should expect that </w:t>
      </w:r>
      <w:r w:rsidRPr="009F214B">
        <w:rPr>
          <w:rStyle w:val="StyleUnderline"/>
          <w:szCs w:val="26"/>
          <w:highlight w:val="green"/>
        </w:rPr>
        <w:t xml:space="preserve">in </w:t>
      </w:r>
      <w:r w:rsidRPr="009F214B">
        <w:rPr>
          <w:rStyle w:val="StyleUnderline"/>
          <w:szCs w:val="26"/>
        </w:rPr>
        <w:t xml:space="preserve">a few centuries’ </w:t>
      </w:r>
      <w:r w:rsidRPr="009F214B">
        <w:rPr>
          <w:rStyle w:val="StyleUnderline"/>
          <w:szCs w:val="26"/>
          <w:highlight w:val="green"/>
        </w:rPr>
        <w:t>time we will have better evidence about how to evaluate</w:t>
      </w:r>
      <w:r w:rsidRPr="009F214B">
        <w:rPr>
          <w:sz w:val="14"/>
          <w:szCs w:val="26"/>
        </w:rPr>
        <w:t xml:space="preserve"> human </w:t>
      </w:r>
      <w:r w:rsidRPr="009F214B">
        <w:rPr>
          <w:rStyle w:val="StyleUnderline"/>
          <w:szCs w:val="26"/>
          <w:highlight w:val="green"/>
        </w:rPr>
        <w:t>extinction</w:t>
      </w:r>
      <w:r w:rsidRPr="009F214B">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9F214B">
        <w:rPr>
          <w:rStyle w:val="StyleUnderline"/>
          <w:szCs w:val="26"/>
        </w:rPr>
        <w:t>Suppose that we have</w:t>
      </w:r>
      <w:r w:rsidRPr="009F214B">
        <w:rPr>
          <w:sz w:val="14"/>
          <w:szCs w:val="26"/>
        </w:rPr>
        <w:t xml:space="preserve"> 0.8 credence that it is a bad thing to produce new people, and </w:t>
      </w:r>
      <w:r w:rsidRPr="009F214B">
        <w:rPr>
          <w:rStyle w:val="StyleUnderline"/>
          <w:szCs w:val="26"/>
        </w:rPr>
        <w:t>0.2</w:t>
      </w:r>
      <w:r w:rsidRPr="009F214B">
        <w:rPr>
          <w:sz w:val="14"/>
          <w:szCs w:val="26"/>
        </w:rPr>
        <w:t xml:space="preserve"> </w:t>
      </w:r>
      <w:r w:rsidRPr="009F214B">
        <w:rPr>
          <w:rStyle w:val="StyleUnderline"/>
          <w:szCs w:val="26"/>
        </w:rPr>
        <w:t>certain that it’s a good thing to produce new people</w:t>
      </w:r>
      <w:r w:rsidRPr="009F214B">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w:t>
      </w:r>
      <w:proofErr w:type="spellStart"/>
      <w:r w:rsidRPr="009F214B">
        <w:rPr>
          <w:sz w:val="14"/>
          <w:szCs w:val="26"/>
        </w:rPr>
        <w:t>credences</w:t>
      </w:r>
      <w:proofErr w:type="spellEnd"/>
      <w:r w:rsidRPr="009F214B">
        <w:rPr>
          <w:sz w:val="14"/>
          <w:szCs w:val="26"/>
        </w:rPr>
        <w:t>, the expected benefit of letting the human race go extinct now would be (.8-.</w:t>
      </w:r>
      <w:proofErr w:type="gramStart"/>
      <w:r w:rsidRPr="009F214B">
        <w:rPr>
          <w:sz w:val="14"/>
          <w:szCs w:val="26"/>
        </w:rPr>
        <w:t>2)×</w:t>
      </w:r>
      <w:proofErr w:type="gramEnd"/>
      <w:r w:rsidRPr="009F214B">
        <w:rPr>
          <w:sz w:val="14"/>
          <w:szCs w:val="26"/>
        </w:rPr>
        <w:t>(2×10^14) = 1.2×(10^14). Suppose that,</w:t>
      </w:r>
      <w:r w:rsidRPr="009F214B">
        <w:rPr>
          <w:rStyle w:val="StyleUnderline"/>
          <w:szCs w:val="26"/>
        </w:rPr>
        <w:t xml:space="preserve"> </w:t>
      </w:r>
      <w:r w:rsidRPr="009F214B">
        <w:rPr>
          <w:rStyle w:val="StyleUnderline"/>
          <w:szCs w:val="26"/>
          <w:highlight w:val="green"/>
        </w:rPr>
        <w:t>if we</w:t>
      </w:r>
      <w:r w:rsidRPr="009F214B">
        <w:rPr>
          <w:rStyle w:val="StyleUnderline"/>
          <w:szCs w:val="26"/>
        </w:rPr>
        <w:t xml:space="preserve"> </w:t>
      </w:r>
      <w:r w:rsidRPr="009F214B">
        <w:rPr>
          <w:sz w:val="14"/>
          <w:szCs w:val="26"/>
        </w:rPr>
        <w:t>let the human race continue and</w:t>
      </w:r>
      <w:r w:rsidRPr="009F214B">
        <w:rPr>
          <w:rStyle w:val="StyleUnderline"/>
          <w:szCs w:val="26"/>
        </w:rPr>
        <w:t xml:space="preserve"> </w:t>
      </w:r>
      <w:r w:rsidRPr="009F214B">
        <w:rPr>
          <w:rStyle w:val="StyleUnderline"/>
          <w:szCs w:val="26"/>
          <w:highlight w:val="green"/>
        </w:rPr>
        <w:t>did research</w:t>
      </w:r>
      <w:r w:rsidRPr="009F214B">
        <w:rPr>
          <w:rStyle w:val="StyleUnderline"/>
          <w:szCs w:val="26"/>
        </w:rPr>
        <w:t xml:space="preserve"> for 300 years, </w:t>
      </w:r>
      <w:r w:rsidRPr="009F214B">
        <w:rPr>
          <w:rStyle w:val="StyleUnderline"/>
          <w:szCs w:val="26"/>
          <w:highlight w:val="green"/>
        </w:rPr>
        <w:t xml:space="preserve">we would know for certain whether or not </w:t>
      </w:r>
      <w:r w:rsidRPr="009F214B">
        <w:rPr>
          <w:rStyle w:val="StyleUnderline"/>
          <w:szCs w:val="26"/>
        </w:rPr>
        <w:t xml:space="preserve">additional </w:t>
      </w:r>
      <w:r w:rsidRPr="009F214B">
        <w:rPr>
          <w:rStyle w:val="StyleUnderline"/>
          <w:szCs w:val="26"/>
          <w:highlight w:val="green"/>
        </w:rPr>
        <w:t>people</w:t>
      </w:r>
      <w:r w:rsidRPr="009F214B">
        <w:rPr>
          <w:rStyle w:val="StyleUnderline"/>
          <w:szCs w:val="26"/>
        </w:rPr>
        <w:t xml:space="preserve"> are of </w:t>
      </w:r>
      <w:r w:rsidRPr="009F214B">
        <w:rPr>
          <w:rStyle w:val="StyleUnderline"/>
          <w:szCs w:val="26"/>
          <w:highlight w:val="green"/>
        </w:rPr>
        <w:t>positive</w:t>
      </w:r>
      <w:r w:rsidRPr="009F214B">
        <w:rPr>
          <w:sz w:val="14"/>
          <w:szCs w:val="26"/>
        </w:rPr>
        <w:t xml:space="preserve"> or negative </w:t>
      </w:r>
      <w:r w:rsidRPr="009F214B">
        <w:rPr>
          <w:rStyle w:val="StyleUnderline"/>
          <w:szCs w:val="26"/>
        </w:rPr>
        <w:t>value</w:t>
      </w:r>
      <w:r w:rsidRPr="009F214B">
        <w:rPr>
          <w:sz w:val="14"/>
          <w:szCs w:val="26"/>
        </w:rPr>
        <w:t xml:space="preserve">. If so, then with the </w:t>
      </w:r>
      <w:proofErr w:type="spellStart"/>
      <w:r w:rsidRPr="009F214B">
        <w:rPr>
          <w:sz w:val="14"/>
          <w:szCs w:val="26"/>
        </w:rPr>
        <w:t>credences</w:t>
      </w:r>
      <w:proofErr w:type="spellEnd"/>
      <w:r w:rsidRPr="009F214B">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9F214B">
        <w:rPr>
          <w:sz w:val="14"/>
          <w:szCs w:val="26"/>
        </w:rPr>
        <w:t>×(</w:t>
      </w:r>
      <w:proofErr w:type="gramEnd"/>
      <w:r w:rsidRPr="009F214B">
        <w:rPr>
          <w:sz w:val="14"/>
          <w:szCs w:val="26"/>
        </w:rPr>
        <w:t xml:space="preserve">10^10) (because of the delay of letting the human race go extinct), the expected value of which is 2.4×(10^10). But </w:t>
      </w:r>
      <w:r w:rsidRPr="009F214B">
        <w:rPr>
          <w:rStyle w:val="StyleUnderline"/>
          <w:szCs w:val="26"/>
        </w:rPr>
        <w:t>there’s</w:t>
      </w:r>
      <w:r w:rsidRPr="009F214B">
        <w:rPr>
          <w:sz w:val="14"/>
          <w:szCs w:val="26"/>
        </w:rPr>
        <w:t xml:space="preserve"> also </w:t>
      </w:r>
      <w:r w:rsidRPr="009F214B">
        <w:rPr>
          <w:rStyle w:val="StyleUnderline"/>
          <w:szCs w:val="26"/>
        </w:rPr>
        <w:t>a 20% chance of a gain of 2</w:t>
      </w:r>
      <w:proofErr w:type="gramStart"/>
      <w:r w:rsidRPr="009F214B">
        <w:rPr>
          <w:rStyle w:val="StyleUnderline"/>
          <w:szCs w:val="26"/>
        </w:rPr>
        <w:t>×(</w:t>
      </w:r>
      <w:proofErr w:type="gramEnd"/>
      <w:r w:rsidRPr="009F214B">
        <w:rPr>
          <w:rStyle w:val="StyleUnderline"/>
          <w:szCs w:val="26"/>
        </w:rPr>
        <w:t>10^14),</w:t>
      </w:r>
      <w:r w:rsidRPr="009F214B">
        <w:rPr>
          <w:sz w:val="14"/>
          <w:szCs w:val="26"/>
        </w:rPr>
        <w:t xml:space="preserve"> </w:t>
      </w:r>
      <w:r w:rsidRPr="009F214B">
        <w:rPr>
          <w:rStyle w:val="StyleUnderline"/>
          <w:szCs w:val="26"/>
        </w:rPr>
        <w:t>the expected value of which is 4×(10^13).</w:t>
      </w:r>
      <w:r w:rsidRPr="009F214B">
        <w:rPr>
          <w:sz w:val="14"/>
          <w:szCs w:val="26"/>
        </w:rPr>
        <w:t xml:space="preserve"> That is, </w:t>
      </w:r>
      <w:r w:rsidRPr="009F214B">
        <w:rPr>
          <w:rStyle w:val="StyleUnderline"/>
          <w:szCs w:val="26"/>
        </w:rPr>
        <w:t xml:space="preserve">in expected value terms, </w:t>
      </w:r>
      <w:r w:rsidRPr="009F214B">
        <w:rPr>
          <w:rStyle w:val="StyleUnderline"/>
          <w:szCs w:val="26"/>
          <w:highlight w:val="green"/>
        </w:rPr>
        <w:t>the cost of waiting</w:t>
      </w:r>
      <w:r w:rsidRPr="009F214B">
        <w:rPr>
          <w:rStyle w:val="StyleUnderline"/>
          <w:szCs w:val="26"/>
        </w:rPr>
        <w:t xml:space="preserve"> </w:t>
      </w:r>
      <w:r w:rsidRPr="009F214B">
        <w:rPr>
          <w:sz w:val="14"/>
          <w:szCs w:val="26"/>
        </w:rPr>
        <w:t>for a few hundred years</w:t>
      </w:r>
      <w:r w:rsidRPr="009F214B">
        <w:rPr>
          <w:rStyle w:val="StyleUnderline"/>
          <w:szCs w:val="26"/>
        </w:rPr>
        <w:t xml:space="preserve"> </w:t>
      </w:r>
      <w:r w:rsidRPr="009F214B">
        <w:rPr>
          <w:rStyle w:val="StyleUnderline"/>
          <w:szCs w:val="26"/>
          <w:highlight w:val="green"/>
        </w:rPr>
        <w:t xml:space="preserve">is </w:t>
      </w:r>
      <w:r w:rsidRPr="009F214B">
        <w:rPr>
          <w:rStyle w:val="StyleUnderline"/>
          <w:szCs w:val="26"/>
        </w:rPr>
        <w:t xml:space="preserve">vanishingly </w:t>
      </w:r>
      <w:r w:rsidRPr="009F214B">
        <w:rPr>
          <w:rStyle w:val="StyleUnderline"/>
          <w:szCs w:val="26"/>
          <w:highlight w:val="green"/>
        </w:rPr>
        <w:t>small compared with</w:t>
      </w:r>
      <w:r w:rsidRPr="009F214B">
        <w:rPr>
          <w:rStyle w:val="StyleUnderline"/>
          <w:szCs w:val="26"/>
        </w:rPr>
        <w:t xml:space="preserve"> </w:t>
      </w:r>
      <w:r w:rsidRPr="009F214B">
        <w:rPr>
          <w:sz w:val="14"/>
          <w:szCs w:val="26"/>
        </w:rPr>
        <w:t>the benefit of</w:t>
      </w:r>
      <w:r w:rsidRPr="009F214B">
        <w:rPr>
          <w:rStyle w:val="StyleUnderline"/>
          <w:szCs w:val="26"/>
        </w:rPr>
        <w:t xml:space="preserve"> </w:t>
      </w:r>
      <w:r w:rsidRPr="009F214B">
        <w:rPr>
          <w:rStyle w:val="StyleUnderline"/>
          <w:szCs w:val="26"/>
          <w:highlight w:val="green"/>
        </w:rPr>
        <w:t xml:space="preserve">keeping </w:t>
      </w:r>
      <w:r w:rsidRPr="009F214B">
        <w:rPr>
          <w:rStyle w:val="StyleUnderline"/>
          <w:szCs w:val="26"/>
        </w:rPr>
        <w:t xml:space="preserve">one’s </w:t>
      </w:r>
      <w:r w:rsidRPr="009F214B">
        <w:rPr>
          <w:rStyle w:val="StyleUnderline"/>
          <w:szCs w:val="26"/>
          <w:highlight w:val="green"/>
        </w:rPr>
        <w:t>options open</w:t>
      </w:r>
      <w:r w:rsidRPr="009F214B">
        <w:rPr>
          <w:rStyle w:val="StyleUnderline"/>
          <w:szCs w:val="26"/>
        </w:rPr>
        <w:t xml:space="preserve"> </w:t>
      </w:r>
      <w:r w:rsidRPr="009F214B">
        <w:rPr>
          <w:sz w:val="14"/>
          <w:szCs w:val="26"/>
        </w:rPr>
        <w:t>while one gains new information.</w:t>
      </w:r>
    </w:p>
    <w:p w14:paraId="08B6982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6153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6CA4"/>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7743B"/>
    <w:rsid w:val="00696A16"/>
    <w:rsid w:val="006A4840"/>
    <w:rsid w:val="006A52A0"/>
    <w:rsid w:val="006A7E1D"/>
    <w:rsid w:val="006C3A56"/>
    <w:rsid w:val="006D13F4"/>
    <w:rsid w:val="006D6AED"/>
    <w:rsid w:val="006E1AE2"/>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0B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0B4F"/>
    <w:rsid w:val="00B43676"/>
    <w:rsid w:val="00B5602D"/>
    <w:rsid w:val="00B60125"/>
    <w:rsid w:val="00B6656B"/>
    <w:rsid w:val="00B71625"/>
    <w:rsid w:val="00B75C54"/>
    <w:rsid w:val="00B8710E"/>
    <w:rsid w:val="00B92A93"/>
    <w:rsid w:val="00BA17A8"/>
    <w:rsid w:val="00BA3C33"/>
    <w:rsid w:val="00BB0878"/>
    <w:rsid w:val="00BB1879"/>
    <w:rsid w:val="00BC0967"/>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153D"/>
    <w:rsid w:val="00E63419"/>
    <w:rsid w:val="00E64496"/>
    <w:rsid w:val="00E72115"/>
    <w:rsid w:val="00E8322E"/>
    <w:rsid w:val="00E903E0"/>
    <w:rsid w:val="00EA1115"/>
    <w:rsid w:val="00EA39EB"/>
    <w:rsid w:val="00EA58CE"/>
    <w:rsid w:val="00EB0008"/>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02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8BE283"/>
  <w14:defaultImageDpi w14:val="300"/>
  <w15:docId w15:val="{19D5DFCE-BA2B-5B44-9822-A164AF94C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6153D"/>
    <w:pPr>
      <w:spacing w:after="160" w:line="259" w:lineRule="auto"/>
    </w:pPr>
  </w:style>
  <w:style w:type="paragraph" w:styleId="Heading1">
    <w:name w:val="heading 1"/>
    <w:aliases w:val="Pocket"/>
    <w:basedOn w:val="Normal"/>
    <w:next w:val="Normal"/>
    <w:link w:val="Heading1Char"/>
    <w:uiPriority w:val="9"/>
    <w:qFormat/>
    <w:rsid w:val="00E6153D"/>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6153D"/>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6153D"/>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E6153D"/>
    <w:pPr>
      <w:keepNext/>
      <w:keepLines/>
      <w:spacing w:before="40"/>
      <w:outlineLvl w:val="3"/>
    </w:pPr>
    <w:rPr>
      <w:rFonts w:eastAsiaTheme="majorEastAsia" w:cstheme="majorBidi"/>
      <w:b/>
      <w:bCs/>
      <w:sz w:val="26"/>
    </w:rPr>
  </w:style>
  <w:style w:type="character" w:default="1" w:styleId="DefaultParagraphFont">
    <w:name w:val="Default Paragraph Font"/>
    <w:uiPriority w:val="1"/>
    <w:unhideWhenUsed/>
    <w:rsid w:val="00E6153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6153D"/>
  </w:style>
  <w:style w:type="character" w:customStyle="1" w:styleId="Heading1Char">
    <w:name w:val="Heading 1 Char"/>
    <w:aliases w:val="Pocket Char"/>
    <w:basedOn w:val="DefaultParagraphFont"/>
    <w:link w:val="Heading1"/>
    <w:uiPriority w:val="9"/>
    <w:rsid w:val="00E6153D"/>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E6153D"/>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E6153D"/>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E6153D"/>
    <w:rPr>
      <w:rFonts w:eastAsiaTheme="majorEastAsia" w:cstheme="majorBidi"/>
      <w:b/>
      <w:bCs/>
      <w:sz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6153D"/>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uiPriority w:val="1"/>
    <w:qFormat/>
    <w:rsid w:val="00E6153D"/>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E6153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6153D"/>
    <w:rPr>
      <w:color w:val="auto"/>
      <w:u w:val="none"/>
    </w:rPr>
  </w:style>
  <w:style w:type="character" w:styleId="Hyperlink">
    <w:name w:val="Hyperlink"/>
    <w:aliases w:val="heading 1 (block title),Important,Read,Internet Link,Analytic Text,Internet link,Char Char1,Underline Char Char Char Char1,Heading 3 Char Char Char Char Char Char Char Char Char Char1,Heading 1 Char2,F2 - Heading 1 Char1,Block Char1,Card Text,TA"/>
    <w:basedOn w:val="DefaultParagraphFont"/>
    <w:link w:val="Card"/>
    <w:uiPriority w:val="99"/>
    <w:unhideWhenUsed/>
    <w:rsid w:val="00E6153D"/>
    <w:rPr>
      <w:color w:val="auto"/>
      <w:u w:val="none"/>
    </w:rPr>
  </w:style>
  <w:style w:type="paragraph" w:styleId="DocumentMap">
    <w:name w:val="Document Map"/>
    <w:basedOn w:val="Normal"/>
    <w:link w:val="DocumentMapChar"/>
    <w:uiPriority w:val="99"/>
    <w:semiHidden/>
    <w:unhideWhenUsed/>
    <w:rsid w:val="00E6153D"/>
    <w:rPr>
      <w:rFonts w:ascii="Lucida Grande" w:hAnsi="Lucida Grande" w:cs="Lucida Grande"/>
    </w:rPr>
  </w:style>
  <w:style w:type="character" w:customStyle="1" w:styleId="DocumentMapChar">
    <w:name w:val="Document Map Char"/>
    <w:basedOn w:val="DefaultParagraphFont"/>
    <w:link w:val="DocumentMap"/>
    <w:uiPriority w:val="99"/>
    <w:semiHidden/>
    <w:rsid w:val="00E6153D"/>
    <w:rPr>
      <w:rFonts w:ascii="Lucida Grande" w:hAnsi="Lucida Grande" w:cs="Lucida Grande"/>
    </w:rPr>
  </w:style>
  <w:style w:type="paragraph" w:customStyle="1" w:styleId="textbold">
    <w:name w:val="text bold"/>
    <w:basedOn w:val="Normal"/>
    <w:link w:val="Emphasis"/>
    <w:autoRedefine/>
    <w:uiPriority w:val="20"/>
    <w:qFormat/>
    <w:rsid w:val="00E6153D"/>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customStyle="1" w:styleId="Card">
    <w:name w:val="Card"/>
    <w:aliases w:val="No Spacing,Debate Text,No Spacing11,No Spacing31,No Spacing22,No Spacing111,No Spacing3,No Spacing2,Read stuff,tag,No Spacing1121,Dont use,No Spacing41,No Spacing1,No Spacing111112,No Spacing112,Medium Grid 21,card,Tag and Cite,Note Level 2,DDI Tag"/>
    <w:basedOn w:val="Heading1"/>
    <w:link w:val="Hyperlink"/>
    <w:autoRedefine/>
    <w:uiPriority w:val="99"/>
    <w:qFormat/>
    <w:rsid w:val="00E6153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Calibri (Headings)"/>
      <w:b w:val="0"/>
      <w:bCs w:val="0"/>
      <w:sz w:val="22"/>
      <w:szCs w:val="22"/>
    </w:rPr>
  </w:style>
  <w:style w:type="character" w:customStyle="1" w:styleId="StyleThickunderline1">
    <w:name w:val="Style Thick underline1"/>
    <w:basedOn w:val="DefaultParagraphFont"/>
    <w:rsid w:val="00E6153D"/>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bo.goc/publication/57126"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tn.hms.harvard.edu/flash/2018/science-diplomacy-collaboration-rapidly-changing-world/"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mericandiplomacy.web.unc.edu/2018/09/leveraging-diplomacy-for-managing-scientific-challenges-an-opportunity-to-navigate-the-future-of-scienc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plato.stanford.edu/entries/generics/" TargetMode="External"/><Relationship Id="rId4" Type="http://schemas.openxmlformats.org/officeDocument/2006/relationships/customXml" Target="../customXml/item4.xml"/><Relationship Id="rId9" Type="http://schemas.openxmlformats.org/officeDocument/2006/relationships/hyperlink" Target="https://www.vbriefly.com/2019/08/12/genericity-on-the-standardized-tests-resolution/?fbclid=IwAR0hUkKdDzHWrNeqEVI7m59pwsnmqLl490n4uRLQTe7bWmWDO_avWCNzi14" TargetMode="External"/><Relationship Id="rId14" Type="http://schemas.openxmlformats.org/officeDocument/2006/relationships/hyperlink" Target="https://www.culturalsurvival.org/publications/cultural-survival-quarterly/source-our-cures-new-pharmaceutical-company-wants-provi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15</Pages>
  <Words>8803</Words>
  <Characters>49213</Characters>
  <Application>Microsoft Office Word</Application>
  <DocSecurity>0</DocSecurity>
  <Lines>572</Lines>
  <Paragraphs>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57958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8</cp:revision>
  <dcterms:created xsi:type="dcterms:W3CDTF">2021-09-24T16:02:00Z</dcterms:created>
  <dcterms:modified xsi:type="dcterms:W3CDTF">2021-09-24T17:23:00Z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