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56704" w14:textId="36BEE0DC" w:rsidR="00E42E4C" w:rsidRDefault="00242926" w:rsidP="00242926">
      <w:pPr>
        <w:pStyle w:val="Heading2"/>
      </w:pPr>
      <w:r>
        <w:t>1</w:t>
      </w:r>
    </w:p>
    <w:p w14:paraId="0394115D" w14:textId="0AE1A1AB" w:rsidR="00242926" w:rsidRPr="003D5952" w:rsidRDefault="00242926" w:rsidP="00242926">
      <w:pPr>
        <w:pStyle w:val="Heading4"/>
        <w:rPr>
          <w:rFonts w:eastAsia="MS Gothic"/>
        </w:rPr>
      </w:pPr>
      <w:proofErr w:type="spellStart"/>
      <w:r>
        <w:rPr>
          <w:rFonts w:eastAsia="MS Gothic"/>
        </w:rPr>
        <w:t>Interp</w:t>
      </w:r>
      <w:proofErr w:type="spellEnd"/>
      <w:r>
        <w:rPr>
          <w:rFonts w:eastAsia="MS Gothic"/>
        </w:rPr>
        <w:t xml:space="preserve">: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626AE1F1" w14:textId="77777777" w:rsidR="00242926" w:rsidRPr="003D5952" w:rsidRDefault="00242926" w:rsidP="00242926">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396ACD7E" w14:textId="77777777" w:rsidR="00242926" w:rsidRPr="003D5952" w:rsidRDefault="00242926" w:rsidP="00242926">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515A26AD" w14:textId="77777777" w:rsidR="00242926" w:rsidRPr="003D5952" w:rsidRDefault="00242926" w:rsidP="00242926">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0A8A94C4" w14:textId="77777777" w:rsidR="00242926" w:rsidRDefault="00242926" w:rsidP="00242926">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321588BC" w14:textId="77777777" w:rsidR="00242926" w:rsidRPr="00311F58" w:rsidRDefault="00242926" w:rsidP="00242926">
      <w:pPr>
        <w:pStyle w:val="Heading4"/>
        <w:rPr>
          <w:rFonts w:cs="Calibri"/>
          <w:b w:val="0"/>
          <w:iCs/>
          <w:sz w:val="22"/>
          <w:u w:val="single"/>
        </w:rPr>
      </w:pPr>
      <w:r>
        <w:t xml:space="preserve">Violation: </w:t>
      </w:r>
      <w:r>
        <w:rPr>
          <w:rFonts w:cs="Calibri"/>
        </w:rPr>
        <w:t>they preclude patent extensions</w:t>
      </w:r>
    </w:p>
    <w:p w14:paraId="7F2B6345" w14:textId="77777777" w:rsidR="00242926" w:rsidRPr="00BA6C91" w:rsidRDefault="00242926" w:rsidP="00242926">
      <w:pPr>
        <w:pStyle w:val="Heading4"/>
      </w:pPr>
      <w:r w:rsidRPr="00BA6C91">
        <w:t xml:space="preserve">1] Limits and ground—they allow the </w:t>
      </w:r>
      <w:proofErr w:type="spellStart"/>
      <w:r w:rsidRPr="00BA6C91">
        <w:t>aff</w:t>
      </w:r>
      <w:proofErr w:type="spellEnd"/>
      <w:r w:rsidRPr="00BA6C91">
        <w:t xml:space="preserve"> to monopolize prep by precluding a future increase anytime from now allowing </w:t>
      </w:r>
      <w:proofErr w:type="spellStart"/>
      <w:r w:rsidRPr="00BA6C91">
        <w:t>affs</w:t>
      </w:r>
      <w:proofErr w:type="spellEnd"/>
      <w:r w:rsidRPr="00BA6C91">
        <w:t xml:space="preserve"> to no link from uniqueness scenarios, delay CPs, </w:t>
      </w:r>
      <w:proofErr w:type="spellStart"/>
      <w:r w:rsidRPr="00BA6C91">
        <w:t>etc</w:t>
      </w:r>
      <w:proofErr w:type="spellEnd"/>
      <w:r w:rsidRPr="00BA6C91">
        <w:t xml:space="preserve"> which kills </w:t>
      </w:r>
      <w:proofErr w:type="spellStart"/>
      <w:r w:rsidRPr="00BA6C91">
        <w:t>engageability</w:t>
      </w:r>
      <w:proofErr w:type="spellEnd"/>
      <w:r w:rsidRPr="00BA6C91">
        <w:t xml:space="preserve">—leads to unpredictable </w:t>
      </w:r>
      <w:proofErr w:type="spellStart"/>
      <w:r w:rsidRPr="00BA6C91">
        <w:t>affs</w:t>
      </w:r>
      <w:proofErr w:type="spellEnd"/>
      <w:r w:rsidRPr="00BA6C91">
        <w:t xml:space="preserve"> that skew the debate away from whether IP is good/bad to when a reduction should occur.</w:t>
      </w:r>
    </w:p>
    <w:p w14:paraId="3E8C3924" w14:textId="77777777" w:rsidR="00242926" w:rsidRPr="002F7767" w:rsidRDefault="00242926" w:rsidP="00242926">
      <w:pPr>
        <w:pStyle w:val="Heading4"/>
        <w:rPr>
          <w:rFonts w:cs="Calibri"/>
        </w:rPr>
      </w:pPr>
      <w:r>
        <w:rPr>
          <w:rFonts w:cs="Calibri"/>
        </w:rPr>
        <w:t>2</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2478E349" w14:textId="77777777" w:rsidR="00242926" w:rsidRDefault="00242926" w:rsidP="00242926">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CB42CC1" w14:textId="77777777" w:rsidR="00242926" w:rsidRDefault="00242926" w:rsidP="00242926">
      <w:pPr>
        <w:pStyle w:val="Heading4"/>
      </w:pPr>
      <w:r>
        <w:t xml:space="preserve">1NC theory is DTD – </w:t>
      </w:r>
      <w:r w:rsidRPr="007E6852">
        <w:t>a</w:t>
      </w:r>
      <w:r>
        <w:t xml:space="preserve">) T indicts the whole </w:t>
      </w:r>
      <w:proofErr w:type="spellStart"/>
      <w:r>
        <w:t>aff</w:t>
      </w:r>
      <w:proofErr w:type="spellEnd"/>
      <w:r>
        <w:t xml:space="preserve"> so DTA is DTD b) abuse is supercharged with the 7-6 </w:t>
      </w:r>
      <w:proofErr w:type="spellStart"/>
      <w:r>
        <w:t>rebutal</w:t>
      </w:r>
      <w:proofErr w:type="spellEnd"/>
      <w:r>
        <w:t xml:space="preserve"> time skew c) deters future abuse </w:t>
      </w:r>
    </w:p>
    <w:p w14:paraId="3725BBA9" w14:textId="77777777" w:rsidR="00242926" w:rsidRDefault="00242926" w:rsidP="00242926">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D9D0A2D" w14:textId="77777777" w:rsidR="00242926" w:rsidRDefault="00242926" w:rsidP="00242926">
      <w:pPr>
        <w:pStyle w:val="Heading4"/>
      </w:pPr>
      <w:r>
        <w:t xml:space="preserve">No RVIs – a] illogical, you don’t win for proving that you meet the burden of being fair, logic outweighs since it’s a prerequisite for evaluating any other argument, b] RVIs incentivize baiting theory and prepping it out which leads to maximally abusive practices c] </w:t>
      </w:r>
      <w:r w:rsidRPr="008C23A1">
        <w:t xml:space="preserve">Forcing the 1NC to go all in on the shell kills substance education and neg </w:t>
      </w:r>
      <w:proofErr w:type="spellStart"/>
      <w:r w:rsidRPr="008C23A1">
        <w:t>strat</w:t>
      </w:r>
      <w:proofErr w:type="spellEnd"/>
      <w:r w:rsidRPr="008C23A1">
        <w:t xml:space="preserve"> which outweighs on </w:t>
      </w:r>
      <w:r>
        <w:t xml:space="preserve">urgency </w:t>
      </w:r>
    </w:p>
    <w:p w14:paraId="448284E5" w14:textId="1F0CF5BC" w:rsidR="00242926" w:rsidRDefault="00242926" w:rsidP="00242926">
      <w:pPr>
        <w:pStyle w:val="Heading2"/>
      </w:pPr>
      <w:r>
        <w:t>2</w:t>
      </w:r>
    </w:p>
    <w:p w14:paraId="69972FEF" w14:textId="77777777" w:rsidR="00242926" w:rsidRPr="008A5EFF" w:rsidRDefault="00242926" w:rsidP="00242926">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6816C4A1" w14:textId="77777777" w:rsidR="00242926" w:rsidRPr="008A5EFF" w:rsidRDefault="00242926" w:rsidP="00242926">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4C824867" w14:textId="77777777" w:rsidR="00242926" w:rsidRPr="008A5EFF" w:rsidRDefault="00242926" w:rsidP="00242926">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and also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3D20712F" w14:textId="77777777" w:rsidR="00242926" w:rsidRPr="007D6A44" w:rsidRDefault="00242926" w:rsidP="00242926">
      <w:pPr>
        <w:pStyle w:val="Heading4"/>
      </w:pPr>
      <w:r>
        <w:t>The 1AC is an ideological fantasy constructed by relentless planning at the expense of scapegoated identities, all for recognition from the Other in an attempt to fill the lack.</w:t>
      </w:r>
    </w:p>
    <w:p w14:paraId="20A2E2C8" w14:textId="77777777" w:rsidR="00242926" w:rsidRPr="007D6A44" w:rsidRDefault="00242926" w:rsidP="00242926">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23E2C9CE" w14:textId="77777777" w:rsidR="00242926" w:rsidRDefault="00242926" w:rsidP="00242926">
      <w:pPr>
        <w:rPr>
          <w:rStyle w:val="StyleUnderline"/>
          <w:bCs/>
        </w:rPr>
      </w:pPr>
      <w:r w:rsidRPr="002B5C7C">
        <w:rPr>
          <w:sz w:val="10"/>
        </w:rPr>
        <w:t xml:space="preserve">Jouissance is one of the four structuring elements of social discourse,4 or social interactions, links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w:t>
      </w:r>
      <w:proofErr w:type="gramStart"/>
      <w:r w:rsidRPr="002B5C7C">
        <w:rPr>
          <w:sz w:val="10"/>
        </w:rPr>
        <w:t>surplus-enjoyment</w:t>
      </w:r>
      <w:proofErr w:type="gramEnd"/>
      <w:r w:rsidRPr="002B5C7C">
        <w:rPr>
          <w:sz w:val="10"/>
        </w:rPr>
        <w:t xml:space="preserve">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w:t>
      </w:r>
      <w:proofErr w:type="gramStart"/>
      <w:r w:rsidRPr="00C172F4">
        <w:rPr>
          <w:rStyle w:val="StyleUnderline"/>
          <w:bCs/>
        </w:rPr>
        <w:t>Master’s</w:t>
      </w:r>
      <w:proofErr w:type="gramEnd"/>
      <w:r w:rsidRPr="00C172F4">
        <w:rPr>
          <w:rStyle w:val="StyleUnderline"/>
          <w:bCs/>
        </w:rPr>
        <w:t xml:space="preserve">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as long as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fit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r w:rsidRPr="00962BFE">
        <w:rPr>
          <w:rStyle w:val="StyleUnderline"/>
          <w:bCs/>
        </w:rPr>
        <w:t>safe</w:t>
      </w:r>
      <w:r w:rsidRPr="002B5C7C">
        <w:rPr>
          <w:rStyle w:val="StyleUnderline"/>
          <w:bCs/>
        </w:rPr>
        <w:t xml:space="preserve"> and assured 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C172F4">
        <w:rPr>
          <w:rStyle w:val="StyleUnderline"/>
          <w:bCs/>
          <w:highlight w:val="green"/>
        </w:rPr>
        <w:t xml:space="preserve">‘“scapegoat” to be </w:t>
      </w:r>
      <w:proofErr w:type="spellStart"/>
      <w:r w:rsidRPr="00C172F4">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w:t>
      </w:r>
      <w:proofErr w:type="gramStart"/>
      <w:r w:rsidRPr="002B5C7C">
        <w:rPr>
          <w:sz w:val="10"/>
        </w:rPr>
        <w:t>an Other</w:t>
      </w:r>
      <w:proofErr w:type="gramEnd"/>
      <w:r w:rsidRPr="002B5C7C">
        <w:rPr>
          <w:sz w:val="10"/>
        </w:rPr>
        <w:t xml:space="preserve">, external to the group for the group to define itself. We require a disparity, or gap, to allocate a degree of difference to </w:t>
      </w:r>
      <w:proofErr w:type="gramStart"/>
      <w:r w:rsidRPr="002B5C7C">
        <w:rPr>
          <w:sz w:val="10"/>
        </w:rPr>
        <w:t>an Other</w:t>
      </w:r>
      <w:proofErr w:type="gramEnd"/>
      <w:r w:rsidRPr="002B5C7C">
        <w:rPr>
          <w:sz w:val="10"/>
        </w:rPr>
        <w:t xml:space="preserve"> to conceptualize the group identification as who we are not and on this Other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1999: 110). The subtle and not so subtle application of power defines truth, reason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This is a perspective that situates our very social reality, including space and social interaction, as principally constituted and composed of ideological fantasy constructs, misrecognitions and misunderstandings (see Hillier, 2003).</w:t>
      </w:r>
      <w:r w:rsidRPr="00962BFE">
        <w:rPr>
          <w:sz w:val="10"/>
        </w:rPr>
        <w:t xml:space="preserve"> As Jameson (2003: 37–8) observes, we owe to Lacan ‘the first new and as yet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962BFE">
        <w:rPr>
          <w:rStyle w:val="StyleUnderline"/>
          <w:bCs/>
          <w:highlight w:val="green"/>
        </w:rPr>
        <w:t>So</w:t>
      </w:r>
      <w:proofErr w:type="gramEnd"/>
      <w:r w:rsidRPr="00962BFE">
        <w:rPr>
          <w:rStyle w:val="StyleUnderline"/>
          <w:bCs/>
          <w:highlight w:val="green"/>
        </w:rPr>
        <w:t xml:space="preserve">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4E64B1B0" w14:textId="77777777" w:rsidR="00242926" w:rsidRPr="00A5064C" w:rsidRDefault="00242926" w:rsidP="00242926">
      <w:pPr>
        <w:pStyle w:val="Heading4"/>
        <w:rPr>
          <w:rStyle w:val="Style13ptBold"/>
          <w:b/>
          <w:bCs w:val="0"/>
        </w:rPr>
      </w:pPr>
      <w:r w:rsidRPr="00A5064C">
        <w:rPr>
          <w:rStyle w:val="Style13ptBold"/>
          <w:bCs w:val="0"/>
        </w:rPr>
        <w:t xml:space="preserve">The 1AC’s development discourse is the projection of repetitive desires of a capitalist system- the scapegoat is created to obscure the Real- necessitating the destruction of the third world. </w:t>
      </w:r>
    </w:p>
    <w:p w14:paraId="08017C37" w14:textId="77777777" w:rsidR="00242926" w:rsidRPr="007B4039" w:rsidRDefault="00242926" w:rsidP="00242926">
      <w:pPr>
        <w:rPr>
          <w:rFonts w:cs="Calibri"/>
        </w:rPr>
      </w:pPr>
      <w:r w:rsidRPr="007B4039">
        <w:rPr>
          <w:rStyle w:val="Style13ptBold"/>
          <w:rFonts w:cs="Calibri"/>
        </w:rPr>
        <w:t>Kapoor 14</w:t>
      </w:r>
      <w:r w:rsidRPr="007B4039">
        <w:rPr>
          <w:rFonts w:cs="Calibri"/>
        </w:rPr>
        <w:t xml:space="preserve"> [</w:t>
      </w:r>
      <w:proofErr w:type="spellStart"/>
      <w:r w:rsidRPr="007B4039">
        <w:rPr>
          <w:rFonts w:cs="Calibri"/>
        </w:rPr>
        <w:t>Ilan</w:t>
      </w:r>
      <w:proofErr w:type="spellEnd"/>
      <w:r w:rsidRPr="007B4039">
        <w:rPr>
          <w:rFonts w:cs="Calibri"/>
        </w:rPr>
        <w:t>; 10/2/14; Faculty of Environmental Studies, York University, Toronto, Canada; “</w:t>
      </w:r>
      <w:r w:rsidRPr="007B4039">
        <w:rPr>
          <w:rFonts w:cs="Calibri"/>
          <w:i/>
          <w:iCs/>
        </w:rPr>
        <w:t>Psychoanalysis and development: contributions, examples, limits</w:t>
      </w:r>
      <w:r w:rsidRPr="007B4039">
        <w:rPr>
          <w:rFonts w:cs="Calibri"/>
        </w:rPr>
        <w:t>,” Third World Quarterly, 35:7, 1120-1143, DOI: 10.1080/01436597.2014.926101] Justin</w:t>
      </w:r>
      <w:r>
        <w:rPr>
          <w:rFonts w:cs="Calibri"/>
        </w:rPr>
        <w:t xml:space="preserve"> recut SJKS</w:t>
      </w:r>
    </w:p>
    <w:p w14:paraId="3C070433" w14:textId="77777777" w:rsidR="00242926" w:rsidRPr="00A5064C" w:rsidRDefault="00242926" w:rsidP="00242926">
      <w:pPr>
        <w:rPr>
          <w:rFonts w:cs="Calibri"/>
          <w:sz w:val="10"/>
        </w:rPr>
      </w:pPr>
      <w:r w:rsidRPr="006B0F58">
        <w:rPr>
          <w:rFonts w:cs="Calibri"/>
          <w:u w:val="single"/>
        </w:rPr>
        <w:t xml:space="preserve">The blind spot on which I would like to dwell a little, however, is the continuing </w:t>
      </w:r>
      <w:r w:rsidRPr="006B0F58">
        <w:rPr>
          <w:rStyle w:val="Emphasis"/>
          <w:rFonts w:cs="Calibri"/>
        </w:rPr>
        <w:t>neglect of colonialism in mainstream development discourse</w:t>
      </w:r>
      <w:r w:rsidRPr="006B0F58">
        <w:rPr>
          <w:rFonts w:cs="Calibri"/>
          <w:u w:val="single"/>
        </w:rPr>
        <w:t xml:space="preserve">. This neglect coincides with the very ‘invention’ of </w:t>
      </w:r>
      <w:r w:rsidRPr="006B0F58">
        <w:rPr>
          <w:rStyle w:val="Emphasis"/>
          <w:rFonts w:cs="Calibri"/>
        </w:rPr>
        <w:t>international development</w:t>
      </w:r>
      <w:r w:rsidRPr="006B0F58">
        <w:rPr>
          <w:rFonts w:cs="Calibri"/>
          <w:u w:val="single"/>
        </w:rPr>
        <w:t xml:space="preserve"> in the post-Second World War period: aid to </w:t>
      </w:r>
      <w:r w:rsidRPr="006B0F58">
        <w:rPr>
          <w:rStyle w:val="Emphasis"/>
          <w:rFonts w:cs="Calibri"/>
        </w:rPr>
        <w:t>‘underdeveloped’ areas</w:t>
      </w:r>
      <w:r w:rsidRPr="00A5064C">
        <w:rPr>
          <w:rFonts w:cs="Calibri"/>
          <w:sz w:val="10"/>
        </w:rPr>
        <w:t xml:space="preserve"> became vital to containing what the USA and other Western powers saw as Soviet expansionism. No wonder that </w:t>
      </w:r>
      <w:proofErr w:type="spellStart"/>
      <w:r w:rsidRPr="00A5064C">
        <w:rPr>
          <w:rFonts w:cs="Calibri"/>
          <w:sz w:val="10"/>
        </w:rPr>
        <w:t>modernisation</w:t>
      </w:r>
      <w:proofErr w:type="spellEnd"/>
      <w:r w:rsidRPr="00A5064C">
        <w:rPr>
          <w:rFonts w:cs="Calibri"/>
          <w:sz w:val="10"/>
        </w:rPr>
        <w:t xml:space="preserve"> theory – which pioneered development as an academic field and has anchored Western foreign policy and development institutions ever since – bears the strong imprint of such cold war politics. As several analysts have argued,26 </w:t>
      </w:r>
      <w:proofErr w:type="spellStart"/>
      <w:r w:rsidRPr="006B0F58">
        <w:rPr>
          <w:rFonts w:cs="Calibri"/>
          <w:u w:val="single"/>
        </w:rPr>
        <w:t>modernisation</w:t>
      </w:r>
      <w:proofErr w:type="spellEnd"/>
      <w:r w:rsidRPr="006B0F58">
        <w:rPr>
          <w:rFonts w:cs="Calibri"/>
          <w:u w:val="single"/>
        </w:rPr>
        <w:t xml:space="preserve"> tends to take a </w:t>
      </w:r>
      <w:r w:rsidRPr="006B0F58">
        <w:rPr>
          <w:rStyle w:val="Emphasis"/>
          <w:rFonts w:cs="Calibri"/>
        </w:rPr>
        <w:t xml:space="preserve">decidedly </w:t>
      </w:r>
      <w:proofErr w:type="spellStart"/>
      <w:r w:rsidRPr="006B0F58">
        <w:rPr>
          <w:rStyle w:val="Emphasis"/>
          <w:rFonts w:cs="Calibri"/>
        </w:rPr>
        <w:t>postSecond</w:t>
      </w:r>
      <w:proofErr w:type="spellEnd"/>
      <w:r w:rsidRPr="006B0F58">
        <w:rPr>
          <w:rStyle w:val="Emphasis"/>
          <w:rFonts w:cs="Calibri"/>
        </w:rPr>
        <w:t xml:space="preserve"> World War view of history, thus avoiding the history of Western colonialism</w:t>
      </w:r>
      <w:r w:rsidRPr="00A5064C">
        <w:rPr>
          <w:rFonts w:cs="Calibri"/>
          <w:sz w:val="10"/>
        </w:rPr>
        <w:t xml:space="preserve">. For instance, Walt Rostow’s The Stages of Economic Growth – so influential in economic and foreign policy circles – </w:t>
      </w:r>
      <w:r w:rsidRPr="006B0F58">
        <w:rPr>
          <w:rFonts w:cs="Calibri"/>
          <w:u w:val="single"/>
        </w:rPr>
        <w:t xml:space="preserve">fails to deal with </w:t>
      </w:r>
      <w:r w:rsidRPr="006B0F58">
        <w:rPr>
          <w:rStyle w:val="Emphasis"/>
          <w:rFonts w:cs="Calibri"/>
        </w:rPr>
        <w:t>colonial rule in any meaningful</w:t>
      </w:r>
      <w:r w:rsidRPr="006B0F58">
        <w:rPr>
          <w:rFonts w:cs="Calibri"/>
          <w:u w:val="single"/>
        </w:rPr>
        <w:t xml:space="preserve"> way</w:t>
      </w:r>
      <w:r w:rsidRPr="00A5064C">
        <w:rPr>
          <w:rFonts w:cs="Calibri"/>
          <w:sz w:val="10"/>
        </w:rPr>
        <w:t xml:space="preserve">. It’s not that Rostow doesn’t mention colonialism at all; he does, but its significance is notably downplayed. In a short section on ‘Colonialism’, he goes so far as to state that colonies were founded for ‘oblique reasons’ and colonial subjects ‘looked kindly’ on the colonizer’s efforts to </w:t>
      </w:r>
      <w:proofErr w:type="spellStart"/>
      <w:r w:rsidRPr="00A5064C">
        <w:rPr>
          <w:rFonts w:cs="Calibri"/>
          <w:sz w:val="10"/>
        </w:rPr>
        <w:t>organise</w:t>
      </w:r>
      <w:proofErr w:type="spellEnd"/>
      <w:r w:rsidRPr="00A5064C">
        <w:rPr>
          <w:rFonts w:cs="Calibri"/>
          <w:sz w:val="10"/>
        </w:rPr>
        <w:t xml:space="preserve"> ‘suitable political </w:t>
      </w:r>
      <w:proofErr w:type="gramStart"/>
      <w:r w:rsidRPr="00A5064C">
        <w:rPr>
          <w:rFonts w:cs="Calibri"/>
          <w:sz w:val="10"/>
        </w:rPr>
        <w:t>frameworks’</w:t>
      </w:r>
      <w:proofErr w:type="gramEnd"/>
      <w:r w:rsidRPr="00A5064C">
        <w:rPr>
          <w:rFonts w:cs="Calibri"/>
          <w:sz w:val="10"/>
        </w:rPr>
        <w:t xml:space="preserve">. 27 But such disavowal continues in various guises even today. It is visible in World Bank and International Monetary Fund </w:t>
      </w:r>
      <w:r w:rsidRPr="006B0F58">
        <w:rPr>
          <w:rStyle w:val="Emphasis"/>
          <w:rFonts w:cs="Calibri"/>
        </w:rPr>
        <w:t xml:space="preserve">structural adjustment </w:t>
      </w:r>
      <w:proofErr w:type="spellStart"/>
      <w:r w:rsidRPr="006B0F58">
        <w:rPr>
          <w:rStyle w:val="Emphasis"/>
          <w:rFonts w:cs="Calibri"/>
        </w:rPr>
        <w:t>programmes</w:t>
      </w:r>
      <w:proofErr w:type="spellEnd"/>
      <w:r w:rsidRPr="006B0F58">
        <w:rPr>
          <w:rStyle w:val="Emphasis"/>
          <w:rFonts w:cs="Calibri"/>
        </w:rPr>
        <w:t>,</w:t>
      </w:r>
      <w:r w:rsidRPr="00A5064C">
        <w:rPr>
          <w:rFonts w:cs="Calibri"/>
          <w:sz w:val="10"/>
        </w:rPr>
        <w:t xml:space="preserve"> 1126 I. Kapoor Downloaded by [York University Libraries] at 10:45 02 October 2014 which </w:t>
      </w:r>
      <w:r w:rsidRPr="006B0F58">
        <w:rPr>
          <w:rFonts w:cs="Calibri"/>
          <w:u w:val="single"/>
        </w:rPr>
        <w:t xml:space="preserve">make </w:t>
      </w:r>
      <w:r w:rsidRPr="006B0F58">
        <w:rPr>
          <w:rStyle w:val="Emphasis"/>
          <w:rFonts w:cs="Calibri"/>
        </w:rPr>
        <w:t>no mention of, or allowances for, the fact that the West’s colonial plunder</w:t>
      </w:r>
      <w:r w:rsidRPr="006B0F58">
        <w:rPr>
          <w:rFonts w:cs="Calibri"/>
          <w:u w:val="single"/>
        </w:rPr>
        <w:t xml:space="preserve"> might have something to do with the </w:t>
      </w:r>
      <w:r w:rsidRPr="006B0F58">
        <w:rPr>
          <w:rStyle w:val="Emphasis"/>
          <w:rFonts w:cs="Calibri"/>
        </w:rPr>
        <w:t>recipient’s</w:t>
      </w:r>
      <w:r w:rsidRPr="006B0F58">
        <w:rPr>
          <w:rFonts w:cs="Calibri"/>
          <w:u w:val="single"/>
        </w:rPr>
        <w:t xml:space="preserve"> current socioeconomic conditions. And it is evident in </w:t>
      </w:r>
      <w:r w:rsidRPr="00C87416">
        <w:rPr>
          <w:rStyle w:val="Emphasis"/>
          <w:rFonts w:cs="Calibri"/>
          <w:highlight w:val="green"/>
        </w:rPr>
        <w:t>W</w:t>
      </w:r>
      <w:r w:rsidRPr="006B0F58">
        <w:rPr>
          <w:rStyle w:val="Emphasis"/>
          <w:rFonts w:cs="Calibri"/>
        </w:rPr>
        <w:t xml:space="preserve">orld </w:t>
      </w:r>
      <w:r w:rsidRPr="00C87416">
        <w:rPr>
          <w:rStyle w:val="Emphasis"/>
          <w:rFonts w:cs="Calibri"/>
          <w:highlight w:val="green"/>
        </w:rPr>
        <w:t>T</w:t>
      </w:r>
      <w:r w:rsidRPr="006B0F58">
        <w:rPr>
          <w:rStyle w:val="Emphasis"/>
          <w:rFonts w:cs="Calibri"/>
        </w:rPr>
        <w:t xml:space="preserve">rade </w:t>
      </w:r>
      <w:r w:rsidRPr="00C87416">
        <w:rPr>
          <w:rStyle w:val="Emphasis"/>
          <w:rFonts w:cs="Calibri"/>
          <w:highlight w:val="green"/>
        </w:rPr>
        <w:t>O</w:t>
      </w:r>
      <w:r w:rsidRPr="006B0F58">
        <w:rPr>
          <w:rStyle w:val="Emphasis"/>
          <w:rFonts w:cs="Calibri"/>
        </w:rPr>
        <w:t>rganization</w:t>
      </w:r>
      <w:r w:rsidRPr="006B0F58">
        <w:rPr>
          <w:rFonts w:cs="Calibri"/>
          <w:u w:val="single"/>
        </w:rPr>
        <w:t xml:space="preserve"> trade deals, which so often </w:t>
      </w:r>
      <w:r w:rsidRPr="00C87416">
        <w:rPr>
          <w:rStyle w:val="Emphasis"/>
          <w:rFonts w:cs="Calibri"/>
          <w:highlight w:val="green"/>
        </w:rPr>
        <w:t>assume</w:t>
      </w:r>
      <w:r w:rsidRPr="006B0F58">
        <w:rPr>
          <w:rStyle w:val="Emphasis"/>
          <w:rFonts w:cs="Calibri"/>
        </w:rPr>
        <w:t xml:space="preserve"> a global economic level playing field</w:t>
      </w:r>
      <w:r w:rsidRPr="00A5064C">
        <w:rPr>
          <w:rFonts w:cs="Calibri"/>
          <w:sz w:val="10"/>
        </w:rPr>
        <w:t xml:space="preserve"> in their pursuit of ‘free’ trade, </w:t>
      </w:r>
      <w:r w:rsidRPr="006B0F58">
        <w:rPr>
          <w:rFonts w:cs="Calibri"/>
          <w:u w:val="single"/>
        </w:rPr>
        <w:t xml:space="preserve">amounting to trade ‘freed’ of any past colonial entanglements. Robert Fletcher calls such persistent </w:t>
      </w:r>
      <w:proofErr w:type="spellStart"/>
      <w:r w:rsidRPr="006B0F58">
        <w:rPr>
          <w:rFonts w:cs="Calibri"/>
          <w:u w:val="single"/>
        </w:rPr>
        <w:t>sanitisation</w:t>
      </w:r>
      <w:proofErr w:type="spellEnd"/>
      <w:r w:rsidRPr="006B0F58">
        <w:rPr>
          <w:rFonts w:cs="Calibri"/>
          <w:u w:val="single"/>
        </w:rPr>
        <w:t xml:space="preserve"> of colonialism ‘</w:t>
      </w:r>
      <w:r w:rsidRPr="00C87416">
        <w:rPr>
          <w:rStyle w:val="Emphasis"/>
          <w:rFonts w:cs="Calibri"/>
          <w:highlight w:val="green"/>
        </w:rPr>
        <w:t>imperialist amnesia’</w:t>
      </w:r>
      <w:r w:rsidRPr="006B0F58">
        <w:rPr>
          <w:rFonts w:cs="Calibri"/>
          <w:u w:val="single"/>
        </w:rPr>
        <w:t xml:space="preserve">. He analyses the work of several </w:t>
      </w:r>
      <w:r w:rsidRPr="006B0F58">
        <w:rPr>
          <w:rStyle w:val="Emphasis"/>
          <w:rFonts w:cs="Calibri"/>
        </w:rPr>
        <w:t xml:space="preserve">development and </w:t>
      </w:r>
      <w:proofErr w:type="spellStart"/>
      <w:r w:rsidRPr="006B0F58">
        <w:rPr>
          <w:rStyle w:val="Emphasis"/>
          <w:rFonts w:cs="Calibri"/>
        </w:rPr>
        <w:t>globalisation</w:t>
      </w:r>
      <w:proofErr w:type="spellEnd"/>
      <w:r w:rsidRPr="006B0F58">
        <w:rPr>
          <w:rStyle w:val="Emphasis"/>
          <w:rFonts w:cs="Calibri"/>
        </w:rPr>
        <w:t xml:space="preserve"> pundits</w:t>
      </w:r>
      <w:r w:rsidRPr="00A5064C">
        <w:rPr>
          <w:rFonts w:cs="Calibri"/>
          <w:sz w:val="10"/>
        </w:rPr>
        <w:t xml:space="preserve"> to drive home the point: New York Times columnist Thomas Freidman, former World Bank economist Paul Collier and economist and UN advisor Jeffrey Sachs, all of whom </w:t>
      </w:r>
      <w:r w:rsidRPr="00C87416">
        <w:rPr>
          <w:rStyle w:val="Emphasis"/>
          <w:rFonts w:cs="Calibri"/>
          <w:highlight w:val="green"/>
        </w:rPr>
        <w:t>treat wealth accumulation</w:t>
      </w:r>
      <w:r w:rsidRPr="006B0F58">
        <w:rPr>
          <w:rFonts w:cs="Calibri"/>
          <w:u w:val="single"/>
        </w:rPr>
        <w:t xml:space="preserve"> in the </w:t>
      </w:r>
      <w:r w:rsidRPr="006B0F58">
        <w:rPr>
          <w:rStyle w:val="Emphasis"/>
          <w:rFonts w:cs="Calibri"/>
        </w:rPr>
        <w:t>global North or poverty</w:t>
      </w:r>
      <w:r w:rsidRPr="006B0F58">
        <w:rPr>
          <w:rFonts w:cs="Calibri"/>
          <w:u w:val="single"/>
        </w:rPr>
        <w:t xml:space="preserve"> in the </w:t>
      </w:r>
      <w:r w:rsidRPr="006B0F58">
        <w:rPr>
          <w:rStyle w:val="Emphasis"/>
          <w:rFonts w:cs="Calibri"/>
        </w:rPr>
        <w:t>global South</w:t>
      </w:r>
      <w:r w:rsidRPr="006B0F58">
        <w:rPr>
          <w:rFonts w:cs="Calibri"/>
          <w:u w:val="single"/>
        </w:rPr>
        <w:t xml:space="preserve"> </w:t>
      </w:r>
      <w:r w:rsidRPr="00C87416">
        <w:rPr>
          <w:rFonts w:cs="Calibri"/>
          <w:highlight w:val="green"/>
          <w:u w:val="single"/>
        </w:rPr>
        <w:t>by omitting</w:t>
      </w:r>
      <w:r w:rsidRPr="006B0F58">
        <w:rPr>
          <w:rFonts w:cs="Calibri"/>
          <w:u w:val="single"/>
        </w:rPr>
        <w:t xml:space="preserve"> consideration of the </w:t>
      </w:r>
      <w:r w:rsidRPr="00C87416">
        <w:rPr>
          <w:rFonts w:cs="Calibri"/>
          <w:highlight w:val="green"/>
          <w:u w:val="single"/>
        </w:rPr>
        <w:t xml:space="preserve">imperialist extraction of </w:t>
      </w:r>
      <w:r w:rsidRPr="00C87416">
        <w:rPr>
          <w:rStyle w:val="Emphasis"/>
          <w:rFonts w:cs="Calibri"/>
          <w:highlight w:val="green"/>
        </w:rPr>
        <w:t>Third World resources</w:t>
      </w:r>
      <w:r w:rsidRPr="00A5064C">
        <w:rPr>
          <w:rFonts w:cs="Calibri"/>
          <w:sz w:val="10"/>
        </w:rPr>
        <w:t>.28 In The End of Poverty, for example, Sachs claims that ‘the combination of Africa’s adverse geography and its extreme poverty creates the worst poverty trap in the world’. 29 Vandana Shiva, struck by the glaring blind spot, takes Sachs to task, declaring: This is a totally false history of poverty...</w:t>
      </w:r>
      <w:r w:rsidRPr="006B0F58">
        <w:rPr>
          <w:rFonts w:cs="Calibri"/>
          <w:u w:val="single"/>
        </w:rPr>
        <w:t xml:space="preserve">The wealth accumulated by Europe and North America is </w:t>
      </w:r>
      <w:r w:rsidRPr="006B0F58">
        <w:rPr>
          <w:rStyle w:val="Emphasis"/>
          <w:rFonts w:cs="Calibri"/>
        </w:rPr>
        <w:t>largely based on riches taken from Asia</w:t>
      </w:r>
      <w:r w:rsidRPr="006B0F58">
        <w:rPr>
          <w:rFonts w:cs="Calibri"/>
          <w:u w:val="single"/>
        </w:rPr>
        <w:t xml:space="preserve">, </w:t>
      </w:r>
      <w:r w:rsidRPr="006B0F58">
        <w:rPr>
          <w:rStyle w:val="Emphasis"/>
          <w:rFonts w:cs="Calibri"/>
        </w:rPr>
        <w:t>Africa</w:t>
      </w:r>
      <w:r w:rsidRPr="006B0F58">
        <w:rPr>
          <w:rFonts w:cs="Calibri"/>
          <w:u w:val="single"/>
        </w:rPr>
        <w:t xml:space="preserve"> and </w:t>
      </w:r>
      <w:r w:rsidRPr="006B0F58">
        <w:rPr>
          <w:rStyle w:val="Emphasis"/>
          <w:rFonts w:cs="Calibri"/>
        </w:rPr>
        <w:t>Latin America</w:t>
      </w:r>
      <w:r w:rsidRPr="006B0F58">
        <w:rPr>
          <w:rFonts w:cs="Calibri"/>
          <w:u w:val="single"/>
        </w:rPr>
        <w:t xml:space="preserve">. Without the </w:t>
      </w:r>
      <w:r w:rsidRPr="006B0F58">
        <w:rPr>
          <w:rStyle w:val="Emphasis"/>
          <w:rFonts w:cs="Calibri"/>
        </w:rPr>
        <w:t>destruction</w:t>
      </w:r>
      <w:r w:rsidRPr="006B0F58">
        <w:rPr>
          <w:rFonts w:cs="Calibri"/>
          <w:u w:val="single"/>
        </w:rPr>
        <w:t xml:space="preserve"> of India’s </w:t>
      </w:r>
      <w:r w:rsidRPr="006B0F58">
        <w:rPr>
          <w:rStyle w:val="Emphasis"/>
          <w:rFonts w:cs="Calibri"/>
        </w:rPr>
        <w:t>rich textile industry</w:t>
      </w:r>
      <w:r w:rsidRPr="006B0F58">
        <w:rPr>
          <w:rFonts w:cs="Calibri"/>
          <w:u w:val="single"/>
        </w:rPr>
        <w:t>, without the takeover of the spice trade, without the genocide of the Native American tribes</w:t>
      </w:r>
      <w:r w:rsidRPr="00A5064C">
        <w:rPr>
          <w:rFonts w:cs="Calibri"/>
          <w:sz w:val="10"/>
        </w:rPr>
        <w:t xml:space="preserve"> [sic], without African slavery, </w:t>
      </w:r>
      <w:r w:rsidRPr="006B0F58">
        <w:rPr>
          <w:rFonts w:cs="Calibri"/>
          <w:u w:val="single"/>
        </w:rPr>
        <w:t xml:space="preserve">the Industrial Revolution would not have </w:t>
      </w:r>
      <w:r w:rsidRPr="006B0F58">
        <w:rPr>
          <w:rStyle w:val="Emphasis"/>
          <w:rFonts w:cs="Calibri"/>
        </w:rPr>
        <w:t>resulted in new riches</w:t>
      </w:r>
      <w:r w:rsidRPr="00A5064C">
        <w:rPr>
          <w:rFonts w:cs="Calibri"/>
          <w:sz w:val="10"/>
        </w:rPr>
        <w:t xml:space="preserve"> for Europe or North America. </w:t>
      </w:r>
      <w:r w:rsidRPr="006B0F58">
        <w:rPr>
          <w:rFonts w:cs="Calibri"/>
          <w:u w:val="single"/>
        </w:rPr>
        <w:t xml:space="preserve">It was this </w:t>
      </w:r>
      <w:r w:rsidRPr="006B0F58">
        <w:rPr>
          <w:rStyle w:val="Emphasis"/>
          <w:rFonts w:cs="Calibri"/>
        </w:rPr>
        <w:t>violent takeover of Third World</w:t>
      </w:r>
      <w:r w:rsidRPr="006B0F58">
        <w:rPr>
          <w:rFonts w:cs="Calibri"/>
          <w:u w:val="single"/>
        </w:rPr>
        <w:t xml:space="preserve"> resources and markets that created </w:t>
      </w:r>
      <w:r w:rsidRPr="006B0F58">
        <w:rPr>
          <w:rStyle w:val="Emphasis"/>
          <w:rFonts w:cs="Calibri"/>
        </w:rPr>
        <w:t>wealth in the North and poverty in the South</w:t>
      </w:r>
      <w:r w:rsidRPr="00A5064C">
        <w:rPr>
          <w:rFonts w:cs="Calibri"/>
          <w:sz w:val="10"/>
        </w:rPr>
        <w:t xml:space="preserve">.30 What this recurring blind spot reveals is the tendency to deny the West’s complicity (and one’s own complicity as Westerner) in the plight of the Third World. It is a tendency that, as many postcolonial critics have suggested,31 is rife within the history of Western thought, which so often represses the barbarism (colonialism, racism, violence against the subaltern and women) that founds modernity. And it is a tendency, as underlined above, which equally inaugurates the field of Development Studies, since cold war politics demanded the construction of a strong and irreproachable West, cleansed of any suggestion of complicity in Third World ‘underdevelopment’. </w:t>
      </w:r>
      <w:r w:rsidRPr="006B0F58">
        <w:rPr>
          <w:rStyle w:val="Emphasis"/>
        </w:rPr>
        <w:t xml:space="preserve">Thus, the </w:t>
      </w:r>
      <w:r w:rsidRPr="006B0F58">
        <w:rPr>
          <w:rStyle w:val="Emphasis"/>
          <w:highlight w:val="green"/>
        </w:rPr>
        <w:t xml:space="preserve">discourse of </w:t>
      </w:r>
      <w:proofErr w:type="spellStart"/>
      <w:r w:rsidRPr="006B0F58">
        <w:rPr>
          <w:rStyle w:val="Emphasis"/>
          <w:highlight w:val="green"/>
        </w:rPr>
        <w:t>modernisation</w:t>
      </w:r>
      <w:proofErr w:type="spellEnd"/>
      <w:r w:rsidRPr="006B0F58">
        <w:rPr>
          <w:rStyle w:val="Emphasis"/>
        </w:rPr>
        <w:t xml:space="preserve"> (in its postwar and contemporary forms) can be seen as receiving back its own message to the Third World in inverted form: it is as if it </w:t>
      </w:r>
      <w:r w:rsidRPr="006B0F58">
        <w:rPr>
          <w:rStyle w:val="Emphasis"/>
          <w:highlight w:val="green"/>
        </w:rPr>
        <w:t>is saying</w:t>
      </w:r>
      <w:r w:rsidRPr="006B0F58">
        <w:rPr>
          <w:rStyle w:val="Emphasis"/>
        </w:rPr>
        <w:t xml:space="preserve"> </w:t>
      </w:r>
      <w:r w:rsidRPr="006B0F58">
        <w:rPr>
          <w:rStyle w:val="Emphasis"/>
          <w:highlight w:val="green"/>
        </w:rPr>
        <w:t>‘you need to be backward</w:t>
      </w:r>
      <w:r w:rsidRPr="006B0F58">
        <w:rPr>
          <w:rStyle w:val="Emphasis"/>
        </w:rPr>
        <w:t xml:space="preserve">, irrational, </w:t>
      </w:r>
      <w:r w:rsidRPr="006B0F58">
        <w:rPr>
          <w:rStyle w:val="Emphasis"/>
          <w:highlight w:val="green"/>
        </w:rPr>
        <w:t>poor</w:t>
      </w:r>
      <w:r w:rsidRPr="006B0F58">
        <w:rPr>
          <w:rStyle w:val="Emphasis"/>
        </w:rPr>
        <w:t xml:space="preserve">, terroristic, weak, exotic, fundamentalist, passive, </w:t>
      </w:r>
      <w:proofErr w:type="spellStart"/>
      <w:r w:rsidRPr="006B0F58">
        <w:rPr>
          <w:rStyle w:val="Emphasis"/>
        </w:rPr>
        <w:t>etc</w:t>
      </w:r>
      <w:proofErr w:type="spellEnd"/>
      <w:r w:rsidRPr="006B0F58">
        <w:rPr>
          <w:rStyle w:val="Emphasis"/>
        </w:rPr>
        <w:t xml:space="preserve"> </w:t>
      </w:r>
      <w:r w:rsidRPr="006B0F58">
        <w:rPr>
          <w:rStyle w:val="Emphasis"/>
          <w:highlight w:val="green"/>
        </w:rPr>
        <w:t>since that is</w:t>
      </w:r>
      <w:r w:rsidRPr="006B0F58">
        <w:rPr>
          <w:rStyle w:val="Emphasis"/>
        </w:rPr>
        <w:t xml:space="preserve"> my way of </w:t>
      </w:r>
      <w:r w:rsidRPr="006B0F58">
        <w:rPr>
          <w:rStyle w:val="Emphasis"/>
          <w:highlight w:val="green"/>
        </w:rPr>
        <w:t>reassuring</w:t>
      </w:r>
      <w:r w:rsidRPr="007B4039">
        <w:rPr>
          <w:rStyle w:val="Emphasis"/>
          <w:rFonts w:cs="Calibri"/>
          <w:highlight w:val="green"/>
        </w:rPr>
        <w:t xml:space="preserve"> myself</w:t>
      </w:r>
      <w:r w:rsidRPr="007B4039">
        <w:rPr>
          <w:rStyle w:val="Emphasis"/>
          <w:rFonts w:cs="Calibri"/>
        </w:rPr>
        <w:t xml:space="preserve"> that </w:t>
      </w:r>
      <w:r w:rsidRPr="007B4039">
        <w:rPr>
          <w:rStyle w:val="Emphasis"/>
          <w:rFonts w:cs="Calibri"/>
          <w:highlight w:val="green"/>
        </w:rPr>
        <w:t xml:space="preserve">I am </w:t>
      </w:r>
      <w:proofErr w:type="spellStart"/>
      <w:r w:rsidRPr="007B4039">
        <w:rPr>
          <w:rStyle w:val="Emphasis"/>
          <w:rFonts w:cs="Calibri"/>
          <w:highlight w:val="green"/>
        </w:rPr>
        <w:t>civilised</w:t>
      </w:r>
      <w:proofErr w:type="spellEnd"/>
      <w:r w:rsidRPr="007B4039">
        <w:rPr>
          <w:rStyle w:val="Emphasis"/>
          <w:rFonts w:cs="Calibri"/>
        </w:rPr>
        <w:t xml:space="preserve">, rational, scientific, </w:t>
      </w:r>
      <w:r w:rsidRPr="007B4039">
        <w:rPr>
          <w:rStyle w:val="Emphasis"/>
          <w:rFonts w:cs="Calibri"/>
          <w:highlight w:val="green"/>
        </w:rPr>
        <w:t>rich</w:t>
      </w:r>
      <w:r w:rsidRPr="007B4039">
        <w:rPr>
          <w:rStyle w:val="Emphasis"/>
          <w:rFonts w:cs="Calibri"/>
        </w:rPr>
        <w:t xml:space="preserve">, strong, secular, active, </w:t>
      </w:r>
      <w:proofErr w:type="spellStart"/>
      <w:r w:rsidRPr="007B4039">
        <w:rPr>
          <w:rStyle w:val="Emphasis"/>
          <w:rFonts w:cs="Calibri"/>
        </w:rPr>
        <w:t>etc</w:t>
      </w:r>
      <w:proofErr w:type="spellEnd"/>
      <w:r w:rsidRPr="007B4039">
        <w:rPr>
          <w:rStyle w:val="Emphasis"/>
          <w:rFonts w:cs="Calibri"/>
        </w:rPr>
        <w:t>’</w:t>
      </w:r>
      <w:r w:rsidRPr="00A5064C">
        <w:rPr>
          <w:rFonts w:cs="Calibri"/>
          <w:sz w:val="10"/>
        </w:rPr>
        <w:t xml:space="preserve">. </w:t>
      </w:r>
      <w:r w:rsidRPr="007B4039">
        <w:rPr>
          <w:rFonts w:cs="Calibri"/>
          <w:u w:val="single"/>
        </w:rPr>
        <w:t xml:space="preserve">What </w:t>
      </w:r>
      <w:r w:rsidRPr="007B4039">
        <w:rPr>
          <w:rStyle w:val="Emphasis"/>
          <w:rFonts w:cs="Calibri"/>
        </w:rPr>
        <w:t>psychoanalysis adds to the postmodern understanding</w:t>
      </w:r>
      <w:r w:rsidRPr="007B4039">
        <w:rPr>
          <w:rFonts w:cs="Calibri"/>
          <w:u w:val="single"/>
        </w:rPr>
        <w:t xml:space="preserve"> of binary construction is the dimension of the Real</w:t>
      </w:r>
      <w:r w:rsidRPr="00A5064C">
        <w:rPr>
          <w:rFonts w:cs="Calibri"/>
          <w:sz w:val="10"/>
        </w:rPr>
        <w:t xml:space="preserve">, which shows up here in the form of the blind spot – </w:t>
      </w:r>
      <w:r w:rsidRPr="007B4039">
        <w:rPr>
          <w:rFonts w:cs="Calibri"/>
          <w:u w:val="single"/>
        </w:rPr>
        <w:t xml:space="preserve">the element of </w:t>
      </w:r>
      <w:proofErr w:type="spellStart"/>
      <w:r w:rsidRPr="007B4039">
        <w:rPr>
          <w:rFonts w:cs="Calibri"/>
          <w:u w:val="single"/>
        </w:rPr>
        <w:t>selflimitation</w:t>
      </w:r>
      <w:proofErr w:type="spellEnd"/>
      <w:r w:rsidRPr="007B4039">
        <w:rPr>
          <w:rFonts w:cs="Calibri"/>
          <w:u w:val="single"/>
        </w:rPr>
        <w:t xml:space="preserve"> that one cannot really come to terms with, so </w:t>
      </w:r>
      <w:r w:rsidRPr="006B0F58">
        <w:rPr>
          <w:rStyle w:val="Emphasis"/>
          <w:highlight w:val="green"/>
        </w:rPr>
        <w:t>one averts [</w:t>
      </w:r>
      <w:proofErr w:type="spellStart"/>
      <w:r w:rsidRPr="006B0F58">
        <w:rPr>
          <w:rStyle w:val="Emphasis"/>
          <w:highlight w:val="green"/>
        </w:rPr>
        <w:t>selflimitation</w:t>
      </w:r>
      <w:proofErr w:type="spellEnd"/>
      <w:r w:rsidRPr="006B0F58">
        <w:rPr>
          <w:rStyle w:val="Emphasis"/>
          <w:highlight w:val="green"/>
        </w:rPr>
        <w:t>] by</w:t>
      </w:r>
      <w:r w:rsidRPr="006B0F58">
        <w:rPr>
          <w:rStyle w:val="Emphasis"/>
        </w:rPr>
        <w:t xml:space="preserve"> (unconsciously) </w:t>
      </w:r>
      <w:r w:rsidRPr="006B0F58">
        <w:rPr>
          <w:rStyle w:val="Emphasis"/>
          <w:highlight w:val="green"/>
        </w:rPr>
        <w:t>projecting it onto the Other</w:t>
      </w:r>
      <w:r w:rsidRPr="00A5064C">
        <w:rPr>
          <w:rFonts w:cs="Calibri"/>
          <w:sz w:val="10"/>
        </w:rPr>
        <w:t>. To conclude this section, let me underline again how psychoanalysis can help uncover the unconscious of development discourse, pointing to the latter’s desires and traumas, which so often ‘speak’ when things go wrong (</w:t>
      </w:r>
      <w:proofErr w:type="spellStart"/>
      <w:proofErr w:type="gramStart"/>
      <w:r w:rsidRPr="00A5064C">
        <w:rPr>
          <w:rFonts w:cs="Calibri"/>
          <w:sz w:val="10"/>
        </w:rPr>
        <w:t>eg</w:t>
      </w:r>
      <w:proofErr w:type="spellEnd"/>
      <w:proofErr w:type="gramEnd"/>
      <w:r w:rsidRPr="00A5064C">
        <w:rPr>
          <w:rFonts w:cs="Calibri"/>
          <w:sz w:val="10"/>
        </w:rPr>
        <w:t xml:space="preserve"> in the form of slips and blind spots). Thus, in the examples discussed above, the </w:t>
      </w:r>
      <w:r w:rsidRPr="007B4039">
        <w:rPr>
          <w:rStyle w:val="Emphasis"/>
          <w:rFonts w:cs="Calibri"/>
        </w:rPr>
        <w:t>mastery</w:t>
      </w:r>
      <w:r w:rsidRPr="007B4039">
        <w:rPr>
          <w:rFonts w:cs="Calibri"/>
          <w:u w:val="single"/>
        </w:rPr>
        <w:t xml:space="preserve">, </w:t>
      </w:r>
      <w:r w:rsidRPr="007B4039">
        <w:rPr>
          <w:rStyle w:val="Emphasis"/>
          <w:rFonts w:cs="Calibri"/>
        </w:rPr>
        <w:t>credibility</w:t>
      </w:r>
      <w:r w:rsidRPr="007B4039">
        <w:rPr>
          <w:rFonts w:cs="Calibri"/>
          <w:u w:val="single"/>
        </w:rPr>
        <w:t xml:space="preserve"> and </w:t>
      </w:r>
      <w:r w:rsidRPr="007B4039">
        <w:rPr>
          <w:rStyle w:val="Emphasis"/>
          <w:rFonts w:cs="Calibri"/>
        </w:rPr>
        <w:t>neutrality</w:t>
      </w:r>
      <w:r w:rsidRPr="007B4039">
        <w:rPr>
          <w:rFonts w:cs="Calibri"/>
          <w:u w:val="single"/>
        </w:rPr>
        <w:t xml:space="preserve"> of the World Bank are tripped up by the ‘Summers memo’, </w:t>
      </w:r>
      <w:r w:rsidRPr="006B0F58">
        <w:rPr>
          <w:rFonts w:cs="Calibri"/>
          <w:highlight w:val="green"/>
          <w:u w:val="single"/>
        </w:rPr>
        <w:t>revealing the</w:t>
      </w:r>
      <w:r w:rsidRPr="007B4039">
        <w:rPr>
          <w:rFonts w:cs="Calibri"/>
          <w:u w:val="single"/>
        </w:rPr>
        <w:t xml:space="preserve"> </w:t>
      </w:r>
      <w:r w:rsidRPr="007B4039">
        <w:rPr>
          <w:rStyle w:val="Emphasis"/>
          <w:rFonts w:cs="Calibri"/>
        </w:rPr>
        <w:t xml:space="preserve">Bank’s </w:t>
      </w:r>
      <w:r w:rsidRPr="007B4039">
        <w:rPr>
          <w:rStyle w:val="Emphasis"/>
          <w:rFonts w:cs="Calibri"/>
          <w:highlight w:val="green"/>
        </w:rPr>
        <w:t xml:space="preserve">desire </w:t>
      </w:r>
      <w:r w:rsidRPr="006B0F58">
        <w:rPr>
          <w:rStyle w:val="Emphasis"/>
          <w:rFonts w:cs="Calibri"/>
          <w:highlight w:val="green"/>
        </w:rPr>
        <w:t>for</w:t>
      </w:r>
      <w:r w:rsidRPr="007B4039">
        <w:rPr>
          <w:rStyle w:val="Emphasis"/>
          <w:rFonts w:cs="Calibri"/>
        </w:rPr>
        <w:t xml:space="preserve"> free market </w:t>
      </w:r>
      <w:r w:rsidRPr="006B0F58">
        <w:rPr>
          <w:rStyle w:val="Emphasis"/>
          <w:rFonts w:cs="Calibri"/>
          <w:highlight w:val="green"/>
        </w:rPr>
        <w:t>economics</w:t>
      </w:r>
      <w:r w:rsidRPr="007B4039">
        <w:rPr>
          <w:rStyle w:val="Emphasis"/>
          <w:rFonts w:cs="Calibri"/>
        </w:rPr>
        <w:t xml:space="preserve">, even if this </w:t>
      </w:r>
      <w:r w:rsidRPr="006B0F58">
        <w:rPr>
          <w:rStyle w:val="Emphasis"/>
          <w:rFonts w:cs="Calibri"/>
          <w:highlight w:val="green"/>
        </w:rPr>
        <w:t xml:space="preserve">means First World </w:t>
      </w:r>
      <w:r w:rsidRPr="007B4039">
        <w:rPr>
          <w:rStyle w:val="Emphasis"/>
          <w:rFonts w:cs="Calibri"/>
          <w:highlight w:val="green"/>
        </w:rPr>
        <w:t>domination</w:t>
      </w:r>
      <w:r w:rsidRPr="007B4039">
        <w:rPr>
          <w:rStyle w:val="Emphasis"/>
          <w:rFonts w:cs="Calibri"/>
        </w:rPr>
        <w:t xml:space="preserve"> of the Third World</w:t>
      </w:r>
      <w:r w:rsidRPr="00A5064C">
        <w:rPr>
          <w:rFonts w:cs="Calibri"/>
          <w:sz w:val="10"/>
        </w:rPr>
        <w:t xml:space="preserve">, while the traumatic Third World Quarterly 1127 Downloaded by [York University Libraries] at 10:45 02 October 2014 </w:t>
      </w:r>
      <w:r w:rsidRPr="007B4039">
        <w:rPr>
          <w:rStyle w:val="Emphasis"/>
          <w:rFonts w:cs="Calibri"/>
        </w:rPr>
        <w:t xml:space="preserve">inability of </w:t>
      </w:r>
      <w:proofErr w:type="spellStart"/>
      <w:r w:rsidRPr="007B4039">
        <w:rPr>
          <w:rStyle w:val="Emphasis"/>
          <w:rFonts w:cs="Calibri"/>
        </w:rPr>
        <w:t>modernisation</w:t>
      </w:r>
      <w:proofErr w:type="spellEnd"/>
      <w:r w:rsidRPr="007B4039">
        <w:rPr>
          <w:rFonts w:cs="Calibri"/>
          <w:u w:val="single"/>
        </w:rPr>
        <w:t xml:space="preserve"> to face its limitations and complicities shows</w:t>
      </w:r>
      <w:r w:rsidRPr="00A5064C">
        <w:rPr>
          <w:rFonts w:cs="Calibri"/>
          <w:sz w:val="10"/>
        </w:rPr>
        <w:t xml:space="preserve"> up in its </w:t>
      </w:r>
      <w:r w:rsidRPr="007B4039">
        <w:rPr>
          <w:rFonts w:cs="Calibri"/>
          <w:u w:val="single"/>
        </w:rPr>
        <w:t xml:space="preserve">disavowal of </w:t>
      </w:r>
      <w:r w:rsidRPr="007B4039">
        <w:rPr>
          <w:rStyle w:val="Emphasis"/>
          <w:rFonts w:cs="Calibri"/>
        </w:rPr>
        <w:t>Western colonialism</w:t>
      </w:r>
      <w:r w:rsidRPr="00A5064C">
        <w:rPr>
          <w:rFonts w:cs="Calibri"/>
          <w:sz w:val="10"/>
        </w:rPr>
        <w:t xml:space="preserve">. </w:t>
      </w:r>
      <w:r w:rsidRPr="006B0F58">
        <w:rPr>
          <w:rStyle w:val="StyleUnderline"/>
        </w:rPr>
        <w:t xml:space="preserve">Note that both these illustrations exemplify what is known in psychoanalysis as the ‘return of the repressed’: mainstream </w:t>
      </w:r>
      <w:r w:rsidRPr="00A5064C">
        <w:rPr>
          <w:rStyle w:val="StyleUnderline"/>
          <w:highlight w:val="green"/>
        </w:rPr>
        <w:t>development’s construction</w:t>
      </w:r>
      <w:r w:rsidRPr="006B0F58">
        <w:rPr>
          <w:rStyle w:val="StyleUnderline"/>
        </w:rPr>
        <w:t xml:space="preserve"> of itself as rational, scientific and authoritative </w:t>
      </w:r>
      <w:r w:rsidRPr="00A5064C">
        <w:rPr>
          <w:rStyle w:val="StyleUnderline"/>
          <w:highlight w:val="green"/>
        </w:rPr>
        <w:t>implies</w:t>
      </w:r>
      <w:r w:rsidRPr="006B0F58">
        <w:rPr>
          <w:rStyle w:val="StyleUnderline"/>
        </w:rPr>
        <w:t xml:space="preserve"> precisely </w:t>
      </w:r>
      <w:r w:rsidRPr="00A5064C">
        <w:rPr>
          <w:rStyle w:val="StyleUnderline"/>
          <w:highlight w:val="green"/>
        </w:rPr>
        <w:t>the evacuation of</w:t>
      </w:r>
      <w:r w:rsidRPr="006B0F58">
        <w:rPr>
          <w:rStyle w:val="StyleUnderline"/>
        </w:rPr>
        <w:t xml:space="preserve"> certain </w:t>
      </w:r>
      <w:r w:rsidRPr="00A5064C">
        <w:rPr>
          <w:rStyle w:val="StyleUnderline"/>
          <w:highlight w:val="green"/>
        </w:rPr>
        <w:t>desires</w:t>
      </w:r>
      <w:r w:rsidRPr="006B0F58">
        <w:rPr>
          <w:rStyle w:val="StyleUnderline"/>
        </w:rPr>
        <w:t xml:space="preserve"> and traumas, which ‘speak’ nonetheless, sometimes at the most inopportune moments. Note as well that, even though development’s slips and stumbles may appear ‘irrational’ (</w:t>
      </w:r>
      <w:proofErr w:type="spellStart"/>
      <w:proofErr w:type="gramStart"/>
      <w:r w:rsidRPr="006B0F58">
        <w:rPr>
          <w:rStyle w:val="StyleUnderline"/>
        </w:rPr>
        <w:t>eg</w:t>
      </w:r>
      <w:proofErr w:type="spellEnd"/>
      <w:proofErr w:type="gramEnd"/>
      <w:r w:rsidRPr="006B0F58">
        <w:rPr>
          <w:rStyle w:val="StyleUnderline"/>
        </w:rPr>
        <w:t xml:space="preserve"> the ‘irrational’ implications of free market economic logic), such </w:t>
      </w:r>
      <w:r w:rsidRPr="00A5064C">
        <w:rPr>
          <w:rStyle w:val="StyleUnderline"/>
          <w:highlight w:val="green"/>
        </w:rPr>
        <w:t>irrationality is the product of</w:t>
      </w:r>
      <w:r w:rsidRPr="006B0F58">
        <w:rPr>
          <w:rStyle w:val="StyleUnderline"/>
        </w:rPr>
        <w:t xml:space="preserve"> the excess of reason (</w:t>
      </w:r>
      <w:proofErr w:type="spellStart"/>
      <w:r w:rsidRPr="006B0F58">
        <w:rPr>
          <w:rStyle w:val="StyleUnderline"/>
        </w:rPr>
        <w:t>eg</w:t>
      </w:r>
      <w:proofErr w:type="spellEnd"/>
      <w:r w:rsidRPr="006B0F58">
        <w:rPr>
          <w:rStyle w:val="StyleUnderline"/>
        </w:rPr>
        <w:t xml:space="preserve"> development’s </w:t>
      </w:r>
      <w:proofErr w:type="spellStart"/>
      <w:r w:rsidRPr="006B0F58">
        <w:rPr>
          <w:rStyle w:val="StyleUnderline"/>
        </w:rPr>
        <w:t>prioritisation</w:t>
      </w:r>
      <w:proofErr w:type="spellEnd"/>
      <w:r w:rsidRPr="006B0F58">
        <w:rPr>
          <w:rStyle w:val="StyleUnderline"/>
        </w:rPr>
        <w:t xml:space="preserve"> of positivist economics and science), that is, </w:t>
      </w:r>
      <w:r w:rsidRPr="00A5064C">
        <w:rPr>
          <w:rStyle w:val="StyleUnderline"/>
        </w:rPr>
        <w:t>its inability to come to terms with</w:t>
      </w:r>
      <w:r w:rsidRPr="006B0F58">
        <w:rPr>
          <w:rStyle w:val="StyleUnderline"/>
        </w:rPr>
        <w:t xml:space="preserve"> its </w:t>
      </w:r>
      <w:r w:rsidRPr="00A5064C">
        <w:rPr>
          <w:rStyle w:val="StyleUnderline"/>
          <w:highlight w:val="green"/>
        </w:rPr>
        <w:t>conflicting desires</w:t>
      </w:r>
      <w:r w:rsidRPr="006B0F58">
        <w:rPr>
          <w:rStyle w:val="StyleUnderline"/>
        </w:rPr>
        <w:t xml:space="preserve"> (</w:t>
      </w:r>
      <w:proofErr w:type="spellStart"/>
      <w:r w:rsidRPr="006B0F58">
        <w:rPr>
          <w:rStyle w:val="StyleUnderline"/>
        </w:rPr>
        <w:t>eg</w:t>
      </w:r>
      <w:proofErr w:type="spellEnd"/>
      <w:r w:rsidRPr="006B0F58">
        <w:rPr>
          <w:rStyle w:val="StyleUnderline"/>
        </w:rPr>
        <w:t xml:space="preserve"> its desire to appear pure, yet its past yearnings for colonial plunder). </w:t>
      </w:r>
      <w:r w:rsidRPr="00A5064C">
        <w:rPr>
          <w:sz w:val="10"/>
        </w:rPr>
        <w:t xml:space="preserve">Irrationality, in this sense, is integral to the very construction of a rational and scientific development discourse (in the same way that, for Lacan, the unconscious is integral to the very construction of language). Finally, note the emphasis on surface rather than depth when it comes to the unconscious: Lacanian psychoanalysis is not a ‘depth psychology’ meant to excavate unconscious desires from the recesses of the individual mind; rather than going below the surface, the point is to glean the unconscious hidden in plain view. The unconscious is thus immanent to language/discourse, visible topologically. This is why the way the Summers memo is presented (its secretive form) is more important, psychoanalytically speaking, than what is uttered in it. This is also why the slips contained in ‘population control’ and ‘sustainable development’ are outwardly visible from the start, although, as pointed out earlier, they are only gleaned retroactively, in light of the institutional machinations that stem from each. Enjoying development: understanding why development discourse endures </w:t>
      </w:r>
      <w:r w:rsidRPr="006B0F58">
        <w:rPr>
          <w:rStyle w:val="StyleUnderline"/>
        </w:rPr>
        <w:t xml:space="preserve">The Lacanian concept of </w:t>
      </w:r>
      <w:r w:rsidRPr="006B0F58">
        <w:rPr>
          <w:rStyle w:val="StyleUnderline"/>
          <w:highlight w:val="green"/>
        </w:rPr>
        <w:t>jouissance</w:t>
      </w:r>
      <w:r w:rsidRPr="006B0F58">
        <w:rPr>
          <w:rStyle w:val="StyleUnderline"/>
        </w:rPr>
        <w:t xml:space="preserve"> (enjoyment) </w:t>
      </w:r>
      <w:r w:rsidRPr="00A5064C">
        <w:rPr>
          <w:rStyle w:val="StyleUnderline"/>
          <w:highlight w:val="green"/>
        </w:rPr>
        <w:t>refers</w:t>
      </w:r>
      <w:r w:rsidRPr="006B0F58">
        <w:rPr>
          <w:rStyle w:val="StyleUnderline"/>
        </w:rPr>
        <w:t xml:space="preserve"> not to the pleasure we derive from things but, rather, </w:t>
      </w:r>
      <w:r w:rsidRPr="00A5064C">
        <w:rPr>
          <w:rStyle w:val="StyleUnderline"/>
          <w:highlight w:val="green"/>
        </w:rPr>
        <w:t>to</w:t>
      </w:r>
      <w:r w:rsidRPr="006B0F58">
        <w:rPr>
          <w:rStyle w:val="StyleUnderline"/>
        </w:rPr>
        <w:t xml:space="preserve"> the </w:t>
      </w:r>
      <w:r w:rsidRPr="006B0F58">
        <w:rPr>
          <w:rStyle w:val="StyleUnderline"/>
          <w:highlight w:val="green"/>
        </w:rPr>
        <w:t>excessive satisfaction</w:t>
      </w:r>
      <w:r w:rsidRPr="006B0F58">
        <w:rPr>
          <w:rStyle w:val="StyleUnderline"/>
        </w:rPr>
        <w:t xml:space="preserve"> or kick we get </w:t>
      </w:r>
      <w:r w:rsidRPr="006B0F58">
        <w:rPr>
          <w:rStyle w:val="StyleUnderline"/>
          <w:highlight w:val="green"/>
        </w:rPr>
        <w:t>from</w:t>
      </w:r>
      <w:r w:rsidRPr="006B0F58">
        <w:rPr>
          <w:rStyle w:val="StyleUnderline"/>
        </w:rPr>
        <w:t xml:space="preserve"> doing something transgressive, irrational or even wrong. </w:t>
      </w:r>
      <w:r w:rsidRPr="00A5064C">
        <w:rPr>
          <w:rFonts w:cs="Calibri"/>
          <w:sz w:val="10"/>
        </w:rPr>
        <w:t>It has been called ‘the thrill of the [R]</w:t>
      </w:r>
      <w:proofErr w:type="spellStart"/>
      <w:r w:rsidRPr="00A5064C">
        <w:rPr>
          <w:rFonts w:cs="Calibri"/>
          <w:sz w:val="10"/>
        </w:rPr>
        <w:t>eal</w:t>
      </w:r>
      <w:proofErr w:type="spellEnd"/>
      <w:r w:rsidRPr="00A5064C">
        <w:rPr>
          <w:rFonts w:cs="Calibri"/>
          <w:sz w:val="10"/>
        </w:rPr>
        <w:t xml:space="preserve">’, 32 and helps explain, for example, such self-destructive pursuits as smoking and binge drinking, or such ‘extreme sports’ as bungee jumping and free diving: people do them not despite the fact that they are dangerous, but because they are. Jouissance thus involves the intense pleasure taken from pain, a kind of idiotic stupor that often makes us ask for more even though we well know the risks. According to Lacan, jouissance is the outcome of the child’s separation from the primordial (m)Other and entry into the symbolic order. This is a traumatic separation that results in deep loss (of enjoyment), a loss that we are never able to forget. The tragedy is that the loss is actually a fiction (no real primordial fullness ever existed in the first place), yet it always remains with us. We repeatedly assume fullness exists but constantly remain dissatisfied, thus turning ‘nothing into something’. 33 The promise of enjoyment is always deferred, with the result that we continuously miss our goal, yet keep coming back for more. One of </w:t>
      </w:r>
      <w:proofErr w:type="spellStart"/>
      <w:r w:rsidRPr="00A5064C">
        <w:rPr>
          <w:rFonts w:cs="Calibri"/>
          <w:sz w:val="10"/>
        </w:rPr>
        <w:t>Žižek’s</w:t>
      </w:r>
      <w:proofErr w:type="spellEnd"/>
      <w:r w:rsidRPr="00A5064C">
        <w:rPr>
          <w:rFonts w:cs="Calibri"/>
          <w:sz w:val="10"/>
        </w:rPr>
        <w:t xml:space="preserve"> significant contributions to political theory has been to make the notion of jouissance a political factor, showing how it is a crucial ingredient 1128 I. Kapoor Downloaded by [York University Libraries] at 10:45 02 October 2014 in the formation of political community and identity.34 For example, the deep comfort people may get from following rituals (bureaucratic or religious), or the enjoyment and thrill that may binds us together against an external enemy, help explain why institutions, nations, or groups often do ‘irrational’ things – in this case, obstinately defending bureaucratic red tape or religious identity, or engaging in aggressive racism or nationalism. Jouissance elucidates why people become so attached to cultural values and socio-political systems, and why power can turn out to be so intractable, persistent and enduring. One has trouble giving up such things as racism, materialism, sexism or religious fundamentalism because one enjoys them; they give one a certain sense of stability and fulfilment, despite the fact that (and sometimes because) one may well know they can be pernicious and cruel. As </w:t>
      </w:r>
      <w:proofErr w:type="spellStart"/>
      <w:r w:rsidRPr="00A5064C">
        <w:rPr>
          <w:rFonts w:cs="Calibri"/>
          <w:sz w:val="10"/>
        </w:rPr>
        <w:t>Stavrakakis</w:t>
      </w:r>
      <w:proofErr w:type="spellEnd"/>
      <w:r w:rsidRPr="00A5064C">
        <w:rPr>
          <w:rFonts w:cs="Calibri"/>
          <w:sz w:val="10"/>
        </w:rPr>
        <w:t xml:space="preserve"> points out, ‘by taking into account emotion, affect [and </w:t>
      </w:r>
      <w:proofErr w:type="gramStart"/>
      <w:r w:rsidRPr="00A5064C">
        <w:rPr>
          <w:rFonts w:cs="Calibri"/>
          <w:sz w:val="10"/>
        </w:rPr>
        <w:t>enjoyment]...</w:t>
      </w:r>
      <w:proofErr w:type="gramEnd"/>
      <w:r w:rsidRPr="00A5064C">
        <w:rPr>
          <w:rFonts w:cs="Calibri"/>
          <w:sz w:val="10"/>
        </w:rPr>
        <w:t xml:space="preserve">one may be able to reach a more thorough understanding of “what sticks”: both what fuels identification processes and what creates fixity’. 35 Let me provide the following three illustrations. The first concerns the emphatically </w:t>
      </w:r>
      <w:r w:rsidRPr="007B4039">
        <w:rPr>
          <w:rStyle w:val="Emphasis"/>
          <w:rFonts w:cs="Calibri"/>
          <w:highlight w:val="green"/>
        </w:rPr>
        <w:t>capitalist</w:t>
      </w:r>
      <w:r w:rsidRPr="007B4039">
        <w:rPr>
          <w:rStyle w:val="Emphasis"/>
          <w:rFonts w:cs="Calibri"/>
        </w:rPr>
        <w:t xml:space="preserve"> orientation of </w:t>
      </w:r>
      <w:r w:rsidRPr="007B4039">
        <w:rPr>
          <w:rStyle w:val="Emphasis"/>
          <w:rFonts w:cs="Calibri"/>
          <w:highlight w:val="green"/>
        </w:rPr>
        <w:t>development</w:t>
      </w:r>
      <w:r w:rsidRPr="00A5064C">
        <w:rPr>
          <w:rFonts w:cs="Calibri"/>
          <w:sz w:val="10"/>
        </w:rPr>
        <w:t xml:space="preserve">: despite the fact that capitalism has been severely </w:t>
      </w:r>
      <w:proofErr w:type="spellStart"/>
      <w:r w:rsidRPr="00A5064C">
        <w:rPr>
          <w:rFonts w:cs="Calibri"/>
          <w:sz w:val="10"/>
        </w:rPr>
        <w:t>criticised</w:t>
      </w:r>
      <w:proofErr w:type="spellEnd"/>
      <w:r w:rsidRPr="00A5064C">
        <w:rPr>
          <w:rFonts w:cs="Calibri"/>
          <w:sz w:val="10"/>
        </w:rPr>
        <w:t xml:space="preserve"> – it results in socioeconomic inequality, global unevenness and ecological destruction – it is very much in the ascendancy; arguably, it </w:t>
      </w:r>
      <w:r w:rsidRPr="007B4039">
        <w:rPr>
          <w:rFonts w:cs="Calibri"/>
          <w:u w:val="single"/>
        </w:rPr>
        <w:t xml:space="preserve">constitutes the only </w:t>
      </w:r>
      <w:r w:rsidRPr="007B4039">
        <w:rPr>
          <w:rStyle w:val="Emphasis"/>
          <w:rFonts w:cs="Calibri"/>
        </w:rPr>
        <w:t>available economic horizon</w:t>
      </w:r>
      <w:r w:rsidRPr="007B4039">
        <w:rPr>
          <w:rFonts w:cs="Calibri"/>
          <w:u w:val="single"/>
        </w:rPr>
        <w:t xml:space="preserve"> today, whether in the global North or the South</w:t>
      </w:r>
      <w:r w:rsidRPr="00A5064C">
        <w:rPr>
          <w:rFonts w:cs="Calibri"/>
          <w:sz w:val="10"/>
        </w:rPr>
        <w:t xml:space="preserve">. From a </w:t>
      </w:r>
      <w:proofErr w:type="spellStart"/>
      <w:r w:rsidRPr="00A5064C">
        <w:rPr>
          <w:rFonts w:cs="Calibri"/>
          <w:sz w:val="10"/>
        </w:rPr>
        <w:t>Žižekian</w:t>
      </w:r>
      <w:proofErr w:type="spellEnd"/>
      <w:r w:rsidRPr="00A5064C">
        <w:rPr>
          <w:rFonts w:cs="Calibri"/>
          <w:sz w:val="10"/>
        </w:rPr>
        <w:t xml:space="preserve"> perspective, </w:t>
      </w:r>
      <w:r w:rsidRPr="007B4039">
        <w:rPr>
          <w:rFonts w:cs="Calibri"/>
          <w:u w:val="single"/>
        </w:rPr>
        <w:t>one of the key reasons for such tremendous success is jouissance. That is to say, people enjoy capitalism</w:t>
      </w:r>
      <w:r w:rsidRPr="00A5064C">
        <w:rPr>
          <w:rFonts w:cs="Calibri"/>
          <w:sz w:val="10"/>
        </w:rPr>
        <w:t xml:space="preserve">. We are libidinally bound to it because we get so much from it – cars TVs, houses, nice clothes, cheap fast-food, iPhones, etc. And capitalism, especially in its latest neoliberal phase, has been very effective in appealing to our passions. It is able to exploit what </w:t>
      </w:r>
      <w:proofErr w:type="spellStart"/>
      <w:r w:rsidRPr="00A5064C">
        <w:rPr>
          <w:rFonts w:cs="Calibri"/>
          <w:sz w:val="10"/>
        </w:rPr>
        <w:t>Lacanians</w:t>
      </w:r>
      <w:proofErr w:type="spellEnd"/>
      <w:r w:rsidRPr="00A5064C">
        <w:rPr>
          <w:rFonts w:cs="Calibri"/>
          <w:sz w:val="10"/>
        </w:rPr>
        <w:t xml:space="preserve"> see as our deep-seated sense of lack/loss, enabling us to fill such lack through consumerism and materialism. This means that we cannot easily postpone capitalism, since it promises to heal our ontological wound. </w:t>
      </w:r>
      <w:r w:rsidRPr="007B4039">
        <w:rPr>
          <w:rFonts w:cs="Calibri"/>
          <w:u w:val="single"/>
        </w:rPr>
        <w:t xml:space="preserve">Late capitalism’s </w:t>
      </w:r>
      <w:r w:rsidRPr="007B4039">
        <w:rPr>
          <w:rStyle w:val="Emphasis"/>
          <w:rFonts w:cs="Calibri"/>
        </w:rPr>
        <w:t>productive engine</w:t>
      </w:r>
      <w:r w:rsidRPr="007B4039">
        <w:rPr>
          <w:rFonts w:cs="Calibri"/>
          <w:u w:val="single"/>
        </w:rPr>
        <w:t xml:space="preserve"> thus depends on </w:t>
      </w:r>
      <w:r w:rsidRPr="007B4039">
        <w:rPr>
          <w:rStyle w:val="Emphasis"/>
          <w:rFonts w:cs="Calibri"/>
        </w:rPr>
        <w:t>enjoyment-as-excess</w:t>
      </w:r>
      <w:r w:rsidRPr="007B4039">
        <w:rPr>
          <w:rFonts w:cs="Calibri"/>
          <w:u w:val="single"/>
        </w:rPr>
        <w:t xml:space="preserve">; its strength and success hinge on the extent to which it can elevate jouissance ‘into the </w:t>
      </w:r>
      <w:r w:rsidRPr="007B4039">
        <w:rPr>
          <w:rStyle w:val="Emphasis"/>
          <w:rFonts w:cs="Calibri"/>
        </w:rPr>
        <w:t>very principle of social life’</w:t>
      </w:r>
      <w:r w:rsidRPr="00A5064C">
        <w:rPr>
          <w:rFonts w:cs="Calibri"/>
          <w:sz w:val="10"/>
        </w:rPr>
        <w:t xml:space="preserve">. 36 This is why late capitalist societies (whether in the West or Third World) are </w:t>
      </w:r>
      <w:proofErr w:type="spellStart"/>
      <w:r w:rsidRPr="00A5064C">
        <w:rPr>
          <w:rFonts w:cs="Calibri"/>
          <w:sz w:val="10"/>
        </w:rPr>
        <w:t>characterised</w:t>
      </w:r>
      <w:proofErr w:type="spellEnd"/>
      <w:r w:rsidRPr="00A5064C">
        <w:rPr>
          <w:rFonts w:cs="Calibri"/>
          <w:sz w:val="10"/>
        </w:rPr>
        <w:t xml:space="preserve"> by the </w:t>
      </w:r>
      <w:proofErr w:type="spellStart"/>
      <w:r w:rsidRPr="00A5064C">
        <w:rPr>
          <w:rFonts w:cs="Calibri"/>
          <w:sz w:val="10"/>
        </w:rPr>
        <w:t>normalisation</w:t>
      </w:r>
      <w:proofErr w:type="spellEnd"/>
      <w:r w:rsidRPr="00A5064C">
        <w:rPr>
          <w:rFonts w:cs="Calibri"/>
          <w:sz w:val="10"/>
        </w:rPr>
        <w:t xml:space="preserve"> of excess – the desire for the best, biggest, tallest, richest, most original; the pervasiveness of ‘super-sized’ everything, from dams and buildings to coffee and art; the orgiastic show of wealth; the rise of sexual promiscuity and ‘extreme’ sports; or the over-abundance of ‘choice’, whether in TV channels, music, restaurants or university </w:t>
      </w:r>
      <w:proofErr w:type="spellStart"/>
      <w:r w:rsidRPr="00A5064C">
        <w:rPr>
          <w:rFonts w:cs="Calibri"/>
          <w:sz w:val="10"/>
        </w:rPr>
        <w:t>programmes</w:t>
      </w:r>
      <w:proofErr w:type="spellEnd"/>
      <w:r w:rsidRPr="00A5064C">
        <w:rPr>
          <w:rFonts w:cs="Calibri"/>
          <w:sz w:val="10"/>
        </w:rPr>
        <w:t xml:space="preserve">. The problem, however, is that, </w:t>
      </w:r>
      <w:r w:rsidRPr="007B4039">
        <w:rPr>
          <w:rFonts w:cs="Calibri"/>
          <w:u w:val="single"/>
        </w:rPr>
        <w:t xml:space="preserve">although </w:t>
      </w:r>
      <w:r w:rsidRPr="007B4039">
        <w:rPr>
          <w:rStyle w:val="Emphasis"/>
          <w:rFonts w:cs="Calibri"/>
          <w:highlight w:val="green"/>
        </w:rPr>
        <w:t>capitalist development</w:t>
      </w:r>
      <w:r w:rsidRPr="007B4039">
        <w:rPr>
          <w:rStyle w:val="Emphasis"/>
          <w:rFonts w:cs="Calibri"/>
        </w:rPr>
        <w:t xml:space="preserve"> promises enjoyment, it </w:t>
      </w:r>
      <w:r w:rsidRPr="007B4039">
        <w:rPr>
          <w:rStyle w:val="Emphasis"/>
          <w:rFonts w:cs="Calibri"/>
          <w:highlight w:val="green"/>
        </w:rPr>
        <w:t>never</w:t>
      </w:r>
      <w:r w:rsidRPr="007B4039">
        <w:rPr>
          <w:rStyle w:val="Emphasis"/>
          <w:rFonts w:cs="Calibri"/>
        </w:rPr>
        <w:t xml:space="preserve"> quite </w:t>
      </w:r>
      <w:r w:rsidRPr="007B4039">
        <w:rPr>
          <w:rStyle w:val="Emphasis"/>
          <w:rFonts w:cs="Calibri"/>
          <w:highlight w:val="green"/>
        </w:rPr>
        <w:t>delivers</w:t>
      </w:r>
      <w:r w:rsidRPr="007B4039">
        <w:rPr>
          <w:rStyle w:val="Emphasis"/>
          <w:rFonts w:cs="Calibri"/>
        </w:rPr>
        <w:t xml:space="preserve">: </w:t>
      </w:r>
      <w:proofErr w:type="gramStart"/>
      <w:r w:rsidRPr="007B4039">
        <w:rPr>
          <w:rStyle w:val="Emphasis"/>
          <w:rFonts w:cs="Calibri"/>
        </w:rPr>
        <w:t>a</w:t>
      </w:r>
      <w:proofErr w:type="gramEnd"/>
      <w:r w:rsidRPr="007B4039">
        <w:rPr>
          <w:rStyle w:val="Emphasis"/>
          <w:rFonts w:cs="Calibri"/>
        </w:rPr>
        <w:t xml:space="preserve"> Coke doesn’t quite quench, more wealth is still never enough and super-sized fast-food sickens rather than satisfies</w:t>
      </w:r>
      <w:r w:rsidRPr="007B4039">
        <w:rPr>
          <w:rFonts w:cs="Calibri"/>
          <w:u w:val="single"/>
        </w:rPr>
        <w:t>. But such failure is written into the very logic of capitalism</w:t>
      </w:r>
      <w:r w:rsidRPr="00A5064C">
        <w:rPr>
          <w:rFonts w:cs="Calibri"/>
          <w:sz w:val="10"/>
        </w:rPr>
        <w:t xml:space="preserve">. For, if an end to dissatisfaction were possible, that would spell the end of the global capitalist system. Instead, </w:t>
      </w:r>
      <w:r w:rsidRPr="00A5064C">
        <w:rPr>
          <w:rFonts w:cs="Calibri"/>
          <w:highlight w:val="green"/>
          <w:u w:val="single"/>
        </w:rPr>
        <w:t>the aim</w:t>
      </w:r>
      <w:r w:rsidRPr="007B4039">
        <w:rPr>
          <w:rFonts w:cs="Calibri"/>
          <w:u w:val="single"/>
        </w:rPr>
        <w:t xml:space="preserve"> of the system </w:t>
      </w:r>
      <w:r w:rsidRPr="00A5064C">
        <w:rPr>
          <w:rFonts w:cs="Calibri"/>
          <w:highlight w:val="green"/>
          <w:u w:val="single"/>
        </w:rPr>
        <w:t>is</w:t>
      </w:r>
      <w:r w:rsidRPr="007B4039">
        <w:rPr>
          <w:rFonts w:cs="Calibri"/>
          <w:u w:val="single"/>
        </w:rPr>
        <w:t xml:space="preserve"> always </w:t>
      </w:r>
      <w:r w:rsidRPr="00A5064C">
        <w:rPr>
          <w:rFonts w:cs="Calibri"/>
          <w:highlight w:val="green"/>
          <w:u w:val="single"/>
        </w:rPr>
        <w:t>to</w:t>
      </w:r>
      <w:r w:rsidRPr="007B4039">
        <w:rPr>
          <w:rFonts w:cs="Calibri"/>
          <w:u w:val="single"/>
        </w:rPr>
        <w:t xml:space="preserve"> solicit and </w:t>
      </w:r>
      <w:r w:rsidRPr="00A5064C">
        <w:rPr>
          <w:rStyle w:val="Emphasis"/>
          <w:highlight w:val="green"/>
        </w:rPr>
        <w:t>activate desire</w:t>
      </w:r>
      <w:r w:rsidRPr="00A5064C">
        <w:rPr>
          <w:rFonts w:cs="Calibri"/>
          <w:highlight w:val="green"/>
          <w:u w:val="single"/>
        </w:rPr>
        <w:t>, but never</w:t>
      </w:r>
      <w:r w:rsidRPr="007B4039">
        <w:rPr>
          <w:rFonts w:cs="Calibri"/>
          <w:u w:val="single"/>
        </w:rPr>
        <w:t xml:space="preserve"> to allow it </w:t>
      </w:r>
      <w:r w:rsidRPr="00A5064C">
        <w:rPr>
          <w:rFonts w:cs="Calibri"/>
          <w:highlight w:val="green"/>
          <w:u w:val="single"/>
        </w:rPr>
        <w:t>to be satiated</w:t>
      </w:r>
      <w:r w:rsidRPr="00A5064C">
        <w:rPr>
          <w:rFonts w:cs="Calibri"/>
          <w:sz w:val="10"/>
        </w:rPr>
        <w:t xml:space="preserve">; this is what enables ever-increasing growth, profit or market share. Capitalist development, in this sense, is driven by insatiable lack, so that, try as we may to satisfy our enjoyment, we always miss our mark. As Todd McGowan states, ‘the problem with the society of enjoyment is not that we suffer from too much enjoyment, but that we don’t have enough’. 37 Third World Quarterly 1129 Downloaded by [York University Libraries] at 10:45 02 October 2014 A second illustration of jouissance involves nationalism. Indeed, little else has been more enduring than national identifications in the development context. Appeals to national bonds were of course crucial during independence struggles across the former colonies, but they have also been a key ingredient in </w:t>
      </w:r>
      <w:proofErr w:type="spellStart"/>
      <w:r w:rsidRPr="00A5064C">
        <w:rPr>
          <w:rFonts w:cs="Calibri"/>
          <w:sz w:val="10"/>
        </w:rPr>
        <w:t>postindependence</w:t>
      </w:r>
      <w:proofErr w:type="spellEnd"/>
      <w:r w:rsidRPr="00A5064C">
        <w:rPr>
          <w:rFonts w:cs="Calibri"/>
          <w:sz w:val="10"/>
        </w:rPr>
        <w:t xml:space="preserve"> national politics to help unify the nation on key political issues (land reform, </w:t>
      </w:r>
      <w:proofErr w:type="spellStart"/>
      <w:r w:rsidRPr="00A5064C">
        <w:rPr>
          <w:rFonts w:cs="Calibri"/>
          <w:sz w:val="10"/>
        </w:rPr>
        <w:t>industrialisation</w:t>
      </w:r>
      <w:proofErr w:type="spellEnd"/>
      <w:r w:rsidRPr="00A5064C">
        <w:rPr>
          <w:rFonts w:cs="Calibri"/>
          <w:sz w:val="10"/>
        </w:rPr>
        <w:t xml:space="preserve"> or </w:t>
      </w:r>
      <w:proofErr w:type="spellStart"/>
      <w:r w:rsidRPr="00A5064C">
        <w:rPr>
          <w:rFonts w:cs="Calibri"/>
          <w:sz w:val="10"/>
        </w:rPr>
        <w:t>liberalisation</w:t>
      </w:r>
      <w:proofErr w:type="spellEnd"/>
      <w:r w:rsidRPr="00A5064C">
        <w:rPr>
          <w:rFonts w:cs="Calibri"/>
          <w:sz w:val="10"/>
        </w:rPr>
        <w:t xml:space="preserve"> strategies, pet or prestige development projects, emergencies, humanitarian disasters, wars, </w:t>
      </w:r>
      <w:proofErr w:type="spellStart"/>
      <w:r w:rsidRPr="00A5064C">
        <w:rPr>
          <w:rFonts w:cs="Calibri"/>
          <w:sz w:val="10"/>
        </w:rPr>
        <w:t>etc</w:t>
      </w:r>
      <w:proofErr w:type="spellEnd"/>
      <w:r w:rsidRPr="00A5064C">
        <w:rPr>
          <w:rFonts w:cs="Calibri"/>
          <w:sz w:val="10"/>
        </w:rPr>
        <w:t>). What is notable is that these appeals have invariably relied, not so much on rational arguments as social passions. Nationalism operates at the libidinal level (</w:t>
      </w:r>
      <w:proofErr w:type="spellStart"/>
      <w:proofErr w:type="gramStart"/>
      <w:r w:rsidRPr="00A5064C">
        <w:rPr>
          <w:rFonts w:cs="Calibri"/>
          <w:sz w:val="10"/>
        </w:rPr>
        <w:t>ie</w:t>
      </w:r>
      <w:proofErr w:type="spellEnd"/>
      <w:proofErr w:type="gramEnd"/>
      <w:r w:rsidRPr="00A5064C">
        <w:rPr>
          <w:rFonts w:cs="Calibri"/>
          <w:sz w:val="10"/>
        </w:rPr>
        <w:t xml:space="preserve"> at the level of our ‘guts’, hearts, affect), engaging our sense of belonging, community and pride. It relies on the (</w:t>
      </w:r>
      <w:proofErr w:type="spellStart"/>
      <w:r w:rsidRPr="00A5064C">
        <w:rPr>
          <w:rFonts w:cs="Calibri"/>
          <w:sz w:val="10"/>
        </w:rPr>
        <w:t>fantasmatic</w:t>
      </w:r>
      <w:proofErr w:type="spellEnd"/>
      <w:r w:rsidRPr="00A5064C">
        <w:rPr>
          <w:rFonts w:cs="Calibri"/>
          <w:sz w:val="10"/>
        </w:rPr>
        <w:t xml:space="preserve">) promise of full enjoyment, which once again helps to explain the secret of its persistence. The problem is that, while nationalism may be able to deliver on a few of its development goals, it often leads to irrationalities and excesses. We are all too aware of stories about excessive government spending on the military or costly prestige projects (mega-dams, space </w:t>
      </w:r>
      <w:proofErr w:type="spellStart"/>
      <w:r w:rsidRPr="00A5064C">
        <w:rPr>
          <w:rFonts w:cs="Calibri"/>
          <w:sz w:val="10"/>
        </w:rPr>
        <w:t>programmes</w:t>
      </w:r>
      <w:proofErr w:type="spellEnd"/>
      <w:r w:rsidRPr="00A5064C">
        <w:rPr>
          <w:rFonts w:cs="Calibri"/>
          <w:sz w:val="10"/>
        </w:rPr>
        <w:t xml:space="preserve">, state-of-the-art hospitals, </w:t>
      </w:r>
      <w:proofErr w:type="spellStart"/>
      <w:r w:rsidRPr="00A5064C">
        <w:rPr>
          <w:rFonts w:cs="Calibri"/>
          <w:sz w:val="10"/>
        </w:rPr>
        <w:t>etc</w:t>
      </w:r>
      <w:proofErr w:type="spellEnd"/>
      <w:r w:rsidRPr="00A5064C">
        <w:rPr>
          <w:rFonts w:cs="Calibri"/>
          <w:sz w:val="10"/>
        </w:rPr>
        <w:t xml:space="preserve">), at the expense of, say, basic health care and education. It is precisely this that Frantz Fanon warned about in his scathing critique of the national bourgeoisie, which he famously accused of pandering to nationalist sentiment as a pretext for continuing elite wealth accumulation and ‘racket’. 38 But there is also a more sinister dimension to nationalism: its tendency to scapegoat. This is a tendency that arises as part of the very formation of national identity. To construct the nation is to appeal to what makes ‘us’ unique (our customs, culture, landscapes, food, dress, festivals, </w:t>
      </w:r>
      <w:proofErr w:type="spellStart"/>
      <w:r w:rsidRPr="00A5064C">
        <w:rPr>
          <w:rFonts w:cs="Calibri"/>
          <w:sz w:val="10"/>
        </w:rPr>
        <w:t>etc</w:t>
      </w:r>
      <w:proofErr w:type="spellEnd"/>
      <w:r w:rsidRPr="00A5064C">
        <w:rPr>
          <w:rFonts w:cs="Calibri"/>
          <w:sz w:val="10"/>
        </w:rPr>
        <w:t>). It is this uniqueness that provides people with an ecstatic sense of unity and togetherness (</w:t>
      </w:r>
      <w:proofErr w:type="spellStart"/>
      <w:proofErr w:type="gramStart"/>
      <w:r w:rsidRPr="00A5064C">
        <w:rPr>
          <w:rFonts w:cs="Calibri"/>
          <w:sz w:val="10"/>
        </w:rPr>
        <w:t>ie</w:t>
      </w:r>
      <w:proofErr w:type="spellEnd"/>
      <w:proofErr w:type="gramEnd"/>
      <w:r w:rsidRPr="00A5064C">
        <w:rPr>
          <w:rFonts w:cs="Calibri"/>
          <w:sz w:val="10"/>
        </w:rPr>
        <w:t xml:space="preserve"> jouissance). Yet, as </w:t>
      </w:r>
      <w:proofErr w:type="spellStart"/>
      <w:r w:rsidRPr="00A5064C">
        <w:rPr>
          <w:rFonts w:cs="Calibri"/>
          <w:sz w:val="10"/>
        </w:rPr>
        <w:t>Lacanians</w:t>
      </w:r>
      <w:proofErr w:type="spellEnd"/>
      <w:r w:rsidRPr="00A5064C">
        <w:rPr>
          <w:rFonts w:cs="Calibri"/>
          <w:sz w:val="10"/>
        </w:rPr>
        <w:t xml:space="preserve"> are quick to point out, such togetherness is a fiction, masking the lack and instability at the heart of any identity. And so, usually when things go wrong and this sense of national togetherness is threatened (</w:t>
      </w:r>
      <w:proofErr w:type="spellStart"/>
      <w:proofErr w:type="gramStart"/>
      <w:r w:rsidRPr="00A5064C">
        <w:rPr>
          <w:rFonts w:cs="Calibri"/>
          <w:sz w:val="10"/>
        </w:rPr>
        <w:t>eg</w:t>
      </w:r>
      <w:proofErr w:type="spellEnd"/>
      <w:proofErr w:type="gramEnd"/>
      <w:r w:rsidRPr="00A5064C">
        <w:rPr>
          <w:rFonts w:cs="Calibri"/>
          <w:sz w:val="10"/>
        </w:rPr>
        <w:t xml:space="preserve"> by economic crises, recessions or internal political instability), a scapegoat is constructed – fundamentalists who </w:t>
      </w:r>
      <w:proofErr w:type="spellStart"/>
      <w:r w:rsidRPr="00A5064C">
        <w:rPr>
          <w:rFonts w:cs="Calibri"/>
          <w:sz w:val="10"/>
        </w:rPr>
        <w:t>terrorise</w:t>
      </w:r>
      <w:proofErr w:type="spellEnd"/>
      <w:r w:rsidRPr="00A5064C">
        <w:rPr>
          <w:rFonts w:cs="Calibri"/>
          <w:sz w:val="10"/>
        </w:rPr>
        <w:t xml:space="preserve"> us, the poor who threaten our security or environment, immigrants who steal our jobs or menace our women, the Jews/Indians/Chinese who plot to rule the world. </w:t>
      </w:r>
      <w:proofErr w:type="spellStart"/>
      <w:r w:rsidRPr="00A5064C">
        <w:rPr>
          <w:rFonts w:cs="Calibri"/>
          <w:sz w:val="10"/>
        </w:rPr>
        <w:t>Žižek</w:t>
      </w:r>
      <w:proofErr w:type="spellEnd"/>
      <w:r w:rsidRPr="00A5064C">
        <w:rPr>
          <w:rFonts w:cs="Calibri"/>
          <w:sz w:val="10"/>
        </w:rPr>
        <w:t xml:space="preserve"> underlines how such </w:t>
      </w:r>
      <w:r w:rsidRPr="007B4039">
        <w:rPr>
          <w:rFonts w:cs="Calibri"/>
          <w:highlight w:val="green"/>
          <w:u w:val="single"/>
        </w:rPr>
        <w:t>scapegoating allows</w:t>
      </w:r>
      <w:r w:rsidRPr="007B4039">
        <w:rPr>
          <w:rFonts w:cs="Calibri"/>
          <w:u w:val="single"/>
        </w:rPr>
        <w:t xml:space="preserve"> the </w:t>
      </w:r>
      <w:r w:rsidRPr="007B4039">
        <w:rPr>
          <w:rStyle w:val="Emphasis"/>
          <w:rFonts w:cs="Calibri"/>
          <w:highlight w:val="green"/>
        </w:rPr>
        <w:t>nation to avoid</w:t>
      </w:r>
      <w:r w:rsidRPr="007B4039">
        <w:rPr>
          <w:rStyle w:val="Emphasis"/>
          <w:rFonts w:cs="Calibri"/>
        </w:rPr>
        <w:t xml:space="preserve"> confronting </w:t>
      </w:r>
      <w:r w:rsidRPr="007B4039">
        <w:rPr>
          <w:rStyle w:val="Emphasis"/>
          <w:rFonts w:cs="Calibri"/>
          <w:highlight w:val="green"/>
        </w:rPr>
        <w:t>its own</w:t>
      </w:r>
      <w:r w:rsidRPr="007B4039">
        <w:rPr>
          <w:rStyle w:val="Emphasis"/>
          <w:rFonts w:cs="Calibri"/>
        </w:rPr>
        <w:t xml:space="preserve"> inadequacies or </w:t>
      </w:r>
      <w:r w:rsidRPr="007B4039">
        <w:rPr>
          <w:rStyle w:val="Emphasis"/>
          <w:rFonts w:cs="Calibri"/>
          <w:highlight w:val="green"/>
        </w:rPr>
        <w:t>contradictions by projecting them</w:t>
      </w:r>
      <w:r w:rsidRPr="007B4039">
        <w:rPr>
          <w:rStyle w:val="Emphasis"/>
          <w:rFonts w:cs="Calibri"/>
        </w:rPr>
        <w:t xml:space="preserve"> onto a stereotypical Other</w:t>
      </w:r>
      <w:r w:rsidRPr="00A5064C">
        <w:rPr>
          <w:rFonts w:cs="Calibri"/>
          <w:sz w:val="10"/>
        </w:rPr>
        <w:t xml:space="preserve">.39 My third, related example is about racism. </w:t>
      </w:r>
      <w:r w:rsidRPr="007B4039">
        <w:rPr>
          <w:rFonts w:cs="Calibri"/>
          <w:u w:val="single"/>
        </w:rPr>
        <w:t xml:space="preserve">Since </w:t>
      </w:r>
      <w:r w:rsidRPr="007B4039">
        <w:rPr>
          <w:rStyle w:val="Emphasis"/>
          <w:rFonts w:cs="Calibri"/>
        </w:rPr>
        <w:t>colonial times</w:t>
      </w:r>
      <w:r w:rsidRPr="007B4039">
        <w:rPr>
          <w:rFonts w:cs="Calibri"/>
          <w:u w:val="single"/>
        </w:rPr>
        <w:t xml:space="preserve"> not only has </w:t>
      </w:r>
      <w:r w:rsidRPr="007B4039">
        <w:rPr>
          <w:rStyle w:val="Emphasis"/>
          <w:rFonts w:cs="Calibri"/>
        </w:rPr>
        <w:t>Western domination</w:t>
      </w:r>
      <w:r w:rsidRPr="007B4039">
        <w:rPr>
          <w:rFonts w:cs="Calibri"/>
          <w:u w:val="single"/>
        </w:rPr>
        <w:t xml:space="preserve"> of the Third World been exercised in the socioeconomic and political spheres</w:t>
      </w:r>
      <w:r w:rsidRPr="00A5064C">
        <w:rPr>
          <w:rFonts w:cs="Calibri"/>
          <w:sz w:val="10"/>
        </w:rPr>
        <w:t xml:space="preserve">, but also when it comes to race. As Fanon claims, the ‘White man’ has become the universal subject or master signifier, so that being Black (or a person of </w:t>
      </w:r>
      <w:proofErr w:type="spellStart"/>
      <w:r w:rsidRPr="00A5064C">
        <w:rPr>
          <w:rFonts w:cs="Calibri"/>
          <w:sz w:val="10"/>
        </w:rPr>
        <w:t>colour</w:t>
      </w:r>
      <w:proofErr w:type="spellEnd"/>
      <w:r w:rsidRPr="00A5064C">
        <w:rPr>
          <w:rFonts w:cs="Calibri"/>
          <w:sz w:val="10"/>
        </w:rPr>
        <w:t xml:space="preserve">) is only meaningful in relation to whiteness.40 From the Lacanian standpoint this implies that whiteness has been constructed as the promise of being less lacking, that is, more human and more whole.41 There is thus, as Kalpana Seshadri-Crooks argues, a kernel of jouissance in the construction of race and racism, with people of </w:t>
      </w:r>
      <w:proofErr w:type="spellStart"/>
      <w:r w:rsidRPr="00A5064C">
        <w:rPr>
          <w:rFonts w:cs="Calibri"/>
          <w:sz w:val="10"/>
        </w:rPr>
        <w:t>colour</w:t>
      </w:r>
      <w:proofErr w:type="spellEnd"/>
      <w:r w:rsidRPr="00A5064C">
        <w:rPr>
          <w:rFonts w:cs="Calibri"/>
          <w:sz w:val="10"/>
        </w:rPr>
        <w:t xml:space="preserve"> (and white people themselves) desiring whiteness,42 something which, it must be noted, </w:t>
      </w:r>
      <w:r w:rsidRPr="007B4039">
        <w:rPr>
          <w:rFonts w:cs="Calibri"/>
          <w:highlight w:val="green"/>
          <w:u w:val="single"/>
        </w:rPr>
        <w:t>fits</w:t>
      </w:r>
      <w:r w:rsidRPr="007B4039">
        <w:rPr>
          <w:rFonts w:cs="Calibri"/>
          <w:u w:val="single"/>
        </w:rPr>
        <w:t xml:space="preserve"> </w:t>
      </w:r>
      <w:r w:rsidRPr="007B4039">
        <w:rPr>
          <w:rStyle w:val="Emphasis"/>
          <w:rFonts w:cs="Calibri"/>
        </w:rPr>
        <w:t xml:space="preserve">neatly </w:t>
      </w:r>
      <w:r w:rsidRPr="007B4039">
        <w:rPr>
          <w:rStyle w:val="Emphasis"/>
          <w:rFonts w:cs="Calibri"/>
          <w:highlight w:val="green"/>
        </w:rPr>
        <w:t>with</w:t>
      </w:r>
      <w:r w:rsidRPr="007B4039">
        <w:rPr>
          <w:rStyle w:val="Emphasis"/>
          <w:rFonts w:cs="Calibri"/>
        </w:rPr>
        <w:t xml:space="preserve"> the preponderant </w:t>
      </w:r>
      <w:proofErr w:type="spellStart"/>
      <w:r w:rsidRPr="007B4039">
        <w:rPr>
          <w:rStyle w:val="Emphasis"/>
          <w:rFonts w:cs="Calibri"/>
          <w:highlight w:val="green"/>
        </w:rPr>
        <w:t>idealisation</w:t>
      </w:r>
      <w:proofErr w:type="spellEnd"/>
      <w:r w:rsidRPr="007B4039">
        <w:rPr>
          <w:rStyle w:val="Emphasis"/>
          <w:rFonts w:cs="Calibri"/>
          <w:highlight w:val="green"/>
        </w:rPr>
        <w:t xml:space="preserve"> of the West</w:t>
      </w:r>
      <w:r w:rsidRPr="007B4039">
        <w:rPr>
          <w:rStyle w:val="Emphasis"/>
          <w:rFonts w:cs="Calibri"/>
        </w:rPr>
        <w:t xml:space="preserve"> in development discourse</w:t>
      </w:r>
      <w:r w:rsidRPr="00A5064C">
        <w:rPr>
          <w:rFonts w:cs="Calibri"/>
          <w:sz w:val="10"/>
        </w:rPr>
        <w:t xml:space="preserve">. No wonder once again that, despite the fact that people decry racism, it so obstinately remains with us. Skin bleaching (‘lactification’), the denigration of local culture in </w:t>
      </w:r>
      <w:proofErr w:type="spellStart"/>
      <w:r w:rsidRPr="00A5064C">
        <w:rPr>
          <w:rFonts w:cs="Calibri"/>
          <w:sz w:val="10"/>
        </w:rPr>
        <w:t>favour</w:t>
      </w:r>
      <w:proofErr w:type="spellEnd"/>
      <w:r w:rsidRPr="00A5064C">
        <w:rPr>
          <w:rFonts w:cs="Calibri"/>
          <w:sz w:val="10"/>
        </w:rPr>
        <w:t xml:space="preserve"> of all </w:t>
      </w:r>
      <w:proofErr w:type="gramStart"/>
      <w:r w:rsidRPr="00A5064C">
        <w:rPr>
          <w:rFonts w:cs="Calibri"/>
          <w:sz w:val="10"/>
        </w:rPr>
        <w:t>things</w:t>
      </w:r>
      <w:proofErr w:type="gramEnd"/>
      <w:r w:rsidRPr="00A5064C">
        <w:rPr>
          <w:rFonts w:cs="Calibri"/>
          <w:sz w:val="10"/>
        </w:rPr>
        <w:t xml:space="preserve"> Euro-North American, racial profiling (in policing, 1130 I. Kapoor Downloaded by [York University Libraries] at 10:45 02 October 2014 immigration), the resurgence of white supremacist movements – all speak to the jouissance inherent in racism and to persistent forms of ‘internalized whiteness’, whether in the global South or North. </w:t>
      </w:r>
      <w:proofErr w:type="spellStart"/>
      <w:r w:rsidRPr="00A5064C">
        <w:rPr>
          <w:rFonts w:cs="Calibri"/>
          <w:sz w:val="10"/>
        </w:rPr>
        <w:t>Žižek</w:t>
      </w:r>
      <w:proofErr w:type="spellEnd"/>
      <w:r w:rsidRPr="00A5064C">
        <w:rPr>
          <w:rFonts w:cs="Calibri"/>
          <w:sz w:val="10"/>
        </w:rPr>
        <w:t xml:space="preserve"> often associates racist enjoyment with envy, claiming that our enjoyment is always imbricated with the Other’s enjoyment, so that we can never enjoy on our own; we most often enjoy by envying the Other’s enjoyment, too.43 The creation of a scapegoat, according to him, is accompanied by anxiety about the ‘theft of enjoyment’: we cannot enjoy because the Other – terrorists who are threatening our security, foreigners who are taking our jobs – has stolen our enjoyment or is enjoying more than us. Hence, only by eliminating the Other can we recover our lost enjoyment and really enjoy (of course, no such real enjoyment exists). Such a perspective would help explain why extreme forms of racism result in the Other’s extermination (</w:t>
      </w:r>
      <w:proofErr w:type="spellStart"/>
      <w:proofErr w:type="gramStart"/>
      <w:r w:rsidRPr="00A5064C">
        <w:rPr>
          <w:rFonts w:cs="Calibri"/>
          <w:sz w:val="10"/>
        </w:rPr>
        <w:t>eg</w:t>
      </w:r>
      <w:proofErr w:type="spellEnd"/>
      <w:proofErr w:type="gramEnd"/>
      <w:r w:rsidRPr="00A5064C">
        <w:rPr>
          <w:rFonts w:cs="Calibri"/>
          <w:sz w:val="10"/>
        </w:rPr>
        <w:t xml:space="preserve"> in the Rwandan and Armenian genocides, Bosnian ethnic cleansing, the massacre of indigenous peoples in Guatemala, Nazi concentration camps, </w:t>
      </w:r>
      <w:proofErr w:type="spellStart"/>
      <w:r w:rsidRPr="00A5064C">
        <w:rPr>
          <w:rFonts w:cs="Calibri"/>
          <w:sz w:val="10"/>
        </w:rPr>
        <w:t>etc</w:t>
      </w:r>
      <w:proofErr w:type="spellEnd"/>
      <w:r w:rsidRPr="00A5064C">
        <w:rPr>
          <w:rFonts w:cs="Calibri"/>
          <w:sz w:val="10"/>
        </w:rPr>
        <w:t xml:space="preserve">). But it also helps explain more subtle or everyday forms of racism. For example, the </w:t>
      </w:r>
      <w:proofErr w:type="spellStart"/>
      <w:r w:rsidRPr="00A5064C">
        <w:rPr>
          <w:rFonts w:cs="Calibri"/>
          <w:sz w:val="10"/>
        </w:rPr>
        <w:t>neighbour</w:t>
      </w:r>
      <w:proofErr w:type="spellEnd"/>
      <w:r w:rsidRPr="00A5064C">
        <w:rPr>
          <w:rFonts w:cs="Calibri"/>
          <w:sz w:val="10"/>
        </w:rPr>
        <w:t xml:space="preserve"> declaring she likes family X living next door, but there’s something about them that bothers her (their noisy music, their entrepreneurialism, their body </w:t>
      </w:r>
      <w:proofErr w:type="spellStart"/>
      <w:r w:rsidRPr="00A5064C">
        <w:rPr>
          <w:rFonts w:cs="Calibri"/>
          <w:sz w:val="10"/>
        </w:rPr>
        <w:t>odour</w:t>
      </w:r>
      <w:proofErr w:type="spellEnd"/>
      <w:r w:rsidRPr="00A5064C">
        <w:rPr>
          <w:rFonts w:cs="Calibri"/>
          <w:sz w:val="10"/>
        </w:rPr>
        <w:t xml:space="preserve">, their cooking smells, </w:t>
      </w:r>
      <w:proofErr w:type="spellStart"/>
      <w:r w:rsidRPr="00A5064C">
        <w:rPr>
          <w:rFonts w:cs="Calibri"/>
          <w:sz w:val="10"/>
        </w:rPr>
        <w:t>etc</w:t>
      </w:r>
      <w:proofErr w:type="spellEnd"/>
      <w:r w:rsidRPr="00A5064C">
        <w:rPr>
          <w:rFonts w:cs="Calibri"/>
          <w:sz w:val="10"/>
        </w:rPr>
        <w:t xml:space="preserve">). What bothers her is (her construction of) their excess, their particular mode of enjoyment. An illustration of this in the development context is the recent discourse on HIV/AIDS. As Kalpana Wilson contends, despite the fact that the AIDS pandemic has much to do with political economy, the crisis is most often explained or </w:t>
      </w:r>
      <w:proofErr w:type="spellStart"/>
      <w:r w:rsidRPr="00A5064C">
        <w:rPr>
          <w:rFonts w:cs="Calibri"/>
          <w:sz w:val="10"/>
        </w:rPr>
        <w:t>rationalised</w:t>
      </w:r>
      <w:proofErr w:type="spellEnd"/>
      <w:r w:rsidRPr="00A5064C">
        <w:rPr>
          <w:rFonts w:cs="Calibri"/>
          <w:sz w:val="10"/>
        </w:rPr>
        <w:t xml:space="preserve"> (</w:t>
      </w:r>
      <w:proofErr w:type="spellStart"/>
      <w:proofErr w:type="gramStart"/>
      <w:r w:rsidRPr="00A5064C">
        <w:rPr>
          <w:rFonts w:cs="Calibri"/>
          <w:sz w:val="10"/>
        </w:rPr>
        <w:t>eg</w:t>
      </w:r>
      <w:proofErr w:type="spellEnd"/>
      <w:proofErr w:type="gramEnd"/>
      <w:r w:rsidRPr="00A5064C">
        <w:rPr>
          <w:rFonts w:cs="Calibri"/>
          <w:sz w:val="10"/>
        </w:rPr>
        <w:t xml:space="preserve"> by Western aid agencies) in terms of ‘risk </w:t>
      </w:r>
      <w:proofErr w:type="spellStart"/>
      <w:r w:rsidRPr="00A5064C">
        <w:rPr>
          <w:rFonts w:cs="Calibri"/>
          <w:sz w:val="10"/>
        </w:rPr>
        <w:t>behaviours’</w:t>
      </w:r>
      <w:proofErr w:type="spellEnd"/>
      <w:r w:rsidRPr="00A5064C">
        <w:rPr>
          <w:rFonts w:cs="Calibri"/>
          <w:sz w:val="10"/>
        </w:rPr>
        <w:t xml:space="preserve"> among ‘Africans’. 44 Wilson shows that weakened immune systems are the result not merely of the spread of a virus, but of people living in poverty, and the lack of access to cheap generic retroviral drugs (blocked by the big pharmaceuticals with the support of Western governments). That people live in poverty is the product of neoliberal structural adjustment policies across sub-Saharan Africa, which has seen reduced access to educational and health services for the poorest (especially women), and high unemployment, particularly among the ranks of former civil servants, teachers and health workers (several of whom live with HIV/AIDS). Yet the HIV/AIDS discourse tends towards a </w:t>
      </w:r>
      <w:proofErr w:type="spellStart"/>
      <w:r w:rsidRPr="00A5064C">
        <w:rPr>
          <w:rFonts w:cs="Calibri"/>
          <w:sz w:val="10"/>
        </w:rPr>
        <w:t>racialised</w:t>
      </w:r>
      <w:proofErr w:type="spellEnd"/>
      <w:r w:rsidRPr="00A5064C">
        <w:rPr>
          <w:rFonts w:cs="Calibri"/>
          <w:sz w:val="10"/>
        </w:rPr>
        <w:t xml:space="preserve"> stereotype on sexual </w:t>
      </w:r>
      <w:proofErr w:type="spellStart"/>
      <w:r w:rsidRPr="00A5064C">
        <w:rPr>
          <w:rFonts w:cs="Calibri"/>
          <w:sz w:val="10"/>
        </w:rPr>
        <w:t>behaviour</w:t>
      </w:r>
      <w:proofErr w:type="spellEnd"/>
      <w:r w:rsidRPr="00A5064C">
        <w:rPr>
          <w:rFonts w:cs="Calibri"/>
          <w:sz w:val="10"/>
        </w:rPr>
        <w:t>: Africans lack sexual control, or African men and women are promiscuous. The consequence, according to Wilson, is a tendency on the part of Western aid agencies to target not the socioeconomic causes of the pandemic, but ‘African culture’ (</w:t>
      </w:r>
      <w:proofErr w:type="spellStart"/>
      <w:r w:rsidRPr="00A5064C">
        <w:rPr>
          <w:rFonts w:cs="Calibri"/>
          <w:sz w:val="10"/>
        </w:rPr>
        <w:t>behavioural</w:t>
      </w:r>
      <w:proofErr w:type="spellEnd"/>
      <w:r w:rsidRPr="00A5064C">
        <w:rPr>
          <w:rFonts w:cs="Calibri"/>
          <w:sz w:val="10"/>
        </w:rPr>
        <w:t xml:space="preserve"> modification, changes in values, </w:t>
      </w:r>
      <w:proofErr w:type="spellStart"/>
      <w:r w:rsidRPr="00A5064C">
        <w:rPr>
          <w:rFonts w:cs="Calibri"/>
          <w:sz w:val="10"/>
        </w:rPr>
        <w:t>etc</w:t>
      </w:r>
      <w:proofErr w:type="spellEnd"/>
      <w:r w:rsidRPr="00A5064C">
        <w:rPr>
          <w:rFonts w:cs="Calibri"/>
          <w:sz w:val="10"/>
        </w:rPr>
        <w:t xml:space="preserve">). The stereotype of the hypersexual African is an old colonial one that Fanon famously seized upon.45 He claimed, from a psychoanalytic point of view, that it displayed a certain paranoid anxiety on the part of the </w:t>
      </w:r>
      <w:proofErr w:type="spellStart"/>
      <w:r w:rsidRPr="00A5064C">
        <w:rPr>
          <w:rFonts w:cs="Calibri"/>
          <w:sz w:val="10"/>
        </w:rPr>
        <w:t>coloniser</w:t>
      </w:r>
      <w:proofErr w:type="spellEnd"/>
      <w:r w:rsidRPr="00A5064C">
        <w:rPr>
          <w:rFonts w:cs="Calibri"/>
          <w:sz w:val="10"/>
        </w:rPr>
        <w:t xml:space="preserve"> about ‘African’ sexual prowess. That is, white racist repulsion was accompanied by its opposite – desire for, or sexual attraction to, Black people. And the same applies to the contemporary AIDS-related stereotype about the over-sexed African. To put it in Lacanian terms, it betrays a Western racist envy of the Other’s excess or enjoyment. The ‘African’ is constructed as possessing something we lack, which is what bothers us. But of course, what such racist constructions do is blind us to our own contradictions and deficiencies, which in this case have to do, as Wilson underlines, with Western complicities in the HIV/AIDS pandemic (support Third World Quarterly 1131 Downloaded by [York University Libraries] at 10:45 02 October 2014 for the big pharmaceuticals on restricting cheaper generic drugs, imposition of structural adjustment </w:t>
      </w:r>
      <w:proofErr w:type="spellStart"/>
      <w:r w:rsidRPr="00A5064C">
        <w:rPr>
          <w:rFonts w:cs="Calibri"/>
          <w:sz w:val="10"/>
        </w:rPr>
        <w:t>programmes</w:t>
      </w:r>
      <w:proofErr w:type="spellEnd"/>
      <w:r w:rsidRPr="00A5064C">
        <w:rPr>
          <w:rFonts w:cs="Calibri"/>
          <w:sz w:val="10"/>
        </w:rPr>
        <w:t xml:space="preserve">, </w:t>
      </w:r>
      <w:proofErr w:type="spellStart"/>
      <w:r w:rsidRPr="00A5064C">
        <w:rPr>
          <w:rFonts w:cs="Calibri"/>
          <w:sz w:val="10"/>
        </w:rPr>
        <w:t>etc</w:t>
      </w:r>
      <w:proofErr w:type="spellEnd"/>
      <w:r w:rsidRPr="00A5064C">
        <w:rPr>
          <w:rFonts w:cs="Calibri"/>
          <w:sz w:val="10"/>
        </w:rPr>
        <w:t xml:space="preserve">). </w:t>
      </w:r>
      <w:proofErr w:type="gramStart"/>
      <w:r w:rsidRPr="00A5064C">
        <w:rPr>
          <w:rFonts w:cs="Calibri"/>
          <w:sz w:val="10"/>
        </w:rPr>
        <w:t>Consequently</w:t>
      </w:r>
      <w:proofErr w:type="gramEnd"/>
      <w:r w:rsidRPr="00A5064C">
        <w:rPr>
          <w:rFonts w:cs="Calibri"/>
          <w:sz w:val="10"/>
        </w:rPr>
        <w:t xml:space="preserve"> Lacanian psychoanalysis helps us glean how such an unconscious social passion as enjoyment is so intertwined with development. Enjoyment provides for a (false) sense of satisfaction, stability and togetherness (as illustrated in the examples of neoliberal capitalism, nationalism and racism), but the excess it represents can also give way to irrational conduct (overindulgent materialism, scapegoating, and so on). Yet, whether in its positive or negative form (and often in both forms simultaneously), the notion of jouissance helps explain why things stick, why people hold on to sociocultural identifications, why such social ills as racism or rabid nationalism so obdurately persist. One last important argument: I want to suggest that it is the neglect of the passions, particularly jouissance, that bedevils the likes of post-development (hence it is not just mainstream development that has tended to disavow its psychoanalytic underpinnings, but even such non-mainstream thinking as </w:t>
      </w:r>
      <w:proofErr w:type="spellStart"/>
      <w:r w:rsidRPr="00A5064C">
        <w:rPr>
          <w:rFonts w:cs="Calibri"/>
          <w:sz w:val="10"/>
        </w:rPr>
        <w:t>postdevelopment</w:t>
      </w:r>
      <w:proofErr w:type="spellEnd"/>
      <w:r w:rsidRPr="00A5064C">
        <w:rPr>
          <w:rFonts w:cs="Calibri"/>
          <w:sz w:val="10"/>
        </w:rPr>
        <w:t xml:space="preserve">). Indeed, Foucault, on whose work post-development relies, is quite critical of psychoanalysis (at least in his later work), seeing desire not as some extra-discursive passion that is repressed, but as something positively produced by discourse.46 Psychoanalysis, for him, is thus a </w:t>
      </w:r>
      <w:proofErr w:type="spellStart"/>
      <w:r w:rsidRPr="00A5064C">
        <w:rPr>
          <w:rFonts w:cs="Calibri"/>
          <w:sz w:val="10"/>
        </w:rPr>
        <w:t>normalising</w:t>
      </w:r>
      <w:proofErr w:type="spellEnd"/>
      <w:r w:rsidRPr="00A5064C">
        <w:rPr>
          <w:rFonts w:cs="Calibri"/>
          <w:sz w:val="10"/>
        </w:rPr>
        <w:t xml:space="preserve"> technology in the service of our disciplinary modern societies. Lacanian psychoanalysis is quite consistent with Foucault’s conception of power and discourse and how these discipline bodies, produce subjects, and shape such modern institutions as asylums, prisons, hospitals, schools, and indeed psychoanalysis.47 The problem, however, is that Foucault assumes that power produces the body without any mediation, that is, without any process of </w:t>
      </w:r>
      <w:proofErr w:type="spellStart"/>
      <w:r w:rsidRPr="00A5064C">
        <w:rPr>
          <w:rFonts w:cs="Calibri"/>
          <w:sz w:val="10"/>
        </w:rPr>
        <w:t>interiorisation</w:t>
      </w:r>
      <w:proofErr w:type="spellEnd"/>
      <w:r w:rsidRPr="00A5064C">
        <w:rPr>
          <w:rFonts w:cs="Calibri"/>
          <w:sz w:val="10"/>
        </w:rPr>
        <w:t xml:space="preserve">. As </w:t>
      </w:r>
      <w:proofErr w:type="spellStart"/>
      <w:r w:rsidRPr="00A5064C">
        <w:rPr>
          <w:rFonts w:cs="Calibri"/>
          <w:sz w:val="10"/>
        </w:rPr>
        <w:t>Copjec</w:t>
      </w:r>
      <w:proofErr w:type="spellEnd"/>
      <w:r w:rsidRPr="00A5064C">
        <w:rPr>
          <w:rFonts w:cs="Calibri"/>
          <w:sz w:val="10"/>
        </w:rPr>
        <w:t xml:space="preserve"> argues, in ‘Foucault’s work the techniques of disciplinary power (of the construction of the subject) are conceived as capable of “materially </w:t>
      </w:r>
      <w:proofErr w:type="spellStart"/>
      <w:r w:rsidRPr="00A5064C">
        <w:rPr>
          <w:rFonts w:cs="Calibri"/>
          <w:sz w:val="10"/>
        </w:rPr>
        <w:t>penetrat</w:t>
      </w:r>
      <w:proofErr w:type="spellEnd"/>
      <w:r w:rsidRPr="00A5064C">
        <w:rPr>
          <w:rFonts w:cs="Calibri"/>
          <w:sz w:val="10"/>
        </w:rPr>
        <w:t>[</w:t>
      </w:r>
      <w:proofErr w:type="spellStart"/>
      <w:r w:rsidRPr="00A5064C">
        <w:rPr>
          <w:rFonts w:cs="Calibri"/>
          <w:sz w:val="10"/>
        </w:rPr>
        <w:t>ing</w:t>
      </w:r>
      <w:proofErr w:type="spellEnd"/>
      <w:r w:rsidRPr="00A5064C">
        <w:rPr>
          <w:rFonts w:cs="Calibri"/>
          <w:sz w:val="10"/>
        </w:rPr>
        <w:t xml:space="preserve">] the body in depth without depending even on the mediation of the subject’s own representations. If power takes hold on the body, this isn’t through its having first to be interiorized into people’s consciousness”.’ 48 For </w:t>
      </w:r>
      <w:proofErr w:type="spellStart"/>
      <w:r w:rsidRPr="00A5064C">
        <w:rPr>
          <w:rFonts w:cs="Calibri"/>
          <w:sz w:val="10"/>
        </w:rPr>
        <w:t>Lacanians</w:t>
      </w:r>
      <w:proofErr w:type="spellEnd"/>
      <w:r w:rsidRPr="00A5064C">
        <w:rPr>
          <w:rFonts w:cs="Calibri"/>
          <w:sz w:val="10"/>
        </w:rPr>
        <w:t xml:space="preserve"> it is precisely desire (growing out of enjoyment) that fixes the subject (however precariously and contingently), explaining how we both (mis) perceive power and become libidinally invested in it. And such desire/enjoyment is not discursively produced, as Foucault would have it, but as noted above is an inherent excess or an </w:t>
      </w:r>
      <w:proofErr w:type="spellStart"/>
      <w:r w:rsidRPr="00A5064C">
        <w:rPr>
          <w:rFonts w:cs="Calibri"/>
          <w:sz w:val="10"/>
        </w:rPr>
        <w:t>extimate</w:t>
      </w:r>
      <w:proofErr w:type="spellEnd"/>
      <w:r w:rsidRPr="00A5064C">
        <w:rPr>
          <w:rFonts w:cs="Calibri"/>
          <w:sz w:val="10"/>
        </w:rPr>
        <w:t xml:space="preserve"> core (the Real) to any discourse; it is the result of the insubstantial loss that arises the moment we enter language. Thus, the problem with Foucault, according to </w:t>
      </w:r>
      <w:proofErr w:type="spellStart"/>
      <w:r w:rsidRPr="00A5064C">
        <w:rPr>
          <w:rFonts w:cs="Calibri"/>
          <w:sz w:val="10"/>
        </w:rPr>
        <w:t>Copjec</w:t>
      </w:r>
      <w:proofErr w:type="spellEnd"/>
      <w:r w:rsidRPr="00A5064C">
        <w:rPr>
          <w:rFonts w:cs="Calibri"/>
          <w:sz w:val="10"/>
        </w:rPr>
        <w:t xml:space="preserve">, is his refusal of any type of transcendence (not even the internally external transcendence envisaged by Lacan): his historicist </w:t>
      </w:r>
      <w:proofErr w:type="spellStart"/>
      <w:r w:rsidRPr="00A5064C">
        <w:rPr>
          <w:rFonts w:cs="Calibri"/>
          <w:sz w:val="10"/>
        </w:rPr>
        <w:t>discursivism</w:t>
      </w:r>
      <w:proofErr w:type="spellEnd"/>
      <w:r w:rsidRPr="00A5064C">
        <w:rPr>
          <w:rFonts w:cs="Calibri"/>
          <w:sz w:val="10"/>
        </w:rPr>
        <w:t xml:space="preserve"> ends up reducing society to power–knowledge relationships. But because power is always immanent for Foucault, his is a historicism which can neither account for itself (how does one apprehend power/discourse if one is always within it?) nor explain how social orders persist (or can be changed).49 Post-development shares several of the same problems. Drawing primarily on Foucault, post-development analysts such as Arturo Escobar and James Ferguson have focused on the construction of discourses about the Third World and their attendant disciplinary mechanisms. Escobar, for example, examines how development discourse is produced through the </w:t>
      </w:r>
      <w:proofErr w:type="spellStart"/>
      <w:r w:rsidRPr="00A5064C">
        <w:rPr>
          <w:rFonts w:cs="Calibri"/>
          <w:sz w:val="10"/>
        </w:rPr>
        <w:t>problematisation</w:t>
      </w:r>
      <w:proofErr w:type="spellEnd"/>
      <w:r w:rsidRPr="00A5064C">
        <w:rPr>
          <w:rFonts w:cs="Calibri"/>
          <w:sz w:val="10"/>
        </w:rPr>
        <w:t xml:space="preserve"> of issues 1132 I. Kapoor Downloaded by [York University Libraries] at 10:45 02 October 2014 (</w:t>
      </w:r>
      <w:proofErr w:type="spellStart"/>
      <w:r w:rsidRPr="00A5064C">
        <w:rPr>
          <w:rFonts w:cs="Calibri"/>
          <w:sz w:val="10"/>
        </w:rPr>
        <w:t>eg</w:t>
      </w:r>
      <w:proofErr w:type="spellEnd"/>
      <w:r w:rsidRPr="00A5064C">
        <w:rPr>
          <w:rFonts w:cs="Calibri"/>
          <w:sz w:val="10"/>
        </w:rPr>
        <w:t xml:space="preserve"> ‘poverty’) and the consequent </w:t>
      </w:r>
      <w:proofErr w:type="spellStart"/>
      <w:r w:rsidRPr="00A5064C">
        <w:rPr>
          <w:rFonts w:cs="Calibri"/>
          <w:sz w:val="10"/>
        </w:rPr>
        <w:t>professionalisation</w:t>
      </w:r>
      <w:proofErr w:type="spellEnd"/>
      <w:r w:rsidRPr="00A5064C">
        <w:rPr>
          <w:rFonts w:cs="Calibri"/>
          <w:sz w:val="10"/>
        </w:rPr>
        <w:t xml:space="preserve"> and </w:t>
      </w:r>
      <w:proofErr w:type="spellStart"/>
      <w:r w:rsidRPr="00A5064C">
        <w:rPr>
          <w:rFonts w:cs="Calibri"/>
          <w:sz w:val="10"/>
        </w:rPr>
        <w:t>institutionalisation</w:t>
      </w:r>
      <w:proofErr w:type="spellEnd"/>
      <w:r w:rsidRPr="00A5064C">
        <w:rPr>
          <w:rFonts w:cs="Calibri"/>
          <w:sz w:val="10"/>
        </w:rPr>
        <w:t xml:space="preserve"> of knowledge, which end up controlling and regulating people and communities.50 Ferguson, for his part, underlines how knowledge is simplified and </w:t>
      </w:r>
      <w:proofErr w:type="spellStart"/>
      <w:r w:rsidRPr="00A5064C">
        <w:rPr>
          <w:rFonts w:cs="Calibri"/>
          <w:sz w:val="10"/>
        </w:rPr>
        <w:t>depoliticised</w:t>
      </w:r>
      <w:proofErr w:type="spellEnd"/>
      <w:r w:rsidRPr="00A5064C">
        <w:rPr>
          <w:rFonts w:cs="Calibri"/>
          <w:sz w:val="10"/>
        </w:rPr>
        <w:t xml:space="preserve"> as a way of </w:t>
      </w:r>
      <w:proofErr w:type="spellStart"/>
      <w:r w:rsidRPr="00A5064C">
        <w:rPr>
          <w:rFonts w:cs="Calibri"/>
          <w:sz w:val="10"/>
        </w:rPr>
        <w:t>aggrandising</w:t>
      </w:r>
      <w:proofErr w:type="spellEnd"/>
      <w:r w:rsidRPr="00A5064C">
        <w:rPr>
          <w:rFonts w:cs="Calibri"/>
          <w:sz w:val="10"/>
        </w:rPr>
        <w:t xml:space="preserve"> institutional authority, so much so that, even when development projects fail, they can help expand bureaucratic power.51 But the problem with such analyses is that they inadequately grapple with human/social passions, failing to confront the psychic inclinations that support development discourses. In Escobar’s case there is no explanation of how power is mediated at the level of the subject, or why people so often acquiesce in, say, neoliberal discourse (as highlighted earlier). In fact, Escobar has been </w:t>
      </w:r>
      <w:proofErr w:type="spellStart"/>
      <w:r w:rsidRPr="00A5064C">
        <w:rPr>
          <w:rFonts w:cs="Calibri"/>
          <w:sz w:val="10"/>
        </w:rPr>
        <w:t>criticised</w:t>
      </w:r>
      <w:proofErr w:type="spellEnd"/>
      <w:r w:rsidRPr="00A5064C">
        <w:rPr>
          <w:rFonts w:cs="Calibri"/>
          <w:sz w:val="10"/>
        </w:rPr>
        <w:t xml:space="preserve"> precisely for a facile anti-development stance, with critics pointing out that many communities (including opposition groups) often fight for development (</w:t>
      </w:r>
      <w:proofErr w:type="spellStart"/>
      <w:proofErr w:type="gramStart"/>
      <w:r w:rsidRPr="00A5064C">
        <w:rPr>
          <w:rFonts w:cs="Calibri"/>
          <w:sz w:val="10"/>
        </w:rPr>
        <w:t>eg</w:t>
      </w:r>
      <w:proofErr w:type="spellEnd"/>
      <w:proofErr w:type="gramEnd"/>
      <w:r w:rsidRPr="00A5064C">
        <w:rPr>
          <w:rFonts w:cs="Calibri"/>
          <w:sz w:val="10"/>
        </w:rPr>
        <w:t xml:space="preserve"> more jobs, even if they are low-paid, and better access to health, education, </w:t>
      </w:r>
      <w:proofErr w:type="spellStart"/>
      <w:r w:rsidRPr="00A5064C">
        <w:rPr>
          <w:rFonts w:cs="Calibri"/>
          <w:sz w:val="10"/>
        </w:rPr>
        <w:t>etc</w:t>
      </w:r>
      <w:proofErr w:type="spellEnd"/>
      <w:r w:rsidRPr="00A5064C">
        <w:rPr>
          <w:rFonts w:cs="Calibri"/>
          <w:sz w:val="10"/>
        </w:rPr>
        <w:t xml:space="preserve">).52 Jonathan Rigg contends, for example, that in Southeast Asia many groups have ‘climbed aboard the modernization bandwagon, whether they be for or against it’. 53 Similarly, while Ferguson’s is a fascinating analysis of institutional power, he reduces the bureaucratic space to the power–knowledge relationships within it. There is no consideration of institutional desire – the ways in which, for instance, development administrators may obtain a certain reassurance and stability from following bureaucratic procedures and </w:t>
      </w:r>
      <w:proofErr w:type="gramStart"/>
      <w:r w:rsidRPr="00A5064C">
        <w:rPr>
          <w:rFonts w:cs="Calibri"/>
          <w:sz w:val="10"/>
        </w:rPr>
        <w:t>rules, or</w:t>
      </w:r>
      <w:proofErr w:type="gramEnd"/>
      <w:r w:rsidRPr="00A5064C">
        <w:rPr>
          <w:rFonts w:cs="Calibri"/>
          <w:sz w:val="10"/>
        </w:rPr>
        <w:t xml:space="preserve"> enjoy the prestige (and in the development context, benevolence) of their bureaucratic position and the discretionary power that comes with it. This would certainly explain more adequately why institutional power is able to sustain itself: it is not only produced discursively in an almost impersonal and anonymous way (</w:t>
      </w:r>
      <w:proofErr w:type="spellStart"/>
      <w:proofErr w:type="gramStart"/>
      <w:r w:rsidRPr="00A5064C">
        <w:rPr>
          <w:rFonts w:cs="Calibri"/>
          <w:sz w:val="10"/>
        </w:rPr>
        <w:t>ie</w:t>
      </w:r>
      <w:proofErr w:type="spellEnd"/>
      <w:proofErr w:type="gramEnd"/>
      <w:r w:rsidRPr="00A5064C">
        <w:rPr>
          <w:rFonts w:cs="Calibri"/>
          <w:sz w:val="10"/>
        </w:rPr>
        <w:t xml:space="preserve"> an anti-politics machine), but is able to take hold and expand through libidinal attachments.54 Development as fantasy: doing ideology critique It is </w:t>
      </w:r>
      <w:proofErr w:type="spellStart"/>
      <w:r w:rsidRPr="00A5064C">
        <w:rPr>
          <w:rFonts w:cs="Calibri"/>
          <w:sz w:val="10"/>
        </w:rPr>
        <w:t>Žižek</w:t>
      </w:r>
      <w:proofErr w:type="spellEnd"/>
      <w:r w:rsidRPr="00A5064C">
        <w:rPr>
          <w:rFonts w:cs="Calibri"/>
          <w:sz w:val="10"/>
        </w:rPr>
        <w:t xml:space="preserve"> who has almost single-handedly renewed current interest in ideology. Given the Lacanian position that </w:t>
      </w:r>
      <w:r w:rsidRPr="007B4039">
        <w:rPr>
          <w:rFonts w:cs="Calibri"/>
          <w:u w:val="single"/>
        </w:rPr>
        <w:t>reality is always ruptured by gaps and contradictions</w:t>
      </w:r>
      <w:r w:rsidRPr="00A5064C">
        <w:rPr>
          <w:rFonts w:cs="Calibri"/>
          <w:sz w:val="10"/>
        </w:rPr>
        <w:t xml:space="preserve"> (</w:t>
      </w:r>
      <w:proofErr w:type="spellStart"/>
      <w:proofErr w:type="gramStart"/>
      <w:r w:rsidRPr="00A5064C">
        <w:rPr>
          <w:rFonts w:cs="Calibri"/>
          <w:sz w:val="10"/>
        </w:rPr>
        <w:t>ie</w:t>
      </w:r>
      <w:proofErr w:type="spellEnd"/>
      <w:proofErr w:type="gramEnd"/>
      <w:r w:rsidRPr="00A5064C">
        <w:rPr>
          <w:rFonts w:cs="Calibri"/>
          <w:sz w:val="10"/>
        </w:rPr>
        <w:t xml:space="preserve"> the Real), </w:t>
      </w:r>
      <w:r w:rsidRPr="00A5064C">
        <w:rPr>
          <w:rStyle w:val="Emphasis"/>
          <w:rFonts w:cs="Calibri"/>
          <w:highlight w:val="green"/>
        </w:rPr>
        <w:t>ideology</w:t>
      </w:r>
      <w:r w:rsidRPr="00A5064C">
        <w:rPr>
          <w:rFonts w:cs="Calibri"/>
          <w:sz w:val="10"/>
        </w:rPr>
        <w:t xml:space="preserve">, according to </w:t>
      </w:r>
      <w:proofErr w:type="spellStart"/>
      <w:r w:rsidRPr="00A5064C">
        <w:rPr>
          <w:rFonts w:cs="Calibri"/>
          <w:sz w:val="10"/>
        </w:rPr>
        <w:t>Žižek</w:t>
      </w:r>
      <w:proofErr w:type="spellEnd"/>
      <w:r w:rsidRPr="00A5064C">
        <w:rPr>
          <w:rFonts w:cs="Calibri"/>
          <w:sz w:val="10"/>
        </w:rPr>
        <w:t xml:space="preserve">, is that </w:t>
      </w:r>
      <w:r w:rsidRPr="007B4039">
        <w:rPr>
          <w:rFonts w:cs="Calibri"/>
          <w:u w:val="single"/>
        </w:rPr>
        <w:t xml:space="preserve">which </w:t>
      </w:r>
      <w:r w:rsidRPr="00A5064C">
        <w:rPr>
          <w:rFonts w:cs="Calibri"/>
          <w:highlight w:val="green"/>
          <w:u w:val="single"/>
        </w:rPr>
        <w:t>attempts</w:t>
      </w:r>
      <w:r w:rsidRPr="007B4039">
        <w:rPr>
          <w:rFonts w:cs="Calibri"/>
          <w:u w:val="single"/>
        </w:rPr>
        <w:t xml:space="preserve"> to </w:t>
      </w:r>
      <w:r w:rsidRPr="007B4039">
        <w:rPr>
          <w:rStyle w:val="Emphasis"/>
          <w:rFonts w:cs="Calibri"/>
        </w:rPr>
        <w:t>cover up these contradictions</w:t>
      </w:r>
      <w:r w:rsidRPr="007B4039">
        <w:rPr>
          <w:rFonts w:cs="Calibri"/>
          <w:u w:val="single"/>
        </w:rPr>
        <w:t xml:space="preserve">, </w:t>
      </w:r>
      <w:r w:rsidRPr="00A5064C">
        <w:rPr>
          <w:rFonts w:cs="Calibri"/>
          <w:highlight w:val="green"/>
          <w:u w:val="single"/>
        </w:rPr>
        <w:t xml:space="preserve">to obscure the </w:t>
      </w:r>
      <w:r w:rsidRPr="00A5064C">
        <w:rPr>
          <w:rStyle w:val="Emphasis"/>
          <w:rFonts w:cs="Calibri"/>
          <w:highlight w:val="green"/>
        </w:rPr>
        <w:t>Real</w:t>
      </w:r>
      <w:r w:rsidRPr="00A5064C">
        <w:rPr>
          <w:rFonts w:cs="Calibri"/>
          <w:sz w:val="10"/>
        </w:rPr>
        <w:t xml:space="preserve">.55 In this sense reality is thoroughly ideological, with </w:t>
      </w:r>
      <w:r w:rsidRPr="007B4039">
        <w:rPr>
          <w:rFonts w:cs="Calibri"/>
          <w:u w:val="single"/>
        </w:rPr>
        <w:t>ideology serving as a way for it to escape its traumatic core and ideology critique constantly trying to focus attention back on this escape/trauma.</w:t>
      </w:r>
      <w:r w:rsidRPr="00A5064C">
        <w:rPr>
          <w:rFonts w:cs="Calibri"/>
          <w:sz w:val="10"/>
        </w:rPr>
        <w:t xml:space="preserve"> Thus, in the case of (the ideology of) nationalist racism discussed above, we saw how </w:t>
      </w:r>
      <w:r w:rsidRPr="007B4039">
        <w:rPr>
          <w:rFonts w:cs="Calibri"/>
          <w:u w:val="single"/>
        </w:rPr>
        <w:t>a scapegoat was produced to cover up, and divert attention away from, the nation’s internal troubles</w:t>
      </w:r>
      <w:r w:rsidRPr="00A5064C">
        <w:rPr>
          <w:rFonts w:cs="Calibri"/>
          <w:sz w:val="10"/>
        </w:rPr>
        <w:t xml:space="preserve"> (the Real). Here, </w:t>
      </w:r>
      <w:r w:rsidRPr="00A5064C">
        <w:rPr>
          <w:rStyle w:val="Emphasis"/>
          <w:highlight w:val="green"/>
        </w:rPr>
        <w:t>the</w:t>
      </w:r>
      <w:r w:rsidRPr="00A5064C">
        <w:rPr>
          <w:rStyle w:val="Emphasis"/>
        </w:rPr>
        <w:t xml:space="preserve"> underlying ideological </w:t>
      </w:r>
      <w:r w:rsidRPr="00A5064C">
        <w:rPr>
          <w:rStyle w:val="Emphasis"/>
          <w:highlight w:val="green"/>
        </w:rPr>
        <w:t>fantasy is that, once</w:t>
      </w:r>
      <w:r w:rsidRPr="007B4039">
        <w:rPr>
          <w:rFonts w:cs="Calibri"/>
          <w:u w:val="single"/>
        </w:rPr>
        <w:t xml:space="preserve"> the </w:t>
      </w:r>
      <w:r w:rsidRPr="007B4039">
        <w:rPr>
          <w:rStyle w:val="Emphasis"/>
          <w:rFonts w:cs="Calibri"/>
          <w:highlight w:val="green"/>
        </w:rPr>
        <w:t>scapegoat is</w:t>
      </w:r>
      <w:r w:rsidRPr="007B4039">
        <w:rPr>
          <w:rStyle w:val="Emphasis"/>
          <w:rFonts w:cs="Calibri"/>
        </w:rPr>
        <w:t xml:space="preserve"> removed or </w:t>
      </w:r>
      <w:r w:rsidRPr="007B4039">
        <w:rPr>
          <w:rStyle w:val="Emphasis"/>
          <w:rFonts w:cs="Calibri"/>
          <w:highlight w:val="green"/>
        </w:rPr>
        <w:t>eliminated</w:t>
      </w:r>
      <w:r w:rsidRPr="007B4039">
        <w:rPr>
          <w:rStyle w:val="Emphasis"/>
          <w:rFonts w:cs="Calibri"/>
        </w:rPr>
        <w:t xml:space="preserve">, the </w:t>
      </w:r>
      <w:r w:rsidRPr="007B4039">
        <w:rPr>
          <w:rStyle w:val="Emphasis"/>
          <w:rFonts w:cs="Calibri"/>
          <w:highlight w:val="green"/>
        </w:rPr>
        <w:t>nation will recover</w:t>
      </w:r>
      <w:r w:rsidRPr="007B4039">
        <w:rPr>
          <w:rStyle w:val="Emphasis"/>
          <w:rFonts w:cs="Calibri"/>
        </w:rPr>
        <w:t xml:space="preserve"> its (impossible) harmony</w:t>
      </w:r>
      <w:r w:rsidRPr="00A5064C">
        <w:rPr>
          <w:rFonts w:cs="Calibri"/>
          <w:sz w:val="10"/>
        </w:rPr>
        <w:t xml:space="preserve">. Note that </w:t>
      </w:r>
      <w:proofErr w:type="spellStart"/>
      <w:r w:rsidRPr="00A5064C">
        <w:rPr>
          <w:rFonts w:cs="Calibri"/>
          <w:sz w:val="10"/>
        </w:rPr>
        <w:t>Žižek’s</w:t>
      </w:r>
      <w:proofErr w:type="spellEnd"/>
      <w:r w:rsidRPr="00A5064C">
        <w:rPr>
          <w:rFonts w:cs="Calibri"/>
          <w:sz w:val="10"/>
        </w:rPr>
        <w:t xml:space="preserve"> position on ideology differs from the Marxist one, which implies a privileged, neutral point from which one can distinguish between ‘objective reality’ and ‘false consciousness’. For </w:t>
      </w:r>
      <w:proofErr w:type="spellStart"/>
      <w:r w:rsidRPr="00A5064C">
        <w:rPr>
          <w:rFonts w:cs="Calibri"/>
          <w:sz w:val="10"/>
        </w:rPr>
        <w:t>Žižek</w:t>
      </w:r>
      <w:proofErr w:type="spellEnd"/>
      <w:r w:rsidRPr="00A5064C">
        <w:rPr>
          <w:rFonts w:cs="Calibri"/>
          <w:sz w:val="10"/>
        </w:rPr>
        <w:t xml:space="preserve"> we are all ideologically produced, so there is no question of being outside ideology. Rather, what we can do in terms of ideology critique is to try and detect, in the manner of the psychoanalyst, the gaps in ideologically constructed reality, gaps which, as we have seen, show up as slips, blind spots, symptoms, irrationalities. Ideology critique is therefore possible only from within the belly of the beast, so to speak. Third World Quarterly 1133 Downloaded by [York University Libraries] at 10:45 02 October 2014 Note as well that ideological fantasies secure our consent and compliance through desire (and enjoyment).56 In fact, as </w:t>
      </w:r>
      <w:proofErr w:type="spellStart"/>
      <w:r w:rsidRPr="00A5064C">
        <w:rPr>
          <w:rFonts w:cs="Calibri"/>
          <w:sz w:val="10"/>
        </w:rPr>
        <w:t>Žižek</w:t>
      </w:r>
      <w:proofErr w:type="spellEnd"/>
      <w:r w:rsidRPr="00A5064C">
        <w:rPr>
          <w:rFonts w:cs="Calibri"/>
          <w:sz w:val="10"/>
        </w:rPr>
        <w:t xml:space="preserve"> points out, fantasy is the mise-</w:t>
      </w:r>
      <w:proofErr w:type="spellStart"/>
      <w:r w:rsidRPr="00A5064C">
        <w:rPr>
          <w:rFonts w:cs="Calibri"/>
          <w:sz w:val="10"/>
        </w:rPr>
        <w:t>en</w:t>
      </w:r>
      <w:proofErr w:type="spellEnd"/>
      <w:r w:rsidRPr="00A5064C">
        <w:rPr>
          <w:rFonts w:cs="Calibri"/>
          <w:sz w:val="10"/>
        </w:rPr>
        <w:t>-</w:t>
      </w:r>
      <w:proofErr w:type="spellStart"/>
      <w:r w:rsidRPr="00A5064C">
        <w:rPr>
          <w:rFonts w:cs="Calibri"/>
          <w:sz w:val="10"/>
        </w:rPr>
        <w:t>scène</w:t>
      </w:r>
      <w:proofErr w:type="spellEnd"/>
      <w:r w:rsidRPr="00A5064C">
        <w:rPr>
          <w:rFonts w:cs="Calibri"/>
          <w:sz w:val="10"/>
        </w:rPr>
        <w:t xml:space="preserve"> for desire: it helps make reality smooth, coherent and harmonious, protecting us from trauma or lack, gentrifying turbulence or negativity, and promising a world that is more bearable, attractive and enjoyable. Fantasy thus animates and manages desire; it teaches us how to desire.57 </w:t>
      </w:r>
      <w:r w:rsidRPr="007B4039">
        <w:rPr>
          <w:rFonts w:cs="Calibri"/>
          <w:u w:val="single"/>
        </w:rPr>
        <w:t xml:space="preserve">But just as </w:t>
      </w:r>
      <w:r w:rsidRPr="007B4039">
        <w:rPr>
          <w:rStyle w:val="Emphasis"/>
          <w:rFonts w:cs="Calibri"/>
        </w:rPr>
        <w:t>fantasy</w:t>
      </w:r>
      <w:r w:rsidRPr="007B4039">
        <w:rPr>
          <w:rFonts w:cs="Calibri"/>
          <w:u w:val="single"/>
        </w:rPr>
        <w:t xml:space="preserve"> can never live up to its </w:t>
      </w:r>
      <w:r w:rsidRPr="007B4039">
        <w:rPr>
          <w:rStyle w:val="Emphasis"/>
          <w:rFonts w:cs="Calibri"/>
        </w:rPr>
        <w:t>promises</w:t>
      </w:r>
      <w:r w:rsidRPr="007B4039">
        <w:rPr>
          <w:rFonts w:cs="Calibri"/>
          <w:u w:val="single"/>
        </w:rPr>
        <w:t xml:space="preserve"> (because no fullness exists), so desire is never </w:t>
      </w:r>
      <w:r w:rsidRPr="007B4039">
        <w:rPr>
          <w:rStyle w:val="Emphasis"/>
          <w:rFonts w:cs="Calibri"/>
        </w:rPr>
        <w:t>satiated</w:t>
      </w:r>
      <w:r w:rsidRPr="007B4039">
        <w:rPr>
          <w:rFonts w:cs="Calibri"/>
          <w:u w:val="single"/>
        </w:rPr>
        <w:t xml:space="preserve">; it is </w:t>
      </w:r>
      <w:r w:rsidRPr="007B4039">
        <w:rPr>
          <w:rStyle w:val="Emphasis"/>
          <w:rFonts w:cs="Calibri"/>
          <w:highlight w:val="green"/>
        </w:rPr>
        <w:t xml:space="preserve">condemned to </w:t>
      </w:r>
      <w:r w:rsidRPr="00A5064C">
        <w:rPr>
          <w:rStyle w:val="Emphasis"/>
          <w:rFonts w:cs="Calibri"/>
          <w:highlight w:val="green"/>
        </w:rPr>
        <w:t>repetition and failure</w:t>
      </w:r>
      <w:r w:rsidRPr="007B4039">
        <w:rPr>
          <w:rStyle w:val="Emphasis"/>
          <w:rFonts w:cs="Calibri"/>
        </w:rPr>
        <w:t xml:space="preserve"> in search of the missing object</w:t>
      </w:r>
      <w:r w:rsidRPr="00A5064C">
        <w:rPr>
          <w:rFonts w:cs="Calibri"/>
          <w:sz w:val="10"/>
        </w:rPr>
        <w:t xml:space="preserve">. Let me illustrate by examining a couple of development’s ideological fantasies. To begin, </w:t>
      </w:r>
      <w:r w:rsidRPr="007B4039">
        <w:rPr>
          <w:rFonts w:cs="Calibri"/>
          <w:u w:val="single"/>
        </w:rPr>
        <w:t xml:space="preserve">the very discourse of ‘poverty’, upon which </w:t>
      </w:r>
      <w:r w:rsidRPr="007B4039">
        <w:rPr>
          <w:rStyle w:val="Emphasis"/>
          <w:rFonts w:cs="Calibri"/>
        </w:rPr>
        <w:t xml:space="preserve">development </w:t>
      </w:r>
      <w:proofErr w:type="spellStart"/>
      <w:r w:rsidRPr="007B4039">
        <w:rPr>
          <w:rStyle w:val="Emphasis"/>
          <w:rFonts w:cs="Calibri"/>
        </w:rPr>
        <w:t>centres</w:t>
      </w:r>
      <w:proofErr w:type="spellEnd"/>
      <w:r w:rsidRPr="007B4039">
        <w:rPr>
          <w:rFonts w:cs="Calibri"/>
          <w:u w:val="single"/>
        </w:rPr>
        <w:t>, is ideological.</w:t>
      </w:r>
      <w:r w:rsidRPr="00A5064C">
        <w:rPr>
          <w:rFonts w:cs="Calibri"/>
          <w:sz w:val="10"/>
        </w:rPr>
        <w:t xml:space="preserve"> Indeed, </w:t>
      </w:r>
      <w:r w:rsidRPr="007B4039">
        <w:rPr>
          <w:rFonts w:cs="Calibri"/>
          <w:u w:val="single"/>
        </w:rPr>
        <w:t xml:space="preserve">poverty discourse typically constructs the </w:t>
      </w:r>
      <w:r w:rsidRPr="007B4039">
        <w:rPr>
          <w:rFonts w:cs="Calibri"/>
          <w:highlight w:val="green"/>
          <w:u w:val="single"/>
        </w:rPr>
        <w:t>Third World</w:t>
      </w:r>
      <w:r w:rsidRPr="007B4039">
        <w:rPr>
          <w:rFonts w:cs="Calibri"/>
          <w:u w:val="single"/>
        </w:rPr>
        <w:t xml:space="preserve"> as underdeveloped and backward, as though such ‘</w:t>
      </w:r>
      <w:r w:rsidRPr="007B4039">
        <w:rPr>
          <w:rStyle w:val="Emphasis"/>
          <w:rFonts w:cs="Calibri"/>
          <w:highlight w:val="green"/>
        </w:rPr>
        <w:t>underdevelopment’</w:t>
      </w:r>
      <w:r w:rsidRPr="007B4039">
        <w:rPr>
          <w:rFonts w:cs="Calibri"/>
          <w:u w:val="single"/>
        </w:rPr>
        <w:t xml:space="preserve"> is a fait accompli</w:t>
      </w:r>
      <w:r w:rsidRPr="00A5064C">
        <w:rPr>
          <w:rFonts w:cs="Calibri"/>
          <w:sz w:val="10"/>
        </w:rPr>
        <w:t xml:space="preserve">. By so isolating underdevelopment and poverty, </w:t>
      </w:r>
      <w:r w:rsidRPr="007B4039">
        <w:rPr>
          <w:rFonts w:cs="Calibri"/>
          <w:u w:val="single"/>
        </w:rPr>
        <w:t xml:space="preserve">the discourse </w:t>
      </w:r>
      <w:r w:rsidRPr="007B4039">
        <w:rPr>
          <w:rStyle w:val="Emphasis"/>
          <w:rFonts w:cs="Calibri"/>
          <w:highlight w:val="green"/>
        </w:rPr>
        <w:t>mystifies</w:t>
      </w:r>
      <w:r w:rsidRPr="007B4039">
        <w:rPr>
          <w:rStyle w:val="Emphasis"/>
          <w:rFonts w:cs="Calibri"/>
        </w:rPr>
        <w:t xml:space="preserve"> the close relationship between surplus </w:t>
      </w:r>
      <w:r w:rsidRPr="007B4039">
        <w:rPr>
          <w:rStyle w:val="Emphasis"/>
          <w:rFonts w:cs="Calibri"/>
          <w:highlight w:val="green"/>
        </w:rPr>
        <w:t>extraction</w:t>
      </w:r>
      <w:r w:rsidRPr="007B4039">
        <w:rPr>
          <w:rStyle w:val="Emphasis"/>
          <w:rFonts w:cs="Calibri"/>
        </w:rPr>
        <w:t xml:space="preserve"> and impoverishment</w:t>
      </w:r>
      <w:r w:rsidRPr="007B4039">
        <w:rPr>
          <w:rFonts w:cs="Calibri"/>
          <w:u w:val="single"/>
        </w:rPr>
        <w:t>, wherein wealth in some parts of the world</w:t>
      </w:r>
      <w:r w:rsidRPr="00A5064C">
        <w:rPr>
          <w:rFonts w:cs="Calibri"/>
          <w:sz w:val="10"/>
        </w:rPr>
        <w:t xml:space="preserve"> (</w:t>
      </w:r>
      <w:proofErr w:type="spellStart"/>
      <w:r w:rsidRPr="00A5064C">
        <w:rPr>
          <w:rFonts w:cs="Calibri"/>
          <w:sz w:val="10"/>
        </w:rPr>
        <w:t>ie</w:t>
      </w:r>
      <w:proofErr w:type="spellEnd"/>
      <w:r w:rsidRPr="00A5064C">
        <w:rPr>
          <w:rFonts w:cs="Calibri"/>
          <w:sz w:val="10"/>
        </w:rPr>
        <w:t xml:space="preserve"> the affluent </w:t>
      </w:r>
      <w:proofErr w:type="spellStart"/>
      <w:r w:rsidRPr="00A5064C">
        <w:rPr>
          <w:rFonts w:cs="Calibri"/>
          <w:sz w:val="10"/>
        </w:rPr>
        <w:t>centres</w:t>
      </w:r>
      <w:proofErr w:type="spellEnd"/>
      <w:r w:rsidRPr="00A5064C">
        <w:rPr>
          <w:rFonts w:cs="Calibri"/>
          <w:sz w:val="10"/>
        </w:rPr>
        <w:t xml:space="preserve"> of the global North and South) </w:t>
      </w:r>
      <w:r w:rsidRPr="007B4039">
        <w:rPr>
          <w:rFonts w:cs="Calibri"/>
          <w:u w:val="single"/>
        </w:rPr>
        <w:t xml:space="preserve">is the historical result of the </w:t>
      </w:r>
      <w:proofErr w:type="spellStart"/>
      <w:r w:rsidRPr="007B4039">
        <w:rPr>
          <w:rStyle w:val="Emphasis"/>
          <w:rFonts w:cs="Calibri"/>
        </w:rPr>
        <w:t>pauperisation</w:t>
      </w:r>
      <w:proofErr w:type="spellEnd"/>
      <w:r w:rsidRPr="007B4039">
        <w:rPr>
          <w:rStyle w:val="Emphasis"/>
          <w:rFonts w:cs="Calibri"/>
        </w:rPr>
        <w:t xml:space="preserve"> of others</w:t>
      </w:r>
      <w:r w:rsidRPr="00A5064C">
        <w:rPr>
          <w:rFonts w:cs="Calibri"/>
          <w:sz w:val="10"/>
        </w:rPr>
        <w:t>.58 Hence poverty discourse simplifies and de-</w:t>
      </w:r>
      <w:proofErr w:type="spellStart"/>
      <w:r w:rsidRPr="00A5064C">
        <w:rPr>
          <w:rFonts w:cs="Calibri"/>
          <w:sz w:val="10"/>
        </w:rPr>
        <w:t>historicises</w:t>
      </w:r>
      <w:proofErr w:type="spellEnd"/>
      <w:r w:rsidRPr="00A5064C">
        <w:rPr>
          <w:rFonts w:cs="Calibri"/>
          <w:sz w:val="10"/>
        </w:rPr>
        <w:t xml:space="preserve"> inequality by privileging the ‘now’ of poverty, thus eliding the Real – in this case, continuing forms of elite domination, particularly the West’s (neo)colonial immiseration of the Third World. (Note that this is the same traumatic Real that, as pointed out earlier, </w:t>
      </w:r>
      <w:proofErr w:type="spellStart"/>
      <w:r w:rsidRPr="00A5064C">
        <w:rPr>
          <w:rFonts w:cs="Calibri"/>
          <w:sz w:val="10"/>
        </w:rPr>
        <w:t>modernisation</w:t>
      </w:r>
      <w:proofErr w:type="spellEnd"/>
      <w:r w:rsidRPr="00A5064C">
        <w:rPr>
          <w:rFonts w:cs="Calibri"/>
          <w:sz w:val="10"/>
        </w:rPr>
        <w:t xml:space="preserve"> tries to escape by disavowing Western colonial history.) It is worth reflecting on the desires elicited by such an ideological fantasy. A typical response to the mis-</w:t>
      </w:r>
      <w:proofErr w:type="spellStart"/>
      <w:r w:rsidRPr="00A5064C">
        <w:rPr>
          <w:rFonts w:cs="Calibri"/>
          <w:sz w:val="10"/>
        </w:rPr>
        <w:t>en</w:t>
      </w:r>
      <w:proofErr w:type="spellEnd"/>
      <w:r w:rsidRPr="00A5064C">
        <w:rPr>
          <w:rFonts w:cs="Calibri"/>
          <w:sz w:val="10"/>
        </w:rPr>
        <w:t>-</w:t>
      </w:r>
      <w:proofErr w:type="spellStart"/>
      <w:r w:rsidRPr="00A5064C">
        <w:rPr>
          <w:rFonts w:cs="Calibri"/>
          <w:sz w:val="10"/>
        </w:rPr>
        <w:t>scène</w:t>
      </w:r>
      <w:proofErr w:type="spellEnd"/>
      <w:r w:rsidRPr="00A5064C">
        <w:rPr>
          <w:rFonts w:cs="Calibri"/>
          <w:sz w:val="10"/>
        </w:rPr>
        <w:t xml:space="preserve"> of (Third World) poverty is to blame this ‘backwardness’ on individuals and values – rogue civil servants, corrupt leaders, uneducated or irresponsible mothers, ‘ethnic’ or ‘traditional’ practices – so that the solution becomes the need/desire for better (</w:t>
      </w:r>
      <w:proofErr w:type="spellStart"/>
      <w:proofErr w:type="gramStart"/>
      <w:r w:rsidRPr="00A5064C">
        <w:rPr>
          <w:rFonts w:cs="Calibri"/>
          <w:sz w:val="10"/>
        </w:rPr>
        <w:t>ie</w:t>
      </w:r>
      <w:proofErr w:type="spellEnd"/>
      <w:proofErr w:type="gramEnd"/>
      <w:r w:rsidRPr="00A5064C">
        <w:rPr>
          <w:rFonts w:cs="Calibri"/>
          <w:sz w:val="10"/>
        </w:rPr>
        <w:t xml:space="preserve"> modern, Western-style) leadership, norms and codes of conduct. A distinct moral righteousness pervades such a discourse, with experts and elites standing as arbiters of the ‘right’ values and ‘good’ governance. Ideologies and </w:t>
      </w:r>
      <w:proofErr w:type="spellStart"/>
      <w:r w:rsidRPr="00A5064C">
        <w:rPr>
          <w:rFonts w:cs="Calibri"/>
          <w:sz w:val="10"/>
        </w:rPr>
        <w:t>moralising</w:t>
      </w:r>
      <w:proofErr w:type="spellEnd"/>
      <w:r w:rsidRPr="00A5064C">
        <w:rPr>
          <w:rFonts w:cs="Calibri"/>
          <w:sz w:val="10"/>
        </w:rPr>
        <w:t xml:space="preserve"> discourses such as that of poverty are most successful when they are able to </w:t>
      </w:r>
      <w:proofErr w:type="spellStart"/>
      <w:r w:rsidRPr="00A5064C">
        <w:rPr>
          <w:rFonts w:cs="Calibri"/>
          <w:sz w:val="10"/>
        </w:rPr>
        <w:t>depoliticise</w:t>
      </w:r>
      <w:proofErr w:type="spellEnd"/>
      <w:r w:rsidRPr="00A5064C">
        <w:rPr>
          <w:rFonts w:cs="Calibri"/>
          <w:sz w:val="10"/>
        </w:rPr>
        <w:t xml:space="preserve"> desires, precisely in order to avoid coming too close to the Real. It would be much too risky – and traumatic – for the discourse of poverty to be staged in terms of inequality, for this would </w:t>
      </w:r>
      <w:proofErr w:type="spellStart"/>
      <w:r w:rsidRPr="00A5064C">
        <w:rPr>
          <w:rFonts w:cs="Calibri"/>
          <w:sz w:val="10"/>
        </w:rPr>
        <w:t>doutbless</w:t>
      </w:r>
      <w:proofErr w:type="spellEnd"/>
      <w:r w:rsidRPr="00A5064C">
        <w:rPr>
          <w:rFonts w:cs="Calibri"/>
          <w:sz w:val="10"/>
        </w:rPr>
        <w:t xml:space="preserve"> animate the desire to </w:t>
      </w:r>
      <w:proofErr w:type="spellStart"/>
      <w:r w:rsidRPr="00A5064C">
        <w:rPr>
          <w:rFonts w:cs="Calibri"/>
          <w:sz w:val="10"/>
        </w:rPr>
        <w:t>problematise</w:t>
      </w:r>
      <w:proofErr w:type="spellEnd"/>
      <w:r w:rsidRPr="00A5064C">
        <w:rPr>
          <w:rFonts w:cs="Calibri"/>
          <w:sz w:val="10"/>
        </w:rPr>
        <w:t xml:space="preserve"> (if not eliminate) the relationship between wealth accumulation and </w:t>
      </w:r>
      <w:proofErr w:type="spellStart"/>
      <w:r w:rsidRPr="00A5064C">
        <w:rPr>
          <w:rFonts w:cs="Calibri"/>
          <w:sz w:val="10"/>
        </w:rPr>
        <w:t>pauperisation</w:t>
      </w:r>
      <w:proofErr w:type="spellEnd"/>
      <w:r w:rsidRPr="00A5064C">
        <w:rPr>
          <w:rFonts w:cs="Calibri"/>
          <w:sz w:val="10"/>
        </w:rPr>
        <w:t xml:space="preserve">. This is no doubt why it is the discourse of poverty, not inequality, that is so hegemonic in development, reflecting elites’ desires to maintain the status quo. A second prevalent ideological fantasy is neoliberalism, with which, for all intents and purposes, mainstream capitalist development is closely associated these days. Neoliberalism proposes that market mechanisms </w:t>
      </w:r>
      <w:proofErr w:type="spellStart"/>
      <w:r w:rsidRPr="00A5064C">
        <w:rPr>
          <w:rFonts w:cs="Calibri"/>
          <w:sz w:val="10"/>
        </w:rPr>
        <w:t>maximise</w:t>
      </w:r>
      <w:proofErr w:type="spellEnd"/>
      <w:r w:rsidRPr="00A5064C">
        <w:rPr>
          <w:rFonts w:cs="Calibri"/>
          <w:sz w:val="10"/>
        </w:rPr>
        <w:t xml:space="preserve"> human well-being and are ideal for addressing social and political problems. It promises that everyone wins, and anyone can ‘make it’. 59 We have already seen how such an ideological system binds people to it by seducing them (through jouissance); it creates a series of lacks, and through a cycle of satisfaction–disappointment (and hence postponement) is able to endlessly stimulate and redirect our desires (for consumption, wealth, jobs, </w:t>
      </w:r>
      <w:proofErr w:type="spellStart"/>
      <w:r w:rsidRPr="00A5064C">
        <w:rPr>
          <w:rFonts w:cs="Calibri"/>
          <w:sz w:val="10"/>
        </w:rPr>
        <w:t>etc</w:t>
      </w:r>
      <w:proofErr w:type="spellEnd"/>
      <w:r w:rsidRPr="00A5064C">
        <w:rPr>
          <w:rFonts w:cs="Calibri"/>
          <w:sz w:val="10"/>
        </w:rPr>
        <w:t xml:space="preserve">). But in pledging to eliminate our ontological loss, in vowing to make us whole, the neoliberal fantasy conceals a lot. It hides the rapaciousness of 1134 I. Kapoor Downloaded by [York University Libraries] at 10:45 02 October 2014 markets, which have led to global ecological crisis and growing inequalities and unevenness.60 It disavows the large reserve army of (sweatshop) </w:t>
      </w:r>
      <w:proofErr w:type="spellStart"/>
      <w:r w:rsidRPr="00A5064C">
        <w:rPr>
          <w:rFonts w:cs="Calibri"/>
          <w:sz w:val="10"/>
        </w:rPr>
        <w:t>labour</w:t>
      </w:r>
      <w:proofErr w:type="spellEnd"/>
      <w:r w:rsidRPr="00A5064C">
        <w:rPr>
          <w:rFonts w:cs="Calibri"/>
          <w:sz w:val="10"/>
        </w:rPr>
        <w:t xml:space="preserve"> upon which the smooth functioning of global capital depends. And it ignores how the neoliberal gutting of state social </w:t>
      </w:r>
      <w:proofErr w:type="spellStart"/>
      <w:r w:rsidRPr="00A5064C">
        <w:rPr>
          <w:rFonts w:cs="Calibri"/>
          <w:sz w:val="10"/>
        </w:rPr>
        <w:t>programmes</w:t>
      </w:r>
      <w:proofErr w:type="spellEnd"/>
      <w:r w:rsidRPr="00A5064C">
        <w:rPr>
          <w:rFonts w:cs="Calibri"/>
          <w:sz w:val="10"/>
        </w:rPr>
        <w:t xml:space="preserve"> has hit hardest those most in need (women, the unemployed, migrants, </w:t>
      </w:r>
      <w:proofErr w:type="spellStart"/>
      <w:r w:rsidRPr="00A5064C">
        <w:rPr>
          <w:rFonts w:cs="Calibri"/>
          <w:sz w:val="10"/>
        </w:rPr>
        <w:t>racialised</w:t>
      </w:r>
      <w:proofErr w:type="spellEnd"/>
      <w:r w:rsidRPr="00A5064C">
        <w:rPr>
          <w:rFonts w:cs="Calibri"/>
          <w:sz w:val="10"/>
        </w:rPr>
        <w:t xml:space="preserve"> minorities). Neoliberal capitalism is founded on the gentrification of, and inability to acknowledge, its contradictions and deficiencies. What can be gleaned from the above is that </w:t>
      </w:r>
      <w:proofErr w:type="spellStart"/>
      <w:r w:rsidRPr="00A5064C">
        <w:rPr>
          <w:rFonts w:cs="Calibri"/>
          <w:sz w:val="10"/>
        </w:rPr>
        <w:t>Žižekian</w:t>
      </w:r>
      <w:proofErr w:type="spellEnd"/>
      <w:r w:rsidRPr="00A5064C">
        <w:rPr>
          <w:rFonts w:cs="Calibri"/>
          <w:sz w:val="10"/>
        </w:rPr>
        <w:t xml:space="preserve"> ideology critique involves two complementary steps.61 The first is about examining how an ideological fantasy is constructed and what it is trying to hide or disavow. Often this means identifying the fantasy’s master signifiers, taken-for-</w:t>
      </w:r>
      <w:proofErr w:type="spellStart"/>
      <w:r w:rsidRPr="00A5064C">
        <w:rPr>
          <w:rFonts w:cs="Calibri"/>
          <w:sz w:val="10"/>
        </w:rPr>
        <w:t>granteds</w:t>
      </w:r>
      <w:proofErr w:type="spellEnd"/>
      <w:r w:rsidRPr="00A5064C">
        <w:rPr>
          <w:rFonts w:cs="Calibri"/>
          <w:sz w:val="10"/>
        </w:rPr>
        <w:t xml:space="preserve"> or ‘sublime objects’ (in the above two examples: ‘poverty’, ‘corruption’, ‘free market’, ‘growth’). Moreover, this means locating the ideology’s Real, that is, what it is trying to render invisible or unutterable (</w:t>
      </w:r>
      <w:proofErr w:type="spellStart"/>
      <w:proofErr w:type="gramStart"/>
      <w:r w:rsidRPr="00A5064C">
        <w:rPr>
          <w:rFonts w:cs="Calibri"/>
          <w:sz w:val="10"/>
        </w:rPr>
        <w:t>eg</w:t>
      </w:r>
      <w:proofErr w:type="spellEnd"/>
      <w:proofErr w:type="gramEnd"/>
      <w:r w:rsidRPr="00A5064C">
        <w:rPr>
          <w:rFonts w:cs="Calibri"/>
          <w:sz w:val="10"/>
        </w:rPr>
        <w:t xml:space="preserve"> inequality, the relationship between poverty and wealth accumulation, sweatshop </w:t>
      </w:r>
      <w:proofErr w:type="spellStart"/>
      <w:r w:rsidRPr="00A5064C">
        <w:rPr>
          <w:rFonts w:cs="Calibri"/>
          <w:sz w:val="10"/>
        </w:rPr>
        <w:t>labour</w:t>
      </w:r>
      <w:proofErr w:type="spellEnd"/>
      <w:r w:rsidRPr="00A5064C">
        <w:rPr>
          <w:rFonts w:cs="Calibri"/>
          <w:sz w:val="10"/>
        </w:rPr>
        <w:t xml:space="preserve">). But detecting the holes and traumas within our knowledge systems is not nearly enough. This is because of what </w:t>
      </w:r>
      <w:proofErr w:type="spellStart"/>
      <w:r w:rsidRPr="00A5064C">
        <w:rPr>
          <w:rFonts w:cs="Calibri"/>
          <w:sz w:val="10"/>
        </w:rPr>
        <w:t>Žižek</w:t>
      </w:r>
      <w:proofErr w:type="spellEnd"/>
      <w:r w:rsidRPr="00A5064C">
        <w:rPr>
          <w:rFonts w:cs="Calibri"/>
          <w:sz w:val="10"/>
        </w:rPr>
        <w:t xml:space="preserve"> calls the ‘fetishistic disavowal’, according to which we can know, but still continue to do.62 The problem is evident in, say, global hedge fund managers guiltily regretting the industrial layoffs caused by their own financial speculation, yet continuing their business as usual; or critical TV audience members decrying product advertising but still engaging in consumerism and shopping. The strength of ideology, according to </w:t>
      </w:r>
      <w:proofErr w:type="spellStart"/>
      <w:r w:rsidRPr="00A5064C">
        <w:rPr>
          <w:rFonts w:cs="Calibri"/>
          <w:sz w:val="10"/>
        </w:rPr>
        <w:t>Žižek</w:t>
      </w:r>
      <w:proofErr w:type="spellEnd"/>
      <w:r w:rsidRPr="00A5064C">
        <w:rPr>
          <w:rFonts w:cs="Calibri"/>
          <w:sz w:val="10"/>
        </w:rPr>
        <w:t xml:space="preserve">, lies in allowing us a certain ironic distance, which makes us think we know better and can rise above ideology. In contrast to those who maintain that having the information and ‘exposing the facts’ are sufficient to undermine power, </w:t>
      </w:r>
      <w:proofErr w:type="spellStart"/>
      <w:r w:rsidRPr="00A5064C">
        <w:rPr>
          <w:rFonts w:cs="Calibri"/>
          <w:sz w:val="10"/>
        </w:rPr>
        <w:t>Žižek</w:t>
      </w:r>
      <w:proofErr w:type="spellEnd"/>
      <w:r w:rsidRPr="00A5064C">
        <w:rPr>
          <w:rFonts w:cs="Calibri"/>
          <w:sz w:val="10"/>
        </w:rPr>
        <w:t xml:space="preserve"> argues emphatically that, most often, it is not a lack of knowledge that is the problem, but our unconscious commands and passions that bind us to ideology despite critical distance. Acknowledging and tracking the desires and enjoyment we invest in ideology, then, is a crucial second procedure for ideology critique. It means ‘articulating the way in which...an ideology implies, manipulates, produces a pre-ideological enjoyment structured in fantasy’. 63 This is precisely why I have been arguing for the importance of psychoanalysis in development: to better identify and come to terms with our libidinal attachments and the lure of development’s many sublime objects and fantasies. Psychoanalysis tells those of us who work in this field that we do not necessarily know our interests. Our libidinal attachments so often circumscribe our thinking and actions. This is why, despite the fact that we may be critical of or despondent about development, we buy into such development fantasies as ‘doing good’ or ‘free markets’, which often screen our lacks and anxieties (about social injustice, inequality, or our own complicities as </w:t>
      </w:r>
      <w:proofErr w:type="spellStart"/>
      <w:r w:rsidRPr="00A5064C">
        <w:rPr>
          <w:rFonts w:cs="Calibri"/>
          <w:sz w:val="10"/>
        </w:rPr>
        <w:t>Westernised</w:t>
      </w:r>
      <w:proofErr w:type="spellEnd"/>
      <w:r w:rsidRPr="00A5064C">
        <w:rPr>
          <w:rFonts w:cs="Calibri"/>
          <w:sz w:val="10"/>
        </w:rPr>
        <w:t xml:space="preserve"> elites) and set off our desires (</w:t>
      </w:r>
      <w:proofErr w:type="spellStart"/>
      <w:proofErr w:type="gramStart"/>
      <w:r w:rsidRPr="00A5064C">
        <w:rPr>
          <w:rFonts w:cs="Calibri"/>
          <w:sz w:val="10"/>
        </w:rPr>
        <w:t>eg</w:t>
      </w:r>
      <w:proofErr w:type="spellEnd"/>
      <w:proofErr w:type="gramEnd"/>
      <w:r w:rsidRPr="00A5064C">
        <w:rPr>
          <w:rFonts w:cs="Calibri"/>
          <w:sz w:val="10"/>
        </w:rPr>
        <w:t xml:space="preserve"> to help, to save the Other, to donate money to charity, or to call for the </w:t>
      </w:r>
      <w:proofErr w:type="spellStart"/>
      <w:r w:rsidRPr="00A5064C">
        <w:rPr>
          <w:rFonts w:cs="Calibri"/>
          <w:sz w:val="10"/>
        </w:rPr>
        <w:t>privatisation</w:t>
      </w:r>
      <w:proofErr w:type="spellEnd"/>
      <w:r w:rsidRPr="00A5064C">
        <w:rPr>
          <w:rFonts w:cs="Calibri"/>
          <w:sz w:val="10"/>
        </w:rPr>
        <w:t xml:space="preserve"> of public services).</w:t>
      </w:r>
    </w:p>
    <w:p w14:paraId="7438F789" w14:textId="77777777" w:rsidR="00242926" w:rsidRPr="007B4039" w:rsidRDefault="00242926" w:rsidP="00242926">
      <w:pPr>
        <w:rPr>
          <w:rFonts w:cs="Calibri"/>
          <w:sz w:val="12"/>
        </w:rPr>
      </w:pPr>
    </w:p>
    <w:p w14:paraId="487D28E6" w14:textId="77777777" w:rsidR="00242926" w:rsidRPr="008A5EFF" w:rsidRDefault="00242926" w:rsidP="00242926">
      <w:pPr>
        <w:pStyle w:val="Heading4"/>
        <w:rPr>
          <w:rFonts w:cs="Calibri"/>
        </w:rPr>
      </w:pPr>
      <w:r w:rsidRPr="008A5EFF">
        <w:rPr>
          <w:rFonts w:cs="Calibri"/>
        </w:rPr>
        <w:t>The repetition of drives makes life the enemy and causes extinction</w:t>
      </w:r>
    </w:p>
    <w:p w14:paraId="0496C937" w14:textId="77777777" w:rsidR="00242926" w:rsidRPr="008A5EFF" w:rsidRDefault="00242926" w:rsidP="00242926">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27B1E54D" w14:textId="77777777" w:rsidR="00242926" w:rsidRPr="00B3258C" w:rsidRDefault="00242926" w:rsidP="00242926">
      <w:pPr>
        <w:rPr>
          <w:b/>
          <w:iCs/>
          <w:u w:val="single"/>
        </w:rPr>
      </w:pPr>
      <w:r w:rsidRPr="008A5EFF">
        <w:rPr>
          <w:rStyle w:val="Emphasis"/>
        </w:rPr>
        <w:t xml:space="preserve">For to circle in too close to the Thing which is ethically forbidden by our reality principles––yet too the real truth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w:t>
      </w:r>
      <w:proofErr w:type="gramStart"/>
      <w:r w:rsidRPr="008A5EFF">
        <w:rPr>
          <w:sz w:val="12"/>
        </w:rPr>
        <w:t>So</w:t>
      </w:r>
      <w:proofErr w:type="gramEnd"/>
      <w:r w:rsidRPr="008A5EFF">
        <w:rPr>
          <w:sz w:val="12"/>
        </w:rPr>
        <w:t xml:space="preserve">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proofErr w:type="spellStart"/>
      <w:r w:rsidRPr="008A5EFF">
        <w:rPr>
          <w:rStyle w:val="Emphasis"/>
          <w:highlight w:val="green"/>
        </w:rPr>
        <w:t>civilisation’s</w:t>
      </w:r>
      <w:proofErr w:type="spellEnd"/>
      <w:r w:rsidRPr="008A5EFF">
        <w:rPr>
          <w:rStyle w:val="Emphasis"/>
          <w:highlight w:val="green"/>
        </w:rPr>
        <w:t xml:space="preserve">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6EB675CA" w14:textId="77777777" w:rsidR="00242926" w:rsidRPr="008A5EFF" w:rsidRDefault="00242926" w:rsidP="00242926">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68D1B6C6" w14:textId="77777777" w:rsidR="00242926" w:rsidRPr="008A5EFF" w:rsidRDefault="00242926" w:rsidP="00242926">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505DB573" w14:textId="77777777" w:rsidR="00242926" w:rsidRDefault="00242926" w:rsidP="00242926">
      <w:pPr>
        <w:rPr>
          <w:rStyle w:val="Emphasis"/>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4F3BE711" w14:textId="77777777" w:rsidR="00242926" w:rsidRPr="00242926" w:rsidRDefault="00242926" w:rsidP="00242926"/>
    <w:p w14:paraId="023460DB" w14:textId="110D40FB" w:rsidR="00242926" w:rsidRDefault="00242926" w:rsidP="00242926">
      <w:pPr>
        <w:pStyle w:val="Heading2"/>
      </w:pPr>
      <w:r>
        <w:t>3</w:t>
      </w:r>
    </w:p>
    <w:p w14:paraId="72ACF585" w14:textId="77777777" w:rsidR="00242926" w:rsidRDefault="00242926" w:rsidP="00242926">
      <w:pPr>
        <w:pStyle w:val="Heading4"/>
      </w:pPr>
      <w:r>
        <w:t xml:space="preserve">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genuine improvements.  </w:t>
      </w:r>
    </w:p>
    <w:p w14:paraId="7053E866" w14:textId="77777777" w:rsidR="00242926" w:rsidRDefault="00242926" w:rsidP="00242926">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5E077F46" w14:textId="77777777" w:rsidR="00242926" w:rsidRPr="00637114" w:rsidRDefault="00242926" w:rsidP="00242926">
      <w:pPr>
        <w:rPr>
          <w:sz w:val="16"/>
        </w:rPr>
      </w:pPr>
      <w:r w:rsidRPr="00637114">
        <w:rPr>
          <w:u w:val="single"/>
        </w:rPr>
        <w:t xml:space="preserve">The current framework for evaluating a patent application, particularly the requirements of utility and </w:t>
      </w:r>
      <w:proofErr w:type="spellStart"/>
      <w:r w:rsidRPr="00637114">
        <w:rPr>
          <w:u w:val="single"/>
        </w:rPr>
        <w:t>nonobviousness</w:t>
      </w:r>
      <w:proofErr w:type="spellEnd"/>
      <w:r w:rsidRPr="00637114">
        <w:rPr>
          <w:u w:val="single"/>
        </w:rPr>
        <w:t>, is insufficient</w:t>
      </w:r>
      <w:r w:rsidRPr="00637114">
        <w:rPr>
          <w:sz w:val="16"/>
        </w:rPr>
        <w:t xml:space="preserve"> for evaluating whether a secondary patent should be issued for a drug. Given that courts are tied to the low bar for utility and inconsistent with their application of nonobviousness,1 04 </w:t>
      </w:r>
      <w:r w:rsidRPr="00637114">
        <w:rPr>
          <w:u w:val="single"/>
        </w:rPr>
        <w:t xml:space="preserve">it is necessary to </w:t>
      </w:r>
      <w:r w:rsidRPr="00637114">
        <w:rPr>
          <w:highlight w:val="green"/>
          <w:u w:val="single"/>
        </w:rPr>
        <w:t>pass legislation creating</w:t>
      </w:r>
      <w:r w:rsidRPr="00637114">
        <w:rPr>
          <w:u w:val="single"/>
        </w:rPr>
        <w:t xml:space="preserve"> a new </w:t>
      </w:r>
      <w:r w:rsidRPr="00637114">
        <w:rPr>
          <w:highlight w:val="green"/>
          <w:u w:val="single"/>
        </w:rPr>
        <w:t>utility requirement</w:t>
      </w:r>
      <w:r w:rsidRPr="00637114">
        <w:rPr>
          <w:u w:val="single"/>
        </w:rPr>
        <w:t xml:space="preserve"> tailored to secondary pharmaceutical patents</w:t>
      </w:r>
      <w:r w:rsidRPr="00637114">
        <w:rPr>
          <w:sz w:val="16"/>
        </w:rPr>
        <w:t xml:space="preserve">. This Note's Author proposes legislation language as follows: 35 U.S.C. § 106: Patentable Pharmaceutical Inventions </w:t>
      </w:r>
    </w:p>
    <w:p w14:paraId="60AA81C3" w14:textId="77777777" w:rsidR="00242926" w:rsidRPr="00637114" w:rsidRDefault="00242926" w:rsidP="00242926">
      <w:pPr>
        <w:rPr>
          <w:u w:val="single"/>
        </w:rPr>
      </w:pPr>
      <w:r w:rsidRPr="00637114">
        <w:rPr>
          <w:u w:val="single"/>
        </w:rPr>
        <w:t xml:space="preserve">(a) Utility requirement </w:t>
      </w:r>
      <w:r w:rsidRPr="00637114">
        <w:rPr>
          <w:highlight w:val="green"/>
          <w:u w:val="single"/>
        </w:rPr>
        <w:t>for secondary patent: In</w:t>
      </w:r>
      <w:r w:rsidRPr="00637114">
        <w:rPr>
          <w:u w:val="single"/>
        </w:rPr>
        <w:t xml:space="preserve"> the case of a pharmaceutical </w:t>
      </w:r>
      <w:r w:rsidRPr="00637114">
        <w:rPr>
          <w:highlight w:val="green"/>
          <w:u w:val="single"/>
        </w:rPr>
        <w:t>invention claiming</w:t>
      </w:r>
      <w:r w:rsidRPr="00637114">
        <w:rPr>
          <w:u w:val="single"/>
        </w:rPr>
        <w:t xml:space="preserve"> an </w:t>
      </w:r>
      <w:r w:rsidRPr="00637114">
        <w:rPr>
          <w:highlight w:val="green"/>
          <w:u w:val="single"/>
        </w:rPr>
        <w:t>improvement</w:t>
      </w:r>
      <w:r w:rsidRPr="00637114">
        <w:rPr>
          <w:u w:val="single"/>
        </w:rPr>
        <w:t xml:space="preserve"> on a patented invention</w:t>
      </w:r>
      <w:r w:rsidRPr="00637114">
        <w:rPr>
          <w:sz w:val="16"/>
        </w:rPr>
        <w:t xml:space="preserve">, </w:t>
      </w:r>
      <w:r w:rsidRPr="00637114">
        <w:rPr>
          <w:u w:val="single"/>
        </w:rPr>
        <w:t xml:space="preserve">the </w:t>
      </w:r>
      <w:r w:rsidRPr="00637114">
        <w:rPr>
          <w:highlight w:val="green"/>
          <w:u w:val="single"/>
        </w:rPr>
        <w:t>applicant shall demonstrate</w:t>
      </w:r>
      <w:r w:rsidRPr="00637114">
        <w:rPr>
          <w:u w:val="single"/>
        </w:rPr>
        <w:t xml:space="preserve"> through clear and convincing evidence </w:t>
      </w:r>
      <w:r w:rsidRPr="00637114">
        <w:rPr>
          <w:highlight w:val="green"/>
          <w:u w:val="single"/>
        </w:rPr>
        <w:t>in</w:t>
      </w:r>
      <w:r w:rsidRPr="00637114">
        <w:rPr>
          <w:u w:val="single"/>
        </w:rPr>
        <w:t xml:space="preserve"> the written </w:t>
      </w:r>
      <w:r w:rsidRPr="00637114">
        <w:rPr>
          <w:highlight w:val="green"/>
          <w:u w:val="single"/>
        </w:rPr>
        <w:t>description that</w:t>
      </w:r>
      <w:r w:rsidRPr="00637114">
        <w:rPr>
          <w:u w:val="single"/>
        </w:rPr>
        <w:t xml:space="preserve"> such </w:t>
      </w:r>
      <w:r w:rsidRPr="00637114">
        <w:rPr>
          <w:highlight w:val="green"/>
          <w:u w:val="single"/>
        </w:rPr>
        <w:t>invention has increased efficacy</w:t>
      </w:r>
      <w:r w:rsidRPr="00637114">
        <w:rPr>
          <w:u w:val="single"/>
        </w:rPr>
        <w:t xml:space="preserve"> as compared to the original. </w:t>
      </w:r>
    </w:p>
    <w:p w14:paraId="0840EDCF" w14:textId="77777777" w:rsidR="00242926" w:rsidRPr="00637114" w:rsidRDefault="00242926" w:rsidP="00242926">
      <w:pPr>
        <w:rPr>
          <w:sz w:val="16"/>
        </w:rPr>
      </w:pPr>
      <w:r w:rsidRPr="00637114">
        <w:rPr>
          <w:sz w:val="16"/>
        </w:rPr>
        <w:t xml:space="preserve">(b) </w:t>
      </w:r>
      <w:r w:rsidRPr="00637114">
        <w:rPr>
          <w:u w:val="single"/>
        </w:rPr>
        <w:t>Increased efficacy defined</w:t>
      </w:r>
      <w:r w:rsidRPr="00637114">
        <w:rPr>
          <w:sz w:val="16"/>
        </w:rPr>
        <w:t xml:space="preserve">: As used in part (a), "increased efficacy" </w:t>
      </w:r>
      <w:r w:rsidRPr="00637114">
        <w:rPr>
          <w:u w:val="single"/>
        </w:rPr>
        <w:t xml:space="preserve">refers to a proven </w:t>
      </w:r>
      <w:r w:rsidRPr="00AB18E8">
        <w:rPr>
          <w:highlight w:val="green"/>
          <w:u w:val="single"/>
        </w:rPr>
        <w:t>improvement</w:t>
      </w:r>
      <w:r w:rsidRPr="00637114">
        <w:rPr>
          <w:u w:val="single"/>
        </w:rPr>
        <w:t xml:space="preserve"> in the mechanism of action, as </w:t>
      </w:r>
      <w:r w:rsidRPr="00AB18E8">
        <w:rPr>
          <w:highlight w:val="green"/>
          <w:u w:val="single"/>
        </w:rPr>
        <w:t>disclosed</w:t>
      </w:r>
      <w:r w:rsidRPr="00637114">
        <w:rPr>
          <w:u w:val="single"/>
        </w:rPr>
        <w:t xml:space="preserve"> in the patent claims</w:t>
      </w:r>
      <w:r w:rsidRPr="00637114">
        <w:rPr>
          <w:sz w:val="16"/>
        </w:rPr>
        <w:t xml:space="preserve">. 0 5 </w:t>
      </w:r>
    </w:p>
    <w:p w14:paraId="3DEFDB1E" w14:textId="77777777" w:rsidR="00242926" w:rsidRPr="00637114" w:rsidRDefault="00242926" w:rsidP="00242926">
      <w:pPr>
        <w:rPr>
          <w:sz w:val="16"/>
        </w:rPr>
      </w:pPr>
      <w:r w:rsidRPr="00637114">
        <w:rPr>
          <w:sz w:val="16"/>
        </w:rPr>
        <w:t xml:space="preserve">(c) </w:t>
      </w:r>
      <w:r w:rsidRPr="00AB18E8">
        <w:rPr>
          <w:highlight w:val="green"/>
          <w:u w:val="single"/>
        </w:rPr>
        <w:t>Mechanism</w:t>
      </w:r>
      <w:r w:rsidRPr="00637114">
        <w:rPr>
          <w:u w:val="single"/>
        </w:rPr>
        <w:t xml:space="preserve"> of action defined</w:t>
      </w:r>
      <w:r w:rsidRPr="00637114">
        <w:rPr>
          <w:sz w:val="16"/>
        </w:rPr>
        <w:t xml:space="preserve">: As used in part (b), "mechanism of action" </w:t>
      </w:r>
      <w:r w:rsidRPr="00AB18E8">
        <w:rPr>
          <w:highlight w:val="green"/>
          <w:u w:val="single"/>
        </w:rPr>
        <w:t>refers to</w:t>
      </w:r>
      <w:r w:rsidRPr="00637114">
        <w:rPr>
          <w:u w:val="single"/>
        </w:rPr>
        <w:t xml:space="preserve"> the process by which a drug functions to produce a </w:t>
      </w:r>
      <w:r w:rsidRPr="00AB18E8">
        <w:rPr>
          <w:highlight w:val="green"/>
          <w:u w:val="single"/>
        </w:rPr>
        <w:t>therapeutic effect</w:t>
      </w:r>
      <w:r w:rsidRPr="00637114">
        <w:rPr>
          <w:sz w:val="16"/>
        </w:rPr>
        <w:t xml:space="preserve">, </w:t>
      </w:r>
      <w:r w:rsidRPr="00637114">
        <w:rPr>
          <w:u w:val="single"/>
        </w:rPr>
        <w:t xml:space="preserve">as disclosed </w:t>
      </w:r>
      <w:r w:rsidRPr="00AB18E8">
        <w:rPr>
          <w:highlight w:val="green"/>
          <w:u w:val="single"/>
        </w:rPr>
        <w:t>in</w:t>
      </w:r>
      <w:r w:rsidRPr="00637114">
        <w:rPr>
          <w:u w:val="single"/>
        </w:rPr>
        <w:t xml:space="preserve"> the </w:t>
      </w:r>
      <w:r w:rsidRPr="00AB18E8">
        <w:rPr>
          <w:highlight w:val="green"/>
          <w:u w:val="single"/>
        </w:rPr>
        <w:t>patent claims</w:t>
      </w:r>
      <w:r w:rsidRPr="00637114">
        <w:rPr>
          <w:sz w:val="16"/>
        </w:rPr>
        <w:t>. 06</w:t>
      </w:r>
    </w:p>
    <w:p w14:paraId="35B5DB3A" w14:textId="77777777" w:rsidR="00242926" w:rsidRPr="00637114" w:rsidRDefault="00242926" w:rsidP="00242926">
      <w:pPr>
        <w:rPr>
          <w:u w:val="single"/>
        </w:rPr>
      </w:pPr>
      <w:r w:rsidRPr="00637114">
        <w:rPr>
          <w:sz w:val="16"/>
        </w:rPr>
        <w:t xml:space="preserve"> Under this legislation, </w:t>
      </w:r>
      <w:r w:rsidRPr="00637114">
        <w:rPr>
          <w:u w:val="single"/>
        </w:rPr>
        <w:t>the USPTO could grant a secondary patent only if the new formula's mechanism of action</w:t>
      </w:r>
      <w:r w:rsidRPr="00637114">
        <w:rPr>
          <w:sz w:val="16"/>
        </w:rPr>
        <w:t xml:space="preserve">, or production of the intended pharmacological effect, </w:t>
      </w:r>
      <w:r w:rsidRPr="00637114">
        <w:rPr>
          <w:u w:val="single"/>
        </w:rPr>
        <w:t>in fact improves upon the patented drug's mechanism of action</w:t>
      </w:r>
      <w:r w:rsidRPr="00637114">
        <w:rPr>
          <w:sz w:val="16"/>
        </w:rPr>
        <w:t xml:space="preserve">. For example, </w:t>
      </w:r>
      <w:r w:rsidRPr="00637114">
        <w:rPr>
          <w:u w:val="single"/>
        </w:rPr>
        <w:t xml:space="preserve">because </w:t>
      </w:r>
      <w:proofErr w:type="spellStart"/>
      <w:r w:rsidRPr="00637114">
        <w:rPr>
          <w:u w:val="single"/>
        </w:rPr>
        <w:t>VidaDrug</w:t>
      </w:r>
      <w:proofErr w:type="spellEnd"/>
      <w:r w:rsidRPr="00637114">
        <w:rPr>
          <w:u w:val="single"/>
        </w:rPr>
        <w:t xml:space="preserve"> is a chemotherapy drug, the new formula must include a change in the mechanism of action which </w:t>
      </w:r>
      <w:r w:rsidRPr="00AB18E8">
        <w:rPr>
          <w:highlight w:val="green"/>
          <w:u w:val="single"/>
        </w:rPr>
        <w:t>causes</w:t>
      </w:r>
      <w:r w:rsidRPr="00637114">
        <w:rPr>
          <w:u w:val="single"/>
        </w:rPr>
        <w:t xml:space="preserve"> an </w:t>
      </w:r>
      <w:r w:rsidRPr="00AB18E8">
        <w:rPr>
          <w:highlight w:val="green"/>
          <w:u w:val="single"/>
        </w:rPr>
        <w:t>improvement in</w:t>
      </w:r>
      <w:r w:rsidRPr="00637114">
        <w:rPr>
          <w:u w:val="single"/>
        </w:rPr>
        <w:t xml:space="preserve"> the </w:t>
      </w:r>
      <w:r w:rsidRPr="00AB18E8">
        <w:rPr>
          <w:highlight w:val="green"/>
          <w:u w:val="single"/>
        </w:rPr>
        <w:t>efficacy</w:t>
      </w:r>
      <w:r w:rsidRPr="00637114">
        <w:rPr>
          <w:u w:val="single"/>
        </w:rPr>
        <w:t xml:space="preserve"> of the drug's tumor-shrinking abilities to be eligible for a secondary patent. A </w:t>
      </w:r>
      <w:r w:rsidRPr="00AB18E8">
        <w:rPr>
          <w:highlight w:val="green"/>
          <w:u w:val="single"/>
        </w:rPr>
        <w:t>formula tweak</w:t>
      </w:r>
      <w:r w:rsidRPr="00637114">
        <w:rPr>
          <w:sz w:val="16"/>
        </w:rPr>
        <w:t xml:space="preserve"> that reduces side effects </w:t>
      </w:r>
      <w:r w:rsidRPr="00637114">
        <w:rPr>
          <w:u w:val="single"/>
        </w:rPr>
        <w:t xml:space="preserve">is </w:t>
      </w:r>
      <w:r w:rsidRPr="00AB18E8">
        <w:rPr>
          <w:highlight w:val="green"/>
          <w:u w:val="single"/>
        </w:rPr>
        <w:t>insufficient</w:t>
      </w:r>
      <w:r w:rsidRPr="00637114">
        <w:rPr>
          <w:u w:val="single"/>
        </w:rPr>
        <w:t xml:space="preserve">, because the underlying purpose of the drug - to treat cancer - remains unaffected. </w:t>
      </w:r>
    </w:p>
    <w:p w14:paraId="1CA804EF" w14:textId="77777777" w:rsidR="00242926" w:rsidRDefault="00242926" w:rsidP="00242926">
      <w:pPr>
        <w:rPr>
          <w:sz w:val="16"/>
        </w:rPr>
      </w:pPr>
      <w:r w:rsidRPr="00637114">
        <w:rPr>
          <w:u w:val="single"/>
        </w:rPr>
        <w:t>Lowell provides some precedent</w:t>
      </w:r>
      <w:r w:rsidRPr="00637114">
        <w:rPr>
          <w:sz w:val="16"/>
        </w:rPr>
        <w:t xml:space="preserve"> for creating a higher utility standard. 07 This new standard would focus on a drug's overall improved efficacy, rather than a minor tweak in the formula that would mitigate or resolve a previously caused side effect. </w:t>
      </w:r>
      <w:r w:rsidRPr="00637114">
        <w:rPr>
          <w:u w:val="single"/>
        </w:rPr>
        <w:t>This standard would require holding the pharmaceutical industry to a higher standard than other industries</w:t>
      </w:r>
      <w:r w:rsidRPr="00637114">
        <w:rPr>
          <w:sz w:val="16"/>
        </w:rPr>
        <w:t>, which could potentially conflict with the United States' TRIPS Agreement obligations with the WTO.</w:t>
      </w:r>
    </w:p>
    <w:p w14:paraId="74D1F586" w14:textId="77777777" w:rsidR="00242926" w:rsidRDefault="00242926" w:rsidP="00242926">
      <w:pPr>
        <w:rPr>
          <w:sz w:val="16"/>
        </w:rPr>
      </w:pPr>
    </w:p>
    <w:p w14:paraId="35C5186E" w14:textId="77777777" w:rsidR="00242926" w:rsidRPr="00637114" w:rsidRDefault="00242926" w:rsidP="00242926">
      <w:pPr>
        <w:pStyle w:val="Heading4"/>
      </w:pPr>
      <w:r>
        <w:t>Solves best.</w:t>
      </w:r>
    </w:p>
    <w:p w14:paraId="65470C73" w14:textId="77777777" w:rsidR="00242926" w:rsidRDefault="00242926" w:rsidP="00242926">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71B58578" w14:textId="77777777" w:rsidR="00242926" w:rsidRPr="00AB18E8" w:rsidRDefault="00242926" w:rsidP="00242926">
      <w:pPr>
        <w:rPr>
          <w:sz w:val="16"/>
        </w:rPr>
      </w:pPr>
      <w:r w:rsidRPr="00AB18E8">
        <w:rPr>
          <w:sz w:val="16"/>
        </w:rPr>
        <w:t xml:space="preserve">Pharmaceutical patents are inherently different from software or manufacturing patents. 144 </w:t>
      </w:r>
      <w:r w:rsidRPr="00AB18E8">
        <w:rPr>
          <w:highlight w:val="green"/>
          <w:u w:val="single"/>
        </w:rPr>
        <w:t>Pharma</w:t>
      </w:r>
      <w:r w:rsidRPr="00AB18E8">
        <w:rPr>
          <w:u w:val="single"/>
        </w:rPr>
        <w:t xml:space="preserve">ceutical companies </w:t>
      </w:r>
      <w:r w:rsidRPr="00AB18E8">
        <w:rPr>
          <w:highlight w:val="green"/>
          <w:u w:val="single"/>
        </w:rPr>
        <w:t>create</w:t>
      </w:r>
      <w:r w:rsidRPr="00AB18E8">
        <w:rPr>
          <w:u w:val="single"/>
        </w:rPr>
        <w:t xml:space="preserve"> life-saving </w:t>
      </w:r>
      <w:r w:rsidRPr="00AB18E8">
        <w:rPr>
          <w:highlight w:val="green"/>
          <w:u w:val="single"/>
        </w:rPr>
        <w:t>drugs that carry</w:t>
      </w:r>
      <w:r w:rsidRPr="00AB18E8">
        <w:rPr>
          <w:u w:val="single"/>
        </w:rPr>
        <w:t xml:space="preserve"> a very serious </w:t>
      </w:r>
      <w:r w:rsidRPr="00AB18E8">
        <w:rPr>
          <w:highlight w:val="green"/>
          <w:u w:val="single"/>
        </w:rPr>
        <w:t>benefit</w:t>
      </w:r>
      <w:r w:rsidRPr="00AB18E8">
        <w:rPr>
          <w:u w:val="single"/>
        </w:rPr>
        <w:t xml:space="preserve"> for a vulnerable group of consumers - patients. Because of this, the pharmaceutical </w:t>
      </w:r>
      <w:r w:rsidRPr="00AB18E8">
        <w:rPr>
          <w:highlight w:val="green"/>
          <w:u w:val="single"/>
        </w:rPr>
        <w:t>industry</w:t>
      </w:r>
      <w:r w:rsidRPr="00AB18E8">
        <w:rPr>
          <w:u w:val="single"/>
        </w:rPr>
        <w:t xml:space="preserve"> should be </w:t>
      </w:r>
      <w:r w:rsidRPr="00AB18E8">
        <w:rPr>
          <w:highlight w:val="green"/>
          <w:u w:val="single"/>
        </w:rPr>
        <w:t>held to a higher standard</w:t>
      </w:r>
      <w:r w:rsidRPr="00AB18E8">
        <w:rPr>
          <w:sz w:val="16"/>
        </w:rPr>
        <w:t xml:space="preserve"> if its companies seek to prohibit affordable generic drugs from coming to the marketplace. </w:t>
      </w:r>
    </w:p>
    <w:p w14:paraId="5BCE49CC" w14:textId="77777777" w:rsidR="00242926" w:rsidRPr="00AB18E8" w:rsidRDefault="00242926" w:rsidP="00242926">
      <w:pPr>
        <w:pStyle w:val="ListParagraph"/>
        <w:numPr>
          <w:ilvl w:val="0"/>
          <w:numId w:val="12"/>
        </w:numPr>
        <w:rPr>
          <w:sz w:val="16"/>
        </w:rPr>
      </w:pPr>
      <w:r w:rsidRPr="00AB18E8">
        <w:rPr>
          <w:rFonts w:ascii="Calibri" w:hAnsi="Calibri" w:cs="Calibri"/>
          <w:u w:val="single"/>
        </w:rPr>
        <w:t xml:space="preserve">An Efficacy-Focused </w:t>
      </w:r>
      <w:r w:rsidRPr="00AB18E8">
        <w:rPr>
          <w:rFonts w:ascii="Calibri" w:hAnsi="Calibri" w:cs="Calibri"/>
          <w:highlight w:val="green"/>
          <w:u w:val="single"/>
        </w:rPr>
        <w:t>Standard</w:t>
      </w:r>
      <w:r w:rsidRPr="00AB18E8">
        <w:rPr>
          <w:rFonts w:ascii="Calibri" w:hAnsi="Calibri" w:cs="Calibri"/>
          <w:u w:val="single"/>
        </w:rPr>
        <w:t xml:space="preserve"> Will Motivate Pharmaceutical Companies to Channel Resources to Creating Real Innovation</w:t>
      </w:r>
      <w:r w:rsidRPr="00AB18E8">
        <w:rPr>
          <w:sz w:val="16"/>
        </w:rPr>
        <w:t xml:space="preserve"> Pharmaceutical companies argue that patent-life-cycle-management strategies (their preferred name for those tactics described herein as evergreening) are essential to ensuring they recoup R&amp;D costs. 145 However, </w:t>
      </w:r>
      <w:r w:rsidRPr="00AB18E8">
        <w:rPr>
          <w:rFonts w:ascii="Calibri" w:hAnsi="Calibri" w:cs="Calibri"/>
          <w:u w:val="single"/>
        </w:rPr>
        <w:t xml:space="preserve">creation of a standard such as the one proposed here would </w:t>
      </w:r>
      <w:r w:rsidRPr="00AB18E8">
        <w:rPr>
          <w:rFonts w:ascii="Calibri" w:hAnsi="Calibri" w:cs="Calibri"/>
          <w:highlight w:val="green"/>
          <w:u w:val="single"/>
        </w:rPr>
        <w:t>ensure</w:t>
      </w:r>
      <w:r w:rsidRPr="00AB18E8">
        <w:rPr>
          <w:rFonts w:ascii="Calibri" w:hAnsi="Calibri" w:cs="Calibri"/>
          <w:u w:val="single"/>
        </w:rPr>
        <w:t xml:space="preserve"> that pharmaceutical </w:t>
      </w:r>
      <w:r w:rsidRPr="00AB18E8">
        <w:rPr>
          <w:rFonts w:ascii="Calibri" w:hAnsi="Calibri" w:cs="Calibri"/>
          <w:highlight w:val="green"/>
          <w:u w:val="single"/>
        </w:rPr>
        <w:t>companies</w:t>
      </w:r>
      <w:r w:rsidRPr="00AB18E8">
        <w:rPr>
          <w:rFonts w:ascii="Calibri" w:hAnsi="Calibri" w:cs="Calibri"/>
          <w:u w:val="single"/>
        </w:rPr>
        <w:t xml:space="preserve"> are properly incentivized to </w:t>
      </w:r>
      <w:r w:rsidRPr="00AB18E8">
        <w:rPr>
          <w:rFonts w:ascii="Calibri" w:hAnsi="Calibri" w:cs="Calibri"/>
          <w:highlight w:val="green"/>
          <w:u w:val="single"/>
        </w:rPr>
        <w:t>channel R&amp;D resources</w:t>
      </w:r>
      <w:r w:rsidRPr="00AB18E8">
        <w:rPr>
          <w:rFonts w:ascii="Calibri" w:hAnsi="Calibri" w:cs="Calibri"/>
          <w:u w:val="single"/>
        </w:rPr>
        <w:t xml:space="preserve"> to creating measurable change in the drugs, rather than creating minor changes</w:t>
      </w:r>
      <w:r w:rsidRPr="00AB18E8">
        <w:rPr>
          <w:sz w:val="16"/>
        </w:rPr>
        <w:t xml:space="preserve"> that prolong the time they can profit off of monopolies at the expense of patients. For those industries in which R&amp;D is more productive, like the pharmaceutical industry, "</w:t>
      </w:r>
      <w:r w:rsidRPr="00AB18E8">
        <w:rPr>
          <w:rFonts w:ascii="Calibri" w:hAnsi="Calibri" w:cs="Calibri"/>
          <w:u w:val="single"/>
        </w:rPr>
        <w:t>patent procedures should be refined to tighten the relationship between patents and the underlying inventions</w:t>
      </w:r>
      <w:r w:rsidRPr="00AB18E8">
        <w:rPr>
          <w:sz w:val="16"/>
        </w:rPr>
        <w:t xml:space="preserve">."14 6 </w:t>
      </w:r>
    </w:p>
    <w:p w14:paraId="13F20508" w14:textId="77777777" w:rsidR="00242926" w:rsidRPr="00EE4FEA" w:rsidRDefault="00242926" w:rsidP="00242926">
      <w:pPr>
        <w:pStyle w:val="ListParagraph"/>
        <w:numPr>
          <w:ilvl w:val="0"/>
          <w:numId w:val="12"/>
        </w:numPr>
        <w:rPr>
          <w:sz w:val="16"/>
          <w:szCs w:val="16"/>
        </w:rPr>
      </w:pPr>
      <w:r w:rsidRPr="1D3FD875">
        <w:rPr>
          <w:sz w:val="16"/>
          <w:szCs w:val="16"/>
        </w:rPr>
        <w:t xml:space="preserve">A </w:t>
      </w:r>
      <w:r w:rsidRPr="1D3FD875">
        <w:rPr>
          <w:rFonts w:ascii="Calibri" w:hAnsi="Calibri" w:cs="Calibri"/>
          <w:u w:val="single"/>
        </w:rPr>
        <w:t xml:space="preserve">Higher Standard for Secondary Pharmaceutical Patents Will </w:t>
      </w:r>
      <w:r w:rsidRPr="1D3FD875">
        <w:rPr>
          <w:rFonts w:ascii="Calibri" w:hAnsi="Calibri" w:cs="Calibri"/>
          <w:highlight w:val="green"/>
          <w:u w:val="single"/>
        </w:rPr>
        <w:t>Increase Competition</w:t>
      </w:r>
      <w:r w:rsidRPr="1D3FD875">
        <w:rPr>
          <w:rFonts w:ascii="Calibri" w:hAnsi="Calibri" w:cs="Calibri"/>
          <w:u w:val="single"/>
        </w:rPr>
        <w:t xml:space="preserve"> &amp; Lead to Lower Prices</w:t>
      </w:r>
      <w:r w:rsidRPr="1D3FD875">
        <w:rPr>
          <w:sz w:val="16"/>
          <w:szCs w:val="16"/>
        </w:rPr>
        <w:t xml:space="preserve"> The patent system enables pharmaceutical companies to retain market exclusivity for their drugs, allowing them to set high prices without an eye toward competition.1 47 The </w:t>
      </w:r>
      <w:r w:rsidRPr="1D3FD875">
        <w:rPr>
          <w:rFonts w:ascii="Calibri" w:hAnsi="Calibri" w:cs="Calibri"/>
          <w:u w:val="single"/>
        </w:rPr>
        <w:t>companies cite the need to recoup R&amp;D costs as the driving factor for their pricing decisions</w:t>
      </w:r>
      <w:r w:rsidRPr="1D3FD875">
        <w:rPr>
          <w:sz w:val="16"/>
          <w:szCs w:val="16"/>
        </w:rPr>
        <w:t xml:space="preserve">,148 but </w:t>
      </w:r>
      <w:r w:rsidRPr="1D3FD875">
        <w:rPr>
          <w:rFonts w:ascii="Calibri" w:hAnsi="Calibri" w:cs="Calibri"/>
          <w:u w:val="single"/>
        </w:rPr>
        <w:t>critics say their main motivation is making a profit</w:t>
      </w:r>
      <w:r w:rsidRPr="1D3FD875">
        <w:rPr>
          <w:sz w:val="16"/>
          <w:szCs w:val="16"/>
        </w:rPr>
        <w:t xml:space="preserve">.'49 While the pharmaceutical companies' argument may hold weight, high prices for drugs have a negative impact on those patients who need those drugs, but cannot afford them.150 </w:t>
      </w:r>
      <w:r w:rsidRPr="1D3FD875">
        <w:rPr>
          <w:rFonts w:ascii="Calibri" w:hAnsi="Calibri" w:cs="Calibri"/>
          <w:highlight w:val="green"/>
          <w:u w:val="single"/>
        </w:rPr>
        <w:t>Tightening</w:t>
      </w:r>
      <w:r w:rsidRPr="1D3FD875">
        <w:rPr>
          <w:rFonts w:ascii="Calibri" w:hAnsi="Calibri" w:cs="Calibri"/>
          <w:u w:val="single"/>
        </w:rPr>
        <w:t xml:space="preserve"> patent </w:t>
      </w:r>
      <w:r w:rsidRPr="1D3FD875">
        <w:rPr>
          <w:rFonts w:ascii="Calibri" w:hAnsi="Calibri" w:cs="Calibri"/>
          <w:highlight w:val="green"/>
          <w:u w:val="single"/>
        </w:rPr>
        <w:t>laws</w:t>
      </w:r>
      <w:r w:rsidRPr="1D3FD875">
        <w:rPr>
          <w:rFonts w:ascii="Calibri" w:hAnsi="Calibri" w:cs="Calibri"/>
          <w:u w:val="single"/>
        </w:rPr>
        <w:t xml:space="preserve"> to </w:t>
      </w:r>
      <w:r w:rsidRPr="1D3FD875">
        <w:rPr>
          <w:rFonts w:ascii="Calibri" w:hAnsi="Calibri" w:cs="Calibri"/>
          <w:highlight w:val="green"/>
          <w:u w:val="single"/>
        </w:rPr>
        <w:t>prevent</w:t>
      </w:r>
      <w:r w:rsidRPr="1D3FD875">
        <w:rPr>
          <w:rFonts w:ascii="Calibri" w:hAnsi="Calibri" w:cs="Calibri"/>
          <w:u w:val="single"/>
        </w:rPr>
        <w:t xml:space="preserve"> pharmaceutical companies from </w:t>
      </w:r>
      <w:r w:rsidRPr="1D3FD875">
        <w:rPr>
          <w:rFonts w:ascii="Calibri" w:hAnsi="Calibri" w:cs="Calibri"/>
          <w:highlight w:val="green"/>
          <w:u w:val="single"/>
        </w:rPr>
        <w:t>retaining</w:t>
      </w:r>
      <w:r w:rsidRPr="1D3FD875">
        <w:rPr>
          <w:rFonts w:ascii="Calibri" w:hAnsi="Calibri" w:cs="Calibri"/>
          <w:u w:val="single"/>
        </w:rPr>
        <w:t xml:space="preserve"> patent protection for </w:t>
      </w:r>
      <w:r w:rsidRPr="1D3FD875">
        <w:rPr>
          <w:rFonts w:ascii="Calibri" w:hAnsi="Calibri" w:cs="Calibri"/>
          <w:highlight w:val="green"/>
          <w:u w:val="single"/>
        </w:rPr>
        <w:t>minor changes</w:t>
      </w:r>
      <w:r w:rsidRPr="1D3FD875">
        <w:rPr>
          <w:rFonts w:ascii="Calibri" w:hAnsi="Calibri" w:cs="Calibri"/>
          <w:u w:val="single"/>
        </w:rPr>
        <w:t xml:space="preserve"> in their patented drugs will allow other companies to enter the marketplace sooner and drive prices down through competition</w:t>
      </w:r>
      <w:r w:rsidRPr="1D3FD875">
        <w:rPr>
          <w:sz w:val="16"/>
          <w:szCs w:val="16"/>
        </w:rPr>
        <w:t>. 5</w:t>
      </w:r>
      <w:r>
        <w:rPr>
          <w:sz w:val="16"/>
          <w:szCs w:val="16"/>
        </w:rPr>
        <w:t>z</w:t>
      </w:r>
    </w:p>
    <w:p w14:paraId="5A8D4891" w14:textId="1B7CEC4E" w:rsidR="00242926" w:rsidRDefault="00242926" w:rsidP="00242926">
      <w:pPr>
        <w:pStyle w:val="Heading2"/>
      </w:pPr>
      <w:r>
        <w:t>Case</w:t>
      </w:r>
    </w:p>
    <w:p w14:paraId="010CDB8A" w14:textId="77777777" w:rsidR="00242926" w:rsidRDefault="00242926" w:rsidP="00242926">
      <w:pPr>
        <w:pStyle w:val="Heading3"/>
      </w:pPr>
      <w:r>
        <w:t>UV</w:t>
      </w:r>
      <w:r w:rsidRPr="00D77524">
        <w:t xml:space="preserve"> </w:t>
      </w:r>
    </w:p>
    <w:p w14:paraId="654EE18C" w14:textId="77777777" w:rsidR="00242926" w:rsidRDefault="00242926" w:rsidP="00242926">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1E2F9C57" w14:textId="77777777" w:rsidR="00242926" w:rsidRDefault="00242926" w:rsidP="00242926">
      <w:pPr>
        <w:pStyle w:val="Heading4"/>
      </w:pPr>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238D8ACD" w14:textId="77777777" w:rsidR="00242926" w:rsidRDefault="00242926" w:rsidP="00242926">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0812A21C" w14:textId="77777777" w:rsidR="00242926" w:rsidRPr="002B663C" w:rsidRDefault="00242926" w:rsidP="00242926">
      <w:pPr>
        <w:pStyle w:val="Heading4"/>
      </w:pPr>
      <w:r>
        <w:t xml:space="preserve">1NC theory o/w a) epistemic skew- any reason I was abusive is because the 1AC was b) ca the </w:t>
      </w:r>
      <w:proofErr w:type="spellStart"/>
      <w:r>
        <w:t>quantifiablity</w:t>
      </w:r>
      <w:proofErr w:type="spellEnd"/>
      <w:r>
        <w:t xml:space="preserve"> warrant on </w:t>
      </w:r>
      <w:proofErr w:type="spellStart"/>
      <w:r>
        <w:t>rvis</w:t>
      </w:r>
      <w:proofErr w:type="spellEnd"/>
      <w:r>
        <w:t xml:space="preserve"> </w:t>
      </w:r>
    </w:p>
    <w:p w14:paraId="4DE1B229" w14:textId="77777777" w:rsidR="00242926" w:rsidRDefault="00242926" w:rsidP="00242926">
      <w:pPr>
        <w:pStyle w:val="Heading3"/>
      </w:pPr>
      <w:r>
        <w:t>TL</w:t>
      </w:r>
    </w:p>
    <w:p w14:paraId="667CAC41" w14:textId="77777777" w:rsidR="00242926" w:rsidRDefault="00242926" w:rsidP="00242926">
      <w:pPr>
        <w:pStyle w:val="Heading4"/>
      </w:pPr>
      <w:r>
        <w:t xml:space="preserve">[1] No solvency, no evidence that the </w:t>
      </w:r>
      <w:proofErr w:type="spellStart"/>
      <w:r>
        <w:t>aff</w:t>
      </w:r>
      <w:proofErr w:type="spellEnd"/>
      <w:r>
        <w:t xml:space="preserve"> spurns innovation.</w:t>
      </w:r>
    </w:p>
    <w:p w14:paraId="57E91FE4" w14:textId="77777777" w:rsidR="00242926" w:rsidRDefault="00242926" w:rsidP="00242926">
      <w:pPr>
        <w:pStyle w:val="Heading4"/>
      </w:pPr>
      <w:r>
        <w:t xml:space="preserve">[2] If second companies can repurpose that means </w:t>
      </w:r>
      <w:proofErr w:type="gramStart"/>
      <w:r>
        <w:t>a.</w:t>
      </w:r>
      <w:proofErr w:type="gramEnd"/>
      <w:r>
        <w:t xml:space="preserve"> they don’t solve innovation since companies will just direct r and d towards repurposing research instead of developing new drugs.  B. plan gets circumvented.  Companies can just acquire smaller companies to get their patents.  </w:t>
      </w:r>
    </w:p>
    <w:p w14:paraId="25794559" w14:textId="77777777" w:rsidR="00242926" w:rsidRPr="00550EB1" w:rsidRDefault="00242926" w:rsidP="00242926">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386620CE" w14:textId="77777777" w:rsidR="00242926" w:rsidRPr="00550EB1" w:rsidRDefault="00242926" w:rsidP="00242926">
      <w:r w:rsidRPr="00550EB1">
        <w:rPr>
          <w:rStyle w:val="Style13ptBold"/>
        </w:rPr>
        <w:t>Lamp 19</w:t>
      </w:r>
      <w:r w:rsidRPr="00550EB1">
        <w:t xml:space="preserve"> [Nicholas; Assistant Professor of Law at Queen’s University; “What Just Happened at the WTO? Everything You Need to Know, Brink News,” 12/16/19; </w:t>
      </w:r>
      <w:hyperlink r:id="rId10" w:history="1">
        <w:r w:rsidRPr="00550EB1">
          <w:rPr>
            <w:rStyle w:val="Hyperlink"/>
          </w:rPr>
          <w:t>https://www.brinknews.com/what-just-happened-at-the-wto-everything-you-need-to-know/</w:t>
        </w:r>
      </w:hyperlink>
      <w:r w:rsidRPr="00550EB1">
        <w:t>] Justin</w:t>
      </w:r>
    </w:p>
    <w:p w14:paraId="41053E86" w14:textId="77777777" w:rsidR="00242926" w:rsidRPr="00550EB1" w:rsidRDefault="00242926" w:rsidP="00242926">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013C83A9" w14:textId="77777777" w:rsidR="00242926" w:rsidRPr="00550EB1" w:rsidRDefault="00242926" w:rsidP="00242926">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099389DE" w14:textId="77777777" w:rsidR="00242926" w:rsidRPr="00550EB1" w:rsidRDefault="00242926" w:rsidP="00242926">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FCF6079" w14:textId="77777777" w:rsidR="00242926" w:rsidRPr="00550EB1" w:rsidRDefault="00242926" w:rsidP="00242926">
      <w:pPr>
        <w:rPr>
          <w:rStyle w:val="Emphasis"/>
        </w:rPr>
      </w:pPr>
    </w:p>
    <w:p w14:paraId="61B4EDC7" w14:textId="77777777" w:rsidR="00242926" w:rsidRDefault="00242926" w:rsidP="00242926">
      <w:pPr>
        <w:pStyle w:val="Heading3"/>
      </w:pPr>
      <w:r>
        <w:t xml:space="preserve">1NC – </w:t>
      </w:r>
      <w:proofErr w:type="spellStart"/>
      <w:r>
        <w:t>Exclusitivites</w:t>
      </w:r>
      <w:proofErr w:type="spellEnd"/>
      <w:r>
        <w:t xml:space="preserve"> </w:t>
      </w:r>
      <w:proofErr w:type="spellStart"/>
      <w:r>
        <w:t>Defecit</w:t>
      </w:r>
      <w:proofErr w:type="spellEnd"/>
    </w:p>
    <w:p w14:paraId="7512D3BD" w14:textId="77777777" w:rsidR="00242926" w:rsidRDefault="00242926" w:rsidP="00242926">
      <w:pPr>
        <w:pStyle w:val="Heading4"/>
      </w:pPr>
      <w:r>
        <w:t xml:space="preserve">THE AFF ONLY IMPACTS PATENTS AND NOT NON-PATENT EXCLUSIVITIES. THEY ARE DISTINCT WHICH MEANS THE AFF DOESN’T SOLVE SINCE COMPANIES STILL HAVE ACCESS TO EXCLUSIVITY MEASURES </w:t>
      </w:r>
    </w:p>
    <w:p w14:paraId="6E5201CD" w14:textId="77777777" w:rsidR="00242926" w:rsidRDefault="00242926" w:rsidP="00242926">
      <w:r>
        <w:t xml:space="preserve">FDA 20 </w:t>
      </w:r>
      <w:r w:rsidRPr="001A2E15">
        <w:rPr>
          <w:sz w:val="16"/>
          <w:szCs w:val="16"/>
        </w:rPr>
        <w:t>(FDA, 2/5/2020, Frequently Asked Questions on Patents and Exclusivity, https://www.fda.gov/drugs/development-approval-process-drugs/frequently-asked-questions-patents-and-exclusivity#What_is_the_difference_between_patents_a)</w:t>
      </w:r>
    </w:p>
    <w:p w14:paraId="5B1C1752" w14:textId="77777777" w:rsidR="00242926" w:rsidRPr="001A2E15" w:rsidRDefault="00242926" w:rsidP="00242926">
      <w:pPr>
        <w:rPr>
          <w:rStyle w:val="Emphasis"/>
        </w:rPr>
      </w:pPr>
      <w:hyperlink r:id="rId11" w:history="1">
        <w:r w:rsidRPr="007D4600">
          <w:rPr>
            <w:rStyle w:val="Hyperlink"/>
          </w:rPr>
          <w:t>1. What is the difference between patents and exclusivity?</w:t>
        </w:r>
      </w:hyperlink>
      <w:r w:rsidRPr="007D4600">
        <w:br/>
      </w:r>
      <w:r w:rsidRPr="001A2E15">
        <w:rPr>
          <w:rStyle w:val="Emphasis"/>
          <w:highlight w:val="green"/>
        </w:rPr>
        <w:t xml:space="preserve">Patents and exclusivity work in a similar fashion but are distinct </w:t>
      </w:r>
      <w:r w:rsidRPr="001A2E15">
        <w:rPr>
          <w:rStyle w:val="Emphasis"/>
        </w:rPr>
        <w:t xml:space="preserve">from one another and governed by different statutes. </w:t>
      </w:r>
      <w:r w:rsidRPr="001A2E15">
        <w:rPr>
          <w:rStyle w:val="Emphasis"/>
          <w:highlight w:val="green"/>
        </w:rPr>
        <w:t>Patents are a property right granted by the U</w:t>
      </w:r>
      <w:r w:rsidRPr="001A2E15">
        <w:rPr>
          <w:rStyle w:val="Emphasis"/>
        </w:rPr>
        <w:t xml:space="preserve">nited </w:t>
      </w:r>
      <w:r w:rsidRPr="001A2E15">
        <w:rPr>
          <w:rStyle w:val="Emphasis"/>
          <w:highlight w:val="green"/>
        </w:rPr>
        <w:t>S</w:t>
      </w:r>
      <w:r w:rsidRPr="001A2E15">
        <w:rPr>
          <w:rStyle w:val="Emphasis"/>
        </w:rPr>
        <w:t xml:space="preserve">tates </w:t>
      </w:r>
      <w:r w:rsidRPr="001A2E15">
        <w:rPr>
          <w:rStyle w:val="Emphasis"/>
          <w:highlight w:val="green"/>
        </w:rPr>
        <w:t>Patent and Trademark Office</w:t>
      </w:r>
      <w:r w:rsidRPr="001A2E15">
        <w:rPr>
          <w:rStyle w:val="Emphasis"/>
        </w:rPr>
        <w:t xml:space="preserve"> anytime </w:t>
      </w:r>
      <w:r w:rsidRPr="0031218C">
        <w:rPr>
          <w:rStyle w:val="Emphasis"/>
          <w:highlight w:val="green"/>
        </w:rPr>
        <w:t>during the development of a drug</w:t>
      </w:r>
      <w:r w:rsidRPr="001A2E15">
        <w:rPr>
          <w:rStyle w:val="Emphasis"/>
        </w:rPr>
        <w:t xml:space="preserve"> and can encompass a wide range of claims.  </w:t>
      </w:r>
      <w:r w:rsidRPr="0031218C">
        <w:rPr>
          <w:rStyle w:val="Emphasis"/>
          <w:highlight w:val="green"/>
        </w:rPr>
        <w:t>Exclusivity refers to certain delays and prohibitions on approval of competitor drugs</w:t>
      </w:r>
      <w:r w:rsidRPr="001A2E15">
        <w:rPr>
          <w:rStyle w:val="Emphasis"/>
        </w:rPr>
        <w:t xml:space="preserve"> available under the statute that attach upon approval of a drug or of certain supplements.  </w:t>
      </w:r>
      <w:r w:rsidRPr="007D4600">
        <w:t xml:space="preserve">A new drug application (NDA) or abbreviated new drug application (ANDA) holder is eligible for exclusivity if statutory requirements are met.  See 21 C.F.R. 314.108, 316.31, 316.34 and sections 505A, 505E, and 505(j)(5)(B)(iv) of the FD&amp;C Act.  </w:t>
      </w:r>
      <w:r w:rsidRPr="001A2E15">
        <w:rPr>
          <w:rStyle w:val="Emphasis"/>
        </w:rPr>
        <w:t>Periods of exclusivity and patent terms may or may not run concurrently. Exclusivity was designed to promote a balance between new drug innovation and greater public access to drugs that result from generic drug competition.</w:t>
      </w:r>
    </w:p>
    <w:p w14:paraId="5FB79CBF" w14:textId="77777777" w:rsidR="00242926" w:rsidRDefault="00242926" w:rsidP="00242926"/>
    <w:p w14:paraId="2205442C" w14:textId="77777777" w:rsidR="00242926" w:rsidRDefault="00242926" w:rsidP="00242926">
      <w:pPr>
        <w:pStyle w:val="Heading4"/>
      </w:pPr>
      <w:r>
        <w:t>YOUR OWN AUTHOR SAYS EXCLUSIVITIES ARE KEY PART OF EVERGREENING</w:t>
      </w:r>
    </w:p>
    <w:p w14:paraId="3F151E55" w14:textId="77777777" w:rsidR="00242926" w:rsidRDefault="00242926" w:rsidP="00242926">
      <w:r w:rsidRPr="00336AFB">
        <w:rPr>
          <w:rFonts w:eastAsia="MS Mincho" w:cs="Times New Roman"/>
          <w:b/>
          <w:szCs w:val="24"/>
        </w:rPr>
        <w:t>Feldman 2</w:t>
      </w:r>
      <w:r w:rsidRPr="00336AFB">
        <w:rPr>
          <w:rFonts w:eastAsia="MS Mincho" w:cs="Times New Roman"/>
          <w:szCs w:val="24"/>
        </w:rPr>
        <w:t xml:space="preserve"> </w:t>
      </w:r>
      <w:r w:rsidRPr="0031218C">
        <w:rPr>
          <w:rFonts w:eastAsia="MS Mincho" w:cs="Times New Roman"/>
          <w:sz w:val="16"/>
          <w:szCs w:val="16"/>
        </w:rPr>
        <w:t>(Robin Feldman 18, May your drug price be evergreen, Journal of Law and the Biosciences, Volume 5, Issue 3, December 2018, Pages 590–647, </w:t>
      </w:r>
      <w:hyperlink r:id="rId12" w:history="1">
        <w:r w:rsidRPr="0031218C">
          <w:rPr>
            <w:rFonts w:eastAsia="MS Mincho" w:cs="Times New Roman"/>
            <w:sz w:val="16"/>
            <w:szCs w:val="16"/>
          </w:rPr>
          <w:t>https://doi.org/10.1093/jlb/lsy022</w:t>
        </w:r>
      </w:hyperlink>
      <w:r w:rsidRPr="0031218C">
        <w:rPr>
          <w:rFonts w:eastAsia="MS Mincho" w:cs="Times New Roman"/>
          <w:sz w:val="16"/>
          <w:szCs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
    <w:p w14:paraId="28396E42" w14:textId="77777777" w:rsidR="00242926" w:rsidRPr="0031218C" w:rsidRDefault="00242926" w:rsidP="00242926">
      <w:pPr>
        <w:rPr>
          <w:sz w:val="14"/>
        </w:rPr>
      </w:pPr>
      <w:r w:rsidRPr="0031218C">
        <w:rPr>
          <w:sz w:val="14"/>
        </w:rPr>
        <w:t xml:space="preserve"> Anecdotal evidence has identified strategic behaviors various companies have deployed to great effect. </w:t>
      </w:r>
      <w:r w:rsidRPr="0031218C">
        <w:rPr>
          <w:rStyle w:val="Emphasis"/>
        </w:rPr>
        <w:t>One such practice is ‘evergreening’, which can be defined as artificially extending the life of a patent or other exclusivity by obtaining additional protections to extend the monopoly period</w:t>
      </w:r>
      <w:r w:rsidRPr="0031218C">
        <w:rPr>
          <w:sz w:val="14"/>
        </w:rPr>
        <w:t>.</w:t>
      </w:r>
      <w:hyperlink r:id="rId13" w:anchor="fn30" w:history="1">
        <w:r w:rsidRPr="0031218C">
          <w:rPr>
            <w:rStyle w:val="Hyperlink"/>
            <w:sz w:val="14"/>
            <w:vertAlign w:val="superscript"/>
          </w:rPr>
          <w:t>30</w:t>
        </w:r>
      </w:hyperlink>
      <w:r w:rsidRPr="0031218C">
        <w:rPr>
          <w:sz w:val="14"/>
        </w:rPr>
        <w:t> Scholarly work, including our own, has documented these behaviors as examples have emerged in individual cases and in press reports.</w:t>
      </w:r>
      <w:hyperlink r:id="rId14" w:anchor="fn31" w:history="1">
        <w:r w:rsidRPr="0031218C">
          <w:rPr>
            <w:rStyle w:val="Hyperlink"/>
            <w:sz w:val="14"/>
            <w:vertAlign w:val="superscript"/>
          </w:rPr>
          <w:t>31</w:t>
        </w:r>
      </w:hyperlink>
      <w:r w:rsidRPr="0031218C">
        <w:rPr>
          <w:sz w:val="14"/>
        </w:rPr>
        <w:t> What has been missing from the literature, however, is a comprehensive empirical view.</w:t>
      </w:r>
      <w:hyperlink r:id="rId15" w:anchor="fn32" w:history="1">
        <w:r w:rsidRPr="0031218C">
          <w:rPr>
            <w:rStyle w:val="Hyperlink"/>
            <w:sz w:val="14"/>
            <w:vertAlign w:val="superscript"/>
          </w:rPr>
          <w:t>32</w:t>
        </w:r>
      </w:hyperlink>
      <w:r w:rsidRPr="0031218C">
        <w:rPr>
          <w:sz w:val="14"/>
        </w:rPr>
        <w:t> Just how pervasive are such behaviors? Is it simply a matter of certain bad actors, to whom everyone points repeatedly, or is the problem endemic to the industry? Only by answering this question can we contemplate the extent to which reforms are needed, as well as the extent to which strategic behavior to block generic competition may be contributing to rising drug prices. This study answers the questions. Providing a robust empirical analysis was no easy task. Transparency is not in the industry's interests, and companies have been known to go to great lengths to camouflage strategic behavior.</w:t>
      </w:r>
      <w:hyperlink r:id="rId16" w:anchor="fn33" w:history="1">
        <w:r w:rsidRPr="0031218C">
          <w:rPr>
            <w:rStyle w:val="Hyperlink"/>
            <w:sz w:val="14"/>
            <w:vertAlign w:val="superscript"/>
          </w:rPr>
          <w:t>33</w:t>
        </w:r>
      </w:hyperlink>
      <w:r w:rsidRPr="0031218C">
        <w:rPr>
          <w:sz w:val="14"/>
        </w:rPr>
        <w:t xml:space="preserve"> After all, a pharmaceutical company would be loath to let regulators and legislators know what it is up to, let alone competitors who might mimic the clever strategies. To accomplish our study, we turned to government sources, </w:t>
      </w:r>
      <w:proofErr w:type="spellStart"/>
      <w:r w:rsidRPr="0031218C">
        <w:rPr>
          <w:sz w:val="14"/>
        </w:rPr>
        <w:t>analysing</w:t>
      </w:r>
      <w:proofErr w:type="spellEnd"/>
      <w:r w:rsidRPr="0031218C">
        <w:rPr>
          <w:sz w:val="14"/>
        </w:rPr>
        <w:t xml:space="preserve"> more than a decade of data published by the US Food and Drug Administration (FDA). This involved extracting and </w:t>
      </w:r>
      <w:proofErr w:type="spellStart"/>
      <w:r w:rsidRPr="0031218C">
        <w:rPr>
          <w:sz w:val="14"/>
        </w:rPr>
        <w:t>analysing</w:t>
      </w:r>
      <w:proofErr w:type="spellEnd"/>
      <w:r w:rsidRPr="0031218C">
        <w:rPr>
          <w:sz w:val="14"/>
        </w:rPr>
        <w:t xml:space="preserve"> detailed information on as many as 11 different aspects of roughly 1800 drugs. The task would have been sufficiently challenging if the information were readily available. It was not. The project required teasing information painstakingly out of each monthly and annual publication, many of which are no longer available from the government in any form. Moreover, the complexities of pharmaceutical regulation and approval require intricate analysis of the information disclosed by the government, when that information is disclosed at all. In all, our work required assembling and </w:t>
      </w:r>
      <w:proofErr w:type="spellStart"/>
      <w:r w:rsidRPr="0031218C">
        <w:rPr>
          <w:sz w:val="14"/>
        </w:rPr>
        <w:t>analysing</w:t>
      </w:r>
      <w:proofErr w:type="spellEnd"/>
      <w:r w:rsidRPr="0031218C">
        <w:rPr>
          <w:sz w:val="14"/>
        </w:rPr>
        <w:t xml:space="preserve"> over 160,000 individual cells of data, all entered by hand. The results, however, were striking, and they show a startling departure from the classic conceptualization of intellectual property protection for pharmaceuticals. The data demonstrate that throughout the industry, companies create serial barriers to hold off the type of competitive entry that is fundamental to our innovative system. Key results from our 2005 to 2015 study include the following: Rather than creating new medicines, pharmaceutical companies are recycling and repurposing old ones. In fact, 78% of the drugs associated with new patents in the FDA’s records were not new drugs coming on the market, but existing drugs. </w:t>
      </w:r>
      <w:r w:rsidRPr="0031218C">
        <w:rPr>
          <w:rStyle w:val="Emphasis"/>
          <w:highlight w:val="green"/>
        </w:rPr>
        <w:t>Adding new</w:t>
      </w:r>
      <w:r w:rsidRPr="0031218C">
        <w:rPr>
          <w:rStyle w:val="Emphasis"/>
        </w:rPr>
        <w:t xml:space="preserve"> patents and </w:t>
      </w:r>
      <w:r w:rsidRPr="0031218C">
        <w:rPr>
          <w:rStyle w:val="Emphasis"/>
          <w:highlight w:val="green"/>
        </w:rPr>
        <w:t>exclusivities to extend the protection cliff</w:t>
      </w:r>
      <w:r w:rsidRPr="0031218C">
        <w:rPr>
          <w:rStyle w:val="Emphasis"/>
        </w:rPr>
        <w:t xml:space="preserve"> </w:t>
      </w:r>
      <w:r w:rsidRPr="0031218C">
        <w:rPr>
          <w:rStyle w:val="Emphasis"/>
          <w:highlight w:val="green"/>
        </w:rPr>
        <w:t>is particularly pronounced</w:t>
      </w:r>
      <w:r w:rsidRPr="0031218C">
        <w:rPr>
          <w:rStyle w:val="Emphasis"/>
        </w:rPr>
        <w:t xml:space="preserve"> among blockbuster drugs. Of the roughly 100 best-selling drugs, more than </w:t>
      </w:r>
      <w:r w:rsidRPr="0031218C">
        <w:rPr>
          <w:rStyle w:val="Emphasis"/>
          <w:highlight w:val="green"/>
        </w:rPr>
        <w:t>70% had their protection extended at least once,</w:t>
      </w:r>
      <w:r w:rsidRPr="0031218C">
        <w:rPr>
          <w:rStyle w:val="Emphasis"/>
        </w:rPr>
        <w:t xml:space="preserve"> with almost 50% having the protection cliff extended more than once.</w:t>
      </w:r>
      <w:r>
        <w:rPr>
          <w:rStyle w:val="Emphasis"/>
        </w:rPr>
        <w:t xml:space="preserve"> </w:t>
      </w:r>
      <w:r w:rsidRPr="0031218C">
        <w:rPr>
          <w:sz w:val="14"/>
        </w:rPr>
        <w:t xml:space="preserve">Looking at the full group, </w:t>
      </w:r>
      <w:r w:rsidRPr="0031218C">
        <w:rPr>
          <w:rStyle w:val="Emphasis"/>
          <w:highlight w:val="green"/>
        </w:rPr>
        <w:t>almost 40% of all drugs</w:t>
      </w:r>
      <w:r w:rsidRPr="0031218C">
        <w:rPr>
          <w:rStyle w:val="Emphasis"/>
        </w:rPr>
        <w:t xml:space="preserve"> available on the market </w:t>
      </w:r>
      <w:r w:rsidRPr="0031218C">
        <w:rPr>
          <w:rStyle w:val="Emphasis"/>
          <w:highlight w:val="green"/>
        </w:rPr>
        <w:t>created</w:t>
      </w:r>
      <w:r w:rsidRPr="0031218C">
        <w:rPr>
          <w:rStyle w:val="Emphasis"/>
        </w:rPr>
        <w:t xml:space="preserve"> additional </w:t>
      </w:r>
      <w:r w:rsidRPr="0031218C">
        <w:rPr>
          <w:rStyle w:val="Emphasis"/>
          <w:highlight w:val="green"/>
        </w:rPr>
        <w:t>market barriers by having</w:t>
      </w:r>
      <w:r w:rsidRPr="0031218C">
        <w:rPr>
          <w:rStyle w:val="Emphasis"/>
        </w:rPr>
        <w:t xml:space="preserve"> patents or </w:t>
      </w:r>
      <w:r w:rsidRPr="0031218C">
        <w:rPr>
          <w:rStyle w:val="Emphasis"/>
          <w:highlight w:val="green"/>
        </w:rPr>
        <w:t>exclusivities</w:t>
      </w:r>
      <w:r w:rsidRPr="0031218C">
        <w:rPr>
          <w:rStyle w:val="Emphasis"/>
        </w:rPr>
        <w:t xml:space="preserve"> </w:t>
      </w:r>
      <w:r w:rsidRPr="0031218C">
        <w:rPr>
          <w:rStyle w:val="Emphasis"/>
          <w:highlight w:val="green"/>
        </w:rPr>
        <w:t>added on to them</w:t>
      </w:r>
      <w:r w:rsidRPr="0031218C">
        <w:rPr>
          <w:rStyle w:val="Emphasis"/>
        </w:rPr>
        <w:t>.</w:t>
      </w:r>
      <w:r>
        <w:rPr>
          <w:rStyle w:val="Emphasis"/>
        </w:rPr>
        <w:t xml:space="preserve"> </w:t>
      </w:r>
      <w:r w:rsidRPr="0031218C">
        <w:rPr>
          <w:sz w:val="14"/>
        </w:rPr>
        <w:t>Once a company starts down this road, there is a tendency to keep returning to the well. Eighty per cent of those who added protections added more than one. Among those adding more than one barrier, some were serial offenders, with almost half adding 4 or more protections and some adding more than 20. The problem is growing across time. The number of drugs that had a patent added on to them almost doubled during the time period. The addition of certain other types of barriers increased at an even greater rate, with some tripling.</w:t>
      </w:r>
      <w:hyperlink r:id="rId17" w:anchor="fn34" w:history="1">
        <w:r w:rsidRPr="0031218C">
          <w:rPr>
            <w:rStyle w:val="Hyperlink"/>
            <w:sz w:val="14"/>
            <w:vertAlign w:val="superscript"/>
          </w:rPr>
          <w:t>34</w:t>
        </w:r>
      </w:hyperlink>
      <w:r w:rsidRPr="0031218C">
        <w:rPr>
          <w:sz w:val="14"/>
        </w:rPr>
        <w:t xml:space="preserve"> These results may easily understate the landscape. In designing the methodology, we repeatedly adopted a conservative approach, following the path that would point away from suggesting a competitive barrier</w:t>
      </w:r>
      <w:r w:rsidRPr="0031218C">
        <w:rPr>
          <w:rStyle w:val="Emphasis"/>
        </w:rPr>
        <w:t>. In addition, the pharmaceutical industry has developed techniques for erecting competitive barriers that do not involve obtaining additional patents and exclusivities, techniques that would not be captured by our analysis.</w:t>
      </w:r>
      <w:hyperlink r:id="rId18" w:anchor="fn35" w:history="1">
        <w:r w:rsidRPr="0031218C">
          <w:rPr>
            <w:rStyle w:val="Hyperlink"/>
            <w:sz w:val="14"/>
            <w:vertAlign w:val="superscript"/>
          </w:rPr>
          <w:t>35</w:t>
        </w:r>
      </w:hyperlink>
      <w:r w:rsidRPr="0031218C">
        <w:rPr>
          <w:sz w:val="14"/>
        </w:rPr>
        <w:t xml:space="preserve"> Finally, we could only quantify those behaviors of which we are aware. Much behavior in the pharmaceutical industry remains obscured, and we cannot measure what we cannot see.</w:t>
      </w:r>
      <w:hyperlink r:id="rId19" w:anchor="fn36" w:history="1">
        <w:r w:rsidRPr="0031218C">
          <w:rPr>
            <w:rStyle w:val="Hyperlink"/>
            <w:sz w:val="14"/>
            <w:vertAlign w:val="superscript"/>
          </w:rPr>
          <w:t>36</w:t>
        </w:r>
      </w:hyperlink>
    </w:p>
    <w:p w14:paraId="3E47A97A" w14:textId="77777777" w:rsidR="00242926" w:rsidRDefault="00242926" w:rsidP="00242926"/>
    <w:p w14:paraId="56B4E173" w14:textId="77777777" w:rsidR="00242926" w:rsidRDefault="00242926" w:rsidP="00242926">
      <w:pPr>
        <w:pStyle w:val="Heading3"/>
      </w:pPr>
      <w:r w:rsidRPr="00CD02B6">
        <w:t xml:space="preserve">1NC – </w:t>
      </w:r>
      <w:r>
        <w:t>Disease Turn</w:t>
      </w:r>
    </w:p>
    <w:p w14:paraId="7439CFB1" w14:textId="77777777" w:rsidR="00242926" w:rsidRDefault="00242926" w:rsidP="00242926">
      <w:pPr>
        <w:pStyle w:val="Heading4"/>
      </w:pPr>
      <w:r>
        <w:t xml:space="preserve">INNOVATION OCCURS BY BUILDING ON EXISTING MEDICAL ADVANCES, ALSO IMPROVES EFFICACY FOR TROPICAL DISEASES </w:t>
      </w:r>
    </w:p>
    <w:p w14:paraId="68E1AE1D" w14:textId="77777777" w:rsidR="00242926" w:rsidRPr="0094647E" w:rsidRDefault="00242926" w:rsidP="00242926">
      <w:pPr>
        <w:rPr>
          <w:sz w:val="16"/>
          <w:szCs w:val="16"/>
        </w:rPr>
      </w:pPr>
      <w:r w:rsidRPr="0094647E">
        <w:rPr>
          <w:b/>
          <w:bCs/>
        </w:rPr>
        <w:t>Eger 10</w:t>
      </w:r>
      <w:r>
        <w:t xml:space="preserve"> </w:t>
      </w:r>
      <w:r w:rsidRPr="0094647E">
        <w:rPr>
          <w:sz w:val="16"/>
          <w:szCs w:val="16"/>
        </w:rPr>
        <w:t xml:space="preserve">(Eger, T. </w:t>
      </w:r>
      <w:proofErr w:type="gramStart"/>
      <w:r w:rsidRPr="0094647E">
        <w:rPr>
          <w:sz w:val="16"/>
          <w:szCs w:val="16"/>
        </w:rPr>
        <w:t>(,Professor</w:t>
      </w:r>
      <w:proofErr w:type="gramEnd"/>
      <w:r w:rsidRPr="0094647E">
        <w:rPr>
          <w:sz w:val="16"/>
          <w:szCs w:val="16"/>
        </w:rPr>
        <w:t xml:space="preserve"> of Law and Economics at the University of Hamburg) P. </w:t>
      </w:r>
      <w:proofErr w:type="spellStart"/>
      <w:r w:rsidRPr="0094647E">
        <w:rPr>
          <w:sz w:val="16"/>
          <w:szCs w:val="16"/>
        </w:rPr>
        <w:t>Ebermann</w:t>
      </w:r>
      <w:proofErr w:type="spellEnd"/>
      <w:r w:rsidRPr="0094647E">
        <w:rPr>
          <w:sz w:val="16"/>
          <w:szCs w:val="16"/>
        </w:rPr>
        <w:t xml:space="preserve">, and P. </w:t>
      </w:r>
      <w:proofErr w:type="spellStart"/>
      <w:r w:rsidRPr="0094647E">
        <w:rPr>
          <w:sz w:val="16"/>
          <w:szCs w:val="16"/>
        </w:rPr>
        <w:t>Ramanujam</w:t>
      </w:r>
      <w:proofErr w:type="spellEnd"/>
      <w:r w:rsidRPr="0094647E">
        <w:rPr>
          <w:sz w:val="16"/>
          <w:szCs w:val="16"/>
        </w:rPr>
        <w:t>. "Incremental innovation and patent protection for pharmaceutical products in India." Economic Analysis of India (2010): 129.)</w:t>
      </w:r>
    </w:p>
    <w:p w14:paraId="34E16F45" w14:textId="77777777" w:rsidR="00242926" w:rsidRPr="005117F7" w:rsidRDefault="00242926" w:rsidP="00242926">
      <w:pPr>
        <w:rPr>
          <w:sz w:val="16"/>
        </w:rPr>
      </w:pPr>
      <w:r w:rsidRPr="0094647E">
        <w:rPr>
          <w:rStyle w:val="Emphasis"/>
        </w:rPr>
        <w:t>The pharmaceutical industry provides an excellent setting to test determinants of incremental and radical innovation.</w:t>
      </w:r>
      <w:r w:rsidRPr="005117F7">
        <w:rPr>
          <w:sz w:val="16"/>
        </w:rPr>
        <w:t xml:space="preserve"> Radical innovation refers to the identification of new chemical entities and their development into potentially useful pharmaceutical drugs. </w:t>
      </w:r>
      <w:r w:rsidRPr="005117F7">
        <w:rPr>
          <w:rStyle w:val="Emphasis"/>
        </w:rPr>
        <w:t xml:space="preserve">Incremental innovation, on the other hand, works with already known chemical compounds that are merely altered or employed in a different use (Cool)20. </w:t>
      </w:r>
      <w:r w:rsidRPr="005117F7">
        <w:rPr>
          <w:rStyle w:val="Emphasis"/>
          <w:highlight w:val="green"/>
        </w:rPr>
        <w:t>Drug enhancements</w:t>
      </w:r>
      <w:r w:rsidRPr="005117F7">
        <w:rPr>
          <w:rStyle w:val="Emphasis"/>
        </w:rPr>
        <w:t xml:space="preserve"> such as new dosage forms may appear at first sight to be unimportant or even </w:t>
      </w:r>
      <w:proofErr w:type="gramStart"/>
      <w:r w:rsidRPr="005117F7">
        <w:rPr>
          <w:rStyle w:val="Emphasis"/>
        </w:rPr>
        <w:t>trivial</w:t>
      </w:r>
      <w:proofErr w:type="gramEnd"/>
      <w:r w:rsidRPr="005117F7">
        <w:rPr>
          <w:rStyle w:val="Emphasis"/>
        </w:rPr>
        <w:t xml:space="preserve"> but they </w:t>
      </w:r>
      <w:r w:rsidRPr="005117F7">
        <w:rPr>
          <w:rStyle w:val="Emphasis"/>
          <w:highlight w:val="green"/>
        </w:rPr>
        <w:t>are important avenues of learning for firms</w:t>
      </w:r>
      <w:r w:rsidRPr="005117F7">
        <w:rPr>
          <w:rStyle w:val="Emphasis"/>
        </w:rPr>
        <w:t xml:space="preserve">. </w:t>
      </w:r>
      <w:r w:rsidRPr="005117F7">
        <w:rPr>
          <w:rStyle w:val="Emphasis"/>
          <w:highlight w:val="green"/>
        </w:rPr>
        <w:t>Incremental progress gives rise to families</w:t>
      </w:r>
      <w:r w:rsidRPr="005117F7">
        <w:rPr>
          <w:rStyle w:val="Emphasis"/>
        </w:rPr>
        <w:t xml:space="preserve"> or classes </w:t>
      </w:r>
      <w:r w:rsidRPr="005117F7">
        <w:rPr>
          <w:rStyle w:val="Emphasis"/>
          <w:highlight w:val="green"/>
        </w:rPr>
        <w:t>of related drugs</w:t>
      </w:r>
      <w:r w:rsidRPr="005117F7">
        <w:rPr>
          <w:sz w:val="16"/>
        </w:rPr>
        <w:t xml:space="preserve">. Although several agents within a class may have the same general action, they often differ significantly in specific actions, side effects, and suitability for individual patients (Levy,21 Banbury and Mitchell22). </w:t>
      </w:r>
      <w:r w:rsidRPr="005117F7">
        <w:rPr>
          <w:rStyle w:val="Emphasis"/>
        </w:rPr>
        <w:t xml:space="preserve">Consequently, </w:t>
      </w:r>
      <w:r w:rsidRPr="005117F7">
        <w:rPr>
          <w:rStyle w:val="Emphasis"/>
          <w:highlight w:val="green"/>
        </w:rPr>
        <w:t>incremental innovation takes many forms</w:t>
      </w:r>
      <w:r w:rsidRPr="005117F7">
        <w:rPr>
          <w:rStyle w:val="Emphasis"/>
        </w:rPr>
        <w:t xml:space="preserve">, including </w:t>
      </w:r>
      <w:r w:rsidRPr="005117F7">
        <w:rPr>
          <w:rStyle w:val="Emphasis"/>
          <w:highlight w:val="green"/>
        </w:rPr>
        <w:t>improved safety</w:t>
      </w:r>
      <w:r w:rsidRPr="005117F7">
        <w:rPr>
          <w:rStyle w:val="Emphasis"/>
        </w:rPr>
        <w:t xml:space="preserve"> and effectiveness, </w:t>
      </w:r>
      <w:r w:rsidRPr="005117F7">
        <w:rPr>
          <w:rStyle w:val="Emphasis"/>
          <w:highlight w:val="green"/>
        </w:rPr>
        <w:t>fewer side effects</w:t>
      </w:r>
      <w:r w:rsidRPr="005117F7">
        <w:rPr>
          <w:rStyle w:val="Emphasis"/>
        </w:rPr>
        <w:t xml:space="preserve">, new formulations allowing </w:t>
      </w:r>
      <w:r w:rsidRPr="005117F7">
        <w:rPr>
          <w:rStyle w:val="Emphasis"/>
          <w:highlight w:val="green"/>
        </w:rPr>
        <w:t>greater ease</w:t>
      </w:r>
      <w:r w:rsidRPr="005117F7">
        <w:rPr>
          <w:rStyle w:val="Emphasis"/>
        </w:rPr>
        <w:t xml:space="preserve"> of use and improved compliance, new indications, a</w:t>
      </w:r>
      <w:r w:rsidRPr="005117F7">
        <w:rPr>
          <w:rStyle w:val="Emphasis"/>
          <w:highlight w:val="green"/>
        </w:rPr>
        <w:t>nd new versions</w:t>
      </w:r>
      <w:r w:rsidRPr="005117F7">
        <w:rPr>
          <w:rStyle w:val="Emphasis"/>
        </w:rPr>
        <w:t xml:space="preserve"> of the medicine </w:t>
      </w:r>
      <w:r w:rsidRPr="005117F7">
        <w:rPr>
          <w:rStyle w:val="Emphasis"/>
          <w:highlight w:val="green"/>
        </w:rPr>
        <w:t>developed for specific groups</w:t>
      </w:r>
      <w:r w:rsidRPr="005117F7">
        <w:rPr>
          <w:rStyle w:val="Emphasis"/>
        </w:rPr>
        <w:t xml:space="preserve"> of patients</w:t>
      </w:r>
      <w:r w:rsidRPr="005117F7">
        <w:rPr>
          <w:sz w:val="16"/>
        </w:rPr>
        <w:t xml:space="preserve"> (such as children).23 </w:t>
      </w:r>
      <w:r w:rsidRPr="005117F7">
        <w:rPr>
          <w:rStyle w:val="Emphasis"/>
        </w:rPr>
        <w:t>I</w:t>
      </w:r>
      <w:r w:rsidRPr="005117F7">
        <w:rPr>
          <w:rStyle w:val="Emphasis"/>
          <w:highlight w:val="green"/>
        </w:rPr>
        <w:t>t can also take the form of greater product stability</w:t>
      </w:r>
      <w:r w:rsidRPr="005117F7">
        <w:rPr>
          <w:rStyle w:val="Emphasis"/>
        </w:rPr>
        <w:t xml:space="preserve"> during storage and transport which can be especially </w:t>
      </w:r>
      <w:r w:rsidRPr="005117F7">
        <w:rPr>
          <w:rStyle w:val="Emphasis"/>
          <w:highlight w:val="green"/>
        </w:rPr>
        <w:t>important in tropical climates</w:t>
      </w:r>
      <w:r w:rsidRPr="005117F7">
        <w:rPr>
          <w:rStyle w:val="Emphasis"/>
        </w:rPr>
        <w:t xml:space="preserve"> like some regions of India</w:t>
      </w:r>
      <w:r w:rsidRPr="005117F7">
        <w:rPr>
          <w:sz w:val="16"/>
        </w:rPr>
        <w:t xml:space="preserve">.24 Thus in the pharmaceutical sector </w:t>
      </w:r>
      <w:r w:rsidRPr="005117F7">
        <w:rPr>
          <w:rStyle w:val="Emphasis"/>
        </w:rPr>
        <w:t>incremental innovation connotes the continuous improvement of medicines, which also requires large-scale research and development</w:t>
      </w:r>
      <w:r w:rsidRPr="005117F7">
        <w:rPr>
          <w:sz w:val="16"/>
        </w:rPr>
        <w:t xml:space="preserve">, including clinical trials, along with approval from regulators before the new product can be offered to patients. </w:t>
      </w:r>
      <w:r w:rsidRPr="005117F7">
        <w:rPr>
          <w:rStyle w:val="Emphasis"/>
        </w:rPr>
        <w:t>It therefore becomes important to afford protection to such innovations.</w:t>
      </w:r>
      <w:r w:rsidRPr="005117F7">
        <w:rPr>
          <w:sz w:val="16"/>
        </w:rPr>
        <w:t xml:space="preserve"> 7.3.2 The Importance of Incremental Innovation For many years radical innovation had been the primary goal of research for firms in many areas of science and technology. However, </w:t>
      </w:r>
      <w:r w:rsidRPr="005117F7">
        <w:rPr>
          <w:rStyle w:val="Emphasis"/>
          <w:highlight w:val="green"/>
        </w:rPr>
        <w:t>breakthrough innovations are</w:t>
      </w:r>
      <w:r w:rsidRPr="005117F7">
        <w:rPr>
          <w:rStyle w:val="Emphasis"/>
        </w:rPr>
        <w:t xml:space="preserve"> important but </w:t>
      </w:r>
      <w:r w:rsidRPr="005117F7">
        <w:rPr>
          <w:rStyle w:val="Emphasis"/>
          <w:highlight w:val="green"/>
        </w:rPr>
        <w:t>rare</w:t>
      </w:r>
      <w:r w:rsidRPr="005117F7">
        <w:rPr>
          <w:rStyle w:val="Emphasis"/>
        </w:rPr>
        <w:t xml:space="preserve"> in medical research. </w:t>
      </w:r>
      <w:r w:rsidRPr="005117F7">
        <w:rPr>
          <w:rStyle w:val="Emphasis"/>
          <w:highlight w:val="green"/>
        </w:rPr>
        <w:t>Most</w:t>
      </w:r>
      <w:r w:rsidRPr="005117F7">
        <w:rPr>
          <w:rStyle w:val="Emphasis"/>
        </w:rPr>
        <w:t xml:space="preserve"> medical </w:t>
      </w:r>
      <w:r w:rsidRPr="005117F7">
        <w:rPr>
          <w:rStyle w:val="Emphasis"/>
          <w:highlight w:val="green"/>
        </w:rPr>
        <w:t>advances</w:t>
      </w:r>
      <w:r w:rsidRPr="005117F7">
        <w:rPr>
          <w:rStyle w:val="Emphasis"/>
        </w:rPr>
        <w:t>—like in all other technological fields—</w:t>
      </w:r>
      <w:r w:rsidRPr="005117F7">
        <w:rPr>
          <w:rStyle w:val="Emphasis"/>
          <w:highlight w:val="green"/>
        </w:rPr>
        <w:t>happen by ‘incremental innovation’</w:t>
      </w:r>
      <w:r w:rsidRPr="005117F7">
        <w:rPr>
          <w:sz w:val="16"/>
        </w:rPr>
        <w:t xml:space="preserve"> that is, innovation that builds on previous inventions. In the last 20 years, a number of noticeable changes have taken place in the type of research undertaken in all industries, and pharmaceutical industries in particular. </w:t>
      </w:r>
      <w:r w:rsidRPr="005117F7">
        <w:rPr>
          <w:rStyle w:val="Emphasis"/>
        </w:rPr>
        <w:t xml:space="preserve">These changes were motivated by the realization that due to long-run time horizons, high failure rates, and a low probability of returns the possibility of discovering new drugs was decreasing </w:t>
      </w:r>
      <w:r w:rsidRPr="005117F7">
        <w:rPr>
          <w:sz w:val="16"/>
        </w:rPr>
        <w:t xml:space="preserve">(Min et al.;25 Bhaskaran26). </w:t>
      </w:r>
      <w:r w:rsidRPr="005117F7">
        <w:rPr>
          <w:rStyle w:val="Emphasis"/>
        </w:rPr>
        <w:t xml:space="preserve">As a result, the </w:t>
      </w:r>
      <w:r w:rsidRPr="005117F7">
        <w:rPr>
          <w:rStyle w:val="Emphasis"/>
          <w:highlight w:val="green"/>
        </w:rPr>
        <w:t>focus of research shifted</w:t>
      </w:r>
      <w:r w:rsidRPr="005117F7">
        <w:rPr>
          <w:rStyle w:val="Emphasis"/>
        </w:rPr>
        <w:t xml:space="preserve"> and concentrated </w:t>
      </w:r>
      <w:r w:rsidRPr="005117F7">
        <w:rPr>
          <w:rStyle w:val="Emphasis"/>
          <w:highlight w:val="green"/>
        </w:rPr>
        <w:t>on the discovery of new uses of known substances</w:t>
      </w:r>
      <w:r w:rsidRPr="005117F7">
        <w:rPr>
          <w:sz w:val="16"/>
          <w:highlight w:val="green"/>
        </w:rPr>
        <w:t xml:space="preserve"> (</w:t>
      </w:r>
      <w:r w:rsidRPr="005117F7">
        <w:rPr>
          <w:sz w:val="16"/>
        </w:rPr>
        <w:t xml:space="preserve">Cool;27 Levy;28 Banbury and Mitchell29). </w:t>
      </w:r>
      <w:r w:rsidRPr="005117F7">
        <w:rPr>
          <w:rStyle w:val="Emphasis"/>
        </w:rPr>
        <w:t>Th e problem that confronted researchers working in the area of incremental innovation was that traditional patent law refused to recognize the discovery of new advantages of an old product as being novel</w:t>
      </w:r>
      <w:r w:rsidRPr="005117F7">
        <w:rPr>
          <w:sz w:val="16"/>
        </w:rPr>
        <w:t xml:space="preserve">. Lionel </w:t>
      </w:r>
      <w:proofErr w:type="spellStart"/>
      <w:r w:rsidRPr="005117F7">
        <w:rPr>
          <w:sz w:val="16"/>
        </w:rPr>
        <w:t>Bently</w:t>
      </w:r>
      <w:proofErr w:type="spellEnd"/>
      <w:r w:rsidRPr="005117F7">
        <w:rPr>
          <w:sz w:val="16"/>
        </w:rPr>
        <w:t xml:space="preserve"> and Brad Sherman conceptualize this problem in the following example. Assume someone discovered and patented aspirin as a drug useful in curing headaches. Later someone else found out that the consumption of aspirin also thinned the blood and was thus useful in preventing blood clots. Th e second use would be not patentable due to the fact that aspirin is already patented as a drug for curing headaches (</w:t>
      </w:r>
      <w:proofErr w:type="spellStart"/>
      <w:r w:rsidRPr="005117F7">
        <w:rPr>
          <w:sz w:val="16"/>
        </w:rPr>
        <w:t>Bently</w:t>
      </w:r>
      <w:proofErr w:type="spellEnd"/>
      <w:r w:rsidRPr="005117F7">
        <w:rPr>
          <w:sz w:val="16"/>
        </w:rPr>
        <w:t xml:space="preserve"> and Sherman30). Th e reason for this is that traditional patent law in many countries treated a claim to a ‘product for a particular use’ as a claim to the product per se; </w:t>
      </w:r>
      <w:proofErr w:type="gramStart"/>
      <w:r w:rsidRPr="005117F7">
        <w:rPr>
          <w:sz w:val="16"/>
        </w:rPr>
        <w:t>consequently</w:t>
      </w:r>
      <w:proofErr w:type="gramEnd"/>
      <w:r w:rsidRPr="005117F7">
        <w:rPr>
          <w:sz w:val="16"/>
        </w:rPr>
        <w:t xml:space="preserve"> the product would lack novelty even if it had previously been employed in a different use.</w:t>
      </w:r>
    </w:p>
    <w:p w14:paraId="1B268B06" w14:textId="77777777" w:rsidR="00242926" w:rsidRPr="008B578A" w:rsidRDefault="00242926" w:rsidP="00242926"/>
    <w:p w14:paraId="30B02146" w14:textId="77777777" w:rsidR="00242926" w:rsidRPr="00716DD7" w:rsidRDefault="00242926" w:rsidP="00242926"/>
    <w:p w14:paraId="6FF947D4" w14:textId="77777777" w:rsidR="00242926" w:rsidRDefault="00242926" w:rsidP="00242926">
      <w:pPr>
        <w:pStyle w:val="Heading3"/>
      </w:pPr>
      <w:r>
        <w:t>1NC – AT: Innovation</w:t>
      </w:r>
    </w:p>
    <w:p w14:paraId="49458235" w14:textId="77777777" w:rsidR="00242926" w:rsidRPr="00B00817" w:rsidRDefault="00242926" w:rsidP="00242926">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0AA0FE34" w14:textId="77777777" w:rsidR="00242926" w:rsidRPr="00B00817" w:rsidRDefault="00242926" w:rsidP="00242926">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20" w:anchor="_idTextAnchor020" w:history="1">
        <w:r w:rsidRPr="00B00817">
          <w:rPr>
            <w:rStyle w:val="Hyperlink"/>
          </w:rPr>
          <w:t>https://www.cbo.goc/publication/57126#_idTextAnchor020</w:t>
        </w:r>
      </w:hyperlink>
      <w:r w:rsidRPr="00B00817">
        <w:t xml:space="preserve"> SJ//DA</w:t>
      </w:r>
    </w:p>
    <w:p w14:paraId="5D44C749" w14:textId="77777777" w:rsidR="00242926" w:rsidRPr="00B00817" w:rsidRDefault="00242926" w:rsidP="00242926">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proofErr w:type="gramStart"/>
      <w:r w:rsidRPr="00131D98">
        <w:rPr>
          <w:b/>
          <w:bCs/>
          <w:u w:val="single"/>
        </w:rPr>
        <w:t>Expected</w:t>
      </w:r>
      <w:proofErr w:type="gramEnd"/>
      <w:r w:rsidRPr="00131D98">
        <w:rPr>
          <w:b/>
          <w:bCs/>
          <w:u w:val="single"/>
        </w:rPr>
        <w:t xml:space="preserve">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w:t>
      </w:r>
      <w:proofErr w:type="spellStart"/>
      <w:r w:rsidRPr="00B00817">
        <w:rPr>
          <w:sz w:val="16"/>
        </w:rPr>
        <w:t>drugmaker</w:t>
      </w:r>
      <w:proofErr w:type="spellEnd"/>
      <w:r w:rsidRPr="00B00817">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B00817">
        <w:rPr>
          <w:b/>
          <w:bCs/>
          <w:highlight w:val="green"/>
          <w:u w:val="single"/>
        </w:rPr>
        <w:t>spending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329E36C7" w14:textId="77777777" w:rsidR="00242926" w:rsidRPr="00B00817" w:rsidRDefault="00242926" w:rsidP="00242926"/>
    <w:p w14:paraId="7AA84269" w14:textId="77777777" w:rsidR="00242926" w:rsidRPr="00B00817" w:rsidRDefault="00242926" w:rsidP="00242926">
      <w:pPr>
        <w:pStyle w:val="Heading4"/>
      </w:pPr>
      <w:r w:rsidRPr="00B00817">
        <w:t xml:space="preserve">The </w:t>
      </w:r>
      <w:proofErr w:type="spellStart"/>
      <w:r w:rsidRPr="00B00817">
        <w:t>affs</w:t>
      </w:r>
      <w:proofErr w:type="spellEnd"/>
      <w:r w:rsidRPr="00B00817">
        <w:t xml:space="preserve">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2408B959" w14:textId="77777777" w:rsidR="00242926" w:rsidRPr="00B00817" w:rsidRDefault="00242926" w:rsidP="00242926">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21" w:history="1">
        <w:r w:rsidRPr="00B00817">
          <w:rPr>
            <w:rStyle w:val="Hyperlink"/>
          </w:rPr>
          <w:t>https://www.ip-watch.org/2018/09/21/follow-pharmaceutical-innovations-eligible-patent-protection/</w:t>
        </w:r>
      </w:hyperlink>
      <w:r w:rsidRPr="00B00817">
        <w:t>] Justin</w:t>
      </w:r>
    </w:p>
    <w:p w14:paraId="7DBB40E7" w14:textId="77777777" w:rsidR="00242926" w:rsidRPr="00B00817" w:rsidRDefault="00242926" w:rsidP="00242926">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B00817">
        <w:rPr>
          <w:highlight w:val="green"/>
          <w:u w:val="single"/>
        </w:rPr>
        <w:t>Evista</w:t>
      </w:r>
      <w:proofErr w:type="spellEnd"/>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w:t>
      </w:r>
      <w:proofErr w:type="gramStart"/>
      <w:r w:rsidRPr="00B00817">
        <w:rPr>
          <w:u w:val="single"/>
        </w:rPr>
        <w:t>orally-administrable</w:t>
      </w:r>
      <w:proofErr w:type="gramEnd"/>
      <w:r w:rsidRPr="00B00817">
        <w:rPr>
          <w:u w:val="single"/>
        </w:rPr>
        <w:t xml:space="preserv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B00817">
        <w:rPr>
          <w:u w:val="single"/>
        </w:rPr>
        <w:t xml:space="preserve">The inventions protected by secondary patents can be just as </w:t>
      </w:r>
      <w:r w:rsidRPr="00B00817">
        <w:rPr>
          <w:highlight w:val="green"/>
          <w:u w:val="single"/>
        </w:rPr>
        <w:t>critical</w:t>
      </w:r>
      <w:r w:rsidRPr="00B00817">
        <w:rPr>
          <w:u w:val="single"/>
        </w:rPr>
        <w:t xml:space="preserve"> to the development of drugs as a patent on the active ingredient itsel</w:t>
      </w:r>
      <w:r w:rsidRPr="00B00817">
        <w:rPr>
          <w:sz w:val="16"/>
        </w:rPr>
        <w:t xml:space="preserve">f. The Benefits of Follow-On Innovation </w:t>
      </w:r>
      <w:r w:rsidRPr="00B00817">
        <w:rPr>
          <w:u w:val="single"/>
        </w:rPr>
        <w:t>The criticism of patents on follow-on pharmaceutical innovation rests on an assumption that follow-on innovation provides little if any benefit to patients</w:t>
      </w:r>
      <w:r w:rsidRPr="00B00817">
        <w:rPr>
          <w:sz w:val="16"/>
        </w:rPr>
        <w:t xml:space="preserve">, and merely serves as a pretense for extending patent protection on an existing drug. In fact, </w:t>
      </w:r>
      <w:r w:rsidRPr="00B00817">
        <w:rPr>
          <w:u w:val="single"/>
        </w:rPr>
        <w:t xml:space="preserve">there are many examples of </w:t>
      </w:r>
      <w:r w:rsidRPr="00B00817">
        <w:rPr>
          <w:highlight w:val="green"/>
          <w:u w:val="single"/>
        </w:rPr>
        <w:t>follow-on products</w:t>
      </w:r>
      <w:r w:rsidRPr="00B00817">
        <w:rPr>
          <w:u w:val="single"/>
        </w:rPr>
        <w:t xml:space="preserve"> that </w:t>
      </w:r>
      <w:r w:rsidRPr="00B00817">
        <w:rPr>
          <w:highlight w:val="green"/>
          <w:u w:val="single"/>
        </w:rPr>
        <w:t>represent</w:t>
      </w:r>
      <w:r w:rsidRPr="00B00817">
        <w:rPr>
          <w:u w:val="single"/>
        </w:rPr>
        <w:t xml:space="preserve"> significant </w:t>
      </w:r>
      <w:r w:rsidRPr="00B00817">
        <w:rPr>
          <w:highlight w:val="green"/>
          <w:u w:val="single"/>
        </w:rPr>
        <w:t>improvements in</w:t>
      </w:r>
      <w:r w:rsidRPr="00B00817">
        <w:rPr>
          <w:u w:val="single"/>
        </w:rPr>
        <w:t xml:space="preserve"> the </w:t>
      </w:r>
      <w:r w:rsidRPr="00B00817">
        <w:rPr>
          <w:highlight w:val="green"/>
          <w:u w:val="single"/>
        </w:rPr>
        <w:t>safety-efficacy</w:t>
      </w:r>
      <w:r w:rsidRPr="00B00817">
        <w:rPr>
          <w:u w:val="single"/>
        </w:rPr>
        <w:t xml:space="preserve"> profile. For example, the original formulation of </w:t>
      </w:r>
      <w:r w:rsidRPr="00B00817">
        <w:rPr>
          <w:highlight w:val="green"/>
          <w:u w:val="single"/>
        </w:rPr>
        <w:t>Lumigan</w:t>
      </w:r>
      <w:r w:rsidRPr="00B00817">
        <w:rPr>
          <w:u w:val="single"/>
        </w:rPr>
        <w:t xml:space="preserve"> (used to treat glaucoma) had an unfortunate tendency to cause severe hyperemia (i.e., redeye), and this adverse event often </w:t>
      </w:r>
      <w:proofErr w:type="gramStart"/>
      <w:r w:rsidRPr="00B00817">
        <w:rPr>
          <w:u w:val="single"/>
        </w:rPr>
        <w:t>lead</w:t>
      </w:r>
      <w:proofErr w:type="gramEnd"/>
      <w:r w:rsidRPr="00B00817">
        <w:rPr>
          <w:u w:val="single"/>
        </w:rPr>
        <w:t xml:space="preserve"> patients to stop using</w:t>
      </w:r>
      <w:r w:rsidRPr="00B00817">
        <w:rPr>
          <w:sz w:val="16"/>
        </w:rPr>
        <w:t xml:space="preserve"> the drug, at times resulting in blindness. </w:t>
      </w:r>
      <w:r w:rsidRPr="00B00817">
        <w:rPr>
          <w:u w:val="single"/>
        </w:rPr>
        <w:t>Subsequent 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proofErr w:type="gramStart"/>
      <w:r w:rsidRPr="00B00817">
        <w:rPr>
          <w:highlight w:val="green"/>
          <w:u w:val="single"/>
        </w:rPr>
        <w:t>Incoherent</w:t>
      </w:r>
      <w:r w:rsidRPr="00B00817">
        <w:rPr>
          <w:u w:val="single"/>
        </w:rPr>
        <w:t xml:space="preserve"> Concept Drug innovators</w:t>
      </w:r>
      <w:proofErr w:type="gramEnd"/>
      <w:r w:rsidRPr="00B00817">
        <w:rPr>
          <w:u w:val="single"/>
        </w:rPr>
        <w:t xml:space="preserve">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13B5D941" w14:textId="77777777" w:rsidR="00242926" w:rsidRPr="00475E9A" w:rsidRDefault="00242926" w:rsidP="00242926"/>
    <w:p w14:paraId="425C457D" w14:textId="77777777" w:rsidR="00242926" w:rsidRDefault="00242926" w:rsidP="00242926">
      <w:pPr>
        <w:pStyle w:val="Heading4"/>
      </w:pPr>
      <w:r>
        <w:t xml:space="preserve">Strong IP protection are the </w:t>
      </w:r>
      <w:r>
        <w:rPr>
          <w:u w:val="single"/>
        </w:rPr>
        <w:t>only incentive</w:t>
      </w:r>
      <w:r>
        <w:t xml:space="preserve"> for drug innovation.</w:t>
      </w:r>
    </w:p>
    <w:p w14:paraId="68E2B30F" w14:textId="77777777" w:rsidR="00242926" w:rsidRPr="00C66F40" w:rsidRDefault="00242926" w:rsidP="00242926">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2"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5BFC40CE" w14:textId="77777777" w:rsidR="00242926" w:rsidRDefault="00242926" w:rsidP="00242926">
      <w:pPr>
        <w:rPr>
          <w:u w:val="single"/>
        </w:rPr>
      </w:pPr>
      <w:r w:rsidRPr="00A57A6F">
        <w:rPr>
          <w:u w:val="single"/>
        </w:rPr>
        <w:t xml:space="preserve">The </w:t>
      </w:r>
      <w:r w:rsidRPr="00A57A6F">
        <w:rPr>
          <w:b/>
          <w:bCs/>
          <w:u w:val="single"/>
        </w:rPr>
        <w:t xml:space="preserve">Current System </w:t>
      </w:r>
      <w:r w:rsidRPr="00A57A6F">
        <w:rPr>
          <w:u w:val="single"/>
        </w:rPr>
        <w:t xml:space="preserve">Has </w:t>
      </w:r>
      <w:r w:rsidRPr="00A57A6F">
        <w:rPr>
          <w:b/>
          <w:bCs/>
          <w:u w:val="single"/>
          <w:bdr w:val="single" w:sz="4" w:space="0" w:color="auto"/>
        </w:rPr>
        <w:t>Produced a Tremendous Amount of Life-Sciences Innovation</w:t>
      </w:r>
      <w:r w:rsidRPr="00A57A6F">
        <w:rPr>
          <w:sz w:val="16"/>
        </w:rPr>
        <w:t xml:space="preserve"> The </w:t>
      </w:r>
      <w:r w:rsidRPr="00A57A6F">
        <w:rPr>
          <w:u w:val="single"/>
        </w:rPr>
        <w:t>frontier for</w:t>
      </w:r>
      <w:r w:rsidRPr="00A57A6F">
        <w:rPr>
          <w:sz w:val="16"/>
        </w:rPr>
        <w:t xml:space="preserve"> </w:t>
      </w:r>
      <w:r w:rsidRPr="00A57A6F">
        <w:rPr>
          <w:u w:val="single"/>
        </w:rPr>
        <w:t>biomedical innovation is seemingly limitless</w:t>
      </w:r>
      <w:r w:rsidRPr="00A57A6F">
        <w:rPr>
          <w:sz w:val="16"/>
        </w:rPr>
        <w:t xml:space="preserve">, </w:t>
      </w:r>
      <w:r w:rsidRPr="00A57A6F">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7E1018">
        <w:rPr>
          <w:highlight w:val="green"/>
          <w:u w:val="single"/>
        </w:rPr>
        <w:t xml:space="preserve">tremendous progress has been made </w:t>
      </w:r>
      <w:r w:rsidRPr="00543E26">
        <w:rPr>
          <w:u w:val="single"/>
        </w:rPr>
        <w:t xml:space="preserve">in recent decades. To tackle these challenges, the global </w:t>
      </w:r>
      <w:r w:rsidRPr="007E1018">
        <w:rPr>
          <w:highlight w:val="green"/>
          <w:u w:val="single"/>
        </w:rPr>
        <w:t xml:space="preserve">pharmaceutical industry invested </w:t>
      </w:r>
      <w:r w:rsidRPr="00543E26">
        <w:rPr>
          <w:u w:val="single"/>
        </w:rPr>
        <w:t xml:space="preserve">over </w:t>
      </w:r>
      <w:r w:rsidRPr="007E1018">
        <w:rPr>
          <w:b/>
          <w:bCs/>
          <w:highlight w:val="green"/>
          <w:u w:val="single"/>
        </w:rPr>
        <w:t>$1.36 trillion in R&amp;D</w:t>
      </w:r>
      <w:r w:rsidRPr="007E1018">
        <w:rPr>
          <w:highlight w:val="green"/>
          <w:u w:val="single"/>
        </w:rPr>
        <w:t xml:space="preserve"> </w:t>
      </w:r>
      <w:r w:rsidRPr="00543E26">
        <w:rPr>
          <w:u w:val="single"/>
        </w:rPr>
        <w:t>in the decade from 2007 to 2016—and it’s expected that annual R&amp;D investment by the global pharma</w:t>
      </w:r>
      <w:r w:rsidRPr="00A57A6F">
        <w:rPr>
          <w:u w:val="single"/>
        </w:rPr>
        <w:t>ceutical industry will reach $181 billion by 2022.28</w:t>
      </w:r>
      <w:r w:rsidRPr="00A57A6F">
        <w:rPr>
          <w:sz w:val="16"/>
        </w:rPr>
        <w:t xml:space="preserve"> </w:t>
      </w:r>
      <w:r w:rsidRPr="00A57A6F">
        <w:rPr>
          <w:u w:val="single"/>
        </w:rPr>
        <w:t>In no small part due to that investment</w:t>
      </w:r>
      <w:r w:rsidRPr="00543E26">
        <w:rPr>
          <w:u w:val="single"/>
        </w:rPr>
        <w:t xml:space="preserve">, </w:t>
      </w:r>
      <w:r w:rsidRPr="007E1018">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E1018">
        <w:rPr>
          <w:highlight w:val="green"/>
          <w:u w:val="single"/>
        </w:rPr>
        <w:t>FDA</w:t>
      </w:r>
      <w:r w:rsidRPr="00543E26">
        <w:rPr>
          <w:u w:val="single"/>
        </w:rPr>
        <w:t xml:space="preserve">) has </w:t>
      </w:r>
      <w:r w:rsidRPr="007E1018">
        <w:rPr>
          <w:highlight w:val="green"/>
          <w:u w:val="single"/>
        </w:rPr>
        <w:t xml:space="preserve">approved </w:t>
      </w:r>
      <w:r w:rsidRPr="00543E26">
        <w:rPr>
          <w:u w:val="single"/>
        </w:rPr>
        <w:t xml:space="preserve">more than </w:t>
      </w:r>
      <w:r w:rsidRPr="007E1018">
        <w:rPr>
          <w:b/>
          <w:bCs/>
          <w:highlight w:val="green"/>
          <w:u w:val="single"/>
        </w:rPr>
        <w:t>500 new medicines since 2000</w:t>
      </w:r>
      <w:r w:rsidRPr="007E1018">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A57A6F">
        <w:rPr>
          <w:u w:val="single"/>
        </w:rPr>
        <w:t xml:space="preserve">these medicines are getting to more individuals: Global medicine use </w:t>
      </w:r>
      <w:r w:rsidRPr="00A57A6F">
        <w:rPr>
          <w:b/>
          <w:bCs/>
          <w:u w:val="single"/>
        </w:rPr>
        <w:t>in 2020 will reach 4.5 trillion doses</w:t>
      </w:r>
      <w:r w:rsidRPr="00A57A6F">
        <w:rPr>
          <w:u w:val="single"/>
        </w:rPr>
        <w:t>, up 24 percent</w:t>
      </w:r>
      <w:r w:rsidRPr="00543E26">
        <w:rPr>
          <w:u w:val="single"/>
        </w:rPr>
        <w:t xml:space="preserve">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7E1018">
        <w:rPr>
          <w:highlight w:val="green"/>
          <w:u w:val="single"/>
        </w:rPr>
        <w:t xml:space="preserve">many </w:t>
      </w:r>
      <w:r w:rsidRPr="00543E26">
        <w:rPr>
          <w:u w:val="single"/>
        </w:rPr>
        <w:t xml:space="preserve">of the </w:t>
      </w:r>
      <w:r w:rsidRPr="007E1018">
        <w:rPr>
          <w:highlight w:val="green"/>
          <w:u w:val="single"/>
        </w:rPr>
        <w:t xml:space="preserve">drugs developed </w:t>
      </w:r>
      <w:r w:rsidRPr="00543E26">
        <w:rPr>
          <w:u w:val="single"/>
        </w:rPr>
        <w:t xml:space="preserve">in recent years </w:t>
      </w:r>
      <w:r w:rsidRPr="007E1018">
        <w:rPr>
          <w:highlight w:val="green"/>
          <w:u w:val="single"/>
        </w:rPr>
        <w:t xml:space="preserve">have </w:t>
      </w:r>
      <w:r w:rsidRPr="00543E26">
        <w:rPr>
          <w:u w:val="single"/>
        </w:rPr>
        <w:t xml:space="preserve">in fact </w:t>
      </w:r>
      <w:r w:rsidRPr="007E1018">
        <w:rPr>
          <w:highlight w:val="green"/>
          <w:u w:val="single"/>
        </w:rPr>
        <w:t>been first of their kind</w:t>
      </w:r>
      <w:r w:rsidRPr="00543E26">
        <w:rPr>
          <w:u w:val="single"/>
        </w:rPr>
        <w:t xml:space="preserve">. For instance, </w:t>
      </w:r>
      <w:r w:rsidRPr="007E1018">
        <w:rPr>
          <w:highlight w:val="green"/>
          <w:u w:val="single"/>
        </w:rPr>
        <w:t>in 2014</w:t>
      </w:r>
      <w:r w:rsidRPr="00543E26">
        <w:rPr>
          <w:u w:val="single"/>
        </w:rPr>
        <w:t xml:space="preserve">, the </w:t>
      </w:r>
      <w:r w:rsidRPr="007E1018">
        <w:rPr>
          <w:highlight w:val="green"/>
          <w:u w:val="single"/>
        </w:rPr>
        <w:t xml:space="preserve">FDA approved </w:t>
      </w:r>
      <w:r w:rsidRPr="007E1018">
        <w:rPr>
          <w:b/>
          <w:bCs/>
          <w:highlight w:val="green"/>
          <w:u w:val="single"/>
          <w:bdr w:val="single" w:sz="4" w:space="0" w:color="auto"/>
        </w:rPr>
        <w:t>41 new medicines</w:t>
      </w:r>
      <w:r w:rsidRPr="007E1018">
        <w:rPr>
          <w:highlight w:val="green"/>
          <w:u w:val="single"/>
        </w:rPr>
        <w:t xml:space="preserve"> </w:t>
      </w:r>
      <w:r w:rsidRPr="00543E26">
        <w:rPr>
          <w:u w:val="single"/>
        </w:rPr>
        <w:t xml:space="preserve">(at that </w:t>
      </w:r>
      <w:r w:rsidRPr="00A57A6F">
        <w:rPr>
          <w:u w:val="single"/>
        </w:rPr>
        <w:t>point, the 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E1018">
        <w:rPr>
          <w:highlight w:val="green"/>
          <w:u w:val="single"/>
        </w:rPr>
        <w:t xml:space="preserve">even when a new drug isn’t first </w:t>
      </w:r>
      <w:r w:rsidRPr="00543E26">
        <w:rPr>
          <w:u w:val="single"/>
        </w:rPr>
        <w:t xml:space="preserve">of its kind, </w:t>
      </w:r>
      <w:r w:rsidRPr="007E1018">
        <w:rPr>
          <w:highlight w:val="green"/>
          <w:u w:val="single"/>
        </w:rPr>
        <w:t xml:space="preserve">it can still produce </w:t>
      </w:r>
      <w:r w:rsidRPr="00543E26">
        <w:rPr>
          <w:u w:val="single"/>
        </w:rPr>
        <w:t xml:space="preserve">benefits for patients, both through </w:t>
      </w:r>
      <w:r w:rsidRPr="007E1018">
        <w:rPr>
          <w:b/>
          <w:bCs/>
          <w:highlight w:val="green"/>
          <w:u w:val="single"/>
        </w:rPr>
        <w:t>enhanced clinical efficacy</w:t>
      </w:r>
      <w:r w:rsidRPr="007E1018">
        <w:rPr>
          <w:highlight w:val="green"/>
          <w:u w:val="single"/>
        </w:rPr>
        <w:t xml:space="preserve"> </w:t>
      </w:r>
      <w:r w:rsidRPr="00543E26">
        <w:rPr>
          <w:u w:val="single"/>
        </w:rPr>
        <w:t xml:space="preserve">(for instance, taking the treatment as a pill rather than an injection, with a superior dosing regimen, </w:t>
      </w:r>
      <w:r w:rsidRPr="007E1018">
        <w:rPr>
          <w:b/>
          <w:bCs/>
          <w:highlight w:val="green"/>
          <w:u w:val="single"/>
        </w:rPr>
        <w:t>or better treatment</w:t>
      </w:r>
      <w:r w:rsidRPr="007E1018">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E1018">
        <w:rPr>
          <w:highlight w:val="green"/>
          <w:u w:val="single"/>
        </w:rPr>
        <w:t xml:space="preserve">Pharmaceutical R&amp;D is </w:t>
      </w:r>
      <w:r w:rsidRPr="00543E26">
        <w:rPr>
          <w:u w:val="single"/>
        </w:rPr>
        <w:t xml:space="preserve">a </w:t>
      </w:r>
      <w:r w:rsidRPr="007E1018">
        <w:rPr>
          <w:highlight w:val="green"/>
          <w:u w:val="single"/>
        </w:rPr>
        <w:t xml:space="preserve">risky </w:t>
      </w:r>
      <w:r w:rsidRPr="00543E26">
        <w:rPr>
          <w:u w:val="single"/>
        </w:rPr>
        <w:t>investment; therefore</w:t>
      </w:r>
      <w:r w:rsidRPr="00A57A6F">
        <w:rPr>
          <w:u w:val="single"/>
        </w:rPr>
        <w:t xml:space="preserve">, high financial returns are necessary </w:t>
      </w:r>
      <w:r w:rsidRPr="00A57A6F">
        <w:rPr>
          <w:b/>
          <w:bCs/>
          <w:u w:val="single"/>
        </w:rPr>
        <w:t>to induce companies to invest</w:t>
      </w:r>
      <w:r w:rsidRPr="00A57A6F">
        <w:rPr>
          <w:u w:val="single"/>
        </w:rPr>
        <w:t xml:space="preserve"> in researching new chemical</w:t>
      </w:r>
      <w:r w:rsidRPr="00543E26">
        <w:rPr>
          <w:u w:val="single"/>
        </w:rPr>
        <w:t xml:space="preserve"> entities.”41</w:t>
      </w:r>
      <w:r w:rsidRPr="00543E26">
        <w:rPr>
          <w:sz w:val="16"/>
        </w:rPr>
        <w:t xml:space="preserve"> This is also why, in 2018, the U.S. Congressional Budget Office estimated that </w:t>
      </w:r>
      <w:r w:rsidRPr="007E1018">
        <w:rPr>
          <w:highlight w:val="green"/>
          <w:u w:val="single"/>
        </w:rPr>
        <w:t>because of high failure</w:t>
      </w:r>
      <w:r w:rsidRPr="007E1018">
        <w:rPr>
          <w:sz w:val="16"/>
          <w:highlight w:val="green"/>
        </w:rPr>
        <w:t xml:space="preserve"> </w:t>
      </w:r>
      <w:r w:rsidRPr="00543E26">
        <w:rPr>
          <w:u w:val="single"/>
        </w:rPr>
        <w:t xml:space="preserve">rates, biopharmaceutical </w:t>
      </w:r>
      <w:r w:rsidRPr="007E1018">
        <w:rPr>
          <w:b/>
          <w:bCs/>
          <w:highlight w:val="green"/>
          <w:u w:val="single"/>
        </w:rPr>
        <w:t xml:space="preserve">companies would need to earn </w:t>
      </w:r>
      <w:r w:rsidRPr="00543E26">
        <w:rPr>
          <w:b/>
          <w:bCs/>
          <w:u w:val="single"/>
        </w:rPr>
        <w:t xml:space="preserve">a </w:t>
      </w:r>
      <w:r w:rsidRPr="007E1018">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.42 I</w:t>
      </w:r>
      <w:r w:rsidRPr="00A57A6F">
        <w:rPr>
          <w:sz w:val="16"/>
        </w:rPr>
        <w:t>ndeed,</w:t>
      </w:r>
      <w:r w:rsidRPr="00543E26">
        <w:rPr>
          <w:sz w:val="16"/>
        </w:rPr>
        <w:t xml:space="preserve"> </w:t>
      </w:r>
      <w:r w:rsidRPr="007E1018">
        <w:rPr>
          <w:b/>
          <w:bCs/>
          <w:highlight w:val="green"/>
          <w:u w:val="single"/>
        </w:rPr>
        <w:t>it’s the ability to recoup fixed costs</w:t>
      </w:r>
      <w:r w:rsidRPr="00543E26">
        <w:rPr>
          <w:b/>
          <w:bCs/>
          <w:u w:val="single"/>
        </w:rPr>
        <w:t>, not just marginal</w:t>
      </w:r>
      <w:r w:rsidRPr="00543E26">
        <w:rPr>
          <w:u w:val="single"/>
        </w:rPr>
        <w:t xml:space="preserve"> costs, </w:t>
      </w:r>
      <w:r w:rsidRPr="007E1018">
        <w:rPr>
          <w:highlight w:val="green"/>
          <w:u w:val="single"/>
        </w:rPr>
        <w:t xml:space="preserve">through </w:t>
      </w:r>
      <w:r w:rsidRPr="00543E26">
        <w:rPr>
          <w:u w:val="single"/>
        </w:rPr>
        <w:t xml:space="preserve">mechanisms such as </w:t>
      </w:r>
      <w:r w:rsidRPr="007E1018">
        <w:rPr>
          <w:highlight w:val="green"/>
          <w:u w:val="single"/>
        </w:rPr>
        <w:t xml:space="preserve">patent protection that lies at the heart of </w:t>
      </w:r>
      <w:r w:rsidRPr="00543E26">
        <w:rPr>
          <w:u w:val="single"/>
        </w:rPr>
        <w:t xml:space="preserve">all innovation-based industries and indeed all </w:t>
      </w:r>
      <w:r w:rsidRPr="007E1018">
        <w:rPr>
          <w:highlight w:val="green"/>
          <w:u w:val="single"/>
        </w:rPr>
        <w:t xml:space="preserve">innovation </w:t>
      </w:r>
      <w:r w:rsidRPr="00543E26">
        <w:rPr>
          <w:u w:val="single"/>
        </w:rPr>
        <w:t xml:space="preserve">and related economic </w:t>
      </w:r>
      <w:r w:rsidRPr="00A57A6F">
        <w:rPr>
          <w:u w:val="single"/>
        </w:rPr>
        <w:t>progress</w:t>
      </w:r>
      <w:r w:rsidRPr="00A57A6F">
        <w:rPr>
          <w:sz w:val="16"/>
        </w:rPr>
        <w:t>.</w:t>
      </w:r>
      <w:r w:rsidRPr="00A57A6F">
        <w:rPr>
          <w:u w:val="single"/>
        </w:rPr>
        <w:t xml:space="preserve"> If companies could not find a way to pay for their R&amp;D </w:t>
      </w:r>
      <w:proofErr w:type="gramStart"/>
      <w:r w:rsidRPr="00A57A6F">
        <w:rPr>
          <w:u w:val="single"/>
        </w:rPr>
        <w:t>costs, and</w:t>
      </w:r>
      <w:proofErr w:type="gramEnd"/>
      <w:r w:rsidRPr="00A57A6F">
        <w:rPr>
          <w:u w:val="single"/>
        </w:rPr>
        <w:t xml:space="preserve"> could only charge for the costs of producing the compound, </w:t>
      </w:r>
      <w:r w:rsidRPr="00A57A6F">
        <w:rPr>
          <w:b/>
          <w:bCs/>
          <w:u w:val="single"/>
        </w:rPr>
        <w:t>there would be no new drugs developed</w:t>
      </w:r>
      <w:r w:rsidRPr="00A57A6F">
        <w:rPr>
          <w:u w:val="single"/>
        </w:rPr>
        <w:t>, just as there would be no new products developed in any industry</w:t>
      </w:r>
      <w:r w:rsidRPr="00A57A6F">
        <w:rPr>
          <w:sz w:val="16"/>
        </w:rPr>
        <w:t>. Innovating in the life sciences remains expensive, risky, difficult, and uncertain. Just 1 in 5,000 drug candidates make it all the way from discovery to market.43 A 2018 study by the Deloitte</w:t>
      </w:r>
      <w:r w:rsidRPr="00543E26">
        <w:rPr>
          <w:sz w:val="16"/>
        </w:rPr>
        <w:t xml:space="preserv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E1018">
        <w:rPr>
          <w:highlight w:val="green"/>
          <w:u w:val="single"/>
        </w:rPr>
        <w:t xml:space="preserve">development </w:t>
      </w:r>
      <w:r w:rsidRPr="00543E26">
        <w:rPr>
          <w:u w:val="single"/>
        </w:rPr>
        <w:t xml:space="preserve">of new drugs </w:t>
      </w:r>
      <w:r w:rsidRPr="007E1018">
        <w:rPr>
          <w:highlight w:val="green"/>
          <w:u w:val="single"/>
        </w:rPr>
        <w:t xml:space="preserve">requires </w:t>
      </w:r>
      <w:r w:rsidRPr="00543E26">
        <w:rPr>
          <w:u w:val="single"/>
        </w:rPr>
        <w:t xml:space="preserve">years of painstaking, risky, and expensive research that, for a new pharmaceutical compound, takes an average of </w:t>
      </w:r>
      <w:r w:rsidRPr="007E1018">
        <w:rPr>
          <w:highlight w:val="green"/>
          <w:u w:val="single"/>
        </w:rPr>
        <w:t>11.5 to 15 years of research</w:t>
      </w:r>
      <w:r w:rsidRPr="00543E26">
        <w:rPr>
          <w:u w:val="single"/>
        </w:rPr>
        <w:t xml:space="preserve">, development, and clinical </w:t>
      </w:r>
      <w:r w:rsidRPr="00A57A6F">
        <w:rPr>
          <w:u w:val="single"/>
        </w:rPr>
        <w:t>trials, at a cost of $1.7 billion to $</w:t>
      </w:r>
      <w:r w:rsidRPr="00A57A6F">
        <w:rPr>
          <w:b/>
          <w:bCs/>
          <w:u w:val="single"/>
        </w:rPr>
        <w:t>3.2 billion</w:t>
      </w:r>
      <w:r w:rsidRPr="00A57A6F">
        <w:rPr>
          <w:u w:val="single"/>
        </w:rPr>
        <w:t>.4</w:t>
      </w:r>
      <w:r w:rsidRPr="00543E26">
        <w:rPr>
          <w:u w:val="single"/>
        </w:rPr>
        <w:t>5</w:t>
      </w:r>
      <w:r w:rsidRPr="00543E26">
        <w:rPr>
          <w:sz w:val="16"/>
        </w:rPr>
        <w:t xml:space="preserve"> </w:t>
      </w:r>
      <w:r w:rsidRPr="007E1018">
        <w:rPr>
          <w:highlight w:val="green"/>
          <w:u w:val="single"/>
        </w:rPr>
        <w:t>IP rights</w:t>
      </w:r>
      <w:r w:rsidRPr="00543E26">
        <w:rPr>
          <w:u w:val="single"/>
        </w:rPr>
        <w:t>—including patents, copyrights, and data exclusivity protections—</w:t>
      </w:r>
      <w:r w:rsidRPr="007E1018">
        <w:rPr>
          <w:highlight w:val="green"/>
          <w:u w:val="single"/>
        </w:rPr>
        <w:t>give innovators</w:t>
      </w:r>
      <w:r w:rsidRPr="00543E26">
        <w:rPr>
          <w:u w:val="single"/>
        </w:rPr>
        <w:t xml:space="preserve">, whether in the life sciences or other sectors, the </w:t>
      </w:r>
      <w:r w:rsidRPr="007E1018">
        <w:rPr>
          <w:b/>
          <w:bCs/>
          <w:highlight w:val="green"/>
          <w:u w:val="single"/>
        </w:rPr>
        <w:t>confidence</w:t>
      </w:r>
      <w:r w:rsidRPr="007E1018">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w:t>
      </w:r>
      <w:r w:rsidRPr="00A57A6F">
        <w:rPr>
          <w:u w:val="single"/>
        </w:rPr>
        <w:t xml:space="preserve">intellectual property rights is, in the pharmaceutical and other technological-development contexts, </w:t>
      </w:r>
      <w:r w:rsidRPr="00A57A6F">
        <w:rPr>
          <w:b/>
          <w:bCs/>
          <w:u w:val="single"/>
        </w:rPr>
        <w:t xml:space="preserve">in the global public’s long-term interests. </w:t>
      </w:r>
      <w:r w:rsidRPr="00A57A6F">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A57A6F">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74F106D" w14:textId="77777777" w:rsidR="00242926" w:rsidRDefault="00242926" w:rsidP="00242926">
      <w:pPr>
        <w:pStyle w:val="Heading4"/>
      </w:pPr>
      <w:r>
        <w:rPr>
          <w:u w:val="single"/>
        </w:rPr>
        <w:t>Secondary</w:t>
      </w:r>
      <w:r>
        <w:t xml:space="preserve"> and </w:t>
      </w:r>
      <w:r>
        <w:rPr>
          <w:u w:val="single"/>
        </w:rPr>
        <w:t>Follow-on</w:t>
      </w:r>
      <w:r>
        <w:t xml:space="preserve"> patents are </w:t>
      </w:r>
      <w:r>
        <w:rPr>
          <w:u w:val="single"/>
        </w:rPr>
        <w:t>key to innovation</w:t>
      </w:r>
      <w:r>
        <w:t>.</w:t>
      </w:r>
    </w:p>
    <w:p w14:paraId="2F360D86" w14:textId="77777777" w:rsidR="00242926" w:rsidRPr="001841C4" w:rsidRDefault="00242926" w:rsidP="00242926">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23"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47B1A51F" w14:textId="77777777" w:rsidR="00242926" w:rsidRPr="00FF3DE1" w:rsidRDefault="00242926" w:rsidP="00242926">
      <w:r w:rsidRPr="00FF3DE1">
        <w:t xml:space="preserve">Why Protect Follow-On Innovation? The </w:t>
      </w:r>
      <w:r w:rsidRPr="007E1018">
        <w:rPr>
          <w:b/>
          <w:highlight w:val="green"/>
          <w:u w:val="single"/>
        </w:rPr>
        <w:t>attack on secondary</w:t>
      </w:r>
      <w:r w:rsidRPr="007E1018">
        <w:rPr>
          <w:highlight w:val="green"/>
        </w:rPr>
        <w:t xml:space="preserve"> </w:t>
      </w:r>
      <w:r w:rsidRPr="00FF3DE1">
        <w:t xml:space="preserve">pharmaceutical </w:t>
      </w:r>
      <w:r w:rsidRPr="007E1018">
        <w:rPr>
          <w:b/>
          <w:highlight w:val="green"/>
          <w:u w:val="single"/>
        </w:rPr>
        <w:t>patents is based</w:t>
      </w:r>
      <w:r w:rsidRPr="00FF3DE1">
        <w:t xml:space="preserve"> in part </w:t>
      </w:r>
      <w:r w:rsidRPr="007E1018">
        <w:rPr>
          <w:b/>
          <w:highlight w:val="green"/>
          <w:u w:val="single"/>
        </w:rPr>
        <w:t>on</w:t>
      </w:r>
      <w:r w:rsidRPr="007E1018">
        <w:rPr>
          <w:highlight w:val="green"/>
        </w:rPr>
        <w:t xml:space="preserve"> </w:t>
      </w:r>
      <w:r w:rsidRPr="00FF3DE1">
        <w:t xml:space="preserve">the </w:t>
      </w:r>
      <w:r w:rsidRPr="007E1018">
        <w:rPr>
          <w:b/>
          <w:highlight w:val="green"/>
          <w:u w:val="single"/>
        </w:rPr>
        <w:t>flawed premise</w:t>
      </w:r>
      <w:r w:rsidRPr="007E1018">
        <w:rPr>
          <w:highlight w:val="green"/>
        </w:rPr>
        <w:t xml:space="preserve"> </w:t>
      </w:r>
      <w:r w:rsidRPr="00FF3DE1">
        <w:t xml:space="preserve">that </w:t>
      </w:r>
      <w:r w:rsidRPr="007E1018">
        <w:rPr>
          <w:b/>
          <w:highlight w:val="green"/>
          <w:u w:val="single"/>
        </w:rPr>
        <w:t>follow-on innovation is of marginal value</w:t>
      </w:r>
      <w:r w:rsidRPr="007E1018">
        <w:rPr>
          <w:highlight w:val="green"/>
        </w:rPr>
        <w:t xml:space="preserve"> </w:t>
      </w:r>
      <w:r w:rsidRPr="00FF3DE1">
        <w:t>at best, and thus less deserving of protection than the primary inventive act of identifying and validating a new drug active ingredient</w:t>
      </w:r>
      <w:r w:rsidRPr="00FF3DE1">
        <w:rPr>
          <w:u w:val="single"/>
        </w:rPr>
        <w:t xml:space="preserve">. In fact, </w:t>
      </w:r>
      <w:r w:rsidRPr="007E1018">
        <w:rPr>
          <w:b/>
          <w:highlight w:val="green"/>
          <w:u w:val="single"/>
        </w:rPr>
        <w:t>follow-on innovation</w:t>
      </w:r>
      <w:r w:rsidRPr="007E1018">
        <w:rPr>
          <w:highlight w:val="green"/>
          <w:u w:val="single"/>
        </w:rPr>
        <w:t xml:space="preserve"> </w:t>
      </w:r>
      <w:r w:rsidRPr="007E1018">
        <w:rPr>
          <w:b/>
          <w:highlight w:val="green"/>
          <w:u w:val="single"/>
        </w:rPr>
        <w:t>can play</w:t>
      </w:r>
      <w:r w:rsidRPr="00FF3DE1">
        <w:rPr>
          <w:u w:val="single"/>
        </w:rPr>
        <w:t xml:space="preserve"> a </w:t>
      </w:r>
      <w:r w:rsidRPr="007E1018">
        <w:rPr>
          <w:b/>
          <w:highlight w:val="green"/>
          <w:u w:val="single"/>
        </w:rPr>
        <w:t>critical role in transforming</w:t>
      </w:r>
      <w:r w:rsidRPr="007E1018">
        <w:rPr>
          <w:highlight w:val="green"/>
          <w:u w:val="single"/>
        </w:rPr>
        <w:t xml:space="preserve"> </w:t>
      </w:r>
      <w:r w:rsidRPr="007E1018">
        <w:rPr>
          <w:b/>
          <w:highlight w:val="green"/>
          <w:u w:val="single"/>
          <w:bdr w:val="single" w:sz="4" w:space="0" w:color="auto"/>
        </w:rPr>
        <w:t>an interesting drug candidate into a safe and effective treatment option</w:t>
      </w:r>
      <w:r w:rsidRPr="007E1018">
        <w:rPr>
          <w:highlight w:val="green"/>
          <w:u w:val="single"/>
        </w:rPr>
        <w:t xml:space="preserve"> </w:t>
      </w:r>
      <w:r w:rsidRPr="00FF3DE1">
        <w:rPr>
          <w:u w:val="single"/>
        </w:rPr>
        <w:t>for patients</w:t>
      </w:r>
      <w:r w:rsidRPr="00FF3DE1">
        <w:t xml:space="preserve">. A good example can be seen in the case of </w:t>
      </w:r>
      <w:r w:rsidRPr="007E1018">
        <w:rPr>
          <w:b/>
          <w:highlight w:val="green"/>
          <w:u w:val="single"/>
        </w:rPr>
        <w:t>AZT</w:t>
      </w:r>
      <w:r w:rsidRPr="00FF3DE1">
        <w:t xml:space="preserve"> (zidovudine), a drug ironically described in </w:t>
      </w:r>
      <w:r w:rsidRPr="00FF3DE1">
        <w:rPr>
          <w:u w:val="single"/>
        </w:rPr>
        <w:t xml:space="preserve">the Guidelines as the “first breakthrough in AIDS therapy.” AZT </w:t>
      </w:r>
      <w:r w:rsidRPr="007E1018">
        <w:rPr>
          <w:b/>
          <w:highlight w:val="green"/>
          <w:u w:val="single"/>
        </w:rPr>
        <w:t>began</w:t>
      </w:r>
      <w:r w:rsidRPr="007E1018">
        <w:rPr>
          <w:highlight w:val="green"/>
          <w:u w:val="single"/>
        </w:rPr>
        <w:t xml:space="preserve"> </w:t>
      </w:r>
      <w:r w:rsidRPr="00FF3DE1">
        <w:rPr>
          <w:u w:val="single"/>
        </w:rPr>
        <w:t xml:space="preserve">its life </w:t>
      </w:r>
      <w:r w:rsidRPr="007E1018">
        <w:rPr>
          <w:b/>
          <w:highlight w:val="green"/>
          <w:u w:val="single"/>
        </w:rPr>
        <w:t>as a</w:t>
      </w:r>
      <w:r w:rsidRPr="00FF3DE1">
        <w:rPr>
          <w:u w:val="single"/>
        </w:rPr>
        <w:t xml:space="preserve"> failed attempt at a </w:t>
      </w:r>
      <w:r w:rsidRPr="007E1018">
        <w:rPr>
          <w:b/>
          <w:highlight w:val="green"/>
          <w:u w:val="single"/>
        </w:rPr>
        <w:t>cancer drug</w:t>
      </w:r>
      <w:r w:rsidRPr="00FF3DE1">
        <w:rPr>
          <w:u w:val="single"/>
        </w:rPr>
        <w:t xml:space="preserve">, and it was </w:t>
      </w:r>
      <w:r w:rsidRPr="007E1018">
        <w:rPr>
          <w:b/>
          <w:highlight w:val="green"/>
          <w:u w:val="single"/>
        </w:rPr>
        <w:t>only years later</w:t>
      </w:r>
      <w:r w:rsidRPr="007E1018">
        <w:rPr>
          <w:highlight w:val="green"/>
          <w:u w:val="single"/>
        </w:rPr>
        <w:t xml:space="preserve"> </w:t>
      </w:r>
      <w:r w:rsidRPr="00FF3DE1">
        <w:rPr>
          <w:u w:val="single"/>
        </w:rPr>
        <w:t xml:space="preserve">that its potential </w:t>
      </w:r>
      <w:r w:rsidRPr="007E1018">
        <w:rPr>
          <w:b/>
          <w:highlight w:val="green"/>
          <w:u w:val="single"/>
        </w:rPr>
        <w:t>application in the fight against AIDS</w:t>
      </w:r>
      <w:r w:rsidRPr="007E1018">
        <w:rPr>
          <w:highlight w:val="green"/>
          <w:u w:val="single"/>
        </w:rPr>
        <w:t xml:space="preserve"> </w:t>
      </w:r>
      <w:r w:rsidRPr="00FF3DE1">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F3DE1">
        <w:t xml:space="preserve">. Significantly, </w:t>
      </w:r>
      <w:r w:rsidRPr="00FF3DE1">
        <w:rPr>
          <w:u w:val="single"/>
        </w:rPr>
        <w:t>because of the long lag time between the first public disclosure of AZT and the discovery of its use in the treatment of AIDS, patent protection for the molecule per se was unavailable</w:t>
      </w:r>
      <w:r w:rsidRPr="00FF3DE1">
        <w:t xml:space="preserve">. In a world where follow-on innovation is unpatentable, </w:t>
      </w:r>
      <w:r w:rsidRPr="00FF3DE1">
        <w:rPr>
          <w:u w:val="single"/>
        </w:rPr>
        <w:t xml:space="preserve">there would have been no patent incentive to invest in the development of the drug, and without that incentive AZT might have languished on the shelf </w:t>
      </w:r>
      <w:r w:rsidRPr="00666A07">
        <w:rPr>
          <w:u w:val="single"/>
        </w:rPr>
        <w:t>as simply one more failed drug candidate</w:t>
      </w:r>
      <w:r w:rsidRPr="00666A07">
        <w:t xml:space="preserve">. Other examples of important drugs that likely never would have been made available to patients without the availability of a “secondary” patent </w:t>
      </w:r>
      <w:r w:rsidRPr="00666A07">
        <w:rPr>
          <w:u w:val="single"/>
        </w:rPr>
        <w:t xml:space="preserve">include </w:t>
      </w:r>
      <w:proofErr w:type="spellStart"/>
      <w:r w:rsidRPr="00666A07">
        <w:rPr>
          <w:b/>
          <w:u w:val="single"/>
        </w:rPr>
        <w:t>Evista</w:t>
      </w:r>
      <w:proofErr w:type="spellEnd"/>
      <w:r w:rsidRPr="00666A07">
        <w:rPr>
          <w:u w:val="single"/>
        </w:rPr>
        <w:t xml:space="preserve"> (raloxifene, used in the treatment of osteoporosis and to reduce the risk of invasive breast cancer), </w:t>
      </w:r>
      <w:r w:rsidRPr="00666A07">
        <w:rPr>
          <w:b/>
          <w:u w:val="single"/>
        </w:rPr>
        <w:t>Zyprexa</w:t>
      </w:r>
      <w:r w:rsidRPr="00666A07">
        <w:rPr>
          <w:u w:val="single"/>
        </w:rPr>
        <w:t xml:space="preserve"> (olanzapine</w:t>
      </w:r>
      <w:r w:rsidRPr="00FF3DE1">
        <w:rPr>
          <w:u w:val="single"/>
        </w:rPr>
        <w:t xml:space="preserve">, used in the treatment of schizophrenia), and an </w:t>
      </w:r>
      <w:proofErr w:type="gramStart"/>
      <w:r w:rsidRPr="00FF3DE1">
        <w:rPr>
          <w:u w:val="single"/>
        </w:rPr>
        <w:t>orally-administrable</w:t>
      </w:r>
      <w:proofErr w:type="gramEnd"/>
      <w:r w:rsidRPr="00FF3DE1">
        <w:rPr>
          <w:u w:val="single"/>
        </w:rPr>
        <w:t xml:space="preserve"> formulation of the antibiotic cefuroxime</w:t>
      </w:r>
      <w:r w:rsidRPr="00FF3DE1">
        <w:t xml:space="preserve">. </w:t>
      </w:r>
      <w:r w:rsidRPr="007E1018">
        <w:rPr>
          <w:b/>
          <w:highlight w:val="green"/>
          <w:u w:val="single"/>
        </w:rPr>
        <w:t>Pharmaceutical development</w:t>
      </w:r>
      <w:r w:rsidRPr="007E1018">
        <w:rPr>
          <w:highlight w:val="green"/>
        </w:rPr>
        <w:t xml:space="preserve"> </w:t>
      </w:r>
      <w:r w:rsidRPr="007E1018">
        <w:rPr>
          <w:b/>
          <w:highlight w:val="green"/>
          <w:u w:val="single"/>
          <w:bdr w:val="single" w:sz="4" w:space="0" w:color="auto"/>
        </w:rPr>
        <w:t>is prolonged and unpredictable</w:t>
      </w:r>
      <w:r w:rsidRPr="00FF3DE1">
        <w:t xml:space="preserve">, </w:t>
      </w:r>
      <w:r w:rsidRPr="00FF3DE1">
        <w:rPr>
          <w:u w:val="single"/>
        </w:rPr>
        <w:t xml:space="preserve">and frequently </w:t>
      </w:r>
      <w:r w:rsidRPr="007E1018">
        <w:rPr>
          <w:b/>
          <w:highlight w:val="green"/>
          <w:u w:val="single"/>
        </w:rPr>
        <w:t>a safe and effective drug</w:t>
      </w:r>
      <w:r w:rsidRPr="007E1018">
        <w:rPr>
          <w:highlight w:val="green"/>
          <w:u w:val="single"/>
        </w:rPr>
        <w:t xml:space="preserve"> </w:t>
      </w:r>
      <w:r w:rsidRPr="007E1018">
        <w:rPr>
          <w:b/>
          <w:highlight w:val="green"/>
          <w:u w:val="single"/>
        </w:rPr>
        <w:t>occurs only as a result of</w:t>
      </w:r>
      <w:r w:rsidRPr="007E1018">
        <w:rPr>
          <w:highlight w:val="green"/>
          <w:u w:val="single"/>
        </w:rPr>
        <w:t xml:space="preserve"> </w:t>
      </w:r>
      <w:r w:rsidRPr="007E1018">
        <w:rPr>
          <w:b/>
          <w:highlight w:val="green"/>
          <w:u w:val="single"/>
        </w:rPr>
        <w:t>follow-on innovation</w:t>
      </w:r>
      <w:r w:rsidRPr="007E1018">
        <w:rPr>
          <w:highlight w:val="green"/>
          <w:u w:val="single"/>
        </w:rPr>
        <w:t xml:space="preserve"> </w:t>
      </w:r>
      <w:r w:rsidRPr="00FF3DE1">
        <w:rPr>
          <w:u w:val="single"/>
        </w:rPr>
        <w:t xml:space="preserve">occurring </w:t>
      </w:r>
      <w:r w:rsidRPr="007E1018">
        <w:rPr>
          <w:b/>
          <w:highlight w:val="green"/>
          <w:u w:val="single"/>
        </w:rPr>
        <w:t>long</w:t>
      </w:r>
      <w:r w:rsidRPr="007E1018">
        <w:rPr>
          <w:highlight w:val="green"/>
          <w:u w:val="single"/>
        </w:rPr>
        <w:t xml:space="preserve"> </w:t>
      </w:r>
      <w:r w:rsidRPr="007E1018">
        <w:rPr>
          <w:b/>
          <w:highlight w:val="green"/>
          <w:u w:val="single"/>
        </w:rPr>
        <w:t>after the initial synthesis</w:t>
      </w:r>
      <w:r w:rsidRPr="007E1018">
        <w:rPr>
          <w:highlight w:val="green"/>
          <w:u w:val="single"/>
        </w:rPr>
        <w:t xml:space="preserve"> </w:t>
      </w:r>
      <w:r w:rsidRPr="00FF3DE1">
        <w:rPr>
          <w:u w:val="single"/>
        </w:rPr>
        <w:t>and characterization of a pharmaceutically interesting chemical compound</w:t>
      </w:r>
      <w:r w:rsidRPr="00FF3DE1">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w:t>
      </w:r>
      <w:proofErr w:type="gramStart"/>
      <w:r w:rsidRPr="00FF3DE1">
        <w:t>lead</w:t>
      </w:r>
      <w:proofErr w:type="gramEnd"/>
      <w:r w:rsidRPr="00FF3DE1">
        <w:t xml:space="preserve">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0A099E2C" w14:textId="2E51BEB0" w:rsidR="00242926" w:rsidRPr="00242926" w:rsidRDefault="00242926" w:rsidP="00242926">
      <w:pPr>
        <w:pStyle w:val="Heading2"/>
      </w:pPr>
    </w:p>
    <w:sectPr w:rsidR="00242926" w:rsidRPr="002429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29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92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47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72B"/>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4A"/>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9D9"/>
    <w:rsid w:val="00920E6A"/>
    <w:rsid w:val="009262C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E2A363"/>
  <w14:defaultImageDpi w14:val="300"/>
  <w15:docId w15:val="{695DFCBE-7809-2E4D-A5FA-744BC388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2926"/>
    <w:pPr>
      <w:spacing w:after="160" w:line="259" w:lineRule="auto"/>
    </w:pPr>
  </w:style>
  <w:style w:type="paragraph" w:styleId="Heading1">
    <w:name w:val="heading 1"/>
    <w:aliases w:val="Pocket"/>
    <w:basedOn w:val="Normal"/>
    <w:next w:val="Normal"/>
    <w:link w:val="Heading1Char"/>
    <w:uiPriority w:val="9"/>
    <w:qFormat/>
    <w:rsid w:val="0024292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292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292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4292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2429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926"/>
  </w:style>
  <w:style w:type="character" w:customStyle="1" w:styleId="Heading1Char">
    <w:name w:val="Heading 1 Char"/>
    <w:aliases w:val="Pocket Char"/>
    <w:basedOn w:val="DefaultParagraphFont"/>
    <w:link w:val="Heading1"/>
    <w:uiPriority w:val="9"/>
    <w:rsid w:val="0024292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4292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4292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4292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292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
    <w:basedOn w:val="DefaultParagraphFont"/>
    <w:uiPriority w:val="1"/>
    <w:qFormat/>
    <w:rsid w:val="00242926"/>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2429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42926"/>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242926"/>
    <w:rPr>
      <w:color w:val="auto"/>
      <w:u w:val="none"/>
    </w:rPr>
  </w:style>
  <w:style w:type="paragraph" w:styleId="DocumentMap">
    <w:name w:val="Document Map"/>
    <w:basedOn w:val="Normal"/>
    <w:link w:val="DocumentMapChar"/>
    <w:uiPriority w:val="99"/>
    <w:semiHidden/>
    <w:unhideWhenUsed/>
    <w:rsid w:val="00242926"/>
    <w:rPr>
      <w:rFonts w:ascii="Lucida Grande" w:hAnsi="Lucida Grande" w:cs="Lucida Grande"/>
    </w:rPr>
  </w:style>
  <w:style w:type="character" w:customStyle="1" w:styleId="DocumentMapChar">
    <w:name w:val="Document Map Char"/>
    <w:basedOn w:val="DefaultParagraphFont"/>
    <w:link w:val="DocumentMap"/>
    <w:uiPriority w:val="99"/>
    <w:semiHidden/>
    <w:rsid w:val="00242926"/>
    <w:rPr>
      <w:rFonts w:ascii="Lucida Grande" w:hAnsi="Lucida Grande" w:cs="Lucida Grande"/>
    </w:rPr>
  </w:style>
  <w:style w:type="paragraph" w:styleId="ListParagraph">
    <w:name w:val="List Paragraph"/>
    <w:basedOn w:val="Normal"/>
    <w:uiPriority w:val="99"/>
    <w:qFormat/>
    <w:rsid w:val="00242926"/>
    <w:pPr>
      <w:ind w:left="720"/>
      <w:contextualSpacing/>
    </w:pPr>
    <w:rPr>
      <w:rFonts w:asciiTheme="minorHAnsi" w:hAnsiTheme="minorHAnsi" w:cstheme="minorBidi"/>
    </w:rPr>
  </w:style>
  <w:style w:type="paragraph" w:customStyle="1" w:styleId="textbold">
    <w:name w:val="text bold"/>
    <w:basedOn w:val="Normal"/>
    <w:link w:val="Emphasis"/>
    <w:uiPriority w:val="20"/>
    <w:qFormat/>
    <w:rsid w:val="0024292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2429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534750/" TargetMode="External"/><Relationship Id="rId18" Type="http://schemas.openxmlformats.org/officeDocument/2006/relationships/hyperlink" Target="https://www.ncbi.nlm.nih.gov/pmc/articles/PMC6534750/" TargetMode="External"/><Relationship Id="rId3" Type="http://schemas.openxmlformats.org/officeDocument/2006/relationships/customXml" Target="../customXml/item3.xml"/><Relationship Id="rId21" Type="http://schemas.openxmlformats.org/officeDocument/2006/relationships/hyperlink" Target="https://www.ip-watch.org/2018/09/21/follow-pharmaceutical-innovations-eligible-patent-protection/" TargetMode="External"/><Relationship Id="rId7" Type="http://schemas.openxmlformats.org/officeDocument/2006/relationships/settings" Target="settings.xml"/><Relationship Id="rId12" Type="http://schemas.openxmlformats.org/officeDocument/2006/relationships/hyperlink" Target="https://doi.org/10.1093/jlb/lsy022" TargetMode="External"/><Relationship Id="rId17" Type="http://schemas.openxmlformats.org/officeDocument/2006/relationships/hyperlink" Target="https://www.ncbi.nlm.nih.gov/pmc/articles/PMC653475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6534750/" TargetMode="External"/><Relationship Id="rId20" Type="http://schemas.openxmlformats.org/officeDocument/2006/relationships/hyperlink" Target="https://www.cbo.goc/publication/571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drugs/development-approval-process-drugs/nul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6534750/" TargetMode="External"/><Relationship Id="rId23" Type="http://schemas.openxmlformats.org/officeDocument/2006/relationships/hyperlink" Target="https://www.ip-watch.org/2018/09/21/follow-pharmaceutical-innovations-eligible-patent-protection/" TargetMode="External"/><Relationship Id="rId10" Type="http://schemas.openxmlformats.org/officeDocument/2006/relationships/hyperlink" Target="https://www.brinknews.com/what-just-happened-at-the-wto-everything-you-need-to-know/" TargetMode="External"/><Relationship Id="rId19" Type="http://schemas.openxmlformats.org/officeDocument/2006/relationships/hyperlink" Target="https://www.ncbi.nlm.nih.gov/pmc/articles/PMC6534750/" TargetMode="Externa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 Id="rId14" Type="http://schemas.openxmlformats.org/officeDocument/2006/relationships/hyperlink" Target="https://www.ncbi.nlm.nih.gov/pmc/articles/PMC6534750/" TargetMode="External"/><Relationship Id="rId22" Type="http://schemas.openxmlformats.org/officeDocument/2006/relationships/hyperlink" Target="https://itif.org/publications/2020/02/03/delinkage-debunked-why-replacing-patents-prizes-drug-development-wont-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23702</Words>
  <Characters>132500</Characters>
  <Application>Microsoft Office Word</Application>
  <DocSecurity>0</DocSecurity>
  <Lines>1540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2021-09-25T00:17:00Z</dcterms:created>
  <dcterms:modified xsi:type="dcterms:W3CDTF">2021-09-25T01:25:00Z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