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0C5D0" w14:textId="1B478408" w:rsidR="00E42E4C" w:rsidRDefault="00240A20" w:rsidP="00240A20">
      <w:pPr>
        <w:pStyle w:val="Heading2"/>
      </w:pPr>
      <w:r>
        <w:t>1</w:t>
      </w:r>
    </w:p>
    <w:p w14:paraId="0CB9483F" w14:textId="77777777" w:rsidR="008278F2" w:rsidRPr="00673B39" w:rsidRDefault="008278F2" w:rsidP="008278F2">
      <w:pPr>
        <w:pStyle w:val="Heading4"/>
      </w:pPr>
      <w:r w:rsidRPr="00673B39">
        <w:t>The meta-ethic is procedural moral realism.</w:t>
      </w:r>
    </w:p>
    <w:p w14:paraId="3B154206" w14:textId="77777777" w:rsidR="008278F2" w:rsidRPr="00673B39" w:rsidRDefault="008278F2" w:rsidP="008278F2">
      <w:pPr>
        <w:pStyle w:val="Heading4"/>
      </w:pPr>
      <w:r w:rsidRPr="00673B39">
        <w:t xml:space="preserve">This entails that moral facts stem from procedures while substantive realism holds that moral truths exist independently of that in the empirical world. Prefer procedural realism – </w:t>
      </w:r>
    </w:p>
    <w:p w14:paraId="3992AF4E" w14:textId="77777777" w:rsidR="008278F2" w:rsidRPr="00673B39" w:rsidRDefault="008278F2" w:rsidP="008278F2">
      <w:pPr>
        <w:pStyle w:val="Heading4"/>
      </w:pPr>
      <w:r w:rsidRPr="00673B39">
        <w:t xml:space="preserve">[1] Collapses – the only way to verify whether something is a moral fact is by using procedures to warrant it. </w:t>
      </w:r>
    </w:p>
    <w:p w14:paraId="4B5C15FB" w14:textId="77777777" w:rsidR="008278F2" w:rsidRPr="00673B39" w:rsidRDefault="008278F2" w:rsidP="008278F2">
      <w:pPr>
        <w:pStyle w:val="Heading4"/>
      </w:pPr>
      <w:r w:rsidRPr="00673B39">
        <w:t>[2] Uncertainty – our experiences are inaccessible to others which allows people to say they don’t experience the same, however a priori principles are universally applied to all agents.</w:t>
      </w:r>
    </w:p>
    <w:p w14:paraId="26C42570" w14:textId="77777777" w:rsidR="008278F2" w:rsidRPr="00673B39" w:rsidRDefault="008278F2" w:rsidP="008278F2">
      <w:pPr>
        <w:pStyle w:val="Heading4"/>
      </w:pPr>
      <w:r w:rsidRPr="00673B39">
        <w:t>[3] Is/Ought Gap – we can only perceive what is, not what ought to be. It’s impossible to derive an ought statement from descriptive facts about the world, necessitating a priori premises.</w:t>
      </w:r>
    </w:p>
    <w:p w14:paraId="4DDCF8B4" w14:textId="77777777" w:rsidR="008278F2" w:rsidRPr="00673B39" w:rsidRDefault="008278F2" w:rsidP="008278F2">
      <w:pPr>
        <w:pStyle w:val="Heading4"/>
      </w:pPr>
      <w:r>
        <w:t xml:space="preserve">[4] </w:t>
      </w:r>
      <w:r w:rsidRPr="00673B39">
        <w:t xml:space="preserve">Regress – I can keep asking “why should I follow this” which results in skep since obligations are predicated on ignorantly accepting rules.  Only reason solves since asking “why reason?” requires reason which is self-justified. </w:t>
      </w:r>
    </w:p>
    <w:p w14:paraId="313DE204" w14:textId="77777777" w:rsidR="008278F2" w:rsidRPr="00673B39" w:rsidRDefault="008278F2" w:rsidP="008278F2">
      <w:pPr>
        <w:pStyle w:val="Heading4"/>
        <w:rPr>
          <w:rFonts w:asciiTheme="majorHAnsi" w:hAnsiTheme="majorHAnsi" w:cstheme="majorHAnsi"/>
        </w:rPr>
      </w:pPr>
      <w:r w:rsidRPr="00673B39">
        <w:rPr>
          <w:rFonts w:asciiTheme="majorHAnsi" w:hAnsiTheme="majorHAnsi" w:cstheme="majorHAnsi"/>
        </w:rPr>
        <w:t xml:space="preserve">That means we must universally will maxims— </w:t>
      </w:r>
      <w:r w:rsidRPr="00673B39">
        <w:rPr>
          <w:rFonts w:asciiTheme="majorHAnsi" w:hAnsiTheme="majorHAnsi" w:cstheme="majorHAnsi"/>
          <w:color w:val="000000" w:themeColor="text1"/>
        </w:rPr>
        <w:t>any non-universalizable norm justifies someone’s ability to impede on your ends.</w:t>
      </w:r>
      <w:r w:rsidRPr="00673B39">
        <w:rPr>
          <w:rFonts w:asciiTheme="majorHAnsi" w:hAnsiTheme="majorHAnsi" w:cstheme="majorHAnsi"/>
        </w:rPr>
        <w:t xml:space="preserve">  </w:t>
      </w:r>
    </w:p>
    <w:p w14:paraId="2E147804" w14:textId="77777777" w:rsidR="008278F2" w:rsidRPr="00673B39" w:rsidRDefault="008278F2" w:rsidP="008278F2">
      <w:pPr>
        <w:pStyle w:val="Heading4"/>
        <w:rPr>
          <w:rFonts w:asciiTheme="majorHAnsi" w:hAnsiTheme="majorHAnsi" w:cstheme="majorHAnsi"/>
          <w:color w:val="000000" w:themeColor="text1"/>
        </w:rPr>
      </w:pPr>
      <w:r w:rsidRPr="00673B39">
        <w:rPr>
          <w:rFonts w:asciiTheme="majorHAnsi" w:hAnsiTheme="majorHAnsi" w:cstheme="majorHAnsi"/>
        </w:rPr>
        <w:t>Thus, the standard is consistency with the categorical imperative.</w:t>
      </w:r>
      <w:r w:rsidRPr="00673B39">
        <w:rPr>
          <w:rFonts w:asciiTheme="majorHAnsi" w:hAnsiTheme="majorHAnsi" w:cstheme="majorHAnsi"/>
          <w:color w:val="000000" w:themeColor="text1"/>
        </w:rPr>
        <w:t xml:space="preserve"> </w:t>
      </w:r>
    </w:p>
    <w:p w14:paraId="624CECA5" w14:textId="77777777" w:rsidR="008278F2" w:rsidRPr="00F62B66" w:rsidRDefault="008278F2" w:rsidP="008278F2">
      <w:pPr>
        <w:pStyle w:val="Heading4"/>
        <w:rPr>
          <w:rFonts w:cs="Calibri"/>
        </w:rPr>
      </w:pPr>
      <w:r>
        <w:rPr>
          <w:rFonts w:cs="Calibri"/>
        </w:rPr>
        <w:t>Impact calc –  the only relevant offense under my framework is that of libertarian ownership. T</w:t>
      </w:r>
      <w:r w:rsidRPr="00F62B66">
        <w:rPr>
          <w:rFonts w:cs="Calibri"/>
        </w:rPr>
        <w:t>he universality of freedom justifies a libertarian state which outweighs on actor specificity.</w:t>
      </w:r>
    </w:p>
    <w:p w14:paraId="3C1F62D0" w14:textId="77777777" w:rsidR="008278F2" w:rsidRPr="00F62B66" w:rsidRDefault="008278F2" w:rsidP="008278F2">
      <w:pPr>
        <w:spacing w:line="256" w:lineRule="auto"/>
        <w:rPr>
          <w:rFonts w:eastAsia="Calibri"/>
          <w:color w:val="000000" w:themeColor="text1"/>
          <w:sz w:val="16"/>
          <w:szCs w:val="16"/>
        </w:rPr>
      </w:pPr>
      <w:r w:rsidRPr="00F62B66">
        <w:rPr>
          <w:rFonts w:eastAsia="Calibri"/>
          <w:b/>
          <w:iCs/>
          <w:color w:val="000000" w:themeColor="text1"/>
          <w:sz w:val="26"/>
        </w:rPr>
        <w:t xml:space="preserve">Otteson 9 </w:t>
      </w:r>
      <w:r w:rsidRPr="00F62B66">
        <w:rPr>
          <w:sz w:val="16"/>
          <w:szCs w:val="16"/>
        </w:rPr>
        <w:t>**brackets in original**</w:t>
      </w:r>
      <w:r w:rsidRPr="00F62B66">
        <w:rPr>
          <w:rFonts w:eastAsia="Calibri"/>
          <w:iCs/>
          <w:color w:val="000000" w:themeColor="text1"/>
          <w:sz w:val="16"/>
          <w:szCs w:val="16"/>
        </w:rPr>
        <w:t xml:space="preserve"> </w:t>
      </w:r>
      <w:r w:rsidRPr="00F62B66">
        <w:rPr>
          <w:rFonts w:eastAsia="Calibri"/>
          <w:color w:val="000000" w:themeColor="text1"/>
          <w:sz w:val="16"/>
          <w:szCs w:val="16"/>
        </w:rPr>
        <w:t xml:space="preserve">James R. Otteson (professor of philosophy and economics at Yeshiva University) “Kantian Individualism and Political Libertarianism” The Independent Review, v. 13, n. 3, Winter 2009 </w:t>
      </w:r>
    </w:p>
    <w:p w14:paraId="1B1E9C7B" w14:textId="77777777" w:rsidR="008278F2" w:rsidRPr="00673B39" w:rsidRDefault="008278F2" w:rsidP="008278F2">
      <w:pPr>
        <w:rPr>
          <w:sz w:val="16"/>
        </w:rPr>
      </w:pPr>
      <w:r w:rsidRPr="00F62B66">
        <w:rPr>
          <w:sz w:val="16"/>
        </w:rPr>
        <w:t>In a crucial passage in Metaphysics of Morals, Kant writes that the “Universal Principle of Right” is “‘[e]very</w:t>
      </w:r>
      <w:r w:rsidRPr="00F62B66">
        <w:rPr>
          <w:rStyle w:val="StyleUnderline"/>
        </w:rPr>
        <w:t xml:space="preserve"> </w:t>
      </w:r>
      <w:r w:rsidRPr="00AE727C">
        <w:rPr>
          <w:rStyle w:val="Emphasis"/>
          <w:highlight w:val="green"/>
        </w:rPr>
        <w:t>action which</w:t>
      </w:r>
      <w:r w:rsidRPr="00F62B66">
        <w:rPr>
          <w:rStyle w:val="StyleUnderline"/>
        </w:rPr>
        <w:t xml:space="preserve"> </w:t>
      </w:r>
      <w:r w:rsidRPr="00F62B66">
        <w:rPr>
          <w:sz w:val="16"/>
        </w:rPr>
        <w:t>by itself or by its maxim</w:t>
      </w:r>
      <w:r w:rsidRPr="00F62B66">
        <w:rPr>
          <w:rStyle w:val="StyleUnderline"/>
        </w:rPr>
        <w:t xml:space="preserve"> </w:t>
      </w:r>
      <w:r w:rsidRPr="00AE727C">
        <w:rPr>
          <w:rStyle w:val="Emphasis"/>
          <w:highlight w:val="green"/>
        </w:rPr>
        <w:t>enables the freedom of each individual’s will to co-exist with the freedom of everyone</w:t>
      </w:r>
      <w:r w:rsidRPr="00F62B66">
        <w:rPr>
          <w:rStyle w:val="StyleUnderline"/>
        </w:rPr>
        <w:t xml:space="preserve"> </w:t>
      </w:r>
      <w:r w:rsidRPr="00F62B66">
        <w:rPr>
          <w:sz w:val="16"/>
        </w:rPr>
        <w:t>else in accordance with a universal law is right.’” He concludes, “Thus the universal law of right is as follows: let your</w:t>
      </w:r>
      <w:r w:rsidRPr="00F62B66">
        <w:rPr>
          <w:rStyle w:val="StyleUnderline"/>
        </w:rPr>
        <w:t xml:space="preserve"> external </w:t>
      </w:r>
      <w:r w:rsidRPr="00AE727C">
        <w:rPr>
          <w:rStyle w:val="Emphasis"/>
          <w:highlight w:val="green"/>
        </w:rPr>
        <w:t>act</w:t>
      </w:r>
      <w:r w:rsidRPr="00F62B66">
        <w:rPr>
          <w:rStyle w:val="StyleUnderline"/>
        </w:rPr>
        <w:t xml:space="preserve">ions be </w:t>
      </w:r>
      <w:r w:rsidRPr="00AE727C">
        <w:rPr>
          <w:rStyle w:val="Emphasis"/>
          <w:highlight w:val="green"/>
        </w:rPr>
        <w:t>such that the free application of your will can co-exist with the freedom of everyone</w:t>
      </w:r>
      <w:r w:rsidRPr="00F62B66">
        <w:rPr>
          <w:rStyle w:val="StyleUnderline"/>
        </w:rPr>
        <w:t xml:space="preserve"> in </w:t>
      </w:r>
      <w:r w:rsidRPr="00F62B66">
        <w:rPr>
          <w:sz w:val="16"/>
        </w:rPr>
        <w:t xml:space="preserve">accordance with a universal law” (1991, 133, emphasis in original).5 This stipulation becomes for Kant the grounding 5. Other statements of this law of equal freedom appear in the Critique of Pure Reason (Kant [1781] 1965, 312; see also 1991, 191, “Universal History,” 45 and 50, and “Theory and Practice,” 73 and 80). 394 </w:t>
      </w:r>
      <w:r w:rsidRPr="00F62B66">
        <w:rPr>
          <w:rFonts w:ascii="Segoe UI Symbol" w:eastAsia="MS Mincho" w:hAnsi="Segoe UI Symbol" w:cs="Segoe UI Symbol"/>
          <w:sz w:val="16"/>
        </w:rPr>
        <w:t>✦</w:t>
      </w:r>
      <w:r w:rsidRPr="00F62B66">
        <w:rPr>
          <w:sz w:val="16"/>
        </w:rPr>
        <w:t xml:space="preserve"> JAMES R. OTTESON THE INDEPENDENT REVIEW justification for the existence of a state, its raison d’être, and the reason</w:t>
      </w:r>
      <w:r w:rsidRPr="00F62B66">
        <w:rPr>
          <w:rStyle w:val="StyleUnderline"/>
        </w:rPr>
        <w:t xml:space="preserve"> </w:t>
      </w:r>
      <w:r w:rsidRPr="00AE727C">
        <w:rPr>
          <w:rStyle w:val="Emphasis"/>
          <w:highlight w:val="green"/>
        </w:rPr>
        <w:t>we leave the state of nature is to secure this</w:t>
      </w:r>
      <w:r w:rsidRPr="00F62B66">
        <w:rPr>
          <w:rStyle w:val="StyleUnderline"/>
        </w:rPr>
        <w:t xml:space="preserve"> sphere of maximum </w:t>
      </w:r>
      <w:r w:rsidRPr="00AE727C">
        <w:rPr>
          <w:rStyle w:val="Emphasis"/>
          <w:highlight w:val="green"/>
        </w:rPr>
        <w:t>freedom</w:t>
      </w:r>
      <w:r w:rsidRPr="00F62B66">
        <w:rPr>
          <w:rStyle w:val="StyleUnderline"/>
        </w:rPr>
        <w:t xml:space="preserve"> </w:t>
      </w:r>
      <w:r w:rsidRPr="00F62B66">
        <w:rPr>
          <w:sz w:val="16"/>
        </w:rPr>
        <w:t>compatible with the same freedom of all others. Because this freedom must be complete, in the sense of being as full as</w:t>
      </w:r>
      <w:r w:rsidRPr="00F62B66">
        <w:rPr>
          <w:rStyle w:val="StyleUnderline"/>
        </w:rPr>
        <w:t xml:space="preserve"> possible </w:t>
      </w:r>
      <w:r w:rsidRPr="00AE727C">
        <w:rPr>
          <w:rStyle w:val="Emphasis"/>
          <w:highlight w:val="green"/>
        </w:rPr>
        <w:t>given the existence of other persons who demand</w:t>
      </w:r>
      <w:r w:rsidRPr="00F62B66">
        <w:rPr>
          <w:rStyle w:val="StyleUnderline"/>
        </w:rPr>
        <w:t xml:space="preserve"> </w:t>
      </w:r>
      <w:r w:rsidRPr="00F62B66">
        <w:rPr>
          <w:rStyle w:val="StyleUnderline"/>
        </w:rPr>
        <w:lastRenderedPageBreak/>
        <w:t xml:space="preserve">similar </w:t>
      </w:r>
      <w:r w:rsidRPr="00AE727C">
        <w:rPr>
          <w:rStyle w:val="Emphasis"/>
          <w:highlight w:val="green"/>
        </w:rPr>
        <w:t>freedom</w:t>
      </w:r>
      <w:r w:rsidRPr="00F62B66">
        <w:rPr>
          <w:sz w:val="16"/>
        </w:rPr>
        <w:t xml:space="preserve">, it entails that the state may—indeed, must—secure this condition of freedom, but undertake to do nothing else because any other state activities would compromise the very autonomy the state seeks to defend. </w:t>
      </w:r>
      <w:r w:rsidRPr="00F62B66">
        <w:rPr>
          <w:rStyle w:val="StyleUnderline"/>
        </w:rPr>
        <w:t xml:space="preserve">Kant’s position </w:t>
      </w:r>
      <w:r w:rsidRPr="00AE727C">
        <w:rPr>
          <w:rStyle w:val="Emphasis"/>
          <w:highlight w:val="green"/>
        </w:rPr>
        <w:t>thus</w:t>
      </w:r>
      <w:r w:rsidRPr="00F62B66">
        <w:rPr>
          <w:rStyle w:val="StyleUnderline"/>
        </w:rPr>
        <w:t xml:space="preserve"> </w:t>
      </w:r>
      <w:r w:rsidRPr="00F62B66">
        <w:rPr>
          <w:sz w:val="16"/>
        </w:rPr>
        <w:t>outlines and implies a political philosophy that is broadly libertarian; that is, it endorses</w:t>
      </w:r>
      <w:r w:rsidRPr="00F62B66">
        <w:rPr>
          <w:rStyle w:val="StyleUnderline"/>
        </w:rPr>
        <w:t xml:space="preserve"> </w:t>
      </w:r>
      <w:r w:rsidRPr="00AE727C">
        <w:rPr>
          <w:rStyle w:val="Emphasis"/>
          <w:highlight w:val="green"/>
        </w:rPr>
        <w:t>a state</w:t>
      </w:r>
      <w:r w:rsidRPr="00F62B66">
        <w:rPr>
          <w:rStyle w:val="StyleUnderline"/>
        </w:rPr>
        <w:t xml:space="preserve"> constructed with the sole aim of </w:t>
      </w:r>
      <w:r w:rsidRPr="00AE727C">
        <w:rPr>
          <w:rStyle w:val="Emphasis"/>
          <w:highlight w:val="green"/>
        </w:rPr>
        <w:t>protect</w:t>
      </w:r>
      <w:r w:rsidRPr="00F62B66">
        <w:rPr>
          <w:rStyle w:val="StyleUnderline"/>
        </w:rPr>
        <w:t xml:space="preserve">ing its </w:t>
      </w:r>
      <w:r w:rsidRPr="00AE727C">
        <w:rPr>
          <w:rStyle w:val="Emphasis"/>
          <w:highlight w:val="green"/>
        </w:rPr>
        <w:t>citizens against invasions of their liberty</w:t>
      </w:r>
      <w:r w:rsidRPr="00F62B66">
        <w:rPr>
          <w:sz w:val="16"/>
        </w:rPr>
        <w:t>.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w:t>
      </w:r>
      <w:r w:rsidRPr="00F62B66">
        <w:rPr>
          <w:rStyle w:val="StyleUnderline"/>
        </w:rPr>
        <w:t xml:space="preserve"> </w:t>
      </w:r>
      <w:r w:rsidRPr="00AE727C">
        <w:rPr>
          <w:rStyle w:val="Emphasis"/>
          <w:highlight w:val="green"/>
        </w:rPr>
        <w:t>rights</w:t>
      </w:r>
      <w:r w:rsidRPr="00F62B66">
        <w:rPr>
          <w:rStyle w:val="StyleUnderline"/>
        </w:rPr>
        <w:t xml:space="preserve"> </w:t>
      </w:r>
      <w:r w:rsidRPr="00F62B66">
        <w:rPr>
          <w:sz w:val="16"/>
        </w:rPr>
        <w:t>of man</w:t>
      </w:r>
      <w:r w:rsidRPr="00F62B66">
        <w:rPr>
          <w:rStyle w:val="StyleUnderline"/>
        </w:rPr>
        <w:t xml:space="preserve"> </w:t>
      </w:r>
      <w:r w:rsidRPr="00AE727C">
        <w:rPr>
          <w:rStyle w:val="Emphasis"/>
          <w:highlight w:val="green"/>
        </w:rPr>
        <w:t>must be held sacred</w:t>
      </w:r>
      <w:r w:rsidRPr="00F62B66">
        <w:rPr>
          <w:sz w:val="16"/>
        </w:rPr>
        <w:t>,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w:t>
      </w:r>
      <w:r w:rsidRPr="00F62B66">
        <w:rPr>
          <w:rStyle w:val="StyleUnderline"/>
        </w:rPr>
        <w:t xml:space="preserve"> that </w:t>
      </w:r>
      <w:r w:rsidRPr="00AE727C">
        <w:rPr>
          <w:rStyle w:val="Emphasis"/>
          <w:highlight w:val="green"/>
        </w:rPr>
        <w:t>a</w:t>
      </w:r>
      <w:r w:rsidRPr="00F62B66">
        <w:rPr>
          <w:rStyle w:val="StyleUnderline"/>
        </w:rPr>
        <w:t xml:space="preserve"> Kantian </w:t>
      </w:r>
      <w:r w:rsidRPr="00AE727C">
        <w:rPr>
          <w:rStyle w:val="Emphasis"/>
          <w:highlight w:val="green"/>
        </w:rPr>
        <w:t>state protects against invasions of freedom and does nothing else</w:t>
      </w:r>
      <w:r w:rsidRPr="00F62B66">
        <w:rPr>
          <w:sz w:val="16"/>
        </w:rPr>
        <w:t>; in the absence of invasions or threats of invasions, it is inactive.</w:t>
      </w:r>
    </w:p>
    <w:p w14:paraId="60AD9E02" w14:textId="087B1419" w:rsidR="008278F2" w:rsidRDefault="008278F2" w:rsidP="008278F2">
      <w:pPr>
        <w:pStyle w:val="Heading4"/>
      </w:pPr>
      <w:r>
        <w:t>Negate</w:t>
      </w:r>
      <w:r>
        <w:t>:</w:t>
      </w:r>
    </w:p>
    <w:p w14:paraId="7F9398B4" w14:textId="77777777" w:rsidR="008278F2" w:rsidRDefault="008278F2" w:rsidP="008278F2">
      <w:pPr>
        <w:pStyle w:val="Heading4"/>
        <w:spacing w:line="240" w:lineRule="auto"/>
      </w:pPr>
      <w:r>
        <w:t>[2] Banning private space appropriation inhibits the sale and use of spacecraft and fuel- that’s a form of restricting the free economic choices of individuals</w:t>
      </w:r>
    </w:p>
    <w:p w14:paraId="5C5621C8" w14:textId="77777777" w:rsidR="008278F2" w:rsidRPr="00023E75" w:rsidRDefault="008278F2" w:rsidP="008278F2">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6F5AE12D" w14:textId="77777777" w:rsidR="008278F2" w:rsidRDefault="008278F2" w:rsidP="008278F2">
      <w:pPr>
        <w:spacing w:line="240" w:lineRule="auto"/>
        <w:rPr>
          <w:b/>
          <w:sz w:val="26"/>
          <w:szCs w:val="26"/>
          <w:u w:val="single"/>
        </w:rPr>
      </w:pPr>
      <w:r w:rsidRPr="003572E3">
        <w:rPr>
          <w:sz w:val="14"/>
          <w:szCs w:val="26"/>
        </w:rPr>
        <w:t xml:space="preserve">Order grows from market forces. But where do </w:t>
      </w:r>
      <w:r w:rsidRPr="00AE727C">
        <w:rPr>
          <w:b/>
          <w:sz w:val="26"/>
          <w:szCs w:val="26"/>
          <w:highlight w:val="green"/>
          <w:u w:val="single"/>
        </w:rPr>
        <w:t>market forces</w:t>
      </w:r>
      <w:r w:rsidRPr="003572E3">
        <w:rPr>
          <w:sz w:val="14"/>
          <w:szCs w:val="26"/>
        </w:rPr>
        <w:t xml:space="preserve"> come from? They </w:t>
      </w:r>
      <w:r w:rsidRPr="00AE727C">
        <w:rPr>
          <w:b/>
          <w:sz w:val="26"/>
          <w:szCs w:val="26"/>
          <w:highlight w:val="green"/>
          <w:u w:val="single"/>
        </w:rPr>
        <w:t xml:space="preserve">are the result of human action. Individuals select ends </w:t>
      </w:r>
      <w:r w:rsidRPr="003572E3">
        <w:rPr>
          <w:b/>
          <w:sz w:val="26"/>
          <w:szCs w:val="26"/>
          <w:u w:val="single"/>
        </w:rPr>
        <w:t xml:space="preserve">and act </w:t>
      </w:r>
      <w:r w:rsidRPr="00AE727C">
        <w:rPr>
          <w:b/>
          <w:sz w:val="26"/>
          <w:szCs w:val="26"/>
          <w:highlight w:val="green"/>
          <w:u w:val="single"/>
        </w:rPr>
        <w:t xml:space="preserve">to achieve </w:t>
      </w:r>
      <w:r w:rsidRPr="003572E3">
        <w:rPr>
          <w:b/>
          <w:sz w:val="26"/>
          <w:szCs w:val="26"/>
          <w:u w:val="single"/>
        </w:rPr>
        <w:t>them</w:t>
      </w:r>
      <w:r w:rsidRPr="00AE727C">
        <w:rPr>
          <w:b/>
          <w:sz w:val="26"/>
          <w:szCs w:val="26"/>
          <w:highlight w:val="green"/>
          <w:u w:val="single"/>
        </w:rPr>
        <w:t xml:space="preserve"> by adopting suitable means.</w:t>
      </w:r>
      <w:r w:rsidRPr="003572E3">
        <w:rPr>
          <w:sz w:val="14"/>
          <w:szCs w:val="26"/>
        </w:rPr>
        <w:t xml:space="preserve"> Since means are scarce and ends are abundant, </w:t>
      </w:r>
      <w:r w:rsidRPr="00AE727C">
        <w:rPr>
          <w:b/>
          <w:sz w:val="26"/>
          <w:szCs w:val="26"/>
          <w:highlight w:val="green"/>
          <w:u w:val="single"/>
        </w:rPr>
        <w:t>individuals economize</w:t>
      </w:r>
      <w:r w:rsidRPr="003572E3">
        <w:rPr>
          <w:b/>
          <w:sz w:val="26"/>
          <w:szCs w:val="26"/>
          <w:u w:val="single"/>
        </w:rPr>
        <w:t xml:space="preserve"> in order </w:t>
      </w:r>
      <w:r w:rsidRPr="00AE727C">
        <w:rPr>
          <w:b/>
          <w:sz w:val="26"/>
          <w:szCs w:val="26"/>
          <w:highlight w:val="green"/>
          <w:u w:val="single"/>
        </w:rPr>
        <w:t>to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AE727C">
        <w:rPr>
          <w:b/>
          <w:sz w:val="26"/>
          <w:szCs w:val="26"/>
          <w:highlight w:val="green"/>
          <w:u w:val="single"/>
        </w:rPr>
        <w:t>market forces</w:t>
      </w:r>
      <w:r w:rsidRPr="003572E3">
        <w:rPr>
          <w:b/>
          <w:sz w:val="26"/>
          <w:szCs w:val="26"/>
          <w:u w:val="single"/>
        </w:rPr>
        <w:t xml:space="preserve">. But really, it </w:t>
      </w:r>
      <w:r w:rsidRPr="00AE727C">
        <w:rPr>
          <w:b/>
          <w:sz w:val="26"/>
          <w:szCs w:val="26"/>
          <w:highlight w:val="green"/>
          <w:u w:val="single"/>
        </w:rPr>
        <w:t>is just</w:t>
      </w:r>
      <w:r w:rsidRPr="003572E3">
        <w:rPr>
          <w:b/>
          <w:sz w:val="26"/>
          <w:szCs w:val="26"/>
          <w:u w:val="single"/>
        </w:rPr>
        <w:t xml:space="preserve"> men and women </w:t>
      </w:r>
      <w:r w:rsidRPr="00AE727C">
        <w:rPr>
          <w:b/>
          <w:sz w:val="26"/>
          <w:szCs w:val="26"/>
          <w:highlight w:val="green"/>
          <w:u w:val="single"/>
        </w:rPr>
        <w:t>acting rationally in the world.</w:t>
      </w:r>
    </w:p>
    <w:p w14:paraId="0C7D6E4B" w14:textId="77777777" w:rsidR="008278F2" w:rsidRDefault="008278F2" w:rsidP="008278F2">
      <w:pPr>
        <w:pStyle w:val="Heading4"/>
        <w:spacing w:before="0"/>
        <w:rPr>
          <w:rFonts w:ascii="Times New Roman" w:hAnsi="Times New Roman" w:cs="Times New Roman"/>
          <w:sz w:val="24"/>
        </w:rPr>
      </w:pPr>
      <w:r>
        <w:rPr>
          <w:rFonts w:cs="Calibri"/>
        </w:rPr>
        <w:t xml:space="preserve">[3] Acquisition of property can never be unjust – to create rights violations, there must already be an owner of the property being violated, but that presupposes its appropriation by another entity. </w:t>
      </w:r>
    </w:p>
    <w:p w14:paraId="42FCD8EF" w14:textId="77777777" w:rsidR="008278F2" w:rsidRPr="009D349B" w:rsidRDefault="008278F2" w:rsidP="008278F2">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791B30AC" w14:textId="77777777" w:rsidR="008278F2" w:rsidRDefault="008278F2" w:rsidP="008278F2">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w:t>
      </w:r>
      <w:r w:rsidRPr="009D349B">
        <w:rPr>
          <w:sz w:val="16"/>
        </w:rPr>
        <w:lastRenderedPageBreak/>
        <w:t xml:space="preserve">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AE727C">
        <w:rPr>
          <w:rStyle w:val="Emphasis"/>
          <w:highlight w:val="green"/>
        </w:rPr>
        <w:t xml:space="preserve">there is no </w:t>
      </w:r>
      <w:r w:rsidRPr="009D349B">
        <w:rPr>
          <w:rStyle w:val="Emphasis"/>
        </w:rPr>
        <w:t>such thing as an</w:t>
      </w:r>
      <w:r w:rsidRPr="00AE727C">
        <w:rPr>
          <w:rStyle w:val="Emphasis"/>
          <w:highlight w:val="gree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AE727C">
        <w:rPr>
          <w:rStyle w:val="Emphasis"/>
          <w:highlight w:val="green"/>
        </w:rPr>
        <w:t>external resources are initially unowned</w:t>
      </w:r>
      <w:r w:rsidRPr="009D349B">
        <w:rPr>
          <w:rStyle w:val="Emphasis"/>
        </w:rPr>
        <w:t xml:space="preserve">. </w:t>
      </w:r>
      <w:r w:rsidRPr="009D349B">
        <w:rPr>
          <w:sz w:val="16"/>
        </w:rPr>
        <w:t xml:space="preserve">Consider the following example. </w:t>
      </w:r>
      <w:r w:rsidRPr="00AE727C">
        <w:rPr>
          <w:rStyle w:val="Emphasis"/>
          <w:highlight w:val="green"/>
        </w:rPr>
        <w:t>Suppose an individual A seeks</w:t>
      </w:r>
      <w:r w:rsidRPr="009D349B">
        <w:rPr>
          <w:sz w:val="16"/>
        </w:rPr>
        <w:t xml:space="preserve"> to acquire </w:t>
      </w:r>
      <w:r w:rsidRPr="00AE727C">
        <w:rPr>
          <w:rStyle w:val="Emphasis"/>
          <w:highlight w:val="green"/>
        </w:rPr>
        <w:t>some</w:t>
      </w:r>
      <w:r w:rsidRPr="009D349B">
        <w:rPr>
          <w:rStyle w:val="Emphasis"/>
        </w:rPr>
        <w:t xml:space="preserve"> previously </w:t>
      </w:r>
      <w:r w:rsidRPr="00AE727C">
        <w:rPr>
          <w:rStyle w:val="Emphasis"/>
          <w:highlight w:val="green"/>
        </w:rPr>
        <w:t>unowned resource R</w:t>
      </w:r>
      <w:r w:rsidRPr="009D349B">
        <w:rPr>
          <w:rStyle w:val="Emphasis"/>
        </w:rPr>
        <w:t xml:space="preserve">. </w:t>
      </w:r>
      <w:r w:rsidRPr="00AE727C">
        <w:rPr>
          <w:rStyle w:val="Emphasis"/>
          <w:highlight w:val="green"/>
        </w:rPr>
        <w:t>For</w:t>
      </w:r>
      <w:r w:rsidRPr="009D349B">
        <w:rPr>
          <w:sz w:val="16"/>
        </w:rPr>
        <w:t xml:space="preserve"> it </w:t>
      </w:r>
      <w:r w:rsidRPr="009D349B">
        <w:rPr>
          <w:rStyle w:val="Emphasis"/>
        </w:rPr>
        <w:t xml:space="preserve">to be the case that </w:t>
      </w:r>
      <w:r w:rsidRPr="00AE727C">
        <w:rPr>
          <w:rStyle w:val="Emphasis"/>
          <w:highlight w:val="green"/>
        </w:rPr>
        <w:t>A commits an injustice in acquiring R, it would</w:t>
      </w:r>
      <w:r w:rsidRPr="009D349B">
        <w:rPr>
          <w:rStyle w:val="Emphasis"/>
        </w:rPr>
        <w:t xml:space="preserve"> also </w:t>
      </w:r>
      <w:r w:rsidRPr="00AE727C">
        <w:rPr>
          <w:rStyle w:val="Emphasis"/>
          <w:highlight w:val="green"/>
        </w:rPr>
        <w:t>have to be the case that there is some individual B</w:t>
      </w:r>
      <w:r w:rsidRPr="009D349B">
        <w:rPr>
          <w:sz w:val="16"/>
        </w:rPr>
        <w:t xml:space="preserve"> (or perhaps a group of individuals) </w:t>
      </w:r>
      <w:r w:rsidRPr="00AE727C">
        <w:rPr>
          <w:rStyle w:val="Emphasis"/>
          <w:highlight w:val="green"/>
        </w:rPr>
        <w:t>against whom A commits the injustice</w:t>
      </w:r>
      <w:r w:rsidRPr="009D349B">
        <w:rPr>
          <w:rStyle w:val="Emphasis"/>
        </w:rPr>
        <w:t xml:space="preserve">. But </w:t>
      </w:r>
      <w:r w:rsidRPr="00AE727C">
        <w:rPr>
          <w:rStyle w:val="Emphasis"/>
          <w:highlight w:val="green"/>
        </w:rPr>
        <w:t>for B to have been wronged</w:t>
      </w:r>
      <w:r w:rsidRPr="009D349B">
        <w:rPr>
          <w:rStyle w:val="Emphasis"/>
        </w:rPr>
        <w:t xml:space="preserve"> by A’s acquisi- tion of R, </w:t>
      </w:r>
      <w:r w:rsidRPr="00AE727C">
        <w:rPr>
          <w:rStyle w:val="Emphasis"/>
          <w:highlight w:val="green"/>
        </w:rPr>
        <w:t>B would have to have</w:t>
      </w:r>
      <w:r w:rsidRPr="009D349B">
        <w:rPr>
          <w:sz w:val="16"/>
        </w:rPr>
        <w:t xml:space="preserve"> had a rightful claim over R, </w:t>
      </w:r>
      <w:r w:rsidRPr="00AE727C">
        <w:rPr>
          <w:rStyle w:val="Emphasis"/>
          <w:highlight w:val="green"/>
        </w:rPr>
        <w:t>a right to R.</w:t>
      </w:r>
      <w:r w:rsidRPr="009D349B">
        <w:rPr>
          <w:sz w:val="16"/>
        </w:rPr>
        <w:t xml:space="preserve"> By hypothesis, </w:t>
      </w:r>
      <w:r w:rsidRPr="00AE727C">
        <w:rPr>
          <w:rStyle w:val="Emphasis"/>
          <w:highlight w:val="green"/>
        </w:rPr>
        <w:t>however, B did not</w:t>
      </w:r>
      <w:r w:rsidRPr="009D349B">
        <w:rPr>
          <w:rStyle w:val="Emphasis"/>
        </w:rPr>
        <w:t xml:space="preserve"> have a right to R, </w:t>
      </w:r>
      <w:r w:rsidRPr="00AE727C">
        <w:rPr>
          <w:rStyle w:val="Emphasis"/>
          <w:highlight w:val="green"/>
        </w:rPr>
        <w:t>because</w:t>
      </w:r>
      <w:r w:rsidRPr="009D349B">
        <w:rPr>
          <w:sz w:val="16"/>
        </w:rPr>
        <w:t xml:space="preserve"> no one had a right to it—</w:t>
      </w:r>
      <w:r w:rsidRPr="00AE727C">
        <w:rPr>
          <w:rStyle w:val="Emphasis"/>
          <w:highlight w:val="green"/>
        </w:rPr>
        <w:t>it was unowned</w:t>
      </w:r>
      <w:r w:rsidRPr="009D349B">
        <w:rPr>
          <w:sz w:val="16"/>
        </w:rPr>
        <w:t xml:space="preserve">, after all. </w:t>
      </w:r>
      <w:r w:rsidRPr="00AE727C">
        <w:rPr>
          <w:rStyle w:val="Emphasis"/>
          <w:highlight w:val="gree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AE727C">
        <w:rPr>
          <w:rStyle w:val="Emphasis"/>
          <w:highlight w:val="green"/>
        </w:rPr>
        <w:t>The same thing</w:t>
      </w:r>
      <w:r w:rsidRPr="009D349B">
        <w:rPr>
          <w:sz w:val="16"/>
        </w:rPr>
        <w:t xml:space="preserve">, by extension, </w:t>
      </w:r>
      <w:r w:rsidRPr="00AE727C">
        <w:rPr>
          <w:rStyle w:val="Emphasis"/>
          <w:highlight w:val="gree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23272D3F" w14:textId="77777777" w:rsidR="008278F2" w:rsidRDefault="008278F2" w:rsidP="008278F2">
      <w:pPr>
        <w:pStyle w:val="Heading4"/>
        <w:spacing w:before="0"/>
        <w:rPr>
          <w:rFonts w:cs="Calibri"/>
        </w:rPr>
      </w:pPr>
      <w:r>
        <w:rPr>
          <w:rFonts w:cs="Calibri"/>
        </w:rPr>
        <w:t xml:space="preserve">[4] To own yourself and use your own freedom is to be able to interact with external objects. Anything else makes you unable to exercise your own freedom on other things and creates a contradiction. </w:t>
      </w:r>
    </w:p>
    <w:p w14:paraId="30FF9FFB" w14:textId="77777777" w:rsidR="008278F2" w:rsidRPr="009D349B" w:rsidRDefault="008278F2" w:rsidP="008278F2">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59A92EB5" w14:textId="77777777" w:rsidR="008278F2" w:rsidRPr="009D349B" w:rsidRDefault="008278F2" w:rsidP="008278F2">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AE727C">
        <w:rPr>
          <w:rStyle w:val="Emphasis"/>
          <w:highlight w:val="green"/>
        </w:rPr>
        <w:t>the</w:t>
      </w:r>
      <w:r w:rsidRPr="009D349B">
        <w:rPr>
          <w:rStyle w:val="Emphasis"/>
        </w:rPr>
        <w:t xml:space="preserve"> </w:t>
      </w:r>
      <w:r w:rsidRPr="009D349B">
        <w:rPr>
          <w:rStyle w:val="Emphasis"/>
        </w:rPr>
        <w:lastRenderedPageBreak/>
        <w:t>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AE727C">
        <w:rPr>
          <w:rStyle w:val="Emphasis"/>
          <w:highlight w:val="green"/>
        </w:rPr>
        <w:t>self-ownership proviso”</w:t>
      </w:r>
      <w:r w:rsidRPr="009D349B">
        <w:rPr>
          <w:sz w:val="10"/>
        </w:rPr>
        <w:t xml:space="preserve"> (SOP).28 </w:t>
      </w:r>
      <w:r w:rsidRPr="009D349B">
        <w:rPr>
          <w:rStyle w:val="Emphasis"/>
        </w:rPr>
        <w:t xml:space="preserve">This </w:t>
      </w:r>
      <w:r w:rsidRPr="00AE727C">
        <w:rPr>
          <w:rStyle w:val="Emphasis"/>
          <w:highlight w:val="green"/>
        </w:rPr>
        <w:t>is</w:t>
      </w:r>
      <w:r w:rsidRPr="009D349B">
        <w:rPr>
          <w:rStyle w:val="Emphasis"/>
        </w:rPr>
        <w:t xml:space="preserve"> a proviso </w:t>
      </w:r>
      <w:r w:rsidRPr="00AE727C">
        <w:rPr>
          <w:rStyle w:val="Emphasis"/>
          <w:highlight w:val="green"/>
        </w:rPr>
        <w:t>not</w:t>
      </w:r>
      <w:r w:rsidRPr="009D349B">
        <w:rPr>
          <w:sz w:val="10"/>
        </w:rPr>
        <w:t xml:space="preserve"> (as the Lock- ean proviso is) </w:t>
      </w:r>
      <w:r w:rsidRPr="00AE727C">
        <w:rPr>
          <w:rStyle w:val="Emphasis"/>
          <w:highlight w:val="green"/>
        </w:rPr>
        <w:t>on the initial acquisition</w:t>
      </w:r>
      <w:r w:rsidRPr="009D349B">
        <w:rPr>
          <w:rStyle w:val="Emphasis"/>
        </w:rPr>
        <w:t xml:space="preserve"> of property, </w:t>
      </w:r>
      <w:r w:rsidRPr="00AE727C">
        <w:rPr>
          <w:rStyle w:val="Emphasis"/>
          <w:highlight w:val="green"/>
        </w:rPr>
        <w:t>but rather</w:t>
      </w:r>
      <w:r w:rsidRPr="009D349B">
        <w:rPr>
          <w:rStyle w:val="Emphasis"/>
        </w:rPr>
        <w:t xml:space="preserve"> on </w:t>
      </w:r>
      <w:r w:rsidRPr="00AE727C">
        <w:rPr>
          <w:rStyle w:val="Emphasis"/>
          <w:highlight w:val="green"/>
        </w:rPr>
        <w:t>how one can use</w:t>
      </w:r>
      <w:r w:rsidRPr="009D349B">
        <w:rPr>
          <w:rStyle w:val="Emphasis"/>
        </w:rPr>
        <w:t xml:space="preserve"> his </w:t>
      </w:r>
      <w:r w:rsidRPr="00AE727C">
        <w:rPr>
          <w:rStyle w:val="Emphasis"/>
          <w:highlight w:val="gree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AE727C">
        <w:rPr>
          <w:rStyle w:val="Emphasis"/>
          <w:highlight w:val="green"/>
        </w:rPr>
        <w:t>the</w:t>
      </w:r>
      <w:r w:rsidRPr="009D349B">
        <w:rPr>
          <w:rStyle w:val="Emphasis"/>
        </w:rPr>
        <w:t xml:space="preserve"> talents, </w:t>
      </w:r>
      <w:r w:rsidRPr="00AE727C">
        <w:rPr>
          <w:rStyle w:val="Emphasis"/>
          <w:highlight w:val="green"/>
        </w:rPr>
        <w:t>abilities</w:t>
      </w:r>
      <w:r w:rsidRPr="009D349B">
        <w:rPr>
          <w:rStyle w:val="Emphasis"/>
        </w:rPr>
        <w:t>, capac- ities, energies,</w:t>
      </w:r>
      <w:r w:rsidRPr="009D349B">
        <w:rPr>
          <w:sz w:val="10"/>
        </w:rPr>
        <w:t xml:space="preserve"> etc., </w:t>
      </w:r>
      <w:r w:rsidRPr="00AE727C">
        <w:rPr>
          <w:rStyle w:val="Emphasis"/>
          <w:highlight w:val="green"/>
        </w:rPr>
        <w:t>that a person</w:t>
      </w:r>
      <w:r w:rsidRPr="009D349B">
        <w:rPr>
          <w:rStyle w:val="Emphasis"/>
        </w:rPr>
        <w:t xml:space="preserve"> rightfully </w:t>
      </w:r>
      <w:r w:rsidRPr="00AE727C">
        <w:rPr>
          <w:rStyle w:val="Emphasis"/>
          <w:highlight w:val="green"/>
        </w:rPr>
        <w:t>possess</w:t>
      </w:r>
      <w:r w:rsidRPr="009D349B">
        <w:rPr>
          <w:rStyle w:val="Emphasis"/>
        </w:rPr>
        <w:t xml:space="preserve">es as a self-owner </w:t>
      </w:r>
      <w:r w:rsidRPr="00AE727C">
        <w:rPr>
          <w:rStyle w:val="Emphasis"/>
          <w:highlight w:val="gree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AE727C">
        <w:rPr>
          <w:rStyle w:val="Emphasis"/>
          <w:highlight w:val="green"/>
        </w:rPr>
        <w:t>Your capacity to use your hand</w:t>
      </w:r>
      <w:r w:rsidRPr="009D349B">
        <w:rPr>
          <w:rStyle w:val="Emphasis"/>
        </w:rPr>
        <w:t xml:space="preserve">, for instance, </w:t>
      </w:r>
      <w:r w:rsidRPr="00AE727C">
        <w:rPr>
          <w:rStyle w:val="Emphasis"/>
          <w:highlight w:val="green"/>
        </w:rPr>
        <w:t>is</w:t>
      </w:r>
      <w:r w:rsidRPr="009D349B">
        <w:rPr>
          <w:rStyle w:val="Emphasis"/>
        </w:rPr>
        <w:t xml:space="preserve"> just </w:t>
      </w:r>
      <w:r w:rsidRPr="00AE727C">
        <w:rPr>
          <w:rStyle w:val="Emphasis"/>
          <w:highlight w:val="green"/>
        </w:rPr>
        <w:t>a capacity to</w:t>
      </w:r>
      <w:r w:rsidRPr="009D349B">
        <w:rPr>
          <w:rStyle w:val="Emphasis"/>
        </w:rPr>
        <w:t xml:space="preserve"> grasp and </w:t>
      </w:r>
      <w:r w:rsidRPr="00AE727C">
        <w:rPr>
          <w:rStyle w:val="Emphasis"/>
          <w:highlight w:val="gree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AE727C">
        <w:rPr>
          <w:rStyle w:val="Emphasis"/>
          <w:highlight w:val="green"/>
        </w:rPr>
        <w:t>I</w:t>
      </w:r>
      <w:r w:rsidRPr="009D349B">
        <w:rPr>
          <w:rStyle w:val="Emphasis"/>
        </w:rPr>
        <w:t xml:space="preserve"> effectively </w:t>
      </w:r>
      <w:r w:rsidRPr="00AE727C">
        <w:rPr>
          <w:rStyle w:val="Emphasis"/>
          <w:highlight w:val="gree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AE727C">
        <w:rPr>
          <w:rStyle w:val="Emphasis"/>
          <w:highlight w:val="gree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AE727C">
        <w:rPr>
          <w:rStyle w:val="Emphasis"/>
          <w:highlight w:val="green"/>
        </w:rPr>
        <w:t>The SOP</w:t>
      </w:r>
      <w:r w:rsidRPr="009D349B">
        <w:rPr>
          <w:rStyle w:val="Emphasis"/>
        </w:rPr>
        <w:t xml:space="preserve"> </w:t>
      </w:r>
      <w:r w:rsidRPr="00AE727C">
        <w:rPr>
          <w:rStyle w:val="Emphasis"/>
          <w:highlight w:val="green"/>
        </w:rPr>
        <w:t>follows</w:t>
      </w:r>
      <w:r w:rsidRPr="009D349B">
        <w:rPr>
          <w:sz w:val="10"/>
        </w:rPr>
        <w:t xml:space="preserve">, in Mack’s view, </w:t>
      </w:r>
      <w:r w:rsidRPr="00AE727C">
        <w:rPr>
          <w:rStyle w:val="Emphasis"/>
          <w:highlight w:val="gree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AE727C">
        <w:rPr>
          <w:rStyle w:val="Emphasis"/>
          <w:highlight w:val="green"/>
        </w:rPr>
        <w:t>To nullify these powers</w:t>
      </w:r>
      <w:r w:rsidRPr="009D349B">
        <w:rPr>
          <w:rStyle w:val="Emphasis"/>
        </w:rPr>
        <w:t xml:space="preserve"> even for a limited time</w:t>
      </w:r>
      <w:r w:rsidRPr="009D349B">
        <w:rPr>
          <w:sz w:val="10"/>
        </w:rPr>
        <w:t xml:space="preserve">, then, </w:t>
      </w:r>
      <w:r w:rsidRPr="00AE727C">
        <w:rPr>
          <w:rStyle w:val="Emphasis"/>
          <w:highlight w:val="green"/>
        </w:rPr>
        <w:t>is</w:t>
      </w:r>
      <w:r w:rsidRPr="009D349B">
        <w:rPr>
          <w:sz w:val="10"/>
        </w:rPr>
        <w:t xml:space="preserve"> (very often at least) </w:t>
      </w:r>
      <w:r w:rsidRPr="009D349B">
        <w:rPr>
          <w:rStyle w:val="Emphasis"/>
        </w:rPr>
        <w:t xml:space="preserve">not merely temporarily to inconvenience their owner, but, rather, </w:t>
      </w:r>
      <w:r w:rsidRPr="00AE727C">
        <w:rPr>
          <w:rStyle w:val="Emphasis"/>
          <w:highlight w:val="green"/>
        </w:rPr>
        <w:t>to</w:t>
      </w:r>
      <w:r w:rsidRPr="00AE727C">
        <w:rPr>
          <w:sz w:val="10"/>
          <w:highlight w:val="green"/>
        </w:rPr>
        <w:t xml:space="preserve"> </w:t>
      </w:r>
      <w:r w:rsidRPr="00AE727C">
        <w:rPr>
          <w:rStyle w:val="Emphasis"/>
          <w:highlight w:val="gree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AE727C">
        <w:rPr>
          <w:rStyle w:val="Emphasis"/>
          <w:highlight w:val="green"/>
        </w:rPr>
        <w:t>One’s self-owned powers</w:t>
      </w:r>
      <w:r w:rsidRPr="009D349B">
        <w:rPr>
          <w:rStyle w:val="Emphasis"/>
        </w:rPr>
        <w:t xml:space="preserve">, along with the </w:t>
      </w:r>
      <w:r w:rsidRPr="009D349B">
        <w:rPr>
          <w:rStyle w:val="Emphasis"/>
        </w:rPr>
        <w:lastRenderedPageBreak/>
        <w:t xml:space="preserve">SOP-guaranteed right to the non-nullification of those powers, </w:t>
      </w:r>
      <w:r w:rsidRPr="00AE727C">
        <w:rPr>
          <w:rStyle w:val="Emphasis"/>
          <w:highlight w:val="green"/>
        </w:rPr>
        <w:t>are not something one</w:t>
      </w:r>
      <w:r w:rsidRPr="009D349B">
        <w:rPr>
          <w:rStyle w:val="Emphasis"/>
        </w:rPr>
        <w:t xml:space="preserve"> chooses or </w:t>
      </w:r>
      <w:r w:rsidRPr="00AE727C">
        <w:rPr>
          <w:rStyle w:val="Emphasis"/>
          <w:highlight w:val="gree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AE727C">
        <w:rPr>
          <w:rStyle w:val="Emphasis"/>
          <w:highlight w:val="green"/>
        </w:rPr>
        <w:t>owns them fully.</w:t>
      </w:r>
      <w:r w:rsidRPr="009D349B">
        <w:rPr>
          <w:rStyle w:val="Emphasis"/>
        </w:rPr>
        <w:t xml:space="preserve"> By contrast, </w:t>
      </w:r>
      <w:r w:rsidRPr="00AE727C">
        <w:rPr>
          <w:rStyle w:val="Emphasis"/>
          <w:highlight w:val="gree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21A0E15A" w14:textId="77777777" w:rsidR="008278F2" w:rsidRPr="008278F2" w:rsidRDefault="008278F2" w:rsidP="008278F2"/>
    <w:p w14:paraId="301DAAE1" w14:textId="1D43ACBF" w:rsidR="00240A20" w:rsidRDefault="00240A20" w:rsidP="00240A20">
      <w:pPr>
        <w:pStyle w:val="Heading2"/>
      </w:pPr>
      <w:r>
        <w:lastRenderedPageBreak/>
        <w:t>Case</w:t>
      </w:r>
    </w:p>
    <w:p w14:paraId="121B41F0" w14:textId="77777777" w:rsidR="008278F2" w:rsidRPr="001C34F2" w:rsidRDefault="008278F2" w:rsidP="008278F2">
      <w:pPr>
        <w:pStyle w:val="Heading4"/>
        <w:rPr>
          <w:rFonts w:asciiTheme="majorHAnsi" w:hAnsiTheme="majorHAnsi" w:cstheme="majorHAnsi"/>
        </w:rPr>
      </w:pPr>
      <w:r w:rsidRPr="001C34F2">
        <w:rPr>
          <w:rFonts w:asciiTheme="majorHAnsi" w:hAnsiTheme="majorHAnsi" w:cstheme="majorHAnsi"/>
        </w:rPr>
        <w:t xml:space="preserve">Economic data restricts biases, promotes critical thinking, and prevents flawed decision-making errors---rejecting economists plagues public discourse with </w:t>
      </w:r>
      <w:r w:rsidRPr="001C34F2">
        <w:rPr>
          <w:rFonts w:asciiTheme="majorHAnsi" w:hAnsiTheme="majorHAnsi" w:cstheme="majorHAnsi"/>
          <w:u w:val="single"/>
        </w:rPr>
        <w:t>innumeracy</w:t>
      </w:r>
      <w:r w:rsidRPr="001C34F2">
        <w:rPr>
          <w:rFonts w:asciiTheme="majorHAnsi" w:hAnsiTheme="majorHAnsi" w:cstheme="majorHAnsi"/>
        </w:rPr>
        <w:t xml:space="preserve"> that results in </w:t>
      </w:r>
      <w:r w:rsidRPr="001C34F2">
        <w:rPr>
          <w:rFonts w:asciiTheme="majorHAnsi" w:hAnsiTheme="majorHAnsi" w:cstheme="majorHAnsi"/>
          <w:u w:val="single"/>
        </w:rPr>
        <w:t>worse outcomes</w:t>
      </w:r>
      <w:r w:rsidRPr="001C34F2">
        <w:rPr>
          <w:rFonts w:asciiTheme="majorHAnsi" w:hAnsiTheme="majorHAnsi" w:cstheme="majorHAnsi"/>
        </w:rPr>
        <w:t xml:space="preserve">. </w:t>
      </w:r>
    </w:p>
    <w:p w14:paraId="3ABD4E08" w14:textId="77777777" w:rsidR="008278F2" w:rsidRPr="001C34F2" w:rsidRDefault="008278F2" w:rsidP="008278F2">
      <w:pPr>
        <w:rPr>
          <w:rFonts w:asciiTheme="majorHAnsi" w:hAnsiTheme="majorHAnsi" w:cstheme="majorHAnsi"/>
        </w:rPr>
      </w:pPr>
      <w:r w:rsidRPr="001C34F2">
        <w:rPr>
          <w:rStyle w:val="Style13ptBold"/>
          <w:rFonts w:asciiTheme="majorHAnsi" w:hAnsiTheme="majorHAnsi" w:cstheme="majorHAnsi"/>
        </w:rPr>
        <w:t>Ip 17</w:t>
      </w:r>
      <w:r w:rsidRPr="001C34F2">
        <w:rPr>
          <w:rFonts w:asciiTheme="majorHAnsi" w:hAnsiTheme="majorHAnsi" w:cstheme="majorHAnsi"/>
        </w:rPr>
        <w:t>, *Greg Ip is a Canadian-American journalist, currently the chief economics commentator for The Wall Street Journal. A native of Canada, Ip received a bachelor's degree in economics and journalism from Carleton University in Ottawa, Ontario; (August 25</w:t>
      </w:r>
      <w:r w:rsidRPr="001C34F2">
        <w:rPr>
          <w:rFonts w:asciiTheme="majorHAnsi" w:hAnsiTheme="majorHAnsi" w:cstheme="majorHAnsi"/>
          <w:vertAlign w:val="superscript"/>
        </w:rPr>
        <w:t>th</w:t>
      </w:r>
      <w:r w:rsidRPr="001C34F2">
        <w:rPr>
          <w:rFonts w:asciiTheme="majorHAnsi" w:hAnsiTheme="majorHAnsi" w:cstheme="majorHAnsi"/>
        </w:rPr>
        <w:t>, 2017, “In Defense of the Dismal Science”, https://www.wsj.com/articles/in-defense-of-the-dismal-science-1503679118) Recut Jet</w:t>
      </w:r>
    </w:p>
    <w:p w14:paraId="0B676B71"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rPr>
        <w:t xml:space="preserve">But such misjudgments don’t justify the charges leveled at economists. Take, for example, their inability to predict financial meltdowns. Crises almost by definition are unpredictable. In a recent essay, Ricardo Reis, an economist at the London School of Economics, argues that failing to foretell a financial crash is no more an indictment of economics than failing to predict when a patient will die is an indictment of medicine. </w:t>
      </w:r>
      <w:r w:rsidRPr="001C34F2">
        <w:rPr>
          <w:rStyle w:val="StyleUnderline"/>
          <w:rFonts w:asciiTheme="majorHAnsi" w:hAnsiTheme="majorHAnsi" w:cstheme="majorHAnsi"/>
        </w:rPr>
        <w:t>Economists didn’t predict the financial crisis</w:t>
      </w:r>
      <w:r w:rsidRPr="001C34F2">
        <w:rPr>
          <w:rFonts w:asciiTheme="majorHAnsi" w:hAnsiTheme="majorHAnsi" w:cstheme="majorHAnsi"/>
          <w:sz w:val="16"/>
        </w:rPr>
        <w:t xml:space="preserve">, Prof. Reis notes, </w:t>
      </w:r>
      <w:r w:rsidRPr="001C34F2">
        <w:rPr>
          <w:rStyle w:val="StyleUnderline"/>
          <w:rFonts w:asciiTheme="majorHAnsi" w:hAnsiTheme="majorHAnsi" w:cstheme="majorHAnsi"/>
        </w:rPr>
        <w:t xml:space="preserve">but they did help to </w:t>
      </w:r>
      <w:r w:rsidRPr="001C34F2">
        <w:rPr>
          <w:rStyle w:val="Emphasis"/>
          <w:rFonts w:asciiTheme="majorHAnsi" w:hAnsiTheme="majorHAnsi" w:cstheme="majorHAnsi"/>
        </w:rPr>
        <w:t>arrest it</w:t>
      </w:r>
      <w:r w:rsidRPr="001C34F2">
        <w:rPr>
          <w:rStyle w:val="StyleUnderline"/>
          <w:rFonts w:asciiTheme="majorHAnsi" w:hAnsiTheme="majorHAnsi" w:cstheme="majorHAnsi"/>
        </w:rPr>
        <w:t xml:space="preserve"> by applying </w:t>
      </w:r>
      <w:r w:rsidRPr="001C34F2">
        <w:rPr>
          <w:rStyle w:val="Emphasis"/>
          <w:rFonts w:asciiTheme="majorHAnsi" w:hAnsiTheme="majorHAnsi" w:cstheme="majorHAnsi"/>
        </w:rPr>
        <w:t>theory</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experience</w:t>
      </w:r>
      <w:r w:rsidRPr="001C34F2">
        <w:rPr>
          <w:rFonts w:asciiTheme="majorHAnsi" w:hAnsiTheme="majorHAnsi" w:cstheme="majorHAnsi"/>
          <w:sz w:val="16"/>
        </w:rPr>
        <w:t xml:space="preserve">: “The economy did not die, and a Great Depression was avoided, in no small part due to the advances of economics over many decades.” </w:t>
      </w:r>
      <w:r w:rsidRPr="001C34F2">
        <w:rPr>
          <w:rStyle w:val="StyleUnderline"/>
          <w:rFonts w:asciiTheme="majorHAnsi" w:hAnsiTheme="majorHAnsi" w:cstheme="majorHAnsi"/>
          <w:highlight w:val="green"/>
        </w:rPr>
        <w:t>A</w:t>
      </w:r>
      <w:r w:rsidRPr="001C34F2">
        <w:rPr>
          <w:rStyle w:val="StyleUnderline"/>
          <w:rFonts w:asciiTheme="majorHAnsi" w:hAnsiTheme="majorHAnsi" w:cstheme="majorHAnsi"/>
        </w:rPr>
        <w:t xml:space="preserve">nother </w:t>
      </w:r>
      <w:r w:rsidRPr="001C34F2">
        <w:rPr>
          <w:rStyle w:val="StyleUnderline"/>
          <w:rFonts w:asciiTheme="majorHAnsi" w:hAnsiTheme="majorHAnsi" w:cstheme="majorHAnsi"/>
          <w:highlight w:val="green"/>
        </w:rPr>
        <w:t>caricature of economists is that they</w:t>
      </w:r>
      <w:r w:rsidRPr="001C34F2">
        <w:rPr>
          <w:rStyle w:val="StyleUnderline"/>
          <w:rFonts w:asciiTheme="majorHAnsi" w:hAnsiTheme="majorHAnsi" w:cstheme="majorHAnsi"/>
        </w:rPr>
        <w:t xml:space="preserve"> try to emulate physicists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fetishiz</w:t>
      </w:r>
      <w:r w:rsidRPr="001C34F2">
        <w:rPr>
          <w:rStyle w:val="StyleUnderline"/>
          <w:rFonts w:asciiTheme="majorHAnsi" w:hAnsiTheme="majorHAnsi" w:cstheme="majorHAnsi"/>
        </w:rPr>
        <w:t>ing</w:t>
      </w:r>
      <w:r w:rsidRPr="001C34F2">
        <w:rPr>
          <w:rFonts w:asciiTheme="majorHAnsi" w:hAnsiTheme="majorHAnsi" w:cstheme="majorHAnsi"/>
          <w:sz w:val="16"/>
        </w:rPr>
        <w:t xml:space="preserve"> elegant, abstract </w:t>
      </w:r>
      <w:r w:rsidRPr="001C34F2">
        <w:rPr>
          <w:rStyle w:val="StyleUnderline"/>
          <w:rFonts w:asciiTheme="majorHAnsi" w:hAnsiTheme="majorHAnsi" w:cstheme="majorHAnsi"/>
        </w:rPr>
        <w:t xml:space="preserve">mathematical </w:t>
      </w:r>
      <w:r w:rsidRPr="001C34F2">
        <w:rPr>
          <w:rStyle w:val="StyleUnderline"/>
          <w:rFonts w:asciiTheme="majorHAnsi" w:hAnsiTheme="majorHAnsi" w:cstheme="majorHAnsi"/>
          <w:highlight w:val="green"/>
        </w:rPr>
        <w:t xml:space="preserve">models </w:t>
      </w:r>
      <w:r w:rsidRPr="001C34F2">
        <w:rPr>
          <w:rStyle w:val="Emphasis"/>
          <w:rFonts w:asciiTheme="majorHAnsi" w:hAnsiTheme="majorHAnsi" w:cstheme="majorHAnsi"/>
          <w:highlight w:val="green"/>
        </w:rPr>
        <w:t>disconnected</w:t>
      </w:r>
      <w:r w:rsidRPr="001C34F2">
        <w:rPr>
          <w:rStyle w:val="StyleUnderline"/>
          <w:rFonts w:asciiTheme="majorHAnsi" w:hAnsiTheme="majorHAnsi" w:cstheme="majorHAnsi"/>
          <w:highlight w:val="green"/>
        </w:rPr>
        <w:t xml:space="preserve"> from</w:t>
      </w:r>
      <w:r w:rsidRPr="001C34F2">
        <w:rPr>
          <w:rStyle w:val="StyleUnderline"/>
          <w:rFonts w:asciiTheme="majorHAnsi" w:hAnsiTheme="majorHAnsi" w:cstheme="majorHAnsi"/>
        </w:rPr>
        <w:t xml:space="preserve"> economic </w:t>
      </w:r>
      <w:r w:rsidRPr="001C34F2">
        <w:rPr>
          <w:rStyle w:val="Emphasis"/>
          <w:rFonts w:asciiTheme="majorHAnsi" w:hAnsiTheme="majorHAnsi" w:cstheme="majorHAnsi"/>
          <w:highlight w:val="green"/>
        </w:rPr>
        <w:t>reality</w:t>
      </w:r>
      <w:r w:rsidRPr="001C34F2">
        <w:rPr>
          <w:rFonts w:asciiTheme="majorHAnsi" w:hAnsiTheme="majorHAnsi" w:cstheme="majorHAnsi"/>
          <w:sz w:val="16"/>
        </w:rPr>
        <w:t xml:space="preserve">. Paul Romer, the chief economist at the World Bank, derisively calls this approach “mathiness.”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critique</w:t>
      </w:r>
      <w:r w:rsidRPr="001C34F2">
        <w:rPr>
          <w:rFonts w:asciiTheme="majorHAnsi" w:hAnsiTheme="majorHAnsi" w:cstheme="majorHAnsi"/>
          <w:sz w:val="16"/>
        </w:rPr>
        <w:t xml:space="preserve"> is certainly fair in some corners of academia, but it </w:t>
      </w:r>
      <w:r w:rsidRPr="001C34F2">
        <w:rPr>
          <w:rStyle w:val="StyleUnderline"/>
          <w:rFonts w:asciiTheme="majorHAnsi" w:hAnsiTheme="majorHAnsi" w:cstheme="majorHAnsi"/>
          <w:highlight w:val="green"/>
        </w:rPr>
        <w:t xml:space="preserve">is </w:t>
      </w:r>
      <w:r w:rsidRPr="001C34F2">
        <w:rPr>
          <w:rStyle w:val="Emphasis"/>
          <w:rFonts w:asciiTheme="majorHAnsi" w:hAnsiTheme="majorHAnsi" w:cstheme="majorHAnsi"/>
          <w:highlight w:val="green"/>
        </w:rPr>
        <w:t>increasingly untrue</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 xml:space="preserve">of the </w:t>
      </w:r>
      <w:r w:rsidRPr="001C34F2">
        <w:rPr>
          <w:rStyle w:val="Emphasis"/>
          <w:rFonts w:asciiTheme="majorHAnsi" w:hAnsiTheme="majorHAnsi" w:cstheme="majorHAnsi"/>
        </w:rPr>
        <w:t>profession</w:t>
      </w:r>
      <w:r w:rsidRPr="001C34F2">
        <w:rPr>
          <w:rStyle w:val="StyleUnderline"/>
          <w:rFonts w:asciiTheme="majorHAnsi" w:hAnsiTheme="majorHAnsi" w:cstheme="majorHAnsi"/>
        </w:rPr>
        <w:t xml:space="preserve"> as a whole</w:t>
      </w:r>
      <w:r w:rsidRPr="001C34F2">
        <w:rPr>
          <w:rFonts w:asciiTheme="majorHAnsi" w:hAnsiTheme="majorHAnsi" w:cstheme="majorHAnsi"/>
          <w:sz w:val="16"/>
        </w:rPr>
        <w:t xml:space="preserve">. </w:t>
      </w:r>
      <w:r w:rsidRPr="001C34F2">
        <w:rPr>
          <w:rStyle w:val="StyleUnderline"/>
          <w:rFonts w:asciiTheme="majorHAnsi" w:hAnsiTheme="majorHAnsi" w:cstheme="majorHAnsi"/>
        </w:rPr>
        <w:t>In 1963</w:t>
      </w:r>
      <w:r w:rsidRPr="001C34F2">
        <w:rPr>
          <w:rFonts w:asciiTheme="majorHAnsi" w:hAnsiTheme="majorHAnsi" w:cstheme="majorHAnsi"/>
          <w:sz w:val="16"/>
        </w:rPr>
        <w:t xml:space="preserve">, roughly </w:t>
      </w:r>
      <w:r w:rsidRPr="001C34F2">
        <w:rPr>
          <w:rStyle w:val="StyleUnderline"/>
          <w:rFonts w:asciiTheme="majorHAnsi" w:hAnsiTheme="majorHAnsi" w:cstheme="majorHAnsi"/>
        </w:rPr>
        <w:t>half the papers published in</w:t>
      </w:r>
      <w:r w:rsidRPr="001C34F2">
        <w:rPr>
          <w:rFonts w:asciiTheme="majorHAnsi" w:hAnsiTheme="majorHAnsi" w:cstheme="majorHAnsi"/>
          <w:sz w:val="16"/>
        </w:rPr>
        <w:t xml:space="preserve"> the top three </w:t>
      </w:r>
      <w:r w:rsidRPr="001C34F2">
        <w:rPr>
          <w:rStyle w:val="StyleUnderline"/>
          <w:rFonts w:asciiTheme="majorHAnsi" w:hAnsiTheme="majorHAnsi" w:cstheme="majorHAnsi"/>
        </w:rPr>
        <w:t xml:space="preserve">American economics journals were </w:t>
      </w:r>
      <w:r w:rsidRPr="001C34F2">
        <w:rPr>
          <w:rStyle w:val="Emphasis"/>
          <w:rFonts w:asciiTheme="majorHAnsi" w:hAnsiTheme="majorHAnsi" w:cstheme="majorHAnsi"/>
        </w:rPr>
        <w:t>theoretical</w:t>
      </w:r>
      <w:r w:rsidRPr="001C34F2">
        <w:rPr>
          <w:rFonts w:asciiTheme="majorHAnsi" w:hAnsiTheme="majorHAnsi" w:cstheme="majorHAnsi"/>
          <w:sz w:val="16"/>
        </w:rPr>
        <w:t xml:space="preserve">, according to a tally by Daniel Hamermesh, now at Royal Holloway, University of London. </w:t>
      </w:r>
      <w:r w:rsidRPr="001C34F2">
        <w:rPr>
          <w:rStyle w:val="StyleUnderline"/>
          <w:rFonts w:asciiTheme="majorHAnsi" w:hAnsiTheme="majorHAnsi" w:cstheme="majorHAnsi"/>
        </w:rPr>
        <w:t>By 2011</w:t>
      </w:r>
      <w:r w:rsidRPr="001C34F2">
        <w:rPr>
          <w:rFonts w:asciiTheme="majorHAnsi" w:hAnsiTheme="majorHAnsi" w:cstheme="majorHAnsi"/>
          <w:sz w:val="16"/>
        </w:rPr>
        <w:t xml:space="preserve">, </w:t>
      </w:r>
      <w:r w:rsidRPr="001C34F2">
        <w:rPr>
          <w:rStyle w:val="StyleUnderline"/>
          <w:rFonts w:asciiTheme="majorHAnsi" w:hAnsiTheme="majorHAnsi" w:cstheme="majorHAnsi"/>
        </w:rPr>
        <w:t>that figure had shrunk to 28%;</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remainder were </w:t>
      </w:r>
      <w:r w:rsidRPr="001C34F2">
        <w:rPr>
          <w:rStyle w:val="Emphasis"/>
          <w:rFonts w:asciiTheme="majorHAnsi" w:hAnsiTheme="majorHAnsi" w:cstheme="majorHAnsi"/>
        </w:rPr>
        <w:t>empirical papers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based on </w:t>
      </w:r>
      <w:r w:rsidRPr="001C34F2">
        <w:rPr>
          <w:rStyle w:val="Emphasis"/>
          <w:rFonts w:asciiTheme="majorHAnsi" w:hAnsiTheme="majorHAnsi" w:cstheme="majorHAnsi"/>
        </w:rPr>
        <w:t>public data</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on data gathered by the </w:t>
      </w:r>
      <w:r w:rsidRPr="001C34F2">
        <w:rPr>
          <w:rStyle w:val="Emphasis"/>
          <w:rFonts w:asciiTheme="majorHAnsi" w:hAnsiTheme="majorHAnsi" w:cstheme="majorHAnsi"/>
        </w:rPr>
        <w:t>authors</w:t>
      </w:r>
      <w:r w:rsidRPr="001C34F2">
        <w:rPr>
          <w:rStyle w:val="StyleUnderline"/>
          <w:rFonts w:asciiTheme="majorHAnsi" w:hAnsiTheme="majorHAnsi" w:cstheme="majorHAnsi"/>
        </w:rPr>
        <w:t xml:space="preserve"> or on </w:t>
      </w:r>
      <w:r w:rsidRPr="001C34F2">
        <w:rPr>
          <w:rStyle w:val="Emphasis"/>
          <w:rFonts w:asciiTheme="majorHAnsi" w:hAnsiTheme="majorHAnsi" w:cstheme="majorHAnsi"/>
        </w:rPr>
        <w:t>experiments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Economic debates</w:t>
      </w:r>
      <w:r w:rsidRPr="001C34F2">
        <w:rPr>
          <w:rFonts w:asciiTheme="majorHAnsi" w:hAnsiTheme="majorHAnsi" w:cstheme="majorHAnsi"/>
          <w:sz w:val="16"/>
        </w:rPr>
        <w:t xml:space="preserve"> these days </w:t>
      </w:r>
      <w:r w:rsidRPr="001C34F2">
        <w:rPr>
          <w:rStyle w:val="StyleUnderline"/>
          <w:rFonts w:asciiTheme="majorHAnsi" w:hAnsiTheme="majorHAnsi" w:cstheme="majorHAnsi"/>
          <w:highlight w:val="green"/>
        </w:rPr>
        <w:t>are won</w:t>
      </w:r>
      <w:r w:rsidRPr="001C34F2">
        <w:rPr>
          <w:rFonts w:asciiTheme="majorHAnsi" w:hAnsiTheme="majorHAnsi" w:cstheme="majorHAnsi"/>
          <w:sz w:val="16"/>
        </w:rPr>
        <w:t xml:space="preserve"> not by the best theory but </w:t>
      </w:r>
      <w:r w:rsidRPr="001C34F2">
        <w:rPr>
          <w:rStyle w:val="StyleUnderline"/>
          <w:rFonts w:asciiTheme="majorHAnsi" w:hAnsiTheme="majorHAnsi" w:cstheme="majorHAnsi"/>
          <w:highlight w:val="green"/>
        </w:rPr>
        <w:t>by the best data</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Statistics are </w:t>
      </w:r>
      <w:r w:rsidRPr="001C34F2">
        <w:rPr>
          <w:rStyle w:val="Emphasis"/>
          <w:rFonts w:asciiTheme="majorHAnsi" w:hAnsiTheme="majorHAnsi" w:cstheme="majorHAnsi"/>
        </w:rPr>
        <w:t>more important</w:t>
      </w:r>
      <w:r w:rsidRPr="001C34F2">
        <w:rPr>
          <w:rStyle w:val="StyleUnderline"/>
          <w:rFonts w:asciiTheme="majorHAnsi" w:hAnsiTheme="majorHAnsi" w:cstheme="majorHAnsi"/>
        </w:rPr>
        <w:t xml:space="preserve"> than calculus</w:t>
      </w:r>
      <w:r w:rsidRPr="001C34F2">
        <w:rPr>
          <w:rFonts w:asciiTheme="majorHAnsi" w:hAnsiTheme="majorHAnsi" w:cstheme="majorHAnsi"/>
          <w:sz w:val="16"/>
        </w:rPr>
        <w:t xml:space="preserve">. Economists are far more obsessed with measurement than with math. </w:t>
      </w:r>
      <w:r w:rsidRPr="001C34F2">
        <w:rPr>
          <w:rStyle w:val="StyleUnderline"/>
          <w:rFonts w:asciiTheme="majorHAnsi" w:hAnsiTheme="majorHAnsi" w:cstheme="majorHAnsi"/>
          <w:highlight w:val="green"/>
        </w:rPr>
        <w:t xml:space="preserve">When </w:t>
      </w:r>
      <w:r w:rsidRPr="001C34F2">
        <w:rPr>
          <w:rStyle w:val="StyleUnderline"/>
          <w:rFonts w:asciiTheme="majorHAnsi" w:hAnsiTheme="majorHAnsi" w:cstheme="majorHAnsi"/>
        </w:rPr>
        <w:t xml:space="preserve">public </w:t>
      </w:r>
      <w:r w:rsidRPr="001C34F2">
        <w:rPr>
          <w:rStyle w:val="StyleUnderline"/>
          <w:rFonts w:asciiTheme="majorHAnsi" w:hAnsiTheme="majorHAnsi" w:cstheme="majorHAnsi"/>
          <w:highlight w:val="green"/>
        </w:rPr>
        <w:t xml:space="preserve">discourse is plagued by </w:t>
      </w:r>
      <w:r w:rsidRPr="001C34F2">
        <w:rPr>
          <w:rStyle w:val="Emphasis"/>
          <w:rFonts w:asciiTheme="majorHAnsi" w:hAnsiTheme="majorHAnsi" w:cstheme="majorHAnsi"/>
          <w:highlight w:val="green"/>
        </w:rPr>
        <w:t>innumeracy</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 xml:space="preserve">this capacity to count is </w:t>
      </w:r>
      <w:r w:rsidRPr="001C34F2">
        <w:rPr>
          <w:rStyle w:val="Emphasis"/>
          <w:rFonts w:asciiTheme="majorHAnsi" w:hAnsiTheme="majorHAnsi" w:cstheme="majorHAnsi"/>
          <w:highlight w:val="green"/>
        </w:rPr>
        <w:t>no small thing</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Economists are also </w:t>
      </w:r>
      <w:r w:rsidRPr="001C34F2">
        <w:rPr>
          <w:rStyle w:val="Emphasis"/>
          <w:rFonts w:asciiTheme="majorHAnsi" w:hAnsiTheme="majorHAnsi" w:cstheme="majorHAnsi"/>
        </w:rPr>
        <w:t>instinctively skeptical</w:t>
      </w:r>
      <w:r w:rsidRPr="001C34F2">
        <w:rPr>
          <w:rStyle w:val="StyleUnderline"/>
          <w:rFonts w:asciiTheme="majorHAnsi" w:hAnsiTheme="majorHAnsi" w:cstheme="majorHAnsi"/>
        </w:rPr>
        <w:t xml:space="preserve"> of simple explanations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They are </w:t>
      </w:r>
      <w:r w:rsidRPr="001C34F2">
        <w:rPr>
          <w:rStyle w:val="Emphasis"/>
          <w:rFonts w:asciiTheme="majorHAnsi" w:hAnsiTheme="majorHAnsi" w:cstheme="majorHAnsi"/>
        </w:rPr>
        <w:t>trained</w:t>
      </w:r>
      <w:r w:rsidRPr="001C34F2">
        <w:rPr>
          <w:rStyle w:val="StyleUnderline"/>
          <w:rFonts w:asciiTheme="majorHAnsi" w:hAnsiTheme="majorHAnsi" w:cstheme="majorHAnsi"/>
        </w:rPr>
        <w:t xml:space="preserve"> to look for </w:t>
      </w:r>
      <w:r w:rsidRPr="001C34F2">
        <w:rPr>
          <w:rStyle w:val="Emphasis"/>
          <w:rFonts w:asciiTheme="majorHAnsi" w:hAnsiTheme="majorHAnsi" w:cstheme="majorHAnsi"/>
        </w:rPr>
        <w:t>equilibrium</w:t>
      </w:r>
      <w:r w:rsidRPr="001C34F2">
        <w:rPr>
          <w:rFonts w:asciiTheme="majorHAnsi" w:hAnsiTheme="majorHAnsi" w:cstheme="majorHAnsi"/>
          <w:sz w:val="16"/>
        </w:rPr>
        <w:t xml:space="preserve">, </w:t>
      </w:r>
      <w:r w:rsidRPr="001C34F2">
        <w:rPr>
          <w:rStyle w:val="StyleUnderline"/>
          <w:rFonts w:asciiTheme="majorHAnsi" w:hAnsiTheme="majorHAnsi" w:cstheme="majorHAnsi"/>
        </w:rPr>
        <w:t>which is another way of saying</w:t>
      </w:r>
      <w:r w:rsidRPr="001C34F2">
        <w:rPr>
          <w:rFonts w:asciiTheme="majorHAnsi" w:hAnsiTheme="majorHAnsi" w:cstheme="majorHAnsi"/>
          <w:sz w:val="16"/>
        </w:rPr>
        <w:t>, “</w:t>
      </w:r>
      <w:r w:rsidRPr="001C34F2">
        <w:rPr>
          <w:rStyle w:val="StyleUnderline"/>
          <w:rFonts w:asciiTheme="majorHAnsi" w:hAnsiTheme="majorHAnsi" w:cstheme="majorHAnsi"/>
        </w:rPr>
        <w:t>When you change one thing, how do other things respond?</w:t>
      </w:r>
      <w:r w:rsidRPr="001C34F2">
        <w:rPr>
          <w:rFonts w:asciiTheme="majorHAnsi" w:hAnsiTheme="majorHAnsi" w:cstheme="majorHAnsi"/>
          <w:sz w:val="16"/>
        </w:rPr>
        <w:t xml:space="preserve"> Where do things settle once all interactions have occurred?” Advocates for a higher minimum wage extol the benefits to workers. Economists ask: Will it change employers’ demand for workers who earn the minimum wage? Or what they pay workers who earn just above the minimum? Or the prices they charge, or how much market share they lose to companies that don’t face the higher minimum or how much they invest in automation? Does it reduce turnover and thus make workers more productive? Advocates of tariffs on imported steel focus on the benefit to domestic steelmakers and their workers. But economists ask: What happens to steel-consuming companies that now face higher prices, as well as to their workers and customers? Does penalizing imports boost the dollar and hurt U.S. exports? </w:t>
      </w:r>
      <w:r w:rsidRPr="001C34F2">
        <w:rPr>
          <w:rStyle w:val="StyleUnderline"/>
          <w:rFonts w:asciiTheme="majorHAnsi" w:hAnsiTheme="majorHAnsi" w:cstheme="majorHAnsi"/>
        </w:rPr>
        <w:t xml:space="preserve">The more </w:t>
      </w:r>
      <w:r w:rsidRPr="001C34F2">
        <w:rPr>
          <w:rStyle w:val="StyleUnderline"/>
          <w:rFonts w:asciiTheme="majorHAnsi" w:hAnsiTheme="majorHAnsi" w:cstheme="majorHAnsi"/>
          <w:highlight w:val="green"/>
        </w:rPr>
        <w:t xml:space="preserve">data </w:t>
      </w:r>
      <w:r w:rsidRPr="001C34F2">
        <w:rPr>
          <w:rStyle w:val="StyleUnderline"/>
          <w:rFonts w:asciiTheme="majorHAnsi" w:hAnsiTheme="majorHAnsi" w:cstheme="majorHAnsi"/>
        </w:rPr>
        <w:t>economists collect</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 xml:space="preserve">better </w:t>
      </w:r>
      <w:r w:rsidRPr="001C34F2">
        <w:rPr>
          <w:rStyle w:val="StyleUnderline"/>
          <w:rFonts w:asciiTheme="majorHAnsi" w:hAnsiTheme="majorHAnsi" w:cstheme="majorHAnsi"/>
        </w:rPr>
        <w:t xml:space="preserve">they can </w:t>
      </w:r>
      <w:r w:rsidRPr="001C34F2">
        <w:rPr>
          <w:rStyle w:val="Emphasis"/>
          <w:rFonts w:asciiTheme="majorHAnsi" w:hAnsiTheme="majorHAnsi" w:cstheme="majorHAnsi"/>
          <w:highlight w:val="green"/>
        </w:rPr>
        <w:t>map</w:t>
      </w:r>
      <w:r w:rsidRPr="001C34F2">
        <w:rPr>
          <w:rStyle w:val="StyleUnderline"/>
          <w:rFonts w:asciiTheme="majorHAnsi" w:hAnsiTheme="majorHAnsi" w:cstheme="majorHAnsi"/>
        </w:rPr>
        <w:t xml:space="preserve"> such </w:t>
      </w:r>
      <w:r w:rsidRPr="001C34F2">
        <w:rPr>
          <w:rStyle w:val="Emphasis"/>
          <w:rFonts w:asciiTheme="majorHAnsi" w:hAnsiTheme="majorHAnsi" w:cstheme="majorHAnsi"/>
          <w:highlight w:val="green"/>
        </w:rPr>
        <w:t>complex interactions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Seemingly </w:t>
      </w:r>
      <w:r w:rsidRPr="001C34F2">
        <w:rPr>
          <w:rStyle w:val="Emphasis"/>
          <w:rFonts w:asciiTheme="majorHAnsi" w:hAnsiTheme="majorHAnsi" w:cstheme="majorHAnsi"/>
          <w:highlight w:val="green"/>
        </w:rPr>
        <w:t>simple questions</w:t>
      </w:r>
      <w:r w:rsidRPr="001C34F2">
        <w:rPr>
          <w:rStyle w:val="StyleUnderline"/>
          <w:rFonts w:asciiTheme="majorHAnsi" w:hAnsiTheme="majorHAnsi" w:cstheme="majorHAnsi"/>
          <w:highlight w:val="green"/>
        </w:rPr>
        <w:t xml:space="preserve"> seldom have </w:t>
      </w:r>
      <w:r w:rsidRPr="001C34F2">
        <w:rPr>
          <w:rStyle w:val="Emphasis"/>
          <w:rFonts w:asciiTheme="majorHAnsi" w:hAnsiTheme="majorHAnsi" w:cstheme="majorHAnsi"/>
        </w:rPr>
        <w:t xml:space="preserve">simple </w:t>
      </w:r>
      <w:r w:rsidRPr="001C34F2">
        <w:rPr>
          <w:rStyle w:val="Emphasis"/>
          <w:rFonts w:asciiTheme="majorHAnsi" w:hAnsiTheme="majorHAnsi" w:cstheme="majorHAnsi"/>
          <w:highlight w:val="green"/>
        </w:rPr>
        <w:t>answers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A higher minimum wage </w:t>
      </w:r>
      <w:r w:rsidRPr="001C34F2">
        <w:rPr>
          <w:rStyle w:val="Emphasis"/>
          <w:rFonts w:asciiTheme="majorHAnsi" w:hAnsiTheme="majorHAnsi" w:cstheme="majorHAnsi"/>
        </w:rPr>
        <w:t>helps workers</w:t>
      </w:r>
      <w:r w:rsidRPr="001C34F2">
        <w:rPr>
          <w:rStyle w:val="StyleUnderline"/>
          <w:rFonts w:asciiTheme="majorHAnsi" w:hAnsiTheme="majorHAnsi" w:cstheme="majorHAnsi"/>
        </w:rPr>
        <w:t xml:space="preserve"> in some circumstances but </w:t>
      </w:r>
      <w:r w:rsidRPr="001C34F2">
        <w:rPr>
          <w:rStyle w:val="Emphasis"/>
          <w:rFonts w:asciiTheme="majorHAnsi" w:hAnsiTheme="majorHAnsi" w:cstheme="majorHAnsi"/>
        </w:rPr>
        <w:t>hurts them</w:t>
      </w:r>
      <w:r w:rsidRPr="001C34F2">
        <w:rPr>
          <w:rStyle w:val="StyleUnderline"/>
          <w:rFonts w:asciiTheme="majorHAnsi" w:hAnsiTheme="majorHAnsi" w:cstheme="majorHAnsi"/>
        </w:rPr>
        <w:t xml:space="preserve"> in others</w:t>
      </w:r>
      <w:r w:rsidRPr="001C34F2">
        <w:rPr>
          <w:rFonts w:asciiTheme="majorHAnsi" w:hAnsiTheme="majorHAnsi" w:cstheme="majorHAnsi"/>
          <w:sz w:val="16"/>
        </w:rPr>
        <w:t xml:space="preserve">. Tariffs help some workers but hurt many others. Global warming will do some economic harm, but not enough to justify banning fossil fuels. Sometimes, this attachment to numbers conveys a false precision. Critics say that the Congressional Budget Office overestimated how many people would get insurance under Obamacare and must therefore be overestimating how many will lose it if the law were to be replaced. But the CBO always warned that its estimates were highly uncertain; what no economists doubted, including those working in Mr. Trump’s administration, is that the number would be large. Economists could confidently predict that price controls would lead to shortages in Venezuela, though not how severe they would be. </w:t>
      </w:r>
      <w:r w:rsidRPr="001C34F2">
        <w:rPr>
          <w:rStyle w:val="StyleUnderline"/>
          <w:rFonts w:asciiTheme="majorHAnsi" w:hAnsiTheme="majorHAnsi" w:cstheme="majorHAnsi"/>
        </w:rPr>
        <w:t>Non-economists see all this as hopeless equivocation</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but it is actually the way that </w:t>
      </w:r>
      <w:r w:rsidRPr="001C34F2">
        <w:rPr>
          <w:rStyle w:val="Emphasis"/>
          <w:rFonts w:asciiTheme="majorHAnsi" w:hAnsiTheme="majorHAnsi" w:cstheme="majorHAnsi"/>
          <w:highlight w:val="green"/>
        </w:rPr>
        <w:t>evidence</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 xml:space="preserve">drives </w:t>
      </w:r>
      <w:r w:rsidRPr="001C34F2">
        <w:rPr>
          <w:rStyle w:val="Emphasis"/>
          <w:rFonts w:asciiTheme="majorHAnsi" w:hAnsiTheme="majorHAnsi" w:cstheme="majorHAnsi"/>
          <w:highlight w:val="green"/>
        </w:rPr>
        <w:t>science</w:t>
      </w:r>
      <w:r w:rsidRPr="001C34F2">
        <w:rPr>
          <w:rFonts w:asciiTheme="majorHAnsi" w:hAnsiTheme="majorHAnsi" w:cstheme="majorHAnsi"/>
          <w:sz w:val="16"/>
        </w:rPr>
        <w:t xml:space="preserve">. </w:t>
      </w:r>
      <w:r w:rsidRPr="001C34F2">
        <w:rPr>
          <w:rStyle w:val="StyleUnderline"/>
          <w:rFonts w:asciiTheme="majorHAnsi" w:hAnsiTheme="majorHAnsi" w:cstheme="majorHAnsi"/>
        </w:rPr>
        <w:t>Economists</w:t>
      </w:r>
      <w:r w:rsidRPr="001C34F2">
        <w:rPr>
          <w:rFonts w:asciiTheme="majorHAnsi" w:hAnsiTheme="majorHAnsi" w:cstheme="majorHAnsi"/>
          <w:sz w:val="16"/>
        </w:rPr>
        <w:t xml:space="preserve"> still </w:t>
      </w:r>
      <w:r w:rsidRPr="001C34F2">
        <w:rPr>
          <w:rStyle w:val="StyleUnderline"/>
          <w:rFonts w:asciiTheme="majorHAnsi" w:hAnsiTheme="majorHAnsi" w:cstheme="majorHAnsi"/>
        </w:rPr>
        <w:t>have</w:t>
      </w:r>
      <w:r w:rsidRPr="001C34F2">
        <w:rPr>
          <w:rFonts w:asciiTheme="majorHAnsi" w:hAnsiTheme="majorHAnsi" w:cstheme="majorHAnsi"/>
          <w:sz w:val="16"/>
        </w:rPr>
        <w:t xml:space="preserve"> their </w:t>
      </w:r>
      <w:r w:rsidRPr="001C34F2">
        <w:rPr>
          <w:rStyle w:val="StyleUnderline"/>
          <w:rFonts w:asciiTheme="majorHAnsi" w:hAnsiTheme="majorHAnsi" w:cstheme="majorHAnsi"/>
        </w:rPr>
        <w:t>ideological leanings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but </w:t>
      </w:r>
      <w:r w:rsidRPr="001C34F2">
        <w:rPr>
          <w:rStyle w:val="StyleUnderline"/>
          <w:rFonts w:asciiTheme="majorHAnsi" w:hAnsiTheme="majorHAnsi" w:cstheme="majorHAnsi"/>
          <w:highlight w:val="green"/>
        </w:rPr>
        <w:t xml:space="preserve">data has helped to </w:t>
      </w:r>
      <w:r w:rsidRPr="001C34F2">
        <w:rPr>
          <w:rStyle w:val="Emphasis"/>
          <w:rFonts w:asciiTheme="majorHAnsi" w:hAnsiTheme="majorHAnsi" w:cstheme="majorHAnsi"/>
          <w:highlight w:val="green"/>
        </w:rPr>
        <w:t>restrict</w:t>
      </w:r>
      <w:r w:rsidRPr="001C34F2">
        <w:rPr>
          <w:rStyle w:val="StyleUnderline"/>
          <w:rFonts w:asciiTheme="majorHAnsi" w:hAnsiTheme="majorHAnsi" w:cstheme="majorHAnsi"/>
        </w:rPr>
        <w:t xml:space="preserve"> these </w:t>
      </w:r>
      <w:r w:rsidRPr="001C34F2">
        <w:rPr>
          <w:rStyle w:val="Emphasis"/>
          <w:rFonts w:asciiTheme="majorHAnsi" w:hAnsiTheme="majorHAnsi" w:cstheme="majorHAnsi"/>
          <w:highlight w:val="green"/>
        </w:rPr>
        <w:t>biases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Surveys</w:t>
      </w:r>
      <w:r w:rsidRPr="001C34F2">
        <w:rPr>
          <w:rStyle w:val="StyleUnderline"/>
          <w:rFonts w:asciiTheme="majorHAnsi" w:hAnsiTheme="majorHAnsi" w:cstheme="majorHAnsi"/>
        </w:rPr>
        <w:t xml:space="preserve"> of top academic economists</w:t>
      </w:r>
      <w:r w:rsidRPr="001C34F2">
        <w:rPr>
          <w:rFonts w:asciiTheme="majorHAnsi" w:hAnsiTheme="majorHAnsi" w:cstheme="majorHAnsi"/>
          <w:sz w:val="16"/>
        </w:rPr>
        <w:t xml:space="preserve"> by the University of Chicago </w:t>
      </w:r>
      <w:r w:rsidRPr="001C34F2">
        <w:rPr>
          <w:rStyle w:val="StyleUnderline"/>
          <w:rFonts w:asciiTheme="majorHAnsi" w:hAnsiTheme="majorHAnsi" w:cstheme="majorHAnsi"/>
          <w:highlight w:val="green"/>
        </w:rPr>
        <w:t>show considerable</w:t>
      </w:r>
      <w:r w:rsidRPr="001C34F2">
        <w:rPr>
          <w:rFonts w:asciiTheme="majorHAnsi" w:hAnsiTheme="majorHAnsi" w:cstheme="majorHAnsi"/>
          <w:sz w:val="16"/>
        </w:rPr>
        <w:t xml:space="preserve"> </w:t>
      </w:r>
      <w:r w:rsidRPr="001C34F2">
        <w:rPr>
          <w:rStyle w:val="Emphasis"/>
          <w:rFonts w:asciiTheme="majorHAnsi" w:hAnsiTheme="majorHAnsi" w:cstheme="majorHAnsi"/>
          <w:highlight w:val="green"/>
        </w:rPr>
        <w:t>agreement</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even </w:t>
      </w:r>
      <w:r w:rsidRPr="001C34F2">
        <w:rPr>
          <w:rStyle w:val="StyleUnderline"/>
          <w:rFonts w:asciiTheme="majorHAnsi" w:hAnsiTheme="majorHAnsi" w:cstheme="majorHAnsi"/>
          <w:highlight w:val="green"/>
        </w:rPr>
        <w:lastRenderedPageBreak/>
        <w:t xml:space="preserve">among </w:t>
      </w:r>
      <w:r w:rsidRPr="001C34F2">
        <w:rPr>
          <w:rStyle w:val="Emphasis"/>
          <w:rFonts w:asciiTheme="majorHAnsi" w:hAnsiTheme="majorHAnsi" w:cstheme="majorHAnsi"/>
          <w:highlight w:val="green"/>
        </w:rPr>
        <w:t>liberals</w:t>
      </w:r>
      <w:r w:rsidRPr="001C34F2">
        <w:rPr>
          <w:rStyle w:val="StyleUnderline"/>
          <w:rFonts w:asciiTheme="majorHAnsi" w:hAnsiTheme="majorHAnsi" w:cstheme="majorHAnsi"/>
          <w:highlight w:val="green"/>
        </w:rPr>
        <w:t xml:space="preserve"> and </w:t>
      </w:r>
      <w:r w:rsidRPr="001C34F2">
        <w:rPr>
          <w:rStyle w:val="Emphasis"/>
          <w:rFonts w:asciiTheme="majorHAnsi" w:hAnsiTheme="majorHAnsi" w:cstheme="majorHAnsi"/>
          <w:highlight w:val="green"/>
        </w:rPr>
        <w:t>conservatives</w:t>
      </w:r>
      <w:r w:rsidRPr="001C34F2">
        <w:rPr>
          <w:rStyle w:val="StyleUnderline"/>
          <w:rFonts w:asciiTheme="majorHAnsi" w:hAnsiTheme="majorHAnsi" w:cstheme="majorHAnsi"/>
          <w:highlight w:val="green"/>
        </w:rPr>
        <w:t>.</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For example, the scholars almost all agree that fiscal stimulus reduced unemployment after the last recession and that trade with China benefits Americans by providing them with cheap goods. A study by Gordon Dahl and Roger Gordon of the University of California, San Diego, found that disagreement among economists was greatest where the empirical research was most sparse, as with the issue of whether natural-gas fracking helps U.S. exports. </w:t>
      </w:r>
      <w:r w:rsidRPr="001C34F2">
        <w:rPr>
          <w:rStyle w:val="StyleUnderline"/>
          <w:rFonts w:asciiTheme="majorHAnsi" w:hAnsiTheme="majorHAnsi" w:cstheme="majorHAnsi"/>
        </w:rPr>
        <w:t>Though economics remains</w:t>
      </w:r>
      <w:r w:rsidRPr="001C34F2">
        <w:rPr>
          <w:rFonts w:asciiTheme="majorHAnsi" w:hAnsiTheme="majorHAnsi" w:cstheme="majorHAnsi"/>
          <w:sz w:val="16"/>
        </w:rPr>
        <w:t xml:space="preserve"> an </w:t>
      </w:r>
      <w:r w:rsidRPr="001C34F2">
        <w:rPr>
          <w:rStyle w:val="StyleUnderline"/>
          <w:rFonts w:asciiTheme="majorHAnsi" w:hAnsiTheme="majorHAnsi" w:cstheme="majorHAnsi"/>
        </w:rPr>
        <w:t>imperfect</w:t>
      </w:r>
      <w:r w:rsidRPr="001C34F2">
        <w:rPr>
          <w:rFonts w:asciiTheme="majorHAnsi" w:hAnsiTheme="majorHAnsi" w:cstheme="majorHAnsi"/>
          <w:sz w:val="16"/>
        </w:rPr>
        <w:t xml:space="preserve"> science, </w:t>
      </w:r>
      <w:r w:rsidRPr="001C34F2">
        <w:rPr>
          <w:rStyle w:val="StyleUnderline"/>
          <w:rFonts w:asciiTheme="majorHAnsi" w:hAnsiTheme="majorHAnsi" w:cstheme="majorHAnsi"/>
        </w:rPr>
        <w:t xml:space="preserve">it has come a </w:t>
      </w:r>
      <w:r w:rsidRPr="001C34F2">
        <w:rPr>
          <w:rStyle w:val="Emphasis"/>
          <w:rFonts w:asciiTheme="majorHAnsi" w:hAnsiTheme="majorHAnsi" w:cstheme="majorHAnsi"/>
        </w:rPr>
        <w:t>long way</w:t>
      </w:r>
      <w:r w:rsidRPr="001C34F2">
        <w:rPr>
          <w:rStyle w:val="StyleUnderline"/>
          <w:rFonts w:asciiTheme="majorHAnsi" w:hAnsiTheme="majorHAnsi" w:cstheme="majorHAnsi"/>
        </w:rPr>
        <w:t xml:space="preserve"> in 200 years</w:t>
      </w:r>
      <w:r w:rsidRPr="001C34F2">
        <w:rPr>
          <w:rFonts w:asciiTheme="majorHAnsi" w:hAnsiTheme="majorHAnsi" w:cstheme="majorHAnsi"/>
          <w:sz w:val="16"/>
        </w:rPr>
        <w:t xml:space="preserve">. </w:t>
      </w:r>
      <w:r w:rsidRPr="001C34F2">
        <w:rPr>
          <w:rStyle w:val="StyleUnderline"/>
          <w:rFonts w:asciiTheme="majorHAnsi" w:hAnsiTheme="majorHAnsi" w:cstheme="majorHAnsi"/>
        </w:rPr>
        <w:t>Its greatest challenge</w:t>
      </w:r>
      <w:r w:rsidRPr="001C34F2">
        <w:rPr>
          <w:rFonts w:asciiTheme="majorHAnsi" w:hAnsiTheme="majorHAnsi" w:cstheme="majorHAnsi"/>
          <w:sz w:val="16"/>
        </w:rPr>
        <w:t xml:space="preserve"> today isn’t the quality of the analysis it supplies, but </w:t>
      </w:r>
      <w:r w:rsidRPr="001C34F2">
        <w:rPr>
          <w:rStyle w:val="StyleUnderline"/>
          <w:rFonts w:asciiTheme="majorHAnsi" w:hAnsiTheme="majorHAnsi" w:cstheme="majorHAnsi"/>
        </w:rPr>
        <w:t xml:space="preserve">whether there is still </w:t>
      </w:r>
      <w:r w:rsidRPr="001C34F2">
        <w:rPr>
          <w:rStyle w:val="Emphasis"/>
          <w:rFonts w:asciiTheme="majorHAnsi" w:hAnsiTheme="majorHAnsi" w:cstheme="majorHAnsi"/>
        </w:rPr>
        <w:t>sufficient demand</w:t>
      </w:r>
      <w:r w:rsidRPr="001C34F2">
        <w:rPr>
          <w:rStyle w:val="StyleUnderline"/>
          <w:rFonts w:asciiTheme="majorHAnsi" w:hAnsiTheme="majorHAnsi" w:cstheme="majorHAnsi"/>
        </w:rPr>
        <w:t xml:space="preserve"> for it</w:t>
      </w:r>
      <w:r w:rsidRPr="001C34F2">
        <w:rPr>
          <w:rFonts w:asciiTheme="majorHAnsi" w:hAnsiTheme="majorHAnsi" w:cstheme="majorHAnsi"/>
          <w:sz w:val="16"/>
        </w:rPr>
        <w:t xml:space="preserve">. </w:t>
      </w:r>
    </w:p>
    <w:p w14:paraId="43BEF4FA" w14:textId="77777777" w:rsidR="008278F2" w:rsidRPr="001C34F2" w:rsidRDefault="008278F2" w:rsidP="008278F2">
      <w:pPr>
        <w:pStyle w:val="Heading4"/>
        <w:rPr>
          <w:rFonts w:asciiTheme="majorHAnsi" w:hAnsiTheme="majorHAnsi" w:cstheme="majorHAnsi"/>
        </w:rPr>
      </w:pPr>
      <w:r w:rsidRPr="001C34F2">
        <w:rPr>
          <w:rFonts w:asciiTheme="majorHAnsi" w:hAnsiTheme="majorHAnsi" w:cstheme="majorHAnsi"/>
          <w:u w:val="single"/>
        </w:rPr>
        <w:t>No alternative</w:t>
      </w:r>
      <w:r w:rsidRPr="001C34F2">
        <w:rPr>
          <w:rFonts w:asciiTheme="majorHAnsi" w:hAnsiTheme="majorHAnsi" w:cstheme="majorHAnsi"/>
        </w:rPr>
        <w:t xml:space="preserve"> to growth for emissions – </w:t>
      </w:r>
      <w:r w:rsidRPr="001C34F2">
        <w:rPr>
          <w:rFonts w:asciiTheme="majorHAnsi" w:hAnsiTheme="majorHAnsi" w:cstheme="majorHAnsi"/>
          <w:u w:val="single"/>
        </w:rPr>
        <w:t>EKC is true</w:t>
      </w:r>
      <w:r w:rsidRPr="001C34F2">
        <w:rPr>
          <w:rFonts w:asciiTheme="majorHAnsi" w:hAnsiTheme="majorHAnsi" w:cstheme="majorHAnsi"/>
        </w:rPr>
        <w:t xml:space="preserve"> for </w:t>
      </w:r>
      <w:r w:rsidRPr="001C34F2">
        <w:rPr>
          <w:rFonts w:asciiTheme="majorHAnsi" w:hAnsiTheme="majorHAnsi" w:cstheme="majorHAnsi"/>
          <w:u w:val="single"/>
        </w:rPr>
        <w:t>developed countries</w:t>
      </w:r>
      <w:r w:rsidRPr="001C34F2">
        <w:rPr>
          <w:rFonts w:asciiTheme="majorHAnsi" w:hAnsiTheme="majorHAnsi" w:cstheme="majorHAnsi"/>
        </w:rPr>
        <w:t xml:space="preserve"> – their datasets include countries </w:t>
      </w:r>
      <w:r w:rsidRPr="001C34F2">
        <w:rPr>
          <w:rFonts w:asciiTheme="majorHAnsi" w:hAnsiTheme="majorHAnsi" w:cstheme="majorHAnsi"/>
          <w:u w:val="single"/>
        </w:rPr>
        <w:t>that haven’t</w:t>
      </w:r>
      <w:r w:rsidRPr="001C34F2">
        <w:rPr>
          <w:rFonts w:asciiTheme="majorHAnsi" w:hAnsiTheme="majorHAnsi" w:cstheme="majorHAnsi"/>
        </w:rPr>
        <w:t xml:space="preserve"> reached the </w:t>
      </w:r>
      <w:r w:rsidRPr="001C34F2">
        <w:rPr>
          <w:rFonts w:asciiTheme="majorHAnsi" w:hAnsiTheme="majorHAnsi" w:cstheme="majorHAnsi"/>
          <w:u w:val="single"/>
        </w:rPr>
        <w:t>tipping point</w:t>
      </w:r>
      <w:r w:rsidRPr="001C34F2">
        <w:rPr>
          <w:rFonts w:asciiTheme="majorHAnsi" w:hAnsiTheme="majorHAnsi" w:cstheme="majorHAnsi"/>
        </w:rPr>
        <w:t xml:space="preserve">. </w:t>
      </w:r>
    </w:p>
    <w:p w14:paraId="0FC8EED1" w14:textId="77777777" w:rsidR="008278F2" w:rsidRPr="001C34F2" w:rsidRDefault="008278F2" w:rsidP="008278F2">
      <w:pPr>
        <w:rPr>
          <w:rFonts w:asciiTheme="majorHAnsi" w:hAnsiTheme="majorHAnsi" w:cstheme="majorHAnsi"/>
          <w:sz w:val="16"/>
        </w:rPr>
      </w:pPr>
      <w:r w:rsidRPr="001C34F2">
        <w:rPr>
          <w:rStyle w:val="Style13ptBold"/>
          <w:rFonts w:asciiTheme="majorHAnsi" w:hAnsiTheme="majorHAnsi" w:cstheme="majorHAnsi"/>
        </w:rPr>
        <w:t>Acaravci and Akalin 17</w:t>
      </w:r>
      <w:r w:rsidRPr="001C34F2">
        <w:rPr>
          <w:rFonts w:asciiTheme="majorHAnsi" w:hAnsiTheme="majorHAnsi" w:cstheme="majorHAnsi"/>
          <w:sz w:val="16"/>
        </w:rPr>
        <w:t xml:space="preserve"> [Ali Acaravci &amp; Guray Akalin 17. 1 Faculty of Economics and Administrative Sciences, Mustafa Kemal University. 2017. “Environment–economic Growth Nexus: A Comparative Analysis of Developed and Developing Countries.” International Journal of Energy Economics and Policy, vol. 7, no. 5, pp. 34–43.] Recut Jet</w:t>
      </w:r>
    </w:p>
    <w:p w14:paraId="2A7E9328" w14:textId="77777777" w:rsidR="008278F2" w:rsidRPr="001C34F2" w:rsidRDefault="008278F2" w:rsidP="008278F2">
      <w:pPr>
        <w:rPr>
          <w:rFonts w:asciiTheme="majorHAnsi" w:hAnsiTheme="majorHAnsi" w:cstheme="majorHAnsi"/>
        </w:rPr>
      </w:pPr>
      <w:r w:rsidRPr="001C34F2">
        <w:rPr>
          <w:rFonts w:asciiTheme="majorHAnsi" w:hAnsiTheme="majorHAnsi" w:cstheme="majorHAnsi"/>
          <w:sz w:val="16"/>
        </w:rPr>
        <w:t xml:space="preserve">6. CONCLUSIONS AND POLICY IMPLICATIONS Since the early 1970s, especially after the United Nations Conference on the Human Environment in 1972, </w:t>
      </w:r>
      <w:r w:rsidRPr="001C34F2">
        <w:rPr>
          <w:rStyle w:val="StyleUnderline"/>
          <w:rFonts w:asciiTheme="majorHAnsi" w:hAnsiTheme="majorHAnsi" w:cstheme="majorHAnsi"/>
        </w:rPr>
        <w:t>the relationship between production and environmental concerns has been handled by different methods in different disciplines</w:t>
      </w:r>
      <w:r w:rsidRPr="001C34F2">
        <w:rPr>
          <w:rFonts w:asciiTheme="majorHAnsi" w:hAnsiTheme="majorHAnsi" w:cstheme="majorHAnsi"/>
          <w:sz w:val="16"/>
        </w:rPr>
        <w:t xml:space="preserve">. This is because the environment is of vital importance for human life, and they are confronted with serious environmental problems. The most important of these problems are as follows: The risk of going over the environmental pollution assimilation capacity; the difficulty in return of natural balance in the environment; large-scale health problems caused by environmental pollution; rapid depletion of natural resources; global warming and climate change, and the resulting related natural disasters such as floods; the reduction of biodiversity, air pollution, and soil pollution. </w:t>
      </w:r>
      <w:r w:rsidRPr="001C34F2">
        <w:rPr>
          <w:rStyle w:val="Emphasis"/>
          <w:rFonts w:asciiTheme="majorHAnsi" w:hAnsiTheme="majorHAnsi" w:cstheme="majorHAnsi"/>
        </w:rPr>
        <w:t>Empirical studies on the environmental pollution</w:t>
      </w:r>
      <w:r w:rsidRPr="001C34F2">
        <w:rPr>
          <w:rFonts w:asciiTheme="majorHAnsi" w:hAnsiTheme="majorHAnsi" w:cstheme="majorHAnsi"/>
          <w:sz w:val="16"/>
        </w:rPr>
        <w:t>–</w:t>
      </w:r>
      <w:r w:rsidRPr="001C34F2">
        <w:rPr>
          <w:rStyle w:val="StyleUnderline"/>
          <w:rFonts w:asciiTheme="majorHAnsi" w:hAnsiTheme="majorHAnsi" w:cstheme="majorHAnsi"/>
        </w:rPr>
        <w:t xml:space="preserve">economic growth nexus explore the validity of the </w:t>
      </w:r>
      <w:r w:rsidRPr="001C34F2">
        <w:rPr>
          <w:rStyle w:val="Emphasis"/>
          <w:rFonts w:asciiTheme="majorHAnsi" w:hAnsiTheme="majorHAnsi" w:cstheme="majorHAnsi"/>
        </w:rPr>
        <w:t>EKC hypothesis</w:t>
      </w:r>
      <w:r w:rsidRPr="001C34F2">
        <w:rPr>
          <w:rFonts w:asciiTheme="majorHAnsi" w:hAnsiTheme="majorHAnsi" w:cstheme="majorHAnsi"/>
          <w:sz w:val="16"/>
        </w:rPr>
        <w:t xml:space="preserve"> which states that environmental pollution will increase up to a certain threshold of income growth, and after this threshold, will begin to decrease due to the demand for a clean environment and structural and technological inputs. </w:t>
      </w:r>
      <w:r w:rsidRPr="001C34F2">
        <w:rPr>
          <w:rStyle w:val="StyleUnderline"/>
          <w:rFonts w:asciiTheme="majorHAnsi" w:hAnsiTheme="majorHAnsi" w:cstheme="majorHAnsi"/>
          <w:highlight w:val="green"/>
        </w:rPr>
        <w:t>If</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green"/>
        </w:rPr>
        <w:t>EKC</w:t>
      </w:r>
      <w:r w:rsidRPr="001C34F2">
        <w:rPr>
          <w:rStyle w:val="StyleUnderline"/>
          <w:rFonts w:asciiTheme="majorHAnsi" w:hAnsiTheme="majorHAnsi" w:cstheme="majorHAnsi"/>
        </w:rPr>
        <w:t xml:space="preserve"> hypothesis </w:t>
      </w:r>
      <w:r w:rsidRPr="001C34F2">
        <w:rPr>
          <w:rStyle w:val="StyleUnderline"/>
          <w:rFonts w:asciiTheme="majorHAnsi" w:hAnsiTheme="majorHAnsi" w:cstheme="majorHAnsi"/>
          <w:highlight w:val="green"/>
        </w:rPr>
        <w:t>is valid,</w:t>
      </w:r>
      <w:r w:rsidRPr="001C34F2">
        <w:rPr>
          <w:rStyle w:val="StyleUnderline"/>
          <w:rFonts w:asciiTheme="majorHAnsi" w:hAnsiTheme="majorHAnsi" w:cstheme="majorHAnsi"/>
        </w:rPr>
        <w:t xml:space="preserve"> economic </w:t>
      </w:r>
      <w:r w:rsidRPr="001C34F2">
        <w:rPr>
          <w:rStyle w:val="StyleUnderline"/>
          <w:rFonts w:asciiTheme="majorHAnsi" w:hAnsiTheme="majorHAnsi" w:cstheme="majorHAnsi"/>
          <w:highlight w:val="green"/>
        </w:rPr>
        <w:t>growth is both cause</w:t>
      </w:r>
      <w:r w:rsidRPr="001C34F2">
        <w:rPr>
          <w:rStyle w:val="StyleUnderline"/>
          <w:rFonts w:asciiTheme="majorHAnsi" w:hAnsiTheme="majorHAnsi" w:cstheme="majorHAnsi"/>
        </w:rPr>
        <w:t xml:space="preserve"> of </w:t>
      </w:r>
      <w:r w:rsidRPr="001C34F2">
        <w:rPr>
          <w:rStyle w:val="StyleUnderline"/>
          <w:rFonts w:asciiTheme="majorHAnsi" w:hAnsiTheme="majorHAnsi" w:cstheme="majorHAnsi"/>
          <w:highlight w:val="green"/>
        </w:rPr>
        <w:t xml:space="preserve">and </w:t>
      </w:r>
      <w:r w:rsidRPr="001C34F2">
        <w:rPr>
          <w:rStyle w:val="Emphasis"/>
          <w:rFonts w:asciiTheme="majorHAnsi" w:hAnsiTheme="majorHAnsi" w:cstheme="majorHAnsi"/>
          <w:highlight w:val="green"/>
        </w:rPr>
        <w:t>solution to</w:t>
      </w:r>
      <w:r w:rsidRPr="001C34F2">
        <w:rPr>
          <w:rStyle w:val="Emphasis"/>
          <w:rFonts w:asciiTheme="majorHAnsi" w:hAnsiTheme="majorHAnsi" w:cstheme="majorHAnsi"/>
        </w:rPr>
        <w:t xml:space="preserve"> environmental </w:t>
      </w:r>
      <w:r w:rsidRPr="001C34F2">
        <w:rPr>
          <w:rStyle w:val="Emphasis"/>
          <w:rFonts w:asciiTheme="majorHAnsi" w:hAnsiTheme="majorHAnsi" w:cstheme="majorHAnsi"/>
          <w:highlight w:val="green"/>
        </w:rPr>
        <w:t>pollution</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This approach is often used when arguing that countries should not compromise economic growth policies to reduce environmental effects. The EKC hypothesis is not valid in cases where economic growth that increased production is the only cause of environmental pollution. This has accelerated the search to replace the neoclassical growth strategy. Especially highlighted by the 1992 UNCED conference in Rio de Janeiro, a win-win approach to understanding the appropriate account of the ecological paradigm has gained importance in recent years. Therefore, the validity of the EKC hypothesis is an important issue in formulating economic growth policies for all countries. </w:t>
      </w:r>
      <w:r w:rsidRPr="001C34F2">
        <w:rPr>
          <w:rStyle w:val="StyleUnderline"/>
          <w:rFonts w:asciiTheme="majorHAnsi" w:hAnsiTheme="majorHAnsi" w:cstheme="majorHAnsi"/>
        </w:rPr>
        <w:t xml:space="preserve">In this </w:t>
      </w:r>
      <w:r w:rsidRPr="001C34F2">
        <w:rPr>
          <w:rStyle w:val="StyleUnderline"/>
          <w:rFonts w:asciiTheme="majorHAnsi" w:hAnsiTheme="majorHAnsi" w:cstheme="majorHAnsi"/>
          <w:highlight w:val="green"/>
        </w:rPr>
        <w:t>study</w:t>
      </w:r>
      <w:r w:rsidRPr="001C34F2">
        <w:rPr>
          <w:rStyle w:val="StyleUnderline"/>
          <w:rFonts w:asciiTheme="majorHAnsi" w:hAnsiTheme="majorHAnsi" w:cstheme="majorHAnsi"/>
        </w:rPr>
        <w:t xml:space="preserve">, the following two samples are </w:t>
      </w:r>
      <w:r w:rsidRPr="001C34F2">
        <w:rPr>
          <w:rStyle w:val="StyleUnderline"/>
          <w:rFonts w:asciiTheme="majorHAnsi" w:hAnsiTheme="majorHAnsi" w:cstheme="majorHAnsi"/>
          <w:highlight w:val="green"/>
        </w:rPr>
        <w:t>used</w:t>
      </w:r>
      <w:r w:rsidRPr="001C34F2">
        <w:rPr>
          <w:rFonts w:asciiTheme="majorHAnsi" w:hAnsiTheme="majorHAnsi" w:cstheme="majorHAnsi"/>
          <w:sz w:val="16"/>
        </w:rPr>
        <w:t xml:space="preserve">: (i) </w:t>
      </w:r>
      <w:r w:rsidRPr="001C34F2">
        <w:rPr>
          <w:rStyle w:val="Emphasis"/>
          <w:rFonts w:asciiTheme="majorHAnsi" w:hAnsiTheme="majorHAnsi" w:cstheme="majorHAnsi"/>
          <w:highlight w:val="green"/>
        </w:rPr>
        <w:t xml:space="preserve">40 highincome </w:t>
      </w:r>
      <w:r w:rsidRPr="001C34F2">
        <w:rPr>
          <w:rStyle w:val="Emphasis"/>
          <w:rFonts w:asciiTheme="majorHAnsi" w:hAnsiTheme="majorHAnsi" w:cstheme="majorHAnsi"/>
        </w:rPr>
        <w:t>countries</w:t>
      </w:r>
      <w:r w:rsidRPr="001C34F2">
        <w:rPr>
          <w:rFonts w:asciiTheme="majorHAnsi" w:hAnsiTheme="majorHAnsi" w:cstheme="majorHAnsi"/>
          <w:sz w:val="16"/>
        </w:rPr>
        <w:t xml:space="preserve"> (OECD members and non-members) </w:t>
      </w:r>
      <w:r w:rsidRPr="001C34F2">
        <w:rPr>
          <w:rStyle w:val="StyleUnderline"/>
          <w:rFonts w:asciiTheme="majorHAnsi" w:hAnsiTheme="majorHAnsi" w:cstheme="majorHAnsi"/>
          <w:highlight w:val="green"/>
        </w:rPr>
        <w:t>and</w:t>
      </w:r>
      <w:r w:rsidRPr="001C34F2">
        <w:rPr>
          <w:rFonts w:asciiTheme="majorHAnsi" w:hAnsiTheme="majorHAnsi" w:cstheme="majorHAnsi"/>
          <w:sz w:val="16"/>
        </w:rPr>
        <w:t xml:space="preserve"> (ii) </w:t>
      </w:r>
      <w:r w:rsidRPr="001C34F2">
        <w:rPr>
          <w:rStyle w:val="Emphasis"/>
          <w:rFonts w:asciiTheme="majorHAnsi" w:hAnsiTheme="majorHAnsi" w:cstheme="majorHAnsi"/>
          <w:highlight w:val="green"/>
        </w:rPr>
        <w:t>33 upper middle-income countries</w:t>
      </w:r>
      <w:r w:rsidRPr="001C34F2">
        <w:rPr>
          <w:rFonts w:asciiTheme="majorHAnsi" w:hAnsiTheme="majorHAnsi" w:cstheme="majorHAnsi"/>
          <w:sz w:val="16"/>
        </w:rPr>
        <w:t xml:space="preserve">. </w:t>
      </w:r>
      <w:r w:rsidRPr="001C34F2">
        <w:rPr>
          <w:rStyle w:val="StyleUnderline"/>
          <w:rFonts w:asciiTheme="majorHAnsi" w:hAnsiTheme="majorHAnsi" w:cstheme="majorHAnsi"/>
        </w:rPr>
        <w:t>These countries are selected according to data available from related income groups</w:t>
      </w:r>
      <w:r w:rsidRPr="001C34F2">
        <w:rPr>
          <w:rFonts w:asciiTheme="majorHAnsi" w:hAnsiTheme="majorHAnsi" w:cstheme="majorHAnsi"/>
          <w:sz w:val="16"/>
        </w:rPr>
        <w:t xml:space="preserve">. The results from the dynamic panel data methods are as follows: (i) The Durbin–Hausman cointegration test shows that there is a long-term relationship between variables. (ii)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results</w:t>
      </w:r>
      <w:r w:rsidRPr="001C34F2">
        <w:rPr>
          <w:rStyle w:val="StyleUnderline"/>
          <w:rFonts w:asciiTheme="majorHAnsi" w:hAnsiTheme="majorHAnsi" w:cstheme="majorHAnsi"/>
        </w:rPr>
        <w:t xml:space="preserve"> from the CCE estimator </w:t>
      </w:r>
      <w:r w:rsidRPr="001C34F2">
        <w:rPr>
          <w:rStyle w:val="StyleUnderline"/>
          <w:rFonts w:asciiTheme="majorHAnsi" w:hAnsiTheme="majorHAnsi" w:cstheme="majorHAnsi"/>
          <w:highlight w:val="green"/>
        </w:rPr>
        <w:t>indicate</w:t>
      </w:r>
      <w:r w:rsidRPr="001C34F2">
        <w:rPr>
          <w:rStyle w:val="StyleUnderline"/>
          <w:rFonts w:asciiTheme="majorHAnsi" w:hAnsiTheme="majorHAnsi" w:cstheme="majorHAnsi"/>
        </w:rPr>
        <w:t xml:space="preserve"> that there </w:t>
      </w:r>
      <w:r w:rsidRPr="001C34F2">
        <w:rPr>
          <w:rStyle w:val="Emphasis"/>
          <w:rFonts w:asciiTheme="majorHAnsi" w:hAnsiTheme="majorHAnsi" w:cstheme="majorHAnsi"/>
        </w:rPr>
        <w:t xml:space="preserve">is evidence of </w:t>
      </w:r>
      <w:r w:rsidRPr="001C34F2">
        <w:rPr>
          <w:rStyle w:val="Emphasis"/>
          <w:rFonts w:asciiTheme="majorHAnsi" w:hAnsiTheme="majorHAnsi" w:cstheme="majorHAnsi"/>
          <w:highlight w:val="green"/>
        </w:rPr>
        <w:t>validity of</w:t>
      </w:r>
      <w:r w:rsidRPr="001C34F2">
        <w:rPr>
          <w:rStyle w:val="Emphasis"/>
          <w:rFonts w:asciiTheme="majorHAnsi" w:hAnsiTheme="majorHAnsi" w:cstheme="majorHAnsi"/>
        </w:rPr>
        <w:t xml:space="preserve"> the </w:t>
      </w:r>
      <w:r w:rsidRPr="001C34F2">
        <w:rPr>
          <w:rStyle w:val="Emphasis"/>
          <w:rFonts w:asciiTheme="majorHAnsi" w:hAnsiTheme="majorHAnsi" w:cstheme="majorHAnsi"/>
          <w:highlight w:val="green"/>
        </w:rPr>
        <w:t>EKC</w:t>
      </w:r>
      <w:r w:rsidRPr="001C34F2">
        <w:rPr>
          <w:rStyle w:val="Emphasis"/>
          <w:rFonts w:asciiTheme="majorHAnsi" w:hAnsiTheme="majorHAnsi" w:cstheme="majorHAnsi"/>
        </w:rPr>
        <w:t xml:space="preserve"> hypothesis </w:t>
      </w:r>
      <w:r w:rsidRPr="001C34F2">
        <w:rPr>
          <w:rStyle w:val="Emphasis"/>
          <w:rFonts w:asciiTheme="majorHAnsi" w:hAnsiTheme="majorHAnsi" w:cstheme="majorHAnsi"/>
          <w:highlight w:val="green"/>
        </w:rPr>
        <w:t>in developed countries</w:t>
      </w:r>
      <w:r w:rsidRPr="001C34F2">
        <w:rPr>
          <w:rFonts w:asciiTheme="majorHAnsi" w:hAnsiTheme="majorHAnsi" w:cstheme="majorHAnsi"/>
          <w:sz w:val="16"/>
        </w:rPr>
        <w:t xml:space="preserve">. (iii)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EKC</w:t>
      </w:r>
      <w:r w:rsidRPr="001C34F2">
        <w:rPr>
          <w:rStyle w:val="StyleUnderline"/>
          <w:rFonts w:asciiTheme="majorHAnsi" w:hAnsiTheme="majorHAnsi" w:cstheme="majorHAnsi"/>
        </w:rPr>
        <w:t xml:space="preserve"> hypothesis is </w:t>
      </w:r>
      <w:r w:rsidRPr="001C34F2">
        <w:rPr>
          <w:rStyle w:val="StyleUnderline"/>
          <w:rFonts w:asciiTheme="majorHAnsi" w:hAnsiTheme="majorHAnsi" w:cstheme="majorHAnsi"/>
          <w:highlight w:val="green"/>
        </w:rPr>
        <w:t>not valid in</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green"/>
        </w:rPr>
        <w:t>developing countries</w:t>
      </w:r>
      <w:r w:rsidRPr="001C34F2">
        <w:rPr>
          <w:rStyle w:val="StyleUnderline"/>
          <w:rFonts w:asciiTheme="majorHAnsi" w:hAnsiTheme="majorHAnsi" w:cstheme="majorHAnsi"/>
        </w:rPr>
        <w:t xml:space="preserve">. These results show that economic growth is </w:t>
      </w:r>
      <w:r w:rsidRPr="001C34F2">
        <w:rPr>
          <w:rStyle w:val="Emphasis"/>
          <w:rFonts w:asciiTheme="majorHAnsi" w:hAnsiTheme="majorHAnsi" w:cstheme="majorHAnsi"/>
        </w:rPr>
        <w:t xml:space="preserve">sufficient enough to safeguard environmental quality for developed countries. </w:t>
      </w:r>
      <w:r w:rsidRPr="001C34F2">
        <w:rPr>
          <w:rStyle w:val="StyleUnderline"/>
          <w:rFonts w:asciiTheme="majorHAnsi" w:hAnsiTheme="majorHAnsi" w:cstheme="majorHAnsi"/>
        </w:rPr>
        <w:t xml:space="preserve">However, </w:t>
      </w:r>
      <w:r w:rsidRPr="001C34F2">
        <w:rPr>
          <w:rStyle w:val="Emphasis"/>
          <w:rFonts w:asciiTheme="majorHAnsi" w:hAnsiTheme="majorHAnsi" w:cstheme="majorHAnsi"/>
          <w:highlight w:val="green"/>
        </w:rPr>
        <w:t>developing countries have not</w:t>
      </w:r>
      <w:r w:rsidRPr="001C34F2">
        <w:rPr>
          <w:rStyle w:val="Emphasis"/>
          <w:rFonts w:asciiTheme="majorHAnsi" w:hAnsiTheme="majorHAnsi" w:cstheme="majorHAnsi"/>
        </w:rPr>
        <w:t xml:space="preserve"> yet </w:t>
      </w:r>
      <w:r w:rsidRPr="001C34F2">
        <w:rPr>
          <w:rStyle w:val="Emphasis"/>
          <w:rFonts w:asciiTheme="majorHAnsi" w:hAnsiTheme="majorHAnsi" w:cstheme="majorHAnsi"/>
          <w:highlight w:val="green"/>
        </w:rPr>
        <w:t>reached income</w:t>
      </w:r>
      <w:r w:rsidRPr="001C34F2">
        <w:rPr>
          <w:rStyle w:val="Emphasis"/>
          <w:rFonts w:asciiTheme="majorHAnsi" w:hAnsiTheme="majorHAnsi" w:cstheme="majorHAnsi"/>
        </w:rPr>
        <w:t xml:space="preserve"> levels </w:t>
      </w:r>
      <w:r w:rsidRPr="001C34F2">
        <w:rPr>
          <w:rStyle w:val="Emphasis"/>
          <w:rFonts w:asciiTheme="majorHAnsi" w:hAnsiTheme="majorHAnsi" w:cstheme="majorHAnsi"/>
          <w:highlight w:val="green"/>
        </w:rPr>
        <w:t>high enough to</w:t>
      </w:r>
      <w:r w:rsidRPr="001C34F2">
        <w:rPr>
          <w:rStyle w:val="Emphasis"/>
          <w:rFonts w:asciiTheme="majorHAnsi" w:hAnsiTheme="majorHAnsi" w:cstheme="majorHAnsi"/>
        </w:rPr>
        <w:t xml:space="preserve"> be able to </w:t>
      </w:r>
      <w:r w:rsidRPr="001C34F2">
        <w:rPr>
          <w:rStyle w:val="Emphasis"/>
          <w:rFonts w:asciiTheme="majorHAnsi" w:hAnsiTheme="majorHAnsi" w:cstheme="majorHAnsi"/>
          <w:highlight w:val="green"/>
        </w:rPr>
        <w:t>derive</w:t>
      </w:r>
      <w:r w:rsidRPr="001C34F2">
        <w:rPr>
          <w:rStyle w:val="Emphasis"/>
          <w:rFonts w:asciiTheme="majorHAnsi" w:hAnsiTheme="majorHAnsi" w:cstheme="majorHAnsi"/>
        </w:rPr>
        <w:t xml:space="preserve"> their </w:t>
      </w:r>
      <w:r w:rsidRPr="001C34F2">
        <w:rPr>
          <w:rStyle w:val="Emphasis"/>
          <w:rFonts w:asciiTheme="majorHAnsi" w:hAnsiTheme="majorHAnsi" w:cstheme="majorHAnsi"/>
          <w:highlight w:val="green"/>
        </w:rPr>
        <w:t>turning points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Therefore, </w:t>
      </w:r>
      <w:r w:rsidRPr="001C34F2">
        <w:rPr>
          <w:rStyle w:val="StyleUnderline"/>
          <w:rFonts w:asciiTheme="majorHAnsi" w:hAnsiTheme="majorHAnsi" w:cstheme="majorHAnsi"/>
          <w:highlight w:val="green"/>
        </w:rPr>
        <w:t>to reduce</w:t>
      </w:r>
      <w:r w:rsidRPr="001C34F2">
        <w:rPr>
          <w:rStyle w:val="StyleUnderline"/>
          <w:rFonts w:asciiTheme="majorHAnsi" w:hAnsiTheme="majorHAnsi" w:cstheme="majorHAnsi"/>
        </w:rPr>
        <w:t xml:space="preserve"> environmental </w:t>
      </w:r>
      <w:r w:rsidRPr="001C34F2">
        <w:rPr>
          <w:rStyle w:val="StyleUnderline"/>
          <w:rFonts w:asciiTheme="majorHAnsi" w:hAnsiTheme="majorHAnsi" w:cstheme="majorHAnsi"/>
          <w:highlight w:val="green"/>
        </w:rPr>
        <w:t xml:space="preserve">pollution </w:t>
      </w:r>
      <w:r w:rsidRPr="001C34F2">
        <w:rPr>
          <w:rStyle w:val="StyleUnderline"/>
          <w:rFonts w:asciiTheme="majorHAnsi" w:hAnsiTheme="majorHAnsi" w:cstheme="majorHAnsi"/>
        </w:rPr>
        <w:t xml:space="preserve">that comes with economic growth, </w:t>
      </w:r>
      <w:r w:rsidRPr="001C34F2">
        <w:rPr>
          <w:rStyle w:val="Emphasis"/>
          <w:rFonts w:asciiTheme="majorHAnsi" w:hAnsiTheme="majorHAnsi" w:cstheme="majorHAnsi"/>
          <w:highlight w:val="green"/>
        </w:rPr>
        <w:t>developing</w:t>
      </w:r>
      <w:r w:rsidRPr="001C34F2">
        <w:rPr>
          <w:rStyle w:val="StyleUnderline"/>
          <w:rFonts w:asciiTheme="majorHAnsi" w:hAnsiTheme="majorHAnsi" w:cstheme="majorHAnsi"/>
          <w:highlight w:val="green"/>
        </w:rPr>
        <w:t xml:space="preserve"> countries should give importance to R&amp;D</w:t>
      </w:r>
      <w:r w:rsidRPr="001C34F2">
        <w:rPr>
          <w:rStyle w:val="StyleUnderline"/>
          <w:rFonts w:asciiTheme="majorHAnsi" w:hAnsiTheme="majorHAnsi" w:cstheme="majorHAnsi"/>
        </w:rPr>
        <w:t xml:space="preserve"> activities and institutionalization of environmental awareness. An increase in environmental awareness is imperative and developing and developed countries must not forget the fact that the natural world of tomorrow will be created today.</w:t>
      </w:r>
      <w:r w:rsidRPr="001C34F2">
        <w:rPr>
          <w:rFonts w:asciiTheme="majorHAnsi" w:hAnsiTheme="majorHAnsi" w:cstheme="majorHAnsi"/>
          <w:sz w:val="16"/>
        </w:rPr>
        <w:t xml:space="preserve"> Also, </w:t>
      </w:r>
      <w:r w:rsidRPr="001C34F2">
        <w:rPr>
          <w:rStyle w:val="StyleUnderline"/>
          <w:rFonts w:asciiTheme="majorHAnsi" w:hAnsiTheme="majorHAnsi" w:cstheme="majorHAnsi"/>
        </w:rPr>
        <w:t xml:space="preserve">our findings show that </w:t>
      </w:r>
      <w:r w:rsidRPr="001C34F2">
        <w:rPr>
          <w:rStyle w:val="Emphasis"/>
          <w:rFonts w:asciiTheme="majorHAnsi" w:hAnsiTheme="majorHAnsi" w:cstheme="majorHAnsi"/>
        </w:rPr>
        <w:t>trade liberalization is not harmful for the environment</w:t>
      </w:r>
      <w:r w:rsidRPr="001C34F2">
        <w:rPr>
          <w:rStyle w:val="StyleUnderline"/>
          <w:rFonts w:asciiTheme="majorHAnsi" w:hAnsiTheme="majorHAnsi" w:cstheme="majorHAnsi"/>
        </w:rPr>
        <w:t xml:space="preserve"> in developed and developing countries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This means that the </w:t>
      </w:r>
      <w:r w:rsidRPr="001C34F2">
        <w:rPr>
          <w:rStyle w:val="StyleUnderline"/>
          <w:rFonts w:asciiTheme="majorHAnsi" w:hAnsiTheme="majorHAnsi" w:cstheme="majorHAnsi"/>
          <w:highlight w:val="green"/>
        </w:rPr>
        <w:t>increase of trade</w:t>
      </w:r>
      <w:r w:rsidRPr="001C34F2">
        <w:rPr>
          <w:rStyle w:val="StyleUnderline"/>
          <w:rFonts w:asciiTheme="majorHAnsi" w:hAnsiTheme="majorHAnsi" w:cstheme="majorHAnsi"/>
        </w:rPr>
        <w:t xml:space="preserve"> volume </w:t>
      </w:r>
      <w:r w:rsidRPr="001C34F2">
        <w:rPr>
          <w:rStyle w:val="Emphasis"/>
          <w:rFonts w:asciiTheme="majorHAnsi" w:hAnsiTheme="majorHAnsi" w:cstheme="majorHAnsi"/>
          <w:highlight w:val="green"/>
        </w:rPr>
        <w:t>will not produce</w:t>
      </w:r>
      <w:r w:rsidRPr="001C34F2">
        <w:rPr>
          <w:rStyle w:val="Emphasis"/>
          <w:rFonts w:asciiTheme="majorHAnsi" w:hAnsiTheme="majorHAnsi" w:cstheme="majorHAnsi"/>
        </w:rPr>
        <w:t xml:space="preserve"> more </w:t>
      </w:r>
      <w:r w:rsidRPr="001C34F2">
        <w:rPr>
          <w:rStyle w:val="Emphasis"/>
          <w:rFonts w:asciiTheme="majorHAnsi" w:hAnsiTheme="majorHAnsi" w:cstheme="majorHAnsi"/>
          <w:highlight w:val="green"/>
        </w:rPr>
        <w:t>carbon</w:t>
      </w:r>
      <w:r w:rsidRPr="001C34F2">
        <w:rPr>
          <w:rStyle w:val="Emphasis"/>
          <w:rFonts w:asciiTheme="majorHAnsi" w:hAnsiTheme="majorHAnsi" w:cstheme="majorHAnsi"/>
        </w:rPr>
        <w:t xml:space="preserve"> emissions</w:t>
      </w:r>
      <w:r w:rsidRPr="001C34F2">
        <w:rPr>
          <w:rFonts w:asciiTheme="majorHAnsi" w:hAnsiTheme="majorHAnsi" w:cstheme="majorHAnsi"/>
          <w:sz w:val="16"/>
        </w:rPr>
        <w:t>. Despite the results obtained for the developed countries, we cannot assume that environmental betterment will continue to accompany further growth of per capita income in developed countries. So that, future studies can examine the relationship between economic growth and other pollutants. Because, along with the economic growth it may increase the amount of other pollutants.</w:t>
      </w:r>
    </w:p>
    <w:p w14:paraId="6A8CD61C" w14:textId="77777777" w:rsidR="008278F2" w:rsidRPr="001C34F2" w:rsidRDefault="008278F2" w:rsidP="008278F2">
      <w:pPr>
        <w:pStyle w:val="Heading4"/>
        <w:rPr>
          <w:rFonts w:asciiTheme="majorHAnsi" w:hAnsiTheme="majorHAnsi" w:cstheme="majorHAnsi"/>
        </w:rPr>
      </w:pPr>
      <w:r w:rsidRPr="001C34F2">
        <w:rPr>
          <w:rFonts w:asciiTheme="majorHAnsi" w:hAnsiTheme="majorHAnsi" w:cstheme="majorHAnsi"/>
        </w:rPr>
        <w:lastRenderedPageBreak/>
        <w:t xml:space="preserve">Capitalism causes </w:t>
      </w:r>
      <w:r w:rsidRPr="001C34F2">
        <w:rPr>
          <w:rFonts w:asciiTheme="majorHAnsi" w:hAnsiTheme="majorHAnsi" w:cstheme="majorHAnsi"/>
          <w:u w:val="single"/>
        </w:rPr>
        <w:t>dematerialization</w:t>
      </w:r>
      <w:r w:rsidRPr="001C34F2">
        <w:rPr>
          <w:rFonts w:asciiTheme="majorHAnsi" w:hAnsiTheme="majorHAnsi" w:cstheme="majorHAnsi"/>
        </w:rPr>
        <w:t xml:space="preserve"> which solves sustainability questions</w:t>
      </w:r>
    </w:p>
    <w:p w14:paraId="37FEF0AD" w14:textId="77777777" w:rsidR="008278F2" w:rsidRPr="001C34F2" w:rsidRDefault="008278F2" w:rsidP="008278F2">
      <w:pPr>
        <w:rPr>
          <w:rFonts w:asciiTheme="majorHAnsi" w:hAnsiTheme="majorHAnsi" w:cstheme="majorHAnsi"/>
        </w:rPr>
      </w:pPr>
      <w:r w:rsidRPr="001C34F2">
        <w:rPr>
          <w:rStyle w:val="Style13ptBold"/>
          <w:rFonts w:asciiTheme="majorHAnsi" w:hAnsiTheme="majorHAnsi" w:cstheme="majorHAnsi"/>
        </w:rPr>
        <w:t>Zitelmann 21</w:t>
      </w:r>
      <w:r w:rsidRPr="001C34F2">
        <w:rPr>
          <w:rFonts w:asciiTheme="majorHAnsi" w:hAnsiTheme="majorHAnsi" w:cstheme="majorHAnsi"/>
        </w:rPr>
        <w:t xml:space="preserve"> – studied history and political sciences, graduating with a doctorate “summa cum laude” in 1986. His dissertation was published in both German and English: Hitler. The Policies of Seduction. Rainer Zitelmann began his career lecturing history at the Freie Universität Berlin from 1987 to 1992. He then became chief editor at one of the leading and most prestigious publishing houses in Germany, Ullstein-Propyläen. He followed this with the role of section editor at the major German daily newspaper “Die Welt”, which he held until 2000. (Rainer, "Consumption Presumption: Are Human Beings Destroying the World?," National Interest, 2-12-2021, https://nationalinterest.org/feature/consumption-presumption-are-human-beings-destroying-world-178114, Accessed 3-8-2021, LASA-SC)</w:t>
      </w:r>
      <w:r>
        <w:rPr>
          <w:rFonts w:asciiTheme="majorHAnsi" w:hAnsiTheme="majorHAnsi" w:cstheme="majorHAnsi"/>
        </w:rPr>
        <w:t xml:space="preserve"> Recut Jet</w:t>
      </w:r>
    </w:p>
    <w:p w14:paraId="4A63FB08" w14:textId="77777777" w:rsidR="008278F2" w:rsidRDefault="008278F2" w:rsidP="008278F2">
      <w:pPr>
        <w:rPr>
          <w:rFonts w:asciiTheme="majorHAnsi" w:hAnsiTheme="majorHAnsi" w:cstheme="majorHAnsi"/>
          <w:sz w:val="16"/>
        </w:rPr>
      </w:pPr>
      <w:r w:rsidRPr="001C34F2">
        <w:rPr>
          <w:rStyle w:val="StyleUnderline"/>
          <w:rFonts w:asciiTheme="majorHAnsi" w:hAnsiTheme="majorHAnsi" w:cstheme="majorHAnsi"/>
        </w:rPr>
        <w:t>Some people claim</w:t>
      </w:r>
      <w:r w:rsidRPr="001C34F2">
        <w:rPr>
          <w:rFonts w:asciiTheme="majorHAnsi" w:hAnsiTheme="majorHAnsi" w:cstheme="majorHAnsi"/>
          <w:sz w:val="16"/>
        </w:rPr>
        <w:t xml:space="preserve"> that </w:t>
      </w:r>
      <w:r w:rsidRPr="001C34F2">
        <w:rPr>
          <w:rStyle w:val="StyleUnderline"/>
          <w:rFonts w:asciiTheme="majorHAnsi" w:hAnsiTheme="majorHAnsi" w:cstheme="majorHAnsi"/>
        </w:rPr>
        <w:t>we need to cut our consumption</w:t>
      </w:r>
      <w:r w:rsidRPr="001C34F2">
        <w:rPr>
          <w:rFonts w:asciiTheme="majorHAnsi" w:hAnsiTheme="majorHAnsi" w:cstheme="majorHAnsi"/>
          <w:sz w:val="16"/>
        </w:rPr>
        <w:t xml:space="preserve"> or there will be </w:t>
      </w:r>
      <w:r w:rsidRPr="00CD67D0">
        <w:rPr>
          <w:rFonts w:asciiTheme="majorHAnsi" w:hAnsiTheme="majorHAnsi" w:cstheme="majorHAnsi"/>
          <w:sz w:val="16"/>
        </w:rPr>
        <w:t xml:space="preserve">no hope for the planet. Such </w:t>
      </w:r>
      <w:r w:rsidRPr="00CD67D0">
        <w:rPr>
          <w:rStyle w:val="StyleUnderline"/>
          <w:rFonts w:asciiTheme="majorHAnsi" w:hAnsiTheme="majorHAnsi" w:cstheme="majorHAnsi"/>
        </w:rPr>
        <w:t>claims are based</w:t>
      </w:r>
      <w:r w:rsidRPr="00CD67D0">
        <w:rPr>
          <w:rFonts w:asciiTheme="majorHAnsi" w:hAnsiTheme="majorHAnsi" w:cstheme="majorHAnsi"/>
          <w:sz w:val="16"/>
        </w:rPr>
        <w:t xml:space="preserve"> </w:t>
      </w:r>
      <w:r w:rsidRPr="00CD67D0">
        <w:rPr>
          <w:rStyle w:val="StyleUnderline"/>
          <w:rFonts w:asciiTheme="majorHAnsi" w:hAnsiTheme="majorHAnsi" w:cstheme="majorHAnsi"/>
        </w:rPr>
        <w:t>on</w:t>
      </w:r>
      <w:r w:rsidRPr="00CD67D0">
        <w:rPr>
          <w:rFonts w:asciiTheme="majorHAnsi" w:hAnsiTheme="majorHAnsi" w:cstheme="majorHAnsi"/>
          <w:sz w:val="16"/>
        </w:rPr>
        <w:t xml:space="preserve"> the thesis that continued growth increases the rate at which the earth’s </w:t>
      </w:r>
      <w:r w:rsidRPr="00CD67D0">
        <w:rPr>
          <w:rStyle w:val="StyleUnderline"/>
          <w:rFonts w:asciiTheme="majorHAnsi" w:hAnsiTheme="majorHAnsi" w:cstheme="majorHAnsi"/>
        </w:rPr>
        <w:t>finite resources</w:t>
      </w:r>
      <w:r w:rsidRPr="00CD67D0">
        <w:rPr>
          <w:rFonts w:asciiTheme="majorHAnsi" w:hAnsiTheme="majorHAnsi" w:cstheme="majorHAnsi"/>
          <w:sz w:val="16"/>
        </w:rPr>
        <w:t xml:space="preserve"> are consumed and, moreover, leads to irreversible climate change. And </w:t>
      </w:r>
      <w:r w:rsidRPr="00CD67D0">
        <w:rPr>
          <w:rStyle w:val="Emphasis"/>
          <w:rFonts w:asciiTheme="majorHAnsi" w:hAnsiTheme="majorHAnsi" w:cstheme="majorHAnsi"/>
        </w:rPr>
        <w:t>such warnings are by no means new.</w:t>
      </w:r>
      <w:r w:rsidRPr="00CD67D0">
        <w:rPr>
          <w:rFonts w:asciiTheme="majorHAnsi" w:hAnsiTheme="majorHAnsi" w:cstheme="majorHAnsi"/>
          <w:sz w:val="16"/>
        </w:rPr>
        <w:t xml:space="preserve"> In 1970, for instance</w:t>
      </w:r>
      <w:r w:rsidRPr="001C34F2">
        <w:rPr>
          <w:rFonts w:asciiTheme="majorHAnsi" w:hAnsiTheme="majorHAnsi" w:cstheme="majorHAnsi"/>
          <w:sz w:val="16"/>
        </w:rPr>
        <w:t xml:space="preserve">, the Club of Rome attracted a great deal of attention with the publication of The Limits to Growth. A Report for the Club of Rome’s Project on the Predicament of Mankind, which has to date sold more than thirty million copies in thirty languages. The book warned people to change their ways and had a clear message: the world’s raw materials, and in particular, oil would soon be used up. In twenty years, the scientists predicted, we would have used the very last drop of oil. Of course, the Club of Rome’s models for the depletion of oil—and almost all other major </w:t>
      </w:r>
      <w:r w:rsidRPr="00CD67D0">
        <w:rPr>
          <w:rFonts w:asciiTheme="majorHAnsi" w:hAnsiTheme="majorHAnsi" w:cstheme="majorHAnsi"/>
          <w:sz w:val="16"/>
        </w:rPr>
        <w:t xml:space="preserve">raw materials—were wrong. </w:t>
      </w:r>
      <w:r w:rsidRPr="00CD67D0">
        <w:rPr>
          <w:rStyle w:val="StyleUnderline"/>
          <w:rFonts w:asciiTheme="majorHAnsi" w:hAnsiTheme="majorHAnsi" w:cstheme="majorHAnsi"/>
        </w:rPr>
        <w:t>According to the scenarios</w:t>
      </w:r>
      <w:r w:rsidRPr="00CD67D0">
        <w:rPr>
          <w:rFonts w:asciiTheme="majorHAnsi" w:hAnsiTheme="majorHAnsi" w:cstheme="majorHAnsi"/>
          <w:sz w:val="16"/>
        </w:rPr>
        <w:t xml:space="preserve"> presented in The Limits to Growth, </w:t>
      </w:r>
      <w:r w:rsidRPr="00CD67D0">
        <w:rPr>
          <w:rStyle w:val="StyleUnderline"/>
          <w:rFonts w:asciiTheme="majorHAnsi" w:hAnsiTheme="majorHAnsi" w:cstheme="majorHAnsi"/>
        </w:rPr>
        <w:t>we should now be living on a planet that has been devoid of natural gas, copper, lead, aluminum and tungsten for decades</w:t>
      </w:r>
      <w:r w:rsidRPr="00CD67D0">
        <w:rPr>
          <w:rFonts w:asciiTheme="majorHAnsi" w:hAnsiTheme="majorHAnsi" w:cstheme="majorHAnsi"/>
          <w:sz w:val="16"/>
        </w:rPr>
        <w:t xml:space="preserve">. And </w:t>
      </w:r>
      <w:r w:rsidRPr="00CD67D0">
        <w:rPr>
          <w:rStyle w:val="Emphasis"/>
          <w:rFonts w:asciiTheme="majorHAnsi" w:hAnsiTheme="majorHAnsi" w:cstheme="majorHAnsi"/>
        </w:rPr>
        <w:t>we were supposed to have run out of silver in 1985.</w:t>
      </w:r>
      <w:r w:rsidRPr="00CD67D0">
        <w:rPr>
          <w:rFonts w:asciiTheme="majorHAnsi" w:hAnsiTheme="majorHAnsi" w:cstheme="majorHAnsi"/>
          <w:sz w:val="16"/>
        </w:rPr>
        <w:t xml:space="preserve"> Despite the bleak forecasts, as of January 2020, the United States</w:t>
      </w:r>
      <w:r w:rsidRPr="001C34F2">
        <w:rPr>
          <w:rFonts w:asciiTheme="majorHAnsi" w:hAnsiTheme="majorHAnsi" w:cstheme="majorHAnsi"/>
          <w:sz w:val="16"/>
        </w:rPr>
        <w:t xml:space="preserve"> Geological Survey estimated silver reserves worldwide at 560,000 tons. Employing an extensive array of data, the American scientist Andrew McAfee proves in his book More from Less that </w:t>
      </w:r>
      <w:r w:rsidRPr="00186B94">
        <w:rPr>
          <w:rStyle w:val="Emphasis"/>
          <w:rFonts w:asciiTheme="majorHAnsi" w:hAnsiTheme="majorHAnsi" w:cstheme="majorHAnsi"/>
          <w:highlight w:val="green"/>
        </w:rPr>
        <w:t>economic growth</w:t>
      </w:r>
      <w:r w:rsidRPr="001C34F2">
        <w:rPr>
          <w:rStyle w:val="Emphasis"/>
          <w:rFonts w:asciiTheme="majorHAnsi" w:hAnsiTheme="majorHAnsi" w:cstheme="majorHAnsi"/>
        </w:rPr>
        <w:t xml:space="preserve"> is </w:t>
      </w:r>
      <w:r w:rsidRPr="00186B94">
        <w:rPr>
          <w:rStyle w:val="Emphasis"/>
          <w:rFonts w:asciiTheme="majorHAnsi" w:hAnsiTheme="majorHAnsi" w:cstheme="majorHAnsi"/>
          <w:highlight w:val="green"/>
        </w:rPr>
        <w:t>no longer coupled to</w:t>
      </w:r>
      <w:r w:rsidRPr="001C34F2">
        <w:rPr>
          <w:rStyle w:val="Emphasis"/>
          <w:rFonts w:asciiTheme="majorHAnsi" w:hAnsiTheme="majorHAnsi" w:cstheme="majorHAnsi"/>
        </w:rPr>
        <w:t xml:space="preserve"> the </w:t>
      </w:r>
      <w:r w:rsidRPr="00186B94">
        <w:rPr>
          <w:rStyle w:val="Emphasis"/>
          <w:rFonts w:asciiTheme="majorHAnsi" w:hAnsiTheme="majorHAnsi" w:cstheme="majorHAnsi"/>
          <w:highlight w:val="green"/>
        </w:rPr>
        <w:t>consumption</w:t>
      </w:r>
      <w:r w:rsidRPr="001C34F2">
        <w:rPr>
          <w:rStyle w:val="Emphasis"/>
          <w:rFonts w:asciiTheme="majorHAnsi" w:hAnsiTheme="majorHAnsi" w:cstheme="majorHAnsi"/>
        </w:rPr>
        <w:t xml:space="preserve"> of raw materials.</w:t>
      </w:r>
      <w:r w:rsidRPr="001C34F2">
        <w:rPr>
          <w:rFonts w:asciiTheme="majorHAnsi" w:hAnsiTheme="majorHAnsi" w:cstheme="majorHAnsi"/>
          <w:sz w:val="16"/>
        </w:rPr>
        <w:t xml:space="preserve"> Data for the United States, for example, show that </w:t>
      </w:r>
      <w:r w:rsidRPr="00CD67D0">
        <w:rPr>
          <w:rStyle w:val="StyleUnderline"/>
          <w:rFonts w:asciiTheme="majorHAnsi" w:hAnsiTheme="majorHAnsi" w:cstheme="majorHAnsi"/>
          <w:highlight w:val="green"/>
        </w:rPr>
        <w:t>of seventy-two resources</w:t>
      </w:r>
      <w:r w:rsidRPr="001C34F2">
        <w:rPr>
          <w:rFonts w:asciiTheme="majorHAnsi" w:hAnsiTheme="majorHAnsi" w:cstheme="majorHAnsi"/>
          <w:sz w:val="16"/>
        </w:rPr>
        <w:t xml:space="preserve">, from aluminum to zinc, </w:t>
      </w:r>
      <w:r w:rsidRPr="00CD67D0">
        <w:rPr>
          <w:rStyle w:val="Emphasis"/>
          <w:rFonts w:asciiTheme="majorHAnsi" w:hAnsiTheme="majorHAnsi" w:cstheme="majorHAnsi"/>
          <w:highlight w:val="green"/>
        </w:rPr>
        <w:t>only six are not yet post-peak</w:t>
      </w:r>
      <w:r w:rsidRPr="001C34F2">
        <w:rPr>
          <w:rStyle w:val="Emphasis"/>
          <w:rFonts w:asciiTheme="majorHAnsi" w:hAnsiTheme="majorHAnsi" w:cstheme="majorHAnsi"/>
        </w:rPr>
        <w:t>.</w:t>
      </w:r>
      <w:r w:rsidRPr="001C34F2">
        <w:rPr>
          <w:rFonts w:asciiTheme="majorHAnsi" w:hAnsiTheme="majorHAnsi" w:cstheme="majorHAnsi"/>
          <w:sz w:val="16"/>
        </w:rPr>
        <w:t xml:space="preserve"> </w:t>
      </w:r>
      <w:r w:rsidRPr="00CD67D0">
        <w:rPr>
          <w:rFonts w:asciiTheme="majorHAnsi" w:hAnsiTheme="majorHAnsi" w:cstheme="majorHAnsi"/>
          <w:sz w:val="16"/>
        </w:rPr>
        <w:t xml:space="preserve">Nevertheless, </w:t>
      </w:r>
      <w:r w:rsidRPr="00CD67D0">
        <w:rPr>
          <w:rStyle w:val="StyleUnderline"/>
          <w:rFonts w:asciiTheme="majorHAnsi" w:hAnsiTheme="majorHAnsi" w:cstheme="majorHAnsi"/>
        </w:rPr>
        <w:t>despite the fact that the U.S. economy has grown strongly</w:t>
      </w:r>
      <w:r w:rsidRPr="00CD67D0">
        <w:rPr>
          <w:rFonts w:asciiTheme="majorHAnsi" w:hAnsiTheme="majorHAnsi" w:cstheme="majorHAnsi"/>
          <w:sz w:val="16"/>
        </w:rPr>
        <w:t xml:space="preserve"> in recent years, </w:t>
      </w:r>
      <w:r w:rsidRPr="00CD67D0">
        <w:rPr>
          <w:rStyle w:val="Emphasis"/>
          <w:rFonts w:asciiTheme="majorHAnsi" w:hAnsiTheme="majorHAnsi" w:cstheme="majorHAnsi"/>
        </w:rPr>
        <w:t>consumption of many commodities is actually decreasing</w:t>
      </w:r>
      <w:r w:rsidRPr="00CD67D0">
        <w:rPr>
          <w:rFonts w:asciiTheme="majorHAnsi" w:hAnsiTheme="majorHAnsi" w:cstheme="majorHAnsi"/>
          <w:sz w:val="16"/>
        </w:rPr>
        <w:t>. Back in 2015</w:t>
      </w:r>
      <w:r w:rsidRPr="001C34F2">
        <w:rPr>
          <w:rFonts w:asciiTheme="majorHAnsi" w:hAnsiTheme="majorHAnsi" w:cstheme="majorHAnsi"/>
          <w:sz w:val="16"/>
        </w:rPr>
        <w:t xml:space="preserve">, the American environmental scientist Jesse Ausubel wrote an essay, “The Return of Nature: How Technology Liberates the Environment,” showing that </w:t>
      </w:r>
      <w:r w:rsidRPr="001C34F2">
        <w:rPr>
          <w:rStyle w:val="StyleUnderline"/>
          <w:rFonts w:asciiTheme="majorHAnsi" w:hAnsiTheme="majorHAnsi" w:cstheme="majorHAnsi"/>
        </w:rPr>
        <w:t>Americans are consuming fewer and fewer raw materials per capita</w:t>
      </w:r>
      <w:r w:rsidRPr="00CD67D0">
        <w:rPr>
          <w:rStyle w:val="StyleUnderline"/>
          <w:rFonts w:asciiTheme="majorHAnsi" w:hAnsiTheme="majorHAnsi" w:cstheme="majorHAnsi"/>
        </w:rPr>
        <w:t>. Total consumption</w:t>
      </w:r>
      <w:r w:rsidRPr="001C34F2">
        <w:rPr>
          <w:rFonts w:asciiTheme="majorHAnsi" w:hAnsiTheme="majorHAnsi" w:cstheme="majorHAnsi"/>
          <w:sz w:val="16"/>
        </w:rPr>
        <w:t xml:space="preserve"> of steel, copper, fertilizer, wood and paper, which had previously always risen in line with </w:t>
      </w:r>
      <w:r w:rsidRPr="00CD67D0">
        <w:rPr>
          <w:rFonts w:asciiTheme="majorHAnsi" w:hAnsiTheme="majorHAnsi" w:cstheme="majorHAnsi"/>
          <w:sz w:val="16"/>
        </w:rPr>
        <w:t xml:space="preserve">economic growth, </w:t>
      </w:r>
      <w:r w:rsidRPr="00CD67D0">
        <w:rPr>
          <w:rStyle w:val="Emphasis"/>
          <w:rFonts w:asciiTheme="majorHAnsi" w:hAnsiTheme="majorHAnsi" w:cstheme="majorHAnsi"/>
        </w:rPr>
        <w:t>had plateaued and was now in constant decline</w:t>
      </w:r>
      <w:r w:rsidRPr="00CD67D0">
        <w:rPr>
          <w:rFonts w:asciiTheme="majorHAnsi" w:hAnsiTheme="majorHAnsi" w:cstheme="majorHAnsi"/>
          <w:sz w:val="16"/>
        </w:rPr>
        <w:t xml:space="preserve">. Such </w:t>
      </w:r>
      <w:r w:rsidRPr="00CD67D0">
        <w:rPr>
          <w:rStyle w:val="StyleUnderline"/>
          <w:rFonts w:asciiTheme="majorHAnsi" w:hAnsiTheme="majorHAnsi" w:cstheme="majorHAnsi"/>
        </w:rPr>
        <w:t>across-the-board reductions</w:t>
      </w:r>
      <w:r w:rsidRPr="00CD67D0">
        <w:rPr>
          <w:rFonts w:asciiTheme="majorHAnsi" w:hAnsiTheme="majorHAnsi" w:cstheme="majorHAnsi"/>
          <w:sz w:val="16"/>
        </w:rPr>
        <w:t xml:space="preserve"> in natural resource consumption are </w:t>
      </w:r>
      <w:r w:rsidRPr="00CD67D0">
        <w:rPr>
          <w:rStyle w:val="StyleUnderline"/>
          <w:rFonts w:asciiTheme="majorHAnsi" w:hAnsiTheme="majorHAnsi" w:cstheme="majorHAnsi"/>
        </w:rPr>
        <w:t>only possible because of much-maligned capitalism</w:t>
      </w:r>
      <w:r w:rsidRPr="00CD67D0">
        <w:rPr>
          <w:rFonts w:asciiTheme="majorHAnsi" w:hAnsiTheme="majorHAnsi" w:cstheme="majorHAnsi"/>
          <w:sz w:val="16"/>
        </w:rPr>
        <w:t>:</w:t>
      </w:r>
      <w:r w:rsidRPr="001C34F2">
        <w:rPr>
          <w:rFonts w:asciiTheme="majorHAnsi" w:hAnsiTheme="majorHAnsi" w:cstheme="majorHAnsi"/>
          <w:sz w:val="16"/>
        </w:rPr>
        <w:t xml:space="preserve"> </w:t>
      </w:r>
      <w:r w:rsidRPr="00CD67D0">
        <w:rPr>
          <w:rStyle w:val="StyleUnderline"/>
          <w:rFonts w:asciiTheme="majorHAnsi" w:hAnsiTheme="majorHAnsi" w:cstheme="majorHAnsi"/>
          <w:highlight w:val="green"/>
        </w:rPr>
        <w:t>companies</w:t>
      </w:r>
      <w:r w:rsidRPr="001C34F2">
        <w:rPr>
          <w:rStyle w:val="StyleUnderline"/>
          <w:rFonts w:asciiTheme="majorHAnsi" w:hAnsiTheme="majorHAnsi" w:cstheme="majorHAnsi"/>
        </w:rPr>
        <w:t xml:space="preserve"> are constantly </w:t>
      </w:r>
      <w:r w:rsidRPr="00CD67D0">
        <w:rPr>
          <w:rStyle w:val="StyleUnderline"/>
          <w:rFonts w:asciiTheme="majorHAnsi" w:hAnsiTheme="majorHAnsi" w:cstheme="majorHAnsi"/>
          <w:highlight w:val="green"/>
        </w:rPr>
        <w:t>developing more efficient production</w:t>
      </w:r>
      <w:r w:rsidRPr="001C34F2">
        <w:rPr>
          <w:rStyle w:val="StyleUnderline"/>
          <w:rFonts w:asciiTheme="majorHAnsi" w:hAnsiTheme="majorHAnsi" w:cstheme="majorHAnsi"/>
        </w:rPr>
        <w:t xml:space="preserve"> methods and reducing the amount of raw materials they consume. </w:t>
      </w:r>
      <w:r w:rsidRPr="001C34F2">
        <w:rPr>
          <w:rFonts w:asciiTheme="majorHAnsi" w:hAnsiTheme="majorHAnsi" w:cstheme="majorHAnsi"/>
          <w:sz w:val="16"/>
        </w:rPr>
        <w:t xml:space="preserve">Of course, </w:t>
      </w:r>
      <w:r w:rsidRPr="001C34F2">
        <w:rPr>
          <w:rStyle w:val="Emphasis"/>
          <w:rFonts w:asciiTheme="majorHAnsi" w:hAnsiTheme="majorHAnsi" w:cstheme="majorHAnsi"/>
        </w:rPr>
        <w:t>they are</w:t>
      </w:r>
      <w:r w:rsidRPr="001C34F2">
        <w:rPr>
          <w:rFonts w:asciiTheme="majorHAnsi" w:hAnsiTheme="majorHAnsi" w:cstheme="majorHAnsi"/>
          <w:sz w:val="16"/>
        </w:rPr>
        <w:t xml:space="preserve"> not </w:t>
      </w:r>
      <w:r w:rsidRPr="001C34F2">
        <w:rPr>
          <w:rStyle w:val="Emphasis"/>
          <w:rFonts w:asciiTheme="majorHAnsi" w:hAnsiTheme="majorHAnsi" w:cstheme="majorHAnsi"/>
        </w:rPr>
        <w:t>doing this</w:t>
      </w:r>
      <w:r w:rsidRPr="001C34F2">
        <w:rPr>
          <w:rFonts w:asciiTheme="majorHAnsi" w:hAnsiTheme="majorHAnsi" w:cstheme="majorHAnsi"/>
          <w:sz w:val="16"/>
        </w:rPr>
        <w:t xml:space="preserve"> primarily to protect the environment but </w:t>
      </w:r>
      <w:r w:rsidRPr="00CD67D0">
        <w:rPr>
          <w:rStyle w:val="Emphasis"/>
          <w:rFonts w:asciiTheme="majorHAnsi" w:hAnsiTheme="majorHAnsi" w:cstheme="majorHAnsi"/>
          <w:highlight w:val="green"/>
        </w:rPr>
        <w:t>to cut costs</w:t>
      </w:r>
      <w:r w:rsidRPr="001C34F2">
        <w:rPr>
          <w:rFonts w:asciiTheme="majorHAnsi" w:hAnsiTheme="majorHAnsi" w:cstheme="majorHAnsi"/>
          <w:sz w:val="16"/>
        </w:rPr>
        <w:t xml:space="preserve">. What's more, a </w:t>
      </w:r>
      <w:r w:rsidRPr="001C34F2">
        <w:rPr>
          <w:rStyle w:val="StyleUnderline"/>
          <w:rFonts w:asciiTheme="majorHAnsi" w:hAnsiTheme="majorHAnsi" w:cstheme="majorHAnsi"/>
        </w:rPr>
        <w:t xml:space="preserve">constant stream of </w:t>
      </w:r>
      <w:r w:rsidRPr="00CD67D0">
        <w:rPr>
          <w:rStyle w:val="StyleUnderline"/>
          <w:rFonts w:asciiTheme="majorHAnsi" w:hAnsiTheme="majorHAnsi" w:cstheme="majorHAnsi"/>
          <w:highlight w:val="green"/>
        </w:rPr>
        <w:t>innovations</w:t>
      </w:r>
      <w:r w:rsidRPr="001C34F2">
        <w:rPr>
          <w:rFonts w:asciiTheme="majorHAnsi" w:hAnsiTheme="majorHAnsi" w:cstheme="majorHAnsi"/>
          <w:sz w:val="16"/>
        </w:rPr>
        <w:t xml:space="preserve"> has </w:t>
      </w:r>
      <w:r w:rsidRPr="00CD67D0">
        <w:rPr>
          <w:rStyle w:val="StyleUnderline"/>
          <w:rFonts w:asciiTheme="majorHAnsi" w:hAnsiTheme="majorHAnsi" w:cstheme="majorHAnsi"/>
          <w:highlight w:val="green"/>
        </w:rPr>
        <w:t>promoted</w:t>
      </w:r>
      <w:r w:rsidRPr="001C34F2">
        <w:rPr>
          <w:rFonts w:asciiTheme="majorHAnsi" w:hAnsiTheme="majorHAnsi" w:cstheme="majorHAnsi"/>
          <w:sz w:val="16"/>
        </w:rPr>
        <w:t xml:space="preserve"> the trend of miniaturization or </w:t>
      </w:r>
      <w:r w:rsidRPr="00CD67D0">
        <w:rPr>
          <w:rStyle w:val="StyleUnderline"/>
          <w:rFonts w:asciiTheme="majorHAnsi" w:hAnsiTheme="majorHAnsi" w:cstheme="majorHAnsi"/>
          <w:highlight w:val="green"/>
        </w:rPr>
        <w:t>dematerialization</w:t>
      </w:r>
      <w:r w:rsidRPr="001C34F2">
        <w:rPr>
          <w:rFonts w:asciiTheme="majorHAnsi" w:hAnsiTheme="majorHAnsi" w:cstheme="majorHAnsi"/>
          <w:sz w:val="16"/>
        </w:rPr>
        <w:t xml:space="preserve">. Just think of your smartphone. How many devices has your smartphone replaced and how many raw materials did they use to consume? Nowadays, many people no longer have a fax machine or street atlas because they have everything they need on their smartphone. Some even use their phones instead of a wristwatch. You used to need four separate microphones in your telephone, cassette recorder, Dictaphone and video camera, today you just need one—in your smartphone. </w:t>
      </w:r>
      <w:r w:rsidRPr="001C34F2">
        <w:rPr>
          <w:rStyle w:val="StyleUnderline"/>
          <w:rFonts w:asciiTheme="majorHAnsi" w:hAnsiTheme="majorHAnsi" w:cstheme="majorHAnsi"/>
        </w:rPr>
        <w:t>The finite nature of the world’s natural resources is one argument against growth</w:t>
      </w:r>
      <w:r w:rsidRPr="001C34F2">
        <w:rPr>
          <w:rFonts w:asciiTheme="majorHAnsi" w:hAnsiTheme="majorHAnsi" w:cstheme="majorHAnsi"/>
          <w:sz w:val="16"/>
        </w:rPr>
        <w:t xml:space="preserve">, </w:t>
      </w:r>
      <w:r w:rsidRPr="00CD67D0">
        <w:rPr>
          <w:rStyle w:val="Emphasis"/>
          <w:rFonts w:asciiTheme="majorHAnsi" w:hAnsiTheme="majorHAnsi" w:cstheme="majorHAnsi"/>
          <w:highlight w:val="green"/>
        </w:rPr>
        <w:t>climate change</w:t>
      </w:r>
      <w:r w:rsidRPr="001C34F2">
        <w:rPr>
          <w:rStyle w:val="Emphasis"/>
          <w:rFonts w:asciiTheme="majorHAnsi" w:hAnsiTheme="majorHAnsi" w:cstheme="majorHAnsi"/>
        </w:rPr>
        <w:t xml:space="preserve"> is another</w:t>
      </w:r>
      <w:r w:rsidRPr="001C34F2">
        <w:rPr>
          <w:rFonts w:asciiTheme="majorHAnsi" w:hAnsiTheme="majorHAnsi" w:cstheme="majorHAnsi"/>
          <w:sz w:val="16"/>
        </w:rPr>
        <w:t xml:space="preserve">. Let’s take China as an example: </w:t>
      </w:r>
      <w:r w:rsidRPr="00CD67D0">
        <w:rPr>
          <w:rStyle w:val="StyleUnderline"/>
          <w:rFonts w:asciiTheme="majorHAnsi" w:hAnsiTheme="majorHAnsi" w:cstheme="majorHAnsi"/>
          <w:highlight w:val="green"/>
        </w:rPr>
        <w:t>China</w:t>
      </w:r>
      <w:r w:rsidRPr="001C34F2">
        <w:rPr>
          <w:rFonts w:asciiTheme="majorHAnsi" w:hAnsiTheme="majorHAnsi" w:cstheme="majorHAnsi"/>
          <w:sz w:val="16"/>
        </w:rPr>
        <w:t xml:space="preserve"> currently </w:t>
      </w:r>
      <w:r w:rsidRPr="001C34F2">
        <w:rPr>
          <w:rStyle w:val="StyleUnderline"/>
          <w:rFonts w:asciiTheme="majorHAnsi" w:hAnsiTheme="majorHAnsi" w:cstheme="majorHAnsi"/>
        </w:rPr>
        <w:t>emits more CO2 than any other country</w:t>
      </w:r>
      <w:r w:rsidRPr="001C34F2">
        <w:rPr>
          <w:rFonts w:asciiTheme="majorHAnsi" w:hAnsiTheme="majorHAnsi" w:cstheme="majorHAnsi"/>
          <w:sz w:val="16"/>
        </w:rPr>
        <w:t xml:space="preserve"> in the world and is </w:t>
      </w:r>
      <w:r w:rsidRPr="00CD67D0">
        <w:rPr>
          <w:rStyle w:val="Emphasis"/>
          <w:rFonts w:asciiTheme="majorHAnsi" w:hAnsiTheme="majorHAnsi" w:cstheme="majorHAnsi"/>
          <w:highlight w:val="green"/>
        </w:rPr>
        <w:t>building</w:t>
      </w:r>
      <w:r w:rsidRPr="001C34F2">
        <w:rPr>
          <w:rFonts w:asciiTheme="majorHAnsi" w:hAnsiTheme="majorHAnsi" w:cstheme="majorHAnsi"/>
          <w:sz w:val="16"/>
        </w:rPr>
        <w:t xml:space="preserve"> a number of </w:t>
      </w:r>
      <w:r w:rsidRPr="001C34F2">
        <w:rPr>
          <w:rStyle w:val="Emphasis"/>
          <w:rFonts w:asciiTheme="majorHAnsi" w:hAnsiTheme="majorHAnsi" w:cstheme="majorHAnsi"/>
        </w:rPr>
        <w:t xml:space="preserve">new </w:t>
      </w:r>
      <w:r w:rsidRPr="00CD67D0">
        <w:rPr>
          <w:rStyle w:val="Emphasis"/>
          <w:rFonts w:asciiTheme="majorHAnsi" w:hAnsiTheme="majorHAnsi" w:cstheme="majorHAnsi"/>
          <w:highlight w:val="green"/>
        </w:rPr>
        <w:t>nuclear power plants</w:t>
      </w:r>
      <w:r w:rsidRPr="001C34F2">
        <w:rPr>
          <w:rStyle w:val="Emphasis"/>
          <w:rFonts w:asciiTheme="majorHAnsi" w:hAnsiTheme="majorHAnsi" w:cstheme="majorHAnsi"/>
        </w:rPr>
        <w:t xml:space="preserve"> in order </w:t>
      </w:r>
      <w:r w:rsidRPr="00CD67D0">
        <w:rPr>
          <w:rStyle w:val="Emphasis"/>
          <w:rFonts w:asciiTheme="majorHAnsi" w:hAnsiTheme="majorHAnsi" w:cstheme="majorHAnsi"/>
          <w:highlight w:val="green"/>
        </w:rPr>
        <w:t>to achieve carbon neutrality</w:t>
      </w:r>
      <w:r w:rsidRPr="001C34F2">
        <w:rPr>
          <w:rStyle w:val="Emphasis"/>
          <w:rFonts w:asciiTheme="majorHAnsi" w:hAnsiTheme="majorHAnsi" w:cstheme="majorHAnsi"/>
        </w:rPr>
        <w:t xml:space="preserve"> by 2060</w:t>
      </w:r>
      <w:r w:rsidRPr="001C34F2">
        <w:rPr>
          <w:rFonts w:asciiTheme="majorHAnsi" w:hAnsiTheme="majorHAnsi" w:cstheme="majorHAnsi"/>
          <w:sz w:val="16"/>
        </w:rPr>
        <w:t xml:space="preserve">. With the new build program well underway, China’s first new-generation nuclear power plant recently went into operation. In the very near future, China intends to start exporting power </w:t>
      </w:r>
      <w:r w:rsidRPr="00CD67D0">
        <w:rPr>
          <w:rFonts w:asciiTheme="majorHAnsi" w:hAnsiTheme="majorHAnsi" w:cstheme="majorHAnsi"/>
          <w:sz w:val="16"/>
        </w:rPr>
        <w:t xml:space="preserve">plants. </w:t>
      </w:r>
      <w:r w:rsidRPr="00CD67D0">
        <w:rPr>
          <w:rStyle w:val="StyleUnderline"/>
          <w:rFonts w:asciiTheme="majorHAnsi" w:hAnsiTheme="majorHAnsi" w:cstheme="majorHAnsi"/>
        </w:rPr>
        <w:t>The latest generation of nuclear power plants is much safer than earlier models—and can play a pivotal role in</w:t>
      </w:r>
      <w:r w:rsidRPr="001C34F2">
        <w:rPr>
          <w:rStyle w:val="StyleUnderline"/>
          <w:rFonts w:asciiTheme="majorHAnsi" w:hAnsiTheme="majorHAnsi" w:cstheme="majorHAnsi"/>
        </w:rPr>
        <w:t xml:space="preserve"> the fight against climate change</w:t>
      </w:r>
      <w:r w:rsidRPr="001C34F2">
        <w:rPr>
          <w:rFonts w:asciiTheme="majorHAnsi" w:hAnsiTheme="majorHAnsi" w:cstheme="majorHAnsi"/>
          <w:sz w:val="16"/>
        </w:rPr>
        <w:t xml:space="preserve">. In the United States, Joe </w:t>
      </w:r>
      <w:r w:rsidRPr="00CD67D0">
        <w:rPr>
          <w:rStyle w:val="StyleUnderline"/>
          <w:rFonts w:asciiTheme="majorHAnsi" w:hAnsiTheme="majorHAnsi" w:cstheme="majorHAnsi"/>
          <w:highlight w:val="green"/>
        </w:rPr>
        <w:t>Biden</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is already </w:t>
      </w:r>
      <w:r w:rsidRPr="001C34F2">
        <w:rPr>
          <w:rStyle w:val="StyleUnderline"/>
          <w:rFonts w:asciiTheme="majorHAnsi" w:hAnsiTheme="majorHAnsi" w:cstheme="majorHAnsi"/>
        </w:rPr>
        <w:t>evaluating</w:t>
      </w:r>
      <w:r w:rsidRPr="001C34F2">
        <w:rPr>
          <w:rFonts w:asciiTheme="majorHAnsi" w:hAnsiTheme="majorHAnsi" w:cstheme="majorHAnsi"/>
          <w:sz w:val="16"/>
        </w:rPr>
        <w:t xml:space="preserve"> the advantages of small modular reactor (SMR) </w:t>
      </w:r>
      <w:r w:rsidRPr="001C34F2">
        <w:rPr>
          <w:rStyle w:val="Emphasis"/>
          <w:rFonts w:asciiTheme="majorHAnsi" w:hAnsiTheme="majorHAnsi" w:cstheme="majorHAnsi"/>
        </w:rPr>
        <w:t>nuclear power plants</w:t>
      </w:r>
      <w:r w:rsidRPr="001C34F2">
        <w:rPr>
          <w:rFonts w:asciiTheme="majorHAnsi" w:hAnsiTheme="majorHAnsi" w:cstheme="majorHAnsi"/>
          <w:sz w:val="16"/>
        </w:rPr>
        <w:t xml:space="preserve">. As the name suggests, SMRs are smaller than traditional </w:t>
      </w:r>
      <w:r w:rsidRPr="001C34F2">
        <w:rPr>
          <w:rFonts w:asciiTheme="majorHAnsi" w:hAnsiTheme="majorHAnsi" w:cstheme="majorHAnsi"/>
          <w:sz w:val="16"/>
        </w:rPr>
        <w:lastRenderedPageBreak/>
        <w:t xml:space="preserve">nuclear fission reactors and offer a maximum capacity of three hundred megawatts. In the </w:t>
      </w:r>
      <w:r w:rsidRPr="001C34F2">
        <w:rPr>
          <w:rStyle w:val="StyleUnderline"/>
          <w:rFonts w:asciiTheme="majorHAnsi" w:hAnsiTheme="majorHAnsi" w:cstheme="majorHAnsi"/>
        </w:rPr>
        <w:t>U</w:t>
      </w:r>
      <w:r w:rsidRPr="001C34F2">
        <w:rPr>
          <w:rFonts w:asciiTheme="majorHAnsi" w:hAnsiTheme="majorHAnsi" w:cstheme="majorHAnsi"/>
          <w:sz w:val="16"/>
        </w:rPr>
        <w:t xml:space="preserve">nited </w:t>
      </w:r>
      <w:r w:rsidRPr="001C34F2">
        <w:rPr>
          <w:rStyle w:val="StyleUnderline"/>
          <w:rFonts w:asciiTheme="majorHAnsi" w:hAnsiTheme="majorHAnsi" w:cstheme="majorHAnsi"/>
        </w:rPr>
        <w:t>K</w:t>
      </w:r>
      <w:r w:rsidRPr="001C34F2">
        <w:rPr>
          <w:rFonts w:asciiTheme="majorHAnsi" w:hAnsiTheme="majorHAnsi" w:cstheme="majorHAnsi"/>
          <w:sz w:val="16"/>
        </w:rPr>
        <w:t xml:space="preserve">ingdom, for example, a consortium led by Rolls-Royce has announced plans to </w:t>
      </w:r>
      <w:r w:rsidRPr="00CD67D0">
        <w:rPr>
          <w:rStyle w:val="StyleUnderline"/>
          <w:rFonts w:asciiTheme="majorHAnsi" w:hAnsiTheme="majorHAnsi" w:cstheme="majorHAnsi"/>
          <w:highlight w:val="green"/>
        </w:rPr>
        <w:t>build</w:t>
      </w:r>
      <w:r w:rsidRPr="001C34F2">
        <w:rPr>
          <w:rFonts w:asciiTheme="majorHAnsi" w:hAnsiTheme="majorHAnsi" w:cstheme="majorHAnsi"/>
          <w:sz w:val="16"/>
        </w:rPr>
        <w:t xml:space="preserve"> up to sixteen </w:t>
      </w:r>
      <w:r w:rsidRPr="00CD67D0">
        <w:rPr>
          <w:rStyle w:val="StyleUnderline"/>
          <w:rFonts w:asciiTheme="majorHAnsi" w:hAnsiTheme="majorHAnsi" w:cstheme="majorHAnsi"/>
          <w:highlight w:val="green"/>
        </w:rPr>
        <w:t>SMR</w:t>
      </w:r>
      <w:r w:rsidRPr="001C34F2">
        <w:rPr>
          <w:rStyle w:val="StyleUnderline"/>
          <w:rFonts w:asciiTheme="majorHAnsi" w:hAnsiTheme="majorHAnsi" w:cstheme="majorHAnsi"/>
        </w:rPr>
        <w:t xml:space="preserve"> power plants</w:t>
      </w:r>
      <w:r w:rsidRPr="001C34F2">
        <w:rPr>
          <w:rFonts w:asciiTheme="majorHAnsi" w:hAnsiTheme="majorHAnsi" w:cstheme="majorHAnsi"/>
          <w:sz w:val="16"/>
        </w:rPr>
        <w:t>. So far, two reactors of this type are in operation, both onboard the floating nuclear power plant “Akademik Lomonosov, which supplies heat and electricity to the Siberian city of Pevec and its one hundred thousand inhabitants. Anticapitalists blame capitalism for resource consumption and climate change</w:t>
      </w:r>
      <w:r w:rsidRPr="00CD67D0">
        <w:rPr>
          <w:rFonts w:asciiTheme="majorHAnsi" w:hAnsiTheme="majorHAnsi" w:cstheme="majorHAnsi"/>
          <w:sz w:val="16"/>
        </w:rPr>
        <w:t xml:space="preserve">. But </w:t>
      </w:r>
      <w:r w:rsidRPr="00CD67D0">
        <w:rPr>
          <w:rStyle w:val="StyleUnderline"/>
          <w:rFonts w:asciiTheme="majorHAnsi" w:hAnsiTheme="majorHAnsi" w:cstheme="majorHAnsi"/>
        </w:rPr>
        <w:t>political decisions</w:t>
      </w:r>
      <w:r w:rsidRPr="00CD67D0">
        <w:rPr>
          <w:rFonts w:asciiTheme="majorHAnsi" w:hAnsiTheme="majorHAnsi" w:cstheme="majorHAnsi"/>
          <w:sz w:val="16"/>
        </w:rPr>
        <w:t>—</w:t>
      </w:r>
      <w:r w:rsidRPr="00CD67D0">
        <w:rPr>
          <w:rStyle w:val="StyleUnderline"/>
          <w:rFonts w:asciiTheme="majorHAnsi" w:hAnsiTheme="majorHAnsi" w:cstheme="majorHAnsi"/>
        </w:rPr>
        <w:t>such as</w:t>
      </w:r>
      <w:r w:rsidRPr="00CD67D0">
        <w:rPr>
          <w:rFonts w:asciiTheme="majorHAnsi" w:hAnsiTheme="majorHAnsi" w:cstheme="majorHAnsi"/>
          <w:sz w:val="16"/>
        </w:rPr>
        <w:t xml:space="preserve"> Germany’s decision to phase out </w:t>
      </w:r>
      <w:r w:rsidRPr="00CD67D0">
        <w:rPr>
          <w:rStyle w:val="StyleUnderline"/>
          <w:rFonts w:asciiTheme="majorHAnsi" w:hAnsiTheme="majorHAnsi" w:cstheme="majorHAnsi"/>
        </w:rPr>
        <w:t>nuclear energy</w:t>
      </w:r>
      <w:r w:rsidRPr="00CD67D0">
        <w:rPr>
          <w:rFonts w:asciiTheme="majorHAnsi" w:hAnsiTheme="majorHAnsi" w:cstheme="majorHAnsi"/>
          <w:sz w:val="16"/>
        </w:rPr>
        <w:t xml:space="preserve">—frequently </w:t>
      </w:r>
      <w:r w:rsidRPr="00CD67D0">
        <w:rPr>
          <w:rStyle w:val="Emphasis"/>
          <w:rFonts w:asciiTheme="majorHAnsi" w:hAnsiTheme="majorHAnsi" w:cstheme="majorHAnsi"/>
        </w:rPr>
        <w:t>have a negative impact on climate change</w:t>
      </w:r>
      <w:r w:rsidRPr="00CD67D0">
        <w:rPr>
          <w:rFonts w:asciiTheme="majorHAnsi" w:hAnsiTheme="majorHAnsi" w:cstheme="majorHAnsi"/>
          <w:sz w:val="16"/>
        </w:rPr>
        <w:t xml:space="preserve">. </w:t>
      </w:r>
      <w:r w:rsidRPr="00CD67D0">
        <w:rPr>
          <w:rStyle w:val="StyleUnderline"/>
          <w:rFonts w:asciiTheme="majorHAnsi" w:hAnsiTheme="majorHAnsi" w:cstheme="majorHAnsi"/>
        </w:rPr>
        <w:t xml:space="preserve">Telling people to cut their consumption </w:t>
      </w:r>
      <w:r w:rsidRPr="00CD67D0">
        <w:rPr>
          <w:rFonts w:asciiTheme="majorHAnsi" w:hAnsiTheme="majorHAnsi" w:cstheme="majorHAnsi"/>
          <w:sz w:val="16"/>
        </w:rPr>
        <w:t xml:space="preserve">must seem like </w:t>
      </w:r>
      <w:r w:rsidRPr="00CD67D0">
        <w:rPr>
          <w:rStyle w:val="StyleUnderline"/>
          <w:rFonts w:asciiTheme="majorHAnsi" w:hAnsiTheme="majorHAnsi" w:cstheme="majorHAnsi"/>
        </w:rPr>
        <w:t>pure mockery to the</w:t>
      </w:r>
      <w:r w:rsidRPr="00CD67D0">
        <w:rPr>
          <w:rFonts w:asciiTheme="majorHAnsi" w:hAnsiTheme="majorHAnsi" w:cstheme="majorHAnsi"/>
          <w:sz w:val="16"/>
        </w:rPr>
        <w:t xml:space="preserve"> hundreds of </w:t>
      </w:r>
      <w:r w:rsidRPr="00CD67D0">
        <w:rPr>
          <w:rStyle w:val="StyleUnderline"/>
          <w:rFonts w:asciiTheme="majorHAnsi" w:hAnsiTheme="majorHAnsi" w:cstheme="majorHAnsi"/>
        </w:rPr>
        <w:t>millions of people</w:t>
      </w:r>
      <w:r w:rsidRPr="00CD67D0">
        <w:rPr>
          <w:rFonts w:asciiTheme="majorHAnsi" w:hAnsiTheme="majorHAnsi" w:cstheme="majorHAnsi"/>
          <w:sz w:val="16"/>
        </w:rPr>
        <w:t xml:space="preserve"> around the world who are still </w:t>
      </w:r>
      <w:r w:rsidRPr="00033407">
        <w:rPr>
          <w:rStyle w:val="StyleUnderline"/>
          <w:rFonts w:asciiTheme="majorHAnsi" w:hAnsiTheme="majorHAnsi" w:cstheme="majorHAnsi"/>
        </w:rPr>
        <w:t>living</w:t>
      </w:r>
      <w:r w:rsidRPr="00CD67D0">
        <w:rPr>
          <w:rStyle w:val="StyleUnderline"/>
          <w:rFonts w:asciiTheme="majorHAnsi" w:hAnsiTheme="majorHAnsi" w:cstheme="majorHAnsi"/>
        </w:rPr>
        <w:t xml:space="preserve"> in extreme </w:t>
      </w:r>
      <w:r w:rsidRPr="00033407">
        <w:rPr>
          <w:rStyle w:val="StyleUnderline"/>
          <w:rFonts w:asciiTheme="majorHAnsi" w:hAnsiTheme="majorHAnsi" w:cstheme="majorHAnsi"/>
          <w:highlight w:val="green"/>
        </w:rPr>
        <w:t>poverty</w:t>
      </w:r>
      <w:r w:rsidRPr="00CD67D0">
        <w:rPr>
          <w:rFonts w:asciiTheme="majorHAnsi" w:hAnsiTheme="majorHAnsi" w:cstheme="majorHAnsi"/>
          <w:sz w:val="16"/>
        </w:rPr>
        <w:t xml:space="preserve">. </w:t>
      </w:r>
      <w:r w:rsidRPr="00CD67D0">
        <w:rPr>
          <w:rStyle w:val="Emphasis"/>
          <w:rFonts w:asciiTheme="majorHAnsi" w:hAnsiTheme="majorHAnsi" w:cstheme="majorHAnsi"/>
        </w:rPr>
        <w:t xml:space="preserve">What they </w:t>
      </w:r>
      <w:r w:rsidRPr="00033407">
        <w:rPr>
          <w:rStyle w:val="Emphasis"/>
          <w:rFonts w:asciiTheme="majorHAnsi" w:hAnsiTheme="majorHAnsi" w:cstheme="majorHAnsi"/>
          <w:highlight w:val="green"/>
        </w:rPr>
        <w:t>need</w:t>
      </w:r>
      <w:r w:rsidRPr="00CD67D0">
        <w:rPr>
          <w:rStyle w:val="Emphasis"/>
          <w:rFonts w:asciiTheme="majorHAnsi" w:hAnsiTheme="majorHAnsi" w:cstheme="majorHAnsi"/>
        </w:rPr>
        <w:t xml:space="preserve"> is</w:t>
      </w:r>
      <w:r w:rsidRPr="00CD67D0">
        <w:rPr>
          <w:rFonts w:asciiTheme="majorHAnsi" w:hAnsiTheme="majorHAnsi" w:cstheme="majorHAnsi"/>
          <w:sz w:val="16"/>
        </w:rPr>
        <w:t xml:space="preserve"> more capitalism and </w:t>
      </w:r>
      <w:r w:rsidRPr="00CD67D0">
        <w:rPr>
          <w:rStyle w:val="Emphasis"/>
          <w:rFonts w:asciiTheme="majorHAnsi" w:hAnsiTheme="majorHAnsi" w:cstheme="majorHAnsi"/>
        </w:rPr>
        <w:t xml:space="preserve">economic </w:t>
      </w:r>
      <w:r w:rsidRPr="00033407">
        <w:rPr>
          <w:rStyle w:val="Emphasis"/>
          <w:rFonts w:asciiTheme="majorHAnsi" w:hAnsiTheme="majorHAnsi" w:cstheme="majorHAnsi"/>
          <w:highlight w:val="green"/>
        </w:rPr>
        <w:t>growth</w:t>
      </w:r>
      <w:r w:rsidRPr="00CD67D0">
        <w:rPr>
          <w:rStyle w:val="Emphasis"/>
          <w:rFonts w:asciiTheme="majorHAnsi" w:hAnsiTheme="majorHAnsi" w:cstheme="majorHAnsi"/>
        </w:rPr>
        <w:t>.</w:t>
      </w:r>
      <w:r w:rsidRPr="00CD67D0">
        <w:rPr>
          <w:rFonts w:asciiTheme="majorHAnsi" w:hAnsiTheme="majorHAnsi" w:cstheme="majorHAnsi"/>
          <w:sz w:val="16"/>
        </w:rPr>
        <w:t xml:space="preserve"> </w:t>
      </w:r>
      <w:r w:rsidRPr="00CD67D0">
        <w:rPr>
          <w:rStyle w:val="StyleUnderline"/>
          <w:rFonts w:asciiTheme="majorHAnsi" w:hAnsiTheme="majorHAnsi" w:cstheme="majorHAnsi"/>
        </w:rPr>
        <w:t xml:space="preserve">Just like </w:t>
      </w:r>
      <w:r w:rsidRPr="00033407">
        <w:rPr>
          <w:rStyle w:val="StyleUnderline"/>
          <w:rFonts w:asciiTheme="majorHAnsi" w:hAnsiTheme="majorHAnsi" w:cstheme="majorHAnsi"/>
          <w:highlight w:val="green"/>
        </w:rPr>
        <w:t>in</w:t>
      </w:r>
      <w:r w:rsidRPr="00CD67D0">
        <w:rPr>
          <w:rStyle w:val="StyleUnderline"/>
          <w:rFonts w:asciiTheme="majorHAnsi" w:hAnsiTheme="majorHAnsi" w:cstheme="majorHAnsi"/>
        </w:rPr>
        <w:t xml:space="preserve"> </w:t>
      </w:r>
      <w:r w:rsidRPr="00033407">
        <w:rPr>
          <w:rStyle w:val="StyleUnderline"/>
          <w:rFonts w:asciiTheme="majorHAnsi" w:hAnsiTheme="majorHAnsi" w:cstheme="majorHAnsi"/>
          <w:highlight w:val="green"/>
        </w:rPr>
        <w:t>China</w:t>
      </w:r>
      <w:r w:rsidRPr="00CD67D0">
        <w:rPr>
          <w:rFonts w:asciiTheme="majorHAnsi" w:hAnsiTheme="majorHAnsi" w:cstheme="majorHAnsi"/>
          <w:sz w:val="16"/>
        </w:rPr>
        <w:t xml:space="preserve">, where the number of </w:t>
      </w:r>
      <w:r w:rsidRPr="00033407">
        <w:rPr>
          <w:rStyle w:val="StyleUnderline"/>
          <w:rFonts w:asciiTheme="majorHAnsi" w:hAnsiTheme="majorHAnsi" w:cstheme="majorHAnsi"/>
          <w:highlight w:val="green"/>
        </w:rPr>
        <w:t>people living in</w:t>
      </w:r>
      <w:r w:rsidRPr="00CD67D0">
        <w:rPr>
          <w:rStyle w:val="StyleUnderline"/>
          <w:rFonts w:asciiTheme="majorHAnsi" w:hAnsiTheme="majorHAnsi" w:cstheme="majorHAnsi"/>
        </w:rPr>
        <w:t xml:space="preserve"> extreme </w:t>
      </w:r>
      <w:r w:rsidRPr="00033407">
        <w:rPr>
          <w:rStyle w:val="StyleUnderline"/>
          <w:rFonts w:asciiTheme="majorHAnsi" w:hAnsiTheme="majorHAnsi" w:cstheme="majorHAnsi"/>
          <w:highlight w:val="green"/>
        </w:rPr>
        <w:t>poverty</w:t>
      </w:r>
      <w:r w:rsidRPr="00CD67D0">
        <w:rPr>
          <w:rStyle w:val="StyleUnderline"/>
          <w:rFonts w:asciiTheme="majorHAnsi" w:hAnsiTheme="majorHAnsi" w:cstheme="majorHAnsi"/>
        </w:rPr>
        <w:t xml:space="preserve"> has </w:t>
      </w:r>
      <w:r w:rsidRPr="00033407">
        <w:rPr>
          <w:rStyle w:val="StyleUnderline"/>
          <w:rFonts w:asciiTheme="majorHAnsi" w:hAnsiTheme="majorHAnsi" w:cstheme="majorHAnsi"/>
          <w:highlight w:val="green"/>
        </w:rPr>
        <w:t>fall</w:t>
      </w:r>
      <w:r w:rsidRPr="00CD67D0">
        <w:rPr>
          <w:rStyle w:val="StyleUnderline"/>
          <w:rFonts w:asciiTheme="majorHAnsi" w:hAnsiTheme="majorHAnsi" w:cstheme="majorHAnsi"/>
        </w:rPr>
        <w:t xml:space="preserve">en </w:t>
      </w:r>
      <w:r w:rsidRPr="00033407">
        <w:rPr>
          <w:rStyle w:val="StyleUnderline"/>
          <w:rFonts w:asciiTheme="majorHAnsi" w:hAnsiTheme="majorHAnsi" w:cstheme="majorHAnsi"/>
          <w:highlight w:val="green"/>
        </w:rPr>
        <w:t>from 88</w:t>
      </w:r>
      <w:r w:rsidRPr="00CD67D0">
        <w:rPr>
          <w:rStyle w:val="StyleUnderline"/>
          <w:rFonts w:asciiTheme="majorHAnsi" w:hAnsiTheme="majorHAnsi" w:cstheme="majorHAnsi"/>
        </w:rPr>
        <w:t xml:space="preserve"> percent in 1981 </w:t>
      </w:r>
      <w:r w:rsidRPr="00033407">
        <w:rPr>
          <w:rStyle w:val="StyleUnderline"/>
          <w:rFonts w:asciiTheme="majorHAnsi" w:hAnsiTheme="majorHAnsi" w:cstheme="majorHAnsi"/>
          <w:highlight w:val="green"/>
        </w:rPr>
        <w:t>to</w:t>
      </w:r>
      <w:r w:rsidRPr="00CD67D0">
        <w:rPr>
          <w:rStyle w:val="StyleUnderline"/>
          <w:rFonts w:asciiTheme="majorHAnsi" w:hAnsiTheme="majorHAnsi" w:cstheme="majorHAnsi"/>
        </w:rPr>
        <w:t xml:space="preserve"> </w:t>
      </w:r>
      <w:r w:rsidRPr="00033407">
        <w:rPr>
          <w:rStyle w:val="StyleUnderline"/>
          <w:rFonts w:asciiTheme="majorHAnsi" w:hAnsiTheme="majorHAnsi" w:cstheme="majorHAnsi"/>
          <w:highlight w:val="green"/>
        </w:rPr>
        <w:t>less than 1 percent</w:t>
      </w:r>
      <w:r w:rsidRPr="00CD67D0">
        <w:rPr>
          <w:rStyle w:val="StyleUnderline"/>
          <w:rFonts w:asciiTheme="majorHAnsi" w:hAnsiTheme="majorHAnsi" w:cstheme="majorHAnsi"/>
        </w:rPr>
        <w:t xml:space="preserve"> today</w:t>
      </w:r>
      <w:r w:rsidRPr="00CD67D0">
        <w:rPr>
          <w:rFonts w:asciiTheme="majorHAnsi" w:hAnsiTheme="majorHAnsi" w:cstheme="majorHAnsi"/>
          <w:sz w:val="16"/>
        </w:rPr>
        <w:t>. Andrew McAfe</w:t>
      </w:r>
      <w:r w:rsidRPr="001C34F2">
        <w:rPr>
          <w:rFonts w:asciiTheme="majorHAnsi" w:hAnsiTheme="majorHAnsi" w:cstheme="majorHAnsi"/>
          <w:sz w:val="16"/>
        </w:rPr>
        <w:t>e’s book has an optimistic message about how we don't have to turn back the clocks and cut our consumption: capitalism and technological progress are allowing us to steward the world’s resources, rather than stripping them bare.</w:t>
      </w:r>
    </w:p>
    <w:p w14:paraId="78A2481B" w14:textId="059E501F" w:rsidR="008278F2" w:rsidRPr="001C34F2" w:rsidRDefault="008278F2" w:rsidP="008278F2">
      <w:pPr>
        <w:pStyle w:val="Heading4"/>
        <w:rPr>
          <w:rFonts w:asciiTheme="majorHAnsi" w:hAnsiTheme="majorHAnsi" w:cstheme="majorHAnsi"/>
          <w:bCs w:val="0"/>
        </w:rPr>
      </w:pPr>
      <w:r w:rsidRPr="001C34F2">
        <w:rPr>
          <w:rFonts w:asciiTheme="majorHAnsi" w:hAnsiTheme="majorHAnsi" w:cstheme="majorHAnsi"/>
        </w:rPr>
        <w:t xml:space="preserve">It’s </w:t>
      </w:r>
      <w:r w:rsidRPr="001C34F2">
        <w:rPr>
          <w:rFonts w:asciiTheme="majorHAnsi" w:hAnsiTheme="majorHAnsi" w:cstheme="majorHAnsi"/>
          <w:u w:val="single"/>
        </w:rPr>
        <w:t>sustainable</w:t>
      </w:r>
      <w:r w:rsidRPr="001C34F2">
        <w:rPr>
          <w:rFonts w:asciiTheme="majorHAnsi" w:hAnsiTheme="majorHAnsi" w:cstheme="majorHAnsi"/>
        </w:rPr>
        <w:t xml:space="preserve"> – data proves we’re entering the </w:t>
      </w:r>
      <w:r w:rsidRPr="001C34F2">
        <w:rPr>
          <w:rFonts w:asciiTheme="majorHAnsi" w:hAnsiTheme="majorHAnsi" w:cstheme="majorHAnsi"/>
          <w:u w:val="single"/>
        </w:rPr>
        <w:t>golden age</w:t>
      </w:r>
    </w:p>
    <w:p w14:paraId="04B52AB9" w14:textId="77777777" w:rsidR="008278F2" w:rsidRPr="001C34F2" w:rsidRDefault="008278F2" w:rsidP="008278F2">
      <w:pPr>
        <w:rPr>
          <w:rFonts w:asciiTheme="majorHAnsi" w:hAnsiTheme="majorHAnsi" w:cstheme="majorHAnsi"/>
        </w:rPr>
      </w:pPr>
      <w:r w:rsidRPr="001C34F2">
        <w:rPr>
          <w:rFonts w:asciiTheme="majorHAnsi" w:hAnsiTheme="majorHAnsi" w:cstheme="majorHAnsi"/>
          <w:b/>
          <w:bCs/>
          <w:sz w:val="26"/>
        </w:rPr>
        <w:t>Hausfather 21</w:t>
      </w:r>
      <w:r w:rsidRPr="001C34F2">
        <w:rPr>
          <w:rFonts w:asciiTheme="majorHAnsi" w:hAnsiTheme="majorHAnsi" w:cstheme="majorHAnsi"/>
        </w:rP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masters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3534B8E0" w14:textId="3C775891" w:rsidR="008278F2" w:rsidRDefault="008278F2" w:rsidP="008278F2">
      <w:pPr>
        <w:rPr>
          <w:rFonts w:asciiTheme="majorHAnsi" w:hAnsiTheme="majorHAnsi" w:cstheme="majorHAnsi"/>
          <w:sz w:val="16"/>
        </w:rPr>
      </w:pPr>
      <w:r w:rsidRPr="001C34F2">
        <w:rPr>
          <w:rFonts w:asciiTheme="majorHAnsi" w:hAnsiTheme="majorHAnsi" w:cstheme="majorHAnsi"/>
          <w:sz w:val="16"/>
        </w:rPr>
        <w:t xml:space="preserve">The </w:t>
      </w:r>
      <w:r w:rsidRPr="001C34F2">
        <w:rPr>
          <w:rFonts w:asciiTheme="majorHAnsi" w:hAnsiTheme="majorHAnsi" w:cstheme="majorHAnsi"/>
          <w:u w:val="single"/>
        </w:rPr>
        <w:t xml:space="preserve">past 30 years have seen immense progress </w:t>
      </w:r>
      <w:r w:rsidRPr="001C34F2">
        <w:rPr>
          <w:rFonts w:asciiTheme="majorHAnsi" w:hAnsiTheme="majorHAnsi" w:cstheme="majorHAnsi"/>
          <w:b/>
          <w:iCs/>
          <w:u w:val="single"/>
        </w:rPr>
        <w:t xml:space="preserve">in </w:t>
      </w:r>
      <w:r w:rsidRPr="001C34F2">
        <w:rPr>
          <w:rFonts w:asciiTheme="majorHAnsi" w:hAnsiTheme="majorHAnsi" w:cstheme="majorHAnsi"/>
          <w:b/>
          <w:iCs/>
          <w:highlight w:val="green"/>
          <w:u w:val="single"/>
        </w:rPr>
        <w:t>improving</w:t>
      </w:r>
      <w:r w:rsidRPr="001C34F2">
        <w:rPr>
          <w:rFonts w:asciiTheme="majorHAnsi" w:hAnsiTheme="majorHAnsi" w:cstheme="majorHAnsi"/>
          <w:b/>
          <w:iCs/>
          <w:u w:val="single"/>
        </w:rPr>
        <w:t xml:space="preserve"> the </w:t>
      </w:r>
      <w:r w:rsidRPr="001C34F2">
        <w:rPr>
          <w:rFonts w:asciiTheme="majorHAnsi" w:hAnsiTheme="majorHAnsi" w:cstheme="majorHAnsi"/>
          <w:b/>
          <w:iCs/>
          <w:highlight w:val="green"/>
          <w:u w:val="single"/>
        </w:rPr>
        <w:t>quality of life</w:t>
      </w:r>
      <w:r w:rsidRPr="001C34F2">
        <w:rPr>
          <w:rFonts w:asciiTheme="majorHAnsi" w:hAnsiTheme="majorHAnsi" w:cstheme="majorHAnsi"/>
          <w:b/>
          <w:iCs/>
          <w:u w:val="single"/>
        </w:rPr>
        <w:t xml:space="preserve"> for much of humanity</w:t>
      </w:r>
      <w:r w:rsidRPr="001C34F2">
        <w:rPr>
          <w:rFonts w:asciiTheme="majorHAnsi" w:hAnsiTheme="majorHAnsi" w:cstheme="majorHAnsi"/>
          <w:u w:val="single"/>
        </w:rPr>
        <w:t>.</w:t>
      </w:r>
      <w:r w:rsidRPr="001C34F2">
        <w:rPr>
          <w:rFonts w:asciiTheme="majorHAnsi" w:hAnsiTheme="majorHAnsi" w:cstheme="majorHAnsi"/>
          <w:sz w:val="16"/>
        </w:rPr>
        <w:t xml:space="preserve"> Extreme </w:t>
      </w:r>
      <w:r w:rsidRPr="001C34F2">
        <w:rPr>
          <w:rFonts w:asciiTheme="majorHAnsi" w:hAnsiTheme="majorHAnsi" w:cstheme="majorHAnsi"/>
          <w:highlight w:val="green"/>
          <w:u w:val="single"/>
        </w:rPr>
        <w:t>poverty</w:t>
      </w:r>
      <w:r w:rsidRPr="001C34F2">
        <w:rPr>
          <w:rFonts w:asciiTheme="majorHAnsi" w:hAnsiTheme="majorHAnsi" w:cstheme="majorHAnsi"/>
          <w:sz w:val="16"/>
        </w:rPr>
        <w:t xml:space="preserve"> — the number of people living on less than $1.90 per day — </w:t>
      </w:r>
      <w:r w:rsidRPr="001C34F2">
        <w:rPr>
          <w:rFonts w:asciiTheme="majorHAnsi" w:hAnsiTheme="majorHAnsi" w:cstheme="majorHAnsi"/>
          <w:u w:val="single"/>
        </w:rPr>
        <w:t xml:space="preserve">has fallen by nearly two-thirds, </w:t>
      </w:r>
      <w:r w:rsidRPr="001C34F2">
        <w:rPr>
          <w:rFonts w:asciiTheme="majorHAnsi" w:hAnsiTheme="majorHAnsi" w:cstheme="majorHAnsi"/>
          <w:highlight w:val="green"/>
          <w:u w:val="single"/>
        </w:rPr>
        <w:t xml:space="preserve">from 1.9 </w:t>
      </w:r>
      <w:r w:rsidRPr="001C34F2">
        <w:rPr>
          <w:rFonts w:asciiTheme="majorHAnsi" w:hAnsiTheme="majorHAnsi" w:cstheme="majorHAnsi"/>
          <w:b/>
          <w:iCs/>
          <w:highlight w:val="green"/>
          <w:u w:val="single"/>
        </w:rPr>
        <w:t>billion to</w:t>
      </w:r>
      <w:r w:rsidRPr="001C34F2">
        <w:rPr>
          <w:rFonts w:asciiTheme="majorHAnsi" w:hAnsiTheme="majorHAnsi" w:cstheme="majorHAnsi"/>
          <w:u w:val="single"/>
        </w:rPr>
        <w:t xml:space="preserve"> around </w:t>
      </w:r>
      <w:r w:rsidRPr="001C34F2">
        <w:rPr>
          <w:rFonts w:asciiTheme="majorHAnsi" w:hAnsiTheme="majorHAnsi" w:cstheme="majorHAnsi"/>
          <w:highlight w:val="green"/>
          <w:u w:val="single"/>
        </w:rPr>
        <w:t xml:space="preserve">650 </w:t>
      </w:r>
      <w:r w:rsidRPr="001C34F2">
        <w:rPr>
          <w:rFonts w:asciiTheme="majorHAnsi" w:hAnsiTheme="majorHAnsi" w:cstheme="majorHAnsi"/>
          <w:b/>
          <w:iCs/>
          <w:highlight w:val="green"/>
          <w:u w:val="single"/>
        </w:rPr>
        <w:t>million</w:t>
      </w:r>
      <w:r w:rsidRPr="001C34F2">
        <w:rPr>
          <w:rFonts w:asciiTheme="majorHAnsi" w:hAnsiTheme="majorHAnsi" w:cstheme="majorHAnsi"/>
          <w:sz w:val="16"/>
        </w:rPr>
        <w:t xml:space="preserve">. </w:t>
      </w:r>
      <w:r w:rsidRPr="001C34F2">
        <w:rPr>
          <w:rFonts w:asciiTheme="majorHAnsi" w:hAnsiTheme="majorHAnsi" w:cstheme="majorHAnsi"/>
          <w:highlight w:val="green"/>
          <w:u w:val="single"/>
        </w:rPr>
        <w:t xml:space="preserve">Life expectancy </w:t>
      </w:r>
      <w:r w:rsidRPr="001C34F2">
        <w:rPr>
          <w:rFonts w:asciiTheme="majorHAnsi" w:hAnsiTheme="majorHAnsi" w:cstheme="majorHAnsi"/>
          <w:u w:val="single"/>
        </w:rPr>
        <w:t xml:space="preserve">has </w:t>
      </w:r>
      <w:r w:rsidRPr="001C34F2">
        <w:rPr>
          <w:rFonts w:asciiTheme="majorHAnsi" w:hAnsiTheme="majorHAnsi" w:cstheme="majorHAnsi"/>
          <w:highlight w:val="green"/>
          <w:u w:val="single"/>
        </w:rPr>
        <w:t>risen</w:t>
      </w:r>
      <w:r w:rsidRPr="001C34F2">
        <w:rPr>
          <w:rFonts w:asciiTheme="majorHAnsi" w:hAnsiTheme="majorHAnsi" w:cstheme="majorHAnsi"/>
          <w:sz w:val="16"/>
        </w:rPr>
        <w:t xml:space="preserve"> in most of the world, </w:t>
      </w:r>
      <w:r w:rsidRPr="001C34F2">
        <w:rPr>
          <w:rFonts w:asciiTheme="majorHAnsi" w:hAnsiTheme="majorHAnsi" w:cstheme="majorHAnsi"/>
          <w:u w:val="single"/>
        </w:rPr>
        <w:t>along with literacy and access to education</w:t>
      </w:r>
      <w:r w:rsidRPr="001C34F2">
        <w:rPr>
          <w:rFonts w:asciiTheme="majorHAnsi" w:hAnsiTheme="majorHAnsi" w:cstheme="majorHAnsi"/>
          <w:sz w:val="16"/>
        </w:rPr>
        <w:t xml:space="preserve">, </w:t>
      </w:r>
      <w:r w:rsidRPr="001C34F2">
        <w:rPr>
          <w:rFonts w:asciiTheme="majorHAnsi" w:hAnsiTheme="majorHAnsi" w:cstheme="majorHAnsi"/>
          <w:u w:val="single"/>
        </w:rPr>
        <w:t>while infant mortality has fallen</w:t>
      </w:r>
      <w:r w:rsidRPr="001C34F2">
        <w:rPr>
          <w:rFonts w:asciiTheme="majorHAnsi" w:hAnsiTheme="majorHAnsi" w:cstheme="majorHAnsi"/>
          <w:sz w:val="16"/>
        </w:rPr>
        <w:t xml:space="preserve">. Despite perceptions to the contrary, </w:t>
      </w:r>
      <w:r w:rsidRPr="001C34F2">
        <w:rPr>
          <w:rFonts w:asciiTheme="majorHAnsi" w:hAnsiTheme="majorHAnsi" w:cstheme="majorHAnsi"/>
          <w:b/>
          <w:iCs/>
          <w:u w:val="single"/>
        </w:rPr>
        <w:t>the average person born today is likely to have access to more opportunities and have a better quality of life than at any other point in human history</w:t>
      </w:r>
      <w:r w:rsidRPr="001C34F2">
        <w:rPr>
          <w:rFonts w:asciiTheme="majorHAnsi" w:hAnsiTheme="majorHAnsi" w:cstheme="majorHAnsi"/>
          <w:sz w:val="16"/>
        </w:rPr>
        <w:t xml:space="preserve">. </w:t>
      </w:r>
      <w:r w:rsidRPr="001C34F2">
        <w:rPr>
          <w:rFonts w:asciiTheme="majorHAnsi" w:hAnsiTheme="majorHAnsi" w:cstheme="majorHAnsi"/>
          <w:u w:val="single"/>
        </w:rPr>
        <w:t xml:space="preserve">Much of this increase in human wellbeing has been </w:t>
      </w:r>
      <w:r w:rsidRPr="001C34F2">
        <w:rPr>
          <w:rFonts w:asciiTheme="majorHAnsi" w:hAnsiTheme="majorHAnsi" w:cstheme="majorHAnsi"/>
          <w:highlight w:val="green"/>
          <w:u w:val="single"/>
        </w:rPr>
        <w:t>propelled by</w:t>
      </w:r>
      <w:r w:rsidRPr="001C34F2">
        <w:rPr>
          <w:rFonts w:asciiTheme="majorHAnsi" w:hAnsiTheme="majorHAnsi" w:cstheme="majorHAnsi"/>
          <w:u w:val="single"/>
        </w:rPr>
        <w:t xml:space="preserve"> rapid </w:t>
      </w:r>
      <w:r w:rsidRPr="001C34F2">
        <w:rPr>
          <w:rFonts w:asciiTheme="majorHAnsi" w:hAnsiTheme="majorHAnsi" w:cstheme="majorHAnsi"/>
          <w:highlight w:val="green"/>
          <w:u w:val="single"/>
        </w:rPr>
        <w:t>economic growth</w:t>
      </w:r>
      <w:r w:rsidRPr="001C34F2">
        <w:rPr>
          <w:rFonts w:asciiTheme="majorHAnsi" w:hAnsiTheme="majorHAnsi" w:cstheme="majorHAnsi"/>
          <w:u w:val="single"/>
        </w:rPr>
        <w:t xml:space="preserve"> driven largely by state-led industrial policy, particularly in poor-to-middle income countries. </w:t>
      </w:r>
      <w:r w:rsidRPr="001C34F2">
        <w:rPr>
          <w:rFonts w:asciiTheme="majorHAnsi" w:hAnsiTheme="majorHAnsi" w:cstheme="majorHAnsi"/>
          <w:sz w:val="16"/>
        </w:rPr>
        <w:t xml:space="preserve">However, </w:t>
      </w:r>
      <w:r w:rsidRPr="001C34F2">
        <w:rPr>
          <w:rFonts w:asciiTheme="majorHAnsi" w:hAnsiTheme="majorHAnsi" w:cstheme="majorHAnsi"/>
          <w:u w:val="single"/>
        </w:rPr>
        <w:t>this growth has come at a cost</w:t>
      </w:r>
      <w:r w:rsidRPr="001C34F2">
        <w:rPr>
          <w:rFonts w:asciiTheme="majorHAnsi" w:hAnsiTheme="majorHAnsi" w:cstheme="majorHAnsi"/>
          <w:sz w:val="16"/>
        </w:rPr>
        <w:t xml:space="preserve">: </w:t>
      </w:r>
      <w:r w:rsidRPr="001C34F2">
        <w:rPr>
          <w:rFonts w:asciiTheme="majorHAnsi" w:hAnsiTheme="majorHAnsi" w:cstheme="majorHAnsi"/>
          <w:u w:val="single"/>
        </w:rPr>
        <w:t>between 1990 and 2019</w:t>
      </w:r>
      <w:r w:rsidRPr="001C34F2">
        <w:rPr>
          <w:rFonts w:asciiTheme="majorHAnsi" w:hAnsiTheme="majorHAnsi" w:cstheme="majorHAnsi"/>
          <w:sz w:val="16"/>
        </w:rPr>
        <w:t xml:space="preserve">, global </w:t>
      </w:r>
      <w:r w:rsidRPr="001C34F2">
        <w:rPr>
          <w:rFonts w:asciiTheme="majorHAnsi" w:hAnsiTheme="majorHAnsi" w:cstheme="majorHAnsi"/>
          <w:u w:val="single"/>
        </w:rPr>
        <w:t xml:space="preserve">emissions of CO2 </w:t>
      </w:r>
      <w:r w:rsidRPr="001C34F2">
        <w:rPr>
          <w:rFonts w:asciiTheme="majorHAnsi" w:hAnsiTheme="majorHAnsi" w:cstheme="majorHAnsi"/>
          <w:b/>
          <w:iCs/>
          <w:u w:val="single"/>
        </w:rPr>
        <w:t>increased by 56%.</w:t>
      </w:r>
      <w:r w:rsidRPr="001C34F2">
        <w:rPr>
          <w:rFonts w:asciiTheme="majorHAnsi" w:hAnsiTheme="majorHAnsi" w:cstheme="majorHAnsi"/>
          <w:sz w:val="16"/>
        </w:rPr>
        <w:t xml:space="preserve"> </w:t>
      </w:r>
      <w:r w:rsidRPr="001C34F2">
        <w:rPr>
          <w:rFonts w:asciiTheme="majorHAnsi" w:hAnsiTheme="majorHAnsi" w:cstheme="majorHAnsi"/>
          <w:u w:val="single"/>
        </w:rPr>
        <w:t>Historically, economic growth has been closely linked to increased energy consumption</w:t>
      </w:r>
      <w:r w:rsidRPr="001C34F2">
        <w:rPr>
          <w:rFonts w:asciiTheme="majorHAnsi" w:hAnsiTheme="majorHAnsi" w:cstheme="majorHAnsi"/>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sidRPr="001C34F2">
        <w:rPr>
          <w:rFonts w:asciiTheme="majorHAnsi" w:hAnsiTheme="majorHAnsi" w:cstheme="majorHAnsi"/>
          <w:u w:val="single"/>
        </w:rPr>
        <w:t xml:space="preserve">Over the past 15 years, however, </w:t>
      </w:r>
      <w:r w:rsidRPr="001C34F2">
        <w:rPr>
          <w:rFonts w:asciiTheme="majorHAnsi" w:hAnsiTheme="majorHAnsi" w:cstheme="majorHAnsi"/>
          <w:b/>
          <w:iCs/>
          <w:u w:val="single"/>
        </w:rPr>
        <w:t>something has begun to change.</w:t>
      </w:r>
      <w:r w:rsidRPr="001C34F2">
        <w:rPr>
          <w:rFonts w:asciiTheme="majorHAnsi" w:hAnsiTheme="majorHAnsi" w:cstheme="majorHAnsi"/>
          <w:sz w:val="16"/>
        </w:rPr>
        <w:t xml:space="preserve"> Rather than a 21st century dominated by coal that energy modelers foresaw, </w:t>
      </w:r>
      <w:r w:rsidRPr="001C34F2">
        <w:rPr>
          <w:rFonts w:asciiTheme="majorHAnsi" w:hAnsiTheme="majorHAnsi" w:cstheme="majorHAnsi"/>
          <w:b/>
          <w:iCs/>
          <w:u w:val="single"/>
        </w:rPr>
        <w:t xml:space="preserve">global </w:t>
      </w:r>
      <w:r w:rsidRPr="001C34F2">
        <w:rPr>
          <w:rFonts w:asciiTheme="majorHAnsi" w:hAnsiTheme="majorHAnsi" w:cstheme="majorHAnsi"/>
          <w:b/>
          <w:iCs/>
          <w:highlight w:val="green"/>
          <w:u w:val="single"/>
        </w:rPr>
        <w:t>coal use</w:t>
      </w:r>
      <w:r w:rsidRPr="001C34F2">
        <w:rPr>
          <w:rFonts w:asciiTheme="majorHAnsi" w:hAnsiTheme="majorHAnsi" w:cstheme="majorHAnsi"/>
          <w:b/>
          <w:iCs/>
          <w:u w:val="single"/>
        </w:rPr>
        <w:t xml:space="preserve"> peaked in 2013 and is now </w:t>
      </w:r>
      <w:r w:rsidRPr="001C34F2">
        <w:rPr>
          <w:rFonts w:asciiTheme="majorHAnsi" w:hAnsiTheme="majorHAnsi" w:cstheme="majorHAnsi"/>
          <w:b/>
          <w:iCs/>
          <w:highlight w:val="green"/>
          <w:u w:val="single"/>
        </w:rPr>
        <w:t>in structural decline</w:t>
      </w:r>
      <w:r w:rsidRPr="001C34F2">
        <w:rPr>
          <w:rFonts w:asciiTheme="majorHAnsi" w:hAnsiTheme="majorHAnsi" w:cstheme="majorHAnsi"/>
          <w:sz w:val="16"/>
        </w:rPr>
        <w:t xml:space="preserve">. </w:t>
      </w:r>
      <w:r w:rsidRPr="001C34F2">
        <w:rPr>
          <w:rFonts w:asciiTheme="majorHAnsi" w:hAnsiTheme="majorHAnsi" w:cstheme="majorHAnsi"/>
          <w:u w:val="single"/>
        </w:rPr>
        <w:t xml:space="preserve">We have succeeded in making </w:t>
      </w:r>
      <w:r w:rsidRPr="001C34F2">
        <w:rPr>
          <w:rFonts w:asciiTheme="majorHAnsi" w:hAnsiTheme="majorHAnsi" w:cstheme="majorHAnsi"/>
          <w:highlight w:val="green"/>
          <w:u w:val="single"/>
        </w:rPr>
        <w:t>clean energy cheap</w:t>
      </w:r>
      <w:r w:rsidRPr="001C34F2">
        <w:rPr>
          <w:rFonts w:asciiTheme="majorHAnsi" w:hAnsiTheme="majorHAnsi" w:cstheme="majorHAnsi"/>
          <w:u w:val="single"/>
        </w:rPr>
        <w:t xml:space="preserve">, with solar power and battery storage </w:t>
      </w:r>
      <w:r w:rsidRPr="001C34F2">
        <w:rPr>
          <w:rFonts w:asciiTheme="majorHAnsi" w:hAnsiTheme="majorHAnsi" w:cstheme="majorHAnsi"/>
          <w:highlight w:val="green"/>
          <w:u w:val="single"/>
        </w:rPr>
        <w:t>costs falling</w:t>
      </w:r>
      <w:r w:rsidRPr="001C34F2">
        <w:rPr>
          <w:rFonts w:asciiTheme="majorHAnsi" w:hAnsiTheme="majorHAnsi" w:cstheme="majorHAnsi"/>
          <w:u w:val="single"/>
        </w:rPr>
        <w:t xml:space="preserve"> 10-fold since 2009</w:t>
      </w:r>
      <w:r w:rsidRPr="001C34F2">
        <w:rPr>
          <w:rFonts w:asciiTheme="majorHAnsi" w:hAnsiTheme="majorHAnsi" w:cstheme="majorHAnsi"/>
          <w:sz w:val="16"/>
        </w:rPr>
        <w:t xml:space="preserve">. The world produced more electricity from clean energy — </w:t>
      </w:r>
      <w:r w:rsidRPr="001C34F2">
        <w:rPr>
          <w:rFonts w:asciiTheme="majorHAnsi" w:hAnsiTheme="majorHAnsi" w:cstheme="majorHAnsi"/>
          <w:u w:val="single"/>
        </w:rPr>
        <w:t>solar, wind, hydro, and nuclear — than from coal over the past two years</w:t>
      </w:r>
      <w:r w:rsidRPr="001C34F2">
        <w:rPr>
          <w:rFonts w:asciiTheme="majorHAnsi" w:hAnsiTheme="majorHAnsi" w:cstheme="majorHAnsi"/>
          <w:sz w:val="16"/>
        </w:rPr>
        <w:t xml:space="preserve">. And, according to some major oil companies, </w:t>
      </w:r>
      <w:r w:rsidRPr="001C34F2">
        <w:rPr>
          <w:rFonts w:asciiTheme="majorHAnsi" w:hAnsiTheme="majorHAnsi" w:cstheme="majorHAnsi"/>
          <w:b/>
          <w:iCs/>
          <w:u w:val="single"/>
        </w:rPr>
        <w:t xml:space="preserve">peak </w:t>
      </w:r>
      <w:r w:rsidRPr="001C34F2">
        <w:rPr>
          <w:rFonts w:asciiTheme="majorHAnsi" w:hAnsiTheme="majorHAnsi" w:cstheme="majorHAnsi"/>
          <w:b/>
          <w:iCs/>
          <w:highlight w:val="green"/>
          <w:u w:val="single"/>
        </w:rPr>
        <w:t>oil</w:t>
      </w:r>
      <w:r w:rsidRPr="001C34F2">
        <w:rPr>
          <w:rFonts w:asciiTheme="majorHAnsi" w:hAnsiTheme="majorHAnsi" w:cstheme="majorHAnsi"/>
          <w:b/>
          <w:iCs/>
          <w:u w:val="single"/>
        </w:rPr>
        <w:t xml:space="preserve"> is upon us</w:t>
      </w:r>
      <w:r w:rsidRPr="001C34F2">
        <w:rPr>
          <w:rFonts w:asciiTheme="majorHAnsi" w:hAnsiTheme="majorHAnsi" w:cstheme="majorHAnsi"/>
          <w:sz w:val="16"/>
        </w:rPr>
        <w:t xml:space="preserve"> — not because we have run out of cheap oil to produce, but because </w:t>
      </w:r>
      <w:r w:rsidRPr="001C34F2">
        <w:rPr>
          <w:rFonts w:asciiTheme="majorHAnsi" w:hAnsiTheme="majorHAnsi" w:cstheme="majorHAnsi"/>
          <w:highlight w:val="green"/>
          <w:u w:val="single"/>
        </w:rPr>
        <w:t>demand is falling</w:t>
      </w:r>
      <w:r w:rsidRPr="001C34F2">
        <w:rPr>
          <w:rFonts w:asciiTheme="majorHAnsi" w:hAnsiTheme="majorHAnsi" w:cstheme="majorHAnsi"/>
          <w:u w:val="single"/>
        </w:rPr>
        <w:t xml:space="preserve"> and </w:t>
      </w:r>
      <w:r w:rsidRPr="001C34F2">
        <w:rPr>
          <w:rFonts w:asciiTheme="majorHAnsi" w:hAnsiTheme="majorHAnsi" w:cstheme="majorHAnsi"/>
          <w:highlight w:val="green"/>
          <w:u w:val="single"/>
        </w:rPr>
        <w:t>companies expect further decline</w:t>
      </w:r>
      <w:r w:rsidRPr="001C34F2">
        <w:rPr>
          <w:rFonts w:asciiTheme="majorHAnsi" w:hAnsiTheme="majorHAnsi" w:cstheme="majorHAnsi"/>
          <w:u w:val="single"/>
        </w:rPr>
        <w:t xml:space="preserve"> as consumers increasingly shift to electric vehicles. </w:t>
      </w:r>
      <w:r w:rsidRPr="001C34F2">
        <w:rPr>
          <w:rFonts w:asciiTheme="majorHAnsi" w:hAnsiTheme="majorHAnsi" w:cstheme="majorHAnsi"/>
          <w:sz w:val="16"/>
        </w:rPr>
        <w:t xml:space="preserve">The </w:t>
      </w:r>
      <w:r w:rsidRPr="001C34F2">
        <w:rPr>
          <w:rFonts w:asciiTheme="majorHAnsi" w:hAnsiTheme="majorHAnsi" w:cstheme="majorHAnsi"/>
          <w:u w:val="single"/>
        </w:rPr>
        <w:t xml:space="preserve">world has long been experiencing a relative </w:t>
      </w:r>
      <w:r w:rsidRPr="001C34F2">
        <w:rPr>
          <w:rFonts w:asciiTheme="majorHAnsi" w:hAnsiTheme="majorHAnsi" w:cstheme="majorHAnsi"/>
          <w:b/>
          <w:iCs/>
          <w:highlight w:val="green"/>
          <w:u w:val="single"/>
        </w:rPr>
        <w:t>decoupling</w:t>
      </w:r>
      <w:r w:rsidRPr="001C34F2">
        <w:rPr>
          <w:rFonts w:asciiTheme="majorHAnsi" w:hAnsiTheme="majorHAnsi" w:cstheme="majorHAnsi"/>
          <w:sz w:val="16"/>
          <w:highlight w:val="green"/>
        </w:rPr>
        <w:t xml:space="preserve"> </w:t>
      </w:r>
      <w:r w:rsidRPr="001C34F2">
        <w:rPr>
          <w:rFonts w:asciiTheme="majorHAnsi" w:hAnsiTheme="majorHAnsi" w:cstheme="majorHAnsi"/>
          <w:highlight w:val="green"/>
          <w:u w:val="single"/>
        </w:rPr>
        <w:t>between</w:t>
      </w:r>
      <w:r w:rsidRPr="001C34F2">
        <w:rPr>
          <w:rFonts w:asciiTheme="majorHAnsi" w:hAnsiTheme="majorHAnsi" w:cstheme="majorHAnsi"/>
          <w:u w:val="single"/>
        </w:rPr>
        <w:t xml:space="preserve"> economic </w:t>
      </w:r>
      <w:r w:rsidRPr="001C34F2">
        <w:rPr>
          <w:rFonts w:asciiTheme="majorHAnsi" w:hAnsiTheme="majorHAnsi" w:cstheme="majorHAnsi"/>
          <w:highlight w:val="green"/>
          <w:u w:val="single"/>
        </w:rPr>
        <w:t>growth and</w:t>
      </w:r>
      <w:r w:rsidRPr="001C34F2">
        <w:rPr>
          <w:rFonts w:asciiTheme="majorHAnsi" w:hAnsiTheme="majorHAnsi" w:cstheme="majorHAnsi"/>
          <w:u w:val="single"/>
        </w:rPr>
        <w:t xml:space="preserve"> CO2 </w:t>
      </w:r>
      <w:r w:rsidRPr="001C34F2">
        <w:rPr>
          <w:rFonts w:asciiTheme="majorHAnsi" w:hAnsiTheme="majorHAnsi" w:cstheme="majorHAnsi"/>
          <w:highlight w:val="green"/>
          <w:u w:val="single"/>
        </w:rPr>
        <w:t>emissions</w:t>
      </w:r>
      <w:r w:rsidRPr="001C34F2">
        <w:rPr>
          <w:rFonts w:asciiTheme="majorHAnsi" w:hAnsiTheme="majorHAnsi" w:cstheme="majorHAnsi"/>
          <w:sz w:val="16"/>
          <w:highlight w:val="green"/>
        </w:rPr>
        <w:t>,</w:t>
      </w:r>
      <w:r w:rsidRPr="001C34F2">
        <w:rPr>
          <w:rFonts w:asciiTheme="majorHAnsi" w:hAnsiTheme="majorHAnsi" w:cstheme="majorHAnsi"/>
          <w:sz w:val="16"/>
        </w:rPr>
        <w:t xml:space="preserve"> </w:t>
      </w:r>
      <w:r w:rsidRPr="001C34F2">
        <w:rPr>
          <w:rFonts w:asciiTheme="majorHAnsi" w:hAnsiTheme="majorHAnsi" w:cstheme="majorHAnsi"/>
          <w:u w:val="single"/>
        </w:rPr>
        <w:t xml:space="preserve">with the </w:t>
      </w:r>
      <w:r w:rsidRPr="001C34F2">
        <w:rPr>
          <w:rFonts w:asciiTheme="majorHAnsi" w:hAnsiTheme="majorHAnsi" w:cstheme="majorHAnsi"/>
          <w:u w:val="single"/>
        </w:rPr>
        <w:lastRenderedPageBreak/>
        <w:t xml:space="preserve">emissions per unit of GDP </w:t>
      </w:r>
      <w:r w:rsidRPr="001C34F2">
        <w:rPr>
          <w:rFonts w:asciiTheme="majorHAnsi" w:hAnsiTheme="majorHAnsi" w:cstheme="majorHAnsi"/>
          <w:b/>
          <w:iCs/>
          <w:u w:val="single"/>
        </w:rPr>
        <w:t>falling for the past 60 years</w:t>
      </w:r>
      <w:r w:rsidRPr="001C34F2">
        <w:rPr>
          <w:rFonts w:asciiTheme="majorHAnsi" w:hAnsiTheme="majorHAnsi" w:cstheme="majorHAnsi"/>
          <w:sz w:val="16"/>
        </w:rPr>
        <w:t xml:space="preserve">. </w:t>
      </w:r>
      <w:r w:rsidRPr="001C34F2">
        <w:rPr>
          <w:rFonts w:asciiTheme="majorHAnsi" w:hAnsiTheme="majorHAnsi" w:cstheme="majorHAnsi"/>
          <w:u w:val="single"/>
        </w:rPr>
        <w:t>This is the case even in countries like</w:t>
      </w:r>
      <w:r w:rsidRPr="001C34F2">
        <w:rPr>
          <w:rFonts w:asciiTheme="majorHAnsi" w:hAnsiTheme="majorHAnsi" w:cstheme="majorHAnsi"/>
          <w:sz w:val="16"/>
        </w:rPr>
        <w:t xml:space="preserve"> </w:t>
      </w:r>
      <w:r w:rsidRPr="001C34F2">
        <w:rPr>
          <w:rFonts w:asciiTheme="majorHAnsi" w:hAnsiTheme="majorHAnsi" w:cstheme="majorHAnsi"/>
          <w:b/>
          <w:iCs/>
          <w:u w:val="single"/>
        </w:rPr>
        <w:t>India and China</w:t>
      </w:r>
      <w:r w:rsidRPr="001C34F2">
        <w:rPr>
          <w:rFonts w:asciiTheme="majorHAnsi" w:hAnsiTheme="majorHAnsi" w:cstheme="majorHAnsi"/>
          <w:sz w:val="16"/>
        </w:rPr>
        <w:t xml:space="preserve"> that </w:t>
      </w:r>
      <w:r w:rsidRPr="001C34F2">
        <w:rPr>
          <w:rFonts w:asciiTheme="majorHAnsi" w:hAnsiTheme="majorHAnsi" w:cstheme="majorHAnsi"/>
          <w:u w:val="single"/>
        </w:rPr>
        <w:t>have been undergoing rapid</w:t>
      </w:r>
      <w:r w:rsidRPr="001C34F2">
        <w:rPr>
          <w:rFonts w:asciiTheme="majorHAnsi" w:hAnsiTheme="majorHAnsi" w:cstheme="majorHAnsi"/>
          <w:sz w:val="16"/>
        </w:rPr>
        <w:t xml:space="preserve"> economic </w:t>
      </w:r>
      <w:r w:rsidRPr="001C34F2">
        <w:rPr>
          <w:rFonts w:asciiTheme="majorHAnsi" w:hAnsiTheme="majorHAnsi" w:cstheme="majorHAnsi"/>
          <w:u w:val="single"/>
        </w:rPr>
        <w:t>growth.</w:t>
      </w:r>
      <w:r w:rsidRPr="001C34F2">
        <w:rPr>
          <w:rFonts w:asciiTheme="majorHAnsi" w:hAnsiTheme="majorHAnsi" w:cstheme="majorHAnsi"/>
          <w:sz w:val="16"/>
        </w:rPr>
        <w:t xml:space="preserve"> But relative decoupling alone is inadequate in a world where global CO2 emissions need to peak and decline in the next decade to give us any chance at limiting warming to well below 2</w:t>
      </w:r>
      <w:r w:rsidRPr="001C34F2">
        <w:rPr>
          <w:rFonts w:ascii="Cambria Math" w:hAnsi="Cambria Math" w:cs="Cambria Math"/>
          <w:sz w:val="16"/>
        </w:rPr>
        <w:t>℃</w:t>
      </w:r>
      <w:r w:rsidRPr="001C34F2">
        <w:rPr>
          <w:rFonts w:asciiTheme="majorHAnsi" w:hAnsiTheme="majorHAnsi" w:cstheme="majorHAnsi"/>
          <w:sz w:val="16"/>
        </w:rPr>
        <w:t xml:space="preserve">, in line with Paris Agreement targets. Thankfully, there is increasing evidence that </w:t>
      </w:r>
      <w:r w:rsidRPr="001C34F2">
        <w:rPr>
          <w:rFonts w:asciiTheme="majorHAnsi" w:hAnsiTheme="majorHAnsi" w:cstheme="majorHAnsi"/>
          <w:u w:val="single"/>
        </w:rPr>
        <w:t xml:space="preserve">the world is </w:t>
      </w:r>
      <w:r w:rsidRPr="001C34F2">
        <w:rPr>
          <w:rFonts w:asciiTheme="majorHAnsi" w:hAnsiTheme="majorHAnsi" w:cstheme="majorHAnsi"/>
          <w:highlight w:val="green"/>
          <w:u w:val="single"/>
        </w:rPr>
        <w:t xml:space="preserve">on track </w:t>
      </w:r>
      <w:r w:rsidRPr="001C34F2">
        <w:rPr>
          <w:rFonts w:asciiTheme="majorHAnsi" w:hAnsiTheme="majorHAnsi" w:cstheme="majorHAnsi"/>
          <w:b/>
          <w:iCs/>
          <w:highlight w:val="green"/>
          <w:u w:val="single"/>
        </w:rPr>
        <w:t>to absolutely decouple</w:t>
      </w:r>
      <w:r w:rsidRPr="001C34F2">
        <w:rPr>
          <w:rFonts w:asciiTheme="majorHAnsi" w:hAnsiTheme="majorHAnsi" w:cstheme="majorHAnsi"/>
          <w:b/>
          <w:iCs/>
          <w:u w:val="single"/>
        </w:rPr>
        <w:t xml:space="preserve"> CO2 emissions and economic growth</w:t>
      </w:r>
      <w:r w:rsidRPr="001C34F2">
        <w:rPr>
          <w:rFonts w:asciiTheme="majorHAnsi" w:hAnsiTheme="majorHAnsi" w:cstheme="majorHAnsi"/>
          <w:sz w:val="16"/>
        </w:rPr>
        <w:t xml:space="preserve"> — with global </w:t>
      </w:r>
      <w:r w:rsidRPr="001C34F2">
        <w:rPr>
          <w:rFonts w:asciiTheme="majorHAnsi" w:hAnsiTheme="majorHAnsi" w:cstheme="majorHAnsi"/>
          <w:u w:val="single"/>
        </w:rPr>
        <w:t xml:space="preserve">CO2 </w:t>
      </w:r>
      <w:r w:rsidRPr="001C34F2">
        <w:rPr>
          <w:rFonts w:asciiTheme="majorHAnsi" w:hAnsiTheme="majorHAnsi" w:cstheme="majorHAnsi"/>
          <w:highlight w:val="green"/>
          <w:u w:val="single"/>
        </w:rPr>
        <w:t>emissions</w:t>
      </w:r>
      <w:r w:rsidRPr="001C34F2">
        <w:rPr>
          <w:rFonts w:asciiTheme="majorHAnsi" w:hAnsiTheme="majorHAnsi" w:cstheme="majorHAnsi"/>
          <w:sz w:val="16"/>
        </w:rPr>
        <w:t xml:space="preserve"> potentially having </w:t>
      </w:r>
      <w:r w:rsidRPr="001C34F2">
        <w:rPr>
          <w:rFonts w:asciiTheme="majorHAnsi" w:hAnsiTheme="majorHAnsi" w:cstheme="majorHAnsi"/>
          <w:u w:val="single"/>
        </w:rPr>
        <w:t>peaked in 2019</w:t>
      </w:r>
      <w:r w:rsidRPr="001C34F2">
        <w:rPr>
          <w:rFonts w:asciiTheme="majorHAnsi" w:hAnsiTheme="majorHAnsi" w:cstheme="majorHAnsi"/>
          <w:sz w:val="16"/>
        </w:rPr>
        <w:t xml:space="preserve"> </w:t>
      </w:r>
      <w:r w:rsidRPr="001C34F2">
        <w:rPr>
          <w:rFonts w:asciiTheme="majorHAnsi" w:hAnsiTheme="majorHAnsi" w:cstheme="majorHAnsi"/>
          <w:b/>
          <w:iCs/>
          <w:u w:val="single"/>
        </w:rPr>
        <w:t xml:space="preserve">and </w:t>
      </w:r>
      <w:r w:rsidRPr="001C34F2">
        <w:rPr>
          <w:rFonts w:asciiTheme="majorHAnsi" w:hAnsiTheme="majorHAnsi" w:cstheme="majorHAnsi"/>
          <w:b/>
          <w:iCs/>
          <w:highlight w:val="green"/>
          <w:u w:val="single"/>
        </w:rPr>
        <w:t>unlikely to increase</w:t>
      </w:r>
      <w:r w:rsidRPr="001C34F2">
        <w:rPr>
          <w:rFonts w:asciiTheme="majorHAnsi" w:hAnsiTheme="majorHAnsi" w:cstheme="majorHAnsi"/>
          <w:b/>
          <w:iCs/>
          <w:u w:val="single"/>
        </w:rPr>
        <w:t xml:space="preserve"> substantially </w:t>
      </w:r>
      <w:r w:rsidRPr="001C34F2">
        <w:rPr>
          <w:rFonts w:asciiTheme="majorHAnsi" w:hAnsiTheme="majorHAnsi" w:cstheme="majorHAnsi"/>
          <w:b/>
          <w:iCs/>
          <w:highlight w:val="green"/>
          <w:u w:val="single"/>
        </w:rPr>
        <w:t xml:space="preserve">in the </w:t>
      </w:r>
      <w:r w:rsidRPr="001C34F2">
        <w:rPr>
          <w:rFonts w:asciiTheme="majorHAnsi" w:hAnsiTheme="majorHAnsi" w:cstheme="majorHAnsi"/>
          <w:b/>
          <w:iCs/>
          <w:u w:val="single"/>
        </w:rPr>
        <w:t xml:space="preserve">coming </w:t>
      </w:r>
      <w:r w:rsidRPr="001C34F2">
        <w:rPr>
          <w:rFonts w:asciiTheme="majorHAnsi" w:hAnsiTheme="majorHAnsi" w:cstheme="majorHAnsi"/>
          <w:b/>
          <w:iCs/>
          <w:highlight w:val="green"/>
          <w:u w:val="single"/>
        </w:rPr>
        <w:t>decade</w:t>
      </w:r>
      <w:r w:rsidRPr="001C34F2">
        <w:rPr>
          <w:rFonts w:asciiTheme="majorHAnsi" w:hAnsiTheme="majorHAnsi" w:cstheme="majorHAnsi"/>
          <w:sz w:val="16"/>
        </w:rPr>
        <w:t xml:space="preserve">. While an emissions peak is just the first and easiest step towards eventually reaching the net-zero emissions required to stop the world from continuing to warm, it </w:t>
      </w:r>
      <w:r w:rsidRPr="001C34F2">
        <w:rPr>
          <w:rFonts w:asciiTheme="majorHAnsi" w:hAnsiTheme="majorHAnsi" w:cstheme="majorHAnsi"/>
          <w:u w:val="single"/>
        </w:rPr>
        <w:t xml:space="preserve">demonstrates that linkages between emissions and economic activity are not an immutable law, but rather simply a result of our current means of energy production. </w:t>
      </w:r>
      <w:r w:rsidRPr="001C34F2">
        <w:rPr>
          <w:rFonts w:asciiTheme="majorHAnsi" w:hAnsiTheme="majorHAnsi" w:cstheme="majorHAnsi"/>
          <w:sz w:val="16"/>
        </w:rPr>
        <w:t xml:space="preserve">In recent years we have seen more and more examples of absolute decoupling — economic growth accompanied by falling CO2 emissions. </w:t>
      </w:r>
      <w:r w:rsidRPr="001C34F2">
        <w:rPr>
          <w:rFonts w:asciiTheme="majorHAnsi" w:hAnsiTheme="majorHAnsi" w:cstheme="majorHAnsi"/>
          <w:u w:val="single"/>
        </w:rPr>
        <w:t>Since 2005,</w:t>
      </w:r>
      <w:r w:rsidRPr="001C34F2">
        <w:rPr>
          <w:rFonts w:asciiTheme="majorHAnsi" w:hAnsiTheme="majorHAnsi" w:cstheme="majorHAnsi"/>
          <w:sz w:val="16"/>
        </w:rPr>
        <w:t xml:space="preserve"> </w:t>
      </w:r>
      <w:r w:rsidRPr="001C34F2">
        <w:rPr>
          <w:rFonts w:asciiTheme="majorHAnsi" w:hAnsiTheme="majorHAnsi" w:cstheme="majorHAnsi"/>
          <w:highlight w:val="green"/>
          <w:u w:val="single"/>
        </w:rPr>
        <w:t>32 countries</w:t>
      </w:r>
      <w:r w:rsidRPr="001C34F2">
        <w:rPr>
          <w:rFonts w:asciiTheme="majorHAnsi" w:hAnsiTheme="majorHAnsi" w:cstheme="majorHAnsi"/>
          <w:u w:val="single"/>
        </w:rPr>
        <w:t xml:space="preserve"> with a population of at least one million people </w:t>
      </w:r>
      <w:r w:rsidRPr="001C34F2">
        <w:rPr>
          <w:rFonts w:asciiTheme="majorHAnsi" w:hAnsiTheme="majorHAnsi" w:cstheme="majorHAnsi"/>
          <w:b/>
          <w:iCs/>
          <w:u w:val="single"/>
        </w:rPr>
        <w:t xml:space="preserve">have </w:t>
      </w:r>
      <w:r w:rsidRPr="001C34F2">
        <w:rPr>
          <w:rFonts w:asciiTheme="majorHAnsi" w:hAnsiTheme="majorHAnsi" w:cstheme="majorHAnsi"/>
          <w:b/>
          <w:iCs/>
          <w:highlight w:val="green"/>
          <w:u w:val="single"/>
        </w:rPr>
        <w:t>absolutely decoupled</w:t>
      </w:r>
      <w:r w:rsidRPr="001C34F2">
        <w:rPr>
          <w:rFonts w:asciiTheme="majorHAnsi" w:hAnsiTheme="majorHAnsi" w:cstheme="majorHAnsi"/>
          <w:sz w:val="16"/>
        </w:rPr>
        <w:t xml:space="preserve"> emissions from economic growth, both for terrestrial emissions (those within national borders) and consumption emissions (emissions embodied in the goods consumed in a country). This includes the </w:t>
      </w:r>
      <w:r w:rsidRPr="001C34F2">
        <w:rPr>
          <w:rFonts w:asciiTheme="majorHAnsi" w:hAnsiTheme="majorHAnsi" w:cstheme="majorHAnsi"/>
          <w:u w:val="single"/>
        </w:rPr>
        <w:t>U</w:t>
      </w:r>
      <w:r w:rsidRPr="001C34F2">
        <w:rPr>
          <w:rFonts w:asciiTheme="majorHAnsi" w:hAnsiTheme="majorHAnsi" w:cstheme="majorHAnsi"/>
          <w:sz w:val="16"/>
        </w:rPr>
        <w:t xml:space="preserve">nited </w:t>
      </w:r>
      <w:r w:rsidRPr="001C34F2">
        <w:rPr>
          <w:rFonts w:asciiTheme="majorHAnsi" w:hAnsiTheme="majorHAnsi" w:cstheme="majorHAnsi"/>
          <w:u w:val="single"/>
        </w:rPr>
        <w:t>S</w:t>
      </w:r>
      <w:r w:rsidRPr="001C34F2">
        <w:rPr>
          <w:rFonts w:asciiTheme="majorHAnsi" w:hAnsiTheme="majorHAnsi" w:cstheme="majorHAnsi"/>
          <w:sz w:val="16"/>
        </w:rPr>
        <w:t xml:space="preserve">tates, </w:t>
      </w:r>
      <w:r w:rsidRPr="001C34F2">
        <w:rPr>
          <w:rFonts w:asciiTheme="majorHAnsi" w:hAnsiTheme="majorHAnsi" w:cstheme="majorHAnsi"/>
          <w:u w:val="single"/>
        </w:rPr>
        <w:t>Japan, Mexico, Germany, U</w:t>
      </w:r>
      <w:r w:rsidRPr="001C34F2">
        <w:rPr>
          <w:rFonts w:asciiTheme="majorHAnsi" w:hAnsiTheme="majorHAnsi" w:cstheme="majorHAnsi"/>
          <w:sz w:val="16"/>
        </w:rPr>
        <w:t xml:space="preserve">nited </w:t>
      </w:r>
      <w:r w:rsidRPr="001C34F2">
        <w:rPr>
          <w:rFonts w:asciiTheme="majorHAnsi" w:hAnsiTheme="majorHAnsi" w:cstheme="majorHAnsi"/>
          <w:u w:val="single"/>
        </w:rPr>
        <w:t>K</w:t>
      </w:r>
      <w:r w:rsidRPr="001C34F2">
        <w:rPr>
          <w:rFonts w:asciiTheme="majorHAnsi" w:hAnsiTheme="majorHAnsi" w:cstheme="majorHAnsi"/>
          <w:sz w:val="16"/>
        </w:rPr>
        <w:t xml:space="preserve">ingdom, </w:t>
      </w:r>
      <w:r w:rsidRPr="001C34F2">
        <w:rPr>
          <w:rFonts w:asciiTheme="majorHAnsi" w:hAnsiTheme="majorHAnsi" w:cstheme="majorHAnsi"/>
          <w:u w:val="single"/>
        </w:rPr>
        <w:t>France, Spain, Poland, Romania, Netherlands, Belgium, Portugal, Sweden, Hungary, Belarus, Austria, Bulgaria, El Salvador, Singapore, Denmark, Finland, Slovakia, Norway, Ireland, New Zealand, Croatia, Jamaica, Lithuania, Slovenia, Latvia, Estonia, and Cyprus.</w:t>
      </w:r>
      <w:r w:rsidRPr="001C34F2">
        <w:rPr>
          <w:rFonts w:asciiTheme="majorHAnsi" w:hAnsiTheme="majorHAnsi" w:cstheme="majorHAnsi"/>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1C34F2">
        <w:rPr>
          <w:rFonts w:asciiTheme="majorHAnsi" w:hAnsiTheme="majorHAnsi" w:cstheme="majorHAnsi"/>
          <w:u w:val="single"/>
        </w:rPr>
        <w:t>declining territorial emissions over the 2005-2019 period (based on a linear regression), declining consumption emissions, and increasing real GDP (on a purchasing power parity basis, using constant 2017 international $USD).</w:t>
      </w:r>
      <w:r w:rsidRPr="001C34F2">
        <w:rPr>
          <w:rFonts w:asciiTheme="majorHAnsi" w:hAnsiTheme="majorHAnsi" w:cstheme="majorHAnsi"/>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1C34F2">
        <w:rPr>
          <w:rFonts w:asciiTheme="majorHAnsi" w:hAnsiTheme="majorHAnsi" w:cstheme="majorHAnsi"/>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1C34F2">
        <w:rPr>
          <w:rFonts w:asciiTheme="majorHAnsi" w:hAnsiTheme="majorHAnsi" w:cstheme="majorHAnsi"/>
          <w:sz w:val="16"/>
        </w:rPr>
        <w:t xml:space="preserve">One of the </w:t>
      </w:r>
      <w:r w:rsidRPr="001C34F2">
        <w:rPr>
          <w:rFonts w:asciiTheme="majorHAnsi" w:hAnsiTheme="majorHAnsi" w:cstheme="majorHAnsi"/>
          <w:u w:val="single"/>
        </w:rPr>
        <w:t>primary criticisms of</w:t>
      </w:r>
      <w:r w:rsidRPr="001C34F2">
        <w:rPr>
          <w:rFonts w:asciiTheme="majorHAnsi" w:hAnsiTheme="majorHAnsi" w:cstheme="majorHAnsi"/>
          <w:sz w:val="16"/>
        </w:rPr>
        <w:t xml:space="preserve"> some prior analyses of absolute </w:t>
      </w:r>
      <w:r w:rsidRPr="001C34F2">
        <w:rPr>
          <w:rFonts w:asciiTheme="majorHAnsi" w:hAnsiTheme="majorHAnsi" w:cstheme="majorHAnsi"/>
          <w:u w:val="single"/>
        </w:rPr>
        <w:t>decoupling is</w:t>
      </w:r>
      <w:r w:rsidRPr="001C34F2">
        <w:rPr>
          <w:rFonts w:asciiTheme="majorHAnsi" w:hAnsiTheme="majorHAnsi" w:cstheme="majorHAnsi"/>
          <w:sz w:val="16"/>
        </w:rPr>
        <w:t xml:space="preserve"> that they ignore </w:t>
      </w:r>
      <w:r w:rsidRPr="001C34F2">
        <w:rPr>
          <w:rFonts w:asciiTheme="majorHAnsi" w:hAnsiTheme="majorHAnsi" w:cstheme="majorHAnsi"/>
          <w:b/>
          <w:iCs/>
          <w:u w:val="single"/>
        </w:rPr>
        <w:t>leakage</w:t>
      </w:r>
      <w:r w:rsidRPr="001C34F2">
        <w:rPr>
          <w:rFonts w:asciiTheme="majorHAnsi" w:hAnsiTheme="majorHAnsi" w:cstheme="majorHAnsi"/>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1C34F2">
        <w:rPr>
          <w:rFonts w:asciiTheme="majorHAnsi" w:hAnsiTheme="majorHAnsi" w:cstheme="majorHAnsi"/>
          <w:u w:val="single"/>
        </w:rPr>
        <w:t xml:space="preserve">structural changes in China and a growing domestic market led to a reversal of these trends; the amount of </w:t>
      </w:r>
      <w:r w:rsidRPr="001C34F2">
        <w:rPr>
          <w:rFonts w:asciiTheme="majorHAnsi" w:hAnsiTheme="majorHAnsi" w:cstheme="majorHAnsi"/>
          <w:highlight w:val="green"/>
          <w:u w:val="single"/>
        </w:rPr>
        <w:t xml:space="preserve">emissions </w:t>
      </w:r>
      <w:r w:rsidRPr="001C34F2">
        <w:rPr>
          <w:rFonts w:asciiTheme="majorHAnsi" w:hAnsiTheme="majorHAnsi" w:cstheme="majorHAnsi"/>
          <w:u w:val="single"/>
        </w:rPr>
        <w:t xml:space="preserve">“exported” from developed countries to developing countries </w:t>
      </w:r>
      <w:r w:rsidRPr="001C34F2">
        <w:rPr>
          <w:rFonts w:asciiTheme="majorHAnsi" w:hAnsiTheme="majorHAnsi" w:cstheme="majorHAnsi"/>
          <w:b/>
          <w:iCs/>
          <w:highlight w:val="green"/>
          <w:u w:val="single"/>
        </w:rPr>
        <w:t>has</w:t>
      </w:r>
      <w:r w:rsidRPr="001C34F2">
        <w:rPr>
          <w:rFonts w:asciiTheme="majorHAnsi" w:hAnsiTheme="majorHAnsi" w:cstheme="majorHAnsi"/>
          <w:b/>
          <w:iCs/>
          <w:u w:val="single"/>
        </w:rPr>
        <w:t xml:space="preserve"> actually </w:t>
      </w:r>
      <w:r w:rsidRPr="001C34F2">
        <w:rPr>
          <w:rFonts w:asciiTheme="majorHAnsi" w:hAnsiTheme="majorHAnsi" w:cstheme="majorHAnsi"/>
          <w:b/>
          <w:iCs/>
          <w:highlight w:val="green"/>
          <w:u w:val="single"/>
        </w:rPr>
        <w:t>declined</w:t>
      </w:r>
      <w:r w:rsidRPr="001C34F2">
        <w:rPr>
          <w:rFonts w:asciiTheme="majorHAnsi" w:hAnsiTheme="majorHAnsi" w:cstheme="majorHAnsi"/>
          <w:b/>
          <w:iCs/>
          <w:u w:val="single"/>
        </w:rPr>
        <w:t xml:space="preserve"> over the past 15 years. </w:t>
      </w:r>
      <w:r w:rsidRPr="001C34F2">
        <w:rPr>
          <w:rFonts w:asciiTheme="majorHAnsi" w:hAnsiTheme="majorHAnsi" w:cstheme="majorHAnsi"/>
          <w:sz w:val="16"/>
        </w:rPr>
        <w:t xml:space="preserve">This means that, for many countries, </w:t>
      </w:r>
      <w:r w:rsidRPr="001C34F2">
        <w:rPr>
          <w:rFonts w:asciiTheme="majorHAnsi" w:hAnsiTheme="majorHAnsi" w:cstheme="majorHAnsi"/>
          <w:u w:val="single"/>
        </w:rPr>
        <w:t>both territorial emissions and consumption emissions</w:t>
      </w:r>
      <w:r w:rsidRPr="001C34F2">
        <w:rPr>
          <w:rFonts w:asciiTheme="majorHAnsi" w:hAnsiTheme="majorHAnsi" w:cstheme="majorHAnsi"/>
          <w:sz w:val="16"/>
        </w:rPr>
        <w:t xml:space="preserve"> (which include any emissions “exported” to other countries) </w:t>
      </w:r>
      <w:r w:rsidRPr="001C34F2">
        <w:rPr>
          <w:rFonts w:asciiTheme="majorHAnsi" w:hAnsiTheme="majorHAnsi" w:cstheme="majorHAnsi"/>
          <w:b/>
          <w:iCs/>
          <w:u w:val="single"/>
        </w:rPr>
        <w:t>have jointly declined</w:t>
      </w:r>
      <w:r w:rsidRPr="001C34F2">
        <w:rPr>
          <w:rFonts w:asciiTheme="majorHAnsi" w:hAnsiTheme="majorHAnsi" w:cstheme="majorHAnsi"/>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1C34F2">
        <w:rPr>
          <w:rFonts w:asciiTheme="majorHAnsi" w:hAnsiTheme="majorHAnsi" w:cstheme="majorHAnsi"/>
          <w:b/>
          <w:iCs/>
          <w:highlight w:val="green"/>
          <w:u w:val="single"/>
        </w:rPr>
        <w:t>Absolute decoupling is possible</w:t>
      </w:r>
      <w:r w:rsidRPr="001C34F2">
        <w:rPr>
          <w:rFonts w:asciiTheme="majorHAnsi" w:hAnsiTheme="majorHAnsi" w:cstheme="majorHAnsi"/>
          <w:b/>
          <w:iCs/>
          <w:u w:val="single"/>
        </w:rPr>
        <w:t>.</w:t>
      </w:r>
      <w:r w:rsidRPr="001C34F2">
        <w:rPr>
          <w:rFonts w:asciiTheme="majorHAnsi" w:hAnsiTheme="majorHAnsi" w:cstheme="majorHAnsi"/>
          <w:sz w:val="16"/>
        </w:rPr>
        <w:t xml:space="preserve"> </w:t>
      </w:r>
      <w:r w:rsidRPr="001C34F2">
        <w:rPr>
          <w:rFonts w:asciiTheme="majorHAnsi" w:hAnsiTheme="majorHAnsi" w:cstheme="majorHAnsi"/>
          <w:u w:val="single"/>
        </w:rPr>
        <w:t>There is no physical law requiring economic growth — and broader increases in human wellbeing — to necessarily be linked to CO2 emissions</w:t>
      </w:r>
      <w:r w:rsidRPr="001C34F2">
        <w:rPr>
          <w:rFonts w:asciiTheme="majorHAnsi" w:hAnsiTheme="majorHAnsi" w:cstheme="majorHAnsi"/>
          <w:sz w:val="16"/>
        </w:rPr>
        <w:t xml:space="preserve">. All of the </w:t>
      </w:r>
      <w:r w:rsidRPr="001C34F2">
        <w:rPr>
          <w:rFonts w:asciiTheme="majorHAnsi" w:hAnsiTheme="majorHAnsi" w:cstheme="majorHAnsi"/>
          <w:b/>
          <w:iCs/>
          <w:highlight w:val="green"/>
          <w:u w:val="single"/>
        </w:rPr>
        <w:t xml:space="preserve">services </w:t>
      </w:r>
      <w:r w:rsidRPr="001C34F2">
        <w:rPr>
          <w:rFonts w:asciiTheme="majorHAnsi" w:hAnsiTheme="majorHAnsi" w:cstheme="majorHAnsi"/>
          <w:b/>
          <w:iCs/>
          <w:u w:val="single"/>
        </w:rPr>
        <w:t>that we rely on today that emit fossil fuels</w:t>
      </w:r>
      <w:r w:rsidRPr="001C34F2">
        <w:rPr>
          <w:rFonts w:asciiTheme="majorHAnsi" w:hAnsiTheme="majorHAnsi" w:cstheme="majorHAnsi"/>
          <w:sz w:val="16"/>
        </w:rPr>
        <w:t xml:space="preserve"> — electricity, transportation, heating, food — </w:t>
      </w:r>
      <w:r w:rsidRPr="001C34F2">
        <w:rPr>
          <w:rFonts w:asciiTheme="majorHAnsi" w:hAnsiTheme="majorHAnsi" w:cstheme="majorHAnsi"/>
          <w:u w:val="single"/>
        </w:rPr>
        <w:t>can</w:t>
      </w:r>
      <w:r w:rsidRPr="001C34F2">
        <w:rPr>
          <w:rFonts w:asciiTheme="majorHAnsi" w:hAnsiTheme="majorHAnsi" w:cstheme="majorHAnsi"/>
          <w:sz w:val="16"/>
        </w:rPr>
        <w:t xml:space="preserve"> in principle </w:t>
      </w:r>
      <w:r w:rsidRPr="001C34F2">
        <w:rPr>
          <w:rFonts w:asciiTheme="majorHAnsi" w:hAnsiTheme="majorHAnsi" w:cstheme="majorHAnsi"/>
          <w:b/>
          <w:iCs/>
          <w:u w:val="single"/>
        </w:rPr>
        <w:t xml:space="preserve">be </w:t>
      </w:r>
      <w:r w:rsidRPr="001C34F2">
        <w:rPr>
          <w:rFonts w:asciiTheme="majorHAnsi" w:hAnsiTheme="majorHAnsi" w:cstheme="majorHAnsi"/>
          <w:b/>
          <w:iCs/>
          <w:highlight w:val="green"/>
          <w:u w:val="single"/>
        </w:rPr>
        <w:t>replaced by</w:t>
      </w:r>
      <w:r w:rsidRPr="001C34F2">
        <w:rPr>
          <w:rFonts w:asciiTheme="majorHAnsi" w:hAnsiTheme="majorHAnsi" w:cstheme="majorHAnsi"/>
          <w:b/>
          <w:iCs/>
          <w:u w:val="single"/>
        </w:rPr>
        <w:t xml:space="preserve"> near-</w:t>
      </w:r>
      <w:r w:rsidRPr="001C34F2">
        <w:rPr>
          <w:rFonts w:asciiTheme="majorHAnsi" w:hAnsiTheme="majorHAnsi" w:cstheme="majorHAnsi"/>
          <w:b/>
          <w:iCs/>
          <w:highlight w:val="green"/>
          <w:u w:val="single"/>
        </w:rPr>
        <w:t>zero carbon alternatives</w:t>
      </w:r>
      <w:r w:rsidRPr="001C34F2">
        <w:rPr>
          <w:rFonts w:asciiTheme="majorHAnsi" w:hAnsiTheme="majorHAnsi" w:cstheme="majorHAnsi"/>
          <w:sz w:val="16"/>
        </w:rPr>
        <w:t>, though these are more mature in some sectors (electricity, transportation, buildings) than in others (industrial processes, agriculture).</w:t>
      </w:r>
    </w:p>
    <w:p w14:paraId="551563FB" w14:textId="65C7ECA6" w:rsidR="005F21D6" w:rsidRPr="001C34F2" w:rsidRDefault="005F21D6" w:rsidP="005F21D6">
      <w:pPr>
        <w:pStyle w:val="Heading4"/>
        <w:rPr>
          <w:rFonts w:asciiTheme="majorHAnsi" w:hAnsiTheme="majorHAnsi" w:cstheme="majorHAnsi"/>
          <w:bCs w:val="0"/>
        </w:rPr>
      </w:pPr>
      <w:r w:rsidRPr="001C34F2">
        <w:rPr>
          <w:rFonts w:asciiTheme="majorHAnsi" w:hAnsiTheme="majorHAnsi" w:cstheme="majorHAnsi"/>
        </w:rPr>
        <w:lastRenderedPageBreak/>
        <w:t>Tech dematerialization secures sustainability.</w:t>
      </w:r>
    </w:p>
    <w:p w14:paraId="30A96AA7" w14:textId="77777777" w:rsidR="005F21D6" w:rsidRPr="001C34F2" w:rsidRDefault="005F21D6" w:rsidP="005F21D6">
      <w:pPr>
        <w:rPr>
          <w:rFonts w:asciiTheme="majorHAnsi" w:hAnsiTheme="majorHAnsi" w:cstheme="majorHAnsi"/>
        </w:rPr>
      </w:pPr>
      <w:r w:rsidRPr="001C34F2">
        <w:rPr>
          <w:rFonts w:asciiTheme="majorHAnsi" w:hAnsiTheme="majorHAnsi" w:cstheme="majorHAnsi"/>
          <w:b/>
          <w:bCs/>
          <w:sz w:val="26"/>
        </w:rPr>
        <w:t>McAfee 19</w:t>
      </w:r>
      <w:r w:rsidRPr="001C34F2">
        <w:rPr>
          <w:rFonts w:asciiTheme="majorHAnsi" w:hAnsiTheme="majorHAnsi" w:cstheme="majorHAnsi"/>
        </w:rP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6E6D53AB" w14:textId="77777777" w:rsidR="005F21D6" w:rsidRPr="001C34F2" w:rsidRDefault="005F21D6" w:rsidP="005F21D6">
      <w:pPr>
        <w:rPr>
          <w:rFonts w:asciiTheme="majorHAnsi" w:hAnsiTheme="majorHAnsi" w:cstheme="majorHAnsi"/>
          <w:sz w:val="16"/>
        </w:rPr>
      </w:pPr>
      <w:r w:rsidRPr="001C34F2">
        <w:rPr>
          <w:rFonts w:asciiTheme="majorHAnsi" w:hAnsiTheme="majorHAnsi" w:cstheme="majorHAnsi"/>
          <w:u w:val="single"/>
        </w:rPr>
        <w:t xml:space="preserve">There is </w:t>
      </w:r>
      <w:r w:rsidRPr="001C34F2">
        <w:rPr>
          <w:rFonts w:asciiTheme="majorHAnsi" w:hAnsiTheme="majorHAnsi" w:cstheme="majorHAnsi"/>
          <w:b/>
          <w:iCs/>
          <w:u w:val="single"/>
        </w:rPr>
        <w:t>no shortage</w:t>
      </w:r>
      <w:r w:rsidRPr="001C34F2">
        <w:rPr>
          <w:rFonts w:asciiTheme="majorHAnsi" w:hAnsiTheme="majorHAnsi" w:cstheme="majorHAnsi"/>
          <w:u w:val="single"/>
        </w:rPr>
        <w:t xml:space="preserve"> of examples of dematerialization</w:t>
      </w:r>
      <w:r w:rsidRPr="001C34F2">
        <w:rPr>
          <w:rFonts w:asciiTheme="majorHAnsi" w:hAnsiTheme="majorHAnsi" w:cstheme="majorHAnsi"/>
          <w:sz w:val="16"/>
        </w:rPr>
        <w:t>. I chose the ones in this chapter because they illustrate a set of fundamental principles at the intersection of business, economics, innovation, and our impact on our planet. They are:</w:t>
      </w:r>
    </w:p>
    <w:p w14:paraId="732FC081" w14:textId="77777777" w:rsidR="005F21D6" w:rsidRPr="001C34F2" w:rsidRDefault="005F21D6" w:rsidP="005F21D6">
      <w:pPr>
        <w:rPr>
          <w:rFonts w:asciiTheme="majorHAnsi" w:hAnsiTheme="majorHAnsi" w:cstheme="majorHAnsi"/>
          <w:sz w:val="16"/>
        </w:rPr>
      </w:pPr>
      <w:r w:rsidRPr="001C34F2">
        <w:rPr>
          <w:rFonts w:asciiTheme="majorHAnsi" w:hAnsiTheme="majorHAnsi" w:cstheme="majorHAnsi"/>
          <w:u w:val="single"/>
        </w:rPr>
        <w:t>We do want more all the time</w:t>
      </w:r>
      <w:r w:rsidRPr="001C34F2">
        <w:rPr>
          <w:rFonts w:asciiTheme="majorHAnsi" w:hAnsiTheme="majorHAnsi" w:cstheme="majorHAnsi"/>
          <w:sz w:val="16"/>
        </w:rPr>
        <w:t xml:space="preserve">, </w:t>
      </w:r>
      <w:r w:rsidRPr="001C34F2">
        <w:rPr>
          <w:rFonts w:asciiTheme="majorHAnsi" w:hAnsiTheme="majorHAnsi" w:cstheme="majorHAnsi"/>
          <w:u w:val="single"/>
        </w:rPr>
        <w:t xml:space="preserve">but </w:t>
      </w:r>
      <w:r w:rsidRPr="001C34F2">
        <w:rPr>
          <w:rFonts w:asciiTheme="majorHAnsi" w:hAnsiTheme="majorHAnsi" w:cstheme="majorHAnsi"/>
          <w:b/>
          <w:iCs/>
          <w:u w:val="single"/>
        </w:rPr>
        <w:t>not more resources</w:t>
      </w:r>
      <w:r w:rsidRPr="001C34F2">
        <w:rPr>
          <w:rFonts w:asciiTheme="majorHAnsi" w:hAnsiTheme="majorHAnsi" w:cstheme="majorHAnsi"/>
          <w:sz w:val="16"/>
        </w:rPr>
        <w:t xml:space="preserve">. Alfred Marshall was right, but William Jevons was wrong. </w:t>
      </w:r>
      <w:r w:rsidRPr="001C34F2">
        <w:rPr>
          <w:rFonts w:asciiTheme="majorHAnsi" w:hAnsiTheme="majorHAnsi" w:cstheme="majorHAnsi"/>
          <w:u w:val="single"/>
        </w:rPr>
        <w:t>Our wants and desires keep growing</w:t>
      </w:r>
      <w:r w:rsidRPr="001C34F2">
        <w:rPr>
          <w:rFonts w:asciiTheme="majorHAnsi" w:hAnsiTheme="majorHAnsi" w:cstheme="majorHAnsi"/>
          <w:sz w:val="16"/>
        </w:rPr>
        <w:t xml:space="preserve">, evidently without end, and therefore so do our economies. But </w:t>
      </w:r>
      <w:r w:rsidRPr="001C34F2">
        <w:rPr>
          <w:rFonts w:asciiTheme="majorHAnsi" w:hAnsiTheme="majorHAnsi" w:cstheme="majorHAnsi"/>
          <w:u w:val="single"/>
        </w:rPr>
        <w:t xml:space="preserve">our use of the earth’s resources </w:t>
      </w:r>
      <w:r w:rsidRPr="001C34F2">
        <w:rPr>
          <w:rFonts w:asciiTheme="majorHAnsi" w:hAnsiTheme="majorHAnsi" w:cstheme="majorHAnsi"/>
          <w:b/>
          <w:iCs/>
          <w:u w:val="single"/>
        </w:rPr>
        <w:t>does not</w:t>
      </w:r>
      <w:r w:rsidRPr="001C34F2">
        <w:rPr>
          <w:rFonts w:asciiTheme="majorHAnsi" w:hAnsiTheme="majorHAnsi" w:cstheme="majorHAnsi"/>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09F8F899" w14:textId="77777777" w:rsidR="005F21D6" w:rsidRPr="001C34F2" w:rsidRDefault="005F21D6" w:rsidP="005F21D6">
      <w:pPr>
        <w:rPr>
          <w:rFonts w:asciiTheme="majorHAnsi" w:hAnsiTheme="majorHAnsi" w:cstheme="majorHAnsi"/>
          <w:sz w:val="16"/>
        </w:rPr>
      </w:pPr>
      <w:r w:rsidRPr="001C34F2">
        <w:rPr>
          <w:rFonts w:asciiTheme="majorHAnsi" w:hAnsiTheme="majorHAnsi" w:cstheme="majorHAnsi"/>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1C34F2">
        <w:rPr>
          <w:rFonts w:asciiTheme="majorHAnsi" w:hAnsiTheme="majorHAnsi" w:cstheme="majorHAnsi"/>
          <w:u w:val="single"/>
        </w:rPr>
        <w:t xml:space="preserve">Elasticities of </w:t>
      </w:r>
      <w:r w:rsidRPr="001C34F2">
        <w:rPr>
          <w:rFonts w:asciiTheme="majorHAnsi" w:hAnsiTheme="majorHAnsi" w:cstheme="majorHAnsi"/>
          <w:highlight w:val="green"/>
          <w:u w:val="single"/>
        </w:rPr>
        <w:t>demand</w:t>
      </w:r>
      <w:r w:rsidRPr="001C34F2">
        <w:rPr>
          <w:rFonts w:asciiTheme="majorHAnsi" w:hAnsiTheme="majorHAnsi" w:cstheme="majorHAnsi"/>
          <w:sz w:val="16"/>
        </w:rPr>
        <w:t xml:space="preserve"> can </w:t>
      </w:r>
      <w:r w:rsidRPr="001C34F2">
        <w:rPr>
          <w:rFonts w:asciiTheme="majorHAnsi" w:hAnsiTheme="majorHAnsi" w:cstheme="majorHAnsi"/>
          <w:highlight w:val="green"/>
          <w:u w:val="single"/>
        </w:rPr>
        <w:t>change</w:t>
      </w:r>
      <w:r w:rsidRPr="001C34F2">
        <w:rPr>
          <w:rFonts w:asciiTheme="majorHAnsi" w:hAnsiTheme="majorHAnsi" w:cstheme="majorHAnsi"/>
          <w:u w:val="single"/>
        </w:rPr>
        <w:t xml:space="preserve"> over time </w:t>
      </w:r>
      <w:r w:rsidRPr="001C34F2">
        <w:rPr>
          <w:rFonts w:asciiTheme="majorHAnsi" w:hAnsiTheme="majorHAnsi" w:cstheme="majorHAnsi"/>
          <w:highlight w:val="green"/>
          <w:u w:val="single"/>
        </w:rPr>
        <w:t>for</w:t>
      </w:r>
      <w:r w:rsidRPr="001C34F2">
        <w:rPr>
          <w:rFonts w:asciiTheme="majorHAnsi" w:hAnsiTheme="majorHAnsi" w:cstheme="majorHAnsi"/>
          <w:u w:val="single"/>
        </w:rPr>
        <w:t xml:space="preserve"> several reasons</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the most fundamental of which is </w:t>
      </w:r>
      <w:r w:rsidRPr="001C34F2">
        <w:rPr>
          <w:rFonts w:asciiTheme="majorHAnsi" w:hAnsiTheme="majorHAnsi" w:cstheme="majorHAnsi"/>
          <w:b/>
          <w:iCs/>
          <w:highlight w:val="green"/>
          <w:u w:val="single"/>
        </w:rPr>
        <w:t>tech</w:t>
      </w:r>
      <w:r w:rsidRPr="001C34F2">
        <w:rPr>
          <w:rFonts w:asciiTheme="majorHAnsi" w:hAnsiTheme="majorHAnsi" w:cstheme="majorHAnsi"/>
          <w:b/>
          <w:iCs/>
          <w:u w:val="single"/>
        </w:rPr>
        <w:t>nological change</w:t>
      </w:r>
      <w:r w:rsidRPr="001C34F2">
        <w:rPr>
          <w:rFonts w:asciiTheme="majorHAnsi" w:hAnsiTheme="majorHAnsi" w:cstheme="majorHAnsi"/>
          <w:sz w:val="16"/>
        </w:rPr>
        <w:t xml:space="preserve">. Coal provides a clear example of this. </w:t>
      </w:r>
      <w:r w:rsidRPr="001C34F2">
        <w:rPr>
          <w:rFonts w:asciiTheme="majorHAnsi" w:hAnsiTheme="majorHAnsi" w:cstheme="majorHAnsi"/>
          <w:u w:val="single"/>
        </w:rPr>
        <w:t>When fracking made</w:t>
      </w:r>
      <w:r w:rsidRPr="001C34F2">
        <w:rPr>
          <w:rFonts w:asciiTheme="majorHAnsi" w:hAnsiTheme="majorHAnsi" w:cstheme="majorHAnsi"/>
          <w:sz w:val="16"/>
        </w:rPr>
        <w:t xml:space="preserve"> natural </w:t>
      </w:r>
      <w:r w:rsidRPr="001C34F2">
        <w:rPr>
          <w:rFonts w:asciiTheme="majorHAnsi" w:hAnsiTheme="majorHAnsi" w:cstheme="majorHAnsi"/>
          <w:u w:val="single"/>
        </w:rPr>
        <w:t>gas</w:t>
      </w:r>
      <w:r w:rsidRPr="001C34F2">
        <w:rPr>
          <w:rFonts w:asciiTheme="majorHAnsi" w:hAnsiTheme="majorHAnsi" w:cstheme="majorHAnsi"/>
          <w:sz w:val="16"/>
        </w:rPr>
        <w:t xml:space="preserve"> much </w:t>
      </w:r>
      <w:r w:rsidRPr="001C34F2">
        <w:rPr>
          <w:rFonts w:asciiTheme="majorHAnsi" w:hAnsiTheme="majorHAnsi" w:cstheme="majorHAnsi"/>
          <w:u w:val="single"/>
        </w:rPr>
        <w:t>cheaper</w:t>
      </w:r>
      <w:r w:rsidRPr="001C34F2">
        <w:rPr>
          <w:rFonts w:asciiTheme="majorHAnsi" w:hAnsiTheme="majorHAnsi" w:cstheme="majorHAnsi"/>
          <w:sz w:val="16"/>
        </w:rPr>
        <w:t xml:space="preserve">, </w:t>
      </w:r>
      <w:r w:rsidRPr="001C34F2">
        <w:rPr>
          <w:rFonts w:asciiTheme="majorHAnsi" w:hAnsiTheme="majorHAnsi" w:cstheme="majorHAnsi"/>
          <w:u w:val="single"/>
        </w:rPr>
        <w:t xml:space="preserve">total </w:t>
      </w:r>
      <w:r w:rsidRPr="001C34F2">
        <w:rPr>
          <w:rFonts w:asciiTheme="majorHAnsi" w:hAnsiTheme="majorHAnsi" w:cstheme="majorHAnsi"/>
          <w:b/>
          <w:iCs/>
          <w:u w:val="single"/>
        </w:rPr>
        <w:t>demand</w:t>
      </w:r>
      <w:r w:rsidRPr="001C34F2">
        <w:rPr>
          <w:rFonts w:asciiTheme="majorHAnsi" w:hAnsiTheme="majorHAnsi" w:cstheme="majorHAnsi"/>
          <w:u w:val="single"/>
        </w:rPr>
        <w:t xml:space="preserve"> for coal in the United States </w:t>
      </w:r>
      <w:r w:rsidRPr="001C34F2">
        <w:rPr>
          <w:rFonts w:asciiTheme="majorHAnsi" w:hAnsiTheme="majorHAnsi" w:cstheme="majorHAnsi"/>
          <w:b/>
          <w:iCs/>
          <w:u w:val="single"/>
        </w:rPr>
        <w:t>went down</w:t>
      </w:r>
      <w:r w:rsidRPr="001C34F2">
        <w:rPr>
          <w:rFonts w:asciiTheme="majorHAnsi" w:hAnsiTheme="majorHAnsi" w:cstheme="majorHAnsi"/>
          <w:u w:val="single"/>
        </w:rPr>
        <w:t xml:space="preserve"> even though its price decreased</w:t>
      </w:r>
      <w:r w:rsidRPr="001C34F2">
        <w:rPr>
          <w:rFonts w:asciiTheme="majorHAnsi" w:hAnsiTheme="majorHAnsi" w:cstheme="majorHAnsi"/>
          <w:sz w:val="16"/>
        </w:rPr>
        <w:t>.</w:t>
      </w:r>
    </w:p>
    <w:p w14:paraId="2F65B011" w14:textId="77777777" w:rsidR="005F21D6" w:rsidRPr="001C34F2" w:rsidRDefault="005F21D6" w:rsidP="005F21D6">
      <w:pPr>
        <w:rPr>
          <w:rFonts w:asciiTheme="majorHAnsi" w:hAnsiTheme="majorHAnsi" w:cstheme="majorHAnsi"/>
          <w:sz w:val="16"/>
        </w:rPr>
      </w:pPr>
      <w:r w:rsidRPr="001C34F2">
        <w:rPr>
          <w:rFonts w:asciiTheme="majorHAnsi" w:hAnsiTheme="majorHAnsi" w:cstheme="majorHAnsi"/>
          <w:u w:val="single"/>
        </w:rPr>
        <w:t xml:space="preserve">With the help of </w:t>
      </w:r>
      <w:r w:rsidRPr="001C34F2">
        <w:rPr>
          <w:rFonts w:asciiTheme="majorHAnsi" w:hAnsiTheme="majorHAnsi" w:cstheme="majorHAnsi"/>
          <w:b/>
          <w:iCs/>
          <w:u w:val="single"/>
        </w:rPr>
        <w:t>innovation</w:t>
      </w:r>
      <w:r w:rsidRPr="001C34F2">
        <w:rPr>
          <w:rFonts w:asciiTheme="majorHAnsi" w:hAnsiTheme="majorHAnsi" w:cstheme="majorHAnsi"/>
          <w:u w:val="single"/>
        </w:rPr>
        <w:t xml:space="preserve"> and </w:t>
      </w:r>
      <w:r w:rsidRPr="001C34F2">
        <w:rPr>
          <w:rFonts w:asciiTheme="majorHAnsi" w:hAnsiTheme="majorHAnsi" w:cstheme="majorHAnsi"/>
          <w:b/>
          <w:iCs/>
          <w:u w:val="single"/>
        </w:rPr>
        <w:t>new technologies</w:t>
      </w:r>
      <w:r w:rsidRPr="001C34F2">
        <w:rPr>
          <w:rFonts w:asciiTheme="majorHAnsi" w:hAnsiTheme="majorHAnsi" w:cstheme="majorHAnsi"/>
          <w:sz w:val="16"/>
        </w:rPr>
        <w:t xml:space="preserve">, </w:t>
      </w:r>
      <w:r w:rsidRPr="001C34F2">
        <w:rPr>
          <w:rFonts w:asciiTheme="majorHAnsi" w:hAnsiTheme="majorHAnsi" w:cstheme="majorHAnsi"/>
          <w:u w:val="single"/>
        </w:rPr>
        <w:t xml:space="preserve">economic </w:t>
      </w:r>
      <w:r w:rsidRPr="001C34F2">
        <w:rPr>
          <w:rFonts w:asciiTheme="majorHAnsi" w:hAnsiTheme="majorHAnsi" w:cstheme="majorHAnsi"/>
          <w:highlight w:val="green"/>
          <w:u w:val="single"/>
        </w:rPr>
        <w:t>growth</w:t>
      </w:r>
      <w:r w:rsidRPr="001C34F2">
        <w:rPr>
          <w:rFonts w:asciiTheme="majorHAnsi" w:hAnsiTheme="majorHAnsi" w:cstheme="majorHAnsi"/>
          <w:sz w:val="16"/>
        </w:rPr>
        <w:t xml:space="preserve"> in America and other rich countries—growth in all of the wants and needs that we spend money on—</w:t>
      </w:r>
      <w:r w:rsidRPr="001C34F2">
        <w:rPr>
          <w:rFonts w:asciiTheme="majorHAnsi" w:hAnsiTheme="majorHAnsi" w:cstheme="majorHAnsi"/>
          <w:highlight w:val="green"/>
          <w:u w:val="single"/>
        </w:rPr>
        <w:t xml:space="preserve">has </w:t>
      </w:r>
      <w:r w:rsidRPr="001C34F2">
        <w:rPr>
          <w:rFonts w:asciiTheme="majorHAnsi" w:hAnsiTheme="majorHAnsi" w:cstheme="majorHAnsi"/>
          <w:u w:val="single"/>
        </w:rPr>
        <w:t xml:space="preserve">become </w:t>
      </w:r>
      <w:r w:rsidRPr="001C34F2">
        <w:rPr>
          <w:rFonts w:asciiTheme="majorHAnsi" w:hAnsiTheme="majorHAnsi" w:cstheme="majorHAnsi"/>
          <w:b/>
          <w:iCs/>
          <w:highlight w:val="green"/>
          <w:u w:val="single"/>
        </w:rPr>
        <w:t>decoupled</w:t>
      </w:r>
      <w:r w:rsidRPr="001C34F2">
        <w:rPr>
          <w:rFonts w:asciiTheme="majorHAnsi" w:hAnsiTheme="majorHAnsi" w:cstheme="majorHAnsi"/>
          <w:highlight w:val="green"/>
          <w:u w:val="single"/>
        </w:rPr>
        <w:t xml:space="preserve"> from</w:t>
      </w:r>
      <w:r w:rsidRPr="001C34F2">
        <w:rPr>
          <w:rFonts w:asciiTheme="majorHAnsi" w:hAnsiTheme="majorHAnsi" w:cstheme="majorHAnsi"/>
          <w:u w:val="single"/>
        </w:rPr>
        <w:t xml:space="preserve"> resource </w:t>
      </w:r>
      <w:r w:rsidRPr="001C34F2">
        <w:rPr>
          <w:rFonts w:asciiTheme="majorHAnsi" w:hAnsiTheme="majorHAnsi" w:cstheme="majorHAnsi"/>
          <w:b/>
          <w:iCs/>
          <w:highlight w:val="green"/>
          <w:u w:val="single"/>
        </w:rPr>
        <w:t>consumption</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This is a recent development and a </w:t>
      </w:r>
      <w:r w:rsidRPr="001C34F2">
        <w:rPr>
          <w:rFonts w:asciiTheme="majorHAnsi" w:hAnsiTheme="majorHAnsi" w:cstheme="majorHAnsi"/>
          <w:b/>
          <w:iCs/>
          <w:u w:val="single"/>
        </w:rPr>
        <w:t>profound</w:t>
      </w:r>
      <w:r w:rsidRPr="001C34F2">
        <w:rPr>
          <w:rFonts w:asciiTheme="majorHAnsi" w:hAnsiTheme="majorHAnsi" w:cstheme="majorHAnsi"/>
          <w:u w:val="single"/>
        </w:rPr>
        <w:t xml:space="preserve"> one</w:t>
      </w:r>
      <w:r w:rsidRPr="001C34F2">
        <w:rPr>
          <w:rFonts w:asciiTheme="majorHAnsi" w:hAnsiTheme="majorHAnsi" w:cstheme="majorHAnsi"/>
          <w:sz w:val="16"/>
        </w:rPr>
        <w:t>.</w:t>
      </w:r>
    </w:p>
    <w:p w14:paraId="6B2055A3" w14:textId="77777777" w:rsidR="005F21D6" w:rsidRPr="001C34F2" w:rsidRDefault="005F21D6" w:rsidP="005F21D6">
      <w:pPr>
        <w:rPr>
          <w:rFonts w:asciiTheme="majorHAnsi" w:hAnsiTheme="majorHAnsi" w:cstheme="majorHAnsi"/>
          <w:sz w:val="16"/>
        </w:rPr>
      </w:pPr>
      <w:r w:rsidRPr="001C34F2">
        <w:rPr>
          <w:rFonts w:asciiTheme="majorHAnsi" w:hAnsiTheme="majorHAnsi" w:cstheme="majorHAnsi"/>
          <w:u w:val="single"/>
        </w:rPr>
        <w:t>Materials cost money</w:t>
      </w:r>
      <w:r w:rsidRPr="001C34F2">
        <w:rPr>
          <w:rFonts w:asciiTheme="majorHAnsi" w:hAnsiTheme="majorHAnsi" w:cstheme="majorHAnsi"/>
          <w:sz w:val="16"/>
        </w:rPr>
        <w:t xml:space="preserve"> that </w:t>
      </w:r>
      <w:r w:rsidRPr="001C34F2">
        <w:rPr>
          <w:rFonts w:asciiTheme="majorHAnsi" w:hAnsiTheme="majorHAnsi" w:cstheme="majorHAnsi"/>
          <w:u w:val="single"/>
        </w:rPr>
        <w:t xml:space="preserve">companies locked in competition would rather </w:t>
      </w:r>
      <w:r w:rsidRPr="001C34F2">
        <w:rPr>
          <w:rFonts w:asciiTheme="majorHAnsi" w:hAnsiTheme="majorHAnsi" w:cstheme="majorHAnsi"/>
          <w:b/>
          <w:iCs/>
          <w:u w:val="single"/>
        </w:rPr>
        <w:t>not spend</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The root of </w:t>
      </w:r>
      <w:r w:rsidRPr="001C34F2">
        <w:rPr>
          <w:rFonts w:asciiTheme="majorHAnsi" w:hAnsiTheme="majorHAnsi" w:cstheme="majorHAnsi"/>
          <w:highlight w:val="green"/>
          <w:u w:val="single"/>
        </w:rPr>
        <w:t>Jevons</w:t>
      </w:r>
      <w:r w:rsidRPr="001C34F2">
        <w:rPr>
          <w:rFonts w:asciiTheme="majorHAnsi" w:hAnsiTheme="majorHAnsi" w:cstheme="majorHAnsi"/>
          <w:u w:val="single"/>
        </w:rPr>
        <w:t>’s mistake is</w:t>
      </w:r>
      <w:r w:rsidRPr="001C34F2">
        <w:rPr>
          <w:rFonts w:asciiTheme="majorHAnsi" w:hAnsiTheme="majorHAnsi" w:cstheme="majorHAnsi"/>
          <w:sz w:val="16"/>
        </w:rPr>
        <w:t xml:space="preserve"> simple and </w:t>
      </w:r>
      <w:r w:rsidRPr="001C34F2">
        <w:rPr>
          <w:rFonts w:asciiTheme="majorHAnsi" w:hAnsiTheme="majorHAnsi" w:cstheme="majorHAnsi"/>
          <w:b/>
          <w:iCs/>
          <w:u w:val="single"/>
        </w:rPr>
        <w:t>boring</w:t>
      </w:r>
      <w:r w:rsidRPr="001C34F2">
        <w:rPr>
          <w:rFonts w:asciiTheme="majorHAnsi" w:hAnsiTheme="majorHAnsi" w:cstheme="majorHAnsi"/>
          <w:sz w:val="16"/>
        </w:rPr>
        <w:t xml:space="preserve">: </w:t>
      </w:r>
      <w:r w:rsidRPr="001C34F2">
        <w:rPr>
          <w:rFonts w:asciiTheme="majorHAnsi" w:hAnsiTheme="majorHAnsi" w:cstheme="majorHAnsi"/>
          <w:u w:val="single"/>
        </w:rPr>
        <w:t xml:space="preserve">resources cost </w:t>
      </w:r>
      <w:r w:rsidRPr="001C34F2">
        <w:rPr>
          <w:rFonts w:asciiTheme="majorHAnsi" w:hAnsiTheme="majorHAnsi" w:cstheme="majorHAnsi"/>
          <w:b/>
          <w:iCs/>
          <w:u w:val="single"/>
        </w:rPr>
        <w:t>money</w:t>
      </w:r>
      <w:r w:rsidRPr="001C34F2">
        <w:rPr>
          <w:rFonts w:asciiTheme="majorHAnsi" w:hAnsiTheme="majorHAnsi" w:cstheme="majorHAnsi"/>
          <w:sz w:val="16"/>
        </w:rPr>
        <w:t xml:space="preserve">. He realized this, of course. </w:t>
      </w:r>
      <w:r w:rsidRPr="001C34F2">
        <w:rPr>
          <w:rFonts w:asciiTheme="majorHAnsi" w:hAnsiTheme="majorHAnsi" w:cstheme="majorHAnsi"/>
          <w:u w:val="single"/>
        </w:rPr>
        <w:t xml:space="preserve">What he </w:t>
      </w:r>
      <w:r w:rsidRPr="001C34F2">
        <w:rPr>
          <w:rFonts w:asciiTheme="majorHAnsi" w:hAnsiTheme="majorHAnsi" w:cstheme="majorHAnsi"/>
          <w:highlight w:val="green"/>
          <w:u w:val="single"/>
        </w:rPr>
        <w:t>didn’t</w:t>
      </w:r>
      <w:r w:rsidRPr="001C34F2">
        <w:rPr>
          <w:rFonts w:asciiTheme="majorHAnsi" w:hAnsiTheme="majorHAnsi" w:cstheme="majorHAnsi"/>
          <w:u w:val="single"/>
        </w:rPr>
        <w:t xml:space="preserve"> sufficiently </w:t>
      </w:r>
      <w:r w:rsidRPr="001C34F2">
        <w:rPr>
          <w:rFonts w:asciiTheme="majorHAnsi" w:hAnsiTheme="majorHAnsi" w:cstheme="majorHAnsi"/>
          <w:highlight w:val="green"/>
          <w:u w:val="single"/>
        </w:rPr>
        <w:t>realize</w:t>
      </w:r>
      <w:r w:rsidRPr="001C34F2">
        <w:rPr>
          <w:rFonts w:asciiTheme="majorHAnsi" w:hAnsiTheme="majorHAnsi" w:cstheme="majorHAnsi"/>
          <w:u w:val="single"/>
        </w:rPr>
        <w:t xml:space="preserve"> was how strong </w:t>
      </w:r>
      <w:r w:rsidRPr="001C34F2">
        <w:rPr>
          <w:rFonts w:asciiTheme="majorHAnsi" w:hAnsiTheme="majorHAnsi" w:cstheme="majorHAnsi"/>
          <w:highlight w:val="green"/>
          <w:u w:val="single"/>
        </w:rPr>
        <w:t xml:space="preserve">the </w:t>
      </w:r>
      <w:r w:rsidRPr="001C34F2">
        <w:rPr>
          <w:rFonts w:asciiTheme="majorHAnsi" w:hAnsiTheme="majorHAnsi" w:cstheme="majorHAnsi"/>
          <w:b/>
          <w:iCs/>
          <w:highlight w:val="green"/>
          <w:u w:val="single"/>
        </w:rPr>
        <w:t>incentive</w:t>
      </w:r>
      <w:r w:rsidRPr="001C34F2">
        <w:rPr>
          <w:rFonts w:asciiTheme="majorHAnsi" w:hAnsiTheme="majorHAnsi" w:cstheme="majorHAnsi"/>
          <w:sz w:val="16"/>
          <w:highlight w:val="green"/>
        </w:rPr>
        <w:t xml:space="preserve"> </w:t>
      </w:r>
      <w:r w:rsidRPr="001C34F2">
        <w:rPr>
          <w:rFonts w:asciiTheme="majorHAnsi" w:hAnsiTheme="majorHAnsi" w:cstheme="majorHAnsi"/>
          <w:u w:val="single"/>
        </w:rPr>
        <w:t xml:space="preserve">is for a company in a contested market </w:t>
      </w:r>
      <w:r w:rsidRPr="001C34F2">
        <w:rPr>
          <w:rFonts w:asciiTheme="majorHAnsi" w:hAnsiTheme="majorHAnsi" w:cstheme="majorHAnsi"/>
          <w:highlight w:val="green"/>
          <w:u w:val="single"/>
        </w:rPr>
        <w:t xml:space="preserve">to </w:t>
      </w:r>
      <w:r w:rsidRPr="001C34F2">
        <w:rPr>
          <w:rFonts w:asciiTheme="majorHAnsi" w:hAnsiTheme="majorHAnsi" w:cstheme="majorHAnsi"/>
          <w:b/>
          <w:iCs/>
          <w:highlight w:val="green"/>
          <w:u w:val="single"/>
        </w:rPr>
        <w:t>reduce</w:t>
      </w:r>
      <w:r w:rsidRPr="001C34F2">
        <w:rPr>
          <w:rFonts w:asciiTheme="majorHAnsi" w:hAnsiTheme="majorHAnsi" w:cstheme="majorHAnsi"/>
          <w:u w:val="single"/>
        </w:rPr>
        <w:t xml:space="preserve"> its </w:t>
      </w:r>
      <w:r w:rsidRPr="001C34F2">
        <w:rPr>
          <w:rFonts w:asciiTheme="majorHAnsi" w:hAnsiTheme="majorHAnsi" w:cstheme="majorHAnsi"/>
          <w:highlight w:val="green"/>
          <w:u w:val="single"/>
        </w:rPr>
        <w:t xml:space="preserve">spending on </w:t>
      </w:r>
      <w:r w:rsidRPr="001C34F2">
        <w:rPr>
          <w:rFonts w:asciiTheme="majorHAnsi" w:hAnsiTheme="majorHAnsi" w:cstheme="majorHAnsi"/>
          <w:b/>
          <w:iCs/>
          <w:highlight w:val="green"/>
          <w:u w:val="single"/>
        </w:rPr>
        <w:t>resources</w:t>
      </w:r>
      <w:r w:rsidRPr="001C34F2">
        <w:rPr>
          <w:rFonts w:asciiTheme="majorHAnsi" w:hAnsiTheme="majorHAnsi" w:cstheme="majorHAnsi"/>
          <w:sz w:val="16"/>
        </w:rPr>
        <w:t xml:space="preserve"> (or anything else) and so eke out a bit more profit. After all, a penny saved is a penny earned.</w:t>
      </w:r>
    </w:p>
    <w:p w14:paraId="528249C5" w14:textId="77777777" w:rsidR="005F21D6" w:rsidRPr="001C34F2" w:rsidRDefault="005F21D6" w:rsidP="005F21D6">
      <w:pPr>
        <w:rPr>
          <w:rFonts w:asciiTheme="majorHAnsi" w:hAnsiTheme="majorHAnsi" w:cstheme="majorHAnsi"/>
          <w:u w:val="single"/>
        </w:rPr>
      </w:pPr>
      <w:r w:rsidRPr="001C34F2">
        <w:rPr>
          <w:rFonts w:asciiTheme="majorHAnsi" w:hAnsiTheme="majorHAnsi" w:cstheme="majorHAnsi"/>
          <w:sz w:val="16"/>
        </w:rPr>
        <w:t xml:space="preserve">Monopolists can just pass costs on to their customers, but companies with a lot of competitors can’t. So </w:t>
      </w:r>
      <w:r w:rsidRPr="001C34F2">
        <w:rPr>
          <w:rFonts w:asciiTheme="majorHAnsi" w:hAnsiTheme="majorHAnsi" w:cstheme="majorHAnsi"/>
          <w:u w:val="single"/>
        </w:rPr>
        <w:t>American farmers</w:t>
      </w:r>
      <w:r w:rsidRPr="001C34F2">
        <w:rPr>
          <w:rFonts w:asciiTheme="majorHAnsi" w:hAnsiTheme="majorHAnsi" w:cstheme="majorHAnsi"/>
          <w:sz w:val="16"/>
        </w:rPr>
        <w:t xml:space="preserve"> who battle with each other (and increasingly with tough rivals in other countries) </w:t>
      </w:r>
      <w:r w:rsidRPr="001C34F2">
        <w:rPr>
          <w:rFonts w:asciiTheme="majorHAnsi" w:hAnsiTheme="majorHAnsi" w:cstheme="majorHAnsi"/>
          <w:u w:val="single"/>
        </w:rPr>
        <w:t>are eager to cut</w:t>
      </w:r>
      <w:r w:rsidRPr="001C34F2">
        <w:rPr>
          <w:rFonts w:asciiTheme="majorHAnsi" w:hAnsiTheme="majorHAnsi" w:cstheme="majorHAnsi"/>
          <w:sz w:val="16"/>
        </w:rPr>
        <w:t xml:space="preserve"> their </w:t>
      </w:r>
      <w:r w:rsidRPr="001C34F2">
        <w:rPr>
          <w:rFonts w:asciiTheme="majorHAnsi" w:hAnsiTheme="majorHAnsi" w:cstheme="majorHAnsi"/>
          <w:u w:val="single"/>
        </w:rPr>
        <w:t>spending</w:t>
      </w:r>
      <w:r w:rsidRPr="001C34F2">
        <w:rPr>
          <w:rFonts w:asciiTheme="majorHAnsi" w:hAnsiTheme="majorHAnsi" w:cstheme="majorHAnsi"/>
          <w:sz w:val="16"/>
        </w:rPr>
        <w:t xml:space="preserve"> on land, water, and fertilizer. </w:t>
      </w:r>
      <w:r w:rsidRPr="001C34F2">
        <w:rPr>
          <w:rFonts w:asciiTheme="majorHAnsi" w:hAnsiTheme="majorHAnsi" w:cstheme="majorHAnsi"/>
          <w:u w:val="single"/>
        </w:rPr>
        <w:t>Beer and soda companies want to minimize</w:t>
      </w:r>
      <w:r w:rsidRPr="001C34F2">
        <w:rPr>
          <w:rFonts w:asciiTheme="majorHAnsi" w:hAnsiTheme="majorHAnsi" w:cstheme="majorHAnsi"/>
          <w:sz w:val="16"/>
        </w:rPr>
        <w:t xml:space="preserve"> their </w:t>
      </w:r>
      <w:r w:rsidRPr="001C34F2">
        <w:rPr>
          <w:rFonts w:asciiTheme="majorHAnsi" w:hAnsiTheme="majorHAnsi" w:cstheme="majorHAnsi"/>
          <w:u w:val="single"/>
        </w:rPr>
        <w:t>aluminum</w:t>
      </w:r>
      <w:r w:rsidRPr="001C34F2">
        <w:rPr>
          <w:rFonts w:asciiTheme="majorHAnsi" w:hAnsiTheme="majorHAnsi" w:cstheme="majorHAnsi"/>
          <w:sz w:val="16"/>
        </w:rPr>
        <w:t xml:space="preserve"> purchases. Producers of magnets and high-tech gear run away from REE as soon as prices start to spike. In the United States, </w:t>
      </w:r>
      <w:r w:rsidRPr="001C34F2">
        <w:rPr>
          <w:rFonts w:asciiTheme="majorHAnsi" w:hAnsiTheme="majorHAnsi" w:cstheme="majorHAnsi"/>
          <w:u w:val="single"/>
        </w:rPr>
        <w:t>the</w:t>
      </w:r>
      <w:r w:rsidRPr="001C34F2">
        <w:rPr>
          <w:rFonts w:asciiTheme="majorHAnsi" w:hAnsiTheme="majorHAnsi" w:cstheme="majorHAnsi"/>
          <w:sz w:val="16"/>
        </w:rPr>
        <w:t xml:space="preserve"> 1980 </w:t>
      </w:r>
      <w:r w:rsidRPr="001C34F2">
        <w:rPr>
          <w:rFonts w:asciiTheme="majorHAnsi" w:hAnsiTheme="majorHAnsi" w:cstheme="majorHAnsi"/>
          <w:u w:val="single"/>
        </w:rPr>
        <w:t>Staggers Act removed</w:t>
      </w:r>
      <w:r w:rsidRPr="001C34F2">
        <w:rPr>
          <w:rFonts w:asciiTheme="majorHAnsi" w:hAnsiTheme="majorHAnsi" w:cstheme="majorHAnsi"/>
          <w:sz w:val="16"/>
        </w:rPr>
        <w:t xml:space="preserve"> government </w:t>
      </w:r>
      <w:r w:rsidRPr="001C34F2">
        <w:rPr>
          <w:rFonts w:asciiTheme="majorHAnsi" w:hAnsiTheme="majorHAnsi" w:cstheme="majorHAnsi"/>
          <w:u w:val="single"/>
        </w:rPr>
        <w:t>subsidies for freight-hauling railroads</w:t>
      </w:r>
      <w:r w:rsidRPr="001C34F2">
        <w:rPr>
          <w:rFonts w:asciiTheme="majorHAnsi" w:hAnsiTheme="majorHAnsi" w:cstheme="majorHAnsi"/>
          <w:sz w:val="16"/>
        </w:rPr>
        <w:t xml:space="preserve">, </w:t>
      </w:r>
      <w:r w:rsidRPr="001C34F2">
        <w:rPr>
          <w:rFonts w:asciiTheme="majorHAnsi" w:hAnsiTheme="majorHAnsi" w:cstheme="majorHAnsi"/>
          <w:u w:val="single"/>
        </w:rPr>
        <w:t xml:space="preserve">forcing them into </w:t>
      </w:r>
      <w:r w:rsidRPr="001C34F2">
        <w:rPr>
          <w:rFonts w:asciiTheme="majorHAnsi" w:hAnsiTheme="majorHAnsi" w:cstheme="majorHAnsi"/>
          <w:b/>
          <w:iCs/>
          <w:u w:val="single"/>
        </w:rPr>
        <w:t>competition</w:t>
      </w:r>
      <w:r w:rsidRPr="001C34F2">
        <w:rPr>
          <w:rFonts w:asciiTheme="majorHAnsi" w:hAnsiTheme="majorHAnsi" w:cstheme="majorHAnsi"/>
          <w:sz w:val="16"/>
        </w:rPr>
        <w:t xml:space="preserve"> </w:t>
      </w:r>
      <w:r w:rsidRPr="001C34F2">
        <w:rPr>
          <w:rFonts w:asciiTheme="majorHAnsi" w:hAnsiTheme="majorHAnsi" w:cstheme="majorHAnsi"/>
          <w:u w:val="single"/>
        </w:rPr>
        <w:t xml:space="preserve">and </w:t>
      </w:r>
      <w:r w:rsidRPr="001C34F2">
        <w:rPr>
          <w:rFonts w:asciiTheme="majorHAnsi" w:hAnsiTheme="majorHAnsi" w:cstheme="majorHAnsi"/>
          <w:b/>
          <w:iCs/>
          <w:u w:val="single"/>
        </w:rPr>
        <w:t>cost cutting</w:t>
      </w:r>
      <w:r w:rsidRPr="001C34F2">
        <w:rPr>
          <w:rFonts w:asciiTheme="majorHAnsi" w:hAnsiTheme="majorHAnsi" w:cstheme="majorHAnsi"/>
          <w:sz w:val="16"/>
        </w:rPr>
        <w:t xml:space="preserve"> and making them all the more eager to not have expensive railcars sit idle. Again and again, </w:t>
      </w:r>
      <w:r w:rsidRPr="001C34F2">
        <w:rPr>
          <w:rFonts w:asciiTheme="majorHAnsi" w:hAnsiTheme="majorHAnsi" w:cstheme="majorHAnsi"/>
          <w:u w:val="single"/>
        </w:rPr>
        <w:t xml:space="preserve">we see that </w:t>
      </w:r>
      <w:r w:rsidRPr="001C34F2">
        <w:rPr>
          <w:rFonts w:asciiTheme="majorHAnsi" w:hAnsiTheme="majorHAnsi" w:cstheme="majorHAnsi"/>
          <w:b/>
          <w:iCs/>
          <w:u w:val="single"/>
        </w:rPr>
        <w:t>competition</w:t>
      </w:r>
      <w:r w:rsidRPr="001C34F2">
        <w:rPr>
          <w:rFonts w:asciiTheme="majorHAnsi" w:hAnsiTheme="majorHAnsi" w:cstheme="majorHAnsi"/>
          <w:u w:val="single"/>
        </w:rPr>
        <w:t xml:space="preserve"> spurs </w:t>
      </w:r>
      <w:r w:rsidRPr="001C34F2">
        <w:rPr>
          <w:rFonts w:asciiTheme="majorHAnsi" w:hAnsiTheme="majorHAnsi" w:cstheme="majorHAnsi"/>
          <w:b/>
          <w:iCs/>
          <w:u w:val="single"/>
        </w:rPr>
        <w:t>dematerialization</w:t>
      </w:r>
      <w:r w:rsidRPr="001C34F2">
        <w:rPr>
          <w:rFonts w:asciiTheme="majorHAnsi" w:hAnsiTheme="majorHAnsi" w:cstheme="majorHAnsi"/>
          <w:u w:val="single"/>
        </w:rPr>
        <w:t>.</w:t>
      </w:r>
    </w:p>
    <w:p w14:paraId="6B54F8A2" w14:textId="77777777" w:rsidR="005F21D6" w:rsidRPr="001C34F2" w:rsidRDefault="005F21D6" w:rsidP="005F21D6">
      <w:pPr>
        <w:rPr>
          <w:rFonts w:asciiTheme="majorHAnsi" w:hAnsiTheme="majorHAnsi" w:cstheme="majorHAnsi"/>
          <w:sz w:val="16"/>
        </w:rPr>
      </w:pPr>
      <w:r w:rsidRPr="001C34F2">
        <w:rPr>
          <w:rFonts w:asciiTheme="majorHAnsi" w:hAnsiTheme="majorHAnsi" w:cstheme="majorHAnsi"/>
          <w:sz w:val="16"/>
        </w:rPr>
        <w:t xml:space="preserve">There are multiple paths to dematerialization. As </w:t>
      </w:r>
      <w:r w:rsidRPr="001C34F2">
        <w:rPr>
          <w:rFonts w:asciiTheme="majorHAnsi" w:hAnsiTheme="majorHAnsi" w:cstheme="majorHAnsi"/>
          <w:u w:val="single"/>
        </w:rPr>
        <w:t xml:space="preserve">profit-hungry </w:t>
      </w:r>
      <w:r w:rsidRPr="001C34F2">
        <w:rPr>
          <w:rFonts w:asciiTheme="majorHAnsi" w:hAnsiTheme="majorHAnsi" w:cstheme="majorHAnsi"/>
          <w:highlight w:val="green"/>
          <w:u w:val="single"/>
        </w:rPr>
        <w:t>companies</w:t>
      </w:r>
      <w:r w:rsidRPr="001C34F2">
        <w:rPr>
          <w:rFonts w:asciiTheme="majorHAnsi" w:hAnsiTheme="majorHAnsi" w:cstheme="majorHAnsi"/>
          <w:sz w:val="16"/>
        </w:rPr>
        <w:t xml:space="preserve"> seek to use fewer resources, they can go down four main paths. First, they </w:t>
      </w:r>
      <w:r w:rsidRPr="001C34F2">
        <w:rPr>
          <w:rFonts w:asciiTheme="majorHAnsi" w:hAnsiTheme="majorHAnsi" w:cstheme="majorHAnsi"/>
          <w:u w:val="single"/>
        </w:rPr>
        <w:t xml:space="preserve">can simply </w:t>
      </w:r>
      <w:r w:rsidRPr="001C34F2">
        <w:rPr>
          <w:rFonts w:asciiTheme="majorHAnsi" w:hAnsiTheme="majorHAnsi" w:cstheme="majorHAnsi"/>
          <w:highlight w:val="green"/>
          <w:u w:val="single"/>
        </w:rPr>
        <w:t xml:space="preserve">find ways to use </w:t>
      </w:r>
      <w:r w:rsidRPr="001C34F2">
        <w:rPr>
          <w:rFonts w:asciiTheme="majorHAnsi" w:hAnsiTheme="majorHAnsi" w:cstheme="majorHAnsi"/>
          <w:b/>
          <w:iCs/>
          <w:highlight w:val="green"/>
          <w:u w:val="single"/>
        </w:rPr>
        <w:t>less</w:t>
      </w:r>
      <w:r w:rsidRPr="001C34F2">
        <w:rPr>
          <w:rFonts w:asciiTheme="majorHAnsi" w:hAnsiTheme="majorHAnsi" w:cstheme="majorHAnsi"/>
          <w:highlight w:val="green"/>
          <w:u w:val="single"/>
        </w:rPr>
        <w:t xml:space="preserve"> </w:t>
      </w:r>
      <w:r w:rsidRPr="001C34F2">
        <w:rPr>
          <w:rFonts w:asciiTheme="majorHAnsi" w:hAnsiTheme="majorHAnsi" w:cstheme="majorHAnsi"/>
          <w:u w:val="single"/>
        </w:rPr>
        <w:t xml:space="preserve">of a </w:t>
      </w:r>
      <w:r w:rsidRPr="001C34F2">
        <w:rPr>
          <w:rFonts w:asciiTheme="majorHAnsi" w:hAnsiTheme="majorHAnsi" w:cstheme="majorHAnsi"/>
          <w:b/>
          <w:iCs/>
          <w:u w:val="single"/>
        </w:rPr>
        <w:t>given material</w:t>
      </w:r>
      <w:r w:rsidRPr="001C34F2">
        <w:rPr>
          <w:rFonts w:asciiTheme="majorHAnsi" w:hAnsiTheme="majorHAnsi" w:cstheme="majorHAnsi"/>
          <w:sz w:val="16"/>
        </w:rPr>
        <w:t xml:space="preserve">. This is what happened as beverage companies and the companies that supply them with cans teamed up to use less aluminum. It’s also the story with American </w:t>
      </w:r>
      <w:r w:rsidRPr="001C34F2">
        <w:rPr>
          <w:rFonts w:asciiTheme="majorHAnsi" w:hAnsiTheme="majorHAnsi" w:cstheme="majorHAnsi"/>
          <w:u w:val="single"/>
        </w:rPr>
        <w:t>farmers</w:t>
      </w:r>
      <w:r w:rsidRPr="001C34F2">
        <w:rPr>
          <w:rFonts w:asciiTheme="majorHAnsi" w:hAnsiTheme="majorHAnsi" w:cstheme="majorHAnsi"/>
          <w:sz w:val="16"/>
        </w:rPr>
        <w:t xml:space="preserve">, who </w:t>
      </w:r>
      <w:r w:rsidRPr="001C34F2">
        <w:rPr>
          <w:rFonts w:asciiTheme="majorHAnsi" w:hAnsiTheme="majorHAnsi" w:cstheme="majorHAnsi"/>
          <w:u w:val="single"/>
        </w:rPr>
        <w:t>keep getting bigger harvests while using less land, water, and fertilizer</w:t>
      </w:r>
      <w:r w:rsidRPr="001C34F2">
        <w:rPr>
          <w:rFonts w:asciiTheme="majorHAnsi" w:hAnsiTheme="majorHAnsi" w:cstheme="majorHAnsi"/>
          <w:sz w:val="16"/>
        </w:rPr>
        <w:t>. Magnet makers found ways to use fewer rare earth metals when it looked as if China might cut off their supply.</w:t>
      </w:r>
    </w:p>
    <w:p w14:paraId="35D35889" w14:textId="77777777" w:rsidR="005F21D6" w:rsidRPr="001C34F2" w:rsidRDefault="005F21D6" w:rsidP="005F21D6">
      <w:pPr>
        <w:rPr>
          <w:rFonts w:asciiTheme="majorHAnsi" w:hAnsiTheme="majorHAnsi" w:cstheme="majorHAnsi"/>
          <w:sz w:val="16"/>
        </w:rPr>
      </w:pPr>
      <w:r w:rsidRPr="001C34F2">
        <w:rPr>
          <w:rFonts w:asciiTheme="majorHAnsi" w:hAnsiTheme="majorHAnsi" w:cstheme="majorHAnsi"/>
          <w:sz w:val="16"/>
        </w:rPr>
        <w:t xml:space="preserve">Second, </w:t>
      </w:r>
      <w:r w:rsidRPr="001C34F2">
        <w:rPr>
          <w:rFonts w:asciiTheme="majorHAnsi" w:hAnsiTheme="majorHAnsi" w:cstheme="majorHAnsi"/>
          <w:u w:val="single"/>
        </w:rPr>
        <w:t xml:space="preserve">it often becomes possible </w:t>
      </w:r>
      <w:r w:rsidRPr="001C34F2">
        <w:rPr>
          <w:rFonts w:asciiTheme="majorHAnsi" w:hAnsiTheme="majorHAnsi" w:cstheme="majorHAnsi"/>
          <w:highlight w:val="green"/>
          <w:u w:val="single"/>
        </w:rPr>
        <w:t xml:space="preserve">to </w:t>
      </w:r>
      <w:r w:rsidRPr="001C34F2">
        <w:rPr>
          <w:rFonts w:asciiTheme="majorHAnsi" w:hAnsiTheme="majorHAnsi" w:cstheme="majorHAnsi"/>
          <w:b/>
          <w:iCs/>
          <w:highlight w:val="green"/>
          <w:u w:val="single"/>
        </w:rPr>
        <w:t>substitute</w:t>
      </w:r>
      <w:r w:rsidRPr="001C34F2">
        <w:rPr>
          <w:rFonts w:asciiTheme="majorHAnsi" w:hAnsiTheme="majorHAnsi" w:cstheme="majorHAnsi"/>
          <w:highlight w:val="green"/>
          <w:u w:val="single"/>
        </w:rPr>
        <w:t xml:space="preserve"> </w:t>
      </w:r>
      <w:r w:rsidRPr="001C34F2">
        <w:rPr>
          <w:rFonts w:asciiTheme="majorHAnsi" w:hAnsiTheme="majorHAnsi" w:cstheme="majorHAnsi"/>
          <w:u w:val="single"/>
        </w:rPr>
        <w:t xml:space="preserve">one resource for </w:t>
      </w:r>
      <w:r w:rsidRPr="001C34F2">
        <w:rPr>
          <w:rFonts w:asciiTheme="majorHAnsi" w:hAnsiTheme="majorHAnsi" w:cstheme="majorHAnsi"/>
          <w:b/>
          <w:iCs/>
          <w:u w:val="single"/>
        </w:rPr>
        <w:t>another</w:t>
      </w:r>
      <w:r w:rsidRPr="001C34F2">
        <w:rPr>
          <w:rFonts w:asciiTheme="majorHAnsi" w:hAnsiTheme="majorHAnsi" w:cstheme="majorHAnsi"/>
          <w:sz w:val="16"/>
        </w:rPr>
        <w:t xml:space="preserve">. Total US coal consumption started to decrease after 2007 because fracking made natural gas more attractive to electricity generators. If nuclear power becomes more popular in the United States (a topic we’ll take up in chapter 15), we could use both less coal and less gas and </w:t>
      </w:r>
      <w:r w:rsidRPr="001C34F2">
        <w:rPr>
          <w:rFonts w:asciiTheme="majorHAnsi" w:hAnsiTheme="majorHAnsi" w:cstheme="majorHAnsi"/>
          <w:sz w:val="16"/>
        </w:rPr>
        <w:lastRenderedPageBreak/>
        <w:t>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07F85903" w14:textId="77777777" w:rsidR="005F21D6" w:rsidRPr="001C34F2" w:rsidRDefault="005F21D6" w:rsidP="005F21D6">
      <w:pPr>
        <w:rPr>
          <w:rFonts w:asciiTheme="majorHAnsi" w:hAnsiTheme="majorHAnsi" w:cstheme="majorHAnsi"/>
          <w:sz w:val="16"/>
        </w:rPr>
      </w:pPr>
      <w:r w:rsidRPr="001C34F2">
        <w:rPr>
          <w:rFonts w:asciiTheme="majorHAnsi" w:hAnsiTheme="majorHAnsi" w:cstheme="majorHAnsi"/>
          <w:sz w:val="16"/>
        </w:rPr>
        <w:t xml:space="preserve">Third, </w:t>
      </w:r>
      <w:r w:rsidRPr="001C34F2">
        <w:rPr>
          <w:rFonts w:asciiTheme="majorHAnsi" w:hAnsiTheme="majorHAnsi" w:cstheme="majorHAnsi"/>
          <w:u w:val="single"/>
        </w:rPr>
        <w:t xml:space="preserve">companies can use </w:t>
      </w:r>
      <w:r w:rsidRPr="001C34F2">
        <w:rPr>
          <w:rFonts w:asciiTheme="majorHAnsi" w:hAnsiTheme="majorHAnsi" w:cstheme="majorHAnsi"/>
          <w:b/>
          <w:iCs/>
          <w:u w:val="single"/>
        </w:rPr>
        <w:t>fewer molecules</w:t>
      </w:r>
      <w:r w:rsidRPr="001C34F2">
        <w:rPr>
          <w:rFonts w:asciiTheme="majorHAnsi" w:hAnsiTheme="majorHAnsi" w:cstheme="majorHAnsi"/>
          <w:sz w:val="16"/>
        </w:rPr>
        <w:t xml:space="preserve"> overall </w:t>
      </w:r>
      <w:r w:rsidRPr="001C34F2">
        <w:rPr>
          <w:rFonts w:asciiTheme="majorHAnsi" w:hAnsiTheme="majorHAnsi" w:cstheme="majorHAnsi"/>
          <w:u w:val="single"/>
        </w:rPr>
        <w:t xml:space="preserve">by </w:t>
      </w:r>
      <w:r w:rsidRPr="001C34F2">
        <w:rPr>
          <w:rFonts w:asciiTheme="majorHAnsi" w:hAnsiTheme="majorHAnsi" w:cstheme="majorHAnsi"/>
          <w:highlight w:val="green"/>
          <w:u w:val="single"/>
        </w:rPr>
        <w:t>making better use of</w:t>
      </w:r>
      <w:r w:rsidRPr="001C34F2">
        <w:rPr>
          <w:rFonts w:asciiTheme="majorHAnsi" w:hAnsiTheme="majorHAnsi" w:cstheme="majorHAnsi"/>
          <w:u w:val="single"/>
        </w:rPr>
        <w:t xml:space="preserve"> the </w:t>
      </w:r>
      <w:r w:rsidRPr="001C34F2">
        <w:rPr>
          <w:rFonts w:asciiTheme="majorHAnsi" w:hAnsiTheme="majorHAnsi" w:cstheme="majorHAnsi"/>
          <w:highlight w:val="green"/>
          <w:u w:val="single"/>
        </w:rPr>
        <w:t xml:space="preserve">materials </w:t>
      </w:r>
      <w:r w:rsidRPr="001C34F2">
        <w:rPr>
          <w:rFonts w:asciiTheme="majorHAnsi" w:hAnsiTheme="majorHAnsi" w:cstheme="majorHAnsi"/>
          <w:u w:val="single"/>
        </w:rPr>
        <w:t xml:space="preserve">they </w:t>
      </w:r>
      <w:r w:rsidRPr="001C34F2">
        <w:rPr>
          <w:rFonts w:asciiTheme="majorHAnsi" w:hAnsiTheme="majorHAnsi" w:cstheme="majorHAnsi"/>
          <w:b/>
          <w:iCs/>
          <w:u w:val="single"/>
        </w:rPr>
        <w:t>already own</w:t>
      </w:r>
      <w:r w:rsidRPr="001C34F2">
        <w:rPr>
          <w:rFonts w:asciiTheme="majorHAnsi" w:hAnsiTheme="majorHAnsi" w:cstheme="majorHAnsi"/>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5D7B8860" w14:textId="77777777" w:rsidR="005F21D6" w:rsidRPr="001C34F2" w:rsidRDefault="005F21D6" w:rsidP="005F21D6">
      <w:pPr>
        <w:rPr>
          <w:rFonts w:asciiTheme="majorHAnsi" w:hAnsiTheme="majorHAnsi" w:cstheme="majorHAnsi"/>
          <w:sz w:val="16"/>
        </w:rPr>
      </w:pPr>
      <w:r w:rsidRPr="001C34F2">
        <w:rPr>
          <w:rFonts w:asciiTheme="majorHAnsi" w:hAnsiTheme="majorHAnsi" w:cstheme="majorHAnsi"/>
          <w:sz w:val="16"/>
        </w:rPr>
        <w:t xml:space="preserve">Finally, </w:t>
      </w:r>
      <w:r w:rsidRPr="001C34F2">
        <w:rPr>
          <w:rFonts w:asciiTheme="majorHAnsi" w:hAnsiTheme="majorHAnsi" w:cstheme="majorHAnsi"/>
          <w:highlight w:val="green"/>
          <w:u w:val="single"/>
        </w:rPr>
        <w:t xml:space="preserve">some </w:t>
      </w:r>
      <w:r w:rsidRPr="001C34F2">
        <w:rPr>
          <w:rFonts w:asciiTheme="majorHAnsi" w:hAnsiTheme="majorHAnsi" w:cstheme="majorHAnsi"/>
          <w:u w:val="single"/>
        </w:rPr>
        <w:t xml:space="preserve">materials </w:t>
      </w:r>
      <w:r w:rsidRPr="001C34F2">
        <w:rPr>
          <w:rFonts w:asciiTheme="majorHAnsi" w:hAnsiTheme="majorHAnsi" w:cstheme="majorHAnsi"/>
          <w:highlight w:val="green"/>
          <w:u w:val="single"/>
        </w:rPr>
        <w:t xml:space="preserve">get replaced by </w:t>
      </w:r>
      <w:r w:rsidRPr="001C34F2">
        <w:rPr>
          <w:rFonts w:asciiTheme="majorHAnsi" w:hAnsiTheme="majorHAnsi" w:cstheme="majorHAnsi"/>
          <w:b/>
          <w:iCs/>
          <w:highlight w:val="green"/>
          <w:u w:val="single"/>
        </w:rPr>
        <w:t>nothing</w:t>
      </w:r>
      <w:r w:rsidRPr="001C34F2">
        <w:rPr>
          <w:rFonts w:asciiTheme="majorHAnsi" w:hAnsiTheme="majorHAnsi" w:cstheme="majorHAnsi"/>
          <w:u w:val="single"/>
        </w:rPr>
        <w:t xml:space="preserve"> at all</w:t>
      </w:r>
      <w:r w:rsidRPr="001C34F2">
        <w:rPr>
          <w:rFonts w:asciiTheme="majorHAnsi" w:hAnsiTheme="majorHAnsi" w:cstheme="majorHAnsi"/>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672BC53B" w14:textId="77777777" w:rsidR="005F21D6" w:rsidRPr="001C34F2" w:rsidRDefault="005F21D6" w:rsidP="005F21D6">
      <w:pPr>
        <w:rPr>
          <w:rFonts w:asciiTheme="majorHAnsi" w:hAnsiTheme="majorHAnsi" w:cstheme="majorHAnsi"/>
          <w:u w:val="single"/>
        </w:rPr>
      </w:pPr>
      <w:r w:rsidRPr="001C34F2">
        <w:rPr>
          <w:rFonts w:asciiTheme="majorHAnsi" w:hAnsiTheme="majorHAnsi" w:cstheme="majorHAnsi"/>
          <w:u w:val="single"/>
        </w:rPr>
        <w:t>If we use more renewable energy</w:t>
      </w:r>
      <w:r w:rsidRPr="001C34F2">
        <w:rPr>
          <w:rFonts w:asciiTheme="majorHAnsi" w:hAnsiTheme="majorHAnsi" w:cstheme="majorHAnsi"/>
          <w:sz w:val="16"/>
        </w:rPr>
        <w:t xml:space="preserve">, </w:t>
      </w:r>
      <w:r w:rsidRPr="001C34F2">
        <w:rPr>
          <w:rFonts w:asciiTheme="majorHAnsi" w:hAnsiTheme="majorHAnsi" w:cstheme="majorHAnsi"/>
          <w:u w:val="single"/>
        </w:rPr>
        <w:t>we’ll be replacing coal</w:t>
      </w:r>
      <w:r w:rsidRPr="001C34F2">
        <w:rPr>
          <w:rFonts w:asciiTheme="majorHAnsi" w:hAnsiTheme="majorHAnsi" w:cstheme="majorHAnsi"/>
          <w:sz w:val="16"/>
        </w:rPr>
        <w:t xml:space="preserve">, </w:t>
      </w:r>
      <w:r w:rsidRPr="001C34F2">
        <w:rPr>
          <w:rFonts w:asciiTheme="majorHAnsi" w:hAnsiTheme="majorHAnsi" w:cstheme="majorHAnsi"/>
          <w:u w:val="single"/>
        </w:rPr>
        <w:t>gas</w:t>
      </w:r>
      <w:r w:rsidRPr="001C34F2">
        <w:rPr>
          <w:rFonts w:asciiTheme="majorHAnsi" w:hAnsiTheme="majorHAnsi" w:cstheme="majorHAnsi"/>
          <w:sz w:val="16"/>
        </w:rPr>
        <w:t xml:space="preserve">, </w:t>
      </w:r>
      <w:r w:rsidRPr="001C34F2">
        <w:rPr>
          <w:rFonts w:asciiTheme="majorHAnsi" w:hAnsiTheme="majorHAnsi" w:cstheme="majorHAnsi"/>
          <w:u w:val="single"/>
        </w:rPr>
        <w:t>oil</w:t>
      </w:r>
      <w:r w:rsidRPr="001C34F2">
        <w:rPr>
          <w:rFonts w:asciiTheme="majorHAnsi" w:hAnsiTheme="majorHAnsi" w:cstheme="majorHAnsi"/>
          <w:sz w:val="16"/>
        </w:rPr>
        <w:t xml:space="preserve">, </w:t>
      </w:r>
      <w:r w:rsidRPr="001C34F2">
        <w:rPr>
          <w:rFonts w:asciiTheme="majorHAnsi" w:hAnsiTheme="majorHAnsi" w:cstheme="majorHAnsi"/>
          <w:u w:val="single"/>
        </w:rPr>
        <w:t xml:space="preserve">and uranium with </w:t>
      </w:r>
      <w:r w:rsidRPr="001C34F2">
        <w:rPr>
          <w:rFonts w:asciiTheme="majorHAnsi" w:hAnsiTheme="majorHAnsi" w:cstheme="majorHAnsi"/>
          <w:b/>
          <w:iCs/>
          <w:highlight w:val="green"/>
          <w:u w:val="single"/>
        </w:rPr>
        <w:t>photons</w:t>
      </w:r>
      <w:r w:rsidRPr="001C34F2">
        <w:rPr>
          <w:rFonts w:asciiTheme="majorHAnsi" w:hAnsiTheme="majorHAnsi" w:cstheme="majorHAnsi"/>
          <w:highlight w:val="green"/>
          <w:u w:val="single"/>
        </w:rPr>
        <w:t xml:space="preserve"> from the </w:t>
      </w:r>
      <w:r w:rsidRPr="001C34F2">
        <w:rPr>
          <w:rFonts w:asciiTheme="majorHAnsi" w:hAnsiTheme="majorHAnsi" w:cstheme="majorHAnsi"/>
          <w:b/>
          <w:iCs/>
          <w:highlight w:val="green"/>
          <w:u w:val="single"/>
        </w:rPr>
        <w:t>sun</w:t>
      </w:r>
      <w:r w:rsidRPr="001C34F2">
        <w:rPr>
          <w:rFonts w:asciiTheme="majorHAnsi" w:hAnsiTheme="majorHAnsi" w:cstheme="majorHAnsi"/>
          <w:sz w:val="16"/>
        </w:rPr>
        <w:t xml:space="preserve"> (solar power) </w:t>
      </w:r>
      <w:r w:rsidRPr="001C34F2">
        <w:rPr>
          <w:rFonts w:asciiTheme="majorHAnsi" w:hAnsiTheme="majorHAnsi" w:cstheme="majorHAnsi"/>
          <w:highlight w:val="green"/>
          <w:u w:val="single"/>
        </w:rPr>
        <w:t>and</w:t>
      </w:r>
      <w:r w:rsidRPr="001C34F2">
        <w:rPr>
          <w:rFonts w:asciiTheme="majorHAnsi" w:hAnsiTheme="majorHAnsi" w:cstheme="majorHAnsi"/>
          <w:u w:val="single"/>
        </w:rPr>
        <w:t xml:space="preserve"> the </w:t>
      </w:r>
      <w:r w:rsidRPr="001C34F2">
        <w:rPr>
          <w:rFonts w:asciiTheme="majorHAnsi" w:hAnsiTheme="majorHAnsi" w:cstheme="majorHAnsi"/>
          <w:b/>
          <w:iCs/>
          <w:highlight w:val="green"/>
          <w:u w:val="single"/>
        </w:rPr>
        <w:t>movement</w:t>
      </w:r>
      <w:r w:rsidRPr="001C34F2">
        <w:rPr>
          <w:rFonts w:asciiTheme="majorHAnsi" w:hAnsiTheme="majorHAnsi" w:cstheme="majorHAnsi"/>
          <w:highlight w:val="green"/>
          <w:u w:val="single"/>
        </w:rPr>
        <w:t xml:space="preserve"> of </w:t>
      </w:r>
      <w:r w:rsidRPr="001C34F2">
        <w:rPr>
          <w:rFonts w:asciiTheme="majorHAnsi" w:hAnsiTheme="majorHAnsi" w:cstheme="majorHAnsi"/>
          <w:b/>
          <w:iCs/>
          <w:highlight w:val="green"/>
          <w:u w:val="single"/>
        </w:rPr>
        <w:t>air</w:t>
      </w:r>
      <w:r w:rsidRPr="001C34F2">
        <w:rPr>
          <w:rFonts w:asciiTheme="majorHAnsi" w:hAnsiTheme="majorHAnsi" w:cstheme="majorHAnsi"/>
          <w:sz w:val="16"/>
        </w:rPr>
        <w:t xml:space="preserve"> (wind power) and water (hydroelectric power) on the earth. All three of </w:t>
      </w:r>
      <w:r w:rsidRPr="001C34F2">
        <w:rPr>
          <w:rFonts w:asciiTheme="majorHAnsi" w:hAnsiTheme="majorHAnsi" w:cstheme="majorHAnsi"/>
          <w:u w:val="single"/>
        </w:rPr>
        <w:t xml:space="preserve">these types of power are also among dematerialization’s </w:t>
      </w:r>
      <w:r w:rsidRPr="001C34F2">
        <w:rPr>
          <w:rFonts w:asciiTheme="majorHAnsi" w:hAnsiTheme="majorHAnsi" w:cstheme="majorHAnsi"/>
          <w:b/>
          <w:iCs/>
          <w:u w:val="single"/>
        </w:rPr>
        <w:t>champions</w:t>
      </w:r>
      <w:r w:rsidRPr="001C34F2">
        <w:rPr>
          <w:rFonts w:asciiTheme="majorHAnsi" w:hAnsiTheme="majorHAnsi" w:cstheme="majorHAnsi"/>
          <w:sz w:val="16"/>
        </w:rPr>
        <w:t xml:space="preserve">, </w:t>
      </w:r>
      <w:r w:rsidRPr="001C34F2">
        <w:rPr>
          <w:rFonts w:asciiTheme="majorHAnsi" w:hAnsiTheme="majorHAnsi" w:cstheme="majorHAnsi"/>
          <w:u w:val="single"/>
        </w:rPr>
        <w:t xml:space="preserve">since they use up essentially </w:t>
      </w:r>
      <w:r w:rsidRPr="001C34F2">
        <w:rPr>
          <w:rFonts w:asciiTheme="majorHAnsi" w:hAnsiTheme="majorHAnsi" w:cstheme="majorHAnsi"/>
          <w:b/>
          <w:iCs/>
          <w:u w:val="single"/>
        </w:rPr>
        <w:t>no resources</w:t>
      </w:r>
      <w:r w:rsidRPr="001C34F2">
        <w:rPr>
          <w:rFonts w:asciiTheme="majorHAnsi" w:hAnsiTheme="majorHAnsi" w:cstheme="majorHAnsi"/>
          <w:u w:val="single"/>
        </w:rPr>
        <w:t xml:space="preserve"> once they’re up and running.</w:t>
      </w:r>
    </w:p>
    <w:p w14:paraId="153A5A07" w14:textId="77777777" w:rsidR="005F21D6" w:rsidRPr="001C34F2" w:rsidRDefault="005F21D6" w:rsidP="005F21D6">
      <w:pPr>
        <w:rPr>
          <w:rFonts w:asciiTheme="majorHAnsi" w:hAnsiTheme="majorHAnsi" w:cstheme="majorHAnsi"/>
          <w:sz w:val="16"/>
          <w:szCs w:val="16"/>
        </w:rPr>
      </w:pPr>
      <w:r w:rsidRPr="001C34F2">
        <w:rPr>
          <w:rFonts w:asciiTheme="majorHAnsi" w:hAnsiTheme="majorHAnsi" w:cstheme="majorHAnsi"/>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7A9C801A" w14:textId="77777777" w:rsidR="005F21D6" w:rsidRPr="001C34F2" w:rsidRDefault="005F21D6" w:rsidP="005F21D6">
      <w:pPr>
        <w:rPr>
          <w:rFonts w:asciiTheme="majorHAnsi" w:hAnsiTheme="majorHAnsi" w:cstheme="majorHAnsi"/>
          <w:sz w:val="16"/>
        </w:rPr>
      </w:pPr>
      <w:r w:rsidRPr="001C34F2">
        <w:rPr>
          <w:rFonts w:asciiTheme="majorHAnsi" w:hAnsiTheme="majorHAnsi" w:cstheme="majorHAnsi"/>
          <w:u w:val="single"/>
        </w:rPr>
        <w:t xml:space="preserve">Innovation is </w:t>
      </w:r>
      <w:r w:rsidRPr="001C34F2">
        <w:rPr>
          <w:rFonts w:asciiTheme="majorHAnsi" w:hAnsiTheme="majorHAnsi" w:cstheme="majorHAnsi"/>
          <w:b/>
          <w:iCs/>
          <w:u w:val="single"/>
        </w:rPr>
        <w:t>hard</w:t>
      </w:r>
      <w:r w:rsidRPr="001C34F2">
        <w:rPr>
          <w:rFonts w:asciiTheme="majorHAnsi" w:hAnsiTheme="majorHAnsi" w:cstheme="majorHAnsi"/>
          <w:u w:val="single"/>
        </w:rPr>
        <w:t xml:space="preserve"> to </w:t>
      </w:r>
      <w:r w:rsidRPr="001C34F2">
        <w:rPr>
          <w:rFonts w:asciiTheme="majorHAnsi" w:hAnsiTheme="majorHAnsi" w:cstheme="majorHAnsi"/>
          <w:b/>
          <w:iCs/>
          <w:u w:val="single"/>
        </w:rPr>
        <w:t>foresee</w:t>
      </w:r>
      <w:r w:rsidRPr="001C34F2">
        <w:rPr>
          <w:rFonts w:asciiTheme="majorHAnsi" w:hAnsiTheme="majorHAnsi" w:cstheme="majorHAnsi"/>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60EB632C" w14:textId="77777777" w:rsidR="005F21D6" w:rsidRPr="001C34F2" w:rsidRDefault="005F21D6" w:rsidP="005F21D6">
      <w:pPr>
        <w:rPr>
          <w:rFonts w:asciiTheme="majorHAnsi" w:hAnsiTheme="majorHAnsi" w:cstheme="majorHAnsi"/>
          <w:sz w:val="16"/>
        </w:rPr>
      </w:pPr>
      <w:r w:rsidRPr="001C34F2">
        <w:rPr>
          <w:rFonts w:asciiTheme="majorHAnsi" w:hAnsiTheme="majorHAnsi" w:cstheme="majorHAnsi"/>
          <w:u w:val="single"/>
        </w:rPr>
        <w:t xml:space="preserve">Innovation is not </w:t>
      </w:r>
      <w:r w:rsidRPr="001C34F2">
        <w:rPr>
          <w:rFonts w:asciiTheme="majorHAnsi" w:hAnsiTheme="majorHAnsi" w:cstheme="majorHAnsi"/>
          <w:b/>
          <w:iCs/>
          <w:u w:val="single"/>
        </w:rPr>
        <w:t>steady</w:t>
      </w:r>
      <w:r w:rsidRPr="001C34F2">
        <w:rPr>
          <w:rFonts w:asciiTheme="majorHAnsi" w:hAnsiTheme="majorHAnsi" w:cstheme="majorHAnsi"/>
          <w:u w:val="single"/>
        </w:rPr>
        <w:t xml:space="preserve"> and </w:t>
      </w:r>
      <w:r w:rsidRPr="001C34F2">
        <w:rPr>
          <w:rFonts w:asciiTheme="majorHAnsi" w:hAnsiTheme="majorHAnsi" w:cstheme="majorHAnsi"/>
          <w:b/>
          <w:iCs/>
          <w:u w:val="single"/>
        </w:rPr>
        <w:t>predictable</w:t>
      </w:r>
      <w:r w:rsidRPr="001C34F2">
        <w:rPr>
          <w:rFonts w:asciiTheme="majorHAnsi" w:hAnsiTheme="majorHAnsi" w:cstheme="majorHAnsi"/>
          <w:sz w:val="16"/>
        </w:rPr>
        <w:t xml:space="preserve"> </w:t>
      </w:r>
      <w:r w:rsidRPr="001C34F2">
        <w:rPr>
          <w:rFonts w:asciiTheme="majorHAnsi" w:hAnsiTheme="majorHAnsi" w:cstheme="majorHAnsi"/>
          <w:u w:val="single"/>
        </w:rPr>
        <w:t>like the orbit of the Moon or</w:t>
      </w:r>
      <w:r w:rsidRPr="001C34F2">
        <w:rPr>
          <w:rFonts w:asciiTheme="majorHAnsi" w:hAnsiTheme="majorHAnsi" w:cstheme="majorHAnsi"/>
          <w:sz w:val="16"/>
        </w:rPr>
        <w:t xml:space="preserve"> the </w:t>
      </w:r>
      <w:r w:rsidRPr="001C34F2">
        <w:rPr>
          <w:rFonts w:asciiTheme="majorHAnsi" w:hAnsiTheme="majorHAnsi" w:cstheme="majorHAnsi"/>
          <w:u w:val="single"/>
        </w:rPr>
        <w:t>accumulation of interest on a certificate of deposit</w:t>
      </w:r>
      <w:r w:rsidRPr="001C34F2">
        <w:rPr>
          <w:rFonts w:asciiTheme="majorHAnsi" w:hAnsiTheme="majorHAnsi" w:cstheme="majorHAnsi"/>
          <w:sz w:val="16"/>
        </w:rPr>
        <w:t xml:space="preserve">. </w:t>
      </w:r>
      <w:r w:rsidRPr="001C34F2">
        <w:rPr>
          <w:rFonts w:asciiTheme="majorHAnsi" w:hAnsiTheme="majorHAnsi" w:cstheme="majorHAnsi"/>
          <w:u w:val="single"/>
        </w:rPr>
        <w:t xml:space="preserve">It’s instead inherently jumpy, uneven, and </w:t>
      </w:r>
      <w:r w:rsidRPr="001C34F2">
        <w:rPr>
          <w:rFonts w:asciiTheme="majorHAnsi" w:hAnsiTheme="majorHAnsi" w:cstheme="majorHAnsi"/>
          <w:b/>
          <w:iCs/>
          <w:u w:val="single"/>
        </w:rPr>
        <w:t>random</w:t>
      </w:r>
      <w:r w:rsidRPr="001C34F2">
        <w:rPr>
          <w:rFonts w:asciiTheme="majorHAnsi" w:hAnsiTheme="majorHAnsi" w:cstheme="majorHAnsi"/>
          <w:sz w:val="16"/>
        </w:rPr>
        <w:t xml:space="preserve">. </w:t>
      </w:r>
      <w:r w:rsidRPr="001C34F2">
        <w:rPr>
          <w:rFonts w:asciiTheme="majorHAnsi" w:hAnsiTheme="majorHAnsi" w:cstheme="majorHAnsi"/>
          <w:u w:val="single"/>
        </w:rPr>
        <w:t xml:space="preserve">It’s also </w:t>
      </w:r>
      <w:r w:rsidRPr="001C34F2">
        <w:rPr>
          <w:rFonts w:asciiTheme="majorHAnsi" w:hAnsiTheme="majorHAnsi" w:cstheme="majorHAnsi"/>
          <w:b/>
          <w:iCs/>
          <w:u w:val="single"/>
        </w:rPr>
        <w:t>combinatorial</w:t>
      </w:r>
      <w:r w:rsidRPr="001C34F2">
        <w:rPr>
          <w:rFonts w:asciiTheme="majorHAnsi" w:hAnsiTheme="majorHAnsi" w:cstheme="majorHAnsi"/>
          <w:sz w:val="16"/>
        </w:rPr>
        <w:t xml:space="preserve">, as Erik Brynjolfsson and I discussed in our book The Second Machine Age. Most </w:t>
      </w:r>
      <w:r w:rsidRPr="001C34F2">
        <w:rPr>
          <w:rFonts w:asciiTheme="majorHAnsi" w:hAnsiTheme="majorHAnsi" w:cstheme="majorHAnsi"/>
          <w:u w:val="single"/>
        </w:rPr>
        <w:t>new technologies</w:t>
      </w:r>
      <w:r w:rsidRPr="001C34F2">
        <w:rPr>
          <w:rFonts w:asciiTheme="majorHAnsi" w:hAnsiTheme="majorHAnsi" w:cstheme="majorHAnsi"/>
          <w:sz w:val="16"/>
        </w:rPr>
        <w:t xml:space="preserve"> and other innovations, we argued, </w:t>
      </w:r>
      <w:r w:rsidRPr="001C34F2">
        <w:rPr>
          <w:rFonts w:asciiTheme="majorHAnsi" w:hAnsiTheme="majorHAnsi" w:cstheme="majorHAnsi"/>
          <w:u w:val="single"/>
        </w:rPr>
        <w:t>are</w:t>
      </w:r>
      <w:r w:rsidRPr="001C34F2">
        <w:rPr>
          <w:rFonts w:asciiTheme="majorHAnsi" w:hAnsiTheme="majorHAnsi" w:cstheme="majorHAnsi"/>
          <w:sz w:val="16"/>
        </w:rPr>
        <w:t xml:space="preserve"> combinations or </w:t>
      </w:r>
      <w:r w:rsidRPr="001C34F2">
        <w:rPr>
          <w:rFonts w:asciiTheme="majorHAnsi" w:hAnsiTheme="majorHAnsi" w:cstheme="majorHAnsi"/>
          <w:u w:val="single"/>
        </w:rPr>
        <w:t>recombinations of preexisting elements</w:t>
      </w:r>
      <w:r w:rsidRPr="001C34F2">
        <w:rPr>
          <w:rFonts w:asciiTheme="majorHAnsi" w:hAnsiTheme="majorHAnsi" w:cstheme="majorHAnsi"/>
          <w:sz w:val="16"/>
        </w:rPr>
        <w:t>.</w:t>
      </w:r>
    </w:p>
    <w:p w14:paraId="41488765" w14:textId="77777777" w:rsidR="005F21D6" w:rsidRPr="001C34F2" w:rsidRDefault="005F21D6" w:rsidP="005F21D6">
      <w:pPr>
        <w:rPr>
          <w:rFonts w:asciiTheme="majorHAnsi" w:hAnsiTheme="majorHAnsi" w:cstheme="majorHAnsi"/>
          <w:sz w:val="16"/>
          <w:szCs w:val="16"/>
        </w:rPr>
      </w:pPr>
      <w:r w:rsidRPr="001C34F2">
        <w:rPr>
          <w:rFonts w:asciiTheme="majorHAnsi" w:hAnsiTheme="majorHAnsi" w:cstheme="majorHAnsi"/>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167F0390" w14:textId="77777777" w:rsidR="005F21D6" w:rsidRPr="001C34F2" w:rsidRDefault="005F21D6" w:rsidP="005F21D6">
      <w:pPr>
        <w:rPr>
          <w:rFonts w:asciiTheme="majorHAnsi" w:hAnsiTheme="majorHAnsi" w:cstheme="majorHAnsi"/>
          <w:sz w:val="16"/>
        </w:rPr>
      </w:pPr>
      <w:r w:rsidRPr="001C34F2">
        <w:rPr>
          <w:rFonts w:asciiTheme="majorHAnsi" w:hAnsiTheme="majorHAnsi" w:cstheme="majorHAnsi"/>
          <w:u w:val="single"/>
        </w:rPr>
        <w:t>Erik and I described</w:t>
      </w:r>
      <w:r w:rsidRPr="001C34F2">
        <w:rPr>
          <w:rFonts w:asciiTheme="majorHAnsi" w:hAnsiTheme="majorHAnsi" w:cstheme="majorHAnsi"/>
          <w:sz w:val="16"/>
        </w:rPr>
        <w:t xml:space="preserve"> the set of </w:t>
      </w:r>
      <w:r w:rsidRPr="001C34F2">
        <w:rPr>
          <w:rFonts w:asciiTheme="majorHAnsi" w:hAnsiTheme="majorHAnsi" w:cstheme="majorHAnsi"/>
          <w:u w:val="single"/>
        </w:rPr>
        <w:t>innovations and technologies</w:t>
      </w:r>
      <w:r w:rsidRPr="001C34F2">
        <w:rPr>
          <w:rFonts w:asciiTheme="majorHAnsi" w:hAnsiTheme="majorHAnsi" w:cstheme="majorHAnsi"/>
          <w:sz w:val="16"/>
        </w:rPr>
        <w:t xml:space="preserve"> available at any time </w:t>
      </w:r>
      <w:r w:rsidRPr="001C34F2">
        <w:rPr>
          <w:rFonts w:asciiTheme="majorHAnsi" w:hAnsiTheme="majorHAnsi" w:cstheme="majorHAnsi"/>
          <w:u w:val="single"/>
        </w:rPr>
        <w:t xml:space="preserve">as </w:t>
      </w:r>
      <w:r w:rsidRPr="001C34F2">
        <w:rPr>
          <w:rFonts w:asciiTheme="majorHAnsi" w:hAnsiTheme="majorHAnsi" w:cstheme="majorHAnsi"/>
          <w:b/>
          <w:iCs/>
          <w:u w:val="single"/>
        </w:rPr>
        <w:t>building blocks</w:t>
      </w:r>
      <w:r w:rsidRPr="001C34F2">
        <w:rPr>
          <w:rFonts w:asciiTheme="majorHAnsi" w:hAnsiTheme="majorHAnsi" w:cstheme="majorHAnsi"/>
          <w:sz w:val="16"/>
        </w:rPr>
        <w:t xml:space="preserve"> that </w:t>
      </w:r>
      <w:r w:rsidRPr="001C34F2">
        <w:rPr>
          <w:rFonts w:asciiTheme="majorHAnsi" w:hAnsiTheme="majorHAnsi" w:cstheme="majorHAnsi"/>
          <w:u w:val="single"/>
        </w:rPr>
        <w:t>ingenious people could combine and recombine into</w:t>
      </w:r>
      <w:r w:rsidRPr="001C34F2">
        <w:rPr>
          <w:rFonts w:asciiTheme="majorHAnsi" w:hAnsiTheme="majorHAnsi" w:cstheme="majorHAnsi"/>
          <w:sz w:val="16"/>
        </w:rPr>
        <w:t xml:space="preserve"> useful </w:t>
      </w:r>
      <w:r w:rsidRPr="001C34F2">
        <w:rPr>
          <w:rFonts w:asciiTheme="majorHAnsi" w:hAnsiTheme="majorHAnsi" w:cstheme="majorHAnsi"/>
          <w:u w:val="single"/>
        </w:rPr>
        <w:t>new configurations</w:t>
      </w:r>
      <w:r w:rsidRPr="001C34F2">
        <w:rPr>
          <w:rFonts w:asciiTheme="majorHAnsi" w:hAnsiTheme="majorHAnsi" w:cstheme="majorHAnsi"/>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sidRPr="001C34F2">
        <w:rPr>
          <w:rFonts w:asciiTheme="majorHAnsi" w:hAnsiTheme="majorHAnsi" w:cstheme="majorHAnsi"/>
          <w:u w:val="single"/>
        </w:rPr>
        <w:t xml:space="preserve">we should have </w:t>
      </w:r>
      <w:r w:rsidRPr="001C34F2">
        <w:rPr>
          <w:rFonts w:asciiTheme="majorHAnsi" w:hAnsiTheme="majorHAnsi" w:cstheme="majorHAnsi"/>
          <w:b/>
          <w:iCs/>
          <w:u w:val="single"/>
        </w:rPr>
        <w:t>confidence</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that </w:t>
      </w:r>
      <w:r w:rsidRPr="001C34F2">
        <w:rPr>
          <w:rFonts w:asciiTheme="majorHAnsi" w:hAnsiTheme="majorHAnsi" w:cstheme="majorHAnsi"/>
          <w:highlight w:val="green"/>
          <w:u w:val="single"/>
        </w:rPr>
        <w:t>more breakthroughs</w:t>
      </w:r>
      <w:r w:rsidRPr="001C34F2">
        <w:rPr>
          <w:rFonts w:asciiTheme="majorHAnsi" w:hAnsiTheme="majorHAnsi" w:cstheme="majorHAnsi"/>
          <w:sz w:val="16"/>
        </w:rPr>
        <w:t xml:space="preserve"> such as fracking and smartphones </w:t>
      </w:r>
      <w:r w:rsidRPr="001C34F2">
        <w:rPr>
          <w:rFonts w:asciiTheme="majorHAnsi" w:hAnsiTheme="majorHAnsi" w:cstheme="majorHAnsi"/>
          <w:highlight w:val="green"/>
          <w:u w:val="single"/>
        </w:rPr>
        <w:t>are ahead</w:t>
      </w:r>
      <w:r w:rsidRPr="001C34F2">
        <w:rPr>
          <w:rFonts w:asciiTheme="majorHAnsi" w:hAnsiTheme="majorHAnsi" w:cstheme="majorHAnsi"/>
          <w:sz w:val="16"/>
        </w:rPr>
        <w:t xml:space="preserve">. </w:t>
      </w:r>
      <w:r w:rsidRPr="001C34F2">
        <w:rPr>
          <w:rFonts w:asciiTheme="majorHAnsi" w:hAnsiTheme="majorHAnsi" w:cstheme="majorHAnsi"/>
          <w:u w:val="single"/>
        </w:rPr>
        <w:t>Innovation is highly decentralized and</w:t>
      </w:r>
      <w:r w:rsidRPr="001C34F2">
        <w:rPr>
          <w:rFonts w:asciiTheme="majorHAnsi" w:hAnsiTheme="majorHAnsi" w:cstheme="majorHAnsi"/>
          <w:sz w:val="16"/>
        </w:rPr>
        <w:t xml:space="preserve"> largely </w:t>
      </w:r>
      <w:r w:rsidRPr="001C34F2">
        <w:rPr>
          <w:rFonts w:asciiTheme="majorHAnsi" w:hAnsiTheme="majorHAnsi" w:cstheme="majorHAnsi"/>
          <w:u w:val="single"/>
        </w:rPr>
        <w:t>uncoordinated</w:t>
      </w:r>
      <w:r w:rsidRPr="001C34F2">
        <w:rPr>
          <w:rFonts w:asciiTheme="majorHAnsi" w:hAnsiTheme="majorHAnsi" w:cstheme="majorHAnsi"/>
          <w:sz w:val="16"/>
        </w:rPr>
        <w:t xml:space="preserve">, </w:t>
      </w:r>
      <w:r w:rsidRPr="001C34F2">
        <w:rPr>
          <w:rFonts w:asciiTheme="majorHAnsi" w:hAnsiTheme="majorHAnsi" w:cstheme="majorHAnsi"/>
          <w:u w:val="single"/>
        </w:rPr>
        <w:t xml:space="preserve">occurring as the result of </w:t>
      </w:r>
      <w:r w:rsidRPr="001C34F2">
        <w:rPr>
          <w:rFonts w:asciiTheme="majorHAnsi" w:hAnsiTheme="majorHAnsi" w:cstheme="majorHAnsi"/>
          <w:b/>
          <w:iCs/>
          <w:u w:val="single"/>
        </w:rPr>
        <w:t>interactions</w:t>
      </w:r>
      <w:r w:rsidRPr="001C34F2">
        <w:rPr>
          <w:rFonts w:asciiTheme="majorHAnsi" w:hAnsiTheme="majorHAnsi" w:cstheme="majorHAnsi"/>
          <w:sz w:val="16"/>
        </w:rPr>
        <w:t xml:space="preserve"> </w:t>
      </w:r>
      <w:r w:rsidRPr="001C34F2">
        <w:rPr>
          <w:rFonts w:asciiTheme="majorHAnsi" w:hAnsiTheme="majorHAnsi" w:cstheme="majorHAnsi"/>
          <w:u w:val="single"/>
        </w:rPr>
        <w:t xml:space="preserve">among </w:t>
      </w:r>
      <w:r w:rsidRPr="001C34F2">
        <w:rPr>
          <w:rFonts w:asciiTheme="majorHAnsi" w:hAnsiTheme="majorHAnsi" w:cstheme="majorHAnsi"/>
          <w:b/>
          <w:iCs/>
          <w:u w:val="single"/>
        </w:rPr>
        <w:t>complex</w:t>
      </w:r>
      <w:r w:rsidRPr="001C34F2">
        <w:rPr>
          <w:rFonts w:asciiTheme="majorHAnsi" w:hAnsiTheme="majorHAnsi" w:cstheme="majorHAnsi"/>
          <w:u w:val="single"/>
        </w:rPr>
        <w:t xml:space="preserve"> and </w:t>
      </w:r>
      <w:r w:rsidRPr="001C34F2">
        <w:rPr>
          <w:rFonts w:asciiTheme="majorHAnsi" w:hAnsiTheme="majorHAnsi" w:cstheme="majorHAnsi"/>
          <w:b/>
          <w:iCs/>
          <w:u w:val="single"/>
        </w:rPr>
        <w:t>interlocking</w:t>
      </w:r>
      <w:r w:rsidRPr="001C34F2">
        <w:rPr>
          <w:rFonts w:asciiTheme="majorHAnsi" w:hAnsiTheme="majorHAnsi" w:cstheme="majorHAnsi"/>
          <w:u w:val="single"/>
        </w:rPr>
        <w:t xml:space="preserve"> social</w:t>
      </w:r>
      <w:r w:rsidRPr="001C34F2">
        <w:rPr>
          <w:rFonts w:asciiTheme="majorHAnsi" w:hAnsiTheme="majorHAnsi" w:cstheme="majorHAnsi"/>
          <w:sz w:val="16"/>
        </w:rPr>
        <w:t xml:space="preserve">, </w:t>
      </w:r>
      <w:r w:rsidRPr="001C34F2">
        <w:rPr>
          <w:rFonts w:asciiTheme="majorHAnsi" w:hAnsiTheme="majorHAnsi" w:cstheme="majorHAnsi"/>
          <w:u w:val="single"/>
        </w:rPr>
        <w:t>technological</w:t>
      </w:r>
      <w:r w:rsidRPr="001C34F2">
        <w:rPr>
          <w:rFonts w:asciiTheme="majorHAnsi" w:hAnsiTheme="majorHAnsi" w:cstheme="majorHAnsi"/>
          <w:sz w:val="16"/>
        </w:rPr>
        <w:t xml:space="preserve">, </w:t>
      </w:r>
      <w:r w:rsidRPr="001C34F2">
        <w:rPr>
          <w:rFonts w:asciiTheme="majorHAnsi" w:hAnsiTheme="majorHAnsi" w:cstheme="majorHAnsi"/>
          <w:u w:val="single"/>
        </w:rPr>
        <w:t xml:space="preserve">and </w:t>
      </w:r>
      <w:r w:rsidRPr="001C34F2">
        <w:rPr>
          <w:rFonts w:asciiTheme="majorHAnsi" w:hAnsiTheme="majorHAnsi" w:cstheme="majorHAnsi"/>
          <w:sz w:val="16"/>
        </w:rPr>
        <w:t>economic systems. So it’s going to keep surprising us.</w:t>
      </w:r>
    </w:p>
    <w:p w14:paraId="21B864EF" w14:textId="77777777" w:rsidR="005F21D6" w:rsidRPr="001C34F2" w:rsidRDefault="005F21D6" w:rsidP="005F21D6">
      <w:pPr>
        <w:rPr>
          <w:rFonts w:asciiTheme="majorHAnsi" w:hAnsiTheme="majorHAnsi" w:cstheme="majorHAnsi"/>
          <w:u w:val="single"/>
        </w:rPr>
      </w:pPr>
      <w:r w:rsidRPr="001C34F2">
        <w:rPr>
          <w:rFonts w:asciiTheme="majorHAnsi" w:hAnsiTheme="majorHAnsi" w:cstheme="majorHAnsi"/>
          <w:u w:val="single"/>
        </w:rPr>
        <w:t>As the Second Machine Age progresses</w:t>
      </w:r>
      <w:r w:rsidRPr="001C34F2">
        <w:rPr>
          <w:rFonts w:asciiTheme="majorHAnsi" w:hAnsiTheme="majorHAnsi" w:cstheme="majorHAnsi"/>
          <w:sz w:val="16"/>
        </w:rPr>
        <w:t xml:space="preserve">, </w:t>
      </w:r>
      <w:r w:rsidRPr="001C34F2">
        <w:rPr>
          <w:rFonts w:asciiTheme="majorHAnsi" w:hAnsiTheme="majorHAnsi" w:cstheme="majorHAnsi"/>
          <w:u w:val="single"/>
        </w:rPr>
        <w:t xml:space="preserve">dematerialization </w:t>
      </w:r>
      <w:r w:rsidRPr="001C34F2">
        <w:rPr>
          <w:rFonts w:asciiTheme="majorHAnsi" w:hAnsiTheme="majorHAnsi" w:cstheme="majorHAnsi"/>
          <w:b/>
          <w:iCs/>
          <w:u w:val="single"/>
        </w:rPr>
        <w:t>accelerates</w:t>
      </w:r>
      <w:r w:rsidRPr="001C34F2">
        <w:rPr>
          <w:rFonts w:asciiTheme="majorHAnsi" w:hAnsiTheme="majorHAnsi" w:cstheme="majorHAnsi"/>
          <w:sz w:val="16"/>
        </w:rPr>
        <w:t xml:space="preserve">. Erik and I coined the phrase Second Machine Age to draw a contrast with the Industrial Era, which as we’ve seen transformed the planet by allowing us to overcome the limitations of muscle power. </w:t>
      </w:r>
      <w:r w:rsidRPr="001C34F2">
        <w:rPr>
          <w:rFonts w:asciiTheme="majorHAnsi" w:hAnsiTheme="majorHAnsi" w:cstheme="majorHAnsi"/>
          <w:u w:val="single"/>
        </w:rPr>
        <w:t>Our current time of</w:t>
      </w:r>
      <w:r w:rsidRPr="001C34F2">
        <w:rPr>
          <w:rFonts w:asciiTheme="majorHAnsi" w:hAnsiTheme="majorHAnsi" w:cstheme="majorHAnsi"/>
          <w:sz w:val="16"/>
        </w:rPr>
        <w:t xml:space="preserve"> great </w:t>
      </w:r>
      <w:r w:rsidRPr="001C34F2">
        <w:rPr>
          <w:rFonts w:asciiTheme="majorHAnsi" w:hAnsiTheme="majorHAnsi" w:cstheme="majorHAnsi"/>
          <w:u w:val="single"/>
        </w:rPr>
        <w:t xml:space="preserve">progress with all things related to </w:t>
      </w:r>
      <w:r w:rsidRPr="001C34F2">
        <w:rPr>
          <w:rFonts w:asciiTheme="majorHAnsi" w:hAnsiTheme="majorHAnsi" w:cstheme="majorHAnsi"/>
          <w:b/>
          <w:iCs/>
          <w:highlight w:val="green"/>
          <w:u w:val="single"/>
        </w:rPr>
        <w:t>computing</w:t>
      </w:r>
      <w:r w:rsidRPr="001C34F2">
        <w:rPr>
          <w:rFonts w:asciiTheme="majorHAnsi" w:hAnsiTheme="majorHAnsi" w:cstheme="majorHAnsi"/>
          <w:sz w:val="16"/>
        </w:rPr>
        <w:t xml:space="preserve"> </w:t>
      </w:r>
      <w:r w:rsidRPr="001C34F2">
        <w:rPr>
          <w:rFonts w:asciiTheme="majorHAnsi" w:hAnsiTheme="majorHAnsi" w:cstheme="majorHAnsi"/>
          <w:u w:val="single"/>
        </w:rPr>
        <w:t xml:space="preserve">is </w:t>
      </w:r>
      <w:r w:rsidRPr="001C34F2">
        <w:rPr>
          <w:rFonts w:asciiTheme="majorHAnsi" w:hAnsiTheme="majorHAnsi" w:cstheme="majorHAnsi"/>
          <w:highlight w:val="green"/>
          <w:u w:val="single"/>
        </w:rPr>
        <w:t xml:space="preserve">allowing us to </w:t>
      </w:r>
      <w:r w:rsidRPr="001C34F2">
        <w:rPr>
          <w:rFonts w:asciiTheme="majorHAnsi" w:hAnsiTheme="majorHAnsi" w:cstheme="majorHAnsi"/>
          <w:b/>
          <w:iCs/>
          <w:highlight w:val="green"/>
          <w:u w:val="single"/>
        </w:rPr>
        <w:t>overcome</w:t>
      </w:r>
      <w:r w:rsidRPr="001C34F2">
        <w:rPr>
          <w:rFonts w:asciiTheme="majorHAnsi" w:hAnsiTheme="majorHAnsi" w:cstheme="majorHAnsi"/>
          <w:u w:val="single"/>
        </w:rPr>
        <w:t xml:space="preserve"> the </w:t>
      </w:r>
      <w:r w:rsidRPr="001C34F2">
        <w:rPr>
          <w:rFonts w:asciiTheme="majorHAnsi" w:hAnsiTheme="majorHAnsi" w:cstheme="majorHAnsi"/>
          <w:b/>
          <w:iCs/>
          <w:highlight w:val="green"/>
          <w:u w:val="single"/>
        </w:rPr>
        <w:t>limitations</w:t>
      </w:r>
      <w:r w:rsidRPr="001C34F2">
        <w:rPr>
          <w:rFonts w:asciiTheme="majorHAnsi" w:hAnsiTheme="majorHAnsi" w:cstheme="majorHAnsi"/>
          <w:u w:val="single"/>
        </w:rPr>
        <w:t xml:space="preserve"> of our mental power and is </w:t>
      </w:r>
      <w:r w:rsidRPr="001C34F2">
        <w:rPr>
          <w:rFonts w:asciiTheme="majorHAnsi" w:hAnsiTheme="majorHAnsi" w:cstheme="majorHAnsi"/>
          <w:b/>
          <w:iCs/>
          <w:u w:val="single"/>
        </w:rPr>
        <w:t>transformative</w:t>
      </w:r>
      <w:r w:rsidRPr="001C34F2">
        <w:rPr>
          <w:rFonts w:asciiTheme="majorHAnsi" w:hAnsiTheme="majorHAnsi" w:cstheme="majorHAnsi"/>
          <w:u w:val="single"/>
        </w:rPr>
        <w:t xml:space="preserve"> in a </w:t>
      </w:r>
      <w:r w:rsidRPr="001C34F2">
        <w:rPr>
          <w:rFonts w:asciiTheme="majorHAnsi" w:hAnsiTheme="majorHAnsi" w:cstheme="majorHAnsi"/>
          <w:u w:val="single"/>
        </w:rPr>
        <w:lastRenderedPageBreak/>
        <w:t>different way</w:t>
      </w:r>
      <w:r w:rsidRPr="001C34F2">
        <w:rPr>
          <w:rFonts w:asciiTheme="majorHAnsi" w:hAnsiTheme="majorHAnsi" w:cstheme="majorHAnsi"/>
          <w:sz w:val="16"/>
        </w:rPr>
        <w:t xml:space="preserve">: </w:t>
      </w:r>
      <w:r w:rsidRPr="001C34F2">
        <w:rPr>
          <w:rFonts w:asciiTheme="majorHAnsi" w:hAnsiTheme="majorHAnsi" w:cstheme="majorHAnsi"/>
          <w:u w:val="single"/>
        </w:rPr>
        <w:t xml:space="preserve">it’s allowing us to </w:t>
      </w:r>
      <w:r w:rsidRPr="001C34F2">
        <w:rPr>
          <w:rFonts w:asciiTheme="majorHAnsi" w:hAnsiTheme="majorHAnsi" w:cstheme="majorHAnsi"/>
          <w:b/>
          <w:iCs/>
          <w:u w:val="single"/>
        </w:rPr>
        <w:t>reverse</w:t>
      </w:r>
      <w:r w:rsidRPr="001C34F2">
        <w:rPr>
          <w:rFonts w:asciiTheme="majorHAnsi" w:hAnsiTheme="majorHAnsi" w:cstheme="majorHAnsi"/>
          <w:sz w:val="16"/>
        </w:rPr>
        <w:t xml:space="preserve"> </w:t>
      </w:r>
      <w:r w:rsidRPr="001C34F2">
        <w:rPr>
          <w:rFonts w:asciiTheme="majorHAnsi" w:hAnsiTheme="majorHAnsi" w:cstheme="majorHAnsi"/>
          <w:u w:val="single"/>
        </w:rPr>
        <w:t>the Industrial Era’s</w:t>
      </w:r>
      <w:r w:rsidRPr="001C34F2">
        <w:rPr>
          <w:rFonts w:asciiTheme="majorHAnsi" w:hAnsiTheme="majorHAnsi" w:cstheme="majorHAnsi"/>
          <w:sz w:val="16"/>
        </w:rPr>
        <w:t xml:space="preserve"> bad </w:t>
      </w:r>
      <w:r w:rsidRPr="001C34F2">
        <w:rPr>
          <w:rFonts w:asciiTheme="majorHAnsi" w:hAnsiTheme="majorHAnsi" w:cstheme="majorHAnsi"/>
          <w:u w:val="single"/>
        </w:rPr>
        <w:t xml:space="preserve">habit of taking </w:t>
      </w:r>
      <w:r w:rsidRPr="001C34F2">
        <w:rPr>
          <w:rFonts w:asciiTheme="majorHAnsi" w:hAnsiTheme="majorHAnsi" w:cstheme="majorHAnsi"/>
          <w:b/>
          <w:iCs/>
          <w:u w:val="single"/>
        </w:rPr>
        <w:t>more</w:t>
      </w:r>
      <w:r w:rsidRPr="001C34F2">
        <w:rPr>
          <w:rFonts w:asciiTheme="majorHAnsi" w:hAnsiTheme="majorHAnsi" w:cstheme="majorHAnsi"/>
          <w:u w:val="single"/>
        </w:rPr>
        <w:t xml:space="preserve"> and </w:t>
      </w:r>
      <w:r w:rsidRPr="001C34F2">
        <w:rPr>
          <w:rFonts w:asciiTheme="majorHAnsi" w:hAnsiTheme="majorHAnsi" w:cstheme="majorHAnsi"/>
          <w:b/>
          <w:iCs/>
          <w:u w:val="single"/>
        </w:rPr>
        <w:t>more</w:t>
      </w:r>
      <w:r w:rsidRPr="001C34F2">
        <w:rPr>
          <w:rFonts w:asciiTheme="majorHAnsi" w:hAnsiTheme="majorHAnsi" w:cstheme="majorHAnsi"/>
          <w:u w:val="single"/>
        </w:rPr>
        <w:t xml:space="preserve"> from the earth every year.</w:t>
      </w:r>
    </w:p>
    <w:p w14:paraId="3A04F273" w14:textId="77777777" w:rsidR="005F21D6" w:rsidRPr="001C34F2" w:rsidRDefault="005F21D6" w:rsidP="005F21D6">
      <w:pPr>
        <w:rPr>
          <w:rFonts w:asciiTheme="majorHAnsi" w:hAnsiTheme="majorHAnsi" w:cstheme="majorHAnsi"/>
          <w:u w:val="single"/>
        </w:rPr>
      </w:pPr>
      <w:r w:rsidRPr="001C34F2">
        <w:rPr>
          <w:rFonts w:asciiTheme="majorHAnsi" w:hAnsiTheme="majorHAnsi" w:cstheme="majorHAnsi"/>
          <w:u w:val="single"/>
        </w:rPr>
        <w:t>Computer-aided design tools help engineers</w:t>
      </w:r>
      <w:r w:rsidRPr="001C34F2">
        <w:rPr>
          <w:rFonts w:asciiTheme="majorHAnsi" w:hAnsiTheme="majorHAnsi" w:cstheme="majorHAnsi"/>
          <w:sz w:val="16"/>
        </w:rPr>
        <w:t xml:space="preserve"> at packaging companies </w:t>
      </w:r>
      <w:r w:rsidRPr="001C34F2">
        <w:rPr>
          <w:rFonts w:asciiTheme="majorHAnsi" w:hAnsiTheme="majorHAnsi" w:cstheme="majorHAnsi"/>
          <w:u w:val="single"/>
        </w:rPr>
        <w:t>design generations of aluminum cans</w:t>
      </w:r>
      <w:r w:rsidRPr="001C34F2">
        <w:rPr>
          <w:rFonts w:asciiTheme="majorHAnsi" w:hAnsiTheme="majorHAnsi" w:cstheme="majorHAnsi"/>
          <w:sz w:val="16"/>
        </w:rPr>
        <w:t xml:space="preserve"> that keep getting lighter. </w:t>
      </w:r>
      <w:r w:rsidRPr="001C34F2">
        <w:rPr>
          <w:rFonts w:asciiTheme="majorHAnsi" w:hAnsiTheme="majorHAnsi" w:cstheme="majorHAnsi"/>
          <w:u w:val="single"/>
        </w:rPr>
        <w:t>Fracking took off</w:t>
      </w:r>
      <w:r w:rsidRPr="001C34F2">
        <w:rPr>
          <w:rFonts w:asciiTheme="majorHAnsi" w:hAnsiTheme="majorHAnsi" w:cstheme="majorHAnsi"/>
          <w:sz w:val="16"/>
        </w:rPr>
        <w:t xml:space="preserve"> in part </w:t>
      </w:r>
      <w:r w:rsidRPr="001C34F2">
        <w:rPr>
          <w:rFonts w:asciiTheme="majorHAnsi" w:hAnsiTheme="majorHAnsi" w:cstheme="majorHAnsi"/>
          <w:u w:val="single"/>
        </w:rPr>
        <w:t xml:space="preserve">because oil and gas exploration </w:t>
      </w:r>
      <w:r w:rsidRPr="001C34F2">
        <w:rPr>
          <w:rFonts w:asciiTheme="majorHAnsi" w:hAnsiTheme="majorHAnsi" w:cstheme="majorHAnsi"/>
          <w:sz w:val="16"/>
        </w:rPr>
        <w:t xml:space="preserve">companies </w:t>
      </w:r>
      <w:r w:rsidRPr="001C34F2">
        <w:rPr>
          <w:rFonts w:asciiTheme="majorHAnsi" w:hAnsiTheme="majorHAnsi" w:cstheme="majorHAnsi"/>
          <w:u w:val="single"/>
        </w:rPr>
        <w:t xml:space="preserve">learned how to build </w:t>
      </w:r>
      <w:r w:rsidRPr="001C34F2">
        <w:rPr>
          <w:rFonts w:asciiTheme="majorHAnsi" w:hAnsiTheme="majorHAnsi" w:cstheme="majorHAnsi"/>
          <w:b/>
          <w:iCs/>
          <w:u w:val="single"/>
        </w:rPr>
        <w:t>accurate</w:t>
      </w:r>
      <w:r w:rsidRPr="001C34F2">
        <w:rPr>
          <w:rFonts w:asciiTheme="majorHAnsi" w:hAnsiTheme="majorHAnsi" w:cstheme="majorHAnsi"/>
          <w:u w:val="single"/>
        </w:rPr>
        <w:t xml:space="preserve"> computer </w:t>
      </w:r>
      <w:r w:rsidRPr="001C34F2">
        <w:rPr>
          <w:rFonts w:asciiTheme="majorHAnsi" w:hAnsiTheme="majorHAnsi" w:cstheme="majorHAnsi"/>
          <w:b/>
          <w:iCs/>
          <w:u w:val="single"/>
        </w:rPr>
        <w:t>models</w:t>
      </w:r>
      <w:r w:rsidRPr="001C34F2">
        <w:rPr>
          <w:rFonts w:asciiTheme="majorHAnsi" w:hAnsiTheme="majorHAnsi" w:cstheme="majorHAnsi"/>
          <w:sz w:val="16"/>
        </w:rPr>
        <w:t xml:space="preserve"> of the rock formations that lay deep underground—models </w:t>
      </w:r>
      <w:r w:rsidRPr="001C34F2">
        <w:rPr>
          <w:rFonts w:asciiTheme="majorHAnsi" w:hAnsiTheme="majorHAnsi" w:cstheme="majorHAnsi"/>
          <w:u w:val="single"/>
        </w:rPr>
        <w:t>that predicted where hydrocarbons were to be found.</w:t>
      </w:r>
    </w:p>
    <w:p w14:paraId="6AD60682" w14:textId="77777777" w:rsidR="005F21D6" w:rsidRPr="001C34F2" w:rsidRDefault="005F21D6" w:rsidP="005F21D6">
      <w:pPr>
        <w:rPr>
          <w:rFonts w:asciiTheme="majorHAnsi" w:hAnsiTheme="majorHAnsi" w:cstheme="majorHAnsi"/>
          <w:sz w:val="16"/>
          <w:szCs w:val="16"/>
        </w:rPr>
      </w:pPr>
      <w:r w:rsidRPr="001C34F2">
        <w:rPr>
          <w:rFonts w:asciiTheme="majorHAnsi" w:hAnsiTheme="majorHAnsi" w:cstheme="majorHAnsi"/>
          <w:sz w:val="16"/>
          <w:szCs w:val="16"/>
        </w:rPr>
        <w:t>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1980s, and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as a whole probably hit peak paper in 2013.</w:t>
      </w:r>
    </w:p>
    <w:p w14:paraId="2FC4962C" w14:textId="77777777" w:rsidR="005F21D6" w:rsidRPr="001C34F2" w:rsidRDefault="005F21D6" w:rsidP="005F21D6">
      <w:pPr>
        <w:rPr>
          <w:rFonts w:asciiTheme="majorHAnsi" w:hAnsiTheme="majorHAnsi" w:cstheme="majorHAnsi"/>
          <w:sz w:val="16"/>
        </w:rPr>
      </w:pPr>
      <w:r w:rsidRPr="001C34F2">
        <w:rPr>
          <w:rFonts w:asciiTheme="majorHAnsi" w:hAnsiTheme="majorHAnsi" w:cstheme="majorHAnsi"/>
          <w:sz w:val="16"/>
        </w:rPr>
        <w:t xml:space="preserve">As these examples indicate, </w:t>
      </w:r>
      <w:r w:rsidRPr="001C34F2">
        <w:rPr>
          <w:rFonts w:asciiTheme="majorHAnsi" w:hAnsiTheme="majorHAnsi" w:cstheme="majorHAnsi"/>
          <w:u w:val="single"/>
        </w:rPr>
        <w:t xml:space="preserve">computers and their kin help us with all four paths to </w:t>
      </w:r>
      <w:r w:rsidRPr="001C34F2">
        <w:rPr>
          <w:rFonts w:asciiTheme="majorHAnsi" w:hAnsiTheme="majorHAnsi" w:cstheme="majorHAnsi"/>
          <w:b/>
          <w:iCs/>
          <w:u w:val="single"/>
        </w:rPr>
        <w:t>dematerialization</w:t>
      </w:r>
      <w:r w:rsidRPr="001C34F2">
        <w:rPr>
          <w:rFonts w:asciiTheme="majorHAnsi" w:hAnsiTheme="majorHAnsi" w:cstheme="majorHAnsi"/>
          <w:sz w:val="16"/>
        </w:rPr>
        <w:t xml:space="preserve">. Hardware, software, and networks let us slim, swap, optimize, and evaporate. I contend that </w:t>
      </w:r>
      <w:r w:rsidRPr="001C34F2">
        <w:rPr>
          <w:rFonts w:asciiTheme="majorHAnsi" w:hAnsiTheme="majorHAnsi" w:cstheme="majorHAnsi"/>
          <w:u w:val="single"/>
        </w:rPr>
        <w:t xml:space="preserve">they’re the </w:t>
      </w:r>
      <w:r w:rsidRPr="001C34F2">
        <w:rPr>
          <w:rFonts w:asciiTheme="majorHAnsi" w:hAnsiTheme="majorHAnsi" w:cstheme="majorHAnsi"/>
          <w:b/>
          <w:iCs/>
          <w:u w:val="single"/>
        </w:rPr>
        <w:t>best tools</w:t>
      </w:r>
      <w:r w:rsidRPr="001C34F2">
        <w:rPr>
          <w:rFonts w:asciiTheme="majorHAnsi" w:hAnsiTheme="majorHAnsi" w:cstheme="majorHAnsi"/>
          <w:u w:val="single"/>
        </w:rPr>
        <w:t xml:space="preserve"> we’ve </w:t>
      </w:r>
      <w:r w:rsidRPr="001C34F2">
        <w:rPr>
          <w:rFonts w:asciiTheme="majorHAnsi" w:hAnsiTheme="majorHAnsi" w:cstheme="majorHAnsi"/>
          <w:b/>
          <w:iCs/>
          <w:u w:val="single"/>
        </w:rPr>
        <w:t>ever invented</w:t>
      </w:r>
      <w:r w:rsidRPr="001C34F2">
        <w:rPr>
          <w:rFonts w:asciiTheme="majorHAnsi" w:hAnsiTheme="majorHAnsi" w:cstheme="majorHAnsi"/>
          <w:u w:val="single"/>
        </w:rPr>
        <w:t xml:space="preserve"> for letting us tread more </w:t>
      </w:r>
      <w:r w:rsidRPr="001C34F2">
        <w:rPr>
          <w:rFonts w:asciiTheme="majorHAnsi" w:hAnsiTheme="majorHAnsi" w:cstheme="majorHAnsi"/>
          <w:b/>
          <w:iCs/>
          <w:u w:val="single"/>
        </w:rPr>
        <w:t>lightly</w:t>
      </w:r>
      <w:r w:rsidRPr="001C34F2">
        <w:rPr>
          <w:rFonts w:asciiTheme="majorHAnsi" w:hAnsiTheme="majorHAnsi" w:cstheme="majorHAnsi"/>
          <w:u w:val="single"/>
        </w:rPr>
        <w:t xml:space="preserve"> on our planet</w:t>
      </w:r>
      <w:r w:rsidRPr="001C34F2">
        <w:rPr>
          <w:rFonts w:asciiTheme="majorHAnsi" w:hAnsiTheme="majorHAnsi" w:cstheme="majorHAnsi"/>
          <w:sz w:val="16"/>
        </w:rPr>
        <w:t>.</w:t>
      </w:r>
    </w:p>
    <w:p w14:paraId="498D8433" w14:textId="23C1F405" w:rsidR="005F21D6" w:rsidRDefault="005F21D6" w:rsidP="005F21D6">
      <w:pPr>
        <w:rPr>
          <w:rFonts w:asciiTheme="majorHAnsi" w:hAnsiTheme="majorHAnsi" w:cstheme="majorHAnsi"/>
          <w:sz w:val="16"/>
        </w:rPr>
      </w:pPr>
      <w:r w:rsidRPr="001C34F2">
        <w:rPr>
          <w:rFonts w:asciiTheme="majorHAnsi" w:hAnsiTheme="majorHAnsi" w:cstheme="majorHAnsi"/>
          <w:u w:val="single"/>
        </w:rPr>
        <w:t xml:space="preserve">All of these principles are about the </w:t>
      </w:r>
      <w:r w:rsidRPr="001C34F2">
        <w:rPr>
          <w:rFonts w:asciiTheme="majorHAnsi" w:hAnsiTheme="majorHAnsi" w:cstheme="majorHAnsi"/>
          <w:b/>
          <w:iCs/>
          <w:u w:val="single"/>
        </w:rPr>
        <w:t>combination</w:t>
      </w:r>
      <w:r w:rsidRPr="001C34F2">
        <w:rPr>
          <w:rFonts w:asciiTheme="majorHAnsi" w:hAnsiTheme="majorHAnsi" w:cstheme="majorHAnsi"/>
        </w:rPr>
        <w:t xml:space="preserve"> </w:t>
      </w:r>
      <w:r w:rsidRPr="001C34F2">
        <w:rPr>
          <w:rFonts w:asciiTheme="majorHAnsi" w:hAnsiTheme="majorHAnsi" w:cstheme="majorHAnsi"/>
          <w:u w:val="single"/>
        </w:rPr>
        <w:t xml:space="preserve">of technological </w:t>
      </w:r>
      <w:r w:rsidRPr="001C34F2">
        <w:rPr>
          <w:rFonts w:asciiTheme="majorHAnsi" w:hAnsiTheme="majorHAnsi" w:cstheme="majorHAnsi"/>
          <w:b/>
          <w:iCs/>
          <w:u w:val="single"/>
        </w:rPr>
        <w:t>progress</w:t>
      </w:r>
      <w:r w:rsidRPr="001C34F2">
        <w:rPr>
          <w:rFonts w:asciiTheme="majorHAnsi" w:hAnsiTheme="majorHAnsi" w:cstheme="majorHAnsi"/>
          <w:u w:val="single"/>
        </w:rPr>
        <w:t xml:space="preserve"> and </w:t>
      </w:r>
      <w:r w:rsidRPr="001C34F2">
        <w:rPr>
          <w:rFonts w:asciiTheme="majorHAnsi" w:hAnsiTheme="majorHAnsi" w:cstheme="majorHAnsi"/>
          <w:b/>
          <w:iCs/>
          <w:u w:val="single"/>
        </w:rPr>
        <w:t>capitalism</w:t>
      </w:r>
      <w:r w:rsidRPr="001C34F2">
        <w:rPr>
          <w:rFonts w:asciiTheme="majorHAnsi" w:hAnsiTheme="majorHAnsi" w:cstheme="majorHAnsi"/>
        </w:rPr>
        <w:t xml:space="preserve">, </w:t>
      </w:r>
      <w:r w:rsidRPr="001C34F2">
        <w:rPr>
          <w:rFonts w:asciiTheme="majorHAnsi" w:hAnsiTheme="majorHAnsi" w:cstheme="majorHAnsi"/>
          <w:u w:val="single"/>
        </w:rPr>
        <w:t xml:space="preserve">which are the first of the two pairs of forces causing </w:t>
      </w:r>
      <w:r w:rsidRPr="001C34F2">
        <w:rPr>
          <w:rFonts w:asciiTheme="majorHAnsi" w:hAnsiTheme="majorHAnsi" w:cstheme="majorHAnsi"/>
          <w:b/>
          <w:iCs/>
          <w:u w:val="single"/>
        </w:rPr>
        <w:t>dematerialization</w:t>
      </w:r>
    </w:p>
    <w:p w14:paraId="5C46D3EE" w14:textId="40688AB6" w:rsidR="008278F2" w:rsidRPr="001C34F2" w:rsidRDefault="008278F2" w:rsidP="008278F2">
      <w:pPr>
        <w:pStyle w:val="Heading4"/>
        <w:rPr>
          <w:rFonts w:asciiTheme="majorHAnsi" w:hAnsiTheme="majorHAnsi" w:cstheme="majorHAnsi"/>
        </w:rPr>
      </w:pPr>
      <w:r w:rsidRPr="001C34F2">
        <w:rPr>
          <w:rFonts w:asciiTheme="majorHAnsi" w:hAnsiTheme="majorHAnsi" w:cstheme="majorHAnsi"/>
        </w:rPr>
        <w:t xml:space="preserve">No limits to growth---solar, nuclear, and fusion energy solve climate change better than degrowth </w:t>
      </w:r>
    </w:p>
    <w:p w14:paraId="243D39C3" w14:textId="77777777" w:rsidR="008278F2" w:rsidRPr="001C34F2" w:rsidRDefault="008278F2" w:rsidP="008278F2">
      <w:pPr>
        <w:rPr>
          <w:rFonts w:asciiTheme="majorHAnsi" w:hAnsiTheme="majorHAnsi" w:cstheme="majorHAnsi"/>
        </w:rPr>
      </w:pPr>
      <w:r w:rsidRPr="001C34F2">
        <w:rPr>
          <w:rFonts w:asciiTheme="majorHAnsi" w:hAnsiTheme="majorHAnsi" w:cstheme="majorHAnsi"/>
        </w:rPr>
        <w:t xml:space="preserve">Michael </w:t>
      </w:r>
      <w:r w:rsidRPr="001C34F2">
        <w:rPr>
          <w:rStyle w:val="Style13ptBold"/>
          <w:rFonts w:asciiTheme="majorHAnsi" w:hAnsiTheme="majorHAnsi" w:cstheme="majorHAnsi"/>
        </w:rPr>
        <w:t>Liebreich 18</w:t>
      </w:r>
      <w:r w:rsidRPr="001C34F2">
        <w:rPr>
          <w:rFonts w:asciiTheme="majorHAnsi" w:hAnsiTheme="majorHAnsi" w:cstheme="majorHAnsi"/>
        </w:rPr>
        <w:t>, Visiting Professor at Imperial College’s Energy Future Lab, “The Secret of Eternal Growth,” 10/29/18, http://ifreetrade.org/article/the_secret_of_eternal_growth_the_physics_behind_pro_growth_environmentalism</w:t>
      </w:r>
    </w:p>
    <w:p w14:paraId="5BDDC1AF" w14:textId="77777777" w:rsidR="008278F2" w:rsidRPr="001C34F2" w:rsidRDefault="008278F2" w:rsidP="008278F2">
      <w:pPr>
        <w:rPr>
          <w:rFonts w:asciiTheme="majorHAnsi" w:hAnsiTheme="majorHAnsi" w:cstheme="majorHAnsi"/>
          <w:sz w:val="16"/>
        </w:rPr>
      </w:pPr>
      <w:r w:rsidRPr="001C34F2">
        <w:rPr>
          <w:rStyle w:val="StyleUnderline"/>
          <w:rFonts w:asciiTheme="majorHAnsi" w:hAnsiTheme="majorHAnsi" w:cstheme="majorHAnsi"/>
          <w:highlight w:val="green"/>
        </w:rPr>
        <w:t>The earth</w:t>
      </w:r>
      <w:r w:rsidRPr="001C34F2">
        <w:rPr>
          <w:rFonts w:asciiTheme="majorHAnsi" w:hAnsiTheme="majorHAnsi" w:cstheme="majorHAnsi"/>
          <w:sz w:val="16"/>
        </w:rPr>
        <w:t xml:space="preserve">, however, </w:t>
      </w:r>
      <w:r w:rsidRPr="001C34F2">
        <w:rPr>
          <w:rStyle w:val="StyleUnderline"/>
          <w:rFonts w:asciiTheme="majorHAnsi" w:hAnsiTheme="majorHAnsi" w:cstheme="majorHAnsi"/>
          <w:highlight w:val="green"/>
        </w:rPr>
        <w:t xml:space="preserve">is </w:t>
      </w:r>
      <w:r w:rsidRPr="001C34F2">
        <w:rPr>
          <w:rStyle w:val="Emphasis"/>
          <w:rFonts w:asciiTheme="majorHAnsi" w:hAnsiTheme="majorHAnsi" w:cstheme="majorHAnsi"/>
          <w:highlight w:val="green"/>
        </w:rPr>
        <w:t>not an isolated system</w:t>
      </w:r>
      <w:r w:rsidRPr="001C34F2">
        <w:rPr>
          <w:rFonts w:asciiTheme="majorHAnsi" w:hAnsiTheme="majorHAnsi" w:cstheme="majorHAnsi"/>
          <w:sz w:val="16"/>
        </w:rPr>
        <w:t xml:space="preserve">. It may be nearly closed, exchanging limited matter across the planetary boundary, but it is far from isolated, as </w:t>
      </w:r>
      <w:r w:rsidRPr="001C34F2">
        <w:rPr>
          <w:rStyle w:val="StyleUnderline"/>
          <w:rFonts w:asciiTheme="majorHAnsi" w:hAnsiTheme="majorHAnsi" w:cstheme="majorHAnsi"/>
          <w:highlight w:val="green"/>
        </w:rPr>
        <w:t>it receives</w:t>
      </w:r>
      <w:r w:rsidRPr="001C34F2">
        <w:rPr>
          <w:rStyle w:val="StyleUnderline"/>
          <w:rFonts w:asciiTheme="majorHAnsi" w:hAnsiTheme="majorHAnsi" w:cstheme="majorHAnsi"/>
        </w:rPr>
        <w:t xml:space="preserve"> a </w:t>
      </w:r>
      <w:r w:rsidRPr="001C34F2">
        <w:rPr>
          <w:rStyle w:val="Emphasis"/>
          <w:rFonts w:asciiTheme="majorHAnsi" w:hAnsiTheme="majorHAnsi" w:cstheme="majorHAnsi"/>
          <w:highlight w:val="green"/>
        </w:rPr>
        <w:t>huge</w:t>
      </w:r>
      <w:r w:rsidRPr="001C34F2">
        <w:rPr>
          <w:rStyle w:val="Emphasis"/>
          <w:rFonts w:asciiTheme="majorHAnsi" w:hAnsiTheme="majorHAnsi" w:cstheme="majorHAnsi"/>
        </w:rPr>
        <w:t xml:space="preserve"> daily flux of </w:t>
      </w:r>
      <w:r w:rsidRPr="001C34F2">
        <w:rPr>
          <w:rStyle w:val="Emphasis"/>
          <w:rFonts w:asciiTheme="majorHAnsi" w:hAnsiTheme="majorHAnsi" w:cstheme="majorHAnsi"/>
          <w:highlight w:val="green"/>
        </w:rPr>
        <w:t>energy from the sun</w:t>
      </w:r>
      <w:r w:rsidRPr="001C34F2">
        <w:rPr>
          <w:rFonts w:asciiTheme="majorHAnsi" w:hAnsiTheme="majorHAnsi" w:cstheme="majorHAnsi"/>
          <w:sz w:val="16"/>
        </w:rPr>
        <w:t xml:space="preserve"> and radiates almost as much away to space. In his book, Georgescu-Roegen even acknowledged the existence of huge solar energy fluxes, but that didn’t stop him from basing his seminal work on a scientific error. Later in his career, after ruefully acknowledging his mistake, he invented a Fourth Law of Thermodynamics, claiming that “material entropy” would forever prevent materials from being perfectly recycled. Pure fake science. Around the same time as Georgescu-Roegen was making up thermodynamic laws, a group of concerned environmentalists calling themselves the Club of Rome invited one of the doyens of the new field of computer modelling, Jay Forrester, to create a simulation of the world economy and its interaction with the environment. In 1972 his marvellous black box produced another best-seller, </w:t>
      </w:r>
      <w:r w:rsidRPr="001C34F2">
        <w:rPr>
          <w:rStyle w:val="StyleUnderline"/>
          <w:rFonts w:asciiTheme="majorHAnsi" w:hAnsiTheme="majorHAnsi" w:cstheme="majorHAnsi"/>
          <w:highlight w:val="green"/>
        </w:rPr>
        <w:t>Limits to Growth</w:t>
      </w:r>
      <w:r w:rsidRPr="001C34F2">
        <w:rPr>
          <w:rFonts w:asciiTheme="majorHAnsi" w:hAnsiTheme="majorHAnsi" w:cstheme="majorHAnsi"/>
          <w:sz w:val="16"/>
        </w:rPr>
        <w:t xml:space="preserve"> (iv), which purported to prove that almost every combination of economic parameters ended up not just with growth slowing, but with an overshoot and collapse. This finding, so congenial to the model’s commissioners, </w:t>
      </w:r>
      <w:r w:rsidRPr="001C34F2">
        <w:rPr>
          <w:rStyle w:val="StyleUnderline"/>
          <w:rFonts w:asciiTheme="majorHAnsi" w:hAnsiTheme="majorHAnsi" w:cstheme="majorHAnsi"/>
          <w:highlight w:val="green"/>
        </w:rPr>
        <w:t>stemmed</w:t>
      </w:r>
      <w:r w:rsidRPr="001C34F2">
        <w:rPr>
          <w:rStyle w:val="StyleUnderline"/>
          <w:rFonts w:asciiTheme="majorHAnsi" w:hAnsiTheme="majorHAnsi" w:cstheme="majorHAnsi"/>
        </w:rPr>
        <w:t xml:space="preserve"> entirely </w:t>
      </w:r>
      <w:r w:rsidRPr="001C34F2">
        <w:rPr>
          <w:rStyle w:val="StyleUnderline"/>
          <w:rFonts w:asciiTheme="majorHAnsi" w:hAnsiTheme="majorHAnsi" w:cstheme="majorHAnsi"/>
          <w:highlight w:val="green"/>
        </w:rPr>
        <w:t xml:space="preserve">from </w:t>
      </w:r>
      <w:r w:rsidRPr="001C34F2">
        <w:rPr>
          <w:rStyle w:val="Emphasis"/>
          <w:rFonts w:asciiTheme="majorHAnsi" w:hAnsiTheme="majorHAnsi" w:cstheme="majorHAnsi"/>
          <w:highlight w:val="green"/>
        </w:rPr>
        <w:t>errors in its structure</w:t>
      </w:r>
      <w:r w:rsidRPr="001C34F2">
        <w:rPr>
          <w:rFonts w:asciiTheme="majorHAnsi" w:hAnsiTheme="majorHAnsi" w:cstheme="majorHAnsi"/>
          <w:sz w:val="16"/>
        </w:rPr>
        <w:t xml:space="preserve">, as pointed out by a then fresh-faced young economics professor at Yale, William Nordhaus. A third foundational work in the degrowth canon is Steady State Economics (v) by Herman Daly, later Senior Economist in the Environment Department of the World Bank. In it he explains that “the economy is an open subsystem of a finite and nongrowing ecosystem. Any subsystem of a finite nongrowing system must itself at some point also become nongrowing.” It’s a repeat of Georgescu-Roegen’s error. </w:t>
      </w:r>
      <w:r w:rsidRPr="001C34F2">
        <w:rPr>
          <w:rStyle w:val="StyleUnderline"/>
          <w:rFonts w:asciiTheme="majorHAnsi" w:hAnsiTheme="majorHAnsi" w:cstheme="majorHAnsi"/>
        </w:rPr>
        <w:t>Daly</w:t>
      </w:r>
      <w:r w:rsidRPr="001C34F2">
        <w:rPr>
          <w:rFonts w:asciiTheme="majorHAnsi" w:hAnsiTheme="majorHAnsi" w:cstheme="majorHAnsi"/>
          <w:sz w:val="16"/>
        </w:rPr>
        <w:t xml:space="preserve"> must have known it too, since he </w:t>
      </w:r>
      <w:r w:rsidRPr="001C34F2">
        <w:rPr>
          <w:rStyle w:val="StyleUnderline"/>
          <w:rFonts w:asciiTheme="majorHAnsi" w:hAnsiTheme="majorHAnsi" w:cstheme="majorHAnsi"/>
        </w:rPr>
        <w:t>noted that six days’ worth of radiation from the sun contained more useful energy</w:t>
      </w:r>
      <w:r w:rsidRPr="001C34F2">
        <w:rPr>
          <w:rFonts w:asciiTheme="majorHAnsi" w:hAnsiTheme="majorHAnsi" w:cstheme="majorHAnsi"/>
          <w:sz w:val="16"/>
        </w:rPr>
        <w:t xml:space="preserve"> (or exergy, to give it its correct name) </w:t>
      </w:r>
      <w:r w:rsidRPr="001C34F2">
        <w:rPr>
          <w:rStyle w:val="StyleUnderline"/>
          <w:rFonts w:asciiTheme="majorHAnsi" w:hAnsiTheme="majorHAnsi" w:cstheme="majorHAnsi"/>
        </w:rPr>
        <w:t xml:space="preserve">than that embodied in </w:t>
      </w:r>
      <w:r w:rsidRPr="001C34F2">
        <w:rPr>
          <w:rStyle w:val="Emphasis"/>
          <w:rFonts w:asciiTheme="majorHAnsi" w:hAnsiTheme="majorHAnsi" w:cstheme="majorHAnsi"/>
        </w:rPr>
        <w:t>all the fossil fuel reserves known at the time</w:t>
      </w:r>
      <w:r w:rsidRPr="001C34F2">
        <w:rPr>
          <w:rFonts w:asciiTheme="majorHAnsi" w:hAnsiTheme="majorHAnsi" w:cstheme="majorHAnsi"/>
          <w:sz w:val="16"/>
        </w:rPr>
        <w:t xml:space="preserve">. The point here is not that solar power is the key to endless growth, though it could well be - </w:t>
      </w:r>
      <w:r w:rsidRPr="001C34F2">
        <w:rPr>
          <w:rStyle w:val="Emphasis"/>
          <w:rFonts w:asciiTheme="majorHAnsi" w:hAnsiTheme="majorHAnsi" w:cstheme="majorHAnsi"/>
          <w:highlight w:val="green"/>
        </w:rPr>
        <w:t>nuclear fission and fusion are</w:t>
      </w:r>
      <w:r w:rsidRPr="001C34F2">
        <w:rPr>
          <w:rFonts w:asciiTheme="majorHAnsi" w:hAnsiTheme="majorHAnsi" w:cstheme="majorHAnsi"/>
          <w:sz w:val="16"/>
        </w:rPr>
        <w:t xml:space="preserve"> other </w:t>
      </w:r>
      <w:r w:rsidRPr="001C34F2">
        <w:rPr>
          <w:rStyle w:val="Emphasis"/>
          <w:rFonts w:asciiTheme="majorHAnsi" w:hAnsiTheme="majorHAnsi" w:cstheme="majorHAnsi"/>
          <w:highlight w:val="green"/>
        </w:rPr>
        <w:t>strong contenders</w:t>
      </w:r>
      <w:r w:rsidRPr="001C34F2">
        <w:rPr>
          <w:rFonts w:asciiTheme="majorHAnsi" w:hAnsiTheme="majorHAnsi" w:cstheme="majorHAnsi"/>
          <w:sz w:val="16"/>
        </w:rPr>
        <w:t xml:space="preserve">. The point is that when you scratch the surface of any of the seminal tracts of the degrowth movement, you find they are based on the same fake science, right through to the present day. Jeremy Rifkin’s 1980 Entropy: a New World View (vi) states that “here on earth material entropy is continually increasing and must ultimately reach a maximum”. In 2009, Professor Tim </w:t>
      </w:r>
      <w:r w:rsidRPr="001C34F2">
        <w:rPr>
          <w:rStyle w:val="Emphasis"/>
          <w:rFonts w:asciiTheme="majorHAnsi" w:hAnsiTheme="majorHAnsi" w:cstheme="majorHAnsi"/>
        </w:rPr>
        <w:t>Jackson</w:t>
      </w:r>
      <w:r w:rsidRPr="001C34F2">
        <w:rPr>
          <w:rFonts w:asciiTheme="majorHAnsi" w:hAnsiTheme="majorHAnsi" w:cstheme="majorHAnsi"/>
          <w:sz w:val="16"/>
        </w:rPr>
        <w:t xml:space="preserve">, the favourite anti-capitalist of the TED generation, </w:t>
      </w:r>
      <w:r w:rsidRPr="001C34F2">
        <w:rPr>
          <w:rStyle w:val="StyleUnderline"/>
          <w:rFonts w:asciiTheme="majorHAnsi" w:hAnsiTheme="majorHAnsi" w:cstheme="majorHAnsi"/>
        </w:rPr>
        <w:t>published Prosperity Without Growth</w:t>
      </w:r>
      <w:r w:rsidRPr="001C34F2">
        <w:rPr>
          <w:rFonts w:asciiTheme="majorHAnsi" w:hAnsiTheme="majorHAnsi" w:cstheme="majorHAnsi"/>
          <w:sz w:val="16"/>
        </w:rPr>
        <w:t xml:space="preserve"> (vii). In it he pays homage to Daly’s </w:t>
      </w:r>
      <w:r w:rsidRPr="001C34F2">
        <w:rPr>
          <w:rFonts w:asciiTheme="majorHAnsi" w:hAnsiTheme="majorHAnsi" w:cstheme="majorHAnsi"/>
          <w:sz w:val="16"/>
        </w:rPr>
        <w:lastRenderedPageBreak/>
        <w:t xml:space="preserve">“pioneering case for a ‘steady state economy’” and cheerfully recommends it to students hungering for alternative wisdom – either not understanding or not caring that </w:t>
      </w:r>
      <w:r w:rsidRPr="001C34F2">
        <w:rPr>
          <w:rStyle w:val="StyleUnderline"/>
          <w:rFonts w:asciiTheme="majorHAnsi" w:hAnsiTheme="majorHAnsi" w:cstheme="majorHAnsi"/>
        </w:rPr>
        <w:t xml:space="preserve">it is based on a </w:t>
      </w:r>
      <w:r w:rsidRPr="001C34F2">
        <w:rPr>
          <w:rStyle w:val="Emphasis"/>
          <w:rFonts w:asciiTheme="majorHAnsi" w:hAnsiTheme="majorHAnsi" w:cstheme="majorHAnsi"/>
        </w:rPr>
        <w:t>fallacy</w:t>
      </w:r>
      <w:r w:rsidRPr="001C34F2">
        <w:rPr>
          <w:rFonts w:asciiTheme="majorHAnsi" w:hAnsiTheme="majorHAnsi" w:cstheme="majorHAnsi"/>
          <w:sz w:val="16"/>
        </w:rPr>
        <w:t xml:space="preserve">. This matters because, for all that </w:t>
      </w:r>
      <w:r w:rsidRPr="001C34F2">
        <w:rPr>
          <w:rStyle w:val="StyleUnderline"/>
          <w:rFonts w:asciiTheme="majorHAnsi" w:hAnsiTheme="majorHAnsi" w:cstheme="majorHAnsi"/>
        </w:rPr>
        <w:t>the neo-liberal world economy</w:t>
      </w:r>
      <w:r w:rsidRPr="001C34F2">
        <w:rPr>
          <w:rFonts w:asciiTheme="majorHAnsi" w:hAnsiTheme="majorHAnsi" w:cstheme="majorHAnsi"/>
          <w:sz w:val="16"/>
        </w:rPr>
        <w:t xml:space="preserve"> has delivered extraordinary improvements in living standards – in life span, levels of education, infant survival, maternal health, poverty reduction, leisure, and so on (viii) – it </w:t>
      </w:r>
      <w:r w:rsidRPr="001C34F2">
        <w:rPr>
          <w:rStyle w:val="StyleUnderline"/>
          <w:rFonts w:asciiTheme="majorHAnsi" w:hAnsiTheme="majorHAnsi" w:cstheme="majorHAnsi"/>
        </w:rPr>
        <w:t>is currently failing to address severe, systemic environmental challenges, first and foremost among them climate change</w:t>
      </w:r>
      <w:r w:rsidRPr="001C34F2">
        <w:rPr>
          <w:rFonts w:asciiTheme="majorHAnsi" w:hAnsiTheme="majorHAnsi" w:cstheme="majorHAnsi"/>
          <w:sz w:val="16"/>
        </w:rPr>
        <w:t xml:space="preserve">. Unless the free-trade, pro-growth, pro-trade right offers a coherent plan, it is ceding the argument to the degrowth, anti-capitalist, anti-trade left. </w:t>
      </w:r>
      <w:r w:rsidRPr="001C34F2">
        <w:rPr>
          <w:rStyle w:val="StyleUnderline"/>
          <w:rFonts w:asciiTheme="majorHAnsi" w:hAnsiTheme="majorHAnsi" w:cstheme="majorHAnsi"/>
        </w:rPr>
        <w:t>Climate change is real, serious, and urgent</w:t>
      </w:r>
      <w:r w:rsidRPr="001C34F2">
        <w:rPr>
          <w:rFonts w:asciiTheme="majorHAnsi" w:hAnsiTheme="majorHAnsi" w:cstheme="majorHAnsi"/>
          <w:sz w:val="16"/>
        </w:rPr>
        <w:t xml:space="preserve">. That recent IPCC 1.5°C report is based on rigorous research. Of course climate change is being co-opted by the “Academic Grievance Studies” brigade (ix), but that doesn’t make the underlying physical science less real. As the world continues to burn through its remaining carbon budget, as temperatures continue to rise, as the ‘signal’ of climate damage becomes clearer against the background ‘noise’ of weather, the demand for dramatic action will only increase. </w:t>
      </w:r>
      <w:r w:rsidRPr="001C34F2">
        <w:rPr>
          <w:rStyle w:val="StyleUnderline"/>
          <w:rFonts w:asciiTheme="majorHAnsi" w:hAnsiTheme="majorHAnsi" w:cstheme="majorHAnsi"/>
          <w:highlight w:val="green"/>
        </w:rPr>
        <w:t>Limiting</w:t>
      </w:r>
      <w:r w:rsidRPr="001C34F2">
        <w:rPr>
          <w:rStyle w:val="StyleUnderline"/>
          <w:rFonts w:asciiTheme="majorHAnsi" w:hAnsiTheme="majorHAnsi" w:cstheme="majorHAnsi"/>
        </w:rPr>
        <w:t xml:space="preserve"> the impact of </w:t>
      </w:r>
      <w:r w:rsidRPr="001C34F2">
        <w:rPr>
          <w:rStyle w:val="StyleUnderline"/>
          <w:rFonts w:asciiTheme="majorHAnsi" w:hAnsiTheme="majorHAnsi" w:cstheme="majorHAnsi"/>
          <w:highlight w:val="green"/>
        </w:rPr>
        <w:t>climate change will require</w:t>
      </w:r>
      <w:r w:rsidRPr="001C34F2">
        <w:rPr>
          <w:rStyle w:val="StyleUnderline"/>
          <w:rFonts w:asciiTheme="majorHAnsi" w:hAnsiTheme="majorHAnsi" w:cstheme="majorHAnsi"/>
        </w:rPr>
        <w:t xml:space="preserve"> the </w:t>
      </w:r>
      <w:r w:rsidRPr="001C34F2">
        <w:rPr>
          <w:rStyle w:val="Emphasis"/>
          <w:rFonts w:asciiTheme="majorHAnsi" w:hAnsiTheme="majorHAnsi" w:cstheme="majorHAnsi"/>
        </w:rPr>
        <w:t xml:space="preserve">application of </w:t>
      </w:r>
      <w:r w:rsidRPr="001C34F2">
        <w:rPr>
          <w:rStyle w:val="Emphasis"/>
          <w:rFonts w:asciiTheme="majorHAnsi" w:hAnsiTheme="majorHAnsi" w:cstheme="majorHAnsi"/>
          <w:highlight w:val="green"/>
        </w:rPr>
        <w:t>technology</w:t>
      </w:r>
      <w:r w:rsidRPr="001C34F2">
        <w:rPr>
          <w:rFonts w:asciiTheme="majorHAnsi" w:hAnsiTheme="majorHAnsi" w:cstheme="majorHAnsi"/>
          <w:sz w:val="16"/>
        </w:rPr>
        <w:t xml:space="preserve">, both new and yet-to-be-developed, </w:t>
      </w:r>
      <w:r w:rsidRPr="001C34F2">
        <w:rPr>
          <w:rStyle w:val="StyleUnderline"/>
          <w:rFonts w:asciiTheme="majorHAnsi" w:hAnsiTheme="majorHAnsi" w:cstheme="majorHAnsi"/>
        </w:rPr>
        <w:t xml:space="preserve">on a heroic </w:t>
      </w:r>
      <w:r w:rsidRPr="001C34F2">
        <w:rPr>
          <w:rStyle w:val="StyleUnderline"/>
          <w:rFonts w:asciiTheme="majorHAnsi" w:hAnsiTheme="majorHAnsi" w:cstheme="majorHAnsi"/>
          <w:highlight w:val="green"/>
        </w:rPr>
        <w:t xml:space="preserve">scale. </w:t>
      </w:r>
      <w:r w:rsidRPr="001C34F2">
        <w:rPr>
          <w:rStyle w:val="Emphasis"/>
          <w:rFonts w:asciiTheme="majorHAnsi" w:hAnsiTheme="majorHAnsi" w:cstheme="majorHAnsi"/>
          <w:highlight w:val="green"/>
        </w:rPr>
        <w:t>Destroying the</w:t>
      </w:r>
      <w:r w:rsidRPr="001C34F2">
        <w:rPr>
          <w:rStyle w:val="Emphasis"/>
          <w:rFonts w:asciiTheme="majorHAnsi" w:hAnsiTheme="majorHAnsi" w:cstheme="majorHAnsi"/>
        </w:rPr>
        <w:t xml:space="preserve"> ability of the </w:t>
      </w:r>
      <w:r w:rsidRPr="001C34F2">
        <w:rPr>
          <w:rStyle w:val="Emphasis"/>
          <w:rFonts w:asciiTheme="majorHAnsi" w:hAnsiTheme="majorHAnsi" w:cstheme="majorHAnsi"/>
          <w:highlight w:val="green"/>
        </w:rPr>
        <w:t>world economy</w:t>
      </w:r>
      <w:r w:rsidRPr="001C34F2">
        <w:rPr>
          <w:rStyle w:val="Emphasis"/>
          <w:rFonts w:asciiTheme="majorHAnsi" w:hAnsiTheme="majorHAnsi" w:cstheme="majorHAnsi"/>
        </w:rPr>
        <w:t xml:space="preserve"> to deliver these solutions</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is the very opposite</w:t>
      </w:r>
      <w:r w:rsidRPr="001C34F2">
        <w:rPr>
          <w:rStyle w:val="StyleUnderline"/>
          <w:rFonts w:asciiTheme="majorHAnsi" w:hAnsiTheme="majorHAnsi" w:cstheme="majorHAnsi"/>
        </w:rPr>
        <w:t xml:space="preserve"> of what we should be doing</w:t>
      </w:r>
      <w:r w:rsidRPr="001C34F2">
        <w:rPr>
          <w:rFonts w:asciiTheme="majorHAnsi" w:hAnsiTheme="majorHAnsi" w:cstheme="majorHAnsi"/>
          <w:sz w:val="16"/>
        </w:rPr>
        <w:t xml:space="preserve">. And that is where Nordhaus and Romer come in. </w:t>
      </w:r>
      <w:r w:rsidRPr="001C34F2">
        <w:rPr>
          <w:rStyle w:val="StyleUnderline"/>
          <w:rFonts w:asciiTheme="majorHAnsi" w:hAnsiTheme="majorHAnsi" w:cstheme="majorHAnsi"/>
        </w:rPr>
        <w:t>Romer’s</w:t>
      </w:r>
      <w:r w:rsidRPr="001C34F2">
        <w:rPr>
          <w:rFonts w:asciiTheme="majorHAnsi" w:hAnsiTheme="majorHAnsi" w:cstheme="majorHAnsi"/>
          <w:sz w:val="16"/>
        </w:rPr>
        <w:t xml:space="preserve"> great </w:t>
      </w:r>
      <w:r w:rsidRPr="001C34F2">
        <w:rPr>
          <w:rStyle w:val="StyleUnderline"/>
          <w:rFonts w:asciiTheme="majorHAnsi" w:hAnsiTheme="majorHAnsi" w:cstheme="majorHAnsi"/>
        </w:rPr>
        <w:t xml:space="preserve">contribution was to identify </w:t>
      </w:r>
      <w:r w:rsidRPr="001C34F2">
        <w:rPr>
          <w:rStyle w:val="StyleUnderline"/>
          <w:rFonts w:asciiTheme="majorHAnsi" w:hAnsiTheme="majorHAnsi" w:cstheme="majorHAnsi"/>
          <w:highlight w:val="green"/>
        </w:rPr>
        <w:t>the contribution of knowledge to</w:t>
      </w:r>
      <w:r w:rsidRPr="001C34F2">
        <w:rPr>
          <w:rStyle w:val="StyleUnderline"/>
          <w:rFonts w:asciiTheme="majorHAnsi" w:hAnsiTheme="majorHAnsi" w:cstheme="majorHAnsi"/>
        </w:rPr>
        <w:t xml:space="preserve"> economic </w:t>
      </w:r>
      <w:r w:rsidRPr="001C34F2">
        <w:rPr>
          <w:rStyle w:val="StyleUnderline"/>
          <w:rFonts w:asciiTheme="majorHAnsi" w:hAnsiTheme="majorHAnsi" w:cstheme="majorHAnsi"/>
          <w:highlight w:val="green"/>
        </w:rPr>
        <w:t>growth</w:t>
      </w:r>
      <w:r w:rsidRPr="001C34F2">
        <w:rPr>
          <w:rFonts w:asciiTheme="majorHAnsi" w:hAnsiTheme="majorHAnsi" w:cstheme="majorHAnsi"/>
          <w:sz w:val="16"/>
        </w:rPr>
        <w:t xml:space="preserve">. Before his Endogenous Growth Theory, no one could explain differences in growth rates of as much as 10 percent between countries at a similar stage of development. </w:t>
      </w:r>
      <w:r w:rsidRPr="001C34F2">
        <w:rPr>
          <w:rStyle w:val="StyleUnderline"/>
          <w:rFonts w:asciiTheme="majorHAnsi" w:hAnsiTheme="majorHAnsi" w:cstheme="majorHAnsi"/>
        </w:rPr>
        <w:t xml:space="preserve">Romer’s work </w:t>
      </w:r>
      <w:r w:rsidRPr="001C34F2">
        <w:rPr>
          <w:rStyle w:val="StyleUnderline"/>
          <w:rFonts w:asciiTheme="majorHAnsi" w:hAnsiTheme="majorHAnsi" w:cstheme="majorHAnsi"/>
          <w:highlight w:val="green"/>
        </w:rPr>
        <w:t>is the perfect riposte to those who think</w:t>
      </w:r>
      <w:r w:rsidRPr="001C34F2">
        <w:rPr>
          <w:rStyle w:val="StyleUnderline"/>
          <w:rFonts w:asciiTheme="majorHAnsi" w:hAnsiTheme="majorHAnsi" w:cstheme="majorHAnsi"/>
        </w:rPr>
        <w:t xml:space="preserve"> that economic </w:t>
      </w:r>
      <w:r w:rsidRPr="001C34F2">
        <w:rPr>
          <w:rStyle w:val="StyleUnderline"/>
          <w:rFonts w:asciiTheme="majorHAnsi" w:hAnsiTheme="majorHAnsi" w:cstheme="majorHAnsi"/>
          <w:highlight w:val="green"/>
        </w:rPr>
        <w:t>growth is the same</w:t>
      </w:r>
      <w:r w:rsidRPr="001C34F2">
        <w:rPr>
          <w:rStyle w:val="StyleUnderline"/>
          <w:rFonts w:asciiTheme="majorHAnsi" w:hAnsiTheme="majorHAnsi" w:cstheme="majorHAnsi"/>
        </w:rPr>
        <w:t xml:space="preserve"> thing </w:t>
      </w:r>
      <w:r w:rsidRPr="001C34F2">
        <w:rPr>
          <w:rStyle w:val="StyleUnderline"/>
          <w:rFonts w:asciiTheme="majorHAnsi" w:hAnsiTheme="majorHAnsi" w:cstheme="majorHAnsi"/>
          <w:highlight w:val="green"/>
        </w:rPr>
        <w:t>as</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 xml:space="preserve">ever-increasing </w:t>
      </w:r>
      <w:r w:rsidRPr="001C34F2">
        <w:rPr>
          <w:rStyle w:val="Emphasis"/>
          <w:rFonts w:asciiTheme="majorHAnsi" w:hAnsiTheme="majorHAnsi" w:cstheme="majorHAnsi"/>
          <w:highlight w:val="green"/>
        </w:rPr>
        <w:t>physical material use</w:t>
      </w:r>
      <w:r w:rsidRPr="001C34F2">
        <w:rPr>
          <w:rStyle w:val="StyleUnderline"/>
          <w:rFonts w:asciiTheme="majorHAnsi" w:hAnsiTheme="majorHAnsi" w:cstheme="majorHAnsi"/>
        </w:rPr>
        <w:t xml:space="preserve"> and pollution</w:t>
      </w:r>
      <w:r w:rsidRPr="001C34F2">
        <w:rPr>
          <w:rFonts w:asciiTheme="majorHAnsi" w:hAnsiTheme="majorHAnsi" w:cstheme="majorHAnsi"/>
          <w:sz w:val="16"/>
        </w:rPr>
        <w:t xml:space="preserve">; it is also the perfect riposte to those who believe that extractive industries can ever deliver long-term wealth and those who believe the same of agricultural subsidies and import tariffs. Nordhaus, for his part, was the creator of the first Integrated Assessment Models, bringing together the physics of climate change, its economic impact, and the functioning of the economy. He was also the first person to suggest that attaching a cost to emissions – low at first but rising – would squeeze greenhouse gases out of the economy. Nordhaus is no climate fundamentalist, famously diverging from the view propounded in the Stern Review, that the world needs super-high carbon taxes immediately. Nordhaus accepted that environmental challenges and climate change will act as a drag on the economy but, unlike others before him, he quantified the drag and showed that it is highly unlikely to reverse economic growth. Nordhaus and Romer are not the only Nobel Prize-winners whose work suggests that </w:t>
      </w:r>
      <w:r w:rsidRPr="001C34F2">
        <w:rPr>
          <w:rStyle w:val="StyleUnderline"/>
          <w:rFonts w:asciiTheme="majorHAnsi" w:hAnsiTheme="majorHAnsi" w:cstheme="majorHAnsi"/>
          <w:highlight w:val="green"/>
        </w:rPr>
        <w:t>an open,</w:t>
      </w:r>
      <w:r w:rsidRPr="001C34F2">
        <w:rPr>
          <w:rStyle w:val="StyleUnderline"/>
          <w:rFonts w:asciiTheme="majorHAnsi" w:hAnsiTheme="majorHAnsi" w:cstheme="majorHAnsi"/>
        </w:rPr>
        <w:t xml:space="preserve"> liberal, trade-friendly </w:t>
      </w:r>
      <w:r w:rsidRPr="001C34F2">
        <w:rPr>
          <w:rStyle w:val="StyleUnderline"/>
          <w:rFonts w:asciiTheme="majorHAnsi" w:hAnsiTheme="majorHAnsi" w:cstheme="majorHAnsi"/>
          <w:highlight w:val="green"/>
        </w:rPr>
        <w:t>economy</w:t>
      </w:r>
      <w:r w:rsidRPr="001C34F2">
        <w:rPr>
          <w:rFonts w:asciiTheme="majorHAnsi" w:hAnsiTheme="majorHAnsi" w:cstheme="majorHAnsi"/>
          <w:sz w:val="16"/>
        </w:rPr>
        <w:t xml:space="preserve"> – though one pricing in externalities – </w:t>
      </w:r>
      <w:r w:rsidRPr="001C34F2">
        <w:rPr>
          <w:rStyle w:val="StyleUnderline"/>
          <w:rFonts w:asciiTheme="majorHAnsi" w:hAnsiTheme="majorHAnsi" w:cstheme="majorHAnsi"/>
          <w:highlight w:val="green"/>
        </w:rPr>
        <w:t>will do a better job of addressing climate</w:t>
      </w:r>
      <w:r w:rsidRPr="001C34F2">
        <w:rPr>
          <w:rStyle w:val="StyleUnderline"/>
          <w:rFonts w:asciiTheme="majorHAnsi" w:hAnsiTheme="majorHAnsi" w:cstheme="majorHAnsi"/>
        </w:rPr>
        <w:t xml:space="preserve"> change and other environmental problems than stalling or reversing economic growth</w:t>
      </w:r>
      <w:r w:rsidRPr="001C34F2">
        <w:rPr>
          <w:rFonts w:asciiTheme="majorHAnsi" w:hAnsiTheme="majorHAnsi" w:cstheme="majorHAnsi"/>
          <w:sz w:val="16"/>
        </w:rPr>
        <w:t xml:space="preserve">. Simon Kuznets, who won the 1971 Nobel Prize for Economics (x), described how a variable can get worse in the early phases of a country’s development, and then improve as growth continues. He focused mainly on inequality, but the Environmental Kuznets Curves has been shown to govern most forms of local pollution. Ilya Prigogine won the 1977 Nobel Prize in Chemistry for his research into non-equilibrium “dissipative” structures – how </w:t>
      </w:r>
      <w:r w:rsidRPr="001C34F2">
        <w:rPr>
          <w:rStyle w:val="StyleUnderline"/>
          <w:rFonts w:asciiTheme="majorHAnsi" w:hAnsiTheme="majorHAnsi" w:cstheme="majorHAnsi"/>
          <w:highlight w:val="green"/>
        </w:rPr>
        <w:t>a flow of energy</w:t>
      </w:r>
      <w:r w:rsidRPr="001C34F2">
        <w:rPr>
          <w:rStyle w:val="StyleUnderline"/>
          <w:rFonts w:asciiTheme="majorHAnsi" w:hAnsiTheme="majorHAnsi" w:cstheme="majorHAnsi"/>
        </w:rPr>
        <w:t xml:space="preserve"> across closed system </w:t>
      </w:r>
      <w:r w:rsidRPr="001C34F2">
        <w:rPr>
          <w:rStyle w:val="StyleUnderline"/>
          <w:rFonts w:asciiTheme="majorHAnsi" w:hAnsiTheme="majorHAnsi" w:cstheme="majorHAnsi"/>
          <w:highlight w:val="green"/>
        </w:rPr>
        <w:t>can drive</w:t>
      </w:r>
      <w:r w:rsidRPr="001C34F2">
        <w:rPr>
          <w:rStyle w:val="StyleUnderline"/>
          <w:rFonts w:asciiTheme="majorHAnsi" w:hAnsiTheme="majorHAnsi" w:cstheme="majorHAnsi"/>
        </w:rPr>
        <w:t xml:space="preserve"> the creation of</w:t>
      </w:r>
      <w:r w:rsidRPr="001C34F2">
        <w:rPr>
          <w:rFonts w:asciiTheme="majorHAnsi" w:hAnsiTheme="majorHAnsi" w:cstheme="majorHAnsi"/>
          <w:sz w:val="16"/>
          <w:szCs w:val="16"/>
        </w:rPr>
        <w:t xml:space="preserve"> “</w:t>
      </w:r>
      <w:r w:rsidRPr="001C34F2">
        <w:rPr>
          <w:rStyle w:val="Emphasis"/>
          <w:rFonts w:asciiTheme="majorHAnsi" w:hAnsiTheme="majorHAnsi" w:cstheme="majorHAnsi"/>
          <w:highlight w:val="green"/>
        </w:rPr>
        <w:t>order out of chaos</w:t>
      </w:r>
      <w:r w:rsidRPr="001C34F2">
        <w:rPr>
          <w:rFonts w:asciiTheme="majorHAnsi" w:hAnsiTheme="majorHAnsi" w:cstheme="majorHAnsi"/>
          <w:sz w:val="16"/>
        </w:rPr>
        <w:t xml:space="preserve">” (xi). This is a real scientific expert on entropy proving that </w:t>
      </w:r>
      <w:r w:rsidRPr="001C34F2">
        <w:rPr>
          <w:rStyle w:val="Emphasis"/>
          <w:rFonts w:asciiTheme="majorHAnsi" w:hAnsiTheme="majorHAnsi" w:cstheme="majorHAnsi"/>
          <w:highlight w:val="green"/>
        </w:rPr>
        <w:t>the economy can grow for as long as there is still a sun</w:t>
      </w:r>
      <w:r w:rsidRPr="001C34F2">
        <w:rPr>
          <w:rStyle w:val="Emphasis"/>
          <w:rFonts w:asciiTheme="majorHAnsi" w:hAnsiTheme="majorHAnsi" w:cstheme="majorHAnsi"/>
        </w:rPr>
        <w:t xml:space="preserve"> in the sky</w:t>
      </w:r>
      <w:r w:rsidRPr="001C34F2">
        <w:rPr>
          <w:rFonts w:asciiTheme="majorHAnsi" w:hAnsiTheme="majorHAnsi" w:cstheme="majorHAnsi"/>
          <w:sz w:val="16"/>
        </w:rPr>
        <w:t xml:space="preserve"> (which would give us about another five billion years).</w:t>
      </w:r>
    </w:p>
    <w:p w14:paraId="78F0BB88" w14:textId="77777777" w:rsidR="008278F2" w:rsidRPr="001C34F2" w:rsidRDefault="008278F2" w:rsidP="008278F2">
      <w:pPr>
        <w:pStyle w:val="Heading4"/>
        <w:rPr>
          <w:rFonts w:asciiTheme="majorHAnsi" w:hAnsiTheme="majorHAnsi" w:cstheme="majorHAnsi"/>
          <w:bCs w:val="0"/>
        </w:rPr>
      </w:pPr>
      <w:r w:rsidRPr="001C34F2">
        <w:rPr>
          <w:rFonts w:asciiTheme="majorHAnsi" w:hAnsiTheme="majorHAnsi" w:cstheme="majorHAnsi"/>
        </w:rPr>
        <w:t>Capitalism solves war – its anti-imperialist.</w:t>
      </w:r>
    </w:p>
    <w:p w14:paraId="46573602" w14:textId="77777777" w:rsidR="008278F2" w:rsidRPr="001C34F2" w:rsidRDefault="008278F2" w:rsidP="008278F2">
      <w:pPr>
        <w:rPr>
          <w:rFonts w:asciiTheme="majorHAnsi" w:hAnsiTheme="majorHAnsi" w:cstheme="majorHAnsi"/>
        </w:rPr>
      </w:pPr>
      <w:r w:rsidRPr="001C34F2">
        <w:rPr>
          <w:rStyle w:val="Style13ptBold"/>
          <w:rFonts w:asciiTheme="majorHAnsi" w:hAnsiTheme="majorHAnsi" w:cstheme="majorHAnsi"/>
        </w:rPr>
        <w:t>Mousseau 19</w:t>
      </w:r>
      <w:r w:rsidRPr="001C34F2">
        <w:rPr>
          <w:rFonts w:asciiTheme="majorHAnsi" w:hAnsiTheme="majorHAnsi" w:cstheme="majorHAnsi"/>
        </w:rP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1ABFD042"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rPr>
        <w:t xml:space="preserve">Is war becoming obsolete? </w:t>
      </w:r>
      <w:r w:rsidRPr="001C34F2">
        <w:rPr>
          <w:rStyle w:val="StyleUnderline"/>
          <w:rFonts w:asciiTheme="majorHAnsi" w:hAnsiTheme="majorHAnsi" w:cstheme="majorHAnsi"/>
        </w:rPr>
        <w:t xml:space="preserve">There is </w:t>
      </w:r>
      <w:r w:rsidRPr="001C34F2">
        <w:rPr>
          <w:rStyle w:val="Emphasis"/>
          <w:rFonts w:asciiTheme="majorHAnsi" w:hAnsiTheme="majorHAnsi" w:cstheme="majorHAnsi"/>
        </w:rPr>
        <w:t>wide agreement</w:t>
      </w:r>
      <w:r w:rsidRPr="001C34F2">
        <w:rPr>
          <w:rStyle w:val="StyleUnderline"/>
          <w:rFonts w:asciiTheme="majorHAnsi" w:hAnsiTheme="majorHAnsi" w:cstheme="majorHAnsi"/>
        </w:rPr>
        <w:t xml:space="preserve"> among scholars that </w:t>
      </w:r>
      <w:r w:rsidRPr="001C34F2">
        <w:rPr>
          <w:rStyle w:val="StyleUnderline"/>
          <w:rFonts w:asciiTheme="majorHAnsi" w:hAnsiTheme="majorHAnsi" w:cstheme="majorHAnsi"/>
          <w:highlight w:val="green"/>
        </w:rPr>
        <w:t xml:space="preserve">war </w:t>
      </w:r>
      <w:r w:rsidRPr="001C34F2">
        <w:rPr>
          <w:rStyle w:val="StyleUnderline"/>
          <w:rFonts w:asciiTheme="majorHAnsi" w:hAnsiTheme="majorHAnsi" w:cstheme="majorHAnsi"/>
        </w:rPr>
        <w:t xml:space="preserve">has been </w:t>
      </w:r>
      <w:r w:rsidRPr="001C34F2">
        <w:rPr>
          <w:rStyle w:val="StyleUnderline"/>
          <w:rFonts w:asciiTheme="majorHAnsi" w:hAnsiTheme="majorHAnsi" w:cstheme="majorHAnsi"/>
          <w:highlight w:val="green"/>
        </w:rPr>
        <w:t xml:space="preserve">in </w:t>
      </w:r>
      <w:r w:rsidRPr="001C34F2">
        <w:rPr>
          <w:rStyle w:val="Emphasis"/>
          <w:rFonts w:asciiTheme="majorHAnsi" w:hAnsiTheme="majorHAnsi" w:cstheme="majorHAnsi"/>
        </w:rPr>
        <w:t xml:space="preserve">sharp </w:t>
      </w:r>
      <w:r w:rsidRPr="001C34F2">
        <w:rPr>
          <w:rStyle w:val="Emphasis"/>
          <w:rFonts w:asciiTheme="majorHAnsi" w:hAnsiTheme="majorHAnsi" w:cstheme="majorHAnsi"/>
          <w:highlight w:val="green"/>
        </w:rPr>
        <w:t>decline</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 This article argues that </w:t>
      </w:r>
      <w:r w:rsidRPr="001C34F2">
        <w:rPr>
          <w:rStyle w:val="Emphasis"/>
          <w:rFonts w:asciiTheme="majorHAnsi" w:hAnsiTheme="majorHAnsi" w:cstheme="majorHAnsi"/>
        </w:rPr>
        <w:t>there is no Thucydides Trap</w:t>
      </w:r>
      <w:r w:rsidRPr="001C34F2">
        <w:rPr>
          <w:rFonts w:asciiTheme="majorHAnsi" w:hAnsiTheme="majorHAnsi" w:cstheme="majorHAnsi"/>
          <w:sz w:val="16"/>
        </w:rPr>
        <w:t xml:space="preserve"> in international politics. </w:t>
      </w:r>
      <w:r w:rsidRPr="001C34F2">
        <w:rPr>
          <w:rStyle w:val="StyleUnderline"/>
          <w:rFonts w:asciiTheme="majorHAnsi" w:hAnsiTheme="majorHAnsi" w:cstheme="majorHAnsi"/>
        </w:rPr>
        <w:t xml:space="preserve">Rather, the world is </w:t>
      </w:r>
      <w:r w:rsidRPr="001C34F2">
        <w:rPr>
          <w:rStyle w:val="Emphasis"/>
          <w:rFonts w:asciiTheme="majorHAnsi" w:hAnsiTheme="majorHAnsi" w:cstheme="majorHAnsi"/>
        </w:rPr>
        <w:t xml:space="preserve">moving rapidly </w:t>
      </w:r>
      <w:r w:rsidRPr="001C34F2">
        <w:rPr>
          <w:rStyle w:val="Emphasis"/>
          <w:rFonts w:asciiTheme="majorHAnsi" w:hAnsiTheme="majorHAnsi" w:cstheme="majorHAnsi"/>
          <w:highlight w:val="green"/>
        </w:rPr>
        <w:t xml:space="preserve">toward </w:t>
      </w:r>
      <w:r w:rsidRPr="001C34F2">
        <w:rPr>
          <w:rStyle w:val="Emphasis"/>
          <w:rFonts w:asciiTheme="majorHAnsi" w:hAnsiTheme="majorHAnsi" w:cstheme="majorHAnsi"/>
        </w:rPr>
        <w:t xml:space="preserve">permanent </w:t>
      </w:r>
      <w:r w:rsidRPr="001C34F2">
        <w:rPr>
          <w:rStyle w:val="Emphasis"/>
          <w:rFonts w:asciiTheme="majorHAnsi" w:hAnsiTheme="majorHAnsi" w:cstheme="majorHAnsi"/>
          <w:highlight w:val="green"/>
        </w:rPr>
        <w:t>peace</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possibly in our lifetime</w:t>
      </w:r>
      <w:r w:rsidRPr="001C34F2">
        <w:rPr>
          <w:rFonts w:asciiTheme="majorHAnsi" w:hAnsiTheme="majorHAnsi" w:cstheme="majorHAnsi"/>
          <w:sz w:val="16"/>
        </w:rPr>
        <w:t xml:space="preserve">. Drawing on economic norms theory,4 I show that </w:t>
      </w:r>
      <w:r w:rsidRPr="001C34F2">
        <w:rPr>
          <w:rStyle w:val="StyleUnderline"/>
          <w:rFonts w:asciiTheme="majorHAnsi" w:hAnsiTheme="majorHAnsi" w:cstheme="majorHAnsi"/>
        </w:rPr>
        <w:t xml:space="preserve">what sometimes appears to be a Thucydides Trap may instead be a function of factors </w:t>
      </w:r>
      <w:r w:rsidRPr="001C34F2">
        <w:rPr>
          <w:rStyle w:val="Emphasis"/>
          <w:rFonts w:asciiTheme="majorHAnsi" w:hAnsiTheme="majorHAnsi" w:cstheme="majorHAnsi"/>
        </w:rPr>
        <w:t>strictly internal</w:t>
      </w:r>
      <w:r w:rsidRPr="001C34F2">
        <w:rPr>
          <w:rStyle w:val="StyleUnderline"/>
          <w:rFonts w:asciiTheme="majorHAnsi" w:hAnsiTheme="majorHAnsi" w:cstheme="majorHAnsi"/>
        </w:rPr>
        <w:t xml:space="preserve"> to states and that these factors </w:t>
      </w:r>
      <w:r w:rsidRPr="001C34F2">
        <w:rPr>
          <w:rStyle w:val="Emphasis"/>
          <w:rFonts w:asciiTheme="majorHAnsi" w:hAnsiTheme="majorHAnsi" w:cstheme="majorHAnsi"/>
        </w:rPr>
        <w:t>vary</w:t>
      </w:r>
      <w:r w:rsidRPr="001C34F2">
        <w:rPr>
          <w:rStyle w:val="StyleUnderline"/>
          <w:rFonts w:asciiTheme="majorHAnsi" w:hAnsiTheme="majorHAnsi" w:cstheme="majorHAnsi"/>
        </w:rPr>
        <w:t xml:space="preserve"> among </w:t>
      </w:r>
      <w:r w:rsidRPr="001C34F2">
        <w:rPr>
          <w:rStyle w:val="StyleUnderline"/>
          <w:rFonts w:asciiTheme="majorHAnsi" w:hAnsiTheme="majorHAnsi" w:cstheme="majorHAnsi"/>
        </w:rPr>
        <w:lastRenderedPageBreak/>
        <w:t>them</w:t>
      </w:r>
      <w:r w:rsidRPr="001C34F2">
        <w:rPr>
          <w:rFonts w:asciiTheme="majorHAnsi" w:hAnsiTheme="majorHAnsi" w:cstheme="majorHAnsi"/>
          <w:sz w:val="16"/>
        </w:rPr>
        <w:t xml:space="preserve">. In brief, </w:t>
      </w:r>
      <w:r w:rsidRPr="001C34F2">
        <w:rPr>
          <w:rStyle w:val="StyleUnderline"/>
          <w:rFonts w:asciiTheme="majorHAnsi" w:hAnsiTheme="majorHAnsi" w:cstheme="majorHAnsi"/>
        </w:rPr>
        <w:t xml:space="preserve">leaders of </w:t>
      </w:r>
      <w:r w:rsidRPr="001C34F2">
        <w:rPr>
          <w:rStyle w:val="StyleUnderline"/>
          <w:rFonts w:asciiTheme="majorHAnsi" w:hAnsiTheme="majorHAnsi" w:cstheme="majorHAnsi"/>
          <w:highlight w:val="green"/>
        </w:rPr>
        <w:t>states with</w:t>
      </w:r>
      <w:r w:rsidRPr="001C34F2">
        <w:rPr>
          <w:rStyle w:val="StyleUnderline"/>
          <w:rFonts w:asciiTheme="majorHAnsi" w:hAnsiTheme="majorHAnsi" w:cstheme="majorHAnsi"/>
        </w:rPr>
        <w:t xml:space="preserve"> advanced </w:t>
      </w:r>
      <w:r w:rsidRPr="001C34F2">
        <w:rPr>
          <w:rStyle w:val="StyleUnderline"/>
          <w:rFonts w:asciiTheme="majorHAnsi" w:hAnsiTheme="majorHAnsi" w:cstheme="majorHAnsi"/>
          <w:highlight w:val="green"/>
        </w:rPr>
        <w:t>market</w:t>
      </w:r>
      <w:r w:rsidRPr="001C34F2">
        <w:rPr>
          <w:rStyle w:val="StyleUnderline"/>
          <w:rFonts w:asciiTheme="majorHAnsi" w:hAnsiTheme="majorHAnsi" w:cstheme="majorHAnsi"/>
        </w:rPr>
        <w:t xml:space="preserve">-oriented </w:t>
      </w:r>
      <w:r w:rsidRPr="001C34F2">
        <w:rPr>
          <w:rStyle w:val="StyleUnderline"/>
          <w:rFonts w:asciiTheme="majorHAnsi" w:hAnsiTheme="majorHAnsi" w:cstheme="majorHAnsi"/>
          <w:highlight w:val="green"/>
        </w:rPr>
        <w:t>economies have</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 xml:space="preserve">foremost </w:t>
      </w:r>
      <w:r w:rsidRPr="001C34F2">
        <w:rPr>
          <w:rStyle w:val="Emphasis"/>
          <w:rFonts w:asciiTheme="majorHAnsi" w:hAnsiTheme="majorHAnsi" w:cstheme="majorHAnsi"/>
          <w:highlight w:val="green"/>
        </w:rPr>
        <w:t>interests</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 xml:space="preserve">in the principle of </w:t>
      </w:r>
      <w:r w:rsidRPr="001C34F2">
        <w:rPr>
          <w:rStyle w:val="Emphasis"/>
          <w:rFonts w:asciiTheme="majorHAnsi" w:hAnsiTheme="majorHAnsi" w:cstheme="majorHAnsi"/>
        </w:rPr>
        <w:t>self-determination</w:t>
      </w:r>
      <w:r w:rsidRPr="001C34F2">
        <w:rPr>
          <w:rStyle w:val="StyleUnderline"/>
          <w:rFonts w:asciiTheme="majorHAnsi" w:hAnsiTheme="majorHAnsi" w:cstheme="majorHAnsi"/>
        </w:rPr>
        <w:t xml:space="preserve"> for all states, large and small, as the foundation for a </w:t>
      </w:r>
      <w:r w:rsidRPr="001C34F2">
        <w:rPr>
          <w:rStyle w:val="Emphasis"/>
          <w:rFonts w:asciiTheme="majorHAnsi" w:hAnsiTheme="majorHAnsi" w:cstheme="majorHAnsi"/>
        </w:rPr>
        <w:t>robust global marketplace</w:t>
      </w:r>
      <w:r w:rsidRPr="001C34F2">
        <w:rPr>
          <w:rStyle w:val="StyleUnderline"/>
          <w:rFonts w:asciiTheme="majorHAnsi" w:hAnsiTheme="majorHAnsi" w:cstheme="majorHAnsi"/>
        </w:rPr>
        <w:t xml:space="preserve">. </w:t>
      </w:r>
      <w:r w:rsidRPr="001C34F2">
        <w:rPr>
          <w:rStyle w:val="Emphasis"/>
          <w:rFonts w:asciiTheme="majorHAnsi" w:hAnsiTheme="majorHAnsi" w:cstheme="majorHAnsi"/>
          <w:highlight w:val="green"/>
        </w:rPr>
        <w:t>War</w:t>
      </w:r>
      <w:r w:rsidRPr="001C34F2">
        <w:rPr>
          <w:rStyle w:val="StyleUnderline"/>
          <w:rFonts w:asciiTheme="majorHAnsi" w:hAnsiTheme="majorHAnsi" w:cstheme="majorHAnsi"/>
        </w:rPr>
        <w:t xml:space="preserve"> among these states, </w:t>
      </w:r>
      <w:r w:rsidRPr="001C34F2">
        <w:rPr>
          <w:rStyle w:val="Emphasis"/>
          <w:rFonts w:asciiTheme="majorHAnsi" w:hAnsiTheme="majorHAnsi" w:cstheme="majorHAnsi"/>
        </w:rPr>
        <w:t>even making preparations</w:t>
      </w:r>
      <w:r w:rsidRPr="001C34F2">
        <w:rPr>
          <w:rStyle w:val="StyleUnderline"/>
          <w:rFonts w:asciiTheme="majorHAnsi" w:hAnsiTheme="majorHAnsi" w:cstheme="majorHAnsi"/>
        </w:rPr>
        <w:t xml:space="preserve"> for war, </w:t>
      </w:r>
      <w:r w:rsidRPr="001C34F2">
        <w:rPr>
          <w:rStyle w:val="StyleUnderline"/>
          <w:rFonts w:asciiTheme="majorHAnsi" w:hAnsiTheme="majorHAnsi" w:cstheme="majorHAnsi"/>
          <w:highlight w:val="green"/>
        </w:rPr>
        <w:t xml:space="preserve">is </w:t>
      </w:r>
      <w:r w:rsidRPr="001C34F2">
        <w:rPr>
          <w:rStyle w:val="Emphasis"/>
          <w:rFonts w:asciiTheme="majorHAnsi" w:hAnsiTheme="majorHAnsi" w:cstheme="majorHAnsi"/>
          <w:highlight w:val="green"/>
        </w:rPr>
        <w:t>not possible</w:t>
      </w:r>
      <w:r w:rsidRPr="001C34F2">
        <w:rPr>
          <w:rStyle w:val="StyleUnderline"/>
          <w:rFonts w:asciiTheme="majorHAnsi" w:hAnsiTheme="majorHAnsi" w:cstheme="majorHAnsi"/>
          <w:highlight w:val="green"/>
        </w:rPr>
        <w:t>, because</w:t>
      </w:r>
      <w:r w:rsidRPr="001C34F2">
        <w:rPr>
          <w:rStyle w:val="StyleUnderline"/>
          <w:rFonts w:asciiTheme="majorHAnsi" w:hAnsiTheme="majorHAnsi" w:cstheme="majorHAnsi"/>
        </w:rPr>
        <w:t xml:space="preserve"> they are in </w:t>
      </w:r>
      <w:r w:rsidRPr="001C34F2">
        <w:rPr>
          <w:rStyle w:val="StyleUnderline"/>
          <w:rFonts w:asciiTheme="majorHAnsi" w:hAnsiTheme="majorHAnsi" w:cstheme="majorHAnsi"/>
          <w:highlight w:val="green"/>
        </w:rPr>
        <w:t xml:space="preserve">a </w:t>
      </w:r>
      <w:r w:rsidRPr="001C34F2">
        <w:rPr>
          <w:rStyle w:val="Emphasis"/>
          <w:rFonts w:asciiTheme="majorHAnsi" w:hAnsiTheme="majorHAnsi" w:cstheme="majorHAnsi"/>
          <w:highlight w:val="green"/>
        </w:rPr>
        <w:t>natural alliance to</w:t>
      </w:r>
      <w:r w:rsidRPr="001C34F2">
        <w:rPr>
          <w:rStyle w:val="Emphasis"/>
          <w:rFonts w:asciiTheme="majorHAnsi" w:hAnsiTheme="majorHAnsi" w:cstheme="majorHAnsi"/>
        </w:rPr>
        <w:t xml:space="preserve"> preserve</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highlight w:val="green"/>
        </w:rPr>
        <w:t>protect the</w:t>
      </w:r>
      <w:r w:rsidRPr="001C34F2">
        <w:rPr>
          <w:rStyle w:val="Emphasis"/>
          <w:rFonts w:asciiTheme="majorHAnsi" w:hAnsiTheme="majorHAnsi" w:cstheme="majorHAnsi"/>
        </w:rPr>
        <w:t xml:space="preserve"> global </w:t>
      </w:r>
      <w:r w:rsidRPr="001C34F2">
        <w:rPr>
          <w:rStyle w:val="Emphasis"/>
          <w:rFonts w:asciiTheme="majorHAnsi" w:hAnsiTheme="majorHAnsi" w:cstheme="majorHAnsi"/>
          <w:highlight w:val="green"/>
        </w:rPr>
        <w:t>order</w:t>
      </w:r>
      <w:r w:rsidRPr="001C34F2">
        <w:rPr>
          <w:rFonts w:asciiTheme="majorHAnsi" w:hAnsiTheme="majorHAnsi" w:cstheme="majorHAnsi"/>
          <w:sz w:val="16"/>
        </w:rPr>
        <w:t xml:space="preserve">. In contrast, </w:t>
      </w:r>
      <w:r w:rsidRPr="001C34F2">
        <w:rPr>
          <w:rStyle w:val="StyleUnderline"/>
          <w:rFonts w:asciiTheme="majorHAnsi" w:hAnsiTheme="majorHAnsi" w:cstheme="majorHAnsi"/>
        </w:rPr>
        <w:t xml:space="preserve">leaders of </w:t>
      </w:r>
      <w:r w:rsidRPr="001C34F2">
        <w:rPr>
          <w:rStyle w:val="StyleUnderline"/>
          <w:rFonts w:asciiTheme="majorHAnsi" w:hAnsiTheme="majorHAnsi" w:cstheme="majorHAnsi"/>
          <w:highlight w:val="green"/>
        </w:rPr>
        <w:t xml:space="preserve">states with </w:t>
      </w:r>
      <w:r w:rsidRPr="001C34F2">
        <w:rPr>
          <w:rStyle w:val="Emphasis"/>
          <w:rFonts w:asciiTheme="majorHAnsi" w:hAnsiTheme="majorHAnsi" w:cstheme="majorHAnsi"/>
          <w:highlight w:val="green"/>
        </w:rPr>
        <w:t>weak</w:t>
      </w:r>
      <w:r w:rsidRPr="001C34F2">
        <w:rPr>
          <w:rStyle w:val="Emphasis"/>
          <w:rFonts w:asciiTheme="majorHAnsi" w:hAnsiTheme="majorHAnsi" w:cstheme="majorHAnsi"/>
        </w:rPr>
        <w:t xml:space="preserve"> internal </w:t>
      </w:r>
      <w:r w:rsidRPr="001C34F2">
        <w:rPr>
          <w:rStyle w:val="Emphasis"/>
          <w:rFonts w:asciiTheme="majorHAnsi" w:hAnsiTheme="majorHAnsi" w:cstheme="majorHAnsi"/>
          <w:highlight w:val="green"/>
        </w:rPr>
        <w:t>markets</w:t>
      </w:r>
      <w:r w:rsidRPr="001C34F2">
        <w:rPr>
          <w:rStyle w:val="StyleUnderline"/>
          <w:rFonts w:asciiTheme="majorHAnsi" w:hAnsiTheme="majorHAnsi" w:cstheme="majorHAnsi"/>
          <w:highlight w:val="green"/>
        </w:rPr>
        <w:t xml:space="preserve"> have </w:t>
      </w:r>
      <w:r w:rsidRPr="001C34F2">
        <w:rPr>
          <w:rStyle w:val="Emphasis"/>
          <w:rFonts w:asciiTheme="majorHAnsi" w:hAnsiTheme="majorHAnsi" w:cstheme="majorHAnsi"/>
          <w:highlight w:val="green"/>
        </w:rPr>
        <w:t>little interest</w:t>
      </w:r>
      <w:r w:rsidRPr="001C34F2">
        <w:rPr>
          <w:rStyle w:val="StyleUnderline"/>
          <w:rFonts w:asciiTheme="majorHAnsi" w:hAnsiTheme="majorHAnsi" w:cstheme="majorHAnsi"/>
        </w:rPr>
        <w:t xml:space="preserve"> in the global marketplace; </w:t>
      </w:r>
      <w:r w:rsidRPr="001C34F2">
        <w:rPr>
          <w:rStyle w:val="StyleUnderline"/>
          <w:rFonts w:asciiTheme="majorHAnsi" w:hAnsiTheme="majorHAnsi" w:cstheme="majorHAnsi"/>
          <w:highlight w:val="green"/>
        </w:rPr>
        <w:t>they pursue</w:t>
      </w:r>
      <w:r w:rsidRPr="001C34F2">
        <w:rPr>
          <w:rStyle w:val="StyleUnderline"/>
          <w:rFonts w:asciiTheme="majorHAnsi" w:hAnsiTheme="majorHAnsi" w:cstheme="majorHAnsi"/>
        </w:rPr>
        <w:t xml:space="preserve"> wealth </w:t>
      </w:r>
      <w:r w:rsidRPr="001C34F2">
        <w:rPr>
          <w:rStyle w:val="Emphasis"/>
          <w:rFonts w:asciiTheme="majorHAnsi" w:hAnsiTheme="majorHAnsi" w:cstheme="majorHAnsi"/>
        </w:rPr>
        <w:t>not through commerce</w:t>
      </w:r>
      <w:r w:rsidRPr="001C34F2">
        <w:rPr>
          <w:rStyle w:val="StyleUnderline"/>
          <w:rFonts w:asciiTheme="majorHAnsi" w:hAnsiTheme="majorHAnsi" w:cstheme="majorHAnsi"/>
        </w:rPr>
        <w:t xml:space="preserve">, but through </w:t>
      </w:r>
      <w:r w:rsidRPr="001C34F2">
        <w:rPr>
          <w:rStyle w:val="Emphasis"/>
          <w:rFonts w:asciiTheme="majorHAnsi" w:hAnsiTheme="majorHAnsi" w:cstheme="majorHAnsi"/>
          <w:highlight w:val="green"/>
        </w:rPr>
        <w:t>wars of expansion</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demands for tribute</w:t>
      </w:r>
      <w:r w:rsidRPr="001C34F2">
        <w:rPr>
          <w:rFonts w:asciiTheme="majorHAnsi" w:hAnsiTheme="majorHAnsi" w:cstheme="majorHAnsi"/>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4FD6D405" w14:textId="77777777" w:rsidR="008278F2" w:rsidRPr="001C34F2" w:rsidRDefault="008278F2" w:rsidP="008278F2">
      <w:pPr>
        <w:pStyle w:val="Heading4"/>
        <w:rPr>
          <w:rFonts w:asciiTheme="majorHAnsi" w:hAnsiTheme="majorHAnsi" w:cstheme="majorHAnsi"/>
          <w:u w:val="single"/>
        </w:rPr>
      </w:pPr>
      <w:r w:rsidRPr="001C34F2">
        <w:rPr>
          <w:rFonts w:asciiTheme="majorHAnsi" w:hAnsiTheme="majorHAnsi" w:cstheme="majorHAnsi"/>
        </w:rPr>
        <w:t>Decline shreds US China relations which are key to solve emerging existential threats</w:t>
      </w:r>
    </w:p>
    <w:p w14:paraId="7F90ACCA" w14:textId="77777777" w:rsidR="008278F2" w:rsidRPr="001C34F2" w:rsidRDefault="008278F2" w:rsidP="008278F2">
      <w:pPr>
        <w:rPr>
          <w:rFonts w:asciiTheme="majorHAnsi" w:hAnsiTheme="majorHAnsi" w:cstheme="majorHAnsi"/>
        </w:rPr>
      </w:pPr>
      <w:r w:rsidRPr="001C34F2">
        <w:rPr>
          <w:rStyle w:val="Style13ptBold"/>
          <w:rFonts w:asciiTheme="majorHAnsi" w:hAnsiTheme="majorHAnsi" w:cstheme="majorHAnsi"/>
        </w:rPr>
        <w:t>Johnson and Gramer 20</w:t>
      </w:r>
      <w:r w:rsidRPr="001C34F2">
        <w:rPr>
          <w:rFonts w:asciiTheme="majorHAnsi" w:hAnsiTheme="majorHAnsi" w:cstheme="majorHAnsi"/>
        </w:rPr>
        <w:t xml:space="preserve"> [Keith Johnson is Foreign Policy's global geoeconomics correspondent, Robbie Gramer is a diplomacy and national security reporter at Foreign Policy, covering the State Department. “The Great Decoupling”, May 14</w:t>
      </w:r>
      <w:r w:rsidRPr="001C34F2">
        <w:rPr>
          <w:rFonts w:asciiTheme="majorHAnsi" w:hAnsiTheme="majorHAnsi" w:cstheme="majorHAnsi"/>
          <w:vertAlign w:val="superscript"/>
        </w:rPr>
        <w:t>th</w:t>
      </w:r>
      <w:r w:rsidRPr="001C34F2">
        <w:rPr>
          <w:rFonts w:asciiTheme="majorHAnsi" w:hAnsiTheme="majorHAnsi" w:cstheme="majorHAnsi"/>
        </w:rPr>
        <w:t>, https://foreignpolicy.com/2020/05/14/china-us-pandemic-economy-tensions-trump-coronavirus-covid-new-cold-war-economics-the-great-decoupling/] Recut Jet</w:t>
      </w:r>
    </w:p>
    <w:p w14:paraId="6C41AD94" w14:textId="77777777" w:rsidR="008278F2" w:rsidRPr="001C34F2" w:rsidRDefault="008278F2" w:rsidP="008278F2">
      <w:pPr>
        <w:pStyle w:val="ListParagraph"/>
        <w:numPr>
          <w:ilvl w:val="0"/>
          <w:numId w:val="12"/>
        </w:numPr>
        <w:rPr>
          <w:rFonts w:asciiTheme="majorHAnsi" w:hAnsiTheme="majorHAnsi" w:cstheme="majorHAnsi"/>
        </w:rPr>
      </w:pPr>
      <w:r w:rsidRPr="001C34F2">
        <w:rPr>
          <w:rFonts w:asciiTheme="majorHAnsi" w:hAnsiTheme="majorHAnsi" w:cstheme="majorHAnsi"/>
        </w:rPr>
        <w:t>Here, decoupling refers to decoupling with China’s economy</w:t>
      </w:r>
    </w:p>
    <w:p w14:paraId="2EACEBB2"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rPr>
        <w:t xml:space="preserve">“What we have now </w:t>
      </w:r>
      <w:r w:rsidRPr="001C34F2">
        <w:rPr>
          <w:rStyle w:val="StyleUnderline"/>
          <w:rFonts w:asciiTheme="majorHAnsi" w:hAnsiTheme="majorHAnsi" w:cstheme="majorHAnsi"/>
        </w:rPr>
        <w:t xml:space="preserve">through the beginnings of economic decoupling is the </w:t>
      </w:r>
      <w:r w:rsidRPr="001C34F2">
        <w:rPr>
          <w:rStyle w:val="Emphasis"/>
          <w:rFonts w:asciiTheme="majorHAnsi" w:hAnsiTheme="majorHAnsi" w:cstheme="majorHAnsi"/>
          <w:highlight w:val="green"/>
        </w:rPr>
        <w:t>removal of</w:t>
      </w:r>
      <w:r w:rsidRPr="001C34F2">
        <w:rPr>
          <w:rStyle w:val="Emphasis"/>
          <w:rFonts w:asciiTheme="majorHAnsi" w:hAnsiTheme="majorHAnsi" w:cstheme="majorHAnsi"/>
        </w:rPr>
        <w:t xml:space="preserve"> that </w:t>
      </w:r>
      <w:r w:rsidRPr="001C34F2">
        <w:rPr>
          <w:rStyle w:val="Emphasis"/>
          <w:rFonts w:asciiTheme="majorHAnsi" w:hAnsiTheme="majorHAnsi" w:cstheme="majorHAnsi"/>
          <w:highlight w:val="green"/>
        </w:rPr>
        <w:t>economic ballast in the U.S.-China relationship</w:t>
      </w:r>
      <w:r w:rsidRPr="001C34F2">
        <w:rPr>
          <w:rStyle w:val="StyleUnderline"/>
          <w:rFonts w:asciiTheme="majorHAnsi" w:hAnsiTheme="majorHAnsi" w:cstheme="majorHAnsi"/>
        </w:rPr>
        <w:t xml:space="preserve">, which has historically differentiated it from the </w:t>
      </w:r>
      <w:r w:rsidRPr="001C34F2">
        <w:rPr>
          <w:rStyle w:val="Emphasis"/>
          <w:rFonts w:asciiTheme="majorHAnsi" w:hAnsiTheme="majorHAnsi" w:cstheme="majorHAnsi"/>
        </w:rPr>
        <w:t>characteristics of the U.S.-Soviet relationship in the Cold War,</w:t>
      </w:r>
      <w:r w:rsidRPr="001C34F2">
        <w:rPr>
          <w:rStyle w:val="StyleUnderline"/>
          <w:rFonts w:asciiTheme="majorHAnsi" w:hAnsiTheme="majorHAnsi" w:cstheme="majorHAnsi"/>
        </w:rPr>
        <w:t xml:space="preserve">” </w:t>
      </w:r>
      <w:r w:rsidRPr="001C34F2">
        <w:rPr>
          <w:rFonts w:asciiTheme="majorHAnsi" w:hAnsiTheme="majorHAnsi" w:cstheme="majorHAnsi"/>
          <w:sz w:val="16"/>
        </w:rPr>
        <w:t>said Rudd, the former Australian prime minister.</w:t>
      </w:r>
    </w:p>
    <w:p w14:paraId="3ADAD8EA"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rPr>
        <w:t>“</w:t>
      </w:r>
      <w:r w:rsidRPr="001C34F2">
        <w:rPr>
          <w:rStyle w:val="StyleUnderline"/>
          <w:rFonts w:asciiTheme="majorHAnsi" w:hAnsiTheme="majorHAnsi" w:cstheme="majorHAnsi"/>
          <w:highlight w:val="green"/>
        </w:rPr>
        <w:t xml:space="preserve">If we have another </w:t>
      </w:r>
      <w:r w:rsidRPr="001C34F2">
        <w:rPr>
          <w:rStyle w:val="Emphasis"/>
          <w:rFonts w:asciiTheme="majorHAnsi" w:hAnsiTheme="majorHAnsi" w:cstheme="majorHAnsi"/>
          <w:highlight w:val="green"/>
        </w:rPr>
        <w:t>pandemic</w:t>
      </w:r>
      <w:r w:rsidRPr="001C34F2">
        <w:rPr>
          <w:rStyle w:val="StyleUnderline"/>
          <w:rFonts w:asciiTheme="majorHAnsi" w:hAnsiTheme="majorHAnsi" w:cstheme="majorHAnsi"/>
        </w:rPr>
        <w:t xml:space="preserve">, or </w:t>
      </w:r>
      <w:r w:rsidRPr="001C34F2">
        <w:rPr>
          <w:rStyle w:val="Emphasis"/>
          <w:rFonts w:asciiTheme="majorHAnsi" w:hAnsiTheme="majorHAnsi" w:cstheme="majorHAnsi"/>
          <w:highlight w:val="green"/>
        </w:rPr>
        <w:t>environmental issues</w:t>
      </w:r>
      <w:r w:rsidRPr="001C34F2">
        <w:rPr>
          <w:rStyle w:val="StyleUnderline"/>
          <w:rFonts w:asciiTheme="majorHAnsi" w:hAnsiTheme="majorHAnsi" w:cstheme="majorHAnsi"/>
        </w:rPr>
        <w:t>, or financial-sector issues, or</w:t>
      </w:r>
      <w:r w:rsidRPr="001C34F2">
        <w:rPr>
          <w:rStyle w:val="StyleUnderline"/>
          <w:rFonts w:asciiTheme="majorHAnsi" w:hAnsiTheme="majorHAnsi" w:cstheme="majorHAnsi"/>
          <w:highlight w:val="green"/>
        </w:rPr>
        <w:t xml:space="preserve"> </w:t>
      </w:r>
      <w:r w:rsidRPr="001C34F2">
        <w:rPr>
          <w:rStyle w:val="Emphasis"/>
          <w:rFonts w:asciiTheme="majorHAnsi" w:hAnsiTheme="majorHAnsi" w:cstheme="majorHAnsi"/>
          <w:highlight w:val="green"/>
        </w:rPr>
        <w:t>Iran</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 xml:space="preserve">or </w:t>
      </w:r>
      <w:r w:rsidRPr="001C34F2">
        <w:rPr>
          <w:rStyle w:val="Emphasis"/>
          <w:rFonts w:asciiTheme="majorHAnsi" w:hAnsiTheme="majorHAnsi" w:cstheme="majorHAnsi"/>
          <w:highlight w:val="green"/>
        </w:rPr>
        <w:t>North Korea</w:t>
      </w:r>
      <w:r w:rsidRPr="001C34F2">
        <w:rPr>
          <w:rStyle w:val="StyleUnderline"/>
          <w:rFonts w:asciiTheme="majorHAnsi" w:hAnsiTheme="majorHAnsi" w:cstheme="majorHAnsi"/>
          <w:highlight w:val="green"/>
        </w:rPr>
        <w:t>, how effective are you</w:t>
      </w:r>
      <w:r w:rsidRPr="001C34F2">
        <w:rPr>
          <w:rStyle w:val="StyleUnderline"/>
          <w:rFonts w:asciiTheme="majorHAnsi" w:hAnsiTheme="majorHAnsi" w:cstheme="majorHAnsi"/>
        </w:rPr>
        <w:t xml:space="preserve"> going to be </w:t>
      </w:r>
      <w:r w:rsidRPr="001C34F2">
        <w:rPr>
          <w:rStyle w:val="StyleUnderline"/>
          <w:rFonts w:asciiTheme="majorHAnsi" w:hAnsiTheme="majorHAnsi" w:cstheme="majorHAnsi"/>
          <w:highlight w:val="green"/>
        </w:rPr>
        <w:t>if you don’t have a</w:t>
      </w:r>
      <w:r w:rsidRPr="001C34F2">
        <w:rPr>
          <w:rStyle w:val="StyleUnderline"/>
          <w:rFonts w:asciiTheme="majorHAnsi" w:hAnsiTheme="majorHAnsi" w:cstheme="majorHAnsi"/>
        </w:rPr>
        <w:t xml:space="preserve"> working </w:t>
      </w:r>
      <w:r w:rsidRPr="001C34F2">
        <w:rPr>
          <w:rStyle w:val="Emphasis"/>
          <w:rFonts w:asciiTheme="majorHAnsi" w:hAnsiTheme="majorHAnsi" w:cstheme="majorHAnsi"/>
          <w:highlight w:val="green"/>
        </w:rPr>
        <w:t>relationship with</w:t>
      </w:r>
      <w:r w:rsidRPr="001C34F2">
        <w:rPr>
          <w:rStyle w:val="Emphasis"/>
          <w:rFonts w:asciiTheme="majorHAnsi" w:hAnsiTheme="majorHAnsi" w:cstheme="majorHAnsi"/>
        </w:rPr>
        <w:t xml:space="preserve"> </w:t>
      </w:r>
      <w:r w:rsidRPr="001C34F2">
        <w:rPr>
          <w:rStyle w:val="Emphasis"/>
          <w:rFonts w:asciiTheme="majorHAnsi" w:hAnsiTheme="majorHAnsi" w:cstheme="majorHAnsi"/>
          <w:highlight w:val="green"/>
        </w:rPr>
        <w:t>China</w:t>
      </w:r>
      <w:r w:rsidRPr="001C34F2">
        <w:rPr>
          <w:rFonts w:asciiTheme="majorHAnsi" w:hAnsiTheme="majorHAnsi" w:cstheme="majorHAnsi"/>
          <w:sz w:val="16"/>
        </w:rPr>
        <w:t>?”</w:t>
      </w:r>
    </w:p>
    <w:p w14:paraId="78C06D42"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rPr>
        <w:t xml:space="preserve">In concrete terms, </w:t>
      </w:r>
      <w:r w:rsidRPr="001C34F2">
        <w:rPr>
          <w:rStyle w:val="StyleUnderline"/>
          <w:rFonts w:asciiTheme="majorHAnsi" w:hAnsiTheme="majorHAnsi" w:cstheme="majorHAnsi"/>
        </w:rPr>
        <w:t xml:space="preserve">that will likely </w:t>
      </w:r>
      <w:r w:rsidRPr="001C34F2">
        <w:rPr>
          <w:rStyle w:val="StyleUnderline"/>
          <w:rFonts w:asciiTheme="majorHAnsi" w:hAnsiTheme="majorHAnsi" w:cstheme="majorHAnsi"/>
          <w:highlight w:val="green"/>
        </w:rPr>
        <w:t>make it harder for the U</w:t>
      </w:r>
      <w:r w:rsidRPr="001C34F2">
        <w:rPr>
          <w:rStyle w:val="StyleUnderline"/>
          <w:rFonts w:asciiTheme="majorHAnsi" w:hAnsiTheme="majorHAnsi" w:cstheme="majorHAnsi"/>
        </w:rPr>
        <w:t xml:space="preserve">nited </w:t>
      </w:r>
      <w:r w:rsidRPr="001C34F2">
        <w:rPr>
          <w:rStyle w:val="StyleUnderline"/>
          <w:rFonts w:asciiTheme="majorHAnsi" w:hAnsiTheme="majorHAnsi" w:cstheme="majorHAnsi"/>
          <w:highlight w:val="green"/>
        </w:rPr>
        <w:t>S</w:t>
      </w:r>
      <w:r w:rsidRPr="001C34F2">
        <w:rPr>
          <w:rStyle w:val="StyleUnderline"/>
          <w:rFonts w:asciiTheme="majorHAnsi" w:hAnsiTheme="majorHAnsi" w:cstheme="majorHAnsi"/>
        </w:rPr>
        <w:t xml:space="preserve">tates </w:t>
      </w:r>
      <w:r w:rsidRPr="001C34F2">
        <w:rPr>
          <w:rStyle w:val="StyleUnderline"/>
          <w:rFonts w:asciiTheme="majorHAnsi" w:hAnsiTheme="majorHAnsi" w:cstheme="majorHAnsi"/>
          <w:highlight w:val="green"/>
        </w:rPr>
        <w:t xml:space="preserve">to nudge China to </w:t>
      </w:r>
      <w:r w:rsidRPr="001C34F2">
        <w:rPr>
          <w:rStyle w:val="StyleUnderline"/>
          <w:rFonts w:asciiTheme="majorHAnsi" w:hAnsiTheme="majorHAnsi" w:cstheme="majorHAnsi"/>
        </w:rPr>
        <w:t xml:space="preserve">make any of the reforms Washington has pushed for years, let alone </w:t>
      </w:r>
      <w:r w:rsidRPr="001C34F2">
        <w:rPr>
          <w:rStyle w:val="StyleUnderline"/>
          <w:rFonts w:asciiTheme="majorHAnsi" w:hAnsiTheme="majorHAnsi" w:cstheme="majorHAnsi"/>
          <w:highlight w:val="green"/>
        </w:rPr>
        <w:t xml:space="preserve">to </w:t>
      </w:r>
      <w:r w:rsidRPr="001C34F2">
        <w:rPr>
          <w:rStyle w:val="Emphasis"/>
          <w:rFonts w:asciiTheme="majorHAnsi" w:hAnsiTheme="majorHAnsi" w:cstheme="majorHAnsi"/>
          <w:highlight w:val="green"/>
        </w:rPr>
        <w:t>moderate its</w:t>
      </w:r>
      <w:r w:rsidRPr="001C34F2">
        <w:rPr>
          <w:rStyle w:val="Emphasis"/>
          <w:rFonts w:asciiTheme="majorHAnsi" w:hAnsiTheme="majorHAnsi" w:cstheme="majorHAnsi"/>
        </w:rPr>
        <w:t xml:space="preserve"> increasingly belligerent and </w:t>
      </w:r>
      <w:r w:rsidRPr="001C34F2">
        <w:rPr>
          <w:rStyle w:val="Emphasis"/>
          <w:rFonts w:asciiTheme="majorHAnsi" w:hAnsiTheme="majorHAnsi" w:cstheme="majorHAnsi"/>
          <w:highlight w:val="green"/>
        </w:rPr>
        <w:t>aggressive foreign policy</w:t>
      </w:r>
      <w:r w:rsidRPr="001C34F2">
        <w:rPr>
          <w:rStyle w:val="StyleUnderline"/>
          <w:rFonts w:asciiTheme="majorHAnsi" w:hAnsiTheme="majorHAnsi" w:cstheme="majorHAnsi"/>
        </w:rPr>
        <w:t xml:space="preserve">. “If the question is whether </w:t>
      </w:r>
      <w:r w:rsidRPr="001C34F2">
        <w:rPr>
          <w:rStyle w:val="StyleUnderline"/>
          <w:rFonts w:asciiTheme="majorHAnsi" w:hAnsiTheme="majorHAnsi" w:cstheme="majorHAnsi"/>
          <w:highlight w:val="green"/>
        </w:rPr>
        <w:t xml:space="preserve">breaking economic ties </w:t>
      </w:r>
      <w:r w:rsidRPr="001C34F2">
        <w:rPr>
          <w:rStyle w:val="StyleUnderline"/>
          <w:rFonts w:asciiTheme="majorHAnsi" w:hAnsiTheme="majorHAnsi" w:cstheme="majorHAnsi"/>
        </w:rPr>
        <w:t xml:space="preserve">will </w:t>
      </w:r>
      <w:r w:rsidRPr="001C34F2">
        <w:rPr>
          <w:rStyle w:val="StyleUnderline"/>
          <w:rFonts w:asciiTheme="majorHAnsi" w:hAnsiTheme="majorHAnsi" w:cstheme="majorHAnsi"/>
          <w:highlight w:val="green"/>
        </w:rPr>
        <w:t>lead to increased friction</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the answer has to be yes</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Zoellick said. “The nature of </w:t>
      </w:r>
      <w:r w:rsidRPr="001C34F2">
        <w:rPr>
          <w:rStyle w:val="StyleUnderline"/>
          <w:rFonts w:asciiTheme="majorHAnsi" w:hAnsiTheme="majorHAnsi" w:cstheme="majorHAnsi"/>
          <w:highlight w:val="green"/>
        </w:rPr>
        <w:t>decoupling</w:t>
      </w:r>
      <w:r w:rsidRPr="001C34F2">
        <w:rPr>
          <w:rStyle w:val="StyleUnderline"/>
          <w:rFonts w:asciiTheme="majorHAnsi" w:hAnsiTheme="majorHAnsi" w:cstheme="majorHAnsi"/>
        </w:rPr>
        <w:t xml:space="preserve"> doesn’t </w:t>
      </w:r>
      <w:r w:rsidRPr="001C34F2">
        <w:rPr>
          <w:rStyle w:val="StyleUnderline"/>
          <w:rFonts w:asciiTheme="majorHAnsi" w:hAnsiTheme="majorHAnsi" w:cstheme="majorHAnsi"/>
          <w:highlight w:val="green"/>
        </w:rPr>
        <w:t>mean the Chinese</w:t>
      </w:r>
      <w:r w:rsidRPr="001C34F2">
        <w:rPr>
          <w:rStyle w:val="StyleUnderline"/>
          <w:rFonts w:asciiTheme="majorHAnsi" w:hAnsiTheme="majorHAnsi" w:cstheme="majorHAnsi"/>
        </w:rPr>
        <w:t xml:space="preserve"> will stop” their disruptive behavior, “they </w:t>
      </w:r>
      <w:r w:rsidRPr="001C34F2">
        <w:rPr>
          <w:rStyle w:val="StyleUnderline"/>
          <w:rFonts w:asciiTheme="majorHAnsi" w:hAnsiTheme="majorHAnsi" w:cstheme="majorHAnsi"/>
          <w:highlight w:val="green"/>
        </w:rPr>
        <w:t>will</w:t>
      </w:r>
      <w:r w:rsidRPr="001C34F2">
        <w:rPr>
          <w:rStyle w:val="StyleUnderline"/>
          <w:rFonts w:asciiTheme="majorHAnsi" w:hAnsiTheme="majorHAnsi" w:cstheme="majorHAnsi"/>
        </w:rPr>
        <w:t xml:space="preserve"> just </w:t>
      </w:r>
      <w:r w:rsidRPr="001C34F2">
        <w:rPr>
          <w:rStyle w:val="StyleUnderline"/>
          <w:rFonts w:asciiTheme="majorHAnsi" w:hAnsiTheme="majorHAnsi" w:cstheme="majorHAnsi"/>
          <w:highlight w:val="green"/>
        </w:rPr>
        <w:t>be less concerned with norms</w:t>
      </w:r>
      <w:r w:rsidRPr="001C34F2">
        <w:rPr>
          <w:rStyle w:val="StyleUnderline"/>
          <w:rFonts w:asciiTheme="majorHAnsi" w:hAnsiTheme="majorHAnsi" w:cstheme="majorHAnsi"/>
        </w:rPr>
        <w:t xml:space="preserve"> that the United States would otherwise push</w:t>
      </w:r>
      <w:r w:rsidRPr="001C34F2">
        <w:rPr>
          <w:rFonts w:asciiTheme="majorHAnsi" w:hAnsiTheme="majorHAnsi" w:cstheme="majorHAnsi"/>
          <w:sz w:val="16"/>
        </w:rPr>
        <w:t>.”</w:t>
      </w:r>
    </w:p>
    <w:p w14:paraId="092C7E88"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rPr>
        <w:t xml:space="preserve">In other words, </w:t>
      </w:r>
      <w:r w:rsidRPr="001C34F2">
        <w:rPr>
          <w:rStyle w:val="StyleUnderline"/>
          <w:rFonts w:asciiTheme="majorHAnsi" w:hAnsiTheme="majorHAnsi" w:cstheme="majorHAnsi"/>
        </w:rPr>
        <w:t>after almost two decades of urging, sometimes successfully, China to become a “</w:t>
      </w:r>
      <w:r w:rsidRPr="001C34F2">
        <w:rPr>
          <w:rStyle w:val="Emphasis"/>
          <w:rFonts w:asciiTheme="majorHAnsi" w:hAnsiTheme="majorHAnsi" w:cstheme="majorHAnsi"/>
        </w:rPr>
        <w:t>responsible stakeholder</w:t>
      </w:r>
      <w:r w:rsidRPr="001C34F2">
        <w:rPr>
          <w:rStyle w:val="StyleUnderline"/>
          <w:rFonts w:asciiTheme="majorHAnsi" w:hAnsiTheme="majorHAnsi" w:cstheme="majorHAnsi"/>
        </w:rPr>
        <w:t>” in the global system</w:t>
      </w:r>
      <w:r w:rsidRPr="001C34F2">
        <w:rPr>
          <w:rFonts w:asciiTheme="majorHAnsi" w:hAnsiTheme="majorHAnsi" w:cstheme="majorHAnsi"/>
          <w:sz w:val="16"/>
        </w:rPr>
        <w:t xml:space="preserve">, as then-Deputy Secretary of State Zoellick famously urged in a 2005 speech, </w:t>
      </w:r>
      <w:r w:rsidRPr="001C34F2">
        <w:rPr>
          <w:rStyle w:val="StyleUnderline"/>
          <w:rFonts w:asciiTheme="majorHAnsi" w:hAnsiTheme="majorHAnsi" w:cstheme="majorHAnsi"/>
          <w:highlight w:val="green"/>
        </w:rPr>
        <w:t>the U</w:t>
      </w:r>
      <w:r w:rsidRPr="001C34F2">
        <w:rPr>
          <w:rStyle w:val="StyleUnderline"/>
          <w:rFonts w:asciiTheme="majorHAnsi" w:hAnsiTheme="majorHAnsi" w:cstheme="majorHAnsi"/>
        </w:rPr>
        <w:t xml:space="preserve">nited </w:t>
      </w:r>
      <w:r w:rsidRPr="001C34F2">
        <w:rPr>
          <w:rStyle w:val="StyleUnderline"/>
          <w:rFonts w:asciiTheme="majorHAnsi" w:hAnsiTheme="majorHAnsi" w:cstheme="majorHAnsi"/>
          <w:highlight w:val="green"/>
        </w:rPr>
        <w:t>S</w:t>
      </w:r>
      <w:r w:rsidRPr="001C34F2">
        <w:rPr>
          <w:rStyle w:val="StyleUnderline"/>
          <w:rFonts w:asciiTheme="majorHAnsi" w:hAnsiTheme="majorHAnsi" w:cstheme="majorHAnsi"/>
        </w:rPr>
        <w:t xml:space="preserve">tates </w:t>
      </w:r>
      <w:r w:rsidRPr="001C34F2">
        <w:rPr>
          <w:rStyle w:val="StyleUnderline"/>
          <w:rFonts w:asciiTheme="majorHAnsi" w:hAnsiTheme="majorHAnsi" w:cstheme="majorHAnsi"/>
          <w:highlight w:val="green"/>
        </w:rPr>
        <w:t>would</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 xml:space="preserve">essentially </w:t>
      </w:r>
      <w:r w:rsidRPr="001C34F2">
        <w:rPr>
          <w:rStyle w:val="Emphasis"/>
          <w:rFonts w:asciiTheme="majorHAnsi" w:hAnsiTheme="majorHAnsi" w:cstheme="majorHAnsi"/>
          <w:highlight w:val="green"/>
        </w:rPr>
        <w:t>be throwing in the towel</w:t>
      </w:r>
      <w:r w:rsidRPr="001C34F2">
        <w:rPr>
          <w:rStyle w:val="StyleUnderline"/>
          <w:rFonts w:asciiTheme="majorHAnsi" w:hAnsiTheme="majorHAnsi" w:cstheme="majorHAnsi"/>
        </w:rPr>
        <w:t xml:space="preserve">. And, on a host of global challenges, giving up influence and engagement with the world’s largest population, second-largest economy, and a permanent member of the U.N. Security Council could </w:t>
      </w:r>
      <w:r w:rsidRPr="001C34F2">
        <w:rPr>
          <w:rStyle w:val="Emphasis"/>
          <w:rFonts w:asciiTheme="majorHAnsi" w:hAnsiTheme="majorHAnsi" w:cstheme="majorHAnsi"/>
          <w:highlight w:val="green"/>
        </w:rPr>
        <w:t>undermine U.S. interests across the board</w:t>
      </w:r>
      <w:r w:rsidRPr="001C34F2">
        <w:rPr>
          <w:rStyle w:val="StyleUnderline"/>
          <w:rFonts w:asciiTheme="majorHAnsi" w:hAnsiTheme="majorHAnsi" w:cstheme="majorHAnsi"/>
        </w:rPr>
        <w:t>, he warned</w:t>
      </w:r>
      <w:r w:rsidRPr="001C34F2">
        <w:rPr>
          <w:rFonts w:asciiTheme="majorHAnsi" w:hAnsiTheme="majorHAnsi" w:cstheme="majorHAnsi"/>
          <w:sz w:val="16"/>
        </w:rPr>
        <w:t>.</w:t>
      </w:r>
    </w:p>
    <w:p w14:paraId="53498A24" w14:textId="77777777" w:rsidR="008278F2" w:rsidRPr="001C34F2" w:rsidRDefault="008278F2" w:rsidP="008278F2">
      <w:pPr>
        <w:pStyle w:val="Heading4"/>
        <w:rPr>
          <w:rFonts w:asciiTheme="majorHAnsi" w:hAnsiTheme="majorHAnsi" w:cstheme="majorHAnsi"/>
        </w:rPr>
      </w:pPr>
      <w:r w:rsidRPr="001C34F2">
        <w:rPr>
          <w:rFonts w:asciiTheme="majorHAnsi" w:hAnsiTheme="majorHAnsi" w:cstheme="majorHAnsi"/>
        </w:rPr>
        <w:lastRenderedPageBreak/>
        <w:t>US economic strength is an impact filter---creates a cap on escalation and rules governing emerging tech</w:t>
      </w:r>
    </w:p>
    <w:p w14:paraId="47456AF6" w14:textId="77777777" w:rsidR="008278F2" w:rsidRPr="001C34F2" w:rsidRDefault="008278F2" w:rsidP="008278F2">
      <w:pPr>
        <w:rPr>
          <w:rFonts w:asciiTheme="majorHAnsi" w:hAnsiTheme="majorHAnsi" w:cstheme="majorHAnsi"/>
          <w:sz w:val="16"/>
        </w:rPr>
      </w:pPr>
      <w:r w:rsidRPr="001C34F2">
        <w:rPr>
          <w:rStyle w:val="Style13ptBold"/>
          <w:rFonts w:asciiTheme="majorHAnsi" w:hAnsiTheme="majorHAnsi" w:cstheme="majorHAnsi"/>
        </w:rPr>
        <w:t>Burrows 16</w:t>
      </w:r>
      <w:r w:rsidRPr="001C34F2">
        <w:rPr>
          <w:rFonts w:asciiTheme="majorHAnsi" w:hAnsiTheme="majorHAnsi" w:cstheme="majorHAnsi"/>
          <w:sz w:val="16"/>
        </w:rPr>
        <w:t xml:space="preserve"> [Mathew Burrows, Director of the Atlantic Council’s Strategic Foresight Initiative, PhD in European History from the University of Cambridge, Appointed Director of the Analysis and Production Staff (APS) in 2010, September 2016, “Global Risks 2035: Mathew J. Burrows Foreword by Brent Scowcroft The Search for a New Normal” Atlantic Council Strategy Papers, http://espas.eu/orbis/sites/default/files/generated/document/en/Global_Risks_2035_web_0922.pdf]</w:t>
      </w:r>
    </w:p>
    <w:p w14:paraId="4D252EB7" w14:textId="77777777" w:rsidR="008278F2" w:rsidRPr="001C34F2" w:rsidRDefault="008278F2" w:rsidP="008278F2">
      <w:pPr>
        <w:rPr>
          <w:rStyle w:val="StyleUnderline"/>
          <w:rFonts w:asciiTheme="majorHAnsi" w:hAnsiTheme="majorHAnsi" w:cstheme="majorHAnsi"/>
          <w:sz w:val="14"/>
          <w:u w:val="none"/>
        </w:rPr>
      </w:pPr>
      <w:r w:rsidRPr="001C34F2">
        <w:rPr>
          <w:rStyle w:val="StyleUnderline"/>
          <w:rFonts w:asciiTheme="majorHAnsi" w:hAnsiTheme="majorHAnsi" w:cstheme="majorHAnsi"/>
        </w:rPr>
        <w:t xml:space="preserve">The </w:t>
      </w:r>
      <w:r w:rsidRPr="001C34F2">
        <w:rPr>
          <w:rStyle w:val="Emphasis"/>
          <w:rFonts w:asciiTheme="majorHAnsi" w:hAnsiTheme="majorHAnsi" w:cstheme="majorHAnsi"/>
          <w:highlight w:val="green"/>
        </w:rPr>
        <w:t>multilateralist</w:t>
      </w:r>
      <w:r w:rsidRPr="001C34F2">
        <w:rPr>
          <w:rFonts w:asciiTheme="majorHAnsi" w:hAnsiTheme="majorHAnsi" w:cstheme="majorHAnsi"/>
          <w:sz w:val="14"/>
        </w:rPr>
        <w:t xml:space="preserve"> global </w:t>
      </w:r>
      <w:r w:rsidRPr="001C34F2">
        <w:rPr>
          <w:rStyle w:val="StyleUnderline"/>
          <w:rFonts w:asciiTheme="majorHAnsi" w:hAnsiTheme="majorHAnsi" w:cstheme="majorHAnsi"/>
          <w:highlight w:val="green"/>
        </w:rPr>
        <w:t>system</w:t>
      </w:r>
      <w:r w:rsidRPr="001C34F2">
        <w:rPr>
          <w:rStyle w:val="StyleUnderline"/>
          <w:rFonts w:asciiTheme="majorHAnsi" w:hAnsiTheme="majorHAnsi" w:cstheme="majorHAnsi"/>
        </w:rPr>
        <w:t xml:space="preserve"> that the </w:t>
      </w:r>
      <w:r w:rsidRPr="001C34F2">
        <w:rPr>
          <w:rStyle w:val="Emphasis"/>
          <w:rFonts w:asciiTheme="majorHAnsi" w:hAnsiTheme="majorHAnsi" w:cstheme="majorHAnsi"/>
        </w:rPr>
        <w:t>U</w:t>
      </w:r>
      <w:r w:rsidRPr="001C34F2">
        <w:rPr>
          <w:rFonts w:asciiTheme="majorHAnsi" w:hAnsiTheme="majorHAnsi" w:cstheme="majorHAnsi"/>
          <w:sz w:val="14"/>
        </w:rPr>
        <w:t xml:space="preserve">nited </w:t>
      </w:r>
      <w:r w:rsidRPr="001C34F2">
        <w:rPr>
          <w:rStyle w:val="Emphasis"/>
          <w:rFonts w:asciiTheme="majorHAnsi" w:hAnsiTheme="majorHAnsi" w:cstheme="majorHAnsi"/>
        </w:rPr>
        <w:t>S</w:t>
      </w:r>
      <w:r w:rsidRPr="001C34F2">
        <w:rPr>
          <w:rFonts w:asciiTheme="majorHAnsi" w:hAnsiTheme="majorHAnsi" w:cstheme="majorHAnsi"/>
          <w:sz w:val="14"/>
        </w:rPr>
        <w:t xml:space="preserve">tates </w:t>
      </w:r>
      <w:r w:rsidRPr="001C34F2">
        <w:rPr>
          <w:rStyle w:val="StyleUnderline"/>
          <w:rFonts w:asciiTheme="majorHAnsi" w:hAnsiTheme="majorHAnsi" w:cstheme="majorHAnsi"/>
        </w:rPr>
        <w:t>and the</w:t>
      </w:r>
      <w:r w:rsidRPr="001C34F2">
        <w:rPr>
          <w:rFonts w:asciiTheme="majorHAnsi" w:hAnsiTheme="majorHAnsi" w:cstheme="majorHAnsi"/>
          <w:sz w:val="14"/>
        </w:rPr>
        <w:t xml:space="preserve"> West built after the end of the Second World War </w:t>
      </w:r>
      <w:r w:rsidRPr="001C34F2">
        <w:rPr>
          <w:rStyle w:val="StyleUnderline"/>
          <w:rFonts w:asciiTheme="majorHAnsi" w:hAnsiTheme="majorHAnsi" w:cstheme="majorHAnsi"/>
        </w:rPr>
        <w:t xml:space="preserve">was </w:t>
      </w:r>
      <w:r w:rsidRPr="001C34F2">
        <w:rPr>
          <w:rStyle w:val="Emphasis"/>
          <w:rFonts w:asciiTheme="majorHAnsi" w:hAnsiTheme="majorHAnsi" w:cstheme="majorHAnsi"/>
          <w:highlight w:val="green"/>
        </w:rPr>
        <w:t>premised on an economically stron</w:t>
      </w:r>
      <w:r w:rsidRPr="001C34F2">
        <w:rPr>
          <w:rStyle w:val="StyleUnderline"/>
          <w:rFonts w:asciiTheme="majorHAnsi" w:hAnsiTheme="majorHAnsi" w:cstheme="majorHAnsi"/>
          <w:highlight w:val="green"/>
        </w:rPr>
        <w:t xml:space="preserve">g </w:t>
      </w:r>
      <w:r w:rsidRPr="001C34F2">
        <w:rPr>
          <w:rStyle w:val="Emphasis"/>
          <w:rFonts w:asciiTheme="majorHAnsi" w:hAnsiTheme="majorHAnsi" w:cstheme="majorHAnsi"/>
          <w:highlight w:val="green"/>
        </w:rPr>
        <w:t>U</w:t>
      </w:r>
      <w:r w:rsidRPr="001C34F2">
        <w:rPr>
          <w:rFonts w:asciiTheme="majorHAnsi" w:hAnsiTheme="majorHAnsi" w:cstheme="majorHAnsi"/>
          <w:sz w:val="14"/>
        </w:rPr>
        <w:t xml:space="preserve">nited </w:t>
      </w:r>
      <w:r w:rsidRPr="001C34F2">
        <w:rPr>
          <w:rStyle w:val="Emphasis"/>
          <w:rFonts w:asciiTheme="majorHAnsi" w:hAnsiTheme="majorHAnsi" w:cstheme="majorHAnsi"/>
          <w:highlight w:val="green"/>
        </w:rPr>
        <w:t>S</w:t>
      </w:r>
      <w:r w:rsidRPr="001C34F2">
        <w:rPr>
          <w:rFonts w:asciiTheme="majorHAnsi" w:hAnsiTheme="majorHAnsi" w:cstheme="majorHAnsi"/>
          <w:sz w:val="14"/>
        </w:rPr>
        <w:t xml:space="preserve">tates and West. In 1945, the United States was the only victor that was not completely devastated. World War II had brought the country out of the Great Depression, and the US GDP constituted more than 50 percent of the world’s total. Into the twenty-first century, the members of the Group of Seven (G7) were the world’s political and economic heavyweights. It has only been in the past several years that the collective GDP of the developing world—led by China—has surpassed the developed world’s. Even as non-Western powers grow, it is psychologically hard for the West to think about relinquishing its reins. Demographically, the West has, for a long time, been in the minority. </w:t>
      </w:r>
      <w:r w:rsidRPr="001C34F2">
        <w:rPr>
          <w:rStyle w:val="StyleUnderline"/>
          <w:rFonts w:asciiTheme="majorHAnsi" w:hAnsiTheme="majorHAnsi" w:cstheme="majorHAnsi"/>
        </w:rPr>
        <w:t>What’s more recent is</w:t>
      </w:r>
      <w:r w:rsidRPr="001C34F2">
        <w:rPr>
          <w:rFonts w:asciiTheme="majorHAnsi" w:hAnsiTheme="majorHAnsi" w:cstheme="majorHAnsi"/>
          <w:sz w:val="14"/>
        </w:rPr>
        <w:t xml:space="preserve"> </w:t>
      </w:r>
      <w:r w:rsidRPr="001C34F2">
        <w:rPr>
          <w:rStyle w:val="StyleUnderline"/>
          <w:rFonts w:asciiTheme="majorHAnsi" w:hAnsiTheme="majorHAnsi" w:cstheme="majorHAnsi"/>
        </w:rPr>
        <w:t>the aging of the Western population</w:t>
      </w:r>
      <w:r w:rsidRPr="001C34F2">
        <w:rPr>
          <w:rFonts w:asciiTheme="majorHAnsi" w:hAnsiTheme="majorHAnsi" w:cstheme="majorHAnsi"/>
          <w:sz w:val="14"/>
        </w:rPr>
        <w:t xml:space="preserve"> (analyzed in chapter 2), which is already occurring in Japan and Europe, </w:t>
      </w:r>
      <w:r w:rsidRPr="001C34F2">
        <w:rPr>
          <w:rStyle w:val="StyleUnderline"/>
          <w:rFonts w:asciiTheme="majorHAnsi" w:hAnsiTheme="majorHAnsi" w:cstheme="majorHAnsi"/>
        </w:rPr>
        <w:t>beginning to squeeze the availability of resources</w:t>
      </w:r>
      <w:r w:rsidRPr="001C34F2">
        <w:rPr>
          <w:rFonts w:asciiTheme="majorHAnsi" w:hAnsiTheme="majorHAnsi" w:cstheme="majorHAnsi"/>
          <w:sz w:val="14"/>
        </w:rPr>
        <w:t xml:space="preserve"> for anything but health, social security, and interest payments on debt. </w:t>
      </w:r>
      <w:r w:rsidRPr="001C34F2">
        <w:rPr>
          <w:rStyle w:val="StyleUnderline"/>
          <w:rFonts w:asciiTheme="majorHAnsi" w:hAnsiTheme="majorHAnsi" w:cstheme="majorHAnsi"/>
        </w:rPr>
        <w:t xml:space="preserve">Unless </w:t>
      </w:r>
      <w:r w:rsidRPr="001C34F2">
        <w:rPr>
          <w:rStyle w:val="Emphasis"/>
          <w:rFonts w:asciiTheme="majorHAnsi" w:hAnsiTheme="majorHAnsi" w:cstheme="majorHAnsi"/>
        </w:rPr>
        <w:t>healthcare</w:t>
      </w:r>
      <w:r w:rsidRPr="001C34F2">
        <w:rPr>
          <w:rStyle w:val="StyleUnderline"/>
          <w:rFonts w:asciiTheme="majorHAnsi" w:hAnsiTheme="majorHAnsi" w:cstheme="majorHAnsi"/>
        </w:rPr>
        <w:t xml:space="preserve"> becomes </w:t>
      </w:r>
      <w:r w:rsidRPr="001C34F2">
        <w:rPr>
          <w:rStyle w:val="Emphasis"/>
          <w:rFonts w:asciiTheme="majorHAnsi" w:hAnsiTheme="majorHAnsi" w:cstheme="majorHAnsi"/>
        </w:rPr>
        <w:t>far more efficient</w:t>
      </w:r>
      <w:r w:rsidRPr="001C34F2">
        <w:rPr>
          <w:rStyle w:val="StyleUnderline"/>
          <w:rFonts w:asciiTheme="majorHAnsi" w:hAnsiTheme="majorHAnsi" w:cstheme="majorHAnsi"/>
        </w:rPr>
        <w:t xml:space="preserve">, the US </w:t>
      </w:r>
      <w:r w:rsidRPr="001C34F2">
        <w:rPr>
          <w:rFonts w:asciiTheme="majorHAnsi" w:hAnsiTheme="majorHAnsi" w:cstheme="majorHAnsi"/>
          <w:sz w:val="14"/>
        </w:rPr>
        <w:t xml:space="preserve">economy </w:t>
      </w:r>
      <w:r w:rsidRPr="001C34F2">
        <w:rPr>
          <w:rStyle w:val="StyleUnderline"/>
          <w:rFonts w:asciiTheme="majorHAnsi" w:hAnsiTheme="majorHAnsi" w:cstheme="majorHAnsi"/>
        </w:rPr>
        <w:t xml:space="preserve">will be overburdened with </w:t>
      </w:r>
      <w:r w:rsidRPr="001C34F2">
        <w:rPr>
          <w:rStyle w:val="Emphasis"/>
          <w:rFonts w:asciiTheme="majorHAnsi" w:hAnsiTheme="majorHAnsi" w:cstheme="majorHAnsi"/>
        </w:rPr>
        <w:t>healthcare</w:t>
      </w:r>
      <w:r w:rsidRPr="001C34F2">
        <w:rPr>
          <w:rFonts w:asciiTheme="majorHAnsi" w:hAnsiTheme="majorHAnsi" w:cstheme="majorHAnsi"/>
          <w:sz w:val="14"/>
        </w:rPr>
        <w:t xml:space="preserve"> and pension </w:t>
      </w:r>
      <w:r w:rsidRPr="001C34F2">
        <w:rPr>
          <w:rStyle w:val="StyleUnderline"/>
          <w:rFonts w:asciiTheme="majorHAnsi" w:hAnsiTheme="majorHAnsi" w:cstheme="majorHAnsi"/>
        </w:rPr>
        <w:t>costs</w:t>
      </w:r>
      <w:r w:rsidRPr="001C34F2">
        <w:rPr>
          <w:rFonts w:asciiTheme="majorHAnsi" w:hAnsiTheme="majorHAnsi" w:cstheme="majorHAnsi"/>
          <w:sz w:val="14"/>
        </w:rPr>
        <w:t xml:space="preserve"> as the “baby boomer” generation ages. </w:t>
      </w:r>
      <w:r w:rsidRPr="001C34F2">
        <w:rPr>
          <w:rStyle w:val="StyleUnderline"/>
          <w:rFonts w:asciiTheme="majorHAnsi" w:hAnsiTheme="majorHAnsi" w:cstheme="majorHAnsi"/>
        </w:rPr>
        <w:t xml:space="preserve">Healthcare constitutes a whopping </w:t>
      </w:r>
      <w:r w:rsidRPr="001C34F2">
        <w:rPr>
          <w:rStyle w:val="Emphasis"/>
          <w:rFonts w:asciiTheme="majorHAnsi" w:hAnsiTheme="majorHAnsi" w:cstheme="majorHAnsi"/>
        </w:rPr>
        <w:t>18 percent of the US GDP</w:t>
      </w:r>
      <w:r w:rsidRPr="001C34F2">
        <w:rPr>
          <w:rFonts w:asciiTheme="majorHAnsi" w:hAnsiTheme="majorHAnsi" w:cstheme="majorHAnsi"/>
          <w:sz w:val="14"/>
        </w:rPr>
        <w:t xml:space="preserve">—significantly more than is the case for other industrialized countries—without necessarily providing better results. </w:t>
      </w:r>
      <w:r w:rsidRPr="001C34F2">
        <w:rPr>
          <w:rStyle w:val="StyleUnderline"/>
          <w:rFonts w:asciiTheme="majorHAnsi" w:hAnsiTheme="majorHAnsi" w:cstheme="majorHAnsi"/>
        </w:rPr>
        <w:t xml:space="preserve">With more going to health and pensions, there will be less capacity for defense and </w:t>
      </w:r>
      <w:r w:rsidRPr="001C34F2">
        <w:rPr>
          <w:rStyle w:val="Emphasis"/>
          <w:rFonts w:asciiTheme="majorHAnsi" w:hAnsiTheme="majorHAnsi" w:cstheme="majorHAnsi"/>
        </w:rPr>
        <w:t>military spending</w:t>
      </w:r>
      <w:r w:rsidRPr="001C34F2">
        <w:rPr>
          <w:rStyle w:val="StyleUnderline"/>
          <w:rFonts w:asciiTheme="majorHAnsi" w:hAnsiTheme="majorHAnsi" w:cstheme="majorHAnsi"/>
        </w:rPr>
        <w:t xml:space="preserve">. </w:t>
      </w:r>
      <w:r w:rsidRPr="001C34F2">
        <w:rPr>
          <w:rFonts w:asciiTheme="majorHAnsi" w:hAnsiTheme="majorHAnsi" w:cstheme="majorHAnsi"/>
          <w:sz w:val="14"/>
          <w:szCs w:val="8"/>
        </w:rPr>
        <w:t xml:space="preserve">The United States is the biggest military spender, but China is increasing its portion of worldwide military spending, while the worldwide share of European NATO members is diminishing. China’s military probably will not rival the United States’ power-projection capabilities even by 2035, but it will have greater anti-access and denial powers. In a military contest, </w:t>
      </w:r>
      <w:r w:rsidRPr="001C34F2">
        <w:rPr>
          <w:rStyle w:val="StyleUnderline"/>
          <w:rFonts w:asciiTheme="majorHAnsi" w:hAnsiTheme="majorHAnsi" w:cstheme="majorHAnsi"/>
        </w:rPr>
        <w:t>China</w:t>
      </w:r>
      <w:r w:rsidRPr="001C34F2">
        <w:rPr>
          <w:rFonts w:asciiTheme="majorHAnsi" w:hAnsiTheme="majorHAnsi" w:cstheme="majorHAnsi"/>
          <w:sz w:val="14"/>
          <w:szCs w:val="8"/>
        </w:rPr>
        <w:t xml:space="preserve"> may never be able to deliver a knockout blow, but it </w:t>
      </w:r>
      <w:r w:rsidRPr="001C34F2">
        <w:rPr>
          <w:rStyle w:val="StyleUnderline"/>
          <w:rFonts w:asciiTheme="majorHAnsi" w:hAnsiTheme="majorHAnsi" w:cstheme="majorHAnsi"/>
        </w:rPr>
        <w:t>could tarnish the US image of military invincibility</w:t>
      </w:r>
      <w:r w:rsidRPr="001C34F2">
        <w:rPr>
          <w:rFonts w:asciiTheme="majorHAnsi" w:hAnsiTheme="majorHAnsi" w:cstheme="majorHAnsi"/>
          <w:sz w:val="14"/>
          <w:szCs w:val="8"/>
        </w:rPr>
        <w:t xml:space="preserve"> in a conventional state-on-state contest held in its region. Equally, a confrontation that results in a Chinese humiliation could set back China’s aspirations for regional leadership, if not trigger a domestic legitimacy crisis for the Communist Party leadership. Biggest Problem Is Domestic The biggest psychological blow to ordinary Western citizens has been their sagging standard of living (more analysis in chapter 1). Despite a much better record of overall growth in the United States since the 2008 financial crisis, those with median incomes have taken a hit. Worrisome for future US growth potential has been the drop in the labor-participation rate, from the 67 percent range before the 2008 financial crisis to 62-63 percent in the years since. The labor-participation rate was destined to drop due to a growing numbers of retirees, but much of the current sharp decrease comes from unskilled males in their prime working years—forties and early fifties—dropping out. Additionally, many younger women are not entering or staying in the job market. Global Trends 2030 looked at two scenarios for future US growth—one in which the United States maintained or slightly increased its average 2.5 percent pre-2008 growth rate, or one in which growth would slow to an average of 1.5 percent a year. In the first, there would still be the global economic shift to China. On the other hand, the 2.5 percent average growth would help boost average living standards, engendering a “feel-good” factor, which would make more Americans interested in reengaging with world issues.91</w:t>
      </w:r>
      <w:r w:rsidRPr="001C34F2">
        <w:rPr>
          <w:rFonts w:asciiTheme="majorHAnsi" w:hAnsiTheme="majorHAnsi" w:cstheme="majorHAnsi"/>
          <w:sz w:val="14"/>
        </w:rPr>
        <w:t xml:space="preserve"> </w:t>
      </w:r>
      <w:r w:rsidRPr="001C34F2">
        <w:rPr>
          <w:rStyle w:val="StyleUnderline"/>
          <w:rFonts w:asciiTheme="majorHAnsi" w:hAnsiTheme="majorHAnsi" w:cstheme="majorHAnsi"/>
          <w:highlight w:val="green"/>
        </w:rPr>
        <w:t>Given</w:t>
      </w:r>
      <w:r w:rsidRPr="001C34F2">
        <w:rPr>
          <w:rFonts w:asciiTheme="majorHAnsi" w:hAnsiTheme="majorHAnsi" w:cstheme="majorHAnsi"/>
          <w:sz w:val="14"/>
        </w:rPr>
        <w:t xml:space="preserve"> the record of </w:t>
      </w:r>
      <w:r w:rsidRPr="001C34F2">
        <w:rPr>
          <w:rStyle w:val="Emphasis"/>
          <w:rFonts w:asciiTheme="majorHAnsi" w:hAnsiTheme="majorHAnsi" w:cstheme="majorHAnsi"/>
          <w:highlight w:val="green"/>
        </w:rPr>
        <w:t>slower growth</w:t>
      </w:r>
      <w:r w:rsidRPr="001C34F2">
        <w:rPr>
          <w:rFonts w:asciiTheme="majorHAnsi" w:hAnsiTheme="majorHAnsi" w:cstheme="majorHAnsi"/>
          <w:sz w:val="14"/>
        </w:rPr>
        <w:t xml:space="preserve"> and labor-force decline since the 2008 financial crisis, the likelihood of the second scenario is increasing. That scenario anticipated lower growth rates—which </w:t>
      </w:r>
      <w:r w:rsidRPr="001C34F2">
        <w:rPr>
          <w:rStyle w:val="Emphasis"/>
          <w:rFonts w:asciiTheme="majorHAnsi" w:hAnsiTheme="majorHAnsi" w:cstheme="majorHAnsi"/>
          <w:highlight w:val="green"/>
        </w:rPr>
        <w:t>accelerated</w:t>
      </w:r>
      <w:r w:rsidRPr="001C34F2">
        <w:rPr>
          <w:rFonts w:asciiTheme="majorHAnsi" w:hAnsiTheme="majorHAnsi" w:cstheme="majorHAnsi"/>
          <w:sz w:val="14"/>
        </w:rPr>
        <w:t xml:space="preserve"> </w:t>
      </w:r>
      <w:r w:rsidRPr="001C34F2">
        <w:rPr>
          <w:rStyle w:val="StyleUnderline"/>
          <w:rFonts w:asciiTheme="majorHAnsi" w:hAnsiTheme="majorHAnsi" w:cstheme="majorHAnsi"/>
          <w:highlight w:val="green"/>
        </w:rPr>
        <w:t>declines</w:t>
      </w:r>
      <w:r w:rsidRPr="001C34F2">
        <w:rPr>
          <w:rStyle w:val="StyleUnderline"/>
          <w:rFonts w:asciiTheme="majorHAnsi" w:hAnsiTheme="majorHAnsi" w:cstheme="majorHAnsi"/>
        </w:rPr>
        <w:t xml:space="preserve"> in average living standards</w:t>
      </w:r>
      <w:r w:rsidRPr="001C34F2">
        <w:rPr>
          <w:rFonts w:asciiTheme="majorHAnsi" w:hAnsiTheme="majorHAnsi" w:cstheme="majorHAnsi"/>
          <w:sz w:val="14"/>
        </w:rPr>
        <w:t>—</w:t>
      </w:r>
      <w:r w:rsidRPr="001C34F2">
        <w:rPr>
          <w:rStyle w:val="StyleUnderline"/>
          <w:rFonts w:asciiTheme="majorHAnsi" w:hAnsiTheme="majorHAnsi" w:cstheme="majorHAnsi"/>
        </w:rPr>
        <w:t xml:space="preserve">making it harder to continue </w:t>
      </w:r>
      <w:r w:rsidRPr="001C34F2">
        <w:rPr>
          <w:rStyle w:val="Emphasis"/>
          <w:rFonts w:asciiTheme="majorHAnsi" w:hAnsiTheme="majorHAnsi" w:cstheme="majorHAnsi"/>
        </w:rPr>
        <w:t>trade-liberalization efforts</w:t>
      </w:r>
      <w:r w:rsidRPr="001C34F2">
        <w:rPr>
          <w:rStyle w:val="StyleUnderline"/>
          <w:rFonts w:asciiTheme="majorHAnsi" w:hAnsiTheme="majorHAnsi" w:cstheme="majorHAnsi"/>
        </w:rPr>
        <w:t xml:space="preserve">. </w:t>
      </w:r>
      <w:r w:rsidRPr="001C34F2">
        <w:rPr>
          <w:rFonts w:asciiTheme="majorHAnsi" w:hAnsiTheme="majorHAnsi" w:cstheme="majorHAnsi"/>
          <w:sz w:val="14"/>
          <w:szCs w:val="8"/>
        </w:rPr>
        <w:t xml:space="preserve">Indeed, the IMF warned in June 2016 that </w:t>
      </w:r>
      <w:r w:rsidRPr="001C34F2">
        <w:rPr>
          <w:rStyle w:val="StyleUnderline"/>
          <w:rFonts w:asciiTheme="majorHAnsi" w:hAnsiTheme="majorHAnsi" w:cstheme="majorHAnsi"/>
          <w:highlight w:val="green"/>
        </w:rPr>
        <w:t>the U</w:t>
      </w:r>
      <w:r w:rsidRPr="001C34F2">
        <w:rPr>
          <w:rStyle w:val="StyleUnderline"/>
          <w:rFonts w:asciiTheme="majorHAnsi" w:hAnsiTheme="majorHAnsi" w:cstheme="majorHAnsi"/>
        </w:rPr>
        <w:t xml:space="preserve">nited </w:t>
      </w:r>
      <w:r w:rsidRPr="001C34F2">
        <w:rPr>
          <w:rStyle w:val="StyleUnderline"/>
          <w:rFonts w:asciiTheme="majorHAnsi" w:hAnsiTheme="majorHAnsi" w:cstheme="majorHAnsi"/>
          <w:highlight w:val="green"/>
        </w:rPr>
        <w:t>S</w:t>
      </w:r>
      <w:r w:rsidRPr="001C34F2">
        <w:rPr>
          <w:rStyle w:val="StyleUnderline"/>
          <w:rFonts w:asciiTheme="majorHAnsi" w:hAnsiTheme="majorHAnsi" w:cstheme="majorHAnsi"/>
        </w:rPr>
        <w:t xml:space="preserve">tates </w:t>
      </w:r>
      <w:r w:rsidRPr="001C34F2">
        <w:rPr>
          <w:rStyle w:val="StyleUnderline"/>
          <w:rFonts w:asciiTheme="majorHAnsi" w:hAnsiTheme="majorHAnsi" w:cstheme="majorHAnsi"/>
          <w:highlight w:val="green"/>
        </w:rPr>
        <w:t>faces</w:t>
      </w:r>
      <w:r w:rsidRPr="001C34F2">
        <w:rPr>
          <w:rStyle w:val="StyleUnderline"/>
          <w:rFonts w:asciiTheme="majorHAnsi" w:hAnsiTheme="majorHAnsi" w:cstheme="majorHAnsi"/>
        </w:rPr>
        <w:t xml:space="preserve"> potentially </w:t>
      </w:r>
      <w:r w:rsidRPr="001C34F2">
        <w:rPr>
          <w:rStyle w:val="StyleUnderline"/>
          <w:rFonts w:asciiTheme="majorHAnsi" w:hAnsiTheme="majorHAnsi" w:cstheme="majorHAnsi"/>
          <w:highlight w:val="green"/>
        </w:rPr>
        <w:t>significant longer-term challenges</w:t>
      </w:r>
      <w:r w:rsidRPr="001C34F2">
        <w:rPr>
          <w:rStyle w:val="StyleUnderline"/>
          <w:rFonts w:asciiTheme="majorHAnsi" w:hAnsiTheme="majorHAnsi" w:cstheme="majorHAnsi"/>
        </w:rPr>
        <w:t xml:space="preserve"> to strong</w:t>
      </w:r>
      <w:r w:rsidRPr="001C34F2">
        <w:rPr>
          <w:rFonts w:asciiTheme="majorHAnsi" w:hAnsiTheme="majorHAnsi" w:cstheme="majorHAnsi"/>
          <w:sz w:val="14"/>
          <w:szCs w:val="8"/>
        </w:rPr>
        <w:t xml:space="preserve"> and sustained </w:t>
      </w:r>
      <w:r w:rsidRPr="001C34F2">
        <w:rPr>
          <w:rStyle w:val="StyleUnderline"/>
          <w:rFonts w:asciiTheme="majorHAnsi" w:hAnsiTheme="majorHAnsi" w:cstheme="majorHAnsi"/>
        </w:rPr>
        <w:t>growth</w:t>
      </w:r>
      <w:r w:rsidRPr="001C34F2">
        <w:rPr>
          <w:rFonts w:asciiTheme="majorHAnsi" w:hAnsiTheme="majorHAnsi" w:cstheme="majorHAnsi"/>
          <w:sz w:val="14"/>
          <w:szCs w:val="8"/>
        </w:rPr>
        <w:t>, saying, “</w:t>
      </w:r>
      <w:r w:rsidRPr="001C34F2">
        <w:rPr>
          <w:rStyle w:val="StyleUnderline"/>
          <w:rFonts w:asciiTheme="majorHAnsi" w:hAnsiTheme="majorHAnsi" w:cstheme="majorHAnsi"/>
        </w:rPr>
        <w:t>concerted policy actions are warranted</w:t>
      </w:r>
      <w:r w:rsidRPr="001C34F2">
        <w:rPr>
          <w:rFonts w:asciiTheme="majorHAnsi" w:hAnsiTheme="majorHAnsi" w:cstheme="majorHAnsi"/>
          <w:sz w:val="14"/>
          <w:szCs w:val="8"/>
        </w:rPr>
        <w:t xml:space="preserve">, sooner rather than later… </w:t>
      </w:r>
      <w:r w:rsidRPr="001C34F2">
        <w:rPr>
          <w:rStyle w:val="StyleUnderline"/>
          <w:rFonts w:asciiTheme="majorHAnsi" w:hAnsiTheme="majorHAnsi" w:cstheme="majorHAnsi"/>
        </w:rPr>
        <w:t>focusing on</w:t>
      </w:r>
      <w:r w:rsidRPr="001C34F2">
        <w:rPr>
          <w:rFonts w:asciiTheme="majorHAnsi" w:hAnsiTheme="majorHAnsi" w:cstheme="majorHAnsi"/>
          <w:sz w:val="14"/>
          <w:szCs w:val="8"/>
        </w:rPr>
        <w:t xml:space="preserve"> the causes and consequences of falling labor force participation, an increasingly polarized income distribution, high levels of poverty, and </w:t>
      </w:r>
      <w:r w:rsidRPr="001C34F2">
        <w:rPr>
          <w:rStyle w:val="Emphasis"/>
          <w:rFonts w:asciiTheme="majorHAnsi" w:hAnsiTheme="majorHAnsi" w:cstheme="majorHAnsi"/>
        </w:rPr>
        <w:t>weak productivity</w:t>
      </w:r>
      <w:r w:rsidRPr="001C34F2">
        <w:rPr>
          <w:rFonts w:asciiTheme="majorHAnsi" w:hAnsiTheme="majorHAnsi" w:cstheme="majorHAnsi"/>
          <w:sz w:val="14"/>
          <w:szCs w:val="8"/>
        </w:rPr>
        <w:t xml:space="preserve">.”92 Moreover, it is not as if traditional US partners—Europe and Japan—are doing much better. Japan and many European countries are aging faster than the United States, eliminating labor-force growth as a driver of future economic growth. Europe’s and Japan’s economic performances have been declining since the 1990s. In Europe, the public discontent with high unemployment and declining incomes has helped to spur the rise of antiestablishment far-right and populist parties that want to weaken the EU and transatlantic ties. Even in richer European countries, such as Germany, a backlash has been growing against the Transatlantic Trade and Investment Partnership (TTIP), out of fear that Europe’s rewards would be meager and European standards would be diluted. McKinsey Global Institute, for example, believes a “return to sustained growth of 2-to-3 percent” is possible for Europe, but would require many politically difficult reforms.93 These include: reducing dependence on imports (much coming from Russia) for crude oil and natural gas; fostering a more vibrant digital economy; increasing workforce participation by the elderly, women, and migrants; and promoting flexibility in labor markets. China now spends a greater share of its GDP on research and development than does Europe. The latest OECD figures show that Europe now spends even less than the rest of the OECD.94 In both the United States and Europe, there is increasing anti-immigrant sentiment despite documented economic benefits from immigration. According to EU Commission Employment Analyst Dr. Jorg Peschner, productivity, by itself, will not be enough to reverse the negative employment trend absent more immigration: “EU’s productivity growth would have to double in order to keep the EU’s economy growing at the same pace as it did before the crisis started.” For employment growth to remain positive as long as possible, improving the labor participation of women, low-educated people, and migrants will also have to be a priority. In the United States, many of the new businesses started every year are started by first- or second-generation immigrants.95 Politically, there has been a large rise in support for right-wing and populist parties in the United States and Europe, undermining traditional parties. The gaps, for example, between the leadership and supporters in the US Republican and UK Tory and Labor Parties have been particularly evident in the selection of Donald Trump as presidential candidate and the June 2016 victory of </w:t>
      </w:r>
      <w:r w:rsidRPr="001C34F2">
        <w:rPr>
          <w:rFonts w:asciiTheme="majorHAnsi" w:hAnsiTheme="majorHAnsi" w:cstheme="majorHAnsi"/>
          <w:sz w:val="14"/>
          <w:szCs w:val="8"/>
        </w:rPr>
        <w:lastRenderedPageBreak/>
        <w:t>the “Leave” vote in Britain. Unfortunately, there is no end of economic disruption. The job churn will continue as more and more skills and professions are automated, also increasing the potential for more “losers” from globalization, greater political polarization, and inequality. The increased competitiveness of the developing world with the West is a particular morale buster for Western middle classes who got used to ever-increasing prosperity for themselves and succeeding generations. Adapting to a new norm of economic turbulence—more prevalent in other eras—may be one of the biggest mental hurdles for Westerners. The West is used to thinking of the “Third World,” not home, as the place where economic turmoil happens. And a Multipolar Financial Architecture, Too Historically, US and Western power has rested on having a monopoly on reserve currencies and a Westerndominated financial system. In 2035, the dollar will be the biggest reserve currency, but its share of global financial transactions is expected to drop from 60 percent today to 45 percent. The euro will probably remain the second reserve currency, while the Chinese yuan or RMB—which became a part of the IMF benchmark-currency basket in 2015—will become a third reserve currency, accounting for 10 to 15 percent of global finance in two decades’ time.96 The financial architecture will also become more regionalized. The central role played by the financial centers of New York and London will also diminish, and a multitiered financial architecture will develop. Following the UK Brexit, those centers’ share in financial intermediation will decrease, as a second pole of global finance forms in the Eurozone. A third pole will develop in East Asia and Southeast Asia. Gradually, a growing share of global financial resources will be concentrated in those regional clusters. As with the growth of regional trade, the regional clusters will be more self-encapsulated, spurred by rising domestic demand in China and other developing countries with growing middle classes. With the role of electronic money likely to grow, the traditional banking system will probably also undergo major revision, with potential impacts on governmental powers. A more multipolar reserve system and regionalized financial architecture should lessen risks and contribute to greater stability. But the large-scale technological innovations—some of which contributed to the 2008 breakdown—will continue, making global finance still volatile. Emerging-market countries with fragmentary regulatory regimes will be particularly prone to suffering financial crises. The agingpopulation factor also increases risks to public finances. This report anticipates modestly increased volatility, lower than what occurred in the global economy during the 1890s through the 1940s, but higher than in the 1950s and 1960s—more of a continuation of what has been the trend line since the mid-1980s. Are There Alternative Visions to Western Order? Four years ago, when Global Trends 2030 was published, the answer was largely no.97 Increasingly, the facts on the ground would suggest otherwise. They do not add up to a cohesive plan to substitute wholesale all Western institutions and practices. However, they clearly indicate that there are some no-go areas, particularly those connected to regime change, democracy promotion, state control over NGOs, and maintaining sovereignty. Russia and China, in particular, see themselves as great powers and, as such, believe they have special rights to dominance in their regions. However, as other powers like India develop, it is likely that they will see themselves as regional powers with inherent prerogatives. It is worth recalling the United States’ expansive Manifest Destiny and nineteenth-century Monroe Doctrine, claiming special rights to determine the future of the Western Hemisphere. The Mercator Institute for China Studies (MERICS) has been closely following Beijing’s efforts to build a network of parallel structures to existing international organizations. It has concluded that China “is not seeking to demolish or exit from current international organizations…It is constructing supplementary— in part complementary, in part competitive—channels for shaping the international order beyond Western claims to leadership.”98 As the accompanying chart indicates, China’s shadow network of alternative international structures encompasses everything from financial and economic partnerships (the Silk Road Economic Belt and the Asian Infrastructure Investment Bank) to full-blown political groupings like the Shanghai Cooperation Organization, Conference on Interaction and Confidence Building Measures in Asia (CICA), and the BRICS association of Brazil, Russia, India, China, and South Africa.99 Moreover, there is increasing cooperation among many of the emerging powers—beyond just authoritarians—to not just limit what they see as Western meddling in domestic affairs, but to go on the attack globally. According to a recent academic study, the “Big Five” authoritarian states of China, Russia, Iran, Saudi Arabia, and Venezuela “have taken more coordinated and decisive action to contain democracy on the global level.” They have sought to “alter the democracy and human-rights mechanisms of key rulesbased institutions, including the Organization of American States, the Council of Europe, the Organization for Security and Cooperation in Europe, and international bodies concerned with the governance of the Internet.”100 How durable are these preferences for nondemocracy and state control? By 2035, if not sooner (in the case of Venezuela), some of the now-authoritarian states could be liberalized, and the perceived threat posed by Western civil-society NGOs may ease. However, China and Russia are more likely than not to want to dominate their regions. Nationalism and democracy have been shown to be highly compatible. It is not clear that an even more powerful China or India would defer to Western leadership of the global order, even if both sides’ values in other areas begin to converge. What Kind of Post-Western World? Clearly, there is a need to plan for</w:t>
      </w:r>
      <w:r w:rsidRPr="001C34F2">
        <w:rPr>
          <w:rFonts w:asciiTheme="majorHAnsi" w:hAnsiTheme="majorHAnsi" w:cstheme="majorHAnsi"/>
          <w:sz w:val="14"/>
        </w:rPr>
        <w:t xml:space="preserve"> </w:t>
      </w:r>
      <w:r w:rsidRPr="001C34F2">
        <w:rPr>
          <w:rStyle w:val="StyleUnderline"/>
          <w:rFonts w:asciiTheme="majorHAnsi" w:hAnsiTheme="majorHAnsi" w:cstheme="majorHAnsi"/>
        </w:rPr>
        <w:t xml:space="preserve">a world that will not have the West as its </w:t>
      </w:r>
      <w:r w:rsidRPr="001C34F2">
        <w:rPr>
          <w:rStyle w:val="Emphasis"/>
          <w:rFonts w:asciiTheme="majorHAnsi" w:hAnsiTheme="majorHAnsi" w:cstheme="majorHAnsi"/>
        </w:rPr>
        <w:t>big economic powerhouse</w:t>
      </w:r>
      <w:r w:rsidRPr="001C34F2">
        <w:rPr>
          <w:rStyle w:val="StyleUnderline"/>
          <w:rFonts w:asciiTheme="majorHAnsi" w:hAnsiTheme="majorHAnsi" w:cstheme="majorHAnsi"/>
        </w:rPr>
        <w:t>—</w:t>
      </w:r>
      <w:r w:rsidRPr="001C34F2">
        <w:rPr>
          <w:rStyle w:val="Emphasis"/>
          <w:rFonts w:asciiTheme="majorHAnsi" w:hAnsiTheme="majorHAnsi" w:cstheme="majorHAnsi"/>
        </w:rPr>
        <w:t>a prospect hard</w:t>
      </w:r>
      <w:r w:rsidRPr="001C34F2">
        <w:rPr>
          <w:rStyle w:val="StyleUnderline"/>
          <w:rFonts w:asciiTheme="majorHAnsi" w:hAnsiTheme="majorHAnsi" w:cstheme="majorHAnsi"/>
        </w:rPr>
        <w:t xml:space="preserve"> for </w:t>
      </w:r>
      <w:r w:rsidRPr="001C34F2">
        <w:rPr>
          <w:rStyle w:val="Emphasis"/>
          <w:rFonts w:asciiTheme="majorHAnsi" w:hAnsiTheme="majorHAnsi" w:cstheme="majorHAnsi"/>
        </w:rPr>
        <w:t>Western elites</w:t>
      </w:r>
      <w:r w:rsidRPr="001C34F2">
        <w:rPr>
          <w:rFonts w:asciiTheme="majorHAnsi" w:hAnsiTheme="majorHAnsi" w:cstheme="majorHAnsi"/>
          <w:sz w:val="14"/>
        </w:rPr>
        <w:t xml:space="preserve"> </w:t>
      </w:r>
      <w:r w:rsidRPr="001C34F2">
        <w:rPr>
          <w:rFonts w:asciiTheme="majorHAnsi" w:hAnsiTheme="majorHAnsi" w:cstheme="majorHAnsi"/>
          <w:sz w:val="14"/>
          <w:szCs w:val="8"/>
        </w:rPr>
        <w:t>and publics to conceive of, despite a decade or more of publicity about the “rise of the rest.” According to a recent survey, Europeans and Americans are more comfortable with each other than they are with anybody else. Although a majority of Europeans said, in the most recent German Marshall Fund transatlantic-trends polling, that they would like to see their country take an approach more independent from the United States, both Americans and Europeans still prefer each other over more Russian or Chinese leadership in the world. The Obama administration—considered among the most multilateralist of recent administrations— campaigned hard in 2015 to convince Europeans not to join China’s proposed Asian Infrastructure and Investment Bank (AIIB). It was as if the United States was against any governance structure not “made in the USA,” even when those running the AIIB have made clear their intentions of operating with the World Bank and the Asian Development Bank. More and more, the talk among Western elites is about locking in as much as possible the status quo, which favors the West, so that it will be harder for the newcomers to overcome. The TPP was sold as a way to set the rules before China gains much more power. A former Obama administration official advised that now might be the best time to undertake UN Security Council reform, before China and other uncooperative powers become more powerful. “A new US administration may be able to advance a proposal to address the Security Council’s anachronistic makeup while perpetuating a council that Washington can work with.”101 For Westerners, the challenge will be to plan for a future that will not be solely run by them, but which they can live with.</w:t>
      </w:r>
      <w:r w:rsidRPr="001C34F2">
        <w:rPr>
          <w:rFonts w:asciiTheme="majorHAnsi" w:hAnsiTheme="majorHAnsi" w:cstheme="majorHAnsi"/>
          <w:sz w:val="14"/>
        </w:rPr>
        <w:t xml:space="preserve"> </w:t>
      </w:r>
      <w:r w:rsidRPr="001C34F2">
        <w:rPr>
          <w:rStyle w:val="Emphasis"/>
          <w:rFonts w:asciiTheme="majorHAnsi" w:hAnsiTheme="majorHAnsi" w:cstheme="majorHAnsi"/>
          <w:highlight w:val="green"/>
        </w:rPr>
        <w:t>Handovers</w:t>
      </w:r>
      <w:r w:rsidRPr="001C34F2">
        <w:rPr>
          <w:rStyle w:val="StyleUnderline"/>
          <w:rFonts w:asciiTheme="majorHAnsi" w:hAnsiTheme="majorHAnsi" w:cstheme="majorHAnsi"/>
          <w:highlight w:val="green"/>
        </w:rPr>
        <w:t xml:space="preserve"> have been</w:t>
      </w:r>
      <w:r w:rsidRPr="001C34F2">
        <w:rPr>
          <w:rStyle w:val="StyleUnderline"/>
          <w:rFonts w:asciiTheme="majorHAnsi" w:hAnsiTheme="majorHAnsi" w:cstheme="majorHAnsi"/>
        </w:rPr>
        <w:t xml:space="preserve"> </w:t>
      </w:r>
      <w:r w:rsidRPr="001C34F2">
        <w:rPr>
          <w:rFonts w:asciiTheme="majorHAnsi" w:hAnsiTheme="majorHAnsi" w:cstheme="majorHAnsi"/>
          <w:sz w:val="14"/>
        </w:rPr>
        <w:t xml:space="preserve">historically </w:t>
      </w:r>
      <w:r w:rsidRPr="001C34F2">
        <w:rPr>
          <w:rStyle w:val="Emphasis"/>
          <w:rFonts w:asciiTheme="majorHAnsi" w:hAnsiTheme="majorHAnsi" w:cstheme="majorHAnsi"/>
          <w:highlight w:val="green"/>
        </w:rPr>
        <w:t>difficult</w:t>
      </w:r>
      <w:r w:rsidRPr="001C34F2">
        <w:rPr>
          <w:rFonts w:asciiTheme="majorHAnsi" w:hAnsiTheme="majorHAnsi" w:cstheme="majorHAnsi"/>
          <w:sz w:val="14"/>
        </w:rPr>
        <w:t xml:space="preserve"> and fraught—more often than not, decided by bloody contests. </w:t>
      </w:r>
      <w:r w:rsidRPr="001C34F2">
        <w:rPr>
          <w:rStyle w:val="StyleUnderline"/>
          <w:rFonts w:asciiTheme="majorHAnsi" w:hAnsiTheme="majorHAnsi" w:cstheme="majorHAnsi"/>
        </w:rPr>
        <w:t xml:space="preserve">One could </w:t>
      </w:r>
      <w:r w:rsidRPr="001C34F2">
        <w:rPr>
          <w:rStyle w:val="Emphasis"/>
          <w:rFonts w:asciiTheme="majorHAnsi" w:hAnsiTheme="majorHAnsi" w:cstheme="majorHAnsi"/>
        </w:rPr>
        <w:t>envisage</w:t>
      </w:r>
      <w:r w:rsidRPr="001C34F2">
        <w:rPr>
          <w:rFonts w:asciiTheme="majorHAnsi" w:hAnsiTheme="majorHAnsi" w:cstheme="majorHAnsi"/>
          <w:sz w:val="14"/>
        </w:rPr>
        <w:t xml:space="preserve"> different scenarios, some already described in the earlier chapter on conflict, of </w:t>
      </w:r>
      <w:r w:rsidRPr="001C34F2">
        <w:rPr>
          <w:rStyle w:val="Emphasis"/>
          <w:rFonts w:asciiTheme="majorHAnsi" w:hAnsiTheme="majorHAnsi" w:cstheme="majorHAnsi"/>
          <w:highlight w:val="green"/>
        </w:rPr>
        <w:t>military contests</w:t>
      </w:r>
      <w:r w:rsidRPr="001C34F2">
        <w:rPr>
          <w:rStyle w:val="StyleUnderline"/>
          <w:rFonts w:asciiTheme="majorHAnsi" w:hAnsiTheme="majorHAnsi" w:cstheme="majorHAnsi"/>
          <w:highlight w:val="green"/>
        </w:rPr>
        <w:t xml:space="preserve"> between the </w:t>
      </w:r>
      <w:r w:rsidRPr="001C34F2">
        <w:rPr>
          <w:rStyle w:val="Emphasis"/>
          <w:rFonts w:asciiTheme="majorHAnsi" w:hAnsiTheme="majorHAnsi" w:cstheme="majorHAnsi"/>
          <w:highlight w:val="green"/>
        </w:rPr>
        <w:t>U</w:t>
      </w:r>
      <w:r w:rsidRPr="001C34F2">
        <w:rPr>
          <w:rFonts w:asciiTheme="majorHAnsi" w:hAnsiTheme="majorHAnsi" w:cstheme="majorHAnsi"/>
          <w:sz w:val="14"/>
        </w:rPr>
        <w:t xml:space="preserve">nited </w:t>
      </w:r>
      <w:r w:rsidRPr="001C34F2">
        <w:rPr>
          <w:rStyle w:val="Emphasis"/>
          <w:rFonts w:asciiTheme="majorHAnsi" w:hAnsiTheme="majorHAnsi" w:cstheme="majorHAnsi"/>
          <w:highlight w:val="green"/>
        </w:rPr>
        <w:t>S</w:t>
      </w:r>
      <w:r w:rsidRPr="001C34F2">
        <w:rPr>
          <w:rFonts w:asciiTheme="majorHAnsi" w:hAnsiTheme="majorHAnsi" w:cstheme="majorHAnsi"/>
          <w:sz w:val="14"/>
        </w:rPr>
        <w:t xml:space="preserve">tates </w:t>
      </w:r>
      <w:r w:rsidRPr="001C34F2">
        <w:rPr>
          <w:rStyle w:val="StyleUnderline"/>
          <w:rFonts w:asciiTheme="majorHAnsi" w:hAnsiTheme="majorHAnsi" w:cstheme="majorHAnsi"/>
          <w:highlight w:val="green"/>
        </w:rPr>
        <w:t xml:space="preserve">and </w:t>
      </w:r>
      <w:r w:rsidRPr="001C34F2">
        <w:rPr>
          <w:rStyle w:val="Emphasis"/>
          <w:rFonts w:asciiTheme="majorHAnsi" w:hAnsiTheme="majorHAnsi" w:cstheme="majorHAnsi"/>
          <w:highlight w:val="green"/>
        </w:rPr>
        <w:t>China</w:t>
      </w:r>
      <w:r w:rsidRPr="001C34F2">
        <w:rPr>
          <w:rFonts w:asciiTheme="majorHAnsi" w:hAnsiTheme="majorHAnsi" w:cstheme="majorHAnsi"/>
          <w:sz w:val="14"/>
        </w:rPr>
        <w:t xml:space="preserve">, or the United States and China </w:t>
      </w:r>
      <w:r w:rsidRPr="001C34F2">
        <w:rPr>
          <w:rStyle w:val="StyleUnderline"/>
          <w:rFonts w:asciiTheme="majorHAnsi" w:hAnsiTheme="majorHAnsi" w:cstheme="majorHAnsi"/>
          <w:highlight w:val="green"/>
        </w:rPr>
        <w:t xml:space="preserve">with </w:t>
      </w:r>
      <w:r w:rsidRPr="001C34F2">
        <w:rPr>
          <w:rStyle w:val="Emphasis"/>
          <w:rFonts w:asciiTheme="majorHAnsi" w:hAnsiTheme="majorHAnsi" w:cstheme="majorHAnsi"/>
          <w:highlight w:val="green"/>
        </w:rPr>
        <w:t>Russia</w:t>
      </w:r>
      <w:r w:rsidRPr="001C34F2">
        <w:rPr>
          <w:rStyle w:val="StyleUnderline"/>
          <w:rFonts w:asciiTheme="majorHAnsi" w:hAnsiTheme="majorHAnsi" w:cstheme="majorHAnsi"/>
        </w:rPr>
        <w:t>,</w:t>
      </w:r>
      <w:r w:rsidRPr="001C34F2">
        <w:rPr>
          <w:rFonts w:asciiTheme="majorHAnsi" w:hAnsiTheme="majorHAnsi" w:cstheme="majorHAnsi"/>
          <w:sz w:val="14"/>
        </w:rPr>
        <w:t xml:space="preserve"> or the United States with NATO against Russia. Without delivering a knockout blow by one side or the other, </w:t>
      </w:r>
      <w:r w:rsidRPr="001C34F2">
        <w:rPr>
          <w:rStyle w:val="StyleUnderline"/>
          <w:rFonts w:asciiTheme="majorHAnsi" w:hAnsiTheme="majorHAnsi" w:cstheme="majorHAnsi"/>
        </w:rPr>
        <w:t xml:space="preserve">these </w:t>
      </w:r>
      <w:r w:rsidRPr="001C34F2">
        <w:rPr>
          <w:rStyle w:val="Emphasis"/>
          <w:rFonts w:asciiTheme="majorHAnsi" w:hAnsiTheme="majorHAnsi" w:cstheme="majorHAnsi"/>
        </w:rPr>
        <w:t>contests</w:t>
      </w:r>
      <w:r w:rsidRPr="001C34F2">
        <w:rPr>
          <w:rStyle w:val="StyleUnderline"/>
          <w:rFonts w:asciiTheme="majorHAnsi" w:hAnsiTheme="majorHAnsi" w:cstheme="majorHAnsi"/>
        </w:rPr>
        <w:t xml:space="preserve"> would </w:t>
      </w:r>
      <w:r w:rsidRPr="001C34F2">
        <w:rPr>
          <w:rStyle w:val="Emphasis"/>
          <w:rFonts w:asciiTheme="majorHAnsi" w:hAnsiTheme="majorHAnsi" w:cstheme="majorHAnsi"/>
        </w:rPr>
        <w:t>most likely pit</w:t>
      </w:r>
      <w:r w:rsidRPr="001C34F2">
        <w:rPr>
          <w:rFonts w:asciiTheme="majorHAnsi" w:hAnsiTheme="majorHAnsi" w:cstheme="majorHAnsi"/>
          <w:sz w:val="14"/>
        </w:rPr>
        <w:t xml:space="preserve"> West against East, </w:t>
      </w:r>
      <w:r w:rsidRPr="001C34F2">
        <w:rPr>
          <w:rStyle w:val="Emphasis"/>
          <w:rFonts w:asciiTheme="majorHAnsi" w:hAnsiTheme="majorHAnsi" w:cstheme="majorHAnsi"/>
        </w:rPr>
        <w:t>creating</w:t>
      </w:r>
      <w:r w:rsidRPr="001C34F2">
        <w:rPr>
          <w:rStyle w:val="StyleUnderline"/>
          <w:rFonts w:asciiTheme="majorHAnsi" w:hAnsiTheme="majorHAnsi" w:cstheme="majorHAnsi"/>
        </w:rPr>
        <w:t xml:space="preserve"> something </w:t>
      </w:r>
      <w:r w:rsidRPr="001C34F2">
        <w:rPr>
          <w:rStyle w:val="Emphasis"/>
          <w:rFonts w:asciiTheme="majorHAnsi" w:hAnsiTheme="majorHAnsi" w:cstheme="majorHAnsi"/>
          <w:highlight w:val="green"/>
        </w:rPr>
        <w:t>akin to a new Cold War</w:t>
      </w:r>
      <w:r w:rsidRPr="001C34F2">
        <w:rPr>
          <w:rFonts w:asciiTheme="majorHAnsi" w:hAnsiTheme="majorHAnsi" w:cstheme="majorHAnsi"/>
          <w:sz w:val="14"/>
          <w:szCs w:val="8"/>
        </w:rPr>
        <w:t xml:space="preserve">. Even if there were a knockout blow by the United States against China, it is hard to imagine a defeated China deferring permanently to the West. Its population has been imbued with such a narrative about the injustices by the West against China that any defeat or setback would be confirmation that the United States and West are dead set against a rising China. Perhaps the most harmful effect of such a contest would be to convince both sides that neither is trustworthy. For the non-West, it would confirm the suspicion that the West does not want to relinquish its leadership position. For the West, it would make it harder to ever reach out and help establish a truly global system. Need for a Second-Generation US and Western Leadership Model War is not, and should not be, inevitable as the West struggles with the growing clout of China and other developing </w:t>
      </w:r>
      <w:r w:rsidRPr="001C34F2">
        <w:rPr>
          <w:rFonts w:asciiTheme="majorHAnsi" w:hAnsiTheme="majorHAnsi" w:cstheme="majorHAnsi"/>
          <w:sz w:val="14"/>
          <w:szCs w:val="8"/>
        </w:rPr>
        <w:lastRenderedPageBreak/>
        <w:t>states on the world stage. Unlike during other transitions, the tools exist for ensuring more peaceful outcomes. They will require Western acquiescence to greater roles for the developing world to set and implement new rules of the road for the international order. A key feature of the post-1945 US design for the world order is its multilateralist structures. Many of these operate below most people’s radar. This plumbing of the international system has enabled the daily functioning of globalization. To keep it viable, China, as well as other developing countries, must be accorded more representation. There are too many long-term risks involved, for example, in China having only the equivalent of France’s voting rights in the IMF, when it is the first or second economic power in the world. This is how resentments are nurtured—all the more dangerous in China’s case because of its underlying “century of humiliation” mental complex. As emerging technologies come online, the lack of a truly global institutional framework could be particularly dangerous. Assuring the future security of the Internet is particularly important in this regard, because all the new emerging technologies—bio, 3D printing, robotics, big data—take for granted a secure, global Internet. Everyone loses if cyber crime and cyber terrorism undermine the Internet. In the worstcase scenarios, in which cyber crime proliferates or strong national borders fragment the Internet, an Atlantic Council study, as mentioned, found that the economic costs could be as much as $90 trillion out to 2030, in addition to the risk of open conflict.102 Besides bringing the emerging powers into leadership roles in the panoply of multilateral institutions, the United States will need to temper its often “exemptionalist” stance to ensure the survival of the multilateralist order. According to the Council on Foreign Relations’ Patrick Stewart, a prominent scholar of global governance, one of the persistent paradoxes of the post-1945 decades has been that the “United States is at once the world’s most vocal champion of a rules-based international order and the power most insistent on opting out of the constraints that it hopes to see binding on others.”103 No country has the networks and connections that the United States does, but the system is now polycentric, rather than unipolar, and others resent the “exceptional” privileges that the United States claims. The Global Trends works have talked about the need for a new model of US global leadership.</w:t>
      </w:r>
      <w:r w:rsidRPr="001C34F2">
        <w:rPr>
          <w:rFonts w:asciiTheme="majorHAnsi" w:hAnsiTheme="majorHAnsi" w:cstheme="majorHAnsi"/>
          <w:sz w:val="14"/>
        </w:rPr>
        <w:t xml:space="preserve"> </w:t>
      </w:r>
      <w:r w:rsidRPr="001C34F2">
        <w:rPr>
          <w:rStyle w:val="StyleUnderline"/>
          <w:rFonts w:asciiTheme="majorHAnsi" w:hAnsiTheme="majorHAnsi" w:cstheme="majorHAnsi"/>
          <w:highlight w:val="green"/>
        </w:rPr>
        <w:t xml:space="preserve">The </w:t>
      </w:r>
      <w:r w:rsidRPr="001C34F2">
        <w:rPr>
          <w:rStyle w:val="Emphasis"/>
          <w:rFonts w:asciiTheme="majorHAnsi" w:hAnsiTheme="majorHAnsi" w:cstheme="majorHAnsi"/>
          <w:highlight w:val="green"/>
        </w:rPr>
        <w:t>U</w:t>
      </w:r>
      <w:r w:rsidRPr="001C34F2">
        <w:rPr>
          <w:rFonts w:asciiTheme="majorHAnsi" w:hAnsiTheme="majorHAnsi" w:cstheme="majorHAnsi"/>
          <w:sz w:val="14"/>
        </w:rPr>
        <w:t xml:space="preserve">nited </w:t>
      </w:r>
      <w:r w:rsidRPr="001C34F2">
        <w:rPr>
          <w:rStyle w:val="Emphasis"/>
          <w:rFonts w:asciiTheme="majorHAnsi" w:hAnsiTheme="majorHAnsi" w:cstheme="majorHAnsi"/>
          <w:highlight w:val="green"/>
        </w:rPr>
        <w:t>S</w:t>
      </w:r>
      <w:r w:rsidRPr="001C34F2">
        <w:rPr>
          <w:rFonts w:asciiTheme="majorHAnsi" w:hAnsiTheme="majorHAnsi" w:cstheme="majorHAnsi"/>
          <w:sz w:val="14"/>
        </w:rPr>
        <w:t xml:space="preserve">tates </w:t>
      </w:r>
      <w:r w:rsidRPr="001C34F2">
        <w:rPr>
          <w:rStyle w:val="Emphasis"/>
          <w:rFonts w:asciiTheme="majorHAnsi" w:hAnsiTheme="majorHAnsi" w:cstheme="majorHAnsi"/>
          <w:highlight w:val="green"/>
        </w:rPr>
        <w:t>needs to be guiding</w:t>
      </w:r>
      <w:r w:rsidRPr="001C34F2">
        <w:rPr>
          <w:rStyle w:val="StyleUnderline"/>
          <w:rFonts w:asciiTheme="majorHAnsi" w:hAnsiTheme="majorHAnsi" w:cstheme="majorHAnsi"/>
          <w:highlight w:val="green"/>
        </w:rPr>
        <w:t xml:space="preserve"> the international system</w:t>
      </w:r>
      <w:r w:rsidRPr="001C34F2">
        <w:rPr>
          <w:rStyle w:val="StyleUnderline"/>
          <w:rFonts w:asciiTheme="majorHAnsi" w:hAnsiTheme="majorHAnsi" w:cstheme="majorHAnsi"/>
        </w:rPr>
        <w:t xml:space="preserve"> as </w:t>
      </w:r>
      <w:r w:rsidRPr="001C34F2">
        <w:rPr>
          <w:rStyle w:val="Emphasis"/>
          <w:rFonts w:asciiTheme="majorHAnsi" w:hAnsiTheme="majorHAnsi" w:cstheme="majorHAnsi"/>
        </w:rPr>
        <w:t>a “first among equals,”</w:t>
      </w:r>
      <w:r w:rsidRPr="001C34F2">
        <w:rPr>
          <w:rFonts w:asciiTheme="majorHAnsi" w:hAnsiTheme="majorHAnsi" w:cstheme="majorHAnsi"/>
          <w:sz w:val="14"/>
        </w:rPr>
        <w:t xml:space="preserve"> and willing to play by its own rules. Paradoxically, </w:t>
      </w:r>
      <w:r w:rsidRPr="001C34F2">
        <w:rPr>
          <w:rStyle w:val="StyleUnderline"/>
          <w:rFonts w:asciiTheme="majorHAnsi" w:hAnsiTheme="majorHAnsi" w:cstheme="majorHAnsi"/>
        </w:rPr>
        <w:t>there is</w:t>
      </w:r>
      <w:r w:rsidRPr="001C34F2">
        <w:rPr>
          <w:rFonts w:asciiTheme="majorHAnsi" w:hAnsiTheme="majorHAnsi" w:cstheme="majorHAnsi"/>
          <w:sz w:val="14"/>
        </w:rPr>
        <w:t xml:space="preserve"> likely to be </w:t>
      </w:r>
      <w:r w:rsidRPr="001C34F2">
        <w:rPr>
          <w:rStyle w:val="Emphasis"/>
          <w:rFonts w:asciiTheme="majorHAnsi" w:hAnsiTheme="majorHAnsi" w:cstheme="majorHAnsi"/>
        </w:rPr>
        <w:t>no vibrant global-governance</w:t>
      </w:r>
      <w:r w:rsidRPr="001C34F2">
        <w:rPr>
          <w:rStyle w:val="StyleUnderline"/>
          <w:rFonts w:asciiTheme="majorHAnsi" w:hAnsiTheme="majorHAnsi" w:cstheme="majorHAnsi"/>
        </w:rPr>
        <w:t xml:space="preserve"> system without US</w:t>
      </w:r>
      <w:r w:rsidRPr="001C34F2">
        <w:rPr>
          <w:rFonts w:asciiTheme="majorHAnsi" w:hAnsiTheme="majorHAnsi" w:cstheme="majorHAnsi"/>
          <w:sz w:val="14"/>
        </w:rPr>
        <w:t xml:space="preserve"> and Western </w:t>
      </w:r>
      <w:r w:rsidRPr="001C34F2">
        <w:rPr>
          <w:rStyle w:val="StyleUnderline"/>
          <w:rFonts w:asciiTheme="majorHAnsi" w:hAnsiTheme="majorHAnsi" w:cstheme="majorHAnsi"/>
        </w:rPr>
        <w:t>leadership</w:t>
      </w:r>
      <w:r w:rsidRPr="001C34F2">
        <w:rPr>
          <w:rFonts w:asciiTheme="majorHAnsi" w:hAnsiTheme="majorHAnsi" w:cstheme="majorHAnsi"/>
          <w:sz w:val="14"/>
        </w:rPr>
        <w:t xml:space="preserve">, but too much domineering behavior could doom it. Even if the United States adapted its global role, this is not to say that the tensions and differences with many emerging powers would all disappear, or that the governance system would function seamlessly. In addition to the growing number of new state actors, the increasing importance of nonstate actors adds a new complexity to the functioning of global institutions. Moreover, there are clear-cut differences between the West and emerging powers on values-based issues, such as democracy promotion and the responsibility to protect. Many developing-country publics still resent Western colonialism and equate any intrusion with past historical wrong. They point to the 2011 humanitarian intervention in Libya, for example, as cover for the Western goal of regime change. Hence, the UN Security Council failure to stop the fighting in Syria, with more than two hundred thousand killed and 7.6 million displaced. Russia and China want to make a stand against the United States and the West getting their way and ousting the Assad regime. On the other hand, the lack of a solution smacks more of anarchy than global governance. Certainly, it shows one of the gaps that remains, and likely will remain, limiting global governance because of differences in values. The speed with which </w:t>
      </w:r>
      <w:r w:rsidRPr="001C34F2">
        <w:rPr>
          <w:rStyle w:val="Emphasis"/>
          <w:rFonts w:asciiTheme="majorHAnsi" w:hAnsiTheme="majorHAnsi" w:cstheme="majorHAnsi"/>
          <w:highlight w:val="green"/>
        </w:rPr>
        <w:t>new tech</w:t>
      </w:r>
      <w:r w:rsidRPr="001C34F2">
        <w:rPr>
          <w:rFonts w:asciiTheme="majorHAnsi" w:hAnsiTheme="majorHAnsi" w:cstheme="majorHAnsi"/>
          <w:sz w:val="14"/>
        </w:rPr>
        <w:t>nologies are coming online and becoming an important political, military, and economic tool—for both good and bad—</w:t>
      </w:r>
      <w:r w:rsidRPr="001C34F2">
        <w:rPr>
          <w:rStyle w:val="StyleUnderline"/>
          <w:rFonts w:asciiTheme="majorHAnsi" w:hAnsiTheme="majorHAnsi" w:cstheme="majorHAnsi"/>
          <w:highlight w:val="green"/>
        </w:rPr>
        <w:t xml:space="preserve">carries </w:t>
      </w:r>
      <w:r w:rsidRPr="001C34F2">
        <w:rPr>
          <w:rStyle w:val="Emphasis"/>
          <w:rFonts w:asciiTheme="majorHAnsi" w:hAnsiTheme="majorHAnsi" w:cstheme="majorHAnsi"/>
          <w:highlight w:val="green"/>
        </w:rPr>
        <w:t>big risks</w:t>
      </w:r>
      <w:r w:rsidRPr="001C34F2">
        <w:rPr>
          <w:rFonts w:asciiTheme="majorHAnsi" w:hAnsiTheme="majorHAnsi" w:cstheme="majorHAnsi"/>
          <w:sz w:val="14"/>
        </w:rPr>
        <w:t xml:space="preserve"> for global governance. Stewart Patrick lists four potential new technologies that “cry out for regulation”: </w:t>
      </w:r>
      <w:r w:rsidRPr="001C34F2">
        <w:rPr>
          <w:rStyle w:val="Emphasis"/>
          <w:rFonts w:asciiTheme="majorHAnsi" w:hAnsiTheme="majorHAnsi" w:cstheme="majorHAnsi"/>
          <w:highlight w:val="green"/>
        </w:rPr>
        <w:t>geoengineering</w:t>
      </w:r>
      <w:r w:rsidRPr="001C34F2">
        <w:rPr>
          <w:rFonts w:asciiTheme="majorHAnsi" w:hAnsiTheme="majorHAnsi" w:cstheme="majorHAnsi"/>
          <w:sz w:val="14"/>
        </w:rPr>
        <w:t xml:space="preserve">, drones, </w:t>
      </w:r>
      <w:r w:rsidRPr="001C34F2">
        <w:rPr>
          <w:rStyle w:val="Emphasis"/>
          <w:rFonts w:asciiTheme="majorHAnsi" w:hAnsiTheme="majorHAnsi" w:cstheme="majorHAnsi"/>
          <w:highlight w:val="green"/>
        </w:rPr>
        <w:t>synthetic biology</w:t>
      </w:r>
      <w:r w:rsidRPr="001C34F2">
        <w:rPr>
          <w:rStyle w:val="StyleUnderline"/>
          <w:rFonts w:asciiTheme="majorHAnsi" w:hAnsiTheme="majorHAnsi" w:cstheme="majorHAnsi"/>
          <w:highlight w:val="green"/>
        </w:rPr>
        <w:t xml:space="preserve">, and </w:t>
      </w:r>
      <w:r w:rsidRPr="001C34F2">
        <w:rPr>
          <w:rStyle w:val="Emphasis"/>
          <w:rFonts w:asciiTheme="majorHAnsi" w:hAnsiTheme="majorHAnsi" w:cstheme="majorHAnsi"/>
          <w:highlight w:val="green"/>
        </w:rPr>
        <w:t>nanotech</w:t>
      </w:r>
      <w:r w:rsidRPr="001C34F2">
        <w:rPr>
          <w:rStyle w:val="Emphasis"/>
          <w:rFonts w:asciiTheme="majorHAnsi" w:hAnsiTheme="majorHAnsi" w:cstheme="majorHAnsi"/>
        </w:rPr>
        <w:t>n</w:t>
      </w:r>
      <w:r w:rsidRPr="001C34F2">
        <w:rPr>
          <w:rFonts w:asciiTheme="majorHAnsi" w:hAnsiTheme="majorHAnsi" w:cstheme="majorHAnsi"/>
          <w:sz w:val="14"/>
          <w:szCs w:val="2"/>
        </w:rPr>
        <w:t>ology</w:t>
      </w:r>
      <w:r w:rsidRPr="001C34F2">
        <w:rPr>
          <w:rFonts w:asciiTheme="majorHAnsi" w:hAnsiTheme="majorHAnsi" w:cstheme="majorHAnsi"/>
          <w:sz w:val="14"/>
        </w:rPr>
        <w:t xml:space="preserve">. </w:t>
      </w:r>
      <w:r w:rsidRPr="001C34F2">
        <w:rPr>
          <w:rStyle w:val="StyleUnderline"/>
          <w:rFonts w:asciiTheme="majorHAnsi" w:hAnsiTheme="majorHAnsi" w:cstheme="majorHAnsi"/>
          <w:highlight w:val="green"/>
        </w:rPr>
        <w:t>Without</w:t>
      </w:r>
      <w:r w:rsidRPr="001C34F2">
        <w:rPr>
          <w:rFonts w:asciiTheme="majorHAnsi" w:hAnsiTheme="majorHAnsi" w:cstheme="majorHAnsi"/>
          <w:sz w:val="14"/>
        </w:rPr>
        <w:t xml:space="preserve"> some </w:t>
      </w:r>
      <w:r w:rsidRPr="001C34F2">
        <w:rPr>
          <w:rStyle w:val="Emphasis"/>
          <w:rFonts w:asciiTheme="majorHAnsi" w:hAnsiTheme="majorHAnsi" w:cstheme="majorHAnsi"/>
          <w:highlight w:val="green"/>
        </w:rPr>
        <w:t>setting</w:t>
      </w:r>
      <w:r w:rsidRPr="001C34F2">
        <w:rPr>
          <w:rStyle w:val="Emphasis"/>
          <w:rFonts w:asciiTheme="majorHAnsi" w:hAnsiTheme="majorHAnsi" w:cstheme="majorHAnsi"/>
        </w:rPr>
        <w:t xml:space="preserve"> of </w:t>
      </w:r>
      <w:r w:rsidRPr="001C34F2">
        <w:rPr>
          <w:rStyle w:val="Emphasis"/>
          <w:rFonts w:asciiTheme="majorHAnsi" w:hAnsiTheme="majorHAnsi" w:cstheme="majorHAnsi"/>
          <w:highlight w:val="green"/>
        </w:rPr>
        <w:t>rules</w:t>
      </w:r>
      <w:r w:rsidRPr="001C34F2">
        <w:rPr>
          <w:rFonts w:asciiTheme="majorHAnsi" w:hAnsiTheme="majorHAnsi" w:cstheme="majorHAnsi"/>
          <w:sz w:val="14"/>
        </w:rPr>
        <w:t xml:space="preserve"> for their operation, </w:t>
      </w:r>
      <w:r w:rsidRPr="001C34F2">
        <w:rPr>
          <w:rStyle w:val="StyleUnderline"/>
          <w:rFonts w:asciiTheme="majorHAnsi" w:hAnsiTheme="majorHAnsi" w:cstheme="majorHAnsi"/>
          <w:highlight w:val="green"/>
        </w:rPr>
        <w:t xml:space="preserve">there is the risk of </w:t>
      </w:r>
      <w:r w:rsidRPr="001C34F2">
        <w:rPr>
          <w:rStyle w:val="Emphasis"/>
          <w:rFonts w:asciiTheme="majorHAnsi" w:hAnsiTheme="majorHAnsi" w:cstheme="majorHAnsi"/>
          <w:highlight w:val="green"/>
        </w:rPr>
        <w:t>major disruptions</w:t>
      </w:r>
      <w:r w:rsidRPr="001C34F2">
        <w:rPr>
          <w:rFonts w:asciiTheme="majorHAnsi" w:hAnsiTheme="majorHAnsi" w:cstheme="majorHAnsi"/>
          <w:sz w:val="14"/>
        </w:rPr>
        <w:t xml:space="preserve">, if not catastrophes, stemming from their abuse. The recent advances in synthetic biology lower the bar to abuse by amateurs and terrorists alike, forever affecting human DNA. Geoengineering involves planetaryscale interventions that could interfere with complex climatic systems. However cumbersome, politically unpopular, and ineffective at times, </w:t>
      </w:r>
      <w:r w:rsidRPr="001C34F2">
        <w:rPr>
          <w:rStyle w:val="StyleUnderline"/>
          <w:rFonts w:asciiTheme="majorHAnsi" w:hAnsiTheme="majorHAnsi" w:cstheme="majorHAnsi"/>
        </w:rPr>
        <w:t xml:space="preserve">there is </w:t>
      </w:r>
      <w:r w:rsidRPr="001C34F2">
        <w:rPr>
          <w:rStyle w:val="Emphasis"/>
          <w:rFonts w:asciiTheme="majorHAnsi" w:hAnsiTheme="majorHAnsi" w:cstheme="majorHAnsi"/>
        </w:rPr>
        <w:t>little alternative</w:t>
      </w:r>
      <w:r w:rsidRPr="001C34F2">
        <w:rPr>
          <w:rStyle w:val="StyleUnderline"/>
          <w:rFonts w:asciiTheme="majorHAnsi" w:hAnsiTheme="majorHAnsi" w:cstheme="majorHAnsi"/>
        </w:rPr>
        <w:t xml:space="preserve"> to </w:t>
      </w:r>
      <w:r w:rsidRPr="001C34F2">
        <w:rPr>
          <w:rStyle w:val="Emphasis"/>
          <w:rFonts w:asciiTheme="majorHAnsi" w:hAnsiTheme="majorHAnsi" w:cstheme="majorHAnsi"/>
        </w:rPr>
        <w:t>increased global cooperation</w:t>
      </w:r>
      <w:r w:rsidRPr="001C34F2">
        <w:rPr>
          <w:rStyle w:val="StyleUnderline"/>
          <w:rFonts w:asciiTheme="majorHAnsi" w:hAnsiTheme="majorHAnsi" w:cstheme="majorHAnsi"/>
        </w:rPr>
        <w:t xml:space="preserve"> if one does not</w:t>
      </w:r>
      <w:r w:rsidRPr="001C34F2">
        <w:rPr>
          <w:rFonts w:asciiTheme="majorHAnsi" w:hAnsiTheme="majorHAnsi" w:cstheme="majorHAnsi"/>
          <w:sz w:val="14"/>
        </w:rPr>
        <w:t xml:space="preserve"> want to see </w:t>
      </w:r>
      <w:r w:rsidRPr="001C34F2">
        <w:rPr>
          <w:rStyle w:val="Emphasis"/>
          <w:rFonts w:asciiTheme="majorHAnsi" w:hAnsiTheme="majorHAnsi" w:cstheme="majorHAnsi"/>
        </w:rPr>
        <w:t>higher risks of conflict</w:t>
      </w:r>
      <w:r w:rsidRPr="001C34F2">
        <w:rPr>
          <w:rStyle w:val="StyleUnderline"/>
          <w:rFonts w:asciiTheme="majorHAnsi" w:hAnsiTheme="majorHAnsi" w:cstheme="majorHAnsi"/>
        </w:rPr>
        <w:t xml:space="preserve"> and</w:t>
      </w:r>
      <w:r w:rsidRPr="001C34F2">
        <w:rPr>
          <w:rFonts w:asciiTheme="majorHAnsi" w:hAnsiTheme="majorHAnsi" w:cstheme="majorHAnsi"/>
          <w:sz w:val="14"/>
        </w:rPr>
        <w:t xml:space="preserve"> economic degradation. Without some sort of bolstered global governance, the West would end up with less sovereignty in </w:t>
      </w:r>
      <w:r w:rsidRPr="001C34F2">
        <w:rPr>
          <w:rStyle w:val="StyleUnderline"/>
          <w:rFonts w:asciiTheme="majorHAnsi" w:hAnsiTheme="majorHAnsi" w:cstheme="majorHAnsi"/>
        </w:rPr>
        <w:t xml:space="preserve">a </w:t>
      </w:r>
      <w:r w:rsidRPr="001C34F2">
        <w:rPr>
          <w:rStyle w:val="Emphasis"/>
          <w:rFonts w:asciiTheme="majorHAnsi" w:hAnsiTheme="majorHAnsi" w:cstheme="majorHAnsi"/>
        </w:rPr>
        <w:t>“dog-eat-dog” world</w:t>
      </w:r>
      <w:r w:rsidRPr="001C34F2">
        <w:rPr>
          <w:rFonts w:asciiTheme="majorHAnsi" w:hAnsiTheme="majorHAnsi" w:cstheme="majorHAnsi"/>
          <w:sz w:val="14"/>
        </w:rPr>
        <w:t xml:space="preserve">, in which it was increasingly in the minority. But </w:t>
      </w:r>
      <w:r w:rsidRPr="001C34F2">
        <w:rPr>
          <w:rStyle w:val="StyleUnderline"/>
          <w:rFonts w:asciiTheme="majorHAnsi" w:hAnsiTheme="majorHAnsi" w:cstheme="majorHAnsi"/>
        </w:rPr>
        <w:t xml:space="preserve">can the </w:t>
      </w:r>
      <w:r w:rsidRPr="001C34F2">
        <w:rPr>
          <w:rStyle w:val="Emphasis"/>
          <w:rFonts w:asciiTheme="majorHAnsi" w:hAnsiTheme="majorHAnsi" w:cstheme="majorHAnsi"/>
        </w:rPr>
        <w:t>U</w:t>
      </w:r>
      <w:r w:rsidRPr="001C34F2">
        <w:rPr>
          <w:rFonts w:asciiTheme="majorHAnsi" w:hAnsiTheme="majorHAnsi" w:cstheme="majorHAnsi"/>
          <w:sz w:val="14"/>
        </w:rPr>
        <w:t xml:space="preserve">nited </w:t>
      </w:r>
      <w:r w:rsidRPr="001C34F2">
        <w:rPr>
          <w:rStyle w:val="Emphasis"/>
          <w:rFonts w:asciiTheme="majorHAnsi" w:hAnsiTheme="majorHAnsi" w:cstheme="majorHAnsi"/>
        </w:rPr>
        <w:t>S</w:t>
      </w:r>
      <w:r w:rsidRPr="001C34F2">
        <w:rPr>
          <w:rFonts w:asciiTheme="majorHAnsi" w:hAnsiTheme="majorHAnsi" w:cstheme="majorHAnsi"/>
          <w:sz w:val="14"/>
        </w:rPr>
        <w:t xml:space="preserve">tates and the West </w:t>
      </w:r>
      <w:r w:rsidRPr="001C34F2">
        <w:rPr>
          <w:rStyle w:val="Emphasis"/>
          <w:rFonts w:asciiTheme="majorHAnsi" w:hAnsiTheme="majorHAnsi" w:cstheme="majorHAnsi"/>
        </w:rPr>
        <w:t>rise to the challenge</w:t>
      </w:r>
      <w:r w:rsidRPr="001C34F2">
        <w:rPr>
          <w:rFonts w:asciiTheme="majorHAnsi" w:hAnsiTheme="majorHAnsi" w:cstheme="majorHAnsi"/>
          <w:sz w:val="14"/>
        </w:rPr>
        <w:t xml:space="preserve"> of investing in a global-governance system that will not always favor their interests on every issue? Historically, the United States could be especially generous because it was on top of the world in about everything after the Second World War. Europeans came to truly believe in pooling sovereignty and joint governance after centuries of internecine conflict. The </w:t>
      </w:r>
      <w:r w:rsidRPr="001C34F2">
        <w:rPr>
          <w:rStyle w:val="Emphasis"/>
          <w:rFonts w:asciiTheme="majorHAnsi" w:hAnsiTheme="majorHAnsi" w:cstheme="majorHAnsi"/>
        </w:rPr>
        <w:t>tough economic times</w:t>
      </w:r>
      <w:r w:rsidRPr="001C34F2">
        <w:rPr>
          <w:rFonts w:asciiTheme="majorHAnsi" w:hAnsiTheme="majorHAnsi" w:cstheme="majorHAnsi"/>
          <w:sz w:val="14"/>
        </w:rPr>
        <w:t xml:space="preserve"> at home </w:t>
      </w:r>
      <w:r w:rsidRPr="001C34F2">
        <w:rPr>
          <w:rStyle w:val="StyleUnderline"/>
          <w:rFonts w:asciiTheme="majorHAnsi" w:hAnsiTheme="majorHAnsi" w:cstheme="majorHAnsi"/>
        </w:rPr>
        <w:t xml:space="preserve">have seen US </w:t>
      </w:r>
      <w:r w:rsidRPr="001C34F2">
        <w:rPr>
          <w:rFonts w:asciiTheme="majorHAnsi" w:hAnsiTheme="majorHAnsi" w:cstheme="majorHAnsi"/>
          <w:sz w:val="14"/>
        </w:rPr>
        <w:t xml:space="preserve">and European publics </w:t>
      </w:r>
      <w:r w:rsidRPr="001C34F2">
        <w:rPr>
          <w:rStyle w:val="StyleUnderline"/>
          <w:rFonts w:asciiTheme="majorHAnsi" w:hAnsiTheme="majorHAnsi" w:cstheme="majorHAnsi"/>
        </w:rPr>
        <w:t xml:space="preserve">become </w:t>
      </w:r>
      <w:r w:rsidRPr="001C34F2">
        <w:rPr>
          <w:rStyle w:val="Emphasis"/>
          <w:rFonts w:asciiTheme="majorHAnsi" w:hAnsiTheme="majorHAnsi" w:cstheme="majorHAnsi"/>
        </w:rPr>
        <w:t>distrustful</w:t>
      </w:r>
      <w:r w:rsidRPr="001C34F2">
        <w:rPr>
          <w:rStyle w:val="StyleUnderline"/>
          <w:rFonts w:asciiTheme="majorHAnsi" w:hAnsiTheme="majorHAnsi" w:cstheme="majorHAnsi"/>
        </w:rPr>
        <w:t xml:space="preserve"> of</w:t>
      </w:r>
      <w:r w:rsidRPr="001C34F2">
        <w:rPr>
          <w:rFonts w:asciiTheme="majorHAnsi" w:hAnsiTheme="majorHAnsi" w:cstheme="majorHAnsi"/>
          <w:sz w:val="14"/>
        </w:rPr>
        <w:t xml:space="preserve"> overarching </w:t>
      </w:r>
      <w:r w:rsidRPr="001C34F2">
        <w:rPr>
          <w:rStyle w:val="StyleUnderline"/>
          <w:rFonts w:asciiTheme="majorHAnsi" w:hAnsiTheme="majorHAnsi" w:cstheme="majorHAnsi"/>
        </w:rPr>
        <w:t>multilateral institutions</w:t>
      </w:r>
      <w:r w:rsidRPr="001C34F2">
        <w:rPr>
          <w:rFonts w:asciiTheme="majorHAnsi" w:hAnsiTheme="majorHAnsi" w:cstheme="majorHAnsi"/>
          <w:sz w:val="14"/>
        </w:rPr>
        <w:t xml:space="preserve">, believing the will of the United States or individual European countries will not be served. It is oftentimes easier for political leaders to fall in with the public mood rather than display leadership that might appear to work against it. Over time, </w:t>
      </w:r>
      <w:r w:rsidRPr="001C34F2">
        <w:rPr>
          <w:rStyle w:val="Emphasis"/>
          <w:rFonts w:asciiTheme="majorHAnsi" w:hAnsiTheme="majorHAnsi" w:cstheme="majorHAnsi"/>
        </w:rPr>
        <w:t>economic power</w:t>
      </w:r>
      <w:r w:rsidRPr="001C34F2">
        <w:rPr>
          <w:rFonts w:asciiTheme="majorHAnsi" w:hAnsiTheme="majorHAnsi" w:cstheme="majorHAnsi"/>
          <w:sz w:val="14"/>
        </w:rPr>
        <w:t xml:space="preserve"> will also be </w:t>
      </w:r>
      <w:r w:rsidRPr="001C34F2">
        <w:rPr>
          <w:rStyle w:val="Emphasis"/>
          <w:rFonts w:asciiTheme="majorHAnsi" w:hAnsiTheme="majorHAnsi" w:cstheme="majorHAnsi"/>
        </w:rPr>
        <w:t>consolidated</w:t>
      </w:r>
      <w:r w:rsidRPr="001C34F2">
        <w:rPr>
          <w:rStyle w:val="StyleUnderline"/>
          <w:rFonts w:asciiTheme="majorHAnsi" w:hAnsiTheme="majorHAnsi" w:cstheme="majorHAnsi"/>
        </w:rPr>
        <w:t xml:space="preserve"> in Asia</w:t>
      </w:r>
      <w:r w:rsidRPr="001C34F2">
        <w:rPr>
          <w:rFonts w:asciiTheme="majorHAnsi" w:hAnsiTheme="majorHAnsi" w:cstheme="majorHAnsi"/>
          <w:sz w:val="14"/>
        </w:rPr>
        <w:t xml:space="preserve">, replicating the situation three centuries ago, when China and India were the biggest economic powers in the world, and the center of the global economy was in the East. Over a longer term, one could also see a concentration in just three countries: </w:t>
      </w:r>
      <w:r w:rsidRPr="001C34F2">
        <w:rPr>
          <w:rStyle w:val="StyleUnderline"/>
          <w:rFonts w:asciiTheme="majorHAnsi" w:hAnsiTheme="majorHAnsi" w:cstheme="majorHAnsi"/>
        </w:rPr>
        <w:t xml:space="preserve">The </w:t>
      </w:r>
      <w:r w:rsidRPr="001C34F2">
        <w:rPr>
          <w:rStyle w:val="Emphasis"/>
          <w:rFonts w:asciiTheme="majorHAnsi" w:hAnsiTheme="majorHAnsi" w:cstheme="majorHAnsi"/>
        </w:rPr>
        <w:t>breakdown</w:t>
      </w:r>
      <w:r w:rsidRPr="001C34F2">
        <w:rPr>
          <w:rFonts w:asciiTheme="majorHAnsi" w:hAnsiTheme="majorHAnsi" w:cstheme="majorHAnsi"/>
          <w:sz w:val="14"/>
        </w:rPr>
        <w:t xml:space="preserve"> of the post-Cold War political and security order </w:t>
      </w:r>
      <w:r w:rsidRPr="001C34F2">
        <w:rPr>
          <w:rStyle w:val="StyleUnderline"/>
          <w:rFonts w:asciiTheme="majorHAnsi" w:hAnsiTheme="majorHAnsi" w:cstheme="majorHAnsi"/>
        </w:rPr>
        <w:t xml:space="preserve">is </w:t>
      </w:r>
      <w:r w:rsidRPr="001C34F2">
        <w:rPr>
          <w:rStyle w:val="Emphasis"/>
          <w:rFonts w:asciiTheme="majorHAnsi" w:hAnsiTheme="majorHAnsi" w:cstheme="majorHAnsi"/>
        </w:rPr>
        <w:t>irrevocable</w:t>
      </w:r>
      <w:r w:rsidRPr="001C34F2">
        <w:rPr>
          <w:rStyle w:val="StyleUnderline"/>
          <w:rFonts w:asciiTheme="majorHAnsi" w:hAnsiTheme="majorHAnsi" w:cstheme="majorHAnsi"/>
        </w:rPr>
        <w:t>.</w:t>
      </w:r>
      <w:r w:rsidRPr="001C34F2">
        <w:rPr>
          <w:rFonts w:asciiTheme="majorHAnsi" w:hAnsiTheme="majorHAnsi" w:cstheme="majorHAnsi"/>
          <w:sz w:val="14"/>
        </w:rPr>
        <w:t xml:space="preserve"> Not only are there new powers—particularly China—that do not share the West’s vision of a liberal order, but Western publics themselves have turned against globalization, which has been the overall megatrend of the past three decades. The geopolitical landscape ahead will be much different. The best case is looking at multipolarity with limited multilateralism. In the worst case, that multipolarity evolves into bipolarity with China, Russia, and their partners pitted against the United States, Europe, Japan, and other allies. In that scenario, </w:t>
      </w:r>
      <w:r w:rsidRPr="001C34F2">
        <w:rPr>
          <w:rStyle w:val="StyleUnderline"/>
          <w:rFonts w:asciiTheme="majorHAnsi" w:hAnsiTheme="majorHAnsi" w:cstheme="majorHAnsi"/>
        </w:rPr>
        <w:t xml:space="preserve">conflict would be </w:t>
      </w:r>
      <w:r w:rsidRPr="001C34F2">
        <w:rPr>
          <w:rStyle w:val="Emphasis"/>
          <w:rFonts w:asciiTheme="majorHAnsi" w:hAnsiTheme="majorHAnsi" w:cstheme="majorHAnsi"/>
        </w:rPr>
        <w:t>almost inevitable</w:t>
      </w:r>
      <w:r w:rsidRPr="001C34F2">
        <w:rPr>
          <w:rStyle w:val="StyleUnderline"/>
          <w:rFonts w:asciiTheme="majorHAnsi" w:hAnsiTheme="majorHAnsi" w:cstheme="majorHAnsi"/>
          <w:sz w:val="14"/>
          <w:u w:val="none"/>
        </w:rPr>
        <w:t>.</w:t>
      </w:r>
    </w:p>
    <w:p w14:paraId="267E0A09" w14:textId="77777777" w:rsidR="008278F2" w:rsidRPr="001C34F2" w:rsidRDefault="008278F2" w:rsidP="008278F2">
      <w:pPr>
        <w:rPr>
          <w:rFonts w:asciiTheme="majorHAnsi" w:hAnsiTheme="majorHAnsi" w:cstheme="majorHAnsi"/>
        </w:rPr>
      </w:pPr>
    </w:p>
    <w:p w14:paraId="4C53AFCB" w14:textId="77777777" w:rsidR="008278F2" w:rsidRPr="001C34F2" w:rsidRDefault="008278F2" w:rsidP="008278F2">
      <w:pPr>
        <w:pStyle w:val="Heading4"/>
        <w:rPr>
          <w:rFonts w:asciiTheme="majorHAnsi" w:hAnsiTheme="majorHAnsi" w:cstheme="majorHAnsi"/>
        </w:rPr>
      </w:pPr>
      <w:r w:rsidRPr="001C34F2">
        <w:rPr>
          <w:rFonts w:asciiTheme="majorHAnsi" w:hAnsiTheme="majorHAnsi" w:cstheme="majorHAnsi"/>
        </w:rPr>
        <w:t xml:space="preserve">Unregulated emerging tech causes </w:t>
      </w:r>
      <w:r w:rsidRPr="001C34F2">
        <w:rPr>
          <w:rFonts w:asciiTheme="majorHAnsi" w:hAnsiTheme="majorHAnsi" w:cstheme="majorHAnsi"/>
          <w:u w:val="single"/>
        </w:rPr>
        <w:t>extinction</w:t>
      </w:r>
      <w:r w:rsidRPr="001C34F2">
        <w:rPr>
          <w:rFonts w:asciiTheme="majorHAnsi" w:hAnsiTheme="majorHAnsi" w:cstheme="majorHAnsi"/>
        </w:rPr>
        <w:t>.</w:t>
      </w:r>
    </w:p>
    <w:p w14:paraId="418BE540" w14:textId="77777777" w:rsidR="008278F2" w:rsidRPr="001C34F2" w:rsidRDefault="008278F2" w:rsidP="008278F2">
      <w:pPr>
        <w:rPr>
          <w:rFonts w:asciiTheme="majorHAnsi" w:hAnsiTheme="majorHAnsi" w:cstheme="majorHAnsi"/>
        </w:rPr>
      </w:pPr>
      <w:r w:rsidRPr="001C34F2">
        <w:rPr>
          <w:rStyle w:val="Heading4Char"/>
          <w:rFonts w:asciiTheme="majorHAnsi" w:hAnsiTheme="majorHAnsi" w:cstheme="majorHAnsi"/>
        </w:rPr>
        <w:t>Tate et al. 15</w:t>
      </w:r>
      <w:r w:rsidRPr="001C34F2">
        <w:rPr>
          <w:rFonts w:asciiTheme="majorHAnsi" w:hAnsiTheme="majorHAnsi" w:cstheme="majorHAnsi"/>
        </w:rPr>
        <w:t xml:space="preserve"> – (Jitendra S. Tate, Ph.D., Mechanical Engineering, M.S. &amp; B.S., Mechanical Engineering; Sergio Espinoza; Davontae Habbit; Craig Hanks; Walk Trybula; Dominick Fazarro; </w:t>
      </w:r>
      <w:r w:rsidRPr="001C34F2">
        <w:rPr>
          <w:rFonts w:asciiTheme="majorHAnsi" w:hAnsiTheme="majorHAnsi" w:cstheme="majorHAnsi"/>
        </w:rPr>
        <w:lastRenderedPageBreak/>
        <w:t>“JOTS v41n1 - Military And National Security Implications Of Nanotechnology”; Virginia Tech University Press; D.A. June 24</w:t>
      </w:r>
      <w:r w:rsidRPr="001C34F2">
        <w:rPr>
          <w:rFonts w:asciiTheme="majorHAnsi" w:hAnsiTheme="majorHAnsi" w:cstheme="majorHAnsi"/>
          <w:vertAlign w:val="superscript"/>
        </w:rPr>
        <w:t>th</w:t>
      </w:r>
      <w:r w:rsidRPr="001C34F2">
        <w:rPr>
          <w:rFonts w:asciiTheme="majorHAnsi" w:hAnsiTheme="majorHAnsi" w:cstheme="majorHAnsi"/>
        </w:rPr>
        <w:t xml:space="preserve"> 2020, [Published Spring 2015]; </w:t>
      </w:r>
      <w:hyperlink r:id="rId11" w:history="1">
        <w:r w:rsidRPr="001C34F2">
          <w:rPr>
            <w:rStyle w:val="Hyperlink"/>
            <w:rFonts w:asciiTheme="majorHAnsi" w:hAnsiTheme="majorHAnsi" w:cstheme="majorHAnsi"/>
          </w:rPr>
          <w:t>https://scholar.lib.vt.edu/ejournals/JOTS/v41/v41n1/tate.html</w:t>
        </w:r>
      </w:hyperlink>
      <w:r w:rsidRPr="001C34F2">
        <w:rPr>
          <w:rFonts w:asciiTheme="majorHAnsi" w:hAnsiTheme="majorHAnsi" w:cstheme="majorHAnsi"/>
        </w:rPr>
        <w:t>) //LFS—JCM</w:t>
      </w:r>
    </w:p>
    <w:p w14:paraId="2EE68E4F"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rPr>
        <w:t xml:space="preserve">The purpose of country’s armed forces is to provide protection from foreign threats and from internal conflict. On the other hand, they may also harm a society by engaging in counter- productive warfare or serving as an economic burden. Expenditures on </w:t>
      </w:r>
      <w:r w:rsidRPr="001C34F2">
        <w:rPr>
          <w:rStyle w:val="Emphasis"/>
          <w:rFonts w:asciiTheme="majorHAnsi" w:hAnsiTheme="majorHAnsi" w:cstheme="majorHAnsi"/>
        </w:rPr>
        <w:t xml:space="preserve">science and </w:t>
      </w:r>
      <w:r w:rsidRPr="001C34F2">
        <w:rPr>
          <w:rStyle w:val="Emphasis"/>
          <w:rFonts w:asciiTheme="majorHAnsi" w:hAnsiTheme="majorHAnsi" w:cstheme="majorHAnsi"/>
          <w:highlight w:val="green"/>
        </w:rPr>
        <w:t>tech</w:t>
      </w:r>
      <w:r w:rsidRPr="001C34F2">
        <w:rPr>
          <w:rStyle w:val="Emphasis"/>
          <w:rFonts w:asciiTheme="majorHAnsi" w:hAnsiTheme="majorHAnsi" w:cstheme="majorHAnsi"/>
        </w:rPr>
        <w:t>nology</w:t>
      </w:r>
      <w:r w:rsidRPr="001C34F2">
        <w:rPr>
          <w:rStyle w:val="StyleUnderline"/>
          <w:rFonts w:asciiTheme="majorHAnsi" w:hAnsiTheme="majorHAnsi" w:cstheme="majorHAnsi"/>
        </w:rPr>
        <w:t xml:space="preserve"> to develop weapons and systems sometimes produces side benefits</w:t>
      </w:r>
      <w:r w:rsidRPr="001C34F2">
        <w:rPr>
          <w:rFonts w:asciiTheme="majorHAnsi" w:hAnsiTheme="majorHAnsi" w:cstheme="majorHAnsi"/>
          <w:sz w:val="16"/>
        </w:rPr>
        <w:t xml:space="preserve">, such as new medicines, technologies, or materials. Being ahead in military technology </w:t>
      </w:r>
      <w:r w:rsidRPr="001C34F2">
        <w:rPr>
          <w:rStyle w:val="StyleUnderline"/>
          <w:rFonts w:asciiTheme="majorHAnsi" w:hAnsiTheme="majorHAnsi" w:cstheme="majorHAnsi"/>
          <w:highlight w:val="green"/>
        </w:rPr>
        <w:t xml:space="preserve">provides </w:t>
      </w:r>
      <w:r w:rsidRPr="001C34F2">
        <w:rPr>
          <w:rStyle w:val="StyleUnderline"/>
          <w:rFonts w:asciiTheme="majorHAnsi" w:hAnsiTheme="majorHAnsi" w:cstheme="majorHAnsi"/>
        </w:rPr>
        <w:t xml:space="preserve">an </w:t>
      </w:r>
      <w:r w:rsidRPr="001C34F2">
        <w:rPr>
          <w:rStyle w:val="StyleUnderline"/>
          <w:rFonts w:asciiTheme="majorHAnsi" w:hAnsiTheme="majorHAnsi" w:cstheme="majorHAnsi"/>
          <w:highlight w:val="green"/>
        </w:rPr>
        <w:t xml:space="preserve">important </w:t>
      </w:r>
      <w:r w:rsidRPr="001C34F2">
        <w:rPr>
          <w:rStyle w:val="Emphasis"/>
          <w:rFonts w:asciiTheme="majorHAnsi" w:hAnsiTheme="majorHAnsi" w:cstheme="majorHAnsi"/>
          <w:highlight w:val="green"/>
        </w:rPr>
        <w:t xml:space="preserve">advantage in </w:t>
      </w:r>
      <w:r w:rsidRPr="001C34F2">
        <w:rPr>
          <w:rStyle w:val="Emphasis"/>
          <w:rFonts w:asciiTheme="majorHAnsi" w:hAnsiTheme="majorHAnsi" w:cstheme="majorHAnsi"/>
        </w:rPr>
        <w:t xml:space="preserve">armed </w:t>
      </w:r>
      <w:r w:rsidRPr="001C34F2">
        <w:rPr>
          <w:rStyle w:val="Emphasis"/>
          <w:rFonts w:asciiTheme="majorHAnsi" w:hAnsiTheme="majorHAnsi" w:cstheme="majorHAnsi"/>
          <w:highlight w:val="green"/>
        </w:rPr>
        <w:t>conflict</w:t>
      </w:r>
      <w:r w:rsidRPr="001C34F2">
        <w:rPr>
          <w:rFonts w:asciiTheme="majorHAnsi" w:hAnsiTheme="majorHAnsi" w:cstheme="majorHAnsi"/>
          <w:sz w:val="16"/>
        </w:rPr>
        <w:t xml:space="preserve">. Thus, all potential opponents have a strong motive for military research and development. From the perspective of international security and arms control it appears that in depth studies of the social science of these implications has hardly begun. Warnings about this emerging technology have been sounded against excessive promises made too soon. </w:t>
      </w:r>
      <w:r w:rsidRPr="001C34F2">
        <w:rPr>
          <w:rStyle w:val="StyleUnderline"/>
          <w:rFonts w:asciiTheme="majorHAnsi" w:hAnsiTheme="majorHAnsi" w:cstheme="majorHAnsi"/>
        </w:rPr>
        <w:t>The public may be too caught up with a “</w:t>
      </w:r>
      <w:r w:rsidRPr="001C34F2">
        <w:rPr>
          <w:rStyle w:val="Emphasis"/>
          <w:rFonts w:asciiTheme="majorHAnsi" w:hAnsiTheme="majorHAnsi" w:cstheme="majorHAnsi"/>
        </w:rPr>
        <w:t>nanohype</w:t>
      </w:r>
      <w:r w:rsidRPr="001C34F2">
        <w:rPr>
          <w:rStyle w:val="StyleUnderline"/>
          <w:rFonts w:asciiTheme="majorHAnsi" w:hAnsiTheme="majorHAnsi" w:cstheme="majorHAnsi"/>
        </w:rPr>
        <w:t>”</w:t>
      </w:r>
      <w:r w:rsidRPr="001C34F2">
        <w:rPr>
          <w:rFonts w:asciiTheme="majorHAnsi" w:hAnsiTheme="majorHAnsi" w:cstheme="majorHAnsi"/>
          <w:sz w:val="16"/>
        </w:rPr>
        <w:t xml:space="preserve"> ( </w:t>
      </w:r>
      <w:hyperlink r:id="rId12" w:anchor="gubrud" w:history="1">
        <w:r w:rsidRPr="001C34F2">
          <w:rPr>
            <w:rStyle w:val="Hyperlink"/>
            <w:rFonts w:asciiTheme="majorHAnsi" w:hAnsiTheme="majorHAnsi" w:cstheme="majorHAnsi"/>
            <w:sz w:val="16"/>
          </w:rPr>
          <w:t>Gubrud &amp; Altmann, 2002 </w:t>
        </w:r>
      </w:hyperlink>
      <w:r w:rsidRPr="001C34F2">
        <w:rPr>
          <w:rFonts w:asciiTheme="majorHAnsi" w:hAnsiTheme="majorHAnsi" w:cstheme="majorHAnsi"/>
          <w:sz w:val="16"/>
        </w:rPr>
        <w:t xml:space="preserve">). </w:t>
      </w:r>
      <w:r w:rsidRPr="001C34F2">
        <w:rPr>
          <w:rStyle w:val="StyleUnderline"/>
          <w:rFonts w:asciiTheme="majorHAnsi" w:hAnsiTheme="majorHAnsi" w:cstheme="majorHAnsi"/>
        </w:rPr>
        <w:t>It is essential to address</w:t>
      </w:r>
      <w:r w:rsidRPr="001C34F2">
        <w:rPr>
          <w:rFonts w:asciiTheme="majorHAnsi" w:hAnsiTheme="majorHAnsi" w:cstheme="majorHAnsi"/>
          <w:sz w:val="16"/>
        </w:rPr>
        <w:t xml:space="preserve"> questions of </w:t>
      </w:r>
      <w:r w:rsidRPr="001C34F2">
        <w:rPr>
          <w:rStyle w:val="StyleUnderline"/>
          <w:rFonts w:asciiTheme="majorHAnsi" w:hAnsiTheme="majorHAnsi" w:cstheme="majorHAnsi"/>
        </w:rPr>
        <w:t xml:space="preserve">possible </w:t>
      </w:r>
      <w:r w:rsidRPr="001C34F2">
        <w:rPr>
          <w:rStyle w:val="Emphasis"/>
          <w:rFonts w:asciiTheme="majorHAnsi" w:hAnsiTheme="majorHAnsi" w:cstheme="majorHAnsi"/>
          <w:highlight w:val="green"/>
        </w:rPr>
        <w:t>dangers arising from military use of nanotech</w:t>
      </w:r>
      <w:r w:rsidRPr="001C34F2">
        <w:rPr>
          <w:rStyle w:val="Emphasis"/>
          <w:rFonts w:asciiTheme="majorHAnsi" w:hAnsiTheme="majorHAnsi" w:cstheme="majorHAnsi"/>
        </w:rPr>
        <w:t>nology</w:t>
      </w:r>
      <w:r w:rsidRPr="001C34F2">
        <w:rPr>
          <w:rStyle w:val="StyleUnderline"/>
          <w:rFonts w:asciiTheme="majorHAnsi" w:hAnsiTheme="majorHAnsi" w:cstheme="majorHAnsi"/>
        </w:rPr>
        <w:t xml:space="preserve"> and its impacts on national security</w:t>
      </w:r>
      <w:r w:rsidRPr="001C34F2">
        <w:rPr>
          <w:rFonts w:asciiTheme="majorHAnsi" w:hAnsiTheme="majorHAnsi" w:cstheme="majorHAnsi"/>
          <w:sz w:val="16"/>
        </w:rPr>
        <w:t>. Their consequences need to be analyzed.</w:t>
      </w:r>
    </w:p>
    <w:p w14:paraId="5DEE402B" w14:textId="77777777" w:rsidR="008278F2" w:rsidRPr="001C34F2" w:rsidRDefault="008278F2" w:rsidP="008278F2">
      <w:pPr>
        <w:rPr>
          <w:rFonts w:asciiTheme="majorHAnsi" w:hAnsiTheme="majorHAnsi" w:cstheme="majorHAnsi"/>
          <w:sz w:val="16"/>
          <w:szCs w:val="16"/>
        </w:rPr>
      </w:pPr>
      <w:r w:rsidRPr="001C34F2">
        <w:rPr>
          <w:rFonts w:asciiTheme="majorHAnsi" w:hAnsiTheme="majorHAnsi" w:cstheme="majorHAnsi"/>
          <w:sz w:val="16"/>
          <w:szCs w:val="16"/>
        </w:rPr>
        <w:t>NT and Preventative Arms Control</w:t>
      </w:r>
      <w:r w:rsidRPr="001C34F2">
        <w:rPr>
          <w:rFonts w:asciiTheme="majorHAnsi" w:hAnsiTheme="majorHAnsi" w:cstheme="majorHAnsi"/>
          <w:sz w:val="16"/>
          <w:szCs w:val="16"/>
        </w:rPr>
        <w:br/>
        <w:t>Background</w:t>
      </w:r>
    </w:p>
    <w:p w14:paraId="182098CD"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rPr>
        <w:t xml:space="preserve">The goal of </w:t>
      </w:r>
      <w:r w:rsidRPr="001C34F2">
        <w:rPr>
          <w:rStyle w:val="StyleUnderline"/>
          <w:rFonts w:asciiTheme="majorHAnsi" w:hAnsiTheme="majorHAnsi" w:cstheme="majorHAnsi"/>
        </w:rPr>
        <w:t>preventive arms control</w:t>
      </w:r>
      <w:r w:rsidRPr="001C34F2">
        <w:rPr>
          <w:rFonts w:asciiTheme="majorHAnsi" w:hAnsiTheme="majorHAnsi" w:cstheme="majorHAnsi"/>
          <w:sz w:val="16"/>
        </w:rPr>
        <w:t xml:space="preserve"> is to </w:t>
      </w:r>
      <w:r w:rsidRPr="001C34F2">
        <w:rPr>
          <w:rStyle w:val="StyleUnderline"/>
          <w:rFonts w:asciiTheme="majorHAnsi" w:hAnsiTheme="majorHAnsi" w:cstheme="majorHAnsi"/>
        </w:rPr>
        <w:t>limit how the development of future weapons could create horrific situations</w:t>
      </w:r>
      <w:r w:rsidRPr="001C34F2">
        <w:rPr>
          <w:rFonts w:asciiTheme="majorHAnsi" w:hAnsiTheme="majorHAnsi" w:cstheme="majorHAnsi"/>
          <w:sz w:val="16"/>
        </w:rPr>
        <w:t xml:space="preserve">, as </w:t>
      </w:r>
      <w:r w:rsidRPr="001C34F2">
        <w:rPr>
          <w:rStyle w:val="StyleUnderline"/>
          <w:rFonts w:asciiTheme="majorHAnsi" w:hAnsiTheme="majorHAnsi" w:cstheme="majorHAnsi"/>
        </w:rPr>
        <w:t>seen in</w:t>
      </w:r>
      <w:r w:rsidRPr="001C34F2">
        <w:rPr>
          <w:rFonts w:asciiTheme="majorHAnsi" w:hAnsiTheme="majorHAnsi" w:cstheme="majorHAnsi"/>
          <w:sz w:val="16"/>
        </w:rPr>
        <w:t xml:space="preserve"> the past </w:t>
      </w:r>
      <w:r w:rsidRPr="001C34F2">
        <w:rPr>
          <w:rStyle w:val="Emphasis"/>
          <w:rFonts w:asciiTheme="majorHAnsi" w:hAnsiTheme="majorHAnsi" w:cstheme="majorHAnsi"/>
        </w:rPr>
        <w:t>world wars</w:t>
      </w:r>
      <w:r w:rsidRPr="001C34F2">
        <w:rPr>
          <w:rFonts w:asciiTheme="majorHAnsi" w:hAnsiTheme="majorHAnsi" w:cstheme="majorHAnsi"/>
          <w:sz w:val="16"/>
        </w:rPr>
        <w:t xml:space="preserve">. A qualitative method here is to </w:t>
      </w:r>
      <w:r w:rsidRPr="001C34F2">
        <w:rPr>
          <w:rStyle w:val="Emphasis"/>
          <w:rFonts w:asciiTheme="majorHAnsi" w:hAnsiTheme="majorHAnsi" w:cstheme="majorHAnsi"/>
        </w:rPr>
        <w:t>design boundaries</w:t>
      </w:r>
      <w:r w:rsidRPr="001C34F2">
        <w:rPr>
          <w:rFonts w:asciiTheme="majorHAnsi" w:hAnsiTheme="majorHAnsi" w:cstheme="majorHAnsi"/>
          <w:sz w:val="16"/>
        </w:rPr>
        <w:t xml:space="preserve"> which </w:t>
      </w:r>
      <w:r w:rsidRPr="001C34F2">
        <w:rPr>
          <w:rStyle w:val="StyleUnderline"/>
          <w:rFonts w:asciiTheme="majorHAnsi" w:hAnsiTheme="majorHAnsi" w:cstheme="majorHAnsi"/>
        </w:rPr>
        <w:t>could limit the creation of new military technologies</w:t>
      </w:r>
      <w:r w:rsidRPr="001C34F2">
        <w:rPr>
          <w:rFonts w:asciiTheme="majorHAnsi" w:hAnsiTheme="majorHAnsi" w:cstheme="majorHAnsi"/>
          <w:sz w:val="16"/>
        </w:rPr>
        <w:t xml:space="preserve"> before they are ever deployed or even thought of. One criterion regards arms control and how the development of </w:t>
      </w:r>
      <w:r w:rsidRPr="001C34F2">
        <w:rPr>
          <w:rStyle w:val="StyleUnderline"/>
          <w:rFonts w:asciiTheme="majorHAnsi" w:hAnsiTheme="majorHAnsi" w:cstheme="majorHAnsi"/>
        </w:rPr>
        <w:t>military and surveillance technologies could go beyond the limits of international law warfare</w:t>
      </w:r>
      <w:r w:rsidRPr="001C34F2">
        <w:rPr>
          <w:rFonts w:asciiTheme="majorHAnsi" w:hAnsiTheme="majorHAnsi" w:cstheme="majorHAnsi"/>
          <w:sz w:val="16"/>
        </w:rPr>
        <w:t xml:space="preserve"> and control agreements. This could include </w:t>
      </w:r>
      <w:r w:rsidRPr="001C34F2">
        <w:rPr>
          <w:rStyle w:val="Emphasis"/>
          <w:rFonts w:asciiTheme="majorHAnsi" w:hAnsiTheme="majorHAnsi" w:cstheme="majorHAnsi"/>
        </w:rPr>
        <w:t xml:space="preserve">autonomous fighting war machines </w:t>
      </w:r>
      <w:r w:rsidRPr="001C34F2">
        <w:rPr>
          <w:rStyle w:val="StyleUnderline"/>
          <w:rFonts w:asciiTheme="majorHAnsi" w:hAnsiTheme="majorHAnsi" w:cstheme="majorHAnsi"/>
        </w:rPr>
        <w:t>failing to define combatants</w:t>
      </w:r>
      <w:r w:rsidRPr="001C34F2">
        <w:rPr>
          <w:rFonts w:asciiTheme="majorHAnsi" w:hAnsiTheme="majorHAnsi" w:cstheme="majorHAnsi"/>
          <w:sz w:val="16"/>
        </w:rPr>
        <w:t xml:space="preserve"> of either side and </w:t>
      </w:r>
      <w:r w:rsidRPr="001C34F2">
        <w:rPr>
          <w:rStyle w:val="Emphasis"/>
          <w:rFonts w:asciiTheme="majorHAnsi" w:hAnsiTheme="majorHAnsi" w:cstheme="majorHAnsi"/>
          <w:highlight w:val="green"/>
        </w:rPr>
        <w:t>Biological weapons</w:t>
      </w:r>
      <w:r w:rsidRPr="001C34F2">
        <w:rPr>
          <w:rFonts w:asciiTheme="majorHAnsi" w:hAnsiTheme="majorHAnsi" w:cstheme="majorHAnsi"/>
          <w:sz w:val="16"/>
          <w:highlight w:val="green"/>
        </w:rPr>
        <w:t xml:space="preserve"> </w:t>
      </w:r>
      <w:r w:rsidRPr="001C34F2">
        <w:rPr>
          <w:rStyle w:val="StyleUnderline"/>
          <w:rFonts w:asciiTheme="majorHAnsi" w:hAnsiTheme="majorHAnsi" w:cstheme="majorHAnsi"/>
          <w:highlight w:val="green"/>
        </w:rPr>
        <w:t>could possibly give</w:t>
      </w:r>
      <w:r w:rsidRPr="001C34F2">
        <w:rPr>
          <w:rFonts w:asciiTheme="majorHAnsi" w:hAnsiTheme="majorHAnsi" w:cstheme="majorHAnsi"/>
          <w:sz w:val="16"/>
          <w:highlight w:val="green"/>
        </w:rPr>
        <w:t xml:space="preserve"> </w:t>
      </w:r>
      <w:r w:rsidRPr="001C34F2">
        <w:rPr>
          <w:rStyle w:val="Emphasis"/>
          <w:rFonts w:asciiTheme="majorHAnsi" w:hAnsiTheme="majorHAnsi" w:cstheme="majorHAnsi"/>
          <w:highlight w:val="green"/>
        </w:rPr>
        <w:t>terrorist circumvention</w:t>
      </w:r>
      <w:r w:rsidRPr="001C34F2">
        <w:rPr>
          <w:rFonts w:asciiTheme="majorHAnsi" w:hAnsiTheme="majorHAnsi" w:cstheme="majorHAnsi"/>
          <w:sz w:val="16"/>
        </w:rPr>
        <w:t xml:space="preserve"> </w:t>
      </w:r>
      <w:r w:rsidRPr="001C34F2">
        <w:rPr>
          <w:rStyle w:val="StyleUnderline"/>
          <w:rFonts w:asciiTheme="majorHAnsi" w:hAnsiTheme="majorHAnsi" w:cstheme="majorHAnsi"/>
        </w:rPr>
        <w:t>over</w:t>
      </w:r>
      <w:r w:rsidRPr="001C34F2">
        <w:rPr>
          <w:rFonts w:asciiTheme="majorHAnsi" w:hAnsiTheme="majorHAnsi" w:cstheme="majorHAnsi"/>
          <w:sz w:val="16"/>
        </w:rPr>
        <w:t xml:space="preserve"> </w:t>
      </w:r>
      <w:r w:rsidRPr="001C34F2">
        <w:rPr>
          <w:rStyle w:val="Emphasis"/>
          <w:rFonts w:asciiTheme="majorHAnsi" w:hAnsiTheme="majorHAnsi" w:cstheme="majorHAnsi"/>
        </w:rPr>
        <w:t>existing treaties</w:t>
      </w:r>
      <w:r w:rsidRPr="001C34F2">
        <w:rPr>
          <w:rFonts w:asciiTheme="majorHAnsi" w:hAnsiTheme="majorHAnsi" w:cstheme="majorHAnsi"/>
          <w:sz w:val="16"/>
        </w:rPr>
        <w:t xml:space="preserve"> ( </w:t>
      </w:r>
      <w:hyperlink r:id="rId13" w:anchor="altmann5" w:history="1">
        <w:r w:rsidRPr="001C34F2">
          <w:rPr>
            <w:rStyle w:val="Hyperlink"/>
            <w:rFonts w:asciiTheme="majorHAnsi" w:hAnsiTheme="majorHAnsi" w:cstheme="majorHAnsi"/>
            <w:sz w:val="16"/>
          </w:rPr>
          <w:t>Altmann &amp; Gubrud, Military, arms control, and security aspects of nanotechnology, 2004 </w:t>
        </w:r>
      </w:hyperlink>
      <w:r w:rsidRPr="001C34F2">
        <w:rPr>
          <w:rFonts w:asciiTheme="majorHAnsi" w:hAnsiTheme="majorHAnsi" w:cstheme="majorHAnsi"/>
          <w:sz w:val="16"/>
        </w:rPr>
        <w:t xml:space="preserve">). The second criterion is to </w:t>
      </w:r>
      <w:r w:rsidRPr="001C34F2">
        <w:rPr>
          <w:rStyle w:val="StyleUnderline"/>
          <w:rFonts w:asciiTheme="majorHAnsi" w:hAnsiTheme="majorHAnsi" w:cstheme="majorHAnsi"/>
        </w:rPr>
        <w:t>prevent destabilization of the military situation which emerging technologies</w:t>
      </w:r>
      <w:r w:rsidRPr="001C34F2">
        <w:rPr>
          <w:rFonts w:asciiTheme="majorHAnsi" w:hAnsiTheme="majorHAnsi" w:cstheme="majorHAnsi"/>
          <w:sz w:val="16"/>
        </w:rPr>
        <w:t xml:space="preserve"> could make response times in battle much faster. Who will strike first? The third criterion, according to Altman &amp; Gubrud, is how to </w:t>
      </w:r>
      <w:r w:rsidRPr="001C34F2">
        <w:rPr>
          <w:rStyle w:val="StyleUnderline"/>
          <w:rFonts w:asciiTheme="majorHAnsi" w:hAnsiTheme="majorHAnsi" w:cstheme="majorHAnsi"/>
        </w:rPr>
        <w:t xml:space="preserve">consider </w:t>
      </w:r>
      <w:r w:rsidRPr="001C34F2">
        <w:rPr>
          <w:rStyle w:val="Emphasis"/>
          <w:rFonts w:asciiTheme="majorHAnsi" w:hAnsiTheme="majorHAnsi" w:cstheme="majorHAnsi"/>
        </w:rPr>
        <w:t>unintended hazards</w:t>
      </w:r>
      <w:r w:rsidRPr="001C34F2">
        <w:rPr>
          <w:rStyle w:val="StyleUnderline"/>
          <w:rFonts w:asciiTheme="majorHAnsi" w:hAnsiTheme="majorHAnsi" w:cstheme="majorHAnsi"/>
        </w:rPr>
        <w:t xml:space="preserve"> to </w:t>
      </w:r>
      <w:r w:rsidRPr="001C34F2">
        <w:rPr>
          <w:rStyle w:val="Emphasis"/>
          <w:rFonts w:asciiTheme="majorHAnsi" w:hAnsiTheme="majorHAnsi" w:cstheme="majorHAnsi"/>
        </w:rPr>
        <w:t>humans</w:t>
      </w:r>
      <w:r w:rsidRPr="001C34F2">
        <w:rPr>
          <w:rStyle w:val="StyleUnderline"/>
          <w:rFonts w:asciiTheme="majorHAnsi" w:hAnsiTheme="majorHAnsi" w:cstheme="majorHAnsi"/>
        </w:rPr>
        <w:t xml:space="preserve">, the </w:t>
      </w:r>
      <w:r w:rsidRPr="001C34F2">
        <w:rPr>
          <w:rStyle w:val="Emphasis"/>
          <w:rFonts w:asciiTheme="majorHAnsi" w:hAnsiTheme="majorHAnsi" w:cstheme="majorHAnsi"/>
        </w:rPr>
        <w:t>environment</w:t>
      </w:r>
      <w:r w:rsidRPr="001C34F2">
        <w:rPr>
          <w:rStyle w:val="StyleUnderline"/>
          <w:rFonts w:asciiTheme="majorHAnsi" w:hAnsiTheme="majorHAnsi" w:cstheme="majorHAnsi"/>
        </w:rPr>
        <w:t>, and society</w:t>
      </w:r>
      <w:r w:rsidRPr="001C34F2">
        <w:rPr>
          <w:rFonts w:asciiTheme="majorHAnsi" w:hAnsiTheme="majorHAnsi" w:cstheme="majorHAnsi"/>
          <w:sz w:val="16"/>
        </w:rPr>
        <w:t>. Nanoscience is paving the way for smaller more efficient systems which could leak into civilian sectors that could bring risks to human health and personal data. Concrete data on how this will affect humans or the environment is still uncertain.</w:t>
      </w:r>
    </w:p>
    <w:p w14:paraId="3592A885"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szCs w:val="16"/>
        </w:rPr>
        <w:t>Arms Control Agreements</w:t>
      </w:r>
      <w:r w:rsidRPr="001C34F2">
        <w:rPr>
          <w:rFonts w:asciiTheme="majorHAnsi" w:hAnsiTheme="majorHAnsi" w:cstheme="majorHAnsi"/>
          <w:sz w:val="16"/>
          <w:szCs w:val="16"/>
        </w:rPr>
        <w:br/>
      </w:r>
      <w:r w:rsidRPr="001C34F2">
        <w:rPr>
          <w:rFonts w:asciiTheme="majorHAnsi" w:hAnsiTheme="majorHAnsi" w:cstheme="majorHAnsi"/>
          <w:sz w:val="16"/>
        </w:rPr>
        <w:t xml:space="preserve">The development of </w:t>
      </w:r>
      <w:r w:rsidRPr="001C34F2">
        <w:rPr>
          <w:rStyle w:val="StyleUnderline"/>
          <w:rFonts w:asciiTheme="majorHAnsi" w:hAnsiTheme="majorHAnsi" w:cstheme="majorHAnsi"/>
        </w:rPr>
        <w:t xml:space="preserve">smaller </w:t>
      </w:r>
      <w:r w:rsidRPr="001C34F2">
        <w:rPr>
          <w:rStyle w:val="Emphasis"/>
          <w:rFonts w:asciiTheme="majorHAnsi" w:hAnsiTheme="majorHAnsi" w:cstheme="majorHAnsi"/>
        </w:rPr>
        <w:t>chemical</w:t>
      </w:r>
      <w:r w:rsidRPr="001C34F2">
        <w:rPr>
          <w:rStyle w:val="StyleUnderline"/>
          <w:rFonts w:asciiTheme="majorHAnsi" w:hAnsiTheme="majorHAnsi" w:cstheme="majorHAnsi"/>
        </w:rPr>
        <w:t xml:space="preserve"> or </w:t>
      </w:r>
      <w:r w:rsidRPr="001C34F2">
        <w:rPr>
          <w:rStyle w:val="Emphasis"/>
          <w:rFonts w:asciiTheme="majorHAnsi" w:hAnsiTheme="majorHAnsi" w:cstheme="majorHAnsi"/>
        </w:rPr>
        <w:t>bio</w:t>
      </w:r>
      <w:r w:rsidRPr="001C34F2">
        <w:rPr>
          <w:rStyle w:val="StyleUnderline"/>
          <w:rFonts w:asciiTheme="majorHAnsi" w:hAnsiTheme="majorHAnsi" w:cstheme="majorHAnsi"/>
        </w:rPr>
        <w:t xml:space="preserve">logical </w:t>
      </w:r>
      <w:r w:rsidRPr="001C34F2">
        <w:rPr>
          <w:rStyle w:val="Emphasis"/>
          <w:rFonts w:asciiTheme="majorHAnsi" w:hAnsiTheme="majorHAnsi" w:cstheme="majorHAnsi"/>
        </w:rPr>
        <w:t>weapons</w:t>
      </w:r>
      <w:r w:rsidRPr="001C34F2">
        <w:rPr>
          <w:rFonts w:asciiTheme="majorHAnsi" w:hAnsiTheme="majorHAnsi" w:cstheme="majorHAnsi"/>
          <w:sz w:val="16"/>
        </w:rPr>
        <w:t xml:space="preserve"> that may contain less to no metal </w:t>
      </w:r>
      <w:r w:rsidRPr="001C34F2">
        <w:rPr>
          <w:rStyle w:val="StyleUnderline"/>
          <w:rFonts w:asciiTheme="majorHAnsi" w:hAnsiTheme="majorHAnsi" w:cstheme="majorHAnsi"/>
        </w:rPr>
        <w:t>could potentially violate existing international laws of warfare</w:t>
      </w:r>
      <w:r w:rsidRPr="001C34F2">
        <w:rPr>
          <w:rFonts w:asciiTheme="majorHAnsi" w:hAnsiTheme="majorHAnsi" w:cstheme="majorHAnsi"/>
          <w:sz w:val="16"/>
        </w:rPr>
        <w:t xml:space="preserve"> by becoming virtually undetectable. Smaller weapons could </w:t>
      </w:r>
      <w:r w:rsidRPr="001C34F2">
        <w:rPr>
          <w:rStyle w:val="StyleUnderline"/>
          <w:rFonts w:asciiTheme="majorHAnsi" w:hAnsiTheme="majorHAnsi" w:cstheme="majorHAnsi"/>
        </w:rPr>
        <w:t>fall into categories that would undermine peace treaties</w:t>
      </w:r>
      <w:r w:rsidRPr="001C34F2">
        <w:rPr>
          <w:rFonts w:asciiTheme="majorHAnsi" w:hAnsiTheme="majorHAnsi" w:cstheme="majorHAnsi"/>
          <w:sz w:val="16"/>
        </w:rPr>
        <w:t xml:space="preserve">. The </w:t>
      </w:r>
      <w:r w:rsidRPr="001C34F2">
        <w:rPr>
          <w:rStyle w:val="StyleUnderline"/>
          <w:rFonts w:asciiTheme="majorHAnsi" w:hAnsiTheme="majorHAnsi" w:cstheme="majorHAnsi"/>
        </w:rPr>
        <w:t>manipulation of these weapons by terrorist</w:t>
      </w:r>
      <w:r w:rsidRPr="001C34F2">
        <w:rPr>
          <w:rFonts w:asciiTheme="majorHAnsi" w:hAnsiTheme="majorHAnsi" w:cstheme="majorHAnsi"/>
          <w:sz w:val="16"/>
        </w:rPr>
        <w:t xml:space="preserve"> could give a </w:t>
      </w:r>
      <w:r w:rsidRPr="001C34F2">
        <w:rPr>
          <w:rStyle w:val="StyleUnderline"/>
          <w:rFonts w:asciiTheme="majorHAnsi" w:hAnsiTheme="majorHAnsi" w:cstheme="majorHAnsi"/>
        </w:rPr>
        <w:t>better opportunity to select specific targets for assassination</w:t>
      </w:r>
      <w:r w:rsidRPr="001C34F2">
        <w:rPr>
          <w:rFonts w:asciiTheme="majorHAnsi" w:hAnsiTheme="majorHAnsi" w:cstheme="majorHAnsi"/>
          <w:sz w:val="16"/>
        </w:rPr>
        <w:t xml:space="preserve">. </w:t>
      </w:r>
      <w:r w:rsidRPr="001C34F2">
        <w:rPr>
          <w:rStyle w:val="Emphasis"/>
          <w:rFonts w:asciiTheme="majorHAnsi" w:hAnsiTheme="majorHAnsi" w:cstheme="majorHAnsi"/>
        </w:rPr>
        <w:t>Anti- satellite attacks</w:t>
      </w:r>
      <w:r w:rsidRPr="001C34F2">
        <w:rPr>
          <w:rFonts w:asciiTheme="majorHAnsi" w:hAnsiTheme="majorHAnsi" w:cstheme="majorHAnsi"/>
          <w:sz w:val="16"/>
        </w:rPr>
        <w:t xml:space="preserve"> by </w:t>
      </w:r>
      <w:r w:rsidRPr="001C34F2">
        <w:rPr>
          <w:rStyle w:val="StyleUnderline"/>
          <w:rFonts w:asciiTheme="majorHAnsi" w:hAnsiTheme="majorHAnsi" w:cstheme="majorHAnsi"/>
        </w:rPr>
        <w:t>smaller more autonomous satellites</w:t>
      </w:r>
      <w:r w:rsidRPr="001C34F2">
        <w:rPr>
          <w:rFonts w:asciiTheme="majorHAnsi" w:hAnsiTheme="majorHAnsi" w:cstheme="majorHAnsi"/>
          <w:sz w:val="16"/>
        </w:rPr>
        <w:t xml:space="preserve"> could potentially </w:t>
      </w:r>
      <w:r w:rsidRPr="001C34F2">
        <w:rPr>
          <w:rStyle w:val="Emphasis"/>
          <w:rFonts w:asciiTheme="majorHAnsi" w:hAnsiTheme="majorHAnsi" w:cstheme="majorHAnsi"/>
        </w:rPr>
        <w:t>destabilize the space situation</w:t>
      </w:r>
      <w:r w:rsidRPr="001C34F2">
        <w:rPr>
          <w:rFonts w:asciiTheme="majorHAnsi" w:hAnsiTheme="majorHAnsi" w:cstheme="majorHAnsi"/>
          <w:sz w:val="16"/>
        </w:rPr>
        <w:t>. Therefore a comprehensive ban on space weapons should be established ( </w:t>
      </w:r>
      <w:hyperlink r:id="rId14" w:anchor="altmann3" w:history="1">
        <w:r w:rsidRPr="001C34F2">
          <w:rPr>
            <w:rStyle w:val="Hyperlink"/>
            <w:rFonts w:asciiTheme="majorHAnsi" w:hAnsiTheme="majorHAnsi" w:cstheme="majorHAnsi"/>
            <w:sz w:val="16"/>
          </w:rPr>
          <w:t>Altmann &amp; Gubrud, 2002 </w:t>
        </w:r>
      </w:hyperlink>
      <w:r w:rsidRPr="001C34F2">
        <w:rPr>
          <w:rFonts w:asciiTheme="majorHAnsi" w:hAnsiTheme="majorHAnsi" w:cstheme="majorHAnsi"/>
          <w:sz w:val="16"/>
        </w:rPr>
        <w:t xml:space="preserve">). </w:t>
      </w:r>
      <w:r w:rsidRPr="001C34F2">
        <w:rPr>
          <w:rStyle w:val="StyleUnderline"/>
          <w:rFonts w:asciiTheme="majorHAnsi" w:hAnsiTheme="majorHAnsi" w:cstheme="majorHAnsi"/>
        </w:rPr>
        <w:t>Autonomous robots with a degree of artificial intelligence will</w:t>
      </w:r>
      <w:r w:rsidRPr="001C34F2">
        <w:rPr>
          <w:rFonts w:asciiTheme="majorHAnsi" w:hAnsiTheme="majorHAnsi" w:cstheme="majorHAnsi"/>
          <w:sz w:val="16"/>
        </w:rPr>
        <w:t xml:space="preserve"> potentially </w:t>
      </w:r>
      <w:r w:rsidRPr="001C34F2">
        <w:rPr>
          <w:rStyle w:val="StyleUnderline"/>
          <w:rFonts w:asciiTheme="majorHAnsi" w:hAnsiTheme="majorHAnsi" w:cstheme="majorHAnsi"/>
        </w:rPr>
        <w:t>bring great problems</w:t>
      </w:r>
      <w:r w:rsidRPr="001C34F2">
        <w:rPr>
          <w:rFonts w:asciiTheme="majorHAnsi" w:hAnsiTheme="majorHAnsi" w:cstheme="majorHAnsi"/>
          <w:sz w:val="16"/>
        </w:rPr>
        <w:t xml:space="preserve">. The ability to identify a soldiers current situation such as a plea for surrender, a call for medical attention, or illness is a a very complicated tasks that to an extent requires human intelligence. This could potentially </w:t>
      </w:r>
      <w:r w:rsidRPr="001C34F2">
        <w:rPr>
          <w:rStyle w:val="StyleUnderline"/>
          <w:rFonts w:asciiTheme="majorHAnsi" w:hAnsiTheme="majorHAnsi" w:cstheme="majorHAnsi"/>
        </w:rPr>
        <w:t>violate humanitarian law</w:t>
      </w:r>
      <w:r w:rsidRPr="001C34F2">
        <w:rPr>
          <w:rFonts w:asciiTheme="majorHAnsi" w:hAnsiTheme="majorHAnsi" w:cstheme="majorHAnsi"/>
          <w:sz w:val="16"/>
        </w:rPr>
        <w:t>.</w:t>
      </w:r>
    </w:p>
    <w:p w14:paraId="5657CB0F" w14:textId="77777777" w:rsidR="008278F2" w:rsidRPr="001C34F2" w:rsidRDefault="008278F2" w:rsidP="008278F2">
      <w:pPr>
        <w:rPr>
          <w:rFonts w:asciiTheme="majorHAnsi" w:hAnsiTheme="majorHAnsi" w:cstheme="majorHAnsi"/>
          <w:sz w:val="14"/>
        </w:rPr>
      </w:pPr>
      <w:r w:rsidRPr="001C34F2">
        <w:rPr>
          <w:rFonts w:asciiTheme="majorHAnsi" w:hAnsiTheme="majorHAnsi" w:cstheme="majorHAnsi"/>
          <w:sz w:val="14"/>
          <w:szCs w:val="16"/>
        </w:rPr>
        <w:t>Stability</w:t>
      </w:r>
      <w:r w:rsidRPr="001C34F2">
        <w:rPr>
          <w:rFonts w:asciiTheme="majorHAnsi" w:hAnsiTheme="majorHAnsi" w:cstheme="majorHAnsi"/>
          <w:sz w:val="14"/>
          <w:szCs w:val="16"/>
        </w:rPr>
        <w:br/>
      </w:r>
      <w:r w:rsidRPr="001C34F2">
        <w:rPr>
          <w:rStyle w:val="StyleUnderline"/>
          <w:rFonts w:asciiTheme="majorHAnsi" w:hAnsiTheme="majorHAnsi" w:cstheme="majorHAnsi"/>
          <w:highlight w:val="green"/>
        </w:rPr>
        <w:t>New weapons</w:t>
      </w:r>
      <w:r w:rsidRPr="001C34F2">
        <w:rPr>
          <w:rFonts w:asciiTheme="majorHAnsi" w:hAnsiTheme="majorHAnsi" w:cstheme="majorHAnsi"/>
          <w:sz w:val="14"/>
        </w:rPr>
        <w:t xml:space="preserve"> could </w:t>
      </w:r>
      <w:r w:rsidRPr="001C34F2">
        <w:rPr>
          <w:rStyle w:val="StyleUnderline"/>
          <w:rFonts w:asciiTheme="majorHAnsi" w:hAnsiTheme="majorHAnsi" w:cstheme="majorHAnsi"/>
        </w:rPr>
        <w:t>pressure the military to prevent attacks</w:t>
      </w:r>
      <w:r w:rsidRPr="001C34F2">
        <w:rPr>
          <w:rFonts w:asciiTheme="majorHAnsi" w:hAnsiTheme="majorHAnsi" w:cstheme="majorHAnsi"/>
          <w:sz w:val="14"/>
        </w:rPr>
        <w:t xml:space="preserve"> by </w:t>
      </w:r>
      <w:r w:rsidRPr="001C34F2">
        <w:rPr>
          <w:rStyle w:val="StyleUnderline"/>
          <w:rFonts w:asciiTheme="majorHAnsi" w:hAnsiTheme="majorHAnsi" w:cstheme="majorHAnsi"/>
        </w:rPr>
        <w:t>pursuing</w:t>
      </w:r>
      <w:r w:rsidRPr="001C34F2">
        <w:rPr>
          <w:rFonts w:asciiTheme="majorHAnsi" w:hAnsiTheme="majorHAnsi" w:cstheme="majorHAnsi"/>
          <w:sz w:val="14"/>
        </w:rPr>
        <w:t xml:space="preserve"> the development of </w:t>
      </w:r>
      <w:r w:rsidRPr="001C34F2">
        <w:rPr>
          <w:rStyle w:val="StyleUnderline"/>
          <w:rFonts w:asciiTheme="majorHAnsi" w:hAnsiTheme="majorHAnsi" w:cstheme="majorHAnsi"/>
        </w:rPr>
        <w:t>new tech</w:t>
      </w:r>
      <w:r w:rsidRPr="001C34F2">
        <w:rPr>
          <w:rFonts w:asciiTheme="majorHAnsi" w:hAnsiTheme="majorHAnsi" w:cstheme="majorHAnsi"/>
          <w:sz w:val="14"/>
        </w:rPr>
        <w:t xml:space="preserve">nologies </w:t>
      </w:r>
      <w:r w:rsidRPr="001C34F2">
        <w:rPr>
          <w:rStyle w:val="StyleUnderline"/>
          <w:rFonts w:asciiTheme="majorHAnsi" w:hAnsiTheme="majorHAnsi" w:cstheme="majorHAnsi"/>
        </w:rPr>
        <w:t>faster</w:t>
      </w:r>
      <w:r w:rsidRPr="001C34F2">
        <w:rPr>
          <w:rFonts w:asciiTheme="majorHAnsi" w:hAnsiTheme="majorHAnsi" w:cstheme="majorHAnsi"/>
          <w:sz w:val="14"/>
        </w:rPr>
        <w:t xml:space="preserve">. This </w:t>
      </w:r>
      <w:r w:rsidRPr="001C34F2">
        <w:rPr>
          <w:rStyle w:val="StyleUnderline"/>
          <w:rFonts w:asciiTheme="majorHAnsi" w:hAnsiTheme="majorHAnsi" w:cstheme="majorHAnsi"/>
        </w:rPr>
        <w:t xml:space="preserve">could </w:t>
      </w:r>
      <w:r w:rsidRPr="001C34F2">
        <w:rPr>
          <w:rStyle w:val="StyleUnderline"/>
          <w:rFonts w:asciiTheme="majorHAnsi" w:hAnsiTheme="majorHAnsi" w:cstheme="majorHAnsi"/>
          <w:highlight w:val="green"/>
        </w:rPr>
        <w:t xml:space="preserve">lead to an </w:t>
      </w:r>
      <w:r w:rsidRPr="001C34F2">
        <w:rPr>
          <w:rStyle w:val="Emphasis"/>
          <w:rFonts w:asciiTheme="majorHAnsi" w:hAnsiTheme="majorHAnsi" w:cstheme="majorHAnsi"/>
          <w:highlight w:val="green"/>
        </w:rPr>
        <w:t>arms race</w:t>
      </w:r>
      <w:r w:rsidRPr="001C34F2">
        <w:rPr>
          <w:rFonts w:asciiTheme="majorHAnsi" w:hAnsiTheme="majorHAnsi" w:cstheme="majorHAnsi"/>
          <w:sz w:val="14"/>
        </w:rPr>
        <w:t xml:space="preserve"> with </w:t>
      </w:r>
      <w:r w:rsidRPr="001C34F2">
        <w:rPr>
          <w:rStyle w:val="StyleUnderline"/>
          <w:rFonts w:asciiTheme="majorHAnsi" w:hAnsiTheme="majorHAnsi" w:cstheme="majorHAnsi"/>
        </w:rPr>
        <w:t>other nations trying to attain the same goal.</w:t>
      </w:r>
      <w:r w:rsidRPr="001C34F2">
        <w:rPr>
          <w:rFonts w:asciiTheme="majorHAnsi" w:hAnsiTheme="majorHAnsi" w:cstheme="majorHAnsi"/>
          <w:sz w:val="14"/>
        </w:rPr>
        <w:t xml:space="preserve"> </w:t>
      </w:r>
      <w:r w:rsidRPr="001C34F2">
        <w:rPr>
          <w:rStyle w:val="Emphasis"/>
          <w:rFonts w:asciiTheme="majorHAnsi" w:hAnsiTheme="majorHAnsi" w:cstheme="majorHAnsi"/>
          <w:highlight w:val="green"/>
        </w:rPr>
        <w:t>Destabilization</w:t>
      </w:r>
      <w:r w:rsidRPr="001C34F2">
        <w:rPr>
          <w:rFonts w:asciiTheme="majorHAnsi" w:hAnsiTheme="majorHAnsi" w:cstheme="majorHAnsi"/>
          <w:sz w:val="14"/>
        </w:rPr>
        <w:t xml:space="preserve"> </w:t>
      </w:r>
      <w:r w:rsidRPr="001C34F2">
        <w:rPr>
          <w:rStyle w:val="StyleUnderline"/>
          <w:rFonts w:asciiTheme="majorHAnsi" w:hAnsiTheme="majorHAnsi" w:cstheme="majorHAnsi"/>
        </w:rPr>
        <w:t xml:space="preserve">may </w:t>
      </w:r>
      <w:r w:rsidRPr="001C34F2">
        <w:rPr>
          <w:rStyle w:val="StyleUnderline"/>
          <w:rFonts w:asciiTheme="majorHAnsi" w:hAnsiTheme="majorHAnsi" w:cstheme="majorHAnsi"/>
          <w:highlight w:val="green"/>
        </w:rPr>
        <w:t>occur through</w:t>
      </w:r>
      <w:r w:rsidRPr="001C34F2">
        <w:rPr>
          <w:rStyle w:val="StyleUnderline"/>
          <w:rFonts w:asciiTheme="majorHAnsi" w:hAnsiTheme="majorHAnsi" w:cstheme="majorHAnsi"/>
        </w:rPr>
        <w:t xml:space="preserve"> faster action</w:t>
      </w:r>
      <w:r w:rsidRPr="001C34F2">
        <w:rPr>
          <w:rFonts w:asciiTheme="majorHAnsi" w:hAnsiTheme="majorHAnsi" w:cstheme="majorHAnsi"/>
          <w:sz w:val="14"/>
        </w:rPr>
        <w:t xml:space="preserve">, and </w:t>
      </w:r>
      <w:r w:rsidRPr="001C34F2">
        <w:rPr>
          <w:rStyle w:val="Emphasis"/>
          <w:rFonts w:asciiTheme="majorHAnsi" w:hAnsiTheme="majorHAnsi" w:cstheme="majorHAnsi"/>
          <w:highlight w:val="green"/>
        </w:rPr>
        <w:t>more</w:t>
      </w:r>
      <w:r w:rsidRPr="001C34F2">
        <w:rPr>
          <w:rStyle w:val="StyleUnderline"/>
          <w:rFonts w:asciiTheme="majorHAnsi" w:hAnsiTheme="majorHAnsi" w:cstheme="majorHAnsi"/>
          <w:highlight w:val="green"/>
        </w:rPr>
        <w:t xml:space="preserve"> available </w:t>
      </w:r>
      <w:r w:rsidRPr="001C34F2">
        <w:rPr>
          <w:rStyle w:val="Emphasis"/>
          <w:rFonts w:asciiTheme="majorHAnsi" w:hAnsiTheme="majorHAnsi" w:cstheme="majorHAnsi"/>
          <w:highlight w:val="green"/>
        </w:rPr>
        <w:t>nano systems</w:t>
      </w:r>
      <w:r w:rsidRPr="001C34F2">
        <w:rPr>
          <w:rFonts w:asciiTheme="majorHAnsi" w:hAnsiTheme="majorHAnsi" w:cstheme="majorHAnsi"/>
          <w:sz w:val="14"/>
        </w:rPr>
        <w:t>. Vehicles will become much lighter and will be used for surveillance. This will significantly reduce time to acquire a targets location. Medical devices implanted in soldiers’ bodies will enable the release of drugs that influence mood and response times. For example, an implant that attaches to the brains nervous system could give the possibility to reduce reaction time by processing information much faster than usual ( </w:t>
      </w:r>
      <w:hyperlink r:id="rId15" w:anchor="altmann4" w:history="1">
        <w:r w:rsidRPr="001C34F2">
          <w:rPr>
            <w:rStyle w:val="Hyperlink"/>
            <w:rFonts w:asciiTheme="majorHAnsi" w:hAnsiTheme="majorHAnsi" w:cstheme="majorHAnsi"/>
            <w:sz w:val="14"/>
          </w:rPr>
          <w:t xml:space="preserve">Altmann &amp; Gubrud, Anticipating military </w:t>
        </w:r>
        <w:r w:rsidRPr="001C34F2">
          <w:rPr>
            <w:rStyle w:val="Hyperlink"/>
            <w:rFonts w:asciiTheme="majorHAnsi" w:hAnsiTheme="majorHAnsi" w:cstheme="majorHAnsi"/>
            <w:sz w:val="14"/>
          </w:rPr>
          <w:lastRenderedPageBreak/>
          <w:t>nanotechnology, 2004 </w:t>
        </w:r>
      </w:hyperlink>
      <w:r w:rsidRPr="001C34F2">
        <w:rPr>
          <w:rFonts w:asciiTheme="majorHAnsi" w:hAnsiTheme="majorHAnsi" w:cstheme="majorHAnsi"/>
          <w:sz w:val="14"/>
        </w:rPr>
        <w:t xml:space="preserve">). </w:t>
      </w:r>
      <w:r w:rsidRPr="001C34F2">
        <w:rPr>
          <w:rStyle w:val="Emphasis"/>
          <w:rFonts w:asciiTheme="majorHAnsi" w:hAnsiTheme="majorHAnsi" w:cstheme="majorHAnsi"/>
        </w:rPr>
        <w:t>A</w:t>
      </w:r>
      <w:r w:rsidRPr="001C34F2">
        <w:rPr>
          <w:rStyle w:val="StyleUnderline"/>
          <w:rFonts w:asciiTheme="majorHAnsi" w:hAnsiTheme="majorHAnsi" w:cstheme="majorHAnsi"/>
        </w:rPr>
        <w:t xml:space="preserve">rtificial </w:t>
      </w:r>
      <w:r w:rsidRPr="001C34F2">
        <w:rPr>
          <w:rStyle w:val="Emphasis"/>
          <w:rFonts w:asciiTheme="majorHAnsi" w:hAnsiTheme="majorHAnsi" w:cstheme="majorHAnsi"/>
        </w:rPr>
        <w:t>i</w:t>
      </w:r>
      <w:r w:rsidRPr="001C34F2">
        <w:rPr>
          <w:rStyle w:val="StyleUnderline"/>
          <w:rFonts w:asciiTheme="majorHAnsi" w:hAnsiTheme="majorHAnsi" w:cstheme="majorHAnsi"/>
        </w:rPr>
        <w:t>ntelligence</w:t>
      </w:r>
      <w:r w:rsidRPr="001C34F2">
        <w:rPr>
          <w:rFonts w:asciiTheme="majorHAnsi" w:hAnsiTheme="majorHAnsi" w:cstheme="majorHAnsi"/>
          <w:sz w:val="14"/>
        </w:rPr>
        <w:t xml:space="preserve"> based genetic algorithms could </w:t>
      </w:r>
      <w:r w:rsidRPr="001C34F2">
        <w:rPr>
          <w:rStyle w:val="StyleUnderline"/>
          <w:rFonts w:asciiTheme="majorHAnsi" w:hAnsiTheme="majorHAnsi" w:cstheme="majorHAnsi"/>
        </w:rPr>
        <w:t>make tactical decisions much faster</w:t>
      </w:r>
      <w:r w:rsidRPr="001C34F2">
        <w:rPr>
          <w:rFonts w:asciiTheme="majorHAnsi" w:hAnsiTheme="majorHAnsi" w:cstheme="majorHAnsi"/>
          <w:sz w:val="14"/>
        </w:rPr>
        <w:t xml:space="preserve"> through computational power by adapting to a situations decision. </w:t>
      </w:r>
      <w:r w:rsidRPr="001C34F2">
        <w:rPr>
          <w:rStyle w:val="StyleUnderline"/>
          <w:rFonts w:asciiTheme="majorHAnsi" w:hAnsiTheme="majorHAnsi" w:cstheme="majorHAnsi"/>
          <w:highlight w:val="green"/>
        </w:rPr>
        <w:t>Nano robots</w:t>
      </w:r>
      <w:r w:rsidRPr="001C34F2">
        <w:rPr>
          <w:rStyle w:val="StyleUnderline"/>
          <w:rFonts w:asciiTheme="majorHAnsi" w:hAnsiTheme="majorHAnsi" w:cstheme="majorHAnsi"/>
        </w:rPr>
        <w:t xml:space="preserve"> could eavesdrop, manipulate or even </w:t>
      </w:r>
      <w:r w:rsidRPr="001C34F2">
        <w:rPr>
          <w:rStyle w:val="Emphasis"/>
          <w:rFonts w:asciiTheme="majorHAnsi" w:hAnsiTheme="majorHAnsi" w:cstheme="majorHAnsi"/>
          <w:highlight w:val="green"/>
        </w:rPr>
        <w:t>destroy targets</w:t>
      </w:r>
      <w:r w:rsidRPr="001C34F2">
        <w:rPr>
          <w:rFonts w:asciiTheme="majorHAnsi" w:hAnsiTheme="majorHAnsi" w:cstheme="majorHAnsi"/>
          <w:sz w:val="14"/>
        </w:rPr>
        <w:t xml:space="preserve"> while at the same time being undetected ( </w:t>
      </w:r>
      <w:hyperlink r:id="rId16" w:anchor="altmann1" w:history="1">
        <w:r w:rsidRPr="001C34F2">
          <w:rPr>
            <w:rStyle w:val="Hyperlink"/>
            <w:rFonts w:asciiTheme="majorHAnsi" w:hAnsiTheme="majorHAnsi" w:cstheme="majorHAnsi"/>
            <w:sz w:val="14"/>
          </w:rPr>
          <w:t>Altmann J. , Military Uses of Nanotechnology: Perspectives and Concerns, 2004 </w:t>
        </w:r>
      </w:hyperlink>
      <w:r w:rsidRPr="001C34F2">
        <w:rPr>
          <w:rFonts w:asciiTheme="majorHAnsi" w:hAnsiTheme="majorHAnsi" w:cstheme="majorHAnsi"/>
          <w:sz w:val="14"/>
        </w:rPr>
        <w:t>).</w:t>
      </w:r>
    </w:p>
    <w:p w14:paraId="0115E900"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szCs w:val="16"/>
        </w:rPr>
        <w:t>Environment Society &amp; Humans</w:t>
      </w:r>
      <w:r w:rsidRPr="001C34F2">
        <w:rPr>
          <w:rFonts w:asciiTheme="majorHAnsi" w:hAnsiTheme="majorHAnsi" w:cstheme="majorHAnsi"/>
          <w:sz w:val="16"/>
          <w:szCs w:val="16"/>
        </w:rPr>
        <w:br/>
      </w:r>
      <w:r w:rsidRPr="001C34F2">
        <w:rPr>
          <w:rFonts w:asciiTheme="majorHAnsi" w:hAnsiTheme="majorHAnsi" w:cstheme="majorHAnsi"/>
          <w:sz w:val="16"/>
        </w:rPr>
        <w:t>Human beings have always been exposed to natural reoccurring nanomaterials in nature. These particles may enter the human body through respiration, and ingestion ( </w:t>
      </w:r>
      <w:hyperlink r:id="rId17" w:anchor="bennet" w:history="1">
        <w:r w:rsidRPr="001C34F2">
          <w:rPr>
            <w:rStyle w:val="Hyperlink"/>
            <w:rFonts w:asciiTheme="majorHAnsi" w:hAnsiTheme="majorHAnsi" w:cstheme="majorHAnsi"/>
            <w:sz w:val="16"/>
          </w:rPr>
          <w:t>Bennet- Woods, 2008 </w:t>
        </w:r>
      </w:hyperlink>
      <w:r w:rsidRPr="001C34F2">
        <w:rPr>
          <w:rFonts w:asciiTheme="majorHAnsi" w:hAnsiTheme="majorHAnsi" w:cstheme="majorHAnsi"/>
          <w:sz w:val="16"/>
        </w:rPr>
        <w:t xml:space="preserve">). </w:t>
      </w:r>
      <w:r w:rsidRPr="001C34F2">
        <w:rPr>
          <w:rStyle w:val="StyleUnderline"/>
          <w:rFonts w:asciiTheme="majorHAnsi" w:hAnsiTheme="majorHAnsi" w:cstheme="majorHAnsi"/>
        </w:rPr>
        <w:t>Little been known about how manufactured nanoscale materials will have an impact to the environment</w:t>
      </w:r>
      <w:r w:rsidRPr="001C34F2">
        <w:rPr>
          <w:rFonts w:asciiTheme="majorHAnsi" w:hAnsiTheme="majorHAnsi" w:cstheme="majorHAnsi"/>
          <w:sz w:val="16"/>
        </w:rPr>
        <w:t xml:space="preserve">. Jerome (2005) argues that nanomaterials used for military uniforms could break of and enter the body and environment. </w:t>
      </w:r>
      <w:r w:rsidRPr="001C34F2">
        <w:rPr>
          <w:rStyle w:val="StyleUnderline"/>
          <w:rFonts w:asciiTheme="majorHAnsi" w:hAnsiTheme="majorHAnsi" w:cstheme="majorHAnsi"/>
          <w:highlight w:val="green"/>
        </w:rPr>
        <w:t xml:space="preserve">New materials could </w:t>
      </w:r>
      <w:r w:rsidRPr="001C34F2">
        <w:rPr>
          <w:rStyle w:val="Emphasis"/>
          <w:rFonts w:asciiTheme="majorHAnsi" w:hAnsiTheme="majorHAnsi" w:cstheme="majorHAnsi"/>
          <w:highlight w:val="green"/>
        </w:rPr>
        <w:t>destroy species of plants and animal</w:t>
      </w:r>
      <w:r w:rsidRPr="001C34F2">
        <w:rPr>
          <w:rFonts w:asciiTheme="majorHAnsi" w:hAnsiTheme="majorHAnsi" w:cstheme="majorHAnsi"/>
          <w:sz w:val="16"/>
        </w:rPr>
        <w:t xml:space="preserve">. </w:t>
      </w:r>
      <w:r w:rsidRPr="001C34F2">
        <w:rPr>
          <w:rStyle w:val="StyleUnderline"/>
          <w:rFonts w:asciiTheme="majorHAnsi" w:hAnsiTheme="majorHAnsi" w:cstheme="majorHAnsi"/>
        </w:rPr>
        <w:t>Fumes from fuel additives could be inhaled by military personnel</w:t>
      </w:r>
      <w:r w:rsidRPr="001C34F2">
        <w:rPr>
          <w:rFonts w:asciiTheme="majorHAnsi" w:hAnsiTheme="majorHAnsi" w:cstheme="majorHAnsi"/>
          <w:sz w:val="16"/>
        </w:rPr>
        <w:t xml:space="preserve">. Contaminant due to </w:t>
      </w:r>
      <w:r w:rsidRPr="001C34F2">
        <w:rPr>
          <w:rStyle w:val="StyleUnderline"/>
          <w:rFonts w:asciiTheme="majorHAnsi" w:hAnsiTheme="majorHAnsi" w:cstheme="majorHAnsi"/>
        </w:rPr>
        <w:t>weapon blasts could lead to diseases such as cancer or leukemia</w:t>
      </w:r>
      <w:r w:rsidRPr="001C34F2">
        <w:rPr>
          <w:rFonts w:asciiTheme="majorHAnsi" w:hAnsiTheme="majorHAnsi" w:cstheme="majorHAnsi"/>
          <w:sz w:val="16"/>
        </w:rPr>
        <w:t xml:space="preserve"> due to absorption through the skin or inhalation. Improper disposal of batteries using nano particles could also affect a wide variety of species. An increase in </w:t>
      </w:r>
      <w:r w:rsidRPr="001C34F2">
        <w:rPr>
          <w:rStyle w:val="StyleUnderline"/>
          <w:rFonts w:asciiTheme="majorHAnsi" w:hAnsiTheme="majorHAnsi" w:cstheme="majorHAnsi"/>
        </w:rPr>
        <w:t xml:space="preserve">nanoparticle release into the environment could be aided by waste streams </w:t>
      </w:r>
      <w:r w:rsidRPr="001C34F2">
        <w:rPr>
          <w:rFonts w:asciiTheme="majorHAnsi" w:hAnsiTheme="majorHAnsi" w:cstheme="majorHAnsi"/>
          <w:sz w:val="16"/>
        </w:rPr>
        <w:t xml:space="preserve">from military research facilities. </w:t>
      </w:r>
      <w:r w:rsidRPr="001C34F2">
        <w:rPr>
          <w:rStyle w:val="Emphasis"/>
          <w:rFonts w:asciiTheme="majorHAnsi" w:hAnsiTheme="majorHAnsi" w:cstheme="majorHAnsi"/>
          <w:highlight w:val="green"/>
        </w:rPr>
        <w:t>Advanced nuclear weapons</w:t>
      </w:r>
      <w:r w:rsidRPr="001C34F2">
        <w:rPr>
          <w:rFonts w:asciiTheme="majorHAnsi" w:hAnsiTheme="majorHAnsi" w:cstheme="majorHAnsi"/>
          <w:sz w:val="16"/>
        </w:rPr>
        <w:t xml:space="preserve"> that are miniaturized may </w:t>
      </w:r>
      <w:r w:rsidRPr="001C34F2">
        <w:rPr>
          <w:rStyle w:val="StyleUnderline"/>
          <w:rFonts w:asciiTheme="majorHAnsi" w:hAnsiTheme="majorHAnsi" w:cstheme="majorHAnsi"/>
        </w:rPr>
        <w:t xml:space="preserve">leave large areas of </w:t>
      </w:r>
      <w:r w:rsidRPr="001C34F2">
        <w:rPr>
          <w:rStyle w:val="StyleUnderline"/>
          <w:rFonts w:asciiTheme="majorHAnsi" w:hAnsiTheme="majorHAnsi" w:cstheme="majorHAnsi"/>
          <w:highlight w:val="green"/>
        </w:rPr>
        <w:t>soil</w:t>
      </w:r>
      <w:r w:rsidRPr="001C34F2">
        <w:rPr>
          <w:rFonts w:asciiTheme="majorHAnsi" w:hAnsiTheme="majorHAnsi" w:cstheme="majorHAnsi"/>
          <w:sz w:val="16"/>
          <w:highlight w:val="green"/>
        </w:rPr>
        <w:t xml:space="preserve"> </w:t>
      </w:r>
      <w:r w:rsidRPr="001C34F2">
        <w:rPr>
          <w:rStyle w:val="Emphasis"/>
          <w:rFonts w:asciiTheme="majorHAnsi" w:hAnsiTheme="majorHAnsi" w:cstheme="majorHAnsi"/>
          <w:highlight w:val="green"/>
        </w:rPr>
        <w:t>contaminated with radioactive material</w:t>
      </w:r>
      <w:r w:rsidRPr="001C34F2">
        <w:rPr>
          <w:rStyle w:val="Emphasis"/>
          <w:rFonts w:asciiTheme="majorHAnsi" w:hAnsiTheme="majorHAnsi" w:cstheme="majorHAnsi"/>
        </w:rPr>
        <w:t>s</w:t>
      </w:r>
      <w:r w:rsidRPr="001C34F2">
        <w:rPr>
          <w:rFonts w:asciiTheme="majorHAnsi" w:hAnsiTheme="majorHAnsi" w:cstheme="majorHAnsi"/>
          <w:sz w:val="16"/>
        </w:rPr>
        <w:t xml:space="preserve">. There is an </w:t>
      </w:r>
      <w:r w:rsidRPr="001C34F2">
        <w:rPr>
          <w:rStyle w:val="Emphasis"/>
          <w:rFonts w:asciiTheme="majorHAnsi" w:hAnsiTheme="majorHAnsi" w:cstheme="majorHAnsi"/>
          <w:highlight w:val="green"/>
        </w:rPr>
        <w:t>increase in toxicity</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as the particle size decrease which could cause unknown </w:t>
      </w:r>
      <w:r w:rsidRPr="001C34F2">
        <w:rPr>
          <w:rStyle w:val="Emphasis"/>
          <w:rFonts w:asciiTheme="majorHAnsi" w:hAnsiTheme="majorHAnsi" w:cstheme="majorHAnsi"/>
        </w:rPr>
        <w:t>environmental changes</w:t>
      </w:r>
      <w:r w:rsidRPr="001C34F2">
        <w:rPr>
          <w:rStyle w:val="StyleUnderline"/>
          <w:rFonts w:asciiTheme="majorHAnsi" w:hAnsiTheme="majorHAnsi" w:cstheme="majorHAnsi"/>
        </w:rPr>
        <w:t>.</w:t>
      </w:r>
      <w:r w:rsidRPr="001C34F2">
        <w:rPr>
          <w:rFonts w:asciiTheme="majorHAnsi" w:hAnsiTheme="majorHAnsi" w:cstheme="majorHAnsi"/>
          <w:sz w:val="16"/>
        </w:rPr>
        <w:t xml:space="preserve"> Bennet-woods ( </w:t>
      </w:r>
      <w:hyperlink r:id="rId18" w:anchor="bennet" w:history="1">
        <w:r w:rsidRPr="001C34F2">
          <w:rPr>
            <w:rStyle w:val="Hyperlink"/>
            <w:rFonts w:asciiTheme="majorHAnsi" w:hAnsiTheme="majorHAnsi" w:cstheme="majorHAnsi"/>
            <w:sz w:val="16"/>
          </w:rPr>
          <w:t>2008 </w:t>
        </w:r>
      </w:hyperlink>
      <w:r w:rsidRPr="001C34F2">
        <w:rPr>
          <w:rFonts w:asciiTheme="majorHAnsi" w:hAnsiTheme="majorHAnsi" w:cstheme="majorHAnsi"/>
          <w:sz w:val="16"/>
        </w:rPr>
        <w:t>) argues that there is great uncertainty in which the way nano materials will degrade under natural conditions and interact with local organisms in the environment.</w:t>
      </w:r>
    </w:p>
    <w:p w14:paraId="409863B7" w14:textId="77777777" w:rsidR="008278F2" w:rsidRPr="001C34F2" w:rsidRDefault="008278F2" w:rsidP="008278F2">
      <w:pPr>
        <w:rPr>
          <w:rFonts w:asciiTheme="majorHAnsi" w:hAnsiTheme="majorHAnsi" w:cstheme="majorHAnsi"/>
          <w:sz w:val="16"/>
        </w:rPr>
      </w:pPr>
      <w:r w:rsidRPr="001C34F2">
        <w:rPr>
          <w:rStyle w:val="StyleUnderline"/>
          <w:rFonts w:asciiTheme="majorHAnsi" w:hAnsiTheme="majorHAnsi" w:cstheme="majorHAnsi"/>
        </w:rPr>
        <w:t xml:space="preserve">Danger to society could greatly be affected due to </w:t>
      </w:r>
      <w:r w:rsidRPr="001C34F2">
        <w:rPr>
          <w:rStyle w:val="Emphasis"/>
          <w:rFonts w:asciiTheme="majorHAnsi" w:hAnsiTheme="majorHAnsi" w:cstheme="majorHAnsi"/>
          <w:highlight w:val="green"/>
        </w:rPr>
        <w:t>self-replicating</w:t>
      </w:r>
      <w:r w:rsidRPr="001C34F2">
        <w:rPr>
          <w:rStyle w:val="StyleUnderline"/>
          <w:rFonts w:asciiTheme="majorHAnsi" w:hAnsiTheme="majorHAnsi" w:cstheme="majorHAnsi"/>
          <w:highlight w:val="green"/>
        </w:rPr>
        <w:t xml:space="preserve">, </w:t>
      </w:r>
      <w:r w:rsidRPr="001C34F2">
        <w:rPr>
          <w:rStyle w:val="Emphasis"/>
          <w:rFonts w:asciiTheme="majorHAnsi" w:hAnsiTheme="majorHAnsi" w:cstheme="majorHAnsi"/>
          <w:highlight w:val="green"/>
        </w:rPr>
        <w:t>mutating</w:t>
      </w:r>
      <w:r w:rsidRPr="001C34F2">
        <w:rPr>
          <w:rStyle w:val="StyleUnderline"/>
          <w:rFonts w:asciiTheme="majorHAnsi" w:hAnsiTheme="majorHAnsi" w:cstheme="majorHAnsi"/>
          <w:highlight w:val="green"/>
        </w:rPr>
        <w:t xml:space="preserve">, </w:t>
      </w:r>
      <w:r w:rsidRPr="001C34F2">
        <w:rPr>
          <w:rStyle w:val="Emphasis"/>
          <w:rFonts w:asciiTheme="majorHAnsi" w:hAnsiTheme="majorHAnsi" w:cstheme="majorHAnsi"/>
          <w:highlight w:val="green"/>
        </w:rPr>
        <w:t>mechanical</w:t>
      </w:r>
      <w:r w:rsidRPr="001C34F2">
        <w:rPr>
          <w:rStyle w:val="StyleUnderline"/>
          <w:rFonts w:asciiTheme="majorHAnsi" w:hAnsiTheme="majorHAnsi" w:cstheme="majorHAnsi"/>
          <w:highlight w:val="green"/>
        </w:rPr>
        <w:t xml:space="preserve"> or </w:t>
      </w:r>
      <w:r w:rsidRPr="001C34F2">
        <w:rPr>
          <w:rStyle w:val="Emphasis"/>
          <w:rFonts w:asciiTheme="majorHAnsi" w:hAnsiTheme="majorHAnsi" w:cstheme="majorHAnsi"/>
          <w:highlight w:val="green"/>
        </w:rPr>
        <w:t>biological plague</w:t>
      </w:r>
      <w:r w:rsidRPr="001C34F2">
        <w:rPr>
          <w:rStyle w:val="Emphasis"/>
          <w:rFonts w:asciiTheme="majorHAnsi" w:hAnsiTheme="majorHAnsi" w:cstheme="majorHAnsi"/>
        </w:rPr>
        <w:t>s</w:t>
      </w:r>
      <w:r w:rsidRPr="001C34F2">
        <w:rPr>
          <w:rFonts w:asciiTheme="majorHAnsi" w:hAnsiTheme="majorHAnsi" w:cstheme="majorHAnsi"/>
          <w:sz w:val="16"/>
        </w:rPr>
        <w:t xml:space="preserve">. In the event that these </w:t>
      </w:r>
      <w:r w:rsidRPr="001C34F2">
        <w:rPr>
          <w:rStyle w:val="StyleUnderline"/>
          <w:rFonts w:asciiTheme="majorHAnsi" w:hAnsiTheme="majorHAnsi" w:cstheme="majorHAnsi"/>
        </w:rPr>
        <w:t>intelligent nano systems were to be unleashed</w:t>
      </w:r>
      <w:r w:rsidRPr="001C34F2">
        <w:rPr>
          <w:rFonts w:asciiTheme="majorHAnsi" w:hAnsiTheme="majorHAnsi" w:cstheme="majorHAnsi"/>
          <w:sz w:val="16"/>
        </w:rPr>
        <w:t xml:space="preserve">, they could potentially </w:t>
      </w:r>
      <w:r w:rsidRPr="001C34F2">
        <w:rPr>
          <w:rStyle w:val="Emphasis"/>
          <w:rFonts w:asciiTheme="majorHAnsi" w:hAnsiTheme="majorHAnsi" w:cstheme="majorHAnsi"/>
        </w:rPr>
        <w:t>attack the physical world</w:t>
      </w:r>
      <w:r w:rsidRPr="001C34F2">
        <w:rPr>
          <w:rFonts w:asciiTheme="majorHAnsi" w:hAnsiTheme="majorHAnsi" w:cstheme="majorHAnsi"/>
          <w:sz w:val="16"/>
        </w:rPr>
        <w:t xml:space="preserve">. There are a number of applications that will be developed with nanotechnology that could potentially </w:t>
      </w:r>
      <w:r w:rsidRPr="001C34F2">
        <w:rPr>
          <w:rStyle w:val="StyleUnderline"/>
          <w:rFonts w:asciiTheme="majorHAnsi" w:hAnsiTheme="majorHAnsi" w:cstheme="majorHAnsi"/>
        </w:rPr>
        <w:t xml:space="preserve">crossover from the military to </w:t>
      </w:r>
      <w:r w:rsidRPr="001C34F2">
        <w:rPr>
          <w:rStyle w:val="Emphasis"/>
          <w:rFonts w:asciiTheme="majorHAnsi" w:hAnsiTheme="majorHAnsi" w:cstheme="majorHAnsi"/>
        </w:rPr>
        <w:t>national security</w:t>
      </w:r>
      <w:r w:rsidRPr="001C34F2">
        <w:rPr>
          <w:rStyle w:val="StyleUnderline"/>
          <w:rFonts w:asciiTheme="majorHAnsi" w:hAnsiTheme="majorHAnsi" w:cstheme="majorHAnsi"/>
        </w:rPr>
        <w:t xml:space="preserve"> that can harm the civilian sector </w:t>
      </w:r>
      <w:r w:rsidRPr="001C34F2">
        <w:rPr>
          <w:rFonts w:asciiTheme="majorHAnsi" w:hAnsiTheme="majorHAnsi" w:cstheme="majorHAnsi"/>
          <w:sz w:val="16"/>
        </w:rPr>
        <w:t>( </w:t>
      </w:r>
      <w:hyperlink r:id="rId19" w:anchor="bennet" w:history="1">
        <w:r w:rsidRPr="001C34F2">
          <w:rPr>
            <w:rStyle w:val="Hyperlink"/>
            <w:rFonts w:asciiTheme="majorHAnsi" w:hAnsiTheme="majorHAnsi" w:cstheme="majorHAnsi"/>
            <w:sz w:val="16"/>
          </w:rPr>
          <w:t>Bennet-Woods, 2008 </w:t>
        </w:r>
      </w:hyperlink>
      <w:r w:rsidRPr="001C34F2">
        <w:rPr>
          <w:rFonts w:asciiTheme="majorHAnsi" w:hAnsiTheme="majorHAnsi" w:cstheme="majorHAnsi"/>
          <w:sz w:val="16"/>
        </w:rPr>
        <w:t>). There is a heightened awareness that new technologies will allow for a more efficient access to personal privacy and autonomy ( </w:t>
      </w:r>
      <w:hyperlink r:id="rId20" w:anchor="roco2" w:history="1">
        <w:r w:rsidRPr="001C34F2">
          <w:rPr>
            <w:rStyle w:val="Hyperlink"/>
            <w:rFonts w:asciiTheme="majorHAnsi" w:hAnsiTheme="majorHAnsi" w:cstheme="majorHAnsi"/>
            <w:sz w:val="16"/>
          </w:rPr>
          <w:t>Roco &amp; Bainbridge, 2005 </w:t>
        </w:r>
      </w:hyperlink>
      <w:r w:rsidRPr="001C34F2">
        <w:rPr>
          <w:rFonts w:asciiTheme="majorHAnsi" w:hAnsiTheme="majorHAnsi" w:cstheme="majorHAnsi"/>
          <w:sz w:val="16"/>
        </w:rPr>
        <w:t xml:space="preserve">). Concerns regarding artificial intelligence acquiring a vast amount of personal data, voice recognition, and financial data will also arise. Implantable brain devices, intended for communication, raise concerns for actually observing and </w:t>
      </w:r>
      <w:r w:rsidRPr="001C34F2">
        <w:rPr>
          <w:rStyle w:val="Emphasis"/>
          <w:rFonts w:asciiTheme="majorHAnsi" w:hAnsiTheme="majorHAnsi" w:cstheme="majorHAnsi"/>
        </w:rPr>
        <w:t>manipulating thoughts</w:t>
      </w:r>
      <w:r w:rsidRPr="001C34F2">
        <w:rPr>
          <w:rFonts w:asciiTheme="majorHAnsi" w:hAnsiTheme="majorHAnsi" w:cstheme="majorHAnsi"/>
          <w:sz w:val="16"/>
        </w:rPr>
        <w:t xml:space="preserve">. Some of the most feared risks due to </w:t>
      </w:r>
      <w:r w:rsidRPr="001C34F2">
        <w:rPr>
          <w:rStyle w:val="StyleUnderline"/>
          <w:rFonts w:asciiTheme="majorHAnsi" w:hAnsiTheme="majorHAnsi" w:cstheme="majorHAnsi"/>
        </w:rPr>
        <w:t>nanotechnology in the society are the loss of privacy</w:t>
      </w:r>
      <w:r w:rsidRPr="001C34F2">
        <w:rPr>
          <w:rFonts w:asciiTheme="majorHAnsi" w:hAnsiTheme="majorHAnsi" w:cstheme="majorHAnsi"/>
          <w:sz w:val="16"/>
        </w:rPr>
        <w:t xml:space="preserve"> ( </w:t>
      </w:r>
      <w:hyperlink r:id="rId21" w:anchor="flagg" w:history="1">
        <w:r w:rsidRPr="001C34F2">
          <w:rPr>
            <w:rStyle w:val="Hyperlink"/>
            <w:rFonts w:asciiTheme="majorHAnsi" w:hAnsiTheme="majorHAnsi" w:cstheme="majorHAnsi"/>
            <w:sz w:val="16"/>
          </w:rPr>
          <w:t>Flagg, 2005 </w:t>
        </w:r>
      </w:hyperlink>
      <w:r w:rsidRPr="001C34F2">
        <w:rPr>
          <w:rFonts w:asciiTheme="majorHAnsi" w:hAnsiTheme="majorHAnsi" w:cstheme="majorHAnsi"/>
          <w:sz w:val="16"/>
        </w:rPr>
        <w:t xml:space="preserve">). Nano sensors developed for the battlefield could be used for eavesdropping and tracking of citizens by state agencies. This could lead to </w:t>
      </w:r>
      <w:r w:rsidRPr="001C34F2">
        <w:rPr>
          <w:rStyle w:val="Emphasis"/>
          <w:rFonts w:asciiTheme="majorHAnsi" w:hAnsiTheme="majorHAnsi" w:cstheme="majorHAnsi"/>
        </w:rPr>
        <w:t>improvised warfare or terrorism</w:t>
      </w:r>
      <w:r w:rsidRPr="001C34F2">
        <w:rPr>
          <w:rFonts w:asciiTheme="majorHAnsi" w:hAnsiTheme="majorHAnsi" w:cstheme="majorHAnsi"/>
          <w:sz w:val="16"/>
        </w:rPr>
        <w:t>. Bennet-Woods ( </w:t>
      </w:r>
      <w:hyperlink r:id="rId22" w:anchor="bennet" w:history="1">
        <w:r w:rsidRPr="001C34F2">
          <w:rPr>
            <w:rStyle w:val="Hyperlink"/>
            <w:rFonts w:asciiTheme="majorHAnsi" w:hAnsiTheme="majorHAnsi" w:cstheme="majorHAnsi"/>
            <w:sz w:val="16"/>
          </w:rPr>
          <w:t>2008 </w:t>
        </w:r>
      </w:hyperlink>
      <w:r w:rsidRPr="001C34F2">
        <w:rPr>
          <w:rFonts w:asciiTheme="majorHAnsi" w:hAnsiTheme="majorHAnsi" w:cstheme="majorHAnsi"/>
          <w:sz w:val="16"/>
        </w:rPr>
        <w:t>) argues that there should be an outright ban on nanoenabled tracking and surveillance devices for any purpose.</w:t>
      </w:r>
    </w:p>
    <w:p w14:paraId="31363E98" w14:textId="77777777" w:rsidR="008278F2" w:rsidRPr="001C34F2" w:rsidRDefault="008278F2" w:rsidP="008278F2">
      <w:pPr>
        <w:rPr>
          <w:rFonts w:asciiTheme="majorHAnsi" w:hAnsiTheme="majorHAnsi" w:cstheme="majorHAnsi"/>
          <w:sz w:val="16"/>
        </w:rPr>
      </w:pPr>
      <w:r w:rsidRPr="001C34F2">
        <w:rPr>
          <w:rStyle w:val="StyleUnderline"/>
          <w:rFonts w:asciiTheme="majorHAnsi" w:hAnsiTheme="majorHAnsi" w:cstheme="majorHAnsi"/>
        </w:rPr>
        <w:t>Nanotechnology in combination with biotechnology</w:t>
      </w:r>
      <w:r w:rsidRPr="001C34F2">
        <w:rPr>
          <w:rFonts w:asciiTheme="majorHAnsi" w:hAnsiTheme="majorHAnsi" w:cstheme="majorHAnsi"/>
          <w:sz w:val="16"/>
        </w:rPr>
        <w:t xml:space="preserve"> and medicine raise </w:t>
      </w:r>
      <w:r w:rsidRPr="001C34F2">
        <w:rPr>
          <w:rStyle w:val="StyleUnderline"/>
          <w:rFonts w:asciiTheme="majorHAnsi" w:hAnsiTheme="majorHAnsi" w:cstheme="majorHAnsi"/>
        </w:rPr>
        <w:t>concerns</w:t>
      </w:r>
      <w:r w:rsidRPr="001C34F2">
        <w:rPr>
          <w:rFonts w:asciiTheme="majorHAnsi" w:hAnsiTheme="majorHAnsi" w:cstheme="majorHAnsi"/>
          <w:sz w:val="16"/>
        </w:rPr>
        <w:t xml:space="preserve"> regarding human </w:t>
      </w:r>
      <w:r w:rsidRPr="001C34F2">
        <w:rPr>
          <w:rStyle w:val="StyleUnderline"/>
          <w:rFonts w:asciiTheme="majorHAnsi" w:hAnsiTheme="majorHAnsi" w:cstheme="majorHAnsi"/>
        </w:rPr>
        <w:t>safety</w:t>
      </w:r>
      <w:r w:rsidRPr="001C34F2">
        <w:rPr>
          <w:rFonts w:asciiTheme="majorHAnsi" w:hAnsiTheme="majorHAnsi" w:cstheme="majorHAnsi"/>
          <w:sz w:val="16"/>
        </w:rPr>
        <w:t xml:space="preserve">. This includes nanoscale drugs that may allow for improvements in terrorism alongside more efficient soldiers for combat. </w:t>
      </w:r>
      <w:r w:rsidRPr="001C34F2">
        <w:rPr>
          <w:rStyle w:val="Emphasis"/>
          <w:rFonts w:asciiTheme="majorHAnsi" w:hAnsiTheme="majorHAnsi" w:cstheme="majorHAnsi"/>
          <w:highlight w:val="green"/>
        </w:rPr>
        <w:t>Bioterrorism</w:t>
      </w:r>
      <w:r w:rsidRPr="001C34F2">
        <w:rPr>
          <w:rFonts w:asciiTheme="majorHAnsi" w:hAnsiTheme="majorHAnsi" w:cstheme="majorHAnsi"/>
          <w:sz w:val="16"/>
          <w:highlight w:val="green"/>
        </w:rPr>
        <w:t xml:space="preserve"> </w:t>
      </w:r>
      <w:r w:rsidRPr="001C34F2">
        <w:rPr>
          <w:rStyle w:val="StyleUnderline"/>
          <w:rFonts w:asciiTheme="majorHAnsi" w:hAnsiTheme="majorHAnsi" w:cstheme="majorHAnsi"/>
          <w:highlight w:val="green"/>
        </w:rPr>
        <w:t>could greatly be improved</w:t>
      </w:r>
      <w:r w:rsidRPr="001C34F2">
        <w:rPr>
          <w:rStyle w:val="StyleUnderline"/>
          <w:rFonts w:asciiTheme="majorHAnsi" w:hAnsiTheme="majorHAnsi" w:cstheme="majorHAnsi"/>
        </w:rPr>
        <w:t xml:space="preserve"> through</w:t>
      </w:r>
      <w:r w:rsidRPr="001C34F2">
        <w:rPr>
          <w:rFonts w:asciiTheme="majorHAnsi" w:hAnsiTheme="majorHAnsi" w:cstheme="majorHAnsi"/>
          <w:sz w:val="16"/>
        </w:rPr>
        <w:t xml:space="preserve"> </w:t>
      </w:r>
      <w:r w:rsidRPr="001C34F2">
        <w:rPr>
          <w:rStyle w:val="Emphasis"/>
          <w:rFonts w:asciiTheme="majorHAnsi" w:hAnsiTheme="majorHAnsi" w:cstheme="majorHAnsi"/>
        </w:rPr>
        <w:t>nano-engineered drugs and chemicals</w:t>
      </w:r>
      <w:r w:rsidRPr="001C34F2">
        <w:rPr>
          <w:rFonts w:asciiTheme="majorHAnsi" w:hAnsiTheme="majorHAnsi" w:cstheme="majorHAnsi"/>
          <w:sz w:val="16"/>
        </w:rPr>
        <w:t xml:space="preserve"> ( </w:t>
      </w:r>
      <w:hyperlink r:id="rId23" w:anchor="milleson" w:history="1">
        <w:r w:rsidRPr="001C34F2">
          <w:rPr>
            <w:rStyle w:val="Hyperlink"/>
            <w:rFonts w:asciiTheme="majorHAnsi" w:hAnsiTheme="majorHAnsi" w:cstheme="majorHAnsi"/>
            <w:sz w:val="16"/>
          </w:rPr>
          <w:t>Milleson, 2013 </w:t>
        </w:r>
      </w:hyperlink>
      <w:r w:rsidRPr="001C34F2">
        <w:rPr>
          <w:rFonts w:asciiTheme="majorHAnsi" w:hAnsiTheme="majorHAnsi" w:cstheme="majorHAnsi"/>
          <w:sz w:val="16"/>
        </w:rPr>
        <w:t>). Body implants could be used by soldiers to provide for better fighting efficiency but in the society, the extent in which the availability of body manipulation will have to be debated at large ( </w:t>
      </w:r>
      <w:hyperlink r:id="rId24" w:anchor="altmann1" w:history="1">
        <w:r w:rsidRPr="001C34F2">
          <w:rPr>
            <w:rStyle w:val="Hyperlink"/>
            <w:rFonts w:asciiTheme="majorHAnsi" w:hAnsiTheme="majorHAnsi" w:cstheme="majorHAnsi"/>
            <w:sz w:val="16"/>
          </w:rPr>
          <w:t>Altmann J. , Nanotechnology and preventive arms control, 2005 </w:t>
        </w:r>
      </w:hyperlink>
      <w:r w:rsidRPr="001C34F2">
        <w:rPr>
          <w:rFonts w:asciiTheme="majorHAnsi" w:hAnsiTheme="majorHAnsi" w:cstheme="majorHAnsi"/>
          <w:sz w:val="16"/>
        </w:rPr>
        <w:t xml:space="preserve">). Brain implanted stimulates could become addictive and lead to health defects. </w:t>
      </w:r>
      <w:r w:rsidRPr="001C34F2">
        <w:rPr>
          <w:rStyle w:val="StyleUnderline"/>
          <w:rFonts w:asciiTheme="majorHAnsi" w:hAnsiTheme="majorHAnsi" w:cstheme="majorHAnsi"/>
        </w:rPr>
        <w:t xml:space="preserve">The availability of body and brain implants could have negative effects during peace time. </w:t>
      </w:r>
      <w:r w:rsidRPr="001C34F2">
        <w:rPr>
          <w:rFonts w:asciiTheme="majorHAnsi" w:hAnsiTheme="majorHAnsi" w:cstheme="majorHAnsi"/>
          <w:sz w:val="16"/>
        </w:rPr>
        <w:t>Milleson ( </w:t>
      </w:r>
      <w:hyperlink r:id="rId25" w:anchor="milleson" w:history="1">
        <w:r w:rsidRPr="001C34F2">
          <w:rPr>
            <w:rStyle w:val="Hyperlink"/>
            <w:rFonts w:asciiTheme="majorHAnsi" w:hAnsiTheme="majorHAnsi" w:cstheme="majorHAnsi"/>
            <w:sz w:val="16"/>
          </w:rPr>
          <w:t>2013 </w:t>
        </w:r>
      </w:hyperlink>
      <w:r w:rsidRPr="001C34F2">
        <w:rPr>
          <w:rFonts w:asciiTheme="majorHAnsi" w:hAnsiTheme="majorHAnsi" w:cstheme="majorHAnsi"/>
          <w:sz w:val="16"/>
        </w:rPr>
        <w:t>) argues that there is fear that this technology could destabilize the human race, society, and family. Thus, the use in society should be delayed for at least a decade.</w:t>
      </w:r>
    </w:p>
    <w:p w14:paraId="06421ACA" w14:textId="61142273" w:rsidR="008278F2" w:rsidRPr="001C34F2" w:rsidRDefault="008278F2" w:rsidP="008278F2">
      <w:pPr>
        <w:pStyle w:val="Heading4"/>
      </w:pPr>
      <w:r w:rsidRPr="001C34F2">
        <w:t xml:space="preserve">Cap solves poverty--Collapse is </w:t>
      </w:r>
      <w:r w:rsidRPr="001C34F2">
        <w:rPr>
          <w:u w:val="single"/>
        </w:rPr>
        <w:t>not inevitable</w:t>
      </w:r>
      <w:r w:rsidRPr="001C34F2">
        <w:t xml:space="preserve"> and political reform is in the </w:t>
      </w:r>
      <w:r w:rsidRPr="001C34F2">
        <w:rPr>
          <w:u w:val="single"/>
        </w:rPr>
        <w:t>right direction</w:t>
      </w:r>
      <w:r w:rsidRPr="001C34F2">
        <w:t xml:space="preserve"> – the alt cedes </w:t>
      </w:r>
      <w:r w:rsidRPr="001C34F2">
        <w:rPr>
          <w:u w:val="single"/>
        </w:rPr>
        <w:t>influence</w:t>
      </w:r>
      <w:r w:rsidRPr="001C34F2">
        <w:t xml:space="preserve"> of left. </w:t>
      </w:r>
    </w:p>
    <w:p w14:paraId="310A6491" w14:textId="77777777" w:rsidR="008278F2" w:rsidRPr="001C34F2" w:rsidRDefault="008278F2" w:rsidP="008278F2">
      <w:pPr>
        <w:rPr>
          <w:rFonts w:asciiTheme="majorHAnsi" w:hAnsiTheme="majorHAnsi" w:cstheme="majorHAnsi"/>
        </w:rPr>
      </w:pPr>
      <w:r w:rsidRPr="001C34F2">
        <w:rPr>
          <w:rStyle w:val="Style13ptBold"/>
          <w:rFonts w:asciiTheme="majorHAnsi" w:hAnsiTheme="majorHAnsi" w:cstheme="majorHAnsi"/>
        </w:rPr>
        <w:t>Teixeira and Judis 17</w:t>
      </w:r>
      <w:r w:rsidRPr="001C34F2">
        <w:rPr>
          <w:rFonts w:asciiTheme="majorHAnsi" w:hAnsiTheme="majorHAnsi" w:cstheme="majorHAnsi"/>
        </w:rPr>
        <w:t xml:space="preserve">—senior fellow at both The Century Foundation and American Progress AND editor-at-large at Talking Points Memo, former senior writer at The National Journal and a former senior editor at The New Republic (Ruy and John, “Why The Left Will (Eventually) Triumph: An Interview With Ruy Teixeira,” </w:t>
      </w:r>
      <w:hyperlink r:id="rId26" w:history="1">
        <w:r w:rsidRPr="001C34F2">
          <w:rPr>
            <w:rFonts w:asciiTheme="majorHAnsi" w:hAnsiTheme="majorHAnsi" w:cstheme="majorHAnsi"/>
          </w:rPr>
          <w:t>http://talkingpointsmemo.com/cafe/why-left-will-eventually-win-ruy-teixeira</w:t>
        </w:r>
      </w:hyperlink>
      <w:r w:rsidRPr="001C34F2">
        <w:rPr>
          <w:rFonts w:asciiTheme="majorHAnsi" w:hAnsiTheme="majorHAnsi" w:cstheme="majorHAnsi"/>
        </w:rPr>
        <w:t>, dml)</w:t>
      </w:r>
      <w:r>
        <w:rPr>
          <w:rFonts w:asciiTheme="majorHAnsi" w:hAnsiTheme="majorHAnsi" w:cstheme="majorHAnsi"/>
        </w:rPr>
        <w:t xml:space="preserve"> Recut Jet</w:t>
      </w:r>
    </w:p>
    <w:p w14:paraId="76C0D674"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rPr>
        <w:t xml:space="preserve">But if you look at </w:t>
      </w:r>
      <w:r w:rsidRPr="001C34F2">
        <w:rPr>
          <w:rFonts w:asciiTheme="majorHAnsi" w:hAnsiTheme="majorHAnsi" w:cstheme="majorHAnsi"/>
          <w:u w:val="single"/>
        </w:rPr>
        <w:t>other parts of the left</w:t>
      </w:r>
      <w:r w:rsidRPr="001C34F2">
        <w:rPr>
          <w:rFonts w:asciiTheme="majorHAnsi" w:hAnsiTheme="majorHAnsi" w:cstheme="majorHAnsi"/>
          <w:sz w:val="16"/>
        </w:rPr>
        <w:t xml:space="preserve">, they </w:t>
      </w:r>
      <w:r w:rsidRPr="001C34F2">
        <w:rPr>
          <w:rFonts w:asciiTheme="majorHAnsi" w:hAnsiTheme="majorHAnsi" w:cstheme="majorHAnsi"/>
          <w:u w:val="single"/>
        </w:rPr>
        <w:t>are actually doing relatively well. If you look at the Netherlands</w:t>
      </w:r>
      <w:r w:rsidRPr="001C34F2">
        <w:rPr>
          <w:rFonts w:asciiTheme="majorHAnsi" w:hAnsiTheme="majorHAnsi" w:cstheme="majorHAnsi"/>
          <w:sz w:val="16"/>
        </w:rPr>
        <w:t xml:space="preserve"> election, </w:t>
      </w:r>
      <w:r w:rsidRPr="001C34F2">
        <w:rPr>
          <w:rFonts w:asciiTheme="majorHAnsi" w:hAnsiTheme="majorHAnsi" w:cstheme="majorHAnsi"/>
          <w:u w:val="single"/>
        </w:rPr>
        <w:t>the green left did very well</w:t>
      </w:r>
      <w:r w:rsidRPr="001C34F2">
        <w:rPr>
          <w:rFonts w:asciiTheme="majorHAnsi" w:hAnsiTheme="majorHAnsi" w:cstheme="majorHAnsi"/>
          <w:sz w:val="16"/>
        </w:rPr>
        <w:t xml:space="preserve">, and if you add up the votes of the Socialist Party (a left-socialist </w:t>
      </w:r>
      <w:r w:rsidRPr="001C34F2">
        <w:rPr>
          <w:rFonts w:asciiTheme="majorHAnsi" w:hAnsiTheme="majorHAnsi" w:cstheme="majorHAnsi"/>
          <w:sz w:val="16"/>
        </w:rPr>
        <w:lastRenderedPageBreak/>
        <w:t xml:space="preserve">party), the greens, Democrats 66 (a left social-liberal party) and the social democrats, </w:t>
      </w:r>
      <w:r w:rsidRPr="00EC4506">
        <w:rPr>
          <w:rFonts w:asciiTheme="majorHAnsi" w:hAnsiTheme="majorHAnsi" w:cstheme="majorHAnsi"/>
          <w:u w:val="single"/>
        </w:rPr>
        <w:t xml:space="preserve">the left </w:t>
      </w:r>
      <w:r w:rsidRPr="00EC4506">
        <w:rPr>
          <w:rFonts w:asciiTheme="majorHAnsi" w:hAnsiTheme="majorHAnsi" w:cstheme="majorHAnsi"/>
          <w:b/>
          <w:iCs/>
          <w:u w:val="single"/>
          <w:bdr w:val="single" w:sz="8" w:space="0" w:color="auto"/>
        </w:rPr>
        <w:t>hasn’t been totally decimated</w:t>
      </w:r>
      <w:r w:rsidRPr="001C34F2">
        <w:rPr>
          <w:rFonts w:asciiTheme="majorHAnsi" w:hAnsiTheme="majorHAnsi" w:cstheme="majorHAnsi"/>
          <w:sz w:val="16"/>
        </w:rPr>
        <w:t xml:space="preserve">. What has really been decimated is the Party of Labor, as the social democrats in the Netherlands are called. </w:t>
      </w:r>
      <w:r w:rsidRPr="001C34F2">
        <w:rPr>
          <w:rFonts w:asciiTheme="majorHAnsi" w:hAnsiTheme="majorHAnsi" w:cstheme="majorHAnsi"/>
          <w:u w:val="single"/>
        </w:rPr>
        <w:t>We are seeing the same thing in France</w:t>
      </w:r>
      <w:r w:rsidRPr="001C34F2">
        <w:rPr>
          <w:rFonts w:asciiTheme="majorHAnsi" w:hAnsiTheme="majorHAnsi" w:cstheme="majorHAnsi"/>
          <w:sz w:val="16"/>
        </w:rPr>
        <w:t xml:space="preserve"> where the Socialist Party (the French social democrats) candidate did terribly, but [independent socialist Jean-Luc] Melenchon did quite well. </w:t>
      </w:r>
      <w:r w:rsidRPr="001C34F2">
        <w:rPr>
          <w:rFonts w:asciiTheme="majorHAnsi" w:hAnsiTheme="majorHAnsi" w:cstheme="majorHAnsi"/>
          <w:u w:val="single"/>
        </w:rPr>
        <w:t xml:space="preserve">The </w:t>
      </w:r>
      <w:r w:rsidRPr="00EC4506">
        <w:rPr>
          <w:rFonts w:asciiTheme="majorHAnsi" w:hAnsiTheme="majorHAnsi" w:cstheme="majorHAnsi"/>
          <w:highlight w:val="green"/>
          <w:u w:val="single"/>
        </w:rPr>
        <w:t>left</w:t>
      </w:r>
      <w:r w:rsidRPr="001C34F2">
        <w:rPr>
          <w:rFonts w:asciiTheme="majorHAnsi" w:hAnsiTheme="majorHAnsi" w:cstheme="majorHAnsi"/>
          <w:u w:val="single"/>
        </w:rPr>
        <w:t xml:space="preserve"> </w:t>
      </w:r>
      <w:r w:rsidRPr="001C34F2">
        <w:rPr>
          <w:rFonts w:asciiTheme="majorHAnsi" w:hAnsiTheme="majorHAnsi" w:cstheme="majorHAnsi"/>
          <w:b/>
          <w:iCs/>
          <w:u w:val="single"/>
          <w:bdr w:val="single" w:sz="8" w:space="0" w:color="auto"/>
        </w:rPr>
        <w:t>still has strength</w:t>
      </w:r>
      <w:r w:rsidRPr="001C34F2">
        <w:rPr>
          <w:rFonts w:asciiTheme="majorHAnsi" w:hAnsiTheme="majorHAnsi" w:cstheme="majorHAnsi"/>
          <w:u w:val="single"/>
        </w:rPr>
        <w:t xml:space="preserve">, but it is </w:t>
      </w:r>
      <w:r w:rsidRPr="001C34F2">
        <w:rPr>
          <w:rFonts w:asciiTheme="majorHAnsi" w:hAnsiTheme="majorHAnsi" w:cstheme="majorHAnsi"/>
          <w:b/>
          <w:iCs/>
          <w:u w:val="single"/>
          <w:bdr w:val="single" w:sz="8" w:space="0" w:color="auto"/>
        </w:rPr>
        <w:t>divided up among different political tendencies</w:t>
      </w:r>
      <w:r w:rsidRPr="001C34F2">
        <w:rPr>
          <w:rFonts w:asciiTheme="majorHAnsi" w:hAnsiTheme="majorHAnsi" w:cstheme="majorHAnsi"/>
          <w:u w:val="single"/>
        </w:rPr>
        <w:t xml:space="preserve">. It is going to </w:t>
      </w:r>
      <w:r w:rsidRPr="001C34F2">
        <w:rPr>
          <w:rFonts w:asciiTheme="majorHAnsi" w:hAnsiTheme="majorHAnsi" w:cstheme="majorHAnsi"/>
          <w:highlight w:val="green"/>
          <w:u w:val="single"/>
        </w:rPr>
        <w:t xml:space="preserve">have to </w:t>
      </w:r>
      <w:r w:rsidRPr="001C34F2">
        <w:rPr>
          <w:rFonts w:asciiTheme="majorHAnsi" w:hAnsiTheme="majorHAnsi" w:cstheme="majorHAnsi"/>
          <w:b/>
          <w:iCs/>
          <w:highlight w:val="green"/>
          <w:u w:val="single"/>
          <w:bdr w:val="single" w:sz="8" w:space="0" w:color="auto"/>
        </w:rPr>
        <w:t>reorganize itself around an economic program</w:t>
      </w:r>
      <w:r w:rsidRPr="001C34F2">
        <w:rPr>
          <w:rFonts w:asciiTheme="majorHAnsi" w:hAnsiTheme="majorHAnsi" w:cstheme="majorHAnsi"/>
          <w:u w:val="single"/>
        </w:rPr>
        <w:t xml:space="preserve"> that is going to deliver what people want, which is </w:t>
      </w:r>
      <w:r w:rsidRPr="001C34F2">
        <w:rPr>
          <w:rFonts w:asciiTheme="majorHAnsi" w:hAnsiTheme="majorHAnsi" w:cstheme="majorHAnsi"/>
          <w:b/>
          <w:iCs/>
          <w:highlight w:val="green"/>
          <w:u w:val="single"/>
          <w:bdr w:val="single" w:sz="8" w:space="0" w:color="auto"/>
        </w:rPr>
        <w:t>better growth</w:t>
      </w:r>
      <w:r w:rsidRPr="001C34F2">
        <w:rPr>
          <w:rFonts w:asciiTheme="majorHAnsi" w:hAnsiTheme="majorHAnsi" w:cstheme="majorHAnsi"/>
          <w:highlight w:val="green"/>
          <w:u w:val="single"/>
        </w:rPr>
        <w:t xml:space="preserve"> and </w:t>
      </w:r>
      <w:r w:rsidRPr="001C34F2">
        <w:rPr>
          <w:rFonts w:asciiTheme="majorHAnsi" w:hAnsiTheme="majorHAnsi" w:cstheme="majorHAnsi"/>
          <w:b/>
          <w:iCs/>
          <w:highlight w:val="green"/>
          <w:u w:val="single"/>
          <w:bdr w:val="single" w:sz="8" w:space="0" w:color="auto"/>
        </w:rPr>
        <w:t>better distribution</w:t>
      </w:r>
      <w:r w:rsidRPr="001C34F2">
        <w:rPr>
          <w:rFonts w:asciiTheme="majorHAnsi" w:hAnsiTheme="majorHAnsi" w:cstheme="majorHAnsi"/>
          <w:u w:val="single"/>
        </w:rPr>
        <w:t xml:space="preserve">. Until that happens, the left will be </w:t>
      </w:r>
      <w:r w:rsidRPr="001C34F2">
        <w:rPr>
          <w:rFonts w:asciiTheme="majorHAnsi" w:hAnsiTheme="majorHAnsi" w:cstheme="majorHAnsi"/>
          <w:b/>
          <w:iCs/>
          <w:u w:val="single"/>
          <w:bdr w:val="single" w:sz="8" w:space="0" w:color="auto"/>
        </w:rPr>
        <w:t>in a quagmire</w:t>
      </w:r>
      <w:r w:rsidRPr="001C34F2">
        <w:rPr>
          <w:rFonts w:asciiTheme="majorHAnsi" w:hAnsiTheme="majorHAnsi" w:cstheme="majorHAnsi"/>
          <w:sz w:val="16"/>
        </w:rPr>
        <w:t xml:space="preserve">. Judis: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1890s; the New Deal out of the Great Depression. I am not saying that bad times is better for the left, but only that there isn’t a necessary connection in either case and that you are making too facile an assumption about which times promote which politics. Teixeira: </w:t>
      </w:r>
      <w:r w:rsidRPr="001C34F2">
        <w:rPr>
          <w:rFonts w:asciiTheme="majorHAnsi" w:hAnsiTheme="majorHAnsi" w:cstheme="majorHAnsi"/>
          <w:u w:val="single"/>
        </w:rPr>
        <w:t>Bad times do propel people into motion and produce protest and reaction, but looked at from when you can accomplish the goals of</w:t>
      </w:r>
      <w:r w:rsidRPr="001C34F2">
        <w:rPr>
          <w:rFonts w:asciiTheme="majorHAnsi" w:hAnsiTheme="majorHAnsi" w:cstheme="majorHAnsi"/>
          <w:sz w:val="16"/>
        </w:rPr>
        <w:t xml:space="preserve"> the left of </w:t>
      </w:r>
      <w:r w:rsidRPr="001C34F2">
        <w:rPr>
          <w:rFonts w:asciiTheme="majorHAnsi" w:hAnsiTheme="majorHAnsi" w:cstheme="majorHAnsi"/>
          <w:b/>
          <w:iCs/>
          <w:highlight w:val="green"/>
          <w:u w:val="single"/>
          <w:bdr w:val="single" w:sz="8" w:space="0" w:color="auto"/>
        </w:rPr>
        <w:t>making society better</w:t>
      </w:r>
      <w:r w:rsidRPr="001C34F2">
        <w:rPr>
          <w:rFonts w:asciiTheme="majorHAnsi" w:hAnsiTheme="majorHAnsi" w:cstheme="majorHAnsi"/>
          <w:highlight w:val="green"/>
          <w:u w:val="single"/>
        </w:rPr>
        <w:t xml:space="preserve"> and </w:t>
      </w:r>
      <w:r w:rsidRPr="001C34F2">
        <w:rPr>
          <w:rFonts w:asciiTheme="majorHAnsi" w:hAnsiTheme="majorHAnsi" w:cstheme="majorHAnsi"/>
          <w:b/>
          <w:iCs/>
          <w:highlight w:val="green"/>
          <w:u w:val="single"/>
          <w:bdr w:val="single" w:sz="8" w:space="0" w:color="auto"/>
        </w:rPr>
        <w:t>implementing important reforms</w:t>
      </w:r>
      <w:r w:rsidRPr="001C34F2">
        <w:rPr>
          <w:rFonts w:asciiTheme="majorHAnsi" w:hAnsiTheme="majorHAnsi" w:cstheme="majorHAnsi"/>
          <w:sz w:val="16"/>
        </w:rPr>
        <w:t xml:space="preserve">, I think </w:t>
      </w:r>
      <w:r w:rsidRPr="001C34F2">
        <w:rPr>
          <w:rFonts w:asciiTheme="majorHAnsi" w:hAnsiTheme="majorHAnsi" w:cstheme="majorHAnsi"/>
          <w:u w:val="single"/>
        </w:rPr>
        <w:t xml:space="preserve">it is </w:t>
      </w:r>
      <w:r w:rsidRPr="001C34F2">
        <w:rPr>
          <w:rFonts w:asciiTheme="majorHAnsi" w:hAnsiTheme="majorHAnsi" w:cstheme="majorHAnsi"/>
          <w:b/>
          <w:iCs/>
          <w:u w:val="single"/>
          <w:bdr w:val="single" w:sz="8" w:space="0" w:color="auto"/>
        </w:rPr>
        <w:t>typically easier</w:t>
      </w:r>
      <w:r w:rsidRPr="001C34F2">
        <w:rPr>
          <w:rFonts w:asciiTheme="majorHAnsi" w:hAnsiTheme="majorHAnsi" w:cstheme="majorHAnsi"/>
          <w:u w:val="single"/>
        </w:rPr>
        <w:t xml:space="preserve"> when the economy is </w:t>
      </w:r>
      <w:r w:rsidRPr="001C34F2">
        <w:rPr>
          <w:rFonts w:asciiTheme="majorHAnsi" w:hAnsiTheme="majorHAnsi" w:cstheme="majorHAnsi"/>
          <w:b/>
          <w:iCs/>
          <w:u w:val="single"/>
          <w:bdr w:val="single" w:sz="8" w:space="0" w:color="auto"/>
        </w:rPr>
        <w:t>expanding fairly rapidly</w:t>
      </w:r>
      <w:r w:rsidRPr="001C34F2">
        <w:rPr>
          <w:rFonts w:asciiTheme="majorHAnsi" w:hAnsiTheme="majorHAnsi" w:cstheme="majorHAnsi"/>
          <w:u w:val="single"/>
        </w:rPr>
        <w:t xml:space="preserve"> and </w:t>
      </w:r>
      <w:r w:rsidRPr="001C34F2">
        <w:rPr>
          <w:rFonts w:asciiTheme="majorHAnsi" w:hAnsiTheme="majorHAnsi" w:cstheme="majorHAnsi"/>
          <w:b/>
          <w:iCs/>
          <w:u w:val="single"/>
          <w:bdr w:val="single" w:sz="8" w:space="0" w:color="auto"/>
        </w:rPr>
        <w:t>living standards are going up</w:t>
      </w:r>
      <w:r w:rsidRPr="001C34F2">
        <w:rPr>
          <w:rFonts w:asciiTheme="majorHAnsi" w:hAnsiTheme="majorHAnsi" w:cstheme="majorHAnsi"/>
          <w:u w:val="single"/>
        </w:rPr>
        <w:t xml:space="preserve"> than when the reverse is true. It is </w:t>
      </w:r>
      <w:r w:rsidRPr="001C34F2">
        <w:rPr>
          <w:rFonts w:asciiTheme="majorHAnsi" w:hAnsiTheme="majorHAnsi" w:cstheme="majorHAnsi"/>
          <w:b/>
          <w:iCs/>
          <w:u w:val="single"/>
          <w:bdr w:val="single" w:sz="8" w:space="0" w:color="auto"/>
        </w:rPr>
        <w:t>not a perfect relationship</w:t>
      </w:r>
      <w:r w:rsidRPr="001C34F2">
        <w:rPr>
          <w:rFonts w:asciiTheme="majorHAnsi" w:hAnsiTheme="majorHAnsi" w:cstheme="majorHAnsi"/>
          <w:u w:val="single"/>
        </w:rPr>
        <w:t xml:space="preserve">, but </w:t>
      </w:r>
      <w:r w:rsidRPr="001C34F2">
        <w:rPr>
          <w:rFonts w:asciiTheme="majorHAnsi" w:hAnsiTheme="majorHAnsi" w:cstheme="majorHAnsi"/>
          <w:b/>
          <w:iCs/>
          <w:u w:val="single"/>
          <w:bdr w:val="single" w:sz="8" w:space="0" w:color="auto"/>
        </w:rPr>
        <w:t>by and large</w:t>
      </w:r>
      <w:r w:rsidRPr="001C34F2">
        <w:rPr>
          <w:rFonts w:asciiTheme="majorHAnsi" w:hAnsiTheme="majorHAnsi" w:cstheme="majorHAnsi"/>
          <w:sz w:val="16"/>
        </w:rPr>
        <w:t xml:space="preserve"> I think </w:t>
      </w:r>
      <w:r w:rsidRPr="001C34F2">
        <w:rPr>
          <w:rFonts w:asciiTheme="majorHAnsi" w:hAnsiTheme="majorHAnsi" w:cstheme="majorHAnsi"/>
          <w:u w:val="single"/>
        </w:rPr>
        <w:t>it’s true. So</w:t>
      </w:r>
      <w:r w:rsidRPr="001C34F2">
        <w:rPr>
          <w:rFonts w:asciiTheme="majorHAnsi" w:hAnsiTheme="majorHAnsi" w:cstheme="majorHAnsi"/>
          <w:sz w:val="16"/>
        </w:rPr>
        <w:t xml:space="preserve"> yeah, </w:t>
      </w:r>
      <w:r w:rsidRPr="001C34F2">
        <w:rPr>
          <w:rFonts w:asciiTheme="majorHAnsi" w:hAnsiTheme="majorHAnsi" w:cstheme="majorHAnsi"/>
          <w:u w:val="single"/>
        </w:rPr>
        <w:t xml:space="preserve">Obama can get elected in a situation where he was aided by an economic downturn, but his ability to </w:t>
      </w:r>
      <w:r w:rsidRPr="001C34F2">
        <w:rPr>
          <w:rFonts w:asciiTheme="majorHAnsi" w:hAnsiTheme="majorHAnsi" w:cstheme="majorHAnsi"/>
          <w:b/>
          <w:iCs/>
          <w:u w:val="single"/>
          <w:bdr w:val="single" w:sz="8" w:space="0" w:color="auto"/>
        </w:rPr>
        <w:t>put together a progressive coalition</w:t>
      </w:r>
      <w:r w:rsidRPr="001C34F2">
        <w:rPr>
          <w:rFonts w:asciiTheme="majorHAnsi" w:hAnsiTheme="majorHAnsi" w:cstheme="majorHAnsi"/>
          <w:u w:val="single"/>
        </w:rPr>
        <w:t xml:space="preserve"> that could </w:t>
      </w:r>
      <w:r w:rsidRPr="001C34F2">
        <w:rPr>
          <w:rFonts w:asciiTheme="majorHAnsi" w:hAnsiTheme="majorHAnsi" w:cstheme="majorHAnsi"/>
          <w:b/>
          <w:iCs/>
          <w:u w:val="single"/>
          <w:bdr w:val="single" w:sz="8" w:space="0" w:color="auto"/>
        </w:rPr>
        <w:t>stick together for a long time</w:t>
      </w:r>
      <w:r w:rsidRPr="001C34F2">
        <w:rPr>
          <w:rFonts w:asciiTheme="majorHAnsi" w:hAnsiTheme="majorHAnsi" w:cstheme="majorHAnsi"/>
          <w:u w:val="single"/>
        </w:rPr>
        <w:t xml:space="preserve"> and continue to implement reforms was </w:t>
      </w:r>
      <w:r w:rsidRPr="00EC4506">
        <w:rPr>
          <w:rFonts w:asciiTheme="majorHAnsi" w:hAnsiTheme="majorHAnsi" w:cstheme="majorHAnsi"/>
          <w:b/>
          <w:iCs/>
          <w:u w:val="single"/>
          <w:bdr w:val="single" w:sz="8" w:space="0" w:color="auto"/>
        </w:rPr>
        <w:t xml:space="preserve">very much </w:t>
      </w:r>
      <w:r w:rsidRPr="001C34F2">
        <w:rPr>
          <w:rFonts w:asciiTheme="majorHAnsi" w:hAnsiTheme="majorHAnsi" w:cstheme="majorHAnsi"/>
          <w:b/>
          <w:iCs/>
          <w:highlight w:val="green"/>
          <w:u w:val="single"/>
          <w:bdr w:val="single" w:sz="8" w:space="0" w:color="auto"/>
        </w:rPr>
        <w:t>undermined by the economic situation</w:t>
      </w:r>
      <w:r w:rsidRPr="001C34F2">
        <w:rPr>
          <w:rFonts w:asciiTheme="majorHAnsi" w:hAnsiTheme="majorHAnsi" w:cstheme="majorHAnsi"/>
          <w:sz w:val="16"/>
        </w:rPr>
        <w:t xml:space="preserve">. Judis: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Judis: So the Republicans did well in the 1920s because they were really bad times? Teixeira: There was a sense of real uncertainty, real economic paranoia. Judis: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1C34F2">
        <w:rPr>
          <w:rFonts w:asciiTheme="majorHAnsi" w:hAnsiTheme="majorHAnsi" w:cstheme="majorHAnsi"/>
          <w:u w:val="single"/>
        </w:rPr>
        <w:t xml:space="preserve">Desperate times make for desperate measure sometimes. There is </w:t>
      </w:r>
      <w:r w:rsidRPr="001C34F2">
        <w:rPr>
          <w:rFonts w:asciiTheme="majorHAnsi" w:hAnsiTheme="majorHAnsi" w:cstheme="majorHAnsi"/>
          <w:b/>
          <w:iCs/>
          <w:u w:val="single"/>
          <w:bdr w:val="single" w:sz="8" w:space="0" w:color="auto"/>
        </w:rPr>
        <w:t>no guarantee they will help the left rather than the right</w:t>
      </w:r>
      <w:r w:rsidRPr="001C34F2">
        <w:rPr>
          <w:rFonts w:asciiTheme="majorHAnsi" w:hAnsiTheme="majorHAnsi" w:cstheme="majorHAnsi"/>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1C34F2">
        <w:rPr>
          <w:rFonts w:asciiTheme="majorHAnsi" w:hAnsiTheme="majorHAnsi" w:cstheme="majorHAnsi"/>
          <w:b/>
          <w:iCs/>
          <w:u w:val="single"/>
          <w:bdr w:val="single" w:sz="8" w:space="0" w:color="auto"/>
        </w:rPr>
        <w:t>in a general sense</w:t>
      </w:r>
      <w:r w:rsidRPr="001C34F2">
        <w:rPr>
          <w:rFonts w:asciiTheme="majorHAnsi" w:hAnsiTheme="majorHAnsi" w:cstheme="majorHAnsi"/>
          <w:u w:val="single"/>
        </w:rPr>
        <w:t xml:space="preserve">, </w:t>
      </w:r>
      <w:r w:rsidRPr="00186B94">
        <w:rPr>
          <w:rFonts w:asciiTheme="majorHAnsi" w:hAnsiTheme="majorHAnsi" w:cstheme="majorHAnsi"/>
          <w:u w:val="single"/>
        </w:rPr>
        <w:t xml:space="preserve">the </w:t>
      </w:r>
      <w:r w:rsidRPr="001C34F2">
        <w:rPr>
          <w:rFonts w:asciiTheme="majorHAnsi" w:hAnsiTheme="majorHAnsi" w:cstheme="majorHAnsi"/>
          <w:highlight w:val="green"/>
          <w:u w:val="single"/>
        </w:rPr>
        <w:t xml:space="preserve">left has the </w:t>
      </w:r>
      <w:r w:rsidRPr="001C34F2">
        <w:rPr>
          <w:rFonts w:asciiTheme="majorHAnsi" w:hAnsiTheme="majorHAnsi" w:cstheme="majorHAnsi"/>
          <w:b/>
          <w:iCs/>
          <w:highlight w:val="green"/>
          <w:u w:val="single"/>
          <w:bdr w:val="single" w:sz="8" w:space="0" w:color="auto"/>
        </w:rPr>
        <w:t>easiest time making advances</w:t>
      </w:r>
      <w:r w:rsidRPr="00186B94">
        <w:rPr>
          <w:rFonts w:asciiTheme="majorHAnsi" w:hAnsiTheme="majorHAnsi" w:cstheme="majorHAnsi"/>
          <w:u w:val="single"/>
        </w:rPr>
        <w:t xml:space="preserve"> and </w:t>
      </w:r>
      <w:r w:rsidRPr="00186B94">
        <w:rPr>
          <w:rFonts w:asciiTheme="majorHAnsi" w:hAnsiTheme="majorHAnsi" w:cstheme="majorHAnsi"/>
          <w:b/>
          <w:iCs/>
          <w:u w:val="single"/>
          <w:bdr w:val="single" w:sz="8" w:space="0" w:color="auto"/>
        </w:rPr>
        <w:t>improving society</w:t>
      </w:r>
      <w:r w:rsidRPr="00186B94">
        <w:rPr>
          <w:rFonts w:asciiTheme="majorHAnsi" w:hAnsiTheme="majorHAnsi" w:cstheme="majorHAnsi"/>
          <w:u w:val="single"/>
        </w:rPr>
        <w:t xml:space="preserve"> </w:t>
      </w:r>
      <w:r w:rsidRPr="001C34F2">
        <w:rPr>
          <w:rFonts w:asciiTheme="majorHAnsi" w:hAnsiTheme="majorHAnsi" w:cstheme="majorHAnsi"/>
          <w:highlight w:val="green"/>
          <w:u w:val="single"/>
        </w:rPr>
        <w:t>when things are going well</w:t>
      </w:r>
      <w:r w:rsidRPr="001C34F2">
        <w:rPr>
          <w:rFonts w:asciiTheme="majorHAnsi" w:hAnsiTheme="majorHAnsi" w:cstheme="majorHAnsi"/>
          <w:u w:val="single"/>
        </w:rPr>
        <w:t xml:space="preserve"> </w:t>
      </w:r>
      <w:r w:rsidRPr="001C34F2">
        <w:rPr>
          <w:rFonts w:asciiTheme="majorHAnsi" w:hAnsiTheme="majorHAnsi" w:cstheme="majorHAnsi"/>
          <w:b/>
          <w:iCs/>
          <w:u w:val="single"/>
          <w:bdr w:val="single" w:sz="8" w:space="0" w:color="auto"/>
        </w:rPr>
        <w:t>rather than when are going poorly</w:t>
      </w:r>
      <w:r w:rsidRPr="001C34F2">
        <w:rPr>
          <w:rFonts w:asciiTheme="majorHAnsi" w:hAnsiTheme="majorHAnsi" w:cstheme="majorHAnsi"/>
          <w:sz w:val="16"/>
        </w:rPr>
        <w:t xml:space="preserve">. Judis: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Judis: You have got Holland, Denmark, Germany, and Austria. Those are all countries that are doing pretty well compared to the rest of the EU and that have center-right governments. Teixeira: The Netherlands is not doing that well. It’s all relative. Their recovery has been somewhat better. Their employment level has been high compared to other European countries, but there are a number of cuts in social services, wages haven’t been going up much, there is a lot more insecurity. Judis: Isn’t Germany doing well? Teixeira:. Germany is doing relatively well, but it hasn’t been a period of expansive growth for them either. There is a lot of wage stagnation and compression there. </w:t>
      </w:r>
      <w:r w:rsidRPr="001C34F2">
        <w:rPr>
          <w:rFonts w:asciiTheme="majorHAnsi" w:hAnsiTheme="majorHAnsi" w:cstheme="majorHAnsi"/>
          <w:u w:val="single"/>
        </w:rPr>
        <w:t xml:space="preserve">I </w:t>
      </w:r>
      <w:r w:rsidRPr="001C34F2">
        <w:rPr>
          <w:rFonts w:asciiTheme="majorHAnsi" w:hAnsiTheme="majorHAnsi" w:cstheme="majorHAnsi"/>
          <w:b/>
          <w:iCs/>
          <w:u w:val="single"/>
          <w:bdr w:val="single" w:sz="8" w:space="0" w:color="auto"/>
        </w:rPr>
        <w:t>never meant to imply</w:t>
      </w:r>
      <w:r w:rsidRPr="001C34F2">
        <w:rPr>
          <w:rFonts w:asciiTheme="majorHAnsi" w:hAnsiTheme="majorHAnsi" w:cstheme="majorHAnsi"/>
          <w:u w:val="single"/>
        </w:rPr>
        <w:t xml:space="preserve"> that you can </w:t>
      </w:r>
      <w:r w:rsidRPr="001C34F2">
        <w:rPr>
          <w:rFonts w:asciiTheme="majorHAnsi" w:hAnsiTheme="majorHAnsi" w:cstheme="majorHAnsi"/>
          <w:b/>
          <w:iCs/>
          <w:u w:val="single"/>
          <w:bdr w:val="single" w:sz="8" w:space="0" w:color="auto"/>
        </w:rPr>
        <w:t>perfectly predict social reform from economic outcomes</w:t>
      </w:r>
      <w:r w:rsidRPr="001C34F2">
        <w:rPr>
          <w:rFonts w:asciiTheme="majorHAnsi" w:hAnsiTheme="majorHAnsi" w:cstheme="majorHAnsi"/>
          <w:u w:val="single"/>
        </w:rPr>
        <w:t>. But</w:t>
      </w:r>
      <w:r w:rsidRPr="001C34F2">
        <w:rPr>
          <w:rFonts w:asciiTheme="majorHAnsi" w:hAnsiTheme="majorHAnsi" w:cstheme="majorHAnsi"/>
          <w:sz w:val="16"/>
        </w:rPr>
        <w:t xml:space="preserve"> I think </w:t>
      </w:r>
      <w:r w:rsidRPr="001C34F2">
        <w:rPr>
          <w:rFonts w:asciiTheme="majorHAnsi" w:hAnsiTheme="majorHAnsi" w:cstheme="majorHAnsi"/>
          <w:u w:val="single"/>
        </w:rPr>
        <w:t xml:space="preserve">it </w:t>
      </w:r>
      <w:r w:rsidRPr="001C34F2">
        <w:rPr>
          <w:rFonts w:asciiTheme="majorHAnsi" w:hAnsiTheme="majorHAnsi" w:cstheme="majorHAnsi"/>
          <w:b/>
          <w:iCs/>
          <w:u w:val="single"/>
          <w:bdr w:val="single" w:sz="8" w:space="0" w:color="auto"/>
        </w:rPr>
        <w:t>provides an important lens</w:t>
      </w:r>
      <w:r w:rsidRPr="001C34F2">
        <w:rPr>
          <w:rFonts w:asciiTheme="majorHAnsi" w:hAnsiTheme="majorHAnsi" w:cstheme="majorHAnsi"/>
          <w:u w:val="single"/>
        </w:rPr>
        <w:t xml:space="preserve"> on when the left does well and when the left does poorly</w:t>
      </w:r>
      <w:r w:rsidRPr="001C34F2">
        <w:rPr>
          <w:rFonts w:asciiTheme="majorHAnsi" w:hAnsiTheme="majorHAnsi" w:cstheme="majorHAnsi"/>
          <w:sz w:val="16"/>
        </w:rPr>
        <w:t xml:space="preserve">. By and large </w:t>
      </w:r>
      <w:r w:rsidRPr="001C34F2">
        <w:rPr>
          <w:rFonts w:asciiTheme="majorHAnsi" w:hAnsiTheme="majorHAnsi" w:cstheme="majorHAnsi"/>
          <w:u w:val="single"/>
        </w:rPr>
        <w:t>when you look at Europe, you see the</w:t>
      </w:r>
      <w:r w:rsidRPr="001C34F2">
        <w:rPr>
          <w:rFonts w:asciiTheme="majorHAnsi" w:hAnsiTheme="majorHAnsi" w:cstheme="majorHAnsi"/>
          <w:sz w:val="16"/>
        </w:rPr>
        <w:t xml:space="preserve"> </w:t>
      </w:r>
      <w:r w:rsidRPr="001C34F2">
        <w:rPr>
          <w:rFonts w:asciiTheme="majorHAnsi" w:hAnsiTheme="majorHAnsi" w:cstheme="majorHAnsi"/>
          <w:strike/>
          <w:sz w:val="16"/>
        </w:rPr>
        <w:t>straitjacket</w:t>
      </w:r>
      <w:r w:rsidRPr="001C34F2">
        <w:rPr>
          <w:rFonts w:asciiTheme="majorHAnsi" w:hAnsiTheme="majorHAnsi" w:cstheme="majorHAnsi"/>
          <w:sz w:val="16"/>
        </w:rPr>
        <w:t xml:space="preserve"> </w:t>
      </w:r>
      <w:r w:rsidRPr="001C34F2">
        <w:rPr>
          <w:rFonts w:asciiTheme="majorHAnsi" w:hAnsiTheme="majorHAnsi" w:cstheme="majorHAnsi"/>
          <w:u w:val="single"/>
        </w:rPr>
        <w:t>[</w:t>
      </w:r>
      <w:r w:rsidRPr="001C34F2">
        <w:rPr>
          <w:rFonts w:asciiTheme="majorHAnsi" w:hAnsiTheme="majorHAnsi" w:cstheme="majorHAnsi"/>
          <w:b/>
          <w:iCs/>
          <w:u w:val="single"/>
          <w:bdr w:val="single" w:sz="8" w:space="0" w:color="auto"/>
        </w:rPr>
        <w:t>dilemma</w:t>
      </w:r>
      <w:r w:rsidRPr="001C34F2">
        <w:rPr>
          <w:rFonts w:asciiTheme="majorHAnsi" w:hAnsiTheme="majorHAnsi" w:cstheme="majorHAnsi"/>
          <w:u w:val="single"/>
        </w:rPr>
        <w:t xml:space="preserve">] that the Eurozone has created in the economies. People are </w:t>
      </w:r>
      <w:r w:rsidRPr="001C34F2">
        <w:rPr>
          <w:rFonts w:asciiTheme="majorHAnsi" w:hAnsiTheme="majorHAnsi" w:cstheme="majorHAnsi"/>
          <w:b/>
          <w:iCs/>
          <w:u w:val="single"/>
          <w:bdr w:val="single" w:sz="8" w:space="0" w:color="auto"/>
        </w:rPr>
        <w:t>fearful</w:t>
      </w:r>
      <w:r w:rsidRPr="001C34F2">
        <w:rPr>
          <w:rFonts w:asciiTheme="majorHAnsi" w:hAnsiTheme="majorHAnsi" w:cstheme="majorHAnsi"/>
          <w:u w:val="single"/>
        </w:rPr>
        <w:t xml:space="preserve">, they are </w:t>
      </w:r>
      <w:r w:rsidRPr="001C34F2">
        <w:rPr>
          <w:rFonts w:asciiTheme="majorHAnsi" w:hAnsiTheme="majorHAnsi" w:cstheme="majorHAnsi"/>
          <w:b/>
          <w:iCs/>
          <w:u w:val="single"/>
          <w:bdr w:val="single" w:sz="8" w:space="0" w:color="auto"/>
        </w:rPr>
        <w:t>pessimistic</w:t>
      </w:r>
      <w:r w:rsidRPr="001C34F2">
        <w:rPr>
          <w:rFonts w:asciiTheme="majorHAnsi" w:hAnsiTheme="majorHAnsi" w:cstheme="majorHAnsi"/>
          <w:u w:val="single"/>
        </w:rPr>
        <w:t xml:space="preserve">, they are </w:t>
      </w:r>
      <w:r w:rsidRPr="001C34F2">
        <w:rPr>
          <w:rFonts w:asciiTheme="majorHAnsi" w:hAnsiTheme="majorHAnsi" w:cstheme="majorHAnsi"/>
          <w:b/>
          <w:iCs/>
          <w:u w:val="single"/>
          <w:bdr w:val="single" w:sz="8" w:space="0" w:color="auto"/>
        </w:rPr>
        <w:t>passive</w:t>
      </w:r>
      <w:r w:rsidRPr="001C34F2">
        <w:rPr>
          <w:rFonts w:asciiTheme="majorHAnsi" w:hAnsiTheme="majorHAnsi" w:cstheme="majorHAnsi"/>
          <w:u w:val="single"/>
        </w:rPr>
        <w:t xml:space="preserve">. This is </w:t>
      </w:r>
      <w:r w:rsidRPr="001C34F2">
        <w:rPr>
          <w:rFonts w:asciiTheme="majorHAnsi" w:hAnsiTheme="majorHAnsi" w:cstheme="majorHAnsi"/>
          <w:b/>
          <w:iCs/>
          <w:u w:val="single"/>
          <w:bdr w:val="single" w:sz="8" w:space="0" w:color="auto"/>
        </w:rPr>
        <w:t>very bad for the left</w:t>
      </w:r>
      <w:r w:rsidRPr="001C34F2">
        <w:rPr>
          <w:rFonts w:asciiTheme="majorHAnsi" w:hAnsiTheme="majorHAnsi" w:cstheme="majorHAnsi"/>
          <w:u w:val="single"/>
        </w:rPr>
        <w:t xml:space="preserve">. Until you </w:t>
      </w:r>
      <w:r w:rsidRPr="001C34F2">
        <w:rPr>
          <w:rFonts w:asciiTheme="majorHAnsi" w:hAnsiTheme="majorHAnsi" w:cstheme="majorHAnsi"/>
          <w:b/>
          <w:iCs/>
          <w:u w:val="single"/>
          <w:bdr w:val="single" w:sz="8" w:space="0" w:color="auto"/>
        </w:rPr>
        <w:t>break out</w:t>
      </w:r>
      <w:r w:rsidRPr="001C34F2">
        <w:rPr>
          <w:rFonts w:asciiTheme="majorHAnsi" w:hAnsiTheme="majorHAnsi" w:cstheme="majorHAnsi"/>
          <w:u w:val="single"/>
        </w:rPr>
        <w:t xml:space="preserve"> of that [dilemma]</w:t>
      </w:r>
      <w:r w:rsidRPr="001C34F2">
        <w:rPr>
          <w:rFonts w:asciiTheme="majorHAnsi" w:hAnsiTheme="majorHAnsi" w:cstheme="majorHAnsi"/>
          <w:sz w:val="16"/>
        </w:rPr>
        <w:t xml:space="preserve"> </w:t>
      </w:r>
      <w:r w:rsidRPr="001C34F2">
        <w:rPr>
          <w:rFonts w:asciiTheme="majorHAnsi" w:hAnsiTheme="majorHAnsi" w:cstheme="majorHAnsi"/>
          <w:strike/>
          <w:sz w:val="16"/>
        </w:rPr>
        <w:t>straitjacket</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the left is </w:t>
      </w:r>
      <w:r w:rsidRPr="001C34F2">
        <w:rPr>
          <w:rFonts w:asciiTheme="majorHAnsi" w:hAnsiTheme="majorHAnsi" w:cstheme="majorHAnsi"/>
          <w:b/>
          <w:iCs/>
          <w:u w:val="single"/>
          <w:bdr w:val="single" w:sz="8" w:space="0" w:color="auto"/>
        </w:rPr>
        <w:t>not going to be able to do that well</w:t>
      </w:r>
      <w:r w:rsidRPr="001C34F2">
        <w:rPr>
          <w:rFonts w:asciiTheme="majorHAnsi" w:hAnsiTheme="majorHAnsi" w:cstheme="majorHAnsi"/>
          <w:u w:val="single"/>
        </w:rPr>
        <w:t xml:space="preserve">, and the right is </w:t>
      </w:r>
      <w:r w:rsidRPr="001C34F2">
        <w:rPr>
          <w:rFonts w:asciiTheme="majorHAnsi" w:hAnsiTheme="majorHAnsi" w:cstheme="majorHAnsi"/>
          <w:b/>
          <w:iCs/>
          <w:u w:val="single"/>
          <w:bdr w:val="single" w:sz="8" w:space="0" w:color="auto"/>
        </w:rPr>
        <w:t>going to continue to do relatively well</w:t>
      </w:r>
      <w:r w:rsidRPr="001C34F2">
        <w:rPr>
          <w:rFonts w:asciiTheme="majorHAnsi" w:hAnsiTheme="majorHAnsi" w:cstheme="majorHAnsi"/>
          <w:u w:val="single"/>
        </w:rPr>
        <w:t xml:space="preserve"> compared to them, </w:t>
      </w:r>
      <w:r w:rsidRPr="001C34F2">
        <w:rPr>
          <w:rFonts w:asciiTheme="majorHAnsi" w:hAnsiTheme="majorHAnsi" w:cstheme="majorHAnsi"/>
          <w:u w:val="single"/>
        </w:rPr>
        <w:lastRenderedPageBreak/>
        <w:t xml:space="preserve">and you’ll see the </w:t>
      </w:r>
      <w:r w:rsidRPr="001C34F2">
        <w:rPr>
          <w:rFonts w:asciiTheme="majorHAnsi" w:hAnsiTheme="majorHAnsi" w:cstheme="majorHAnsi"/>
          <w:b/>
          <w:iCs/>
          <w:u w:val="single"/>
          <w:bdr w:val="single" w:sz="8" w:space="0" w:color="auto"/>
        </w:rPr>
        <w:t>continued rise in populism</w:t>
      </w:r>
      <w:r w:rsidRPr="001C34F2">
        <w:rPr>
          <w:rFonts w:asciiTheme="majorHAnsi" w:hAnsiTheme="majorHAnsi" w:cstheme="majorHAnsi"/>
          <w:u w:val="single"/>
        </w:rPr>
        <w:t xml:space="preserve"> because people have no faith in the system</w:t>
      </w:r>
      <w:r w:rsidRPr="001C34F2">
        <w:rPr>
          <w:rFonts w:asciiTheme="majorHAnsi" w:hAnsiTheme="majorHAnsi" w:cstheme="majorHAnsi"/>
          <w:sz w:val="16"/>
        </w:rPr>
        <w:t xml:space="preserve">. So what </w:t>
      </w:r>
      <w:r w:rsidRPr="001C34F2">
        <w:rPr>
          <w:rFonts w:asciiTheme="majorHAnsi" w:hAnsiTheme="majorHAnsi" w:cstheme="majorHAnsi"/>
          <w:u w:val="single"/>
        </w:rPr>
        <w:t>I am trying</w:t>
      </w:r>
      <w:r w:rsidRPr="001C34F2">
        <w:rPr>
          <w:rFonts w:asciiTheme="majorHAnsi" w:hAnsiTheme="majorHAnsi" w:cstheme="majorHAnsi"/>
          <w:sz w:val="16"/>
        </w:rPr>
        <w:t xml:space="preserve"> to do is </w:t>
      </w:r>
      <w:r w:rsidRPr="001C34F2">
        <w:rPr>
          <w:rFonts w:asciiTheme="majorHAnsi" w:hAnsiTheme="majorHAnsi" w:cstheme="majorHAnsi"/>
          <w:u w:val="single"/>
        </w:rPr>
        <w:t xml:space="preserve">to </w:t>
      </w:r>
      <w:r w:rsidRPr="001C34F2">
        <w:rPr>
          <w:rFonts w:asciiTheme="majorHAnsi" w:hAnsiTheme="majorHAnsi" w:cstheme="majorHAnsi"/>
          <w:highlight w:val="green"/>
          <w:u w:val="single"/>
        </w:rPr>
        <w:t xml:space="preserve">get the left to focus on </w:t>
      </w:r>
      <w:r w:rsidRPr="001C34F2">
        <w:rPr>
          <w:rFonts w:asciiTheme="majorHAnsi" w:hAnsiTheme="majorHAnsi" w:cstheme="majorHAnsi"/>
          <w:b/>
          <w:iCs/>
          <w:highlight w:val="green"/>
          <w:u w:val="single"/>
          <w:bdr w:val="single" w:sz="8" w:space="0" w:color="auto"/>
        </w:rPr>
        <w:t>getting to a new stage of capitalist growth</w:t>
      </w:r>
      <w:r w:rsidRPr="001C34F2">
        <w:rPr>
          <w:rFonts w:asciiTheme="majorHAnsi" w:hAnsiTheme="majorHAnsi" w:cstheme="majorHAnsi"/>
          <w:u w:val="single"/>
        </w:rPr>
        <w:t xml:space="preserve"> and </w:t>
      </w:r>
      <w:r w:rsidRPr="001C34F2">
        <w:rPr>
          <w:rFonts w:asciiTheme="majorHAnsi" w:hAnsiTheme="majorHAnsi" w:cstheme="majorHAnsi"/>
          <w:b/>
          <w:iCs/>
          <w:u w:val="single"/>
          <w:bdr w:val="single" w:sz="8" w:space="0" w:color="auto"/>
        </w:rPr>
        <w:t>being able actually to deliver rising incomes</w:t>
      </w:r>
      <w:r w:rsidRPr="001C34F2">
        <w:rPr>
          <w:rFonts w:asciiTheme="majorHAnsi" w:hAnsiTheme="majorHAnsi" w:cstheme="majorHAnsi"/>
          <w:sz w:val="16"/>
        </w:rPr>
        <w:t xml:space="preserve">. There is No Alternative to the Left Judis: So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w:t>
      </w:r>
      <w:r w:rsidRPr="00186B94">
        <w:rPr>
          <w:rFonts w:asciiTheme="majorHAnsi" w:hAnsiTheme="majorHAnsi" w:cstheme="majorHAnsi"/>
          <w:sz w:val="16"/>
        </w:rPr>
        <w:t xml:space="preserve">contains a contradiction. On the one hand, the left can’t get its program enacted as long as times are bad. On the other hand, the only way to get out of bad times is for the left to get its program enacted. Teixeira: I see what you are asking. I think </w:t>
      </w:r>
      <w:r w:rsidRPr="00186B94">
        <w:rPr>
          <w:rFonts w:asciiTheme="majorHAnsi" w:hAnsiTheme="majorHAnsi" w:cstheme="majorHAnsi"/>
          <w:u w:val="single"/>
        </w:rPr>
        <w:t xml:space="preserve">it is going to be </w:t>
      </w:r>
      <w:r w:rsidRPr="00186B94">
        <w:rPr>
          <w:rFonts w:asciiTheme="majorHAnsi" w:hAnsiTheme="majorHAnsi" w:cstheme="majorHAnsi"/>
          <w:b/>
          <w:iCs/>
          <w:u w:val="single"/>
          <w:bdr w:val="single" w:sz="8" w:space="0" w:color="auto"/>
        </w:rPr>
        <w:t>two steps forward</w:t>
      </w:r>
      <w:r w:rsidRPr="00186B94">
        <w:rPr>
          <w:rFonts w:asciiTheme="majorHAnsi" w:hAnsiTheme="majorHAnsi" w:cstheme="majorHAnsi"/>
          <w:u w:val="single"/>
        </w:rPr>
        <w:t xml:space="preserve">, </w:t>
      </w:r>
      <w:r w:rsidRPr="00186B94">
        <w:rPr>
          <w:rFonts w:asciiTheme="majorHAnsi" w:hAnsiTheme="majorHAnsi" w:cstheme="majorHAnsi"/>
          <w:b/>
          <w:iCs/>
          <w:u w:val="single"/>
          <w:bdr w:val="single" w:sz="8" w:space="0" w:color="auto"/>
        </w:rPr>
        <w:t>one step back</w:t>
      </w:r>
      <w:r w:rsidRPr="00186B94">
        <w:rPr>
          <w:rFonts w:asciiTheme="majorHAnsi" w:hAnsiTheme="majorHAnsi" w:cstheme="majorHAnsi"/>
          <w:u w:val="single"/>
        </w:rPr>
        <w:t>. We are</w:t>
      </w:r>
      <w:r w:rsidRPr="00186B94">
        <w:rPr>
          <w:rFonts w:asciiTheme="majorHAnsi" w:hAnsiTheme="majorHAnsi" w:cstheme="majorHAnsi"/>
          <w:sz w:val="16"/>
        </w:rPr>
        <w:t xml:space="preserve"> sort of </w:t>
      </w:r>
      <w:r w:rsidRPr="00186B94">
        <w:rPr>
          <w:rFonts w:asciiTheme="majorHAnsi" w:hAnsiTheme="majorHAnsi" w:cstheme="majorHAnsi"/>
          <w:b/>
          <w:iCs/>
          <w:u w:val="single"/>
          <w:bdr w:val="single" w:sz="8" w:space="0" w:color="auto"/>
        </w:rPr>
        <w:t>slouching</w:t>
      </w:r>
      <w:r w:rsidRPr="00186B94">
        <w:rPr>
          <w:rFonts w:asciiTheme="majorHAnsi" w:hAnsiTheme="majorHAnsi" w:cstheme="majorHAnsi"/>
          <w:u w:val="single"/>
        </w:rPr>
        <w:t xml:space="preserve"> toward the next stage of capitalism. I </w:t>
      </w:r>
      <w:r w:rsidRPr="00186B94">
        <w:rPr>
          <w:rFonts w:asciiTheme="majorHAnsi" w:hAnsiTheme="majorHAnsi" w:cstheme="majorHAnsi"/>
          <w:b/>
          <w:iCs/>
          <w:u w:val="single"/>
          <w:bdr w:val="single" w:sz="8" w:space="0" w:color="auto"/>
        </w:rPr>
        <w:t>don’t think it’s going to be pretty</w:t>
      </w:r>
      <w:r w:rsidRPr="00186B94">
        <w:rPr>
          <w:rFonts w:asciiTheme="majorHAnsi" w:hAnsiTheme="majorHAnsi" w:cstheme="majorHAnsi"/>
          <w:u w:val="single"/>
        </w:rPr>
        <w:t xml:space="preserve">. Political and economic factors are going to propel us in that direction. Ultimately, people want things to work better, they want their problems to be solved. And the </w:t>
      </w:r>
      <w:r w:rsidRPr="00186B94">
        <w:rPr>
          <w:rFonts w:asciiTheme="majorHAnsi" w:hAnsiTheme="majorHAnsi" w:cstheme="majorHAnsi"/>
          <w:b/>
          <w:iCs/>
          <w:u w:val="single"/>
          <w:bdr w:val="single" w:sz="8" w:space="0" w:color="auto"/>
        </w:rPr>
        <w:t>only way</w:t>
      </w:r>
      <w:r w:rsidRPr="00186B94">
        <w:rPr>
          <w:rFonts w:asciiTheme="majorHAnsi" w:hAnsiTheme="majorHAnsi" w:cstheme="majorHAnsi"/>
          <w:u w:val="single"/>
        </w:rPr>
        <w:t xml:space="preserve"> we are going to get there is along the road I have described</w:t>
      </w:r>
      <w:r w:rsidRPr="00186B94">
        <w:rPr>
          <w:rFonts w:asciiTheme="majorHAnsi" w:hAnsiTheme="majorHAnsi" w:cstheme="majorHAnsi"/>
          <w:sz w:val="16"/>
        </w:rPr>
        <w:t xml:space="preserve">. I think </w:t>
      </w:r>
      <w:r w:rsidRPr="00186B94">
        <w:rPr>
          <w:rFonts w:asciiTheme="majorHAnsi" w:hAnsiTheme="majorHAnsi" w:cstheme="majorHAnsi"/>
          <w:u w:val="single"/>
        </w:rPr>
        <w:t xml:space="preserve">this </w:t>
      </w:r>
      <w:r w:rsidRPr="00186B94">
        <w:rPr>
          <w:rFonts w:asciiTheme="majorHAnsi" w:hAnsiTheme="majorHAnsi" w:cstheme="majorHAnsi"/>
          <w:b/>
          <w:iCs/>
          <w:u w:val="single"/>
          <w:bdr w:val="single" w:sz="8" w:space="0" w:color="auto"/>
        </w:rPr>
        <w:t>equitable growth</w:t>
      </w:r>
      <w:r w:rsidRPr="00186B94">
        <w:rPr>
          <w:rFonts w:asciiTheme="majorHAnsi" w:hAnsiTheme="majorHAnsi" w:cstheme="majorHAnsi"/>
          <w:u w:val="single"/>
        </w:rPr>
        <w:t xml:space="preserve"> approach</w:t>
      </w:r>
      <w:r w:rsidRPr="00186B94">
        <w:rPr>
          <w:rFonts w:asciiTheme="majorHAnsi" w:hAnsiTheme="majorHAnsi" w:cstheme="majorHAnsi"/>
          <w:sz w:val="16"/>
        </w:rPr>
        <w:t xml:space="preserve"> that the Democrats united around </w:t>
      </w:r>
      <w:r w:rsidRPr="00186B94">
        <w:rPr>
          <w:rFonts w:asciiTheme="majorHAnsi" w:hAnsiTheme="majorHAnsi" w:cstheme="majorHAnsi"/>
          <w:u w:val="single"/>
        </w:rPr>
        <w:t>is the future</w:t>
      </w:r>
      <w:r w:rsidRPr="00186B94">
        <w:rPr>
          <w:rFonts w:asciiTheme="majorHAnsi" w:hAnsiTheme="majorHAnsi" w:cstheme="majorHAnsi"/>
          <w:sz w:val="16"/>
        </w:rPr>
        <w:t xml:space="preserve">. The level of growth is going to vary over time, but I think the Democrats are the ones who are going to put us there and I think they are going to be rewarded for it. Judis:.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Teixeira:. That certainly could be the way it goes down, but </w:t>
      </w:r>
      <w:r w:rsidRPr="00186B94">
        <w:rPr>
          <w:rFonts w:asciiTheme="majorHAnsi" w:hAnsiTheme="majorHAnsi" w:cstheme="majorHAnsi"/>
          <w:u w:val="single"/>
        </w:rPr>
        <w:t xml:space="preserve">it’s </w:t>
      </w:r>
      <w:r w:rsidRPr="00186B94">
        <w:rPr>
          <w:rFonts w:asciiTheme="majorHAnsi" w:hAnsiTheme="majorHAnsi" w:cstheme="majorHAnsi"/>
          <w:b/>
          <w:iCs/>
          <w:u w:val="single"/>
          <w:bdr w:val="single" w:sz="8" w:space="0" w:color="auto"/>
        </w:rPr>
        <w:t>not clear we are required to have a recession</w:t>
      </w:r>
      <w:r w:rsidRPr="00186B94">
        <w:rPr>
          <w:rFonts w:asciiTheme="majorHAnsi" w:hAnsiTheme="majorHAnsi" w:cstheme="majorHAnsi"/>
          <w:sz w:val="16"/>
        </w:rPr>
        <w:t xml:space="preserve"> on the level we did in 2007 and 2008, </w:t>
      </w:r>
      <w:r w:rsidRPr="00186B94">
        <w:rPr>
          <w:rFonts w:asciiTheme="majorHAnsi" w:hAnsiTheme="majorHAnsi" w:cstheme="majorHAnsi"/>
          <w:u w:val="single"/>
        </w:rPr>
        <w:t>or whether this sort of rolling crisis we have combined with other political events might do it</w:t>
      </w:r>
      <w:r w:rsidRPr="00186B94">
        <w:rPr>
          <w:rFonts w:asciiTheme="majorHAnsi" w:hAnsiTheme="majorHAnsi" w:cstheme="majorHAnsi"/>
          <w:sz w:val="16"/>
        </w:rPr>
        <w:t>. I don’t know, it’s hard to predict, but I think the great economist Herbert Stein said, if something cannot go on forever, it will stop. Judis: The great socialist Rosa Luxembourg said the choice was socialism or barbarism. I am not sayin</w:t>
      </w:r>
      <w:r w:rsidRPr="001C34F2">
        <w:rPr>
          <w:rFonts w:asciiTheme="majorHAnsi" w:hAnsiTheme="majorHAnsi" w:cstheme="majorHAnsi"/>
          <w:sz w:val="16"/>
        </w:rPr>
        <w:t xml:space="preserve">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w:t>
      </w:r>
      <w:r w:rsidRPr="00186B94">
        <w:rPr>
          <w:rFonts w:asciiTheme="majorHAnsi" w:hAnsiTheme="majorHAnsi" w:cstheme="majorHAnsi"/>
          <w:sz w:val="16"/>
        </w:rPr>
        <w:t xml:space="preserve">chaos. We have periods in history where things don’t happen in the best of all possible ways. Teixeira: </w:t>
      </w:r>
      <w:r w:rsidRPr="00186B94">
        <w:rPr>
          <w:rFonts w:asciiTheme="majorHAnsi" w:hAnsiTheme="majorHAnsi" w:cstheme="majorHAnsi"/>
          <w:u w:val="single"/>
        </w:rPr>
        <w:t xml:space="preserve">The trajectory is </w:t>
      </w:r>
      <w:r w:rsidRPr="00186B94">
        <w:rPr>
          <w:rFonts w:asciiTheme="majorHAnsi" w:hAnsiTheme="majorHAnsi" w:cstheme="majorHAnsi"/>
          <w:b/>
          <w:iCs/>
          <w:u w:val="single"/>
          <w:bdr w:val="single" w:sz="8" w:space="0" w:color="auto"/>
        </w:rPr>
        <w:t>ultimately going to take us</w:t>
      </w:r>
      <w:r w:rsidRPr="00186B94">
        <w:rPr>
          <w:rFonts w:asciiTheme="majorHAnsi" w:hAnsiTheme="majorHAnsi" w:cstheme="majorHAnsi"/>
          <w:u w:val="single"/>
        </w:rPr>
        <w:t xml:space="preserve"> to a </w:t>
      </w:r>
      <w:r w:rsidRPr="00186B94">
        <w:rPr>
          <w:rFonts w:asciiTheme="majorHAnsi" w:hAnsiTheme="majorHAnsi" w:cstheme="majorHAnsi"/>
          <w:b/>
          <w:iCs/>
          <w:u w:val="single"/>
          <w:bdr w:val="single" w:sz="8" w:space="0" w:color="auto"/>
        </w:rPr>
        <w:t>different</w:t>
      </w:r>
      <w:r w:rsidRPr="00186B94">
        <w:rPr>
          <w:rFonts w:asciiTheme="majorHAnsi" w:hAnsiTheme="majorHAnsi" w:cstheme="majorHAnsi"/>
          <w:u w:val="single"/>
        </w:rPr>
        <w:t xml:space="preserve"> and </w:t>
      </w:r>
      <w:r w:rsidRPr="00186B94">
        <w:rPr>
          <w:rFonts w:asciiTheme="majorHAnsi" w:hAnsiTheme="majorHAnsi" w:cstheme="majorHAnsi"/>
          <w:b/>
          <w:iCs/>
          <w:u w:val="single"/>
          <w:bdr w:val="single" w:sz="8" w:space="0" w:color="auto"/>
        </w:rPr>
        <w:t>better place</w:t>
      </w:r>
      <w:r w:rsidRPr="00186B94">
        <w:rPr>
          <w:rFonts w:asciiTheme="majorHAnsi" w:hAnsiTheme="majorHAnsi" w:cstheme="majorHAnsi"/>
          <w:sz w:val="16"/>
        </w:rPr>
        <w:t xml:space="preserve">. I think </w:t>
      </w:r>
      <w:r w:rsidRPr="00186B94">
        <w:rPr>
          <w:rFonts w:asciiTheme="majorHAnsi" w:hAnsiTheme="majorHAnsi" w:cstheme="majorHAnsi"/>
          <w:b/>
          <w:iCs/>
          <w:u w:val="single"/>
          <w:bdr w:val="single" w:sz="8" w:space="0" w:color="auto"/>
        </w:rPr>
        <w:t>eventually we will adapt</w:t>
      </w:r>
      <w:r w:rsidRPr="00186B94">
        <w:rPr>
          <w:rFonts w:asciiTheme="majorHAnsi" w:hAnsiTheme="majorHAnsi" w:cstheme="majorHAnsi"/>
          <w:u w:val="single"/>
        </w:rPr>
        <w:t xml:space="preserve"> and we will </w:t>
      </w:r>
      <w:r w:rsidRPr="00186B94">
        <w:rPr>
          <w:rFonts w:asciiTheme="majorHAnsi" w:hAnsiTheme="majorHAnsi" w:cstheme="majorHAnsi"/>
          <w:b/>
          <w:iCs/>
          <w:u w:val="single"/>
          <w:bdr w:val="single" w:sz="8" w:space="0" w:color="auto"/>
        </w:rPr>
        <w:t>get something better</w:t>
      </w:r>
      <w:r w:rsidRPr="00186B94">
        <w:rPr>
          <w:rFonts w:asciiTheme="majorHAnsi" w:hAnsiTheme="majorHAnsi" w:cstheme="majorHAnsi"/>
          <w:u w:val="single"/>
        </w:rPr>
        <w:t xml:space="preserve"> than we have because it is the </w:t>
      </w:r>
      <w:r w:rsidRPr="00186B94">
        <w:rPr>
          <w:rFonts w:asciiTheme="majorHAnsi" w:hAnsiTheme="majorHAnsi" w:cstheme="majorHAnsi"/>
          <w:b/>
          <w:iCs/>
          <w:u w:val="single"/>
          <w:bdr w:val="single" w:sz="8" w:space="0" w:color="auto"/>
        </w:rPr>
        <w:t>only solution to the ongoing problems</w:t>
      </w:r>
      <w:r w:rsidRPr="00186B94">
        <w:rPr>
          <w:rFonts w:asciiTheme="majorHAnsi" w:hAnsiTheme="majorHAnsi" w:cstheme="majorHAnsi"/>
          <w:u w:val="single"/>
        </w:rPr>
        <w:t xml:space="preserve">. </w:t>
      </w:r>
      <w:r w:rsidRPr="00186B94">
        <w:rPr>
          <w:rFonts w:asciiTheme="majorHAnsi" w:hAnsiTheme="majorHAnsi" w:cstheme="majorHAnsi"/>
          <w:b/>
          <w:iCs/>
          <w:u w:val="single"/>
          <w:bdr w:val="single" w:sz="8" w:space="0" w:color="auto"/>
        </w:rPr>
        <w:t>There is no alternative</w:t>
      </w:r>
      <w:r w:rsidRPr="00186B94">
        <w:rPr>
          <w:rFonts w:asciiTheme="majorHAnsi" w:hAnsiTheme="majorHAnsi" w:cstheme="majorHAnsi"/>
          <w:sz w:val="16"/>
        </w:rPr>
        <w:t>. Judis: Countries are sometime structurally unable to do what is in their best interest. In the U.S., we have</w:t>
      </w:r>
      <w:r w:rsidRPr="001C34F2">
        <w:rPr>
          <w:rFonts w:asciiTheme="majorHAnsi" w:hAnsiTheme="majorHAnsi" w:cstheme="majorHAnsi"/>
          <w:sz w:val="16"/>
        </w:rPr>
        <w:t xml:space="preserve"> this strong anti-statist tradition going back to the revolution that seems to get in the way every time we want to do something like what you are proposing. It is possible that contrary to Hegel, the rational won’t turn out to be the real. Teixeira: Of course it is possible, but </w:t>
      </w:r>
      <w:r w:rsidRPr="001C34F2">
        <w:rPr>
          <w:rFonts w:asciiTheme="majorHAnsi" w:hAnsiTheme="majorHAnsi" w:cstheme="majorHAnsi"/>
          <w:u w:val="single"/>
        </w:rPr>
        <w:t xml:space="preserve">if you look at the history of the United States, </w:t>
      </w:r>
      <w:r w:rsidRPr="00186B94">
        <w:rPr>
          <w:rFonts w:asciiTheme="majorHAnsi" w:hAnsiTheme="majorHAnsi" w:cstheme="majorHAnsi"/>
          <w:b/>
          <w:iCs/>
          <w:u w:val="single"/>
          <w:bdr w:val="single" w:sz="8" w:space="0" w:color="auto"/>
        </w:rPr>
        <w:t>despite the anti-statist bias</w:t>
      </w:r>
      <w:r w:rsidRPr="00186B94">
        <w:rPr>
          <w:rFonts w:asciiTheme="majorHAnsi" w:hAnsiTheme="majorHAnsi" w:cstheme="majorHAnsi"/>
          <w:u w:val="single"/>
        </w:rPr>
        <w:t xml:space="preserve"> and </w:t>
      </w:r>
      <w:r w:rsidRPr="001C34F2">
        <w:rPr>
          <w:rFonts w:asciiTheme="majorHAnsi" w:hAnsiTheme="majorHAnsi" w:cstheme="majorHAnsi"/>
          <w:b/>
          <w:iCs/>
          <w:highlight w:val="green"/>
          <w:u w:val="single"/>
          <w:bdr w:val="single" w:sz="8" w:space="0" w:color="auto"/>
        </w:rPr>
        <w:t xml:space="preserve">despite </w:t>
      </w:r>
      <w:r w:rsidRPr="00186B94">
        <w:rPr>
          <w:rFonts w:asciiTheme="majorHAnsi" w:hAnsiTheme="majorHAnsi" w:cstheme="majorHAnsi"/>
          <w:b/>
          <w:iCs/>
          <w:u w:val="single"/>
          <w:bdr w:val="single" w:sz="8" w:space="0" w:color="auto"/>
        </w:rPr>
        <w:t xml:space="preserve">all the other </w:t>
      </w:r>
      <w:r w:rsidRPr="001C34F2">
        <w:rPr>
          <w:rFonts w:asciiTheme="majorHAnsi" w:hAnsiTheme="majorHAnsi" w:cstheme="majorHAnsi"/>
          <w:b/>
          <w:iCs/>
          <w:highlight w:val="green"/>
          <w:u w:val="single"/>
          <w:bdr w:val="single" w:sz="8" w:space="0" w:color="auto"/>
        </w:rPr>
        <w:t>political problems</w:t>
      </w:r>
      <w:r w:rsidRPr="001C34F2">
        <w:rPr>
          <w:rFonts w:asciiTheme="majorHAnsi" w:hAnsiTheme="majorHAnsi" w:cstheme="majorHAnsi"/>
          <w:u w:val="single"/>
        </w:rPr>
        <w:t xml:space="preserve">, the way </w:t>
      </w:r>
      <w:r w:rsidRPr="001C34F2">
        <w:rPr>
          <w:rFonts w:asciiTheme="majorHAnsi" w:hAnsiTheme="majorHAnsi" w:cstheme="majorHAnsi"/>
          <w:highlight w:val="green"/>
          <w:u w:val="single"/>
        </w:rPr>
        <w:t>the country has evolved</w:t>
      </w:r>
      <w:r w:rsidRPr="001C34F2">
        <w:rPr>
          <w:rFonts w:asciiTheme="majorHAnsi" w:hAnsiTheme="majorHAnsi" w:cstheme="majorHAnsi"/>
          <w:u w:val="single"/>
        </w:rPr>
        <w:t xml:space="preserve"> over time is </w:t>
      </w:r>
      <w:r w:rsidRPr="001C34F2">
        <w:rPr>
          <w:rFonts w:asciiTheme="majorHAnsi" w:hAnsiTheme="majorHAnsi" w:cstheme="majorHAnsi"/>
          <w:highlight w:val="green"/>
          <w:u w:val="single"/>
        </w:rPr>
        <w:t xml:space="preserve">toward a </w:t>
      </w:r>
      <w:r w:rsidRPr="001C34F2">
        <w:rPr>
          <w:rFonts w:asciiTheme="majorHAnsi" w:hAnsiTheme="majorHAnsi" w:cstheme="majorHAnsi"/>
          <w:b/>
          <w:iCs/>
          <w:highlight w:val="green"/>
          <w:u w:val="single"/>
          <w:bdr w:val="single" w:sz="8" w:space="0" w:color="auto"/>
        </w:rPr>
        <w:t>larger government</w:t>
      </w:r>
      <w:r w:rsidRPr="001C34F2">
        <w:rPr>
          <w:rFonts w:asciiTheme="majorHAnsi" w:hAnsiTheme="majorHAnsi" w:cstheme="majorHAnsi"/>
          <w:highlight w:val="green"/>
          <w:u w:val="single"/>
        </w:rPr>
        <w:t xml:space="preserve"> that </w:t>
      </w:r>
      <w:r w:rsidRPr="001C34F2">
        <w:rPr>
          <w:rFonts w:asciiTheme="majorHAnsi" w:hAnsiTheme="majorHAnsi" w:cstheme="majorHAnsi"/>
          <w:b/>
          <w:iCs/>
          <w:highlight w:val="green"/>
          <w:u w:val="single"/>
          <w:bdr w:val="single" w:sz="8" w:space="0" w:color="auto"/>
        </w:rPr>
        <w:t>does more</w:t>
      </w:r>
      <w:r w:rsidRPr="001C34F2">
        <w:rPr>
          <w:rFonts w:asciiTheme="majorHAnsi" w:hAnsiTheme="majorHAnsi" w:cstheme="majorHAnsi"/>
          <w:highlight w:val="green"/>
          <w:u w:val="single"/>
        </w:rPr>
        <w:t xml:space="preserve"> and </w:t>
      </w:r>
      <w:r w:rsidRPr="001C34F2">
        <w:rPr>
          <w:rFonts w:asciiTheme="majorHAnsi" w:hAnsiTheme="majorHAnsi" w:cstheme="majorHAnsi"/>
          <w:b/>
          <w:iCs/>
          <w:highlight w:val="green"/>
          <w:u w:val="single"/>
          <w:bdr w:val="single" w:sz="8" w:space="0" w:color="auto"/>
        </w:rPr>
        <w:t>provides more for people</w:t>
      </w:r>
      <w:r w:rsidRPr="001C34F2">
        <w:rPr>
          <w:rFonts w:asciiTheme="majorHAnsi" w:hAnsiTheme="majorHAnsi" w:cstheme="majorHAnsi"/>
          <w:u w:val="single"/>
        </w:rPr>
        <w:t xml:space="preserve">. And we </w:t>
      </w:r>
      <w:r w:rsidRPr="001C34F2">
        <w:rPr>
          <w:rFonts w:asciiTheme="majorHAnsi" w:hAnsiTheme="majorHAnsi" w:cstheme="majorHAnsi"/>
          <w:b/>
          <w:iCs/>
          <w:u w:val="single"/>
          <w:bdr w:val="single" w:sz="8" w:space="0" w:color="auto"/>
        </w:rPr>
        <w:t>obviously have evolved tremendously</w:t>
      </w:r>
      <w:r w:rsidRPr="001C34F2">
        <w:rPr>
          <w:rFonts w:asciiTheme="majorHAnsi" w:hAnsiTheme="majorHAnsi" w:cstheme="majorHAnsi"/>
          <w:u w:val="single"/>
        </w:rPr>
        <w:t xml:space="preserve"> in the social realm as well. Governments don’t do what is rational in the short term</w:t>
      </w:r>
      <w:r w:rsidRPr="001C34F2">
        <w:rPr>
          <w:rFonts w:asciiTheme="majorHAnsi" w:hAnsiTheme="majorHAnsi" w:cstheme="majorHAnsi"/>
          <w:sz w:val="16"/>
        </w:rPr>
        <w:t xml:space="preserve">, at least rational in the sense you are describing it, </w:t>
      </w:r>
      <w:r w:rsidRPr="001C34F2">
        <w:rPr>
          <w:rFonts w:asciiTheme="majorHAnsi" w:hAnsiTheme="majorHAnsi" w:cstheme="majorHAnsi"/>
          <w:u w:val="single"/>
        </w:rPr>
        <w:t xml:space="preserve">but political systems </w:t>
      </w:r>
      <w:r w:rsidRPr="001C34F2">
        <w:rPr>
          <w:rFonts w:asciiTheme="majorHAnsi" w:hAnsiTheme="majorHAnsi" w:cstheme="majorHAnsi"/>
          <w:b/>
          <w:iCs/>
          <w:u w:val="single"/>
          <w:bdr w:val="single" w:sz="8" w:space="0" w:color="auto"/>
        </w:rPr>
        <w:t>evolve over time</w:t>
      </w:r>
      <w:r w:rsidRPr="001C34F2">
        <w:rPr>
          <w:rFonts w:asciiTheme="majorHAnsi" w:hAnsiTheme="majorHAnsi" w:cstheme="majorHAnsi"/>
          <w:u w:val="single"/>
        </w:rPr>
        <w:t xml:space="preserve"> in a way that is consistent with the values and priorities of the left, and I expect that to continue over time</w:t>
      </w:r>
      <w:r w:rsidRPr="001C34F2">
        <w:rPr>
          <w:rFonts w:asciiTheme="majorHAnsi" w:hAnsiTheme="majorHAnsi" w:cstheme="majorHAnsi"/>
          <w:sz w:val="16"/>
        </w:rPr>
        <w:t xml:space="preserve">. The 2016 Election Judis: Let’s talk about the 2016 election. Why did Clinton lose to such a weak opponent? Teixeira: The Democrats have an evolving majority that consists of groups like minorities, professionals, young people, single women and what have you, and that’s a true fact. It’s growing over time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Judis: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really not that important and I don’t take your problems seriously, and frankly I don’t have much to offer you. And that’s despite the fact that her economic program and policies would have actually been very good for these people. There was a study of campaign advertising in 2016 that showed Hillary outspent Trump significantly and that almost none of her advertising was about what she would actually do. Almost all of it was about how he was a bad dude. </w:t>
      </w:r>
      <w:r w:rsidRPr="001C34F2">
        <w:rPr>
          <w:rFonts w:asciiTheme="majorHAnsi" w:hAnsiTheme="majorHAnsi" w:cstheme="majorHAnsi"/>
          <w:u w:val="single"/>
        </w:rPr>
        <w:t xml:space="preserve">Voters were </w:t>
      </w:r>
      <w:r w:rsidRPr="001C34F2">
        <w:rPr>
          <w:rFonts w:asciiTheme="majorHAnsi" w:hAnsiTheme="majorHAnsi" w:cstheme="majorHAnsi"/>
          <w:b/>
          <w:iCs/>
          <w:u w:val="single"/>
          <w:bdr w:val="single" w:sz="8" w:space="0" w:color="auto"/>
        </w:rPr>
        <w:t>fed up with stagnation</w:t>
      </w:r>
      <w:r w:rsidRPr="001C34F2">
        <w:rPr>
          <w:rFonts w:asciiTheme="majorHAnsi" w:hAnsiTheme="majorHAnsi" w:cstheme="majorHAnsi"/>
          <w:u w:val="single"/>
        </w:rPr>
        <w:t xml:space="preserve"> </w:t>
      </w:r>
      <w:r w:rsidRPr="001C34F2">
        <w:rPr>
          <w:rFonts w:asciiTheme="majorHAnsi" w:hAnsiTheme="majorHAnsi" w:cstheme="majorHAnsi"/>
          <w:u w:val="single"/>
        </w:rPr>
        <w:lastRenderedPageBreak/>
        <w:t xml:space="preserve">and with the Democrats and they </w:t>
      </w:r>
      <w:r w:rsidRPr="001C34F2">
        <w:rPr>
          <w:rFonts w:asciiTheme="majorHAnsi" w:hAnsiTheme="majorHAnsi" w:cstheme="majorHAnsi"/>
          <w:b/>
          <w:iCs/>
          <w:u w:val="single"/>
          <w:bdr w:val="single" w:sz="8" w:space="0" w:color="auto"/>
        </w:rPr>
        <w:t>turned to someone who thought could blow up the system</w:t>
      </w:r>
      <w:r w:rsidRPr="001C34F2">
        <w:rPr>
          <w:rFonts w:asciiTheme="majorHAnsi" w:hAnsiTheme="majorHAnsi" w:cstheme="majorHAnsi"/>
          <w:u w:val="single"/>
        </w:rPr>
        <w:t xml:space="preserve">. The way the Democrats and the left could </w:t>
      </w:r>
      <w:r w:rsidRPr="001C34F2">
        <w:rPr>
          <w:rFonts w:asciiTheme="majorHAnsi" w:hAnsiTheme="majorHAnsi" w:cstheme="majorHAnsi"/>
          <w:b/>
          <w:iCs/>
          <w:u w:val="single"/>
          <w:bdr w:val="single" w:sz="8" w:space="0" w:color="auto"/>
        </w:rPr>
        <w:t xml:space="preserve">mitigate that </w:t>
      </w:r>
      <w:r w:rsidRPr="00186B94">
        <w:rPr>
          <w:rFonts w:asciiTheme="majorHAnsi" w:hAnsiTheme="majorHAnsi" w:cstheme="majorHAnsi"/>
          <w:b/>
          <w:iCs/>
          <w:u w:val="single"/>
          <w:bdr w:val="single" w:sz="8" w:space="0" w:color="auto"/>
        </w:rPr>
        <w:t>problem</w:t>
      </w:r>
      <w:r w:rsidRPr="00186B94">
        <w:rPr>
          <w:rFonts w:asciiTheme="majorHAnsi" w:hAnsiTheme="majorHAnsi" w:cstheme="majorHAnsi"/>
          <w:u w:val="single"/>
        </w:rPr>
        <w:t xml:space="preserve"> is to show these voters that they </w:t>
      </w:r>
      <w:r w:rsidRPr="00186B94">
        <w:rPr>
          <w:rFonts w:asciiTheme="majorHAnsi" w:hAnsiTheme="majorHAnsi" w:cstheme="majorHAnsi"/>
          <w:b/>
          <w:iCs/>
          <w:u w:val="single"/>
          <w:bdr w:val="single" w:sz="8" w:space="0" w:color="auto"/>
        </w:rPr>
        <w:t>take their problems seriously</w:t>
      </w:r>
      <w:r w:rsidRPr="00186B94">
        <w:rPr>
          <w:rFonts w:asciiTheme="majorHAnsi" w:hAnsiTheme="majorHAnsi" w:cstheme="majorHAnsi"/>
          <w:sz w:val="16"/>
        </w:rPr>
        <w:t xml:space="preserve"> and have their interests in mind, and could improve their lives. </w:t>
      </w:r>
      <w:r w:rsidRPr="00186B94">
        <w:rPr>
          <w:rFonts w:asciiTheme="majorHAnsi" w:hAnsiTheme="majorHAnsi" w:cstheme="majorHAnsi"/>
          <w:u w:val="single"/>
        </w:rPr>
        <w:t xml:space="preserve">I </w:t>
      </w:r>
      <w:r w:rsidRPr="00186B94">
        <w:rPr>
          <w:rFonts w:asciiTheme="majorHAnsi" w:hAnsiTheme="majorHAnsi" w:cstheme="majorHAnsi"/>
          <w:b/>
          <w:iCs/>
          <w:u w:val="single"/>
          <w:bdr w:val="single" w:sz="8" w:space="0" w:color="auto"/>
        </w:rPr>
        <w:t>don’t think there is any way of doing that</w:t>
      </w:r>
      <w:r w:rsidRPr="00186B94">
        <w:rPr>
          <w:rFonts w:asciiTheme="majorHAnsi" w:hAnsiTheme="majorHAnsi" w:cstheme="majorHAnsi"/>
          <w:u w:val="single"/>
        </w:rPr>
        <w:t xml:space="preserve"> without a </w:t>
      </w:r>
      <w:r w:rsidRPr="00186B94">
        <w:rPr>
          <w:rFonts w:asciiTheme="majorHAnsi" w:hAnsiTheme="majorHAnsi" w:cstheme="majorHAnsi"/>
          <w:b/>
          <w:iCs/>
          <w:u w:val="single"/>
          <w:bdr w:val="single" w:sz="8" w:space="0" w:color="auto"/>
        </w:rPr>
        <w:t>new model of economic growth</w:t>
      </w:r>
      <w:r w:rsidRPr="00186B94">
        <w:rPr>
          <w:rFonts w:asciiTheme="majorHAnsi" w:hAnsiTheme="majorHAnsi" w:cstheme="majorHAnsi"/>
          <w:sz w:val="16"/>
        </w:rPr>
        <w:t>.</w:t>
      </w:r>
    </w:p>
    <w:p w14:paraId="090F7ED5" w14:textId="77777777" w:rsidR="008278F2" w:rsidRPr="001C34F2" w:rsidRDefault="008278F2" w:rsidP="008278F2">
      <w:pPr>
        <w:rPr>
          <w:rFonts w:asciiTheme="majorHAnsi" w:hAnsiTheme="majorHAnsi" w:cstheme="majorHAnsi"/>
        </w:rPr>
      </w:pPr>
    </w:p>
    <w:p w14:paraId="32815977" w14:textId="1CD7A7E0" w:rsidR="008278F2" w:rsidRPr="001C34F2" w:rsidRDefault="008278F2" w:rsidP="008278F2">
      <w:pPr>
        <w:pStyle w:val="Heading4"/>
        <w:rPr>
          <w:rFonts w:asciiTheme="majorHAnsi" w:hAnsiTheme="majorHAnsi" w:cstheme="majorHAnsi"/>
        </w:rPr>
      </w:pPr>
      <w:r w:rsidRPr="001C34F2">
        <w:rPr>
          <w:rFonts w:asciiTheme="majorHAnsi" w:hAnsiTheme="majorHAnsi" w:cstheme="majorHAnsi"/>
        </w:rPr>
        <w:t xml:space="preserve">Causes mass death---only capitalism enables a peaceful solution to poverty. </w:t>
      </w:r>
    </w:p>
    <w:p w14:paraId="27520AE4" w14:textId="77777777" w:rsidR="008278F2" w:rsidRPr="001C34F2" w:rsidRDefault="008278F2" w:rsidP="008278F2">
      <w:pPr>
        <w:rPr>
          <w:rFonts w:asciiTheme="majorHAnsi" w:hAnsiTheme="majorHAnsi" w:cstheme="majorHAnsi"/>
        </w:rPr>
      </w:pPr>
      <w:r w:rsidRPr="001C34F2">
        <w:rPr>
          <w:rFonts w:asciiTheme="majorHAnsi" w:hAnsiTheme="majorHAnsi" w:cstheme="majorHAnsi"/>
        </w:rPr>
        <w:t xml:space="preserve">Rainer </w:t>
      </w:r>
      <w:r w:rsidRPr="001C34F2">
        <w:rPr>
          <w:rStyle w:val="Style13ptBold"/>
          <w:rFonts w:asciiTheme="majorHAnsi" w:hAnsiTheme="majorHAnsi" w:cstheme="majorHAnsi"/>
        </w:rPr>
        <w:t>Zitelmann 21</w:t>
      </w:r>
      <w:r w:rsidRPr="001C34F2">
        <w:rPr>
          <w:rFonts w:asciiTheme="majorHAnsi" w:hAnsiTheme="majorHAnsi" w:cstheme="majorHAnsi"/>
        </w:rPr>
        <w:t xml:space="preserve">. German historian and author of “The Rich in Public Opinion.” "Violence Is History’s Great Economic Leveler." National Interest. 6-30-2021. https://nationalinterest.org/feature/violence-history%E2%80%99s-great-economic-leveler-188974 </w:t>
      </w:r>
    </w:p>
    <w:p w14:paraId="11788C72"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rPr>
        <w:t xml:space="preserve">Another question that is all too rarely asked is: What would be the price of eliminating inequality? </w:t>
      </w:r>
      <w:r w:rsidRPr="001C34F2">
        <w:rPr>
          <w:rStyle w:val="StyleUnderline"/>
          <w:rFonts w:asciiTheme="majorHAnsi" w:hAnsiTheme="majorHAnsi" w:cstheme="majorHAnsi"/>
          <w:highlight w:val="cyan"/>
        </w:rPr>
        <w:t>In 2017</w:t>
      </w:r>
      <w:r w:rsidRPr="001C34F2">
        <w:rPr>
          <w:rFonts w:asciiTheme="majorHAnsi" w:hAnsiTheme="majorHAnsi" w:cstheme="majorHAnsi"/>
          <w:sz w:val="16"/>
        </w:rPr>
        <w:t xml:space="preserve">, the renowned </w:t>
      </w:r>
      <w:r w:rsidRPr="001C34F2">
        <w:rPr>
          <w:rStyle w:val="StyleUnderline"/>
          <w:rFonts w:asciiTheme="majorHAnsi" w:hAnsiTheme="majorHAnsi" w:cstheme="majorHAnsi"/>
          <w:highlight w:val="cyan"/>
        </w:rPr>
        <w:t>Stanford historian</w:t>
      </w:r>
      <w:r w:rsidRPr="001C34F2">
        <w:rPr>
          <w:rStyle w:val="StyleUnderline"/>
          <w:rFonts w:asciiTheme="majorHAnsi" w:hAnsiTheme="majorHAnsi" w:cstheme="majorHAnsi"/>
        </w:rPr>
        <w:t xml:space="preserve"> and scholar of ancient history Walter </w:t>
      </w:r>
      <w:r w:rsidRPr="001C34F2">
        <w:rPr>
          <w:rStyle w:val="StyleUnderline"/>
          <w:rFonts w:asciiTheme="majorHAnsi" w:hAnsiTheme="majorHAnsi" w:cstheme="majorHAnsi"/>
          <w:highlight w:val="cyan"/>
        </w:rPr>
        <w:t>Scheidel presented</w:t>
      </w:r>
      <w:r w:rsidRPr="001C34F2">
        <w:rPr>
          <w:rStyle w:val="StyleUnderline"/>
          <w:rFonts w:asciiTheme="majorHAnsi" w:hAnsiTheme="majorHAnsi" w:cstheme="majorHAnsi"/>
        </w:rPr>
        <w:t xml:space="preserve"> an impressive historical </w:t>
      </w:r>
      <w:r w:rsidRPr="001C34F2">
        <w:rPr>
          <w:rStyle w:val="StyleUnderline"/>
          <w:rFonts w:asciiTheme="majorHAnsi" w:hAnsiTheme="majorHAnsi" w:cstheme="majorHAnsi"/>
          <w:highlight w:val="cyan"/>
        </w:rPr>
        <w:t>analysis</w:t>
      </w:r>
      <w:r w:rsidRPr="001C34F2">
        <w:rPr>
          <w:rStyle w:val="StyleUnderline"/>
          <w:rFonts w:asciiTheme="majorHAnsi" w:hAnsiTheme="majorHAnsi" w:cstheme="majorHAnsi"/>
        </w:rPr>
        <w:t xml:space="preserve"> of this question</w:t>
      </w:r>
      <w:r w:rsidRPr="001C34F2">
        <w:rPr>
          <w:rFonts w:asciiTheme="majorHAnsi" w:hAnsiTheme="majorHAnsi" w:cstheme="majorHAnsi"/>
          <w:sz w:val="16"/>
        </w:rPr>
        <w:t>: The Great Leveler: Violence and the History of Inequality from the Stone Age to the Twenty-First Century. He concludes that societies that have been spared mass violence and catastrophes have never experienced substantial reductions in inequality.</w:t>
      </w:r>
    </w:p>
    <w:p w14:paraId="58B0AD0E" w14:textId="77777777" w:rsidR="008278F2" w:rsidRPr="001C34F2" w:rsidRDefault="008278F2" w:rsidP="008278F2">
      <w:pPr>
        <w:rPr>
          <w:rFonts w:asciiTheme="majorHAnsi" w:hAnsiTheme="majorHAnsi" w:cstheme="majorHAnsi"/>
          <w:sz w:val="16"/>
          <w:szCs w:val="16"/>
        </w:rPr>
      </w:pPr>
      <w:r w:rsidRPr="001C34F2">
        <w:rPr>
          <w:rFonts w:asciiTheme="majorHAnsi" w:hAnsiTheme="majorHAnsi" w:cstheme="majorHAnsi"/>
          <w:sz w:val="16"/>
          <w:szCs w:val="16"/>
        </w:rPr>
        <w:t>Substantial reductions in inequality have only ever been achieved as the result of violent shocks, primarily consisting of war, revolution, state failure and systems collapse, and plague.</w:t>
      </w:r>
    </w:p>
    <w:p w14:paraId="0CEBE268"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rPr>
        <w:t xml:space="preserve">According to Scheidel, </w:t>
      </w:r>
      <w:r w:rsidRPr="001C34F2">
        <w:rPr>
          <w:rStyle w:val="Emphasis"/>
          <w:rFonts w:asciiTheme="majorHAnsi" w:hAnsiTheme="majorHAnsi" w:cstheme="majorHAnsi"/>
        </w:rPr>
        <w:t xml:space="preserve">the </w:t>
      </w:r>
      <w:r w:rsidRPr="001C34F2">
        <w:rPr>
          <w:rStyle w:val="Emphasis"/>
          <w:rFonts w:asciiTheme="majorHAnsi" w:hAnsiTheme="majorHAnsi" w:cstheme="majorHAnsi"/>
          <w:highlight w:val="cyan"/>
        </w:rPr>
        <w:t>greatest levelers</w:t>
      </w:r>
      <w:r w:rsidRPr="001C34F2">
        <w:rPr>
          <w:rStyle w:val="Emphasis"/>
          <w:rFonts w:asciiTheme="majorHAnsi" w:hAnsiTheme="majorHAnsi" w:cstheme="majorHAnsi"/>
        </w:rPr>
        <w:t xml:space="preserve"> of the twentieth century </w:t>
      </w:r>
      <w:r w:rsidRPr="001C34F2">
        <w:rPr>
          <w:rStyle w:val="Emphasis"/>
          <w:rFonts w:asciiTheme="majorHAnsi" w:hAnsiTheme="majorHAnsi" w:cstheme="majorHAnsi"/>
          <w:highlight w:val="cyan"/>
        </w:rPr>
        <w:t>did not include peaceful social reforms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they </w:t>
      </w:r>
      <w:r w:rsidRPr="001C34F2">
        <w:rPr>
          <w:rStyle w:val="StyleUnderline"/>
          <w:rFonts w:asciiTheme="majorHAnsi" w:hAnsiTheme="majorHAnsi" w:cstheme="majorHAnsi"/>
          <w:highlight w:val="cyan"/>
        </w:rPr>
        <w:t>were</w:t>
      </w:r>
      <w:r w:rsidRPr="001C34F2">
        <w:rPr>
          <w:rStyle w:val="StyleUnderline"/>
          <w:rFonts w:asciiTheme="majorHAnsi" w:hAnsiTheme="majorHAnsi" w:cstheme="majorHAnsi"/>
        </w:rPr>
        <w:t xml:space="preserve"> the two </w:t>
      </w:r>
      <w:r w:rsidRPr="001C34F2">
        <w:rPr>
          <w:rStyle w:val="StyleUnderline"/>
          <w:rFonts w:asciiTheme="majorHAnsi" w:hAnsiTheme="majorHAnsi" w:cstheme="majorHAnsi"/>
          <w:highlight w:val="cyan"/>
        </w:rPr>
        <w:t>world wars and</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cyan"/>
        </w:rPr>
        <w:t>communist revolutions</w:t>
      </w:r>
      <w:r w:rsidRPr="001C34F2">
        <w:rPr>
          <w:rFonts w:asciiTheme="majorHAnsi" w:hAnsiTheme="majorHAnsi" w:cstheme="majorHAnsi"/>
          <w:sz w:val="16"/>
        </w:rPr>
        <w:t xml:space="preserve">. </w:t>
      </w:r>
      <w:r w:rsidRPr="001C34F2">
        <w:rPr>
          <w:rStyle w:val="Emphasis"/>
          <w:rFonts w:asciiTheme="majorHAnsi" w:hAnsiTheme="majorHAnsi" w:cstheme="majorHAnsi"/>
          <w:highlight w:val="cyan"/>
        </w:rPr>
        <w:t>More than 100 million people died in each</w:t>
      </w:r>
      <w:r w:rsidRPr="001C34F2">
        <w:rPr>
          <w:rStyle w:val="Emphasis"/>
          <w:rFonts w:asciiTheme="majorHAnsi" w:hAnsiTheme="majorHAnsi" w:cstheme="majorHAnsi"/>
        </w:rPr>
        <w:t xml:space="preserve"> of the two world wars and in the communist social experiments</w:t>
      </w:r>
      <w:r w:rsidRPr="001C34F2">
        <w:rPr>
          <w:rFonts w:asciiTheme="majorHAnsi" w:hAnsiTheme="majorHAnsi" w:cstheme="majorHAnsi"/>
          <w:sz w:val="16"/>
        </w:rPr>
        <w:t>.</w:t>
      </w:r>
    </w:p>
    <w:p w14:paraId="50596DF9" w14:textId="77777777" w:rsidR="008278F2" w:rsidRPr="001C34F2" w:rsidRDefault="008278F2" w:rsidP="008278F2">
      <w:pPr>
        <w:rPr>
          <w:rFonts w:asciiTheme="majorHAnsi" w:hAnsiTheme="majorHAnsi" w:cstheme="majorHAnsi"/>
          <w:sz w:val="16"/>
          <w:szCs w:val="16"/>
        </w:rPr>
      </w:pPr>
      <w:r w:rsidRPr="001C34F2">
        <w:rPr>
          <w:rFonts w:asciiTheme="majorHAnsi" w:hAnsiTheme="majorHAnsi" w:cstheme="majorHAnsi"/>
          <w:sz w:val="16"/>
          <w:szCs w:val="16"/>
        </w:rPr>
        <w:t>Total War as a Great Leveler</w:t>
      </w:r>
    </w:p>
    <w:p w14:paraId="11DCBA28" w14:textId="77777777" w:rsidR="008278F2" w:rsidRPr="001C34F2" w:rsidRDefault="008278F2" w:rsidP="008278F2">
      <w:pPr>
        <w:rPr>
          <w:rFonts w:asciiTheme="majorHAnsi" w:hAnsiTheme="majorHAnsi" w:cstheme="majorHAnsi"/>
          <w:sz w:val="16"/>
        </w:rPr>
      </w:pPr>
      <w:r w:rsidRPr="001C34F2">
        <w:rPr>
          <w:rStyle w:val="StyleUnderline"/>
          <w:rFonts w:asciiTheme="majorHAnsi" w:hAnsiTheme="majorHAnsi" w:cstheme="majorHAnsi"/>
        </w:rPr>
        <w:t>World War II serves as Scheidel’s strongest example of “total war” leveling</w:t>
      </w:r>
      <w:r w:rsidRPr="001C34F2">
        <w:rPr>
          <w:rFonts w:asciiTheme="majorHAnsi" w:hAnsiTheme="majorHAnsi" w:cstheme="majorHAnsi"/>
          <w:sz w:val="16"/>
        </w:rPr>
        <w:t xml:space="preserve">. </w:t>
      </w:r>
      <w:r w:rsidRPr="001C34F2">
        <w:rPr>
          <w:rStyle w:val="StyleUnderline"/>
          <w:rFonts w:asciiTheme="majorHAnsi" w:hAnsiTheme="majorHAnsi" w:cstheme="majorHAnsi"/>
        </w:rPr>
        <w:t>Take Japan: In 1938, the wealthiest 1 percent of the population received 19.9 percent of all reported income before taxes and transfers</w:t>
      </w:r>
      <w:r w:rsidRPr="001C34F2">
        <w:rPr>
          <w:rFonts w:asciiTheme="majorHAnsi" w:hAnsiTheme="majorHAnsi" w:cstheme="majorHAnsi"/>
          <w:sz w:val="16"/>
        </w:rPr>
        <w:t xml:space="preserve">. </w:t>
      </w:r>
      <w:r w:rsidRPr="001C34F2">
        <w:rPr>
          <w:rStyle w:val="Emphasis"/>
          <w:rFonts w:asciiTheme="majorHAnsi" w:hAnsiTheme="majorHAnsi" w:cstheme="majorHAnsi"/>
        </w:rPr>
        <w:t>Within the next seven years</w:t>
      </w:r>
      <w:r w:rsidRPr="001C34F2">
        <w:rPr>
          <w:rFonts w:asciiTheme="majorHAnsi" w:hAnsiTheme="majorHAnsi" w:cstheme="majorHAnsi"/>
          <w:sz w:val="16"/>
        </w:rPr>
        <w:t xml:space="preserve">, </w:t>
      </w:r>
      <w:r w:rsidRPr="001C34F2">
        <w:rPr>
          <w:rStyle w:val="StyleUnderline"/>
          <w:rFonts w:asciiTheme="majorHAnsi" w:hAnsiTheme="majorHAnsi" w:cstheme="majorHAnsi"/>
        </w:rPr>
        <w:t>their share dropped by two-thirds, all the way down to 6.4 percent</w:t>
      </w:r>
      <w:r w:rsidRPr="001C34F2">
        <w:rPr>
          <w:rFonts w:asciiTheme="majorHAnsi" w:hAnsiTheme="majorHAnsi" w:cstheme="majorHAnsi"/>
          <w:sz w:val="16"/>
        </w:rPr>
        <w:t xml:space="preserve">. </w:t>
      </w:r>
      <w:r w:rsidRPr="001C34F2">
        <w:rPr>
          <w:rStyle w:val="Emphasis"/>
          <w:rFonts w:asciiTheme="majorHAnsi" w:hAnsiTheme="majorHAnsi" w:cstheme="majorHAnsi"/>
        </w:rPr>
        <w:t>More than half of this loss was incurred by the richest tenth of that top bracket</w:t>
      </w:r>
      <w:r w:rsidRPr="001C34F2">
        <w:rPr>
          <w:rFonts w:asciiTheme="majorHAnsi" w:hAnsiTheme="majorHAnsi" w:cstheme="majorHAnsi"/>
          <w:sz w:val="16"/>
        </w:rPr>
        <w:t>: their income share collapsed from 9.2 percent to 1.9 percent in the same 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w:t>
      </w:r>
    </w:p>
    <w:p w14:paraId="5BDE5C0F"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rPr>
        <w:t xml:space="preserve">Significant leveling also took place in other countries during wartime. </w:t>
      </w:r>
      <w:r w:rsidRPr="001C34F2">
        <w:rPr>
          <w:rStyle w:val="StyleUnderline"/>
          <w:rFonts w:asciiTheme="majorHAnsi" w:hAnsiTheme="majorHAnsi" w:cstheme="majorHAnsi"/>
        </w:rPr>
        <w:t>According to Scheidel’s analysis</w:t>
      </w:r>
      <w:r w:rsidRPr="001C34F2">
        <w:rPr>
          <w:rFonts w:asciiTheme="majorHAnsi" w:hAnsiTheme="majorHAnsi" w:cstheme="majorHAnsi"/>
          <w:sz w:val="16"/>
        </w:rPr>
        <w:t xml:space="preserve">, </w:t>
      </w:r>
      <w:r w:rsidRPr="001C34F2">
        <w:rPr>
          <w:rStyle w:val="Emphasis"/>
          <w:rFonts w:asciiTheme="majorHAnsi" w:hAnsiTheme="majorHAnsi" w:cstheme="majorHAnsi"/>
        </w:rPr>
        <w:t>the two world wars were among the greatest levelers in history</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cyan"/>
        </w:rPr>
        <w:t>average percentage drop of top income shares in countries that actively fought in World War II</w:t>
      </w:r>
      <w:r w:rsidRPr="001C34F2">
        <w:rPr>
          <w:rStyle w:val="StyleUnderline"/>
          <w:rFonts w:asciiTheme="majorHAnsi" w:hAnsiTheme="majorHAnsi" w:cstheme="majorHAnsi"/>
        </w:rPr>
        <w:t xml:space="preserve"> as frontline states </w:t>
      </w:r>
      <w:r w:rsidRPr="001C34F2">
        <w:rPr>
          <w:rStyle w:val="StyleUnderline"/>
          <w:rFonts w:asciiTheme="majorHAnsi" w:hAnsiTheme="majorHAnsi" w:cstheme="majorHAnsi"/>
          <w:highlight w:val="cyan"/>
        </w:rPr>
        <w:t>was</w:t>
      </w:r>
      <w:r w:rsidRPr="001C34F2">
        <w:rPr>
          <w:rFonts w:asciiTheme="majorHAnsi" w:hAnsiTheme="majorHAnsi" w:cstheme="majorHAnsi"/>
          <w:sz w:val="16"/>
          <w:highlight w:val="cyan"/>
        </w:rPr>
        <w:t xml:space="preserve"> </w:t>
      </w:r>
      <w:r w:rsidRPr="001C34F2">
        <w:rPr>
          <w:rStyle w:val="Emphasis"/>
          <w:rFonts w:asciiTheme="majorHAnsi" w:hAnsiTheme="majorHAnsi" w:cstheme="majorHAnsi"/>
          <w:highlight w:val="cyan"/>
        </w:rPr>
        <w:t>31 percent</w:t>
      </w:r>
      <w:r w:rsidRPr="001C34F2">
        <w:rPr>
          <w:rStyle w:val="Emphasis"/>
          <w:rFonts w:asciiTheme="majorHAnsi" w:hAnsiTheme="majorHAnsi" w:cstheme="majorHAnsi"/>
        </w:rPr>
        <w:t xml:space="preserve"> of the prewar level</w:t>
      </w:r>
      <w:r w:rsidRPr="001C34F2">
        <w:rPr>
          <w:rFonts w:asciiTheme="majorHAnsi" w:hAnsiTheme="majorHAnsi" w:cstheme="majorHAnsi"/>
          <w:sz w:val="16"/>
        </w:rPr>
        <w:t xml:space="preserve">. </w:t>
      </w:r>
      <w:r w:rsidRPr="001C34F2">
        <w:rPr>
          <w:rStyle w:val="Emphasis"/>
          <w:rFonts w:asciiTheme="majorHAnsi" w:hAnsiTheme="majorHAnsi" w:cstheme="majorHAnsi"/>
        </w:rPr>
        <w:t xml:space="preserve">This is a </w:t>
      </w:r>
      <w:r w:rsidRPr="001C34F2">
        <w:rPr>
          <w:rStyle w:val="Emphasis"/>
          <w:rFonts w:asciiTheme="majorHAnsi" w:hAnsiTheme="majorHAnsi" w:cstheme="majorHAnsi"/>
          <w:highlight w:val="cyan"/>
        </w:rPr>
        <w:t>robust finding</w:t>
      </w:r>
      <w:r w:rsidRPr="001C34F2">
        <w:rPr>
          <w:rStyle w:val="Emphasis"/>
          <w:rFonts w:asciiTheme="majorHAnsi" w:hAnsiTheme="majorHAnsi" w:cstheme="majorHAnsi"/>
        </w:rPr>
        <w:t xml:space="preserve"> because the sample consists of a dozen countries</w:t>
      </w:r>
      <w:r w:rsidRPr="001C34F2">
        <w:rPr>
          <w:rFonts w:asciiTheme="majorHAnsi" w:hAnsiTheme="majorHAnsi" w:cstheme="majorHAnsi"/>
          <w:sz w:val="16"/>
        </w:rPr>
        <w:t>. The only two countries in which inequality increased during this period were also those farthest from the major theaters of war (Argentina and South Africa).</w:t>
      </w:r>
    </w:p>
    <w:p w14:paraId="7C7E88E2" w14:textId="77777777" w:rsidR="008278F2" w:rsidRPr="001C34F2" w:rsidRDefault="008278F2" w:rsidP="008278F2">
      <w:pPr>
        <w:rPr>
          <w:rFonts w:asciiTheme="majorHAnsi" w:hAnsiTheme="majorHAnsi" w:cstheme="majorHAnsi"/>
          <w:sz w:val="16"/>
          <w:szCs w:val="16"/>
        </w:rPr>
      </w:pPr>
      <w:r w:rsidRPr="001C34F2">
        <w:rPr>
          <w:rFonts w:asciiTheme="majorHAnsi" w:hAnsiTheme="majorHAnsi" w:cstheme="majorHAnsi"/>
          <w:sz w:val="16"/>
          <w:szCs w:val="16"/>
        </w:rPr>
        <w:t>Low savings rates and depressed asset prices, physical destruction and the loss of foreign assets, inflation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w:t>
      </w:r>
    </w:p>
    <w:p w14:paraId="1D563359"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rPr>
        <w:lastRenderedPageBreak/>
        <w:t xml:space="preserve">The </w:t>
      </w:r>
      <w:r w:rsidRPr="001C34F2">
        <w:rPr>
          <w:rStyle w:val="StyleUnderline"/>
          <w:rFonts w:asciiTheme="majorHAnsi" w:hAnsiTheme="majorHAnsi" w:cstheme="majorHAnsi"/>
        </w:rPr>
        <w:t>economic consequences of the two world wars were, therefore, devastating for the rich</w:t>
      </w:r>
      <w:r w:rsidRPr="001C34F2">
        <w:rPr>
          <w:rFonts w:asciiTheme="majorHAnsi" w:hAnsiTheme="majorHAnsi" w:cstheme="majorHAnsi"/>
          <w:sz w:val="16"/>
        </w:rPr>
        <w:t>—a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w:t>
      </w:r>
    </w:p>
    <w:p w14:paraId="0EFCB0E1" w14:textId="77777777" w:rsidR="008278F2" w:rsidRPr="001C34F2" w:rsidRDefault="008278F2" w:rsidP="008278F2">
      <w:pPr>
        <w:rPr>
          <w:rFonts w:asciiTheme="majorHAnsi" w:hAnsiTheme="majorHAnsi" w:cstheme="majorHAnsi"/>
          <w:sz w:val="16"/>
          <w:szCs w:val="16"/>
        </w:rPr>
      </w:pPr>
      <w:r w:rsidRPr="001C34F2">
        <w:rPr>
          <w:rFonts w:asciiTheme="majorHAnsi" w:hAnsiTheme="majorHAnsi" w:cstheme="majorHAnsi"/>
          <w:sz w:val="16"/>
          <w:szCs w:val="16"/>
        </w:rPr>
        <w:t>Incidentally, the left-wing economist Thomas Piketty comes to a similar conclusion. In his book Capital in the Twenty-First Century, he argues that progressive taxation in the twentieth century was primarily a product of the two world wars and not of democracy.</w:t>
      </w:r>
    </w:p>
    <w:p w14:paraId="0F1A6F86" w14:textId="77777777" w:rsidR="008278F2" w:rsidRPr="001C34F2" w:rsidRDefault="008278F2" w:rsidP="008278F2">
      <w:pPr>
        <w:rPr>
          <w:rStyle w:val="Emphasis"/>
          <w:rFonts w:asciiTheme="majorHAnsi" w:hAnsiTheme="majorHAnsi" w:cstheme="majorHAnsi"/>
        </w:rPr>
      </w:pPr>
      <w:r w:rsidRPr="001C34F2">
        <w:rPr>
          <w:rStyle w:val="Emphasis"/>
          <w:rFonts w:asciiTheme="majorHAnsi" w:hAnsiTheme="majorHAnsi" w:cstheme="majorHAnsi"/>
        </w:rPr>
        <w:t>Poverty is Eliminated Peacefully</w:t>
      </w:r>
    </w:p>
    <w:p w14:paraId="04351B9C" w14:textId="77777777" w:rsidR="008278F2" w:rsidRPr="001C34F2" w:rsidRDefault="008278F2" w:rsidP="008278F2">
      <w:pPr>
        <w:rPr>
          <w:rFonts w:asciiTheme="majorHAnsi" w:hAnsiTheme="majorHAnsi" w:cstheme="majorHAnsi"/>
          <w:sz w:val="16"/>
        </w:rPr>
      </w:pPr>
      <w:r w:rsidRPr="001C34F2">
        <w:rPr>
          <w:rFonts w:asciiTheme="majorHAnsi" w:hAnsiTheme="majorHAnsi" w:cstheme="majorHAnsi"/>
          <w:sz w:val="16"/>
        </w:rPr>
        <w:t xml:space="preserve">The </w:t>
      </w:r>
      <w:r w:rsidRPr="001C34F2">
        <w:rPr>
          <w:rStyle w:val="StyleUnderline"/>
          <w:rFonts w:asciiTheme="majorHAnsi" w:hAnsiTheme="majorHAnsi" w:cstheme="majorHAnsi"/>
        </w:rPr>
        <w:t xml:space="preserve">price of </w:t>
      </w:r>
      <w:r w:rsidRPr="001C34F2">
        <w:rPr>
          <w:rStyle w:val="StyleUnderline"/>
          <w:rFonts w:asciiTheme="majorHAnsi" w:hAnsiTheme="majorHAnsi" w:cstheme="majorHAnsi"/>
          <w:highlight w:val="cyan"/>
        </w:rPr>
        <w:t>reducing inequality</w:t>
      </w:r>
      <w:r w:rsidRPr="001C34F2">
        <w:rPr>
          <w:rStyle w:val="StyleUnderline"/>
          <w:rFonts w:asciiTheme="majorHAnsi" w:hAnsiTheme="majorHAnsi" w:cstheme="majorHAnsi"/>
        </w:rPr>
        <w:t xml:space="preserve"> has thus usually </w:t>
      </w:r>
      <w:r w:rsidRPr="001C34F2">
        <w:rPr>
          <w:rStyle w:val="StyleUnderline"/>
          <w:rFonts w:asciiTheme="majorHAnsi" w:hAnsiTheme="majorHAnsi" w:cstheme="majorHAnsi"/>
          <w:highlight w:val="cyan"/>
        </w:rPr>
        <w:t>involved</w:t>
      </w:r>
      <w:r w:rsidRPr="001C34F2">
        <w:rPr>
          <w:rStyle w:val="StyleUnderline"/>
          <w:rFonts w:asciiTheme="majorHAnsi" w:hAnsiTheme="majorHAnsi" w:cstheme="majorHAnsi"/>
        </w:rPr>
        <w:t xml:space="preserve"> violent shocks and </w:t>
      </w:r>
      <w:r w:rsidRPr="001C34F2">
        <w:rPr>
          <w:rStyle w:val="StyleUnderline"/>
          <w:rFonts w:asciiTheme="majorHAnsi" w:hAnsiTheme="majorHAnsi" w:cstheme="majorHAnsi"/>
          <w:highlight w:val="cyan"/>
        </w:rPr>
        <w:t>catastrophes</w:t>
      </w:r>
      <w:r w:rsidRPr="001C34F2">
        <w:rPr>
          <w:rFonts w:asciiTheme="majorHAnsi" w:hAnsiTheme="majorHAnsi" w:cstheme="majorHAnsi"/>
          <w:sz w:val="16"/>
        </w:rPr>
        <w:t xml:space="preserve">, </w:t>
      </w:r>
      <w:r w:rsidRPr="001C34F2">
        <w:rPr>
          <w:rStyle w:val="Emphasis"/>
          <w:rFonts w:asciiTheme="majorHAnsi" w:hAnsiTheme="majorHAnsi" w:cstheme="majorHAnsi"/>
          <w:highlight w:val="cyan"/>
        </w:rPr>
        <w:t>whose victims</w:t>
      </w:r>
      <w:r w:rsidRPr="001C34F2">
        <w:rPr>
          <w:rStyle w:val="Emphasis"/>
          <w:rFonts w:asciiTheme="majorHAnsi" w:hAnsiTheme="majorHAnsi" w:cstheme="majorHAnsi"/>
        </w:rPr>
        <w:t xml:space="preserve"> have been not only the rich but millions and </w:t>
      </w:r>
      <w:r w:rsidRPr="001C34F2">
        <w:rPr>
          <w:rStyle w:val="Emphasis"/>
          <w:rFonts w:asciiTheme="majorHAnsi" w:hAnsiTheme="majorHAnsi" w:cstheme="majorHAnsi"/>
          <w:highlight w:val="cyan"/>
        </w:rPr>
        <w:t>millions of people</w:t>
      </w:r>
      <w:r w:rsidRPr="001C34F2">
        <w:rPr>
          <w:rFonts w:asciiTheme="majorHAnsi" w:hAnsiTheme="majorHAnsi" w:cstheme="majorHAnsi"/>
          <w:sz w:val="16"/>
          <w:highlight w:val="cyan"/>
        </w:rPr>
        <w:t>.</w:t>
      </w:r>
      <w:r w:rsidRPr="001C34F2">
        <w:rPr>
          <w:rFonts w:asciiTheme="majorHAnsi" w:hAnsiTheme="majorHAnsi" w:cstheme="majorHAnsi"/>
          <w:sz w:val="16"/>
        </w:rPr>
        <w:t xml:space="preserve"> </w:t>
      </w:r>
      <w:r w:rsidRPr="001C34F2">
        <w:rPr>
          <w:rStyle w:val="Emphasis"/>
          <w:rFonts w:asciiTheme="majorHAnsi" w:hAnsiTheme="majorHAnsi" w:cstheme="majorHAnsi"/>
        </w:rPr>
        <w:t>Neither nonviolent land reforms nor economic crises nor democratization has had as great a leveling effect throughout recorded history as these violent upheavals</w:t>
      </w:r>
      <w:r w:rsidRPr="001C34F2">
        <w:rPr>
          <w:rFonts w:asciiTheme="majorHAnsi" w:hAnsiTheme="majorHAnsi" w:cstheme="majorHAnsi"/>
          <w:sz w:val="16"/>
        </w:rPr>
        <w:t xml:space="preserve">. If the goal is to distribute income and wealth more equally, says historian Scheidel, then we simply cannot close our eyes to the violent ruptures that have so often proved necessary to achieve that goal. </w:t>
      </w:r>
      <w:r w:rsidRPr="001C34F2">
        <w:rPr>
          <w:rStyle w:val="StyleUnderline"/>
          <w:rFonts w:asciiTheme="majorHAnsi" w:hAnsiTheme="majorHAnsi" w:cstheme="majorHAnsi"/>
        </w:rPr>
        <w:t>We must ask ourselves whether humanity has ever succeeded in equalizing the distribution of wealth without considerable violence</w:t>
      </w:r>
      <w:r w:rsidRPr="001C34F2">
        <w:rPr>
          <w:rFonts w:asciiTheme="majorHAnsi" w:hAnsiTheme="majorHAnsi" w:cstheme="majorHAnsi"/>
          <w:sz w:val="16"/>
        </w:rPr>
        <w:t xml:space="preserve">. </w:t>
      </w:r>
      <w:r w:rsidRPr="001C34F2">
        <w:rPr>
          <w:rStyle w:val="Emphasis"/>
          <w:rFonts w:asciiTheme="majorHAnsi" w:hAnsiTheme="majorHAnsi" w:cstheme="majorHAnsi"/>
        </w:rPr>
        <w:t>Analyzing thousands of years of human history, Scheidel’s answer is no</w:t>
      </w:r>
      <w:r w:rsidRPr="001C34F2">
        <w:rPr>
          <w:rFonts w:asciiTheme="majorHAnsi" w:hAnsiTheme="majorHAnsi" w:cstheme="majorHAnsi"/>
          <w:sz w:val="16"/>
        </w:rPr>
        <w:t>. This may be a depressing finding for many adherents of egalitarian ideas.</w:t>
      </w:r>
    </w:p>
    <w:p w14:paraId="0470DE6E" w14:textId="77777777" w:rsidR="008278F2" w:rsidRPr="001C34F2" w:rsidRDefault="008278F2" w:rsidP="008278F2">
      <w:pPr>
        <w:rPr>
          <w:rFonts w:asciiTheme="majorHAnsi" w:hAnsiTheme="majorHAnsi" w:cstheme="majorHAnsi"/>
          <w:sz w:val="16"/>
        </w:rPr>
      </w:pPr>
      <w:r w:rsidRPr="001C34F2">
        <w:rPr>
          <w:rStyle w:val="Emphasis"/>
          <w:rFonts w:asciiTheme="majorHAnsi" w:hAnsiTheme="majorHAnsi" w:cstheme="majorHAnsi"/>
        </w:rPr>
        <w:t>However</w:t>
      </w:r>
      <w:r w:rsidRPr="001C34F2">
        <w:rPr>
          <w:rFonts w:asciiTheme="majorHAnsi" w:hAnsiTheme="majorHAnsi" w:cstheme="majorHAnsi"/>
          <w:sz w:val="16"/>
        </w:rPr>
        <w:t xml:space="preserve">, </w:t>
      </w:r>
      <w:r w:rsidRPr="001C34F2">
        <w:rPr>
          <w:rStyle w:val="StyleUnderline"/>
          <w:rFonts w:asciiTheme="majorHAnsi" w:hAnsiTheme="majorHAnsi" w:cstheme="majorHAnsi"/>
        </w:rPr>
        <w:t>if we shift perspective</w:t>
      </w:r>
      <w:r w:rsidRPr="001C34F2">
        <w:rPr>
          <w:rFonts w:asciiTheme="majorHAnsi" w:hAnsiTheme="majorHAnsi" w:cstheme="majorHAnsi"/>
          <w:sz w:val="16"/>
        </w:rPr>
        <w:t xml:space="preserve">, </w:t>
      </w:r>
      <w:r w:rsidRPr="001C34F2">
        <w:rPr>
          <w:rStyle w:val="StyleUnderline"/>
          <w:rFonts w:asciiTheme="majorHAnsi" w:hAnsiTheme="majorHAnsi" w:cstheme="majorHAnsi"/>
        </w:rPr>
        <w:t>and ask</w:t>
      </w:r>
      <w:r w:rsidRPr="001C34F2">
        <w:rPr>
          <w:rFonts w:asciiTheme="majorHAnsi" w:hAnsiTheme="majorHAnsi" w:cstheme="majorHAnsi"/>
          <w:sz w:val="16"/>
        </w:rPr>
        <w:t xml:space="preserve"> not “How do we reduce inequality?” but “</w:t>
      </w:r>
      <w:r w:rsidRPr="001C34F2">
        <w:rPr>
          <w:rStyle w:val="StyleUnderline"/>
          <w:rFonts w:asciiTheme="majorHAnsi" w:hAnsiTheme="majorHAnsi" w:cstheme="majorHAnsi"/>
          <w:highlight w:val="cyan"/>
        </w:rPr>
        <w:t>How do we reduce poverty</w:t>
      </w:r>
      <w:r w:rsidRPr="001C34F2">
        <w:rPr>
          <w:rFonts w:asciiTheme="majorHAnsi" w:hAnsiTheme="majorHAnsi" w:cstheme="majorHAnsi"/>
          <w:sz w:val="16"/>
        </w:rPr>
        <w:t xml:space="preserve">?” </w:t>
      </w:r>
      <w:r w:rsidRPr="001C34F2">
        <w:rPr>
          <w:rStyle w:val="Emphasis"/>
          <w:rFonts w:asciiTheme="majorHAnsi" w:hAnsiTheme="majorHAnsi" w:cstheme="majorHAnsi"/>
        </w:rPr>
        <w:t>then we can provide an optimistic answer</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cyan"/>
        </w:rPr>
        <w:t>Not violent ruptures</w:t>
      </w:r>
      <w:r w:rsidRPr="001C34F2">
        <w:rPr>
          <w:rStyle w:val="StyleUnderline"/>
          <w:rFonts w:asciiTheme="majorHAnsi" w:hAnsiTheme="majorHAnsi" w:cstheme="majorHAnsi"/>
        </w:rPr>
        <w:t xml:space="preserve"> of the kind that led to reductions of inequality</w:t>
      </w:r>
      <w:r w:rsidRPr="001C34F2">
        <w:rPr>
          <w:rFonts w:asciiTheme="majorHAnsi" w:hAnsiTheme="majorHAnsi" w:cstheme="majorHAnsi"/>
          <w:sz w:val="16"/>
        </w:rPr>
        <w:t xml:space="preserve">, </w:t>
      </w:r>
      <w:r w:rsidRPr="001C34F2">
        <w:rPr>
          <w:rStyle w:val="Emphasis"/>
          <w:rFonts w:asciiTheme="majorHAnsi" w:hAnsiTheme="majorHAnsi" w:cstheme="majorHAnsi"/>
          <w:highlight w:val="cyan"/>
        </w:rPr>
        <w:t>but</w:t>
      </w:r>
      <w:r w:rsidRPr="001C34F2">
        <w:rPr>
          <w:rStyle w:val="Emphasis"/>
          <w:rFonts w:asciiTheme="majorHAnsi" w:hAnsiTheme="majorHAnsi" w:cstheme="majorHAnsi"/>
        </w:rPr>
        <w:t xml:space="preserve"> very </w:t>
      </w:r>
      <w:r w:rsidRPr="001C34F2">
        <w:rPr>
          <w:rStyle w:val="Emphasis"/>
          <w:rFonts w:asciiTheme="majorHAnsi" w:hAnsiTheme="majorHAnsi" w:cstheme="majorHAnsi"/>
          <w:highlight w:val="cyan"/>
        </w:rPr>
        <w:t xml:space="preserve">peaceful mechanisms, </w:t>
      </w:r>
      <w:r w:rsidRPr="001C34F2">
        <w:rPr>
          <w:rStyle w:val="Emphasis"/>
          <w:rFonts w:asciiTheme="majorHAnsi" w:hAnsiTheme="majorHAnsi" w:cstheme="majorHAnsi"/>
        </w:rPr>
        <w:t xml:space="preserve">namely innovations and growth, </w:t>
      </w:r>
      <w:r w:rsidRPr="001C34F2">
        <w:rPr>
          <w:rStyle w:val="Emphasis"/>
          <w:rFonts w:asciiTheme="majorHAnsi" w:hAnsiTheme="majorHAnsi" w:cstheme="majorHAnsi"/>
          <w:highlight w:val="cyan"/>
        </w:rPr>
        <w:t>brought about by</w:t>
      </w:r>
      <w:r w:rsidRPr="001C34F2">
        <w:rPr>
          <w:rStyle w:val="Emphasis"/>
          <w:rFonts w:asciiTheme="majorHAnsi" w:hAnsiTheme="majorHAnsi" w:cstheme="majorHAnsi"/>
        </w:rPr>
        <w:t xml:space="preserve"> the forces of </w:t>
      </w:r>
      <w:r w:rsidRPr="001C34F2">
        <w:rPr>
          <w:rStyle w:val="Emphasis"/>
          <w:rFonts w:asciiTheme="majorHAnsi" w:hAnsiTheme="majorHAnsi" w:cstheme="majorHAnsi"/>
          <w:highlight w:val="cyan"/>
        </w:rPr>
        <w:t>cap</w:t>
      </w:r>
      <w:r w:rsidRPr="001C34F2">
        <w:rPr>
          <w:rStyle w:val="Emphasis"/>
          <w:rFonts w:asciiTheme="majorHAnsi" w:hAnsiTheme="majorHAnsi" w:cstheme="majorHAnsi"/>
        </w:rPr>
        <w:t>italism</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have </w:t>
      </w:r>
      <w:r w:rsidRPr="001C34F2">
        <w:rPr>
          <w:rStyle w:val="StyleUnderline"/>
          <w:rFonts w:asciiTheme="majorHAnsi" w:hAnsiTheme="majorHAnsi" w:cstheme="majorHAnsi"/>
          <w:highlight w:val="cyan"/>
        </w:rPr>
        <w:t>led to</w:t>
      </w:r>
      <w:r w:rsidRPr="001C34F2">
        <w:rPr>
          <w:rStyle w:val="StyleUnderline"/>
          <w:rFonts w:asciiTheme="majorHAnsi" w:hAnsiTheme="majorHAnsi" w:cstheme="majorHAnsi"/>
        </w:rPr>
        <w:t xml:space="preserve"> the greatest </w:t>
      </w:r>
      <w:r w:rsidRPr="001C34F2">
        <w:rPr>
          <w:rStyle w:val="StyleUnderline"/>
          <w:rFonts w:asciiTheme="majorHAnsi" w:hAnsiTheme="majorHAnsi" w:cstheme="majorHAnsi"/>
          <w:highlight w:val="cyan"/>
        </w:rPr>
        <w:t>declines in poverty</w:t>
      </w:r>
      <w:r w:rsidRPr="001C34F2">
        <w:rPr>
          <w:rFonts w:asciiTheme="majorHAnsi" w:hAnsiTheme="majorHAnsi" w:cstheme="majorHAnsi"/>
          <w:sz w:val="16"/>
        </w:rPr>
        <w:t xml:space="preserve">. Or, to put it another way: </w:t>
      </w:r>
      <w:r w:rsidRPr="001C34F2">
        <w:rPr>
          <w:rStyle w:val="StyleUnderline"/>
          <w:rFonts w:asciiTheme="majorHAnsi" w:hAnsiTheme="majorHAnsi" w:cstheme="majorHAnsi"/>
        </w:rPr>
        <w:t>The greatest “levelers” in history have been violent events such as wars, revolutions, state and systems collapses, and pandemics</w:t>
      </w:r>
      <w:r w:rsidRPr="001C34F2">
        <w:rPr>
          <w:rFonts w:asciiTheme="majorHAnsi" w:hAnsiTheme="majorHAnsi" w:cstheme="majorHAnsi"/>
          <w:sz w:val="16"/>
        </w:rPr>
        <w:t xml:space="preserve">, </w:t>
      </w:r>
      <w:r w:rsidRPr="001C34F2">
        <w:rPr>
          <w:rStyle w:val="Emphasis"/>
          <w:rFonts w:asciiTheme="majorHAnsi" w:hAnsiTheme="majorHAnsi" w:cstheme="majorHAnsi"/>
        </w:rPr>
        <w:t>but the greatest poverty reducer in history has been capitalism</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cyan"/>
        </w:rPr>
        <w:t>Before</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cyan"/>
        </w:rPr>
        <w:t>cap</w:t>
      </w:r>
      <w:r w:rsidRPr="001C34F2">
        <w:rPr>
          <w:rStyle w:val="StyleUnderline"/>
          <w:rFonts w:asciiTheme="majorHAnsi" w:hAnsiTheme="majorHAnsi" w:cstheme="majorHAnsi"/>
        </w:rPr>
        <w:t>italism</w:t>
      </w:r>
      <w:r w:rsidRPr="001C34F2">
        <w:rPr>
          <w:rFonts w:asciiTheme="majorHAnsi" w:hAnsiTheme="majorHAnsi" w:cstheme="majorHAnsi"/>
          <w:sz w:val="16"/>
        </w:rPr>
        <w:t xml:space="preserve"> came into being, </w:t>
      </w:r>
      <w:r w:rsidRPr="001C34F2">
        <w:rPr>
          <w:rStyle w:val="Emphasis"/>
          <w:rFonts w:asciiTheme="majorHAnsi" w:hAnsiTheme="majorHAnsi" w:cstheme="majorHAnsi"/>
          <w:highlight w:val="cyan"/>
        </w:rPr>
        <w:t xml:space="preserve">most </w:t>
      </w:r>
      <w:r w:rsidRPr="001C34F2">
        <w:rPr>
          <w:rStyle w:val="Emphasis"/>
          <w:rFonts w:asciiTheme="majorHAnsi" w:hAnsiTheme="majorHAnsi" w:cstheme="majorHAnsi"/>
        </w:rPr>
        <w:t xml:space="preserve">of the world’s population was </w:t>
      </w:r>
      <w:r w:rsidRPr="001C34F2">
        <w:rPr>
          <w:rStyle w:val="Emphasis"/>
          <w:rFonts w:asciiTheme="majorHAnsi" w:hAnsiTheme="majorHAnsi" w:cstheme="majorHAnsi"/>
          <w:highlight w:val="cyan"/>
        </w:rPr>
        <w:t>living in extreme poverty</w:t>
      </w:r>
      <w:r w:rsidRPr="001C34F2">
        <w:rPr>
          <w:rFonts w:asciiTheme="majorHAnsi" w:hAnsiTheme="majorHAnsi" w:cstheme="majorHAnsi"/>
          <w:sz w:val="16"/>
        </w:rPr>
        <w:t>—</w:t>
      </w:r>
      <w:r w:rsidRPr="001C34F2">
        <w:rPr>
          <w:rStyle w:val="StyleUnderline"/>
          <w:rFonts w:asciiTheme="majorHAnsi" w:hAnsiTheme="majorHAnsi" w:cstheme="majorHAnsi"/>
          <w:highlight w:val="cyan"/>
        </w:rPr>
        <w:t>in 1820, the rate</w:t>
      </w:r>
      <w:r w:rsidRPr="001C34F2">
        <w:rPr>
          <w:rStyle w:val="StyleUnderline"/>
          <w:rFonts w:asciiTheme="majorHAnsi" w:hAnsiTheme="majorHAnsi" w:cstheme="majorHAnsi"/>
        </w:rPr>
        <w:t xml:space="preserve"> stood at </w:t>
      </w:r>
      <w:r w:rsidRPr="001C34F2">
        <w:rPr>
          <w:rStyle w:val="StyleUnderline"/>
          <w:rFonts w:asciiTheme="majorHAnsi" w:hAnsiTheme="majorHAnsi" w:cstheme="majorHAnsi"/>
          <w:highlight w:val="cyan"/>
        </w:rPr>
        <w:t>90 percent</w:t>
      </w:r>
      <w:r w:rsidRPr="001C34F2">
        <w:rPr>
          <w:rFonts w:asciiTheme="majorHAnsi" w:hAnsiTheme="majorHAnsi" w:cstheme="majorHAnsi"/>
          <w:sz w:val="16"/>
        </w:rPr>
        <w:t xml:space="preserve">. </w:t>
      </w:r>
      <w:r w:rsidRPr="001C34F2">
        <w:rPr>
          <w:rStyle w:val="Emphasis"/>
          <w:rFonts w:asciiTheme="majorHAnsi" w:hAnsiTheme="majorHAnsi" w:cstheme="majorHAnsi"/>
          <w:highlight w:val="cyan"/>
        </w:rPr>
        <w:t>Today, it’s down to less than 10</w:t>
      </w:r>
      <w:r w:rsidRPr="001C34F2">
        <w:rPr>
          <w:rStyle w:val="Emphasis"/>
          <w:rFonts w:asciiTheme="majorHAnsi" w:hAnsiTheme="majorHAnsi" w:cstheme="majorHAnsi"/>
        </w:rPr>
        <w:t xml:space="preserve"> percent</w:t>
      </w:r>
      <w:r w:rsidRPr="001C34F2">
        <w:rPr>
          <w:rFonts w:asciiTheme="majorHAnsi" w:hAnsiTheme="majorHAnsi" w:cstheme="majorHAnsi"/>
          <w:sz w:val="16"/>
        </w:rPr>
        <w:t xml:space="preserve">. And the most remarkable aspect of all this progress is that, in the recent decades </w:t>
      </w:r>
      <w:r w:rsidRPr="001C34F2">
        <w:rPr>
          <w:rStyle w:val="StyleUnderline"/>
          <w:rFonts w:asciiTheme="majorHAnsi" w:hAnsiTheme="majorHAnsi" w:cstheme="majorHAnsi"/>
        </w:rPr>
        <w:t>since the end of communism in China and other countries</w:t>
      </w:r>
      <w:r w:rsidRPr="001C34F2">
        <w:rPr>
          <w:rFonts w:asciiTheme="majorHAnsi" w:hAnsiTheme="majorHAnsi" w:cstheme="majorHAnsi"/>
          <w:sz w:val="16"/>
        </w:rPr>
        <w:t xml:space="preserve">, </w:t>
      </w:r>
      <w:r w:rsidRPr="001C34F2">
        <w:rPr>
          <w:rStyle w:val="Emphasis"/>
          <w:rFonts w:asciiTheme="majorHAnsi" w:hAnsiTheme="majorHAnsi" w:cstheme="majorHAnsi"/>
        </w:rPr>
        <w:t>the decline in poverty has accelerated to a pace unmatched in any previous period of human history</w:t>
      </w:r>
      <w:r w:rsidRPr="001C34F2">
        <w:rPr>
          <w:rFonts w:asciiTheme="majorHAnsi" w:hAnsiTheme="majorHAnsi" w:cstheme="majorHAnsi"/>
          <w:sz w:val="16"/>
        </w:rPr>
        <w:t xml:space="preserve">. </w:t>
      </w:r>
      <w:r w:rsidRPr="001C34F2">
        <w:rPr>
          <w:rStyle w:val="StyleUnderline"/>
          <w:rFonts w:asciiTheme="majorHAnsi" w:hAnsiTheme="majorHAnsi" w:cstheme="majorHAnsi"/>
        </w:rPr>
        <w:t>In 1981, the rate was still 42.7 percent</w:t>
      </w:r>
      <w:r w:rsidRPr="001C34F2">
        <w:rPr>
          <w:rFonts w:asciiTheme="majorHAnsi" w:hAnsiTheme="majorHAnsi" w:cstheme="majorHAnsi"/>
          <w:sz w:val="16"/>
        </w:rPr>
        <w:t xml:space="preserve">; </w:t>
      </w:r>
      <w:r w:rsidRPr="001C34F2">
        <w:rPr>
          <w:rStyle w:val="StyleUnderline"/>
          <w:rFonts w:asciiTheme="majorHAnsi" w:hAnsiTheme="majorHAnsi" w:cstheme="majorHAnsi"/>
          <w:sz w:val="16"/>
        </w:rPr>
        <w:t>by 2000</w:t>
      </w:r>
      <w:r w:rsidRPr="001C34F2">
        <w:rPr>
          <w:rFonts w:asciiTheme="majorHAnsi" w:hAnsiTheme="majorHAnsi" w:cstheme="majorHAnsi"/>
          <w:sz w:val="16"/>
        </w:rPr>
        <w:t xml:space="preserve">, it had fallen to 27.8 percent, and </w:t>
      </w:r>
      <w:r w:rsidRPr="001C34F2">
        <w:rPr>
          <w:rStyle w:val="StyleUnderline"/>
          <w:rFonts w:asciiTheme="majorHAnsi" w:hAnsiTheme="majorHAnsi" w:cstheme="majorHAnsi"/>
        </w:rPr>
        <w:t>in 2021</w:t>
      </w:r>
      <w:r w:rsidRPr="001C34F2">
        <w:rPr>
          <w:rFonts w:asciiTheme="majorHAnsi" w:hAnsiTheme="majorHAnsi" w:cstheme="majorHAnsi"/>
          <w:sz w:val="16"/>
        </w:rPr>
        <w:t xml:space="preserve"> </w:t>
      </w:r>
      <w:r w:rsidRPr="001C34F2">
        <w:rPr>
          <w:rStyle w:val="Emphasis"/>
          <w:rFonts w:asciiTheme="majorHAnsi" w:hAnsiTheme="majorHAnsi" w:cstheme="majorHAnsi"/>
        </w:rPr>
        <w:t>it was only 9.3 percent</w:t>
      </w:r>
      <w:r w:rsidRPr="001C34F2">
        <w:rPr>
          <w:rFonts w:asciiTheme="majorHAnsi" w:hAnsiTheme="majorHAnsi" w:cstheme="majorHAnsi"/>
          <w:sz w:val="16"/>
        </w:rPr>
        <w:t>.</w:t>
      </w:r>
    </w:p>
    <w:p w14:paraId="7911E29F" w14:textId="75E483DB" w:rsidR="008278F2" w:rsidRPr="001C34F2" w:rsidRDefault="008278F2" w:rsidP="008278F2">
      <w:pPr>
        <w:pStyle w:val="Heading4"/>
        <w:rPr>
          <w:rFonts w:asciiTheme="majorHAnsi" w:hAnsiTheme="majorHAnsi" w:cstheme="majorHAnsi"/>
          <w:b w:val="0"/>
        </w:rPr>
      </w:pPr>
      <w:bookmarkStart w:id="0" w:name="_Hlk80609"/>
      <w:r w:rsidRPr="001C34F2">
        <w:rPr>
          <w:rFonts w:asciiTheme="majorHAnsi" w:hAnsiTheme="majorHAnsi" w:cstheme="majorHAnsi"/>
        </w:rPr>
        <w:t xml:space="preserve"> Exploitation is </w:t>
      </w:r>
      <w:r w:rsidRPr="001C34F2">
        <w:rPr>
          <w:rFonts w:asciiTheme="majorHAnsi" w:hAnsiTheme="majorHAnsi" w:cstheme="majorHAnsi"/>
          <w:u w:val="single"/>
        </w:rPr>
        <w:t>inevitable without markets</w:t>
      </w:r>
      <w:r w:rsidRPr="001C34F2">
        <w:rPr>
          <w:rFonts w:asciiTheme="majorHAnsi" w:hAnsiTheme="majorHAnsi" w:cstheme="majorHAnsi"/>
        </w:rPr>
        <w:t xml:space="preserve">, but </w:t>
      </w:r>
      <w:r w:rsidRPr="001C34F2">
        <w:rPr>
          <w:rFonts w:asciiTheme="majorHAnsi" w:hAnsiTheme="majorHAnsi" w:cstheme="majorHAnsi"/>
          <w:u w:val="single"/>
        </w:rPr>
        <w:t>at worst</w:t>
      </w:r>
      <w:r w:rsidRPr="001C34F2">
        <w:rPr>
          <w:rFonts w:asciiTheme="majorHAnsi" w:hAnsiTheme="majorHAnsi" w:cstheme="majorHAnsi"/>
        </w:rPr>
        <w:t xml:space="preserve"> it’s only a </w:t>
      </w:r>
      <w:r w:rsidRPr="001C34F2">
        <w:rPr>
          <w:rFonts w:asciiTheme="majorHAnsi" w:hAnsiTheme="majorHAnsi" w:cstheme="majorHAnsi"/>
          <w:u w:val="single"/>
        </w:rPr>
        <w:t>short run</w:t>
      </w:r>
      <w:r w:rsidRPr="001C34F2">
        <w:rPr>
          <w:rFonts w:asciiTheme="majorHAnsi" w:hAnsiTheme="majorHAnsi" w:cstheme="majorHAnsi"/>
        </w:rPr>
        <w:t xml:space="preserve"> effect of </w:t>
      </w:r>
      <w:r w:rsidRPr="001C34F2">
        <w:rPr>
          <w:rFonts w:asciiTheme="majorHAnsi" w:hAnsiTheme="majorHAnsi" w:cstheme="majorHAnsi"/>
          <w:u w:val="single"/>
        </w:rPr>
        <w:t>global capitalism</w:t>
      </w:r>
      <w:r w:rsidRPr="001C34F2">
        <w:rPr>
          <w:rFonts w:asciiTheme="majorHAnsi" w:hAnsiTheme="majorHAnsi" w:cstheme="majorHAnsi"/>
        </w:rPr>
        <w:t xml:space="preserve">. </w:t>
      </w:r>
      <w:r w:rsidRPr="001C34F2">
        <w:rPr>
          <w:rFonts w:asciiTheme="majorHAnsi" w:hAnsiTheme="majorHAnsi" w:cstheme="majorHAnsi"/>
          <w:b w:val="0"/>
        </w:rPr>
        <w:t xml:space="preserve">There’s a </w:t>
      </w:r>
      <w:r w:rsidRPr="001C34F2">
        <w:rPr>
          <w:rFonts w:asciiTheme="majorHAnsi" w:hAnsiTheme="majorHAnsi" w:cstheme="majorHAnsi"/>
          <w:b w:val="0"/>
          <w:u w:val="single"/>
        </w:rPr>
        <w:t>built-in incentive</w:t>
      </w:r>
      <w:r w:rsidRPr="001C34F2">
        <w:rPr>
          <w:rFonts w:asciiTheme="majorHAnsi" w:hAnsiTheme="majorHAnsi" w:cstheme="majorHAnsi"/>
          <w:b w:val="0"/>
        </w:rPr>
        <w:t xml:space="preserve"> for equality in markets</w:t>
      </w:r>
    </w:p>
    <w:p w14:paraId="3E2FE499" w14:textId="77777777" w:rsidR="008278F2" w:rsidRPr="001C34F2" w:rsidRDefault="008278F2" w:rsidP="008278F2">
      <w:pPr>
        <w:rPr>
          <w:rFonts w:asciiTheme="majorHAnsi" w:hAnsiTheme="majorHAnsi" w:cstheme="majorHAnsi"/>
        </w:rPr>
      </w:pPr>
      <w:r w:rsidRPr="001C34F2">
        <w:rPr>
          <w:rStyle w:val="Style13ptBold"/>
          <w:rFonts w:asciiTheme="majorHAnsi" w:hAnsiTheme="majorHAnsi" w:cstheme="majorHAnsi"/>
        </w:rPr>
        <w:t>Karlsson 17</w:t>
      </w:r>
      <w:r w:rsidRPr="001C34F2">
        <w:rPr>
          <w:rFonts w:asciiTheme="majorHAnsi" w:hAnsiTheme="majorHAnsi" w:cstheme="majorHAnsi"/>
        </w:rPr>
        <w:t xml:space="preserve"> [Dr Rasmus Karlsson is an Associate Professor in political science. He has published widely on climate mitigation policy, development ethics, and global affairs from an ecomodernist perspective. The Environmental Risks of Incomplete Globalisation. Globalizations, Vol 14, No 4 – 2017.  https://www.tandfonline.com/doi/pdf/10.1080/14747731.2016.1216820?needAccess=true]</w:t>
      </w:r>
    </w:p>
    <w:p w14:paraId="4E619EB8" w14:textId="77777777" w:rsidR="008278F2" w:rsidRPr="001C34F2" w:rsidRDefault="008278F2" w:rsidP="008278F2">
      <w:pPr>
        <w:rPr>
          <w:rFonts w:asciiTheme="majorHAnsi" w:hAnsiTheme="majorHAnsi" w:cstheme="majorHAnsi"/>
          <w:sz w:val="16"/>
        </w:rPr>
      </w:pPr>
      <w:r w:rsidRPr="001C34F2">
        <w:rPr>
          <w:rStyle w:val="StyleUnderline"/>
          <w:rFonts w:asciiTheme="majorHAnsi" w:hAnsiTheme="majorHAnsi" w:cstheme="majorHAnsi"/>
          <w:highlight w:val="cyan"/>
        </w:rPr>
        <w:t xml:space="preserve">Even if </w:t>
      </w:r>
      <w:r w:rsidRPr="001C34F2">
        <w:rPr>
          <w:rStyle w:val="Emphasis"/>
          <w:rFonts w:asciiTheme="majorHAnsi" w:hAnsiTheme="majorHAnsi" w:cstheme="majorHAnsi"/>
          <w:highlight w:val="cyan"/>
        </w:rPr>
        <w:t>pre-modern</w:t>
      </w:r>
      <w:r w:rsidRPr="001C34F2">
        <w:rPr>
          <w:rStyle w:val="Emphasis"/>
          <w:rFonts w:asciiTheme="majorHAnsi" w:hAnsiTheme="majorHAnsi" w:cstheme="majorHAnsi"/>
        </w:rPr>
        <w:t xml:space="preserve"> human </w:t>
      </w:r>
      <w:r w:rsidRPr="001C34F2">
        <w:rPr>
          <w:rStyle w:val="Emphasis"/>
          <w:rFonts w:asciiTheme="majorHAnsi" w:hAnsiTheme="majorHAnsi" w:cstheme="majorHAnsi"/>
          <w:highlight w:val="cyan"/>
        </w:rPr>
        <w:t>history</w:t>
      </w:r>
      <w:r w:rsidRPr="001C34F2">
        <w:rPr>
          <w:rStyle w:val="StyleUnderline"/>
          <w:rFonts w:asciiTheme="majorHAnsi" w:hAnsiTheme="majorHAnsi" w:cstheme="majorHAnsi"/>
          <w:highlight w:val="cyan"/>
        </w:rPr>
        <w:t xml:space="preserve"> was</w:t>
      </w:r>
      <w:r w:rsidRPr="001C34F2">
        <w:rPr>
          <w:rStyle w:val="StyleUnderline"/>
          <w:rFonts w:asciiTheme="majorHAnsi" w:hAnsiTheme="majorHAnsi" w:cstheme="majorHAnsi"/>
        </w:rPr>
        <w:t xml:space="preserve"> essentially </w:t>
      </w:r>
      <w:r w:rsidRPr="001C34F2">
        <w:rPr>
          <w:rStyle w:val="Emphasis"/>
          <w:rFonts w:asciiTheme="majorHAnsi" w:hAnsiTheme="majorHAnsi" w:cstheme="majorHAnsi"/>
          <w:highlight w:val="cyan"/>
        </w:rPr>
        <w:t>defined</w:t>
      </w:r>
      <w:r w:rsidRPr="001C34F2">
        <w:rPr>
          <w:rStyle w:val="StyleUnderline"/>
          <w:rFonts w:asciiTheme="majorHAnsi" w:hAnsiTheme="majorHAnsi" w:cstheme="majorHAnsi"/>
          <w:highlight w:val="cyan"/>
        </w:rPr>
        <w:t xml:space="preserve"> by </w:t>
      </w:r>
      <w:r w:rsidRPr="001C34F2">
        <w:rPr>
          <w:rStyle w:val="Emphasis"/>
          <w:rFonts w:asciiTheme="majorHAnsi" w:hAnsiTheme="majorHAnsi" w:cstheme="majorHAnsi"/>
          <w:highlight w:val="cyan"/>
        </w:rPr>
        <w:t>poverty</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 xml:space="preserve">social </w:t>
      </w:r>
      <w:r w:rsidRPr="001C34F2">
        <w:rPr>
          <w:rStyle w:val="Emphasis"/>
          <w:rFonts w:asciiTheme="majorHAnsi" w:hAnsiTheme="majorHAnsi" w:cstheme="majorHAnsi"/>
          <w:highlight w:val="cyan"/>
        </w:rPr>
        <w:t>domination</w:t>
      </w:r>
      <w:r w:rsidRPr="001C34F2">
        <w:rPr>
          <w:rStyle w:val="StyleUnderline"/>
          <w:rFonts w:asciiTheme="majorHAnsi" w:hAnsiTheme="majorHAnsi" w:cstheme="majorHAnsi"/>
          <w:highlight w:val="cyan"/>
        </w:rPr>
        <w:t>, and</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 xml:space="preserve">violent </w:t>
      </w:r>
      <w:r w:rsidRPr="001C34F2">
        <w:rPr>
          <w:rStyle w:val="Emphasis"/>
          <w:rFonts w:asciiTheme="majorHAnsi" w:hAnsiTheme="majorHAnsi" w:cstheme="majorHAnsi"/>
          <w:highlight w:val="cyan"/>
        </w:rPr>
        <w:t>conflict</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cyan"/>
        </w:rPr>
        <w:t>it is</w:t>
      </w:r>
      <w:r w:rsidRPr="001C34F2">
        <w:rPr>
          <w:rStyle w:val="StyleUnderline"/>
          <w:rFonts w:asciiTheme="majorHAnsi" w:hAnsiTheme="majorHAnsi" w:cstheme="majorHAnsi"/>
        </w:rPr>
        <w:t xml:space="preserve"> still </w:t>
      </w:r>
      <w:r w:rsidRPr="001C34F2">
        <w:rPr>
          <w:rStyle w:val="StyleUnderline"/>
          <w:rFonts w:asciiTheme="majorHAnsi" w:hAnsiTheme="majorHAnsi" w:cstheme="majorHAnsi"/>
          <w:highlight w:val="cyan"/>
        </w:rPr>
        <w:t xml:space="preserve">common to </w:t>
      </w:r>
      <w:r w:rsidRPr="001C34F2">
        <w:rPr>
          <w:rStyle w:val="Emphasis"/>
          <w:rFonts w:asciiTheme="majorHAnsi" w:hAnsiTheme="majorHAnsi" w:cstheme="majorHAnsi"/>
          <w:highlight w:val="cyan"/>
        </w:rPr>
        <w:t>blame</w:t>
      </w:r>
      <w:r w:rsidRPr="001C34F2">
        <w:rPr>
          <w:rStyle w:val="StyleUnderline"/>
          <w:rFonts w:asciiTheme="majorHAnsi" w:hAnsiTheme="majorHAnsi" w:cstheme="majorHAnsi"/>
        </w:rPr>
        <w:t xml:space="preserve"> the prevalence of </w:t>
      </w:r>
      <w:r w:rsidRPr="001C34F2">
        <w:rPr>
          <w:rStyle w:val="Emphasis"/>
          <w:rFonts w:asciiTheme="majorHAnsi" w:hAnsiTheme="majorHAnsi" w:cstheme="majorHAnsi"/>
          <w:highlight w:val="cyan"/>
        </w:rPr>
        <w:t>such ills</w:t>
      </w:r>
      <w:r w:rsidRPr="001C34F2">
        <w:rPr>
          <w:rStyle w:val="StyleUnderline"/>
          <w:rFonts w:asciiTheme="majorHAnsi" w:hAnsiTheme="majorHAnsi" w:cstheme="majorHAnsi"/>
          <w:highlight w:val="cyan"/>
        </w:rPr>
        <w:t xml:space="preserve"> on </w:t>
      </w:r>
      <w:r w:rsidRPr="001C34F2">
        <w:rPr>
          <w:rStyle w:val="Emphasis"/>
          <w:rFonts w:asciiTheme="majorHAnsi" w:hAnsiTheme="majorHAnsi" w:cstheme="majorHAnsi"/>
          <w:highlight w:val="cyan"/>
        </w:rPr>
        <w:t>modernity</w:t>
      </w:r>
      <w:r w:rsidRPr="001C34F2">
        <w:rPr>
          <w:rFonts w:asciiTheme="majorHAnsi" w:hAnsiTheme="majorHAnsi" w:cstheme="majorHAnsi"/>
          <w:sz w:val="16"/>
        </w:rPr>
        <w:t xml:space="preserve">. Yet, as many have rightly pointed out, what is difficult to explain is not underdevelopment but that development was at all possible. According to a progressive reading of history, </w:t>
      </w:r>
      <w:r w:rsidRPr="001C34F2">
        <w:rPr>
          <w:rStyle w:val="StyleUnderline"/>
          <w:rFonts w:asciiTheme="majorHAnsi" w:hAnsiTheme="majorHAnsi" w:cstheme="majorHAnsi"/>
        </w:rPr>
        <w:t xml:space="preserve">the </w:t>
      </w:r>
      <w:r w:rsidRPr="001C34F2">
        <w:rPr>
          <w:rStyle w:val="Emphasis"/>
          <w:rFonts w:asciiTheme="majorHAnsi" w:hAnsiTheme="majorHAnsi" w:cstheme="majorHAnsi"/>
        </w:rPr>
        <w:t xml:space="preserve">key driver </w:t>
      </w:r>
      <w:r w:rsidRPr="001C34F2">
        <w:rPr>
          <w:rStyle w:val="StyleUnderline"/>
          <w:rFonts w:asciiTheme="majorHAnsi" w:hAnsiTheme="majorHAnsi" w:cstheme="majorHAnsi"/>
        </w:rPr>
        <w:t xml:space="preserve">behind the </w:t>
      </w:r>
      <w:r w:rsidRPr="001C34F2">
        <w:rPr>
          <w:rStyle w:val="Emphasis"/>
          <w:rFonts w:asciiTheme="majorHAnsi" w:hAnsiTheme="majorHAnsi" w:cstheme="majorHAnsi"/>
        </w:rPr>
        <w:t>great acceleration</w:t>
      </w:r>
      <w:r w:rsidRPr="001C34F2">
        <w:rPr>
          <w:rStyle w:val="StyleUnderline"/>
          <w:rFonts w:asciiTheme="majorHAnsi" w:hAnsiTheme="majorHAnsi" w:cstheme="majorHAnsi"/>
        </w:rPr>
        <w:t xml:space="preserve"> of the last centuries has been the emergence of broad </w:t>
      </w:r>
      <w:r w:rsidRPr="001C34F2">
        <w:rPr>
          <w:rStyle w:val="Emphasis"/>
          <w:rFonts w:asciiTheme="majorHAnsi" w:hAnsiTheme="majorHAnsi" w:cstheme="majorHAnsi"/>
        </w:rPr>
        <w:t xml:space="preserve">social investments </w:t>
      </w:r>
      <w:r w:rsidRPr="001C34F2">
        <w:rPr>
          <w:rFonts w:asciiTheme="majorHAnsi" w:hAnsiTheme="majorHAnsi" w:cstheme="majorHAnsi"/>
          <w:sz w:val="16"/>
        </w:rPr>
        <w:t xml:space="preserve">(Lindert, 2004). </w:t>
      </w:r>
      <w:r w:rsidRPr="001C34F2">
        <w:rPr>
          <w:rStyle w:val="StyleUnderline"/>
          <w:rFonts w:asciiTheme="majorHAnsi" w:hAnsiTheme="majorHAnsi" w:cstheme="majorHAnsi"/>
        </w:rPr>
        <w:t>While</w:t>
      </w:r>
      <w:r w:rsidRPr="001C34F2">
        <w:rPr>
          <w:rFonts w:asciiTheme="majorHAnsi" w:hAnsiTheme="majorHAnsi" w:cstheme="majorHAnsi"/>
          <w:sz w:val="16"/>
        </w:rPr>
        <w:t xml:space="preserve"> both </w:t>
      </w:r>
      <w:r w:rsidRPr="001C34F2">
        <w:rPr>
          <w:rStyle w:val="Emphasis"/>
          <w:rFonts w:asciiTheme="majorHAnsi" w:hAnsiTheme="majorHAnsi" w:cstheme="majorHAnsi"/>
        </w:rPr>
        <w:t>Marxists</w:t>
      </w:r>
      <w:r w:rsidRPr="001C34F2">
        <w:rPr>
          <w:rFonts w:asciiTheme="majorHAnsi" w:hAnsiTheme="majorHAnsi" w:cstheme="majorHAnsi"/>
          <w:sz w:val="16"/>
        </w:rPr>
        <w:t xml:space="preserve"> and libertarians </w:t>
      </w:r>
      <w:r w:rsidRPr="001C34F2">
        <w:rPr>
          <w:rStyle w:val="StyleUnderline"/>
          <w:rFonts w:asciiTheme="majorHAnsi" w:hAnsiTheme="majorHAnsi" w:cstheme="majorHAnsi"/>
        </w:rPr>
        <w:t>may think otherwise</w:t>
      </w:r>
      <w:r w:rsidRPr="001C34F2">
        <w:rPr>
          <w:rFonts w:asciiTheme="majorHAnsi" w:hAnsiTheme="majorHAnsi" w:cstheme="majorHAnsi"/>
          <w:sz w:val="16"/>
        </w:rPr>
        <w:t xml:space="preserve">, </w:t>
      </w:r>
      <w:r w:rsidRPr="001C34F2">
        <w:rPr>
          <w:rStyle w:val="Emphasis"/>
          <w:rFonts w:asciiTheme="majorHAnsi" w:hAnsiTheme="majorHAnsi" w:cstheme="majorHAnsi"/>
        </w:rPr>
        <w:t>equality</w:t>
      </w:r>
      <w:r w:rsidRPr="001C34F2">
        <w:rPr>
          <w:rStyle w:val="StyleUnderline"/>
          <w:rFonts w:asciiTheme="majorHAnsi" w:hAnsiTheme="majorHAnsi" w:cstheme="majorHAnsi"/>
        </w:rPr>
        <w:t xml:space="preserve"> is </w:t>
      </w:r>
      <w:r w:rsidRPr="001C34F2">
        <w:rPr>
          <w:rStyle w:val="Emphasis"/>
          <w:rFonts w:asciiTheme="majorHAnsi" w:hAnsiTheme="majorHAnsi" w:cstheme="majorHAnsi"/>
        </w:rPr>
        <w:t>crucial</w:t>
      </w:r>
      <w:r w:rsidRPr="001C34F2">
        <w:rPr>
          <w:rStyle w:val="StyleUnderline"/>
          <w:rFonts w:asciiTheme="majorHAnsi" w:hAnsiTheme="majorHAnsi" w:cstheme="majorHAnsi"/>
        </w:rPr>
        <w:t xml:space="preserve"> for modern capitalism to function as it provides both consumers who can afford the goods of industrialism and producers who can create ever more sophisticated things of value to others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cyan"/>
        </w:rPr>
        <w:t xml:space="preserve">Whatever </w:t>
      </w:r>
      <w:r w:rsidRPr="001C34F2">
        <w:rPr>
          <w:rStyle w:val="Emphasis"/>
          <w:rFonts w:asciiTheme="majorHAnsi" w:hAnsiTheme="majorHAnsi" w:cstheme="majorHAnsi"/>
          <w:highlight w:val="cyan"/>
        </w:rPr>
        <w:t>short-term gains</w:t>
      </w:r>
      <w:r w:rsidRPr="001C34F2">
        <w:rPr>
          <w:rStyle w:val="StyleUnderline"/>
          <w:rFonts w:asciiTheme="majorHAnsi" w:hAnsiTheme="majorHAnsi" w:cstheme="majorHAnsi"/>
        </w:rPr>
        <w:t xml:space="preserve"> that may be </w:t>
      </w:r>
      <w:r w:rsidRPr="001C34F2">
        <w:rPr>
          <w:rStyle w:val="StyleUnderline"/>
          <w:rFonts w:asciiTheme="majorHAnsi" w:hAnsiTheme="majorHAnsi" w:cstheme="majorHAnsi"/>
          <w:highlight w:val="cyan"/>
        </w:rPr>
        <w:t xml:space="preserve">obtained </w:t>
      </w:r>
      <w:r w:rsidRPr="001C34F2">
        <w:rPr>
          <w:rStyle w:val="StyleUnderline"/>
          <w:rFonts w:asciiTheme="majorHAnsi" w:hAnsiTheme="majorHAnsi" w:cstheme="majorHAnsi"/>
          <w:highlight w:val="cyan"/>
        </w:rPr>
        <w:lastRenderedPageBreak/>
        <w:t xml:space="preserve">through </w:t>
      </w:r>
      <w:r w:rsidRPr="001C34F2">
        <w:rPr>
          <w:rStyle w:val="Emphasis"/>
          <w:rFonts w:asciiTheme="majorHAnsi" w:hAnsiTheme="majorHAnsi" w:cstheme="majorHAnsi"/>
          <w:highlight w:val="cyan"/>
        </w:rPr>
        <w:t>exploitation</w:t>
      </w:r>
      <w:r w:rsidRPr="001C34F2">
        <w:rPr>
          <w:rStyle w:val="StyleUnderline"/>
          <w:rFonts w:asciiTheme="majorHAnsi" w:hAnsiTheme="majorHAnsi" w:cstheme="majorHAnsi"/>
          <w:highlight w:val="cyan"/>
        </w:rPr>
        <w:t xml:space="preserve"> or</w:t>
      </w:r>
      <w:r w:rsidRPr="001C34F2">
        <w:rPr>
          <w:rStyle w:val="StyleUnderline"/>
          <w:rFonts w:asciiTheme="majorHAnsi" w:hAnsiTheme="majorHAnsi" w:cstheme="majorHAnsi"/>
        </w:rPr>
        <w:t xml:space="preserve"> other </w:t>
      </w:r>
      <w:r w:rsidRPr="001C34F2">
        <w:rPr>
          <w:rStyle w:val="Emphasis"/>
          <w:rFonts w:asciiTheme="majorHAnsi" w:hAnsiTheme="majorHAnsi" w:cstheme="majorHAnsi"/>
        </w:rPr>
        <w:t xml:space="preserve">unequal forms of </w:t>
      </w:r>
      <w:r w:rsidRPr="001C34F2">
        <w:rPr>
          <w:rStyle w:val="Emphasis"/>
          <w:rFonts w:asciiTheme="majorHAnsi" w:hAnsiTheme="majorHAnsi" w:cstheme="majorHAnsi"/>
          <w:highlight w:val="cyan"/>
        </w:rPr>
        <w:t>exchange</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they </w:t>
      </w:r>
      <w:r w:rsidRPr="001C34F2">
        <w:rPr>
          <w:rStyle w:val="StyleUnderline"/>
          <w:rFonts w:asciiTheme="majorHAnsi" w:hAnsiTheme="majorHAnsi" w:cstheme="majorHAnsi"/>
          <w:highlight w:val="cyan"/>
        </w:rPr>
        <w:t xml:space="preserve">are </w:t>
      </w:r>
      <w:r w:rsidRPr="001C34F2">
        <w:rPr>
          <w:rStyle w:val="Emphasis"/>
          <w:rFonts w:asciiTheme="majorHAnsi" w:hAnsiTheme="majorHAnsi" w:cstheme="majorHAnsi"/>
          <w:highlight w:val="cyan"/>
        </w:rPr>
        <w:t>dwarfed</w:t>
      </w:r>
      <w:r w:rsidRPr="001C34F2">
        <w:rPr>
          <w:rStyle w:val="StyleUnderline"/>
          <w:rFonts w:asciiTheme="majorHAnsi" w:hAnsiTheme="majorHAnsi" w:cstheme="majorHAnsi"/>
          <w:highlight w:val="cyan"/>
        </w:rPr>
        <w:t xml:space="preserve"> by the </w:t>
      </w:r>
      <w:r w:rsidRPr="001C34F2">
        <w:rPr>
          <w:rStyle w:val="Emphasis"/>
          <w:rFonts w:asciiTheme="majorHAnsi" w:hAnsiTheme="majorHAnsi" w:cstheme="majorHAnsi"/>
          <w:highlight w:val="cyan"/>
        </w:rPr>
        <w:t>long-term gains</w:t>
      </w:r>
      <w:r w:rsidRPr="001C34F2">
        <w:rPr>
          <w:rStyle w:val="StyleUnderline"/>
          <w:rFonts w:asciiTheme="majorHAnsi" w:hAnsiTheme="majorHAnsi" w:cstheme="majorHAnsi"/>
        </w:rPr>
        <w:t xml:space="preserve"> that come with greater measures </w:t>
      </w:r>
      <w:r w:rsidRPr="001C34F2">
        <w:rPr>
          <w:rStyle w:val="StyleUnderline"/>
          <w:rFonts w:asciiTheme="majorHAnsi" w:hAnsiTheme="majorHAnsi" w:cstheme="majorHAnsi"/>
          <w:highlight w:val="cyan"/>
        </w:rPr>
        <w:t>of equality</w:t>
      </w:r>
      <w:r w:rsidRPr="001C34F2">
        <w:rPr>
          <w:rStyle w:val="StyleUnderline"/>
          <w:rFonts w:asciiTheme="majorHAnsi" w:hAnsiTheme="majorHAnsi" w:cstheme="majorHAnsi"/>
        </w:rPr>
        <w:t xml:space="preserve"> as clearly </w:t>
      </w:r>
      <w:r w:rsidRPr="001C34F2">
        <w:rPr>
          <w:rStyle w:val="StyleUnderline"/>
          <w:rFonts w:asciiTheme="majorHAnsi" w:hAnsiTheme="majorHAnsi" w:cstheme="majorHAnsi"/>
          <w:highlight w:val="cyan"/>
        </w:rPr>
        <w:t>illustrated by</w:t>
      </w:r>
      <w:r w:rsidRPr="001C34F2">
        <w:rPr>
          <w:rStyle w:val="StyleUnderline"/>
          <w:rFonts w:asciiTheme="majorHAnsi" w:hAnsiTheme="majorHAnsi" w:cstheme="majorHAnsi"/>
        </w:rPr>
        <w:t xml:space="preserve"> the </w:t>
      </w:r>
      <w:r w:rsidRPr="001C34F2">
        <w:rPr>
          <w:rStyle w:val="Emphasis"/>
          <w:rFonts w:asciiTheme="majorHAnsi" w:hAnsiTheme="majorHAnsi" w:cstheme="majorHAnsi"/>
          <w:highlight w:val="cyan"/>
        </w:rPr>
        <w:t>resounding economic success</w:t>
      </w:r>
      <w:r w:rsidRPr="001C34F2">
        <w:rPr>
          <w:rStyle w:val="StyleUnderline"/>
          <w:rFonts w:asciiTheme="majorHAnsi" w:hAnsiTheme="majorHAnsi" w:cstheme="majorHAnsi"/>
          <w:highlight w:val="cyan"/>
        </w:rPr>
        <w:t xml:space="preserve"> of </w:t>
      </w:r>
      <w:r w:rsidRPr="001C34F2">
        <w:rPr>
          <w:rStyle w:val="Emphasis"/>
          <w:rFonts w:asciiTheme="majorHAnsi" w:hAnsiTheme="majorHAnsi" w:cstheme="majorHAnsi"/>
          <w:highlight w:val="cyan"/>
        </w:rPr>
        <w:t>welfare capitalism</w:t>
      </w:r>
      <w:r w:rsidRPr="001C34F2">
        <w:rPr>
          <w:rStyle w:val="Emphasis"/>
          <w:rFonts w:asciiTheme="majorHAnsi" w:hAnsiTheme="majorHAnsi" w:cstheme="majorHAnsi"/>
        </w:rPr>
        <w:t xml:space="preserve"> </w:t>
      </w:r>
      <w:r w:rsidRPr="001C34F2">
        <w:rPr>
          <w:rStyle w:val="StyleUnderline"/>
          <w:rFonts w:asciiTheme="majorHAnsi" w:hAnsiTheme="majorHAnsi" w:cstheme="majorHAnsi"/>
        </w:rPr>
        <w:t>over the course of the twentieth century</w:t>
      </w:r>
      <w:r w:rsidRPr="001C34F2">
        <w:rPr>
          <w:rFonts w:asciiTheme="majorHAnsi" w:hAnsiTheme="majorHAnsi" w:cstheme="majorHAnsi"/>
          <w:sz w:val="16"/>
        </w:rPr>
        <w:t xml:space="preserve"> (Berman, 2006). </w:t>
      </w:r>
      <w:r w:rsidRPr="001C34F2">
        <w:rPr>
          <w:rStyle w:val="StyleUnderline"/>
          <w:rFonts w:asciiTheme="majorHAnsi" w:hAnsiTheme="majorHAnsi" w:cstheme="majorHAnsi"/>
          <w:highlight w:val="cyan"/>
        </w:rPr>
        <w:t>The same</w:t>
      </w:r>
      <w:r w:rsidRPr="001C34F2">
        <w:rPr>
          <w:rStyle w:val="StyleUnderline"/>
          <w:rFonts w:asciiTheme="majorHAnsi" w:hAnsiTheme="majorHAnsi" w:cstheme="majorHAnsi"/>
        </w:rPr>
        <w:t xml:space="preserve"> of course </w:t>
      </w:r>
      <w:r w:rsidRPr="001C34F2">
        <w:rPr>
          <w:rStyle w:val="StyleUnderline"/>
          <w:rFonts w:asciiTheme="majorHAnsi" w:hAnsiTheme="majorHAnsi" w:cstheme="majorHAnsi"/>
          <w:highlight w:val="cyan"/>
        </w:rPr>
        <w:t>holds</w:t>
      </w:r>
      <w:r w:rsidRPr="001C34F2">
        <w:rPr>
          <w:rStyle w:val="StyleUnderline"/>
          <w:rFonts w:asciiTheme="majorHAnsi" w:hAnsiTheme="majorHAnsi" w:cstheme="majorHAnsi"/>
        </w:rPr>
        <w:t xml:space="preserve"> true </w:t>
      </w:r>
      <w:r w:rsidRPr="001C34F2">
        <w:rPr>
          <w:rStyle w:val="StyleUnderline"/>
          <w:rFonts w:asciiTheme="majorHAnsi" w:hAnsiTheme="majorHAnsi" w:cstheme="majorHAnsi"/>
          <w:highlight w:val="cyan"/>
        </w:rPr>
        <w:t xml:space="preserve">in a </w:t>
      </w:r>
      <w:r w:rsidRPr="001C34F2">
        <w:rPr>
          <w:rStyle w:val="Emphasis"/>
          <w:rFonts w:asciiTheme="majorHAnsi" w:hAnsiTheme="majorHAnsi" w:cstheme="majorHAnsi"/>
          <w:highlight w:val="cyan"/>
        </w:rPr>
        <w:t>globalised economy</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cyan"/>
        </w:rPr>
        <w:t>Rich countries</w:t>
      </w:r>
      <w:r w:rsidRPr="001C34F2">
        <w:rPr>
          <w:rStyle w:val="StyleUnderline"/>
          <w:rFonts w:asciiTheme="majorHAnsi" w:hAnsiTheme="majorHAnsi" w:cstheme="majorHAnsi"/>
        </w:rPr>
        <w:t xml:space="preserve"> may </w:t>
      </w:r>
      <w:r w:rsidRPr="001C34F2">
        <w:rPr>
          <w:rStyle w:val="StyleUnderline"/>
          <w:rFonts w:asciiTheme="majorHAnsi" w:hAnsiTheme="majorHAnsi" w:cstheme="majorHAnsi"/>
          <w:highlight w:val="cyan"/>
        </w:rPr>
        <w:t xml:space="preserve">benefit in the </w:t>
      </w:r>
      <w:r w:rsidRPr="001C34F2">
        <w:rPr>
          <w:rStyle w:val="Emphasis"/>
          <w:rFonts w:asciiTheme="majorHAnsi" w:hAnsiTheme="majorHAnsi" w:cstheme="majorHAnsi"/>
          <w:highlight w:val="cyan"/>
        </w:rPr>
        <w:t>short run</w:t>
      </w:r>
      <w:r w:rsidRPr="001C34F2">
        <w:rPr>
          <w:rStyle w:val="StyleUnderline"/>
          <w:rFonts w:asciiTheme="majorHAnsi" w:hAnsiTheme="majorHAnsi" w:cstheme="majorHAnsi"/>
        </w:rPr>
        <w:t xml:space="preserve"> from </w:t>
      </w:r>
      <w:r w:rsidRPr="001C34F2">
        <w:rPr>
          <w:rStyle w:val="Emphasis"/>
          <w:rFonts w:asciiTheme="majorHAnsi" w:hAnsiTheme="majorHAnsi" w:cstheme="majorHAnsi"/>
        </w:rPr>
        <w:t xml:space="preserve">low consumer prices </w:t>
      </w:r>
      <w:r w:rsidRPr="001C34F2">
        <w:rPr>
          <w:rStyle w:val="StyleUnderline"/>
          <w:rFonts w:asciiTheme="majorHAnsi" w:hAnsiTheme="majorHAnsi" w:cstheme="majorHAnsi"/>
        </w:rPr>
        <w:t xml:space="preserve">of </w:t>
      </w:r>
      <w:r w:rsidRPr="001C34F2">
        <w:rPr>
          <w:rStyle w:val="Emphasis"/>
          <w:rFonts w:asciiTheme="majorHAnsi" w:hAnsiTheme="majorHAnsi" w:cstheme="majorHAnsi"/>
        </w:rPr>
        <w:t>imported goods</w:t>
      </w:r>
      <w:r w:rsidRPr="001C34F2">
        <w:rPr>
          <w:rStyle w:val="StyleUnderline"/>
          <w:rFonts w:asciiTheme="majorHAnsi" w:hAnsiTheme="majorHAnsi" w:cstheme="majorHAnsi"/>
        </w:rPr>
        <w:t xml:space="preserve"> but,</w:t>
      </w:r>
      <w:r w:rsidRPr="001C34F2">
        <w:rPr>
          <w:rFonts w:asciiTheme="majorHAnsi" w:hAnsiTheme="majorHAnsi" w:cstheme="majorHAnsi"/>
          <w:sz w:val="16"/>
        </w:rPr>
        <w:t xml:space="preserve"> for every Bangladesh that becomes a South Korea, </w:t>
      </w:r>
      <w:r w:rsidRPr="001C34F2">
        <w:rPr>
          <w:rStyle w:val="StyleUnderline"/>
          <w:rFonts w:asciiTheme="majorHAnsi" w:hAnsiTheme="majorHAnsi" w:cstheme="majorHAnsi"/>
          <w:highlight w:val="cyan"/>
        </w:rPr>
        <w:t xml:space="preserve">the value of </w:t>
      </w:r>
      <w:r w:rsidRPr="001C34F2">
        <w:rPr>
          <w:rStyle w:val="Emphasis"/>
          <w:rFonts w:asciiTheme="majorHAnsi" w:hAnsiTheme="majorHAnsi" w:cstheme="majorHAnsi"/>
          <w:highlight w:val="cyan"/>
        </w:rPr>
        <w:t>rising global demand</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new export markets</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cyan"/>
        </w:rPr>
        <w:t>is</w:t>
      </w:r>
      <w:r w:rsidRPr="001C34F2">
        <w:rPr>
          <w:rStyle w:val="StyleUnderline"/>
          <w:rFonts w:asciiTheme="majorHAnsi" w:hAnsiTheme="majorHAnsi" w:cstheme="majorHAnsi"/>
        </w:rPr>
        <w:t xml:space="preserve"> obviously </w:t>
      </w:r>
      <w:r w:rsidRPr="001C34F2">
        <w:rPr>
          <w:rStyle w:val="Emphasis"/>
          <w:rFonts w:asciiTheme="majorHAnsi" w:hAnsiTheme="majorHAnsi" w:cstheme="majorHAnsi"/>
        </w:rPr>
        <w:t xml:space="preserve">much </w:t>
      </w:r>
      <w:r w:rsidRPr="001C34F2">
        <w:rPr>
          <w:rStyle w:val="Emphasis"/>
          <w:rFonts w:asciiTheme="majorHAnsi" w:hAnsiTheme="majorHAnsi" w:cstheme="majorHAnsi"/>
          <w:highlight w:val="cyan"/>
        </w:rPr>
        <w:t>greater</w:t>
      </w:r>
      <w:r w:rsidRPr="001C34F2">
        <w:rPr>
          <w:rFonts w:asciiTheme="majorHAnsi" w:hAnsiTheme="majorHAnsi" w:cstheme="majorHAnsi"/>
          <w:sz w:val="16"/>
        </w:rPr>
        <w:t>.</w:t>
      </w:r>
    </w:p>
    <w:bookmarkEnd w:id="0"/>
    <w:p w14:paraId="5EF020CA" w14:textId="77777777" w:rsidR="008278F2" w:rsidRPr="007E07B9" w:rsidRDefault="008278F2" w:rsidP="008278F2"/>
    <w:p w14:paraId="655C3A3A" w14:textId="77777777" w:rsidR="008278F2" w:rsidRPr="001C34F2" w:rsidRDefault="008278F2" w:rsidP="008278F2">
      <w:pPr>
        <w:rPr>
          <w:rStyle w:val="Style13ptBold"/>
          <w:rFonts w:asciiTheme="majorHAnsi" w:hAnsiTheme="majorHAnsi" w:cstheme="majorHAnsi"/>
        </w:rPr>
      </w:pPr>
    </w:p>
    <w:p w14:paraId="38136CEF" w14:textId="77777777" w:rsidR="008278F2" w:rsidRPr="001C34F2" w:rsidRDefault="008278F2" w:rsidP="008278F2">
      <w:pPr>
        <w:rPr>
          <w:rFonts w:asciiTheme="majorHAnsi" w:hAnsiTheme="majorHAnsi" w:cstheme="majorHAnsi"/>
          <w:sz w:val="16"/>
        </w:rPr>
      </w:pPr>
    </w:p>
    <w:p w14:paraId="54E02718" w14:textId="77777777" w:rsidR="008278F2" w:rsidRPr="001C34F2" w:rsidRDefault="008278F2" w:rsidP="008278F2">
      <w:pPr>
        <w:rPr>
          <w:rFonts w:asciiTheme="majorHAnsi" w:hAnsiTheme="majorHAnsi" w:cstheme="majorHAnsi"/>
        </w:rPr>
      </w:pPr>
    </w:p>
    <w:p w14:paraId="4846E005" w14:textId="77777777" w:rsidR="00240A20" w:rsidRPr="00240A20" w:rsidRDefault="00240A20" w:rsidP="00240A20"/>
    <w:sectPr w:rsidR="00240A20" w:rsidRPr="00240A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Headings)">
    <w:altName w:val="Calibri"/>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HNKAOE+Arial">
    <w:panose1 w:val="020B0604020202020204"/>
    <w:charset w:val="00"/>
    <w:family w:val="swiss"/>
    <w:notTrueType/>
    <w:pitch w:val="default"/>
    <w:sig w:usb0="00000003" w:usb1="00000000" w:usb2="00000000" w:usb3="00000000" w:csb0="00000001" w:csb1="00000000"/>
  </w:font>
  <w:font w:name="Times-Roman">
    <w:panose1 w:val="00000500000000020000"/>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Myriad Pro Light">
    <w:panose1 w:val="020B0604020202020204"/>
    <w:charset w:val="00"/>
    <w:family w:val="swiss"/>
    <w:notTrueType/>
    <w:pitch w:val="default"/>
    <w:sig w:usb0="00000003" w:usb1="00000000" w:usb2="00000000" w:usb3="00000000" w:csb0="00000001" w:csb1="00000000"/>
  </w:font>
  <w:font w:name="Minion Pro">
    <w:altName w:val="Times New Roman"/>
    <w:panose1 w:val="020B0604020202020204"/>
    <w:charset w:val="00"/>
    <w:family w:val="roman"/>
    <w:notTrueType/>
    <w:pitch w:val="variable"/>
    <w:sig w:usb0="60000287" w:usb1="00000001" w:usb2="00000000" w:usb3="00000000" w:csb0="0000019F"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Times New Roman Bold">
    <w:altName w:val="Times New Roman"/>
    <w:panose1 w:val="020B0604020202020204"/>
    <w:charset w:val="00"/>
    <w:family w:val="roman"/>
    <w:notTrueType/>
    <w:pitch w:val="default"/>
  </w:font>
  <w:font w:name="ヒラギノ角ゴ Pro W3">
    <w:panose1 w:val="020B0300000000000000"/>
    <w:charset w:val="4E"/>
    <w:family w:val="auto"/>
    <w:pitch w:val="variable"/>
    <w:sig w:usb0="00000001" w:usb1="08070000" w:usb2="00000010" w:usb3="00000000" w:csb0="00020000" w:csb1="00000000"/>
  </w:font>
  <w:font w:name="Scala">
    <w:altName w:val="Calibri"/>
    <w:panose1 w:val="020B0604020202020204"/>
    <w:charset w:val="00"/>
    <w:family w:val="roman"/>
    <w:notTrueType/>
    <w:pitch w:val="default"/>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mbria (Body)">
    <w:altName w:val="Cambria"/>
    <w:panose1 w:val="020B0604020202020204"/>
    <w:charset w:val="00"/>
    <w:family w:val="roman"/>
    <w:notTrueType/>
    <w:pitch w:val="default"/>
  </w:font>
  <w:font w:name="Baskerville">
    <w:panose1 w:val="02020502070401020303"/>
    <w:charset w:val="00"/>
    <w:family w:val="roman"/>
    <w:pitch w:val="variable"/>
    <w:sig w:usb0="80000067" w:usb1="02000000" w:usb2="00000000" w:usb3="00000000" w:csb0="0000019F" w:csb1="00000000"/>
  </w:font>
  <w:font w:name="Frutiger 45 Light">
    <w:altName w:val="Times New Roman"/>
    <w:panose1 w:val="020B0604020202020204"/>
    <w:charset w:val="00"/>
    <w:family w:val="roman"/>
    <w:notTrueType/>
    <w:pitch w:val="default"/>
  </w:font>
  <w:font w:name="Courier">
    <w:panose1 w:val="00000000000000000000"/>
    <w:charset w:val="00"/>
    <w:family w:val="auto"/>
    <w:notTrueType/>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4D"/>
    <w:family w:val="swiss"/>
    <w:pitch w:val="variable"/>
    <w:sig w:usb0="00000003" w:usb1="00000000" w:usb2="00000000" w:usb3="00000000" w:csb0="00000001" w:csb1="00000000"/>
  </w:font>
  <w:font w:name="Times-Italic">
    <w:panose1 w:val="00000500000000090000"/>
    <w:charset w:val="00"/>
    <w:family w:val="swiss"/>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Gill Sans MT Pro Light">
    <w:altName w:val="Cambria"/>
    <w:panose1 w:val="020B0604020202020204"/>
    <w:charset w:val="00"/>
    <w:family w:val="swiss"/>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4C82876"/>
    <w:multiLevelType w:val="hybridMultilevel"/>
    <w:tmpl w:val="F8F68B2C"/>
    <w:lvl w:ilvl="0" w:tplc="90F0CD5C">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C3180C"/>
    <w:multiLevelType w:val="hybridMultilevel"/>
    <w:tmpl w:val="728CFA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1A202EC"/>
    <w:multiLevelType w:val="hybridMultilevel"/>
    <w:tmpl w:val="5036B63A"/>
    <w:lvl w:ilvl="0" w:tplc="08865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1C10A3"/>
    <w:multiLevelType w:val="hybridMultilevel"/>
    <w:tmpl w:val="D1B234F6"/>
    <w:lvl w:ilvl="0" w:tplc="7E2CCF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A92863"/>
    <w:multiLevelType w:val="hybridMultilevel"/>
    <w:tmpl w:val="2CD2C914"/>
    <w:lvl w:ilvl="0" w:tplc="90AC969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E66DAE"/>
    <w:multiLevelType w:val="hybridMultilevel"/>
    <w:tmpl w:val="8A0C5EB0"/>
    <w:lvl w:ilvl="0" w:tplc="2C6E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D00B04"/>
    <w:multiLevelType w:val="hybridMultilevel"/>
    <w:tmpl w:val="7BBC674E"/>
    <w:lvl w:ilvl="0" w:tplc="E3C237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03C1980"/>
    <w:multiLevelType w:val="hybridMultilevel"/>
    <w:tmpl w:val="1C86AE2E"/>
    <w:lvl w:ilvl="0" w:tplc="FF16A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6" w15:restartNumberingAfterBreak="0">
    <w:nsid w:val="37200BD5"/>
    <w:multiLevelType w:val="hybridMultilevel"/>
    <w:tmpl w:val="E6E8FFF0"/>
    <w:lvl w:ilvl="0" w:tplc="A52645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A5777C"/>
    <w:multiLevelType w:val="hybridMultilevel"/>
    <w:tmpl w:val="2430A1BE"/>
    <w:lvl w:ilvl="0" w:tplc="625CDF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C0059B"/>
    <w:multiLevelType w:val="hybridMultilevel"/>
    <w:tmpl w:val="834A2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233B94"/>
    <w:multiLevelType w:val="multilevel"/>
    <w:tmpl w:val="36EA2F2C"/>
    <w:lvl w:ilvl="0">
      <w:start w:val="1"/>
      <w:numFmt w:val="decimal"/>
      <w:lvlText w:val="%1."/>
      <w:lvlJc w:val="left"/>
      <w:pPr>
        <w:tabs>
          <w:tab w:val="num" w:pos="680"/>
        </w:tabs>
        <w:ind w:left="680" w:hanging="680"/>
      </w:pPr>
    </w:lvl>
    <w:lvl w:ilvl="1">
      <w:start w:val="1"/>
      <w:numFmt w:val="decimal"/>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8233BFE"/>
    <w:multiLevelType w:val="hybridMultilevel"/>
    <w:tmpl w:val="3DE299AE"/>
    <w:lvl w:ilvl="0" w:tplc="0EC4ED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B1357D5"/>
    <w:multiLevelType w:val="hybridMultilevel"/>
    <w:tmpl w:val="364C7BA4"/>
    <w:lvl w:ilvl="0" w:tplc="37867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B538C5"/>
    <w:multiLevelType w:val="hybridMultilevel"/>
    <w:tmpl w:val="6DE2F6D0"/>
    <w:lvl w:ilvl="0" w:tplc="4DA41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515B57"/>
    <w:multiLevelType w:val="hybridMultilevel"/>
    <w:tmpl w:val="E6E8FF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74C1F36"/>
    <w:multiLevelType w:val="hybridMultilevel"/>
    <w:tmpl w:val="6A384594"/>
    <w:lvl w:ilvl="0" w:tplc="40A09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B67188A"/>
    <w:multiLevelType w:val="hybridMultilevel"/>
    <w:tmpl w:val="1AEE7B9C"/>
    <w:lvl w:ilvl="0" w:tplc="7E2CCF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0E1034"/>
    <w:multiLevelType w:val="hybridMultilevel"/>
    <w:tmpl w:val="D84C9394"/>
    <w:lvl w:ilvl="0" w:tplc="2C6E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4C3715"/>
    <w:multiLevelType w:val="hybridMultilevel"/>
    <w:tmpl w:val="B62A1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37"/>
  </w:num>
  <w:num w:numId="14">
    <w:abstractNumId w:val="28"/>
  </w:num>
  <w:num w:numId="15">
    <w:abstractNumId w:val="16"/>
  </w:num>
  <w:num w:numId="16">
    <w:abstractNumId w:val="42"/>
  </w:num>
  <w:num w:numId="17">
    <w:abstractNumId w:val="35"/>
  </w:num>
  <w:num w:numId="18">
    <w:abstractNumId w:val="30"/>
  </w:num>
  <w:num w:numId="19">
    <w:abstractNumId w:val="38"/>
  </w:num>
  <w:num w:numId="20">
    <w:abstractNumId w:val="21"/>
  </w:num>
  <w:num w:numId="21">
    <w:abstractNumId w:val="13"/>
  </w:num>
  <w:num w:numId="22">
    <w:abstractNumId w:val="14"/>
  </w:num>
  <w:num w:numId="23">
    <w:abstractNumId w:val="46"/>
  </w:num>
  <w:num w:numId="24">
    <w:abstractNumId w:val="11"/>
  </w:num>
  <w:num w:numId="25">
    <w:abstractNumId w:val="23"/>
  </w:num>
  <w:num w:numId="26">
    <w:abstractNumId w:val="25"/>
  </w:num>
  <w:num w:numId="27">
    <w:abstractNumId w:val="17"/>
  </w:num>
  <w:num w:numId="28">
    <w:abstractNumId w:val="26"/>
  </w:num>
  <w:num w:numId="29">
    <w:abstractNumId w:val="41"/>
  </w:num>
  <w:num w:numId="30">
    <w:abstractNumId w:val="27"/>
  </w:num>
  <w:num w:numId="31">
    <w:abstractNumId w:val="32"/>
  </w:num>
  <w:num w:numId="32">
    <w:abstractNumId w:val="18"/>
  </w:num>
  <w:num w:numId="33">
    <w:abstractNumId w:val="44"/>
  </w:num>
  <w:num w:numId="34">
    <w:abstractNumId w:val="24"/>
  </w:num>
  <w:num w:numId="35">
    <w:abstractNumId w:val="19"/>
  </w:num>
  <w:num w:numId="36">
    <w:abstractNumId w:val="20"/>
  </w:num>
  <w:num w:numId="37">
    <w:abstractNumId w:val="40"/>
  </w:num>
  <w:num w:numId="38">
    <w:abstractNumId w:val="43"/>
  </w:num>
  <w:num w:numId="39">
    <w:abstractNumId w:val="39"/>
  </w:num>
  <w:num w:numId="40">
    <w:abstractNumId w:val="33"/>
  </w:num>
  <w:num w:numId="41">
    <w:abstractNumId w:val="22"/>
  </w:num>
  <w:num w:numId="42">
    <w:abstractNumId w:val="34"/>
  </w:num>
  <w:num w:numId="43">
    <w:abstractNumId w:val="36"/>
  </w:num>
  <w:num w:numId="44">
    <w:abstractNumId w:val="29"/>
  </w:num>
  <w:num w:numId="45">
    <w:abstractNumId w:val="45"/>
  </w:num>
  <w:num w:numId="46">
    <w:abstractNumId w:val="31"/>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A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A20"/>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1D6"/>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24CC"/>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8F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835"/>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E43737"/>
  <w14:defaultImageDpi w14:val="300"/>
  <w15:docId w15:val="{D3129C13-0597-AF46-8510-F80E09A4C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0A20"/>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1: Block/Page Title,Block Header,Heading 1 - block,HAT"/>
    <w:basedOn w:val="Normal"/>
    <w:next w:val="Normal"/>
    <w:link w:val="Heading1Char"/>
    <w:uiPriority w:val="9"/>
    <w:qFormat/>
    <w:rsid w:val="00240A20"/>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 Char Char Char Char Char,Heading 2 Char Char Char Char Char Char Char Char, Char Char Char Char1,Char Char Char Char1 Char,Heading 2 Char2,Heading 2 Char Char,Heading 2 Char Char Char,Char Char Char Char1,Char2,cite_tag"/>
    <w:basedOn w:val="Normal"/>
    <w:next w:val="Normal"/>
    <w:link w:val="Heading2Char"/>
    <w:uiPriority w:val="9"/>
    <w:unhideWhenUsed/>
    <w:qFormat/>
    <w:rsid w:val="00240A20"/>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
    <w:basedOn w:val="Normal"/>
    <w:next w:val="Normal"/>
    <w:link w:val="Heading3Char"/>
    <w:uiPriority w:val="9"/>
    <w:unhideWhenUsed/>
    <w:qFormat/>
    <w:rsid w:val="00240A20"/>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9"/>
    <w:unhideWhenUsed/>
    <w:qFormat/>
    <w:rsid w:val="00240A20"/>
    <w:pPr>
      <w:keepNext/>
      <w:keepLines/>
      <w:spacing w:before="40"/>
      <w:outlineLvl w:val="3"/>
    </w:pPr>
    <w:rPr>
      <w:rFonts w:eastAsiaTheme="majorEastAsia" w:cstheme="majorBidi"/>
      <w:b/>
      <w:bCs/>
      <w:sz w:val="26"/>
    </w:rPr>
  </w:style>
  <w:style w:type="paragraph" w:styleId="Heading5">
    <w:name w:val="heading 5"/>
    <w:aliases w:val="Text,Blocks"/>
    <w:basedOn w:val="Normal"/>
    <w:next w:val="Normal"/>
    <w:link w:val="Heading5Char"/>
    <w:qFormat/>
    <w:rsid w:val="00240A20"/>
    <w:pPr>
      <w:spacing w:before="280" w:line="360" w:lineRule="auto"/>
      <w:contextualSpacing/>
      <w:outlineLvl w:val="4"/>
    </w:pPr>
    <w:rPr>
      <w:rFonts w:ascii="Cambria" w:eastAsia="Times New Roman" w:hAnsi="Cambria" w:cs="Arial"/>
      <w:b/>
      <w:bCs/>
      <w:i/>
      <w:iCs/>
      <w:lang w:bidi="en-US"/>
    </w:rPr>
  </w:style>
  <w:style w:type="paragraph" w:styleId="Heading6">
    <w:name w:val="heading 6"/>
    <w:aliases w:val="Title (no index)"/>
    <w:basedOn w:val="Normal"/>
    <w:next w:val="Normal"/>
    <w:link w:val="Heading6Char"/>
    <w:uiPriority w:val="9"/>
    <w:qFormat/>
    <w:rsid w:val="00240A20"/>
    <w:pPr>
      <w:spacing w:before="280" w:after="80" w:line="360" w:lineRule="auto"/>
      <w:contextualSpacing/>
      <w:outlineLvl w:val="5"/>
    </w:pPr>
    <w:rPr>
      <w:rFonts w:ascii="Cambria" w:eastAsia="Times New Roman" w:hAnsi="Cambria" w:cs="Arial"/>
      <w:b/>
      <w:bCs/>
      <w:i/>
      <w:iCs/>
      <w:lang w:bidi="en-US"/>
    </w:rPr>
  </w:style>
  <w:style w:type="paragraph" w:styleId="Heading7">
    <w:name w:val="heading 7"/>
    <w:basedOn w:val="Normal"/>
    <w:next w:val="Normal"/>
    <w:link w:val="Heading7Char"/>
    <w:qFormat/>
    <w:rsid w:val="00240A20"/>
    <w:pPr>
      <w:spacing w:before="280" w:line="360" w:lineRule="auto"/>
      <w:contextualSpacing/>
      <w:outlineLvl w:val="6"/>
    </w:pPr>
    <w:rPr>
      <w:rFonts w:ascii="Cambria" w:eastAsia="Times New Roman" w:hAnsi="Cambria" w:cs="Arial"/>
      <w:b/>
      <w:bCs/>
      <w:i/>
      <w:iCs/>
      <w:szCs w:val="20"/>
      <w:lang w:bidi="en-US"/>
    </w:rPr>
  </w:style>
  <w:style w:type="paragraph" w:styleId="Heading8">
    <w:name w:val="heading 8"/>
    <w:basedOn w:val="Normal"/>
    <w:next w:val="Normal"/>
    <w:link w:val="Heading8Char"/>
    <w:qFormat/>
    <w:rsid w:val="00240A20"/>
    <w:pPr>
      <w:spacing w:before="280" w:line="360" w:lineRule="auto"/>
      <w:contextualSpacing/>
      <w:outlineLvl w:val="7"/>
    </w:pPr>
    <w:rPr>
      <w:rFonts w:ascii="Cambria" w:eastAsia="Times New Roman" w:hAnsi="Cambria" w:cs="Arial"/>
      <w:b/>
      <w:bCs/>
      <w:i/>
      <w:iCs/>
      <w:sz w:val="18"/>
      <w:szCs w:val="18"/>
      <w:lang w:bidi="en-US"/>
    </w:rPr>
  </w:style>
  <w:style w:type="paragraph" w:styleId="Heading9">
    <w:name w:val="heading 9"/>
    <w:basedOn w:val="Normal"/>
    <w:next w:val="Normal"/>
    <w:link w:val="Heading9Char"/>
    <w:qFormat/>
    <w:rsid w:val="00240A20"/>
    <w:pPr>
      <w:spacing w:before="280" w:line="360" w:lineRule="auto"/>
      <w:contextualSpacing/>
      <w:outlineLvl w:val="8"/>
    </w:pPr>
    <w:rPr>
      <w:rFonts w:ascii="Cambria" w:eastAsia="Times New Roman" w:hAnsi="Cambria" w:cs="Arial"/>
      <w:i/>
      <w:iCs/>
      <w:sz w:val="18"/>
      <w:szCs w:val="18"/>
      <w:lang w:bidi="en-US"/>
    </w:rPr>
  </w:style>
  <w:style w:type="character" w:default="1" w:styleId="DefaultParagraphFont">
    <w:name w:val="Default Paragraph Font"/>
    <w:uiPriority w:val="1"/>
    <w:semiHidden/>
    <w:unhideWhenUsed/>
    <w:rsid w:val="00240A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0A20"/>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HAT Char1"/>
    <w:basedOn w:val="DefaultParagraphFont"/>
    <w:link w:val="Heading1"/>
    <w:uiPriority w:val="9"/>
    <w:rsid w:val="00240A20"/>
    <w:rPr>
      <w:rFonts w:eastAsiaTheme="majorEastAsia" w:cstheme="majorBidi"/>
      <w:b/>
      <w:bCs/>
      <w:sz w:val="52"/>
      <w:szCs w:val="32"/>
    </w:rPr>
  </w:style>
  <w:style w:type="character" w:customStyle="1" w:styleId="Heading2Char">
    <w:name w:val="Heading 2 Char"/>
    <w:aliases w:val="Hat Char,Heading 2 Char Char Char Char Char Char Char Char1,Heading 2 Char Char Char Char Char Char Char Char Char, Char Char Char Char1 Char,Char Char Char Char1 Char Char,Heading 2 Char2 Char1,Heading 2 Char Char Char1,Char2 Char"/>
    <w:basedOn w:val="DefaultParagraphFont"/>
    <w:link w:val="Heading2"/>
    <w:uiPriority w:val="9"/>
    <w:rsid w:val="00240A20"/>
    <w:rPr>
      <w:rFonts w:eastAsiaTheme="majorEastAsia" w:cstheme="majorBidi"/>
      <w:b/>
      <w:bCs/>
      <w:sz w:val="44"/>
      <w:szCs w:val="44"/>
      <w:u w:val="double"/>
    </w:rPr>
  </w:style>
  <w:style w:type="character" w:customStyle="1" w:styleId="Heading3Char">
    <w:name w:val="Heading 3 Char"/>
    <w:aliases w:val="Block Char,Citation Char,Citation Char Char Char1,Heading 3 Char1 Char Char Char,Heading 3 Char Char Char Char Char2,Citation Char Char Char Char Char,Citation Char1 Char Char Char,Heading 3 Char Char1 Char,Citation Char Char1 Char"/>
    <w:basedOn w:val="DefaultParagraphFont"/>
    <w:link w:val="Heading3"/>
    <w:uiPriority w:val="9"/>
    <w:rsid w:val="00240A20"/>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240A20"/>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240A2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40A20"/>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240A2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40A2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240A20"/>
    <w:rPr>
      <w:color w:val="auto"/>
      <w:u w:val="none"/>
    </w:rPr>
  </w:style>
  <w:style w:type="paragraph" w:styleId="DocumentMap">
    <w:name w:val="Document Map"/>
    <w:basedOn w:val="Normal"/>
    <w:link w:val="DocumentMapChar"/>
    <w:uiPriority w:val="99"/>
    <w:unhideWhenUsed/>
    <w:rsid w:val="00240A20"/>
    <w:rPr>
      <w:rFonts w:ascii="Lucida Grande" w:hAnsi="Lucida Grande" w:cs="Lucida Grande"/>
    </w:rPr>
  </w:style>
  <w:style w:type="character" w:customStyle="1" w:styleId="DocumentMapChar">
    <w:name w:val="Document Map Char"/>
    <w:basedOn w:val="DefaultParagraphFont"/>
    <w:link w:val="DocumentMap"/>
    <w:uiPriority w:val="99"/>
    <w:rsid w:val="00240A20"/>
    <w:rPr>
      <w:rFonts w:ascii="Lucida Grande" w:hAnsi="Lucida Grande" w:cs="Lucida Grande"/>
    </w:rPr>
  </w:style>
  <w:style w:type="character" w:customStyle="1" w:styleId="Heading5Char">
    <w:name w:val="Heading 5 Char"/>
    <w:aliases w:val="Text Char,Blocks Char"/>
    <w:basedOn w:val="DefaultParagraphFont"/>
    <w:link w:val="Heading5"/>
    <w:rsid w:val="00240A20"/>
    <w:rPr>
      <w:rFonts w:ascii="Cambria" w:eastAsia="Times New Roman" w:hAnsi="Cambria" w:cs="Arial"/>
      <w:b/>
      <w:bCs/>
      <w:i/>
      <w:iCs/>
      <w:lang w:bidi="en-US"/>
    </w:rPr>
  </w:style>
  <w:style w:type="character" w:customStyle="1" w:styleId="Heading6Char">
    <w:name w:val="Heading 6 Char"/>
    <w:aliases w:val="Title (no index) Char"/>
    <w:basedOn w:val="DefaultParagraphFont"/>
    <w:link w:val="Heading6"/>
    <w:uiPriority w:val="9"/>
    <w:rsid w:val="00240A20"/>
    <w:rPr>
      <w:rFonts w:ascii="Cambria" w:eastAsia="Times New Roman" w:hAnsi="Cambria" w:cs="Arial"/>
      <w:b/>
      <w:bCs/>
      <w:i/>
      <w:iCs/>
      <w:lang w:bidi="en-US"/>
    </w:rPr>
  </w:style>
  <w:style w:type="character" w:customStyle="1" w:styleId="Heading7Char">
    <w:name w:val="Heading 7 Char"/>
    <w:basedOn w:val="DefaultParagraphFont"/>
    <w:link w:val="Heading7"/>
    <w:rsid w:val="00240A20"/>
    <w:rPr>
      <w:rFonts w:ascii="Cambria" w:eastAsia="Times New Roman" w:hAnsi="Cambria" w:cs="Arial"/>
      <w:b/>
      <w:bCs/>
      <w:i/>
      <w:iCs/>
      <w:szCs w:val="20"/>
      <w:lang w:bidi="en-US"/>
    </w:rPr>
  </w:style>
  <w:style w:type="character" w:customStyle="1" w:styleId="Heading8Char">
    <w:name w:val="Heading 8 Char"/>
    <w:basedOn w:val="DefaultParagraphFont"/>
    <w:link w:val="Heading8"/>
    <w:rsid w:val="00240A20"/>
    <w:rPr>
      <w:rFonts w:ascii="Cambria" w:eastAsia="Times New Roman" w:hAnsi="Cambria" w:cs="Arial"/>
      <w:b/>
      <w:bCs/>
      <w:i/>
      <w:iCs/>
      <w:sz w:val="18"/>
      <w:szCs w:val="18"/>
      <w:lang w:bidi="en-US"/>
    </w:rPr>
  </w:style>
  <w:style w:type="character" w:customStyle="1" w:styleId="Heading9Char">
    <w:name w:val="Heading 9 Char"/>
    <w:basedOn w:val="DefaultParagraphFont"/>
    <w:link w:val="Heading9"/>
    <w:rsid w:val="00240A20"/>
    <w:rPr>
      <w:rFonts w:ascii="Cambria" w:eastAsia="Times New Roman" w:hAnsi="Cambria" w:cs="Arial"/>
      <w:i/>
      <w:iCs/>
      <w:sz w:val="18"/>
      <w:szCs w:val="18"/>
      <w:lang w:bidi="en-US"/>
    </w:rPr>
  </w:style>
  <w:style w:type="paragraph" w:customStyle="1" w:styleId="textbold">
    <w:name w:val="text bold"/>
    <w:basedOn w:val="Normal"/>
    <w:link w:val="Emphasis"/>
    <w:autoRedefine/>
    <w:uiPriority w:val="20"/>
    <w:qFormat/>
    <w:rsid w:val="00240A20"/>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Small Text"/>
    <w:basedOn w:val="Heading1"/>
    <w:link w:val="Hyperlink"/>
    <w:autoRedefine/>
    <w:uiPriority w:val="99"/>
    <w:qFormat/>
    <w:rsid w:val="00240A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240A20"/>
    <w:rPr>
      <w:rFonts w:asciiTheme="minorHAnsi" w:hAnsiTheme="minorHAnsi" w:cstheme="minorBidi"/>
      <w:b/>
      <w:szCs w:val="24"/>
      <w:u w:val="single"/>
    </w:rPr>
  </w:style>
  <w:style w:type="paragraph" w:customStyle="1" w:styleId="Emphasis1">
    <w:name w:val="Emphasis1"/>
    <w:basedOn w:val="Normal"/>
    <w:uiPriority w:val="7"/>
    <w:qFormat/>
    <w:rsid w:val="00240A20"/>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ListParagraph">
    <w:name w:val="List Paragraph"/>
    <w:aliases w:val="6 font"/>
    <w:basedOn w:val="Normal"/>
    <w:uiPriority w:val="34"/>
    <w:qFormat/>
    <w:rsid w:val="00240A20"/>
    <w:pPr>
      <w:ind w:left="720"/>
      <w:contextualSpacing/>
    </w:pPr>
  </w:style>
  <w:style w:type="paragraph" w:customStyle="1" w:styleId="Analytic">
    <w:name w:val="Analytic"/>
    <w:basedOn w:val="Heading4"/>
    <w:next w:val="Heading4"/>
    <w:link w:val="AnalyticChar"/>
    <w:uiPriority w:val="4"/>
    <w:qFormat/>
    <w:rsid w:val="00240A20"/>
    <w:rPr>
      <w:color w:val="404040" w:themeColor="text1" w:themeTint="BF"/>
    </w:rPr>
  </w:style>
  <w:style w:type="character" w:customStyle="1" w:styleId="AnalyticChar">
    <w:name w:val="Analytic Char"/>
    <w:link w:val="Analytic"/>
    <w:uiPriority w:val="4"/>
    <w:rsid w:val="00240A20"/>
    <w:rPr>
      <w:rFonts w:eastAsiaTheme="majorEastAsia" w:cstheme="majorBidi"/>
      <w:b/>
      <w:bCs/>
      <w:color w:val="404040" w:themeColor="text1" w:themeTint="BF"/>
      <w:sz w:val="26"/>
    </w:rPr>
  </w:style>
  <w:style w:type="paragraph" w:customStyle="1" w:styleId="shrink">
    <w:name w:val="shrink"/>
    <w:basedOn w:val="Normal"/>
    <w:next w:val="Normal"/>
    <w:qFormat/>
    <w:rsid w:val="00240A20"/>
    <w:rPr>
      <w:sz w:val="16"/>
    </w:rPr>
  </w:style>
  <w:style w:type="paragraph" w:customStyle="1" w:styleId="Analytics">
    <w:name w:val="Analytics"/>
    <w:basedOn w:val="Heading4"/>
    <w:link w:val="AnalyticsChar"/>
    <w:autoRedefine/>
    <w:uiPriority w:val="4"/>
    <w:qFormat/>
    <w:rsid w:val="00240A20"/>
    <w:rPr>
      <w:rFonts w:ascii="Calibri Light" w:hAnsi="Calibri Light"/>
      <w:bCs w:val="0"/>
    </w:rPr>
  </w:style>
  <w:style w:type="character" w:customStyle="1" w:styleId="AnalyticsChar">
    <w:name w:val="Analytics Char"/>
    <w:basedOn w:val="DefaultParagraphFont"/>
    <w:link w:val="Analytics"/>
    <w:uiPriority w:val="4"/>
    <w:rsid w:val="00240A20"/>
    <w:rPr>
      <w:rFonts w:ascii="Calibri Light" w:eastAsiaTheme="majorEastAsia" w:hAnsi="Calibri Light" w:cstheme="majorBidi"/>
      <w:b/>
      <w:sz w:val="26"/>
    </w:rPr>
  </w:style>
  <w:style w:type="paragraph" w:customStyle="1" w:styleId="ABlock">
    <w:name w:val="ABlock"/>
    <w:basedOn w:val="Heading3"/>
    <w:next w:val="Heading4"/>
    <w:qFormat/>
    <w:rsid w:val="00240A20"/>
  </w:style>
  <w:style w:type="numbering" w:customStyle="1" w:styleId="NoList1">
    <w:name w:val="No List1"/>
    <w:next w:val="NoList"/>
    <w:uiPriority w:val="99"/>
    <w:semiHidden/>
    <w:unhideWhenUsed/>
    <w:rsid w:val="00240A20"/>
  </w:style>
  <w:style w:type="numbering" w:customStyle="1" w:styleId="NoList11">
    <w:name w:val="No List11"/>
    <w:next w:val="NoList"/>
    <w:uiPriority w:val="99"/>
    <w:semiHidden/>
    <w:unhideWhenUsed/>
    <w:rsid w:val="00240A20"/>
  </w:style>
  <w:style w:type="paragraph" w:customStyle="1" w:styleId="Warrant">
    <w:name w:val="Warrant"/>
    <w:basedOn w:val="Normal"/>
    <w:link w:val="WarrantChar"/>
    <w:autoRedefine/>
    <w:uiPriority w:val="4"/>
    <w:qFormat/>
    <w:rsid w:val="00240A20"/>
    <w:rPr>
      <w:b/>
      <w:sz w:val="24"/>
      <w:u w:val="single"/>
      <w:bdr w:val="single" w:sz="12" w:space="0" w:color="auto"/>
    </w:rPr>
  </w:style>
  <w:style w:type="character" w:customStyle="1" w:styleId="WarrantChar">
    <w:name w:val="Warrant Char"/>
    <w:basedOn w:val="DefaultParagraphFont"/>
    <w:link w:val="Warrant"/>
    <w:uiPriority w:val="4"/>
    <w:rsid w:val="00240A20"/>
    <w:rPr>
      <w:b/>
      <w:sz w:val="24"/>
      <w:u w:val="single"/>
      <w:bdr w:val="single" w:sz="12" w:space="0" w:color="auto"/>
    </w:rPr>
  </w:style>
  <w:style w:type="paragraph" w:customStyle="1" w:styleId="RE-CUTTING">
    <w:name w:val="RE-CUTTING"/>
    <w:basedOn w:val="Normal"/>
    <w:link w:val="RE-CUTTINGChar"/>
    <w:autoRedefine/>
    <w:uiPriority w:val="4"/>
    <w:qFormat/>
    <w:rsid w:val="00240A20"/>
    <w:pPr>
      <w:shd w:val="clear" w:color="auto" w:fill="31E600"/>
      <w:spacing w:after="0"/>
    </w:pPr>
    <w:rPr>
      <w:b/>
      <w:sz w:val="28"/>
      <w:szCs w:val="28"/>
      <w:u w:val="single"/>
    </w:rPr>
  </w:style>
  <w:style w:type="character" w:customStyle="1" w:styleId="RE-CUTTINGChar">
    <w:name w:val="RE-CUTTING Char"/>
    <w:basedOn w:val="DefaultParagraphFont"/>
    <w:link w:val="RE-CUTTING"/>
    <w:uiPriority w:val="4"/>
    <w:rsid w:val="00240A20"/>
    <w:rPr>
      <w:b/>
      <w:sz w:val="28"/>
      <w:szCs w:val="28"/>
      <w:u w:val="single"/>
      <w:shd w:val="clear" w:color="auto" w:fill="31E600"/>
    </w:rPr>
  </w:style>
  <w:style w:type="numbering" w:customStyle="1" w:styleId="NoList111">
    <w:name w:val="No List111"/>
    <w:next w:val="NoList"/>
    <w:uiPriority w:val="99"/>
    <w:semiHidden/>
    <w:unhideWhenUsed/>
    <w:rsid w:val="00240A20"/>
  </w:style>
  <w:style w:type="paragraph" w:customStyle="1" w:styleId="UnderlinePara">
    <w:name w:val="Underline Para"/>
    <w:basedOn w:val="Normal"/>
    <w:uiPriority w:val="6"/>
    <w:qFormat/>
    <w:rsid w:val="00240A20"/>
    <w:pPr>
      <w:widowControl w:val="0"/>
      <w:suppressAutoHyphens/>
      <w:spacing w:after="200" w:line="240" w:lineRule="auto"/>
      <w:contextualSpacing/>
    </w:pPr>
    <w:rPr>
      <w:rFonts w:asciiTheme="minorHAnsi" w:hAnsiTheme="minorHAnsi" w:cstheme="minorBidi"/>
      <w:b/>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40A20"/>
    <w:rPr>
      <w:rFonts w:ascii="Times New Roman" w:hAnsi="Times New Roman" w:cs="Times New Roman"/>
      <w:sz w:val="24"/>
    </w:rPr>
  </w:style>
  <w:style w:type="numbering" w:customStyle="1" w:styleId="NoList2">
    <w:name w:val="No List2"/>
    <w:next w:val="NoList"/>
    <w:uiPriority w:val="99"/>
    <w:semiHidden/>
    <w:unhideWhenUsed/>
    <w:rsid w:val="00240A20"/>
  </w:style>
  <w:style w:type="character" w:customStyle="1" w:styleId="Heading1Char1">
    <w:name w:val="Heading 1 Char1"/>
    <w:aliases w:val="Pocket Char1"/>
    <w:basedOn w:val="DefaultParagraphFont"/>
    <w:rsid w:val="00240A20"/>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
    <w:basedOn w:val="DefaultParagraphFont"/>
    <w:uiPriority w:val="1"/>
    <w:semiHidden/>
    <w:rsid w:val="00240A20"/>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small space Char1,Big card Char1,body Char1,Medium Grid 21 Char1,Normal Tag Char1,Heading 21 Char1,Heading 2 Char2 Char Char1,Heading 2 Char1 Char Char Char1,Ch Char1,small text Char1,Heading 2 Char Char Char Char Char1,Ta Char"/>
    <w:basedOn w:val="DefaultParagraphFont"/>
    <w:uiPriority w:val="3"/>
    <w:qFormat/>
    <w:rsid w:val="00240A20"/>
    <w:rPr>
      <w:rFonts w:asciiTheme="majorHAnsi" w:eastAsiaTheme="majorEastAsia" w:hAnsiTheme="majorHAnsi" w:cstheme="majorBidi"/>
      <w:i/>
      <w:iCs/>
      <w:color w:val="365F91" w:themeColor="accent1" w:themeShade="BF"/>
      <w:szCs w:val="22"/>
    </w:rPr>
  </w:style>
  <w:style w:type="paragraph" w:customStyle="1" w:styleId="msonormal0">
    <w:name w:val="msonormal"/>
    <w:basedOn w:val="Normal"/>
    <w:uiPriority w:val="99"/>
    <w:qFormat/>
    <w:rsid w:val="00240A20"/>
    <w:pPr>
      <w:spacing w:before="100" w:beforeAutospacing="1" w:after="100" w:afterAutospacing="1" w:line="240" w:lineRule="auto"/>
    </w:pPr>
    <w:rPr>
      <w:rFonts w:ascii="Times New Roman" w:eastAsia="Times New Roman" w:hAnsi="Times New Roman" w:cs="Times New Roman"/>
      <w:sz w:val="24"/>
    </w:rPr>
  </w:style>
  <w:style w:type="character" w:customStyle="1" w:styleId="footnotedescriptionChar">
    <w:name w:val="footnote description Char"/>
    <w:link w:val="footnotedescription"/>
    <w:locked/>
    <w:rsid w:val="00240A20"/>
    <w:rPr>
      <w:rFonts w:ascii="Garamond" w:eastAsia="Garamond" w:hAnsi="Garamond" w:cs="Garamond"/>
      <w:color w:val="000000"/>
      <w:sz w:val="20"/>
    </w:rPr>
  </w:style>
  <w:style w:type="paragraph" w:customStyle="1" w:styleId="footnotedescription">
    <w:name w:val="footnote description"/>
    <w:next w:val="Normal"/>
    <w:link w:val="footnotedescriptionChar"/>
    <w:qFormat/>
    <w:rsid w:val="00240A20"/>
    <w:pPr>
      <w:spacing w:line="252" w:lineRule="auto"/>
      <w:ind w:left="54"/>
    </w:pPr>
    <w:rPr>
      <w:rFonts w:ascii="Garamond" w:eastAsia="Garamond" w:hAnsi="Garamond" w:cs="Garamond"/>
      <w:color w:val="000000"/>
      <w:sz w:val="20"/>
    </w:rPr>
  </w:style>
  <w:style w:type="character" w:customStyle="1" w:styleId="footnotemark">
    <w:name w:val="footnote mark"/>
    <w:rsid w:val="00240A20"/>
    <w:rPr>
      <w:rFonts w:ascii="Garamond" w:eastAsia="Garamond" w:hAnsi="Garamond" w:cs="Garamond" w:hint="default"/>
      <w:color w:val="000000"/>
      <w:sz w:val="20"/>
      <w:vertAlign w:val="superscript"/>
    </w:rPr>
  </w:style>
  <w:style w:type="character" w:styleId="UnresolvedMention">
    <w:name w:val="Unresolved Mention"/>
    <w:basedOn w:val="DefaultParagraphFont"/>
    <w:uiPriority w:val="99"/>
    <w:unhideWhenUsed/>
    <w:rsid w:val="00240A20"/>
    <w:rPr>
      <w:color w:val="605E5C"/>
      <w:shd w:val="clear" w:color="auto" w:fill="E1DFDD"/>
    </w:rPr>
  </w:style>
  <w:style w:type="character" w:styleId="Strong">
    <w:name w:val="Strong"/>
    <w:aliases w:val="8 pt font,Citation Char Char1 Char Char Char Char Char,Cut,Small 1,strong,Read Char Char Char,Read Char Char1,Block Char2,Char Char Char Char Char Char Char Char3,Char Char Char4"/>
    <w:basedOn w:val="DefaultParagraphFont"/>
    <w:uiPriority w:val="22"/>
    <w:qFormat/>
    <w:rsid w:val="00240A20"/>
    <w:rPr>
      <w:b/>
      <w:bCs/>
    </w:rPr>
  </w:style>
  <w:style w:type="numbering" w:customStyle="1" w:styleId="NoList12">
    <w:name w:val="No List12"/>
    <w:next w:val="NoList"/>
    <w:uiPriority w:val="99"/>
    <w:semiHidden/>
    <w:unhideWhenUsed/>
    <w:rsid w:val="00240A20"/>
  </w:style>
  <w:style w:type="character" w:customStyle="1" w:styleId="m5577519854659992616gmail-styleunderline">
    <w:name w:val="m_5577519854659992616gmail-styleunderline"/>
    <w:basedOn w:val="DefaultParagraphFont"/>
    <w:rsid w:val="00240A20"/>
  </w:style>
  <w:style w:type="numbering" w:customStyle="1" w:styleId="NoList21">
    <w:name w:val="No List21"/>
    <w:next w:val="NoList"/>
    <w:uiPriority w:val="99"/>
    <w:semiHidden/>
    <w:unhideWhenUsed/>
    <w:rsid w:val="00240A20"/>
  </w:style>
  <w:style w:type="paragraph" w:styleId="ListBullet">
    <w:name w:val="List Bullet"/>
    <w:basedOn w:val="Normal"/>
    <w:link w:val="ListBulletChar"/>
    <w:uiPriority w:val="99"/>
    <w:unhideWhenUsed/>
    <w:rsid w:val="00240A20"/>
    <w:pPr>
      <w:tabs>
        <w:tab w:val="num" w:pos="360"/>
      </w:tabs>
      <w:ind w:left="360" w:hanging="360"/>
      <w:contextualSpacing/>
    </w:pPr>
  </w:style>
  <w:style w:type="paragraph" w:customStyle="1" w:styleId="CiteSpacing">
    <w:name w:val="Cite Spacing"/>
    <w:basedOn w:val="Normal"/>
    <w:uiPriority w:val="4"/>
    <w:qFormat/>
    <w:rsid w:val="00240A20"/>
    <w:pPr>
      <w:spacing w:before="60" w:after="60"/>
    </w:pPr>
  </w:style>
  <w:style w:type="character" w:customStyle="1" w:styleId="apple-style-span">
    <w:name w:val="apple-style-span"/>
    <w:rsid w:val="00240A20"/>
  </w:style>
  <w:style w:type="paragraph" w:customStyle="1" w:styleId="Tag2">
    <w:name w:val="Tag2"/>
    <w:basedOn w:val="Normal"/>
    <w:uiPriority w:val="99"/>
    <w:qFormat/>
    <w:rsid w:val="00240A20"/>
    <w:pPr>
      <w:spacing w:after="0" w:line="240" w:lineRule="auto"/>
    </w:pPr>
    <w:rPr>
      <w:rFonts w:ascii="Arial" w:eastAsia="Calibri" w:hAnsi="Arial" w:cs="Arial"/>
      <w:b/>
      <w:sz w:val="24"/>
    </w:rPr>
  </w:style>
  <w:style w:type="character" w:customStyle="1" w:styleId="m5577519854659992616gmail-style13ptbold">
    <w:name w:val="m_5577519854659992616gmail-style13ptbold"/>
    <w:basedOn w:val="DefaultParagraphFont"/>
    <w:rsid w:val="00240A20"/>
  </w:style>
  <w:style w:type="character" w:customStyle="1" w:styleId="apple-converted-space">
    <w:name w:val="apple-converted-space"/>
    <w:basedOn w:val="DefaultParagraphFont"/>
    <w:qFormat/>
    <w:rsid w:val="00240A20"/>
  </w:style>
  <w:style w:type="character" w:customStyle="1" w:styleId="UnresolvedMention1">
    <w:name w:val="Unresolved Mention1"/>
    <w:basedOn w:val="DefaultParagraphFont"/>
    <w:uiPriority w:val="99"/>
    <w:unhideWhenUsed/>
    <w:rsid w:val="00240A20"/>
    <w:rPr>
      <w:color w:val="605E5C"/>
      <w:shd w:val="clear" w:color="auto" w:fill="E1DFDD"/>
    </w:rPr>
  </w:style>
  <w:style w:type="character" w:customStyle="1" w:styleId="UnderlineBold">
    <w:name w:val="Underline + Bold"/>
    <w:uiPriority w:val="1"/>
    <w:qFormat/>
    <w:rsid w:val="00240A20"/>
    <w:rPr>
      <w:b/>
      <w:bCs w:val="0"/>
      <w:sz w:val="20"/>
      <w:u w:val="single"/>
    </w:rPr>
  </w:style>
  <w:style w:type="paragraph" w:customStyle="1" w:styleId="cardtext">
    <w:name w:val="card text"/>
    <w:basedOn w:val="Normal"/>
    <w:link w:val="cardtextChar"/>
    <w:qFormat/>
    <w:rsid w:val="00240A20"/>
    <w:pPr>
      <w:widowControl w:val="0"/>
      <w:ind w:left="288" w:right="288"/>
    </w:pPr>
    <w:rPr>
      <w:rFonts w:eastAsia="Calibri"/>
    </w:rPr>
  </w:style>
  <w:style w:type="character" w:customStyle="1" w:styleId="cardtextChar">
    <w:name w:val="card text Char"/>
    <w:basedOn w:val="DefaultParagraphFont"/>
    <w:link w:val="cardtext"/>
    <w:rsid w:val="00240A20"/>
    <w:rPr>
      <w:rFonts w:eastAsia="Calibri"/>
    </w:rPr>
  </w:style>
  <w:style w:type="paragraph" w:customStyle="1" w:styleId="Shrink6">
    <w:name w:val="Shrink 6"/>
    <w:basedOn w:val="Normal"/>
    <w:uiPriority w:val="99"/>
    <w:qFormat/>
    <w:rsid w:val="00240A20"/>
    <w:rPr>
      <w:rFonts w:eastAsia="Calibri" w:cs="Times New Roman"/>
      <w:sz w:val="12"/>
    </w:rPr>
  </w:style>
  <w:style w:type="character" w:customStyle="1" w:styleId="m-4851586476605706605gmail-styleunderline">
    <w:name w:val="m_-4851586476605706605gmail-styleunderline"/>
    <w:basedOn w:val="DefaultParagraphFont"/>
    <w:rsid w:val="00240A20"/>
  </w:style>
  <w:style w:type="character" w:styleId="IntenseEmphasis">
    <w:name w:val="Intense Emphasis"/>
    <w:aliases w:val="Title Char,title Char,UNDERLINE Char,Cites and Cards Char,Bold Underlined Char,Block Heading Char,Read This Char,Non Read Text Char,Debate Normal Char,Warrants Char"/>
    <w:basedOn w:val="DefaultParagraphFont"/>
    <w:link w:val="Title"/>
    <w:qFormat/>
    <w:rsid w:val="00240A20"/>
    <w:rPr>
      <w:rFonts w:cs="Times New Roman"/>
      <w:u w:val="single"/>
    </w:rPr>
  </w:style>
  <w:style w:type="paragraph" w:styleId="Title">
    <w:name w:val="Title"/>
    <w:aliases w:val="title,UNDERLINE,Cites and Cards,Bold Underlined,Block Heading,Read This,Non Read Text,Debate Normal,Warrants"/>
    <w:basedOn w:val="Normal"/>
    <w:next w:val="BodyText"/>
    <w:link w:val="IntenseEmphasis"/>
    <w:qFormat/>
    <w:rsid w:val="00240A20"/>
    <w:pPr>
      <w:keepNext/>
      <w:keepLines/>
      <w:spacing w:after="240"/>
      <w:jc w:val="center"/>
      <w:outlineLvl w:val="0"/>
    </w:pPr>
    <w:rPr>
      <w:rFonts w:cs="Times New Roman"/>
      <w:u w:val="single"/>
    </w:rPr>
  </w:style>
  <w:style w:type="character" w:customStyle="1" w:styleId="TitleChar1">
    <w:name w:val="Title Char1"/>
    <w:aliases w:val="Read This Char1,UNDERLINE Char1,title Char1,Block Heading Char1,Bold Underlined Char2,Bold Underlined Char1,Cites and Cards Char1,Cites and Cards Char2,Non Read Text Char1,Debate Normal Char1"/>
    <w:basedOn w:val="DefaultParagraphFont"/>
    <w:qFormat/>
    <w:rsid w:val="00240A20"/>
    <w:rPr>
      <w:rFonts w:asciiTheme="majorHAnsi" w:eastAsiaTheme="majorEastAsia" w:hAnsiTheme="majorHAnsi" w:cstheme="majorBidi"/>
      <w:spacing w:val="-10"/>
      <w:kern w:val="28"/>
      <w:sz w:val="56"/>
      <w:szCs w:val="56"/>
    </w:rPr>
  </w:style>
  <w:style w:type="paragraph" w:styleId="BodyText">
    <w:name w:val="Body Text"/>
    <w:aliases w:val="BT"/>
    <w:basedOn w:val="Normal"/>
    <w:link w:val="BodyTextChar"/>
    <w:unhideWhenUsed/>
    <w:qFormat/>
    <w:rsid w:val="00240A20"/>
    <w:pPr>
      <w:spacing w:after="120"/>
    </w:pPr>
  </w:style>
  <w:style w:type="character" w:customStyle="1" w:styleId="BodyTextChar">
    <w:name w:val="Body Text Char"/>
    <w:aliases w:val="BT Char"/>
    <w:basedOn w:val="DefaultParagraphFont"/>
    <w:link w:val="BodyText"/>
    <w:rsid w:val="00240A20"/>
  </w:style>
  <w:style w:type="character" w:customStyle="1" w:styleId="CharacterStyle1">
    <w:name w:val="Character Style 1"/>
    <w:rsid w:val="00240A20"/>
    <w:rPr>
      <w:rFonts w:ascii="Tahoma" w:hAnsi="Tahoma" w:cs="Tahoma" w:hint="default"/>
      <w:sz w:val="18"/>
      <w:szCs w:val="18"/>
    </w:rPr>
  </w:style>
  <w:style w:type="character" w:customStyle="1" w:styleId="underline">
    <w:name w:val="underline"/>
    <w:basedOn w:val="DefaultParagraphFont"/>
    <w:qFormat/>
    <w:rsid w:val="00240A20"/>
    <w:rPr>
      <w:b/>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locked/>
    <w:rsid w:val="00240A20"/>
    <w:rPr>
      <w:rFonts w:ascii="Times New Roman" w:hAnsi="Times New Roman" w:cs="Times New Roman"/>
      <w:sz w:val="24"/>
    </w:rPr>
  </w:style>
  <w:style w:type="paragraph" w:customStyle="1" w:styleId="SmallText">
    <w:name w:val="SmallText"/>
    <w:basedOn w:val="Normal"/>
    <w:autoRedefine/>
    <w:qFormat/>
    <w:rsid w:val="00240A20"/>
    <w:pPr>
      <w:widowControl w:val="0"/>
      <w:autoSpaceDE w:val="0"/>
      <w:autoSpaceDN w:val="0"/>
      <w:adjustRightInd w:val="0"/>
    </w:pPr>
    <w:rPr>
      <w:rFonts w:ascii="Times New Roman" w:eastAsia="Times New Roman" w:hAnsi="Times New Roman" w:cs="Times New Roman"/>
      <w:bCs/>
      <w:color w:val="000000"/>
      <w:sz w:val="16"/>
      <w:szCs w:val="20"/>
    </w:rPr>
  </w:style>
  <w:style w:type="character" w:customStyle="1" w:styleId="m-6803199347737443913gmail-styleunderline">
    <w:name w:val="m_-6803199347737443913gmail-styleunderline"/>
    <w:basedOn w:val="DefaultParagraphFont"/>
    <w:rsid w:val="00240A20"/>
  </w:style>
  <w:style w:type="table" w:styleId="TableGrid">
    <w:name w:val="Table Grid"/>
    <w:basedOn w:val="TableNormal"/>
    <w:uiPriority w:val="39"/>
    <w:rsid w:val="00240A20"/>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240A20"/>
  </w:style>
  <w:style w:type="numbering" w:customStyle="1" w:styleId="NoList1111">
    <w:name w:val="No List1111"/>
    <w:next w:val="NoList"/>
    <w:uiPriority w:val="99"/>
    <w:semiHidden/>
    <w:unhideWhenUsed/>
    <w:rsid w:val="00240A20"/>
  </w:style>
  <w:style w:type="numbering" w:customStyle="1" w:styleId="NoList11111">
    <w:name w:val="No List11111"/>
    <w:next w:val="NoList"/>
    <w:uiPriority w:val="99"/>
    <w:semiHidden/>
    <w:unhideWhenUsed/>
    <w:rsid w:val="00240A20"/>
  </w:style>
  <w:style w:type="numbering" w:customStyle="1" w:styleId="NoList211">
    <w:name w:val="No List211"/>
    <w:next w:val="NoList"/>
    <w:uiPriority w:val="99"/>
    <w:semiHidden/>
    <w:unhideWhenUsed/>
    <w:rsid w:val="00240A20"/>
  </w:style>
  <w:style w:type="table" w:customStyle="1" w:styleId="TableGrid1">
    <w:name w:val="Table Grid1"/>
    <w:basedOn w:val="TableNormal"/>
    <w:next w:val="TableGrid"/>
    <w:rsid w:val="00240A20"/>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40A20"/>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240A20"/>
  </w:style>
  <w:style w:type="numbering" w:customStyle="1" w:styleId="NoList13">
    <w:name w:val="No List13"/>
    <w:next w:val="NoList"/>
    <w:uiPriority w:val="99"/>
    <w:semiHidden/>
    <w:unhideWhenUsed/>
    <w:rsid w:val="00240A20"/>
  </w:style>
  <w:style w:type="numbering" w:customStyle="1" w:styleId="NoList22">
    <w:name w:val="No List22"/>
    <w:next w:val="NoList"/>
    <w:uiPriority w:val="99"/>
    <w:semiHidden/>
    <w:unhideWhenUsed/>
    <w:rsid w:val="00240A20"/>
  </w:style>
  <w:style w:type="table" w:customStyle="1" w:styleId="TableGrid3">
    <w:name w:val="Table Grid3"/>
    <w:basedOn w:val="TableNormal"/>
    <w:next w:val="TableGrid"/>
    <w:uiPriority w:val="39"/>
    <w:rsid w:val="00240A20"/>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240A20"/>
  </w:style>
  <w:style w:type="numbering" w:customStyle="1" w:styleId="NoList112">
    <w:name w:val="No List112"/>
    <w:next w:val="NoList"/>
    <w:uiPriority w:val="99"/>
    <w:semiHidden/>
    <w:unhideWhenUsed/>
    <w:rsid w:val="00240A20"/>
  </w:style>
  <w:style w:type="numbering" w:customStyle="1" w:styleId="NoList1112">
    <w:name w:val="No List1112"/>
    <w:next w:val="NoList"/>
    <w:uiPriority w:val="99"/>
    <w:semiHidden/>
    <w:unhideWhenUsed/>
    <w:rsid w:val="00240A20"/>
  </w:style>
  <w:style w:type="numbering" w:customStyle="1" w:styleId="NoList212">
    <w:name w:val="No List212"/>
    <w:next w:val="NoList"/>
    <w:uiPriority w:val="99"/>
    <w:semiHidden/>
    <w:unhideWhenUsed/>
    <w:rsid w:val="00240A20"/>
  </w:style>
  <w:style w:type="table" w:customStyle="1" w:styleId="TableGrid11">
    <w:name w:val="Table Grid11"/>
    <w:basedOn w:val="TableNormal"/>
    <w:next w:val="TableGrid"/>
    <w:uiPriority w:val="39"/>
    <w:rsid w:val="00240A20"/>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240A20"/>
  </w:style>
  <w:style w:type="numbering" w:customStyle="1" w:styleId="NoList14">
    <w:name w:val="No List14"/>
    <w:next w:val="NoList"/>
    <w:uiPriority w:val="99"/>
    <w:semiHidden/>
    <w:unhideWhenUsed/>
    <w:rsid w:val="00240A20"/>
  </w:style>
  <w:style w:type="paragraph" w:customStyle="1" w:styleId="Underline2">
    <w:name w:val="Underline2"/>
    <w:basedOn w:val="Normal"/>
    <w:link w:val="Underline2Char"/>
    <w:autoRedefine/>
    <w:uiPriority w:val="4"/>
    <w:qFormat/>
    <w:rsid w:val="00240A20"/>
    <w:rPr>
      <w:b/>
      <w:u w:val="single"/>
    </w:rPr>
  </w:style>
  <w:style w:type="character" w:customStyle="1" w:styleId="Underline2Char">
    <w:name w:val="Underline2 Char"/>
    <w:basedOn w:val="DefaultParagraphFont"/>
    <w:link w:val="Underline2"/>
    <w:uiPriority w:val="4"/>
    <w:rsid w:val="00240A20"/>
    <w:rPr>
      <w:b/>
      <w:u w:val="single"/>
    </w:rPr>
  </w:style>
  <w:style w:type="character" w:customStyle="1" w:styleId="tl8wme">
    <w:name w:val="tl8wme"/>
    <w:basedOn w:val="DefaultParagraphFont"/>
    <w:rsid w:val="00240A20"/>
  </w:style>
  <w:style w:type="paragraph" w:customStyle="1" w:styleId="analyticreal">
    <w:name w:val="analytic real"/>
    <w:basedOn w:val="Heading4"/>
    <w:link w:val="analyticrealChar"/>
    <w:autoRedefine/>
    <w:uiPriority w:val="4"/>
    <w:qFormat/>
    <w:rsid w:val="00240A20"/>
    <w:rPr>
      <w:color w:val="215868" w:themeColor="accent5" w:themeShade="80"/>
    </w:rPr>
  </w:style>
  <w:style w:type="character" w:customStyle="1" w:styleId="analyticrealChar">
    <w:name w:val="analytic real Char"/>
    <w:basedOn w:val="DefaultParagraphFont"/>
    <w:link w:val="analyticreal"/>
    <w:uiPriority w:val="4"/>
    <w:rsid w:val="00240A20"/>
    <w:rPr>
      <w:rFonts w:eastAsiaTheme="majorEastAsia" w:cstheme="majorBidi"/>
      <w:b/>
      <w:bCs/>
      <w:color w:val="215868" w:themeColor="accent5" w:themeShade="80"/>
      <w:sz w:val="26"/>
    </w:rPr>
  </w:style>
  <w:style w:type="paragraph" w:customStyle="1" w:styleId="Based">
    <w:name w:val="Based"/>
    <w:basedOn w:val="Heading4"/>
    <w:link w:val="BasedChar"/>
    <w:autoRedefine/>
    <w:uiPriority w:val="4"/>
    <w:qFormat/>
    <w:rsid w:val="00240A20"/>
    <w:rPr>
      <w:color w:val="1F497D" w:themeColor="text2"/>
    </w:rPr>
  </w:style>
  <w:style w:type="character" w:customStyle="1" w:styleId="BasedChar">
    <w:name w:val="Based Char"/>
    <w:basedOn w:val="DefaultParagraphFont"/>
    <w:link w:val="Based"/>
    <w:uiPriority w:val="4"/>
    <w:rsid w:val="00240A20"/>
    <w:rPr>
      <w:rFonts w:eastAsiaTheme="majorEastAsia" w:cstheme="majorBidi"/>
      <w:b/>
      <w:bCs/>
      <w:color w:val="1F497D" w:themeColor="text2"/>
      <w:sz w:val="26"/>
    </w:rPr>
  </w:style>
  <w:style w:type="paragraph" w:customStyle="1" w:styleId="Analytic0">
    <w:name w:val="!!_Analytic"/>
    <w:basedOn w:val="Analytic"/>
    <w:link w:val="AnalyticChar0"/>
    <w:autoRedefine/>
    <w:qFormat/>
    <w:rsid w:val="00240A20"/>
  </w:style>
  <w:style w:type="character" w:customStyle="1" w:styleId="AnalyticChar0">
    <w:name w:val="!!_Analytic Char"/>
    <w:link w:val="Analytic0"/>
    <w:locked/>
    <w:rsid w:val="00240A20"/>
    <w:rPr>
      <w:rFonts w:eastAsiaTheme="majorEastAsia" w:cstheme="majorBidi"/>
      <w:b/>
      <w:bCs/>
      <w:color w:val="404040" w:themeColor="text1" w:themeTint="BF"/>
      <w:sz w:val="26"/>
    </w:rPr>
  </w:style>
  <w:style w:type="paragraph" w:customStyle="1" w:styleId="Emphasize">
    <w:name w:val="Emphasize"/>
    <w:basedOn w:val="Normal"/>
    <w:uiPriority w:val="7"/>
    <w:qFormat/>
    <w:rsid w:val="00240A20"/>
    <w:pPr>
      <w:pBdr>
        <w:top w:val="single" w:sz="18" w:space="0" w:color="auto"/>
        <w:left w:val="single" w:sz="18" w:space="0" w:color="auto"/>
        <w:bottom w:val="single" w:sz="18" w:space="0" w:color="auto"/>
        <w:right w:val="single" w:sz="18" w:space="0" w:color="auto"/>
      </w:pBdr>
      <w:spacing w:line="254" w:lineRule="auto"/>
      <w:ind w:left="720"/>
      <w:jc w:val="both"/>
    </w:pPr>
    <w:rPr>
      <w:iCs/>
      <w:u w:val="single"/>
      <w:bdr w:val="single" w:sz="8" w:space="0" w:color="auto"/>
    </w:rPr>
  </w:style>
  <w:style w:type="character" w:customStyle="1" w:styleId="citation">
    <w:name w:val="citation"/>
    <w:basedOn w:val="DefaultParagraphFont"/>
    <w:rsid w:val="00240A20"/>
  </w:style>
  <w:style w:type="paragraph" w:customStyle="1" w:styleId="Cites">
    <w:name w:val="Cites"/>
    <w:link w:val="CitesChar"/>
    <w:qFormat/>
    <w:rsid w:val="00240A20"/>
    <w:rPr>
      <w:rFonts w:ascii="Times New Roman" w:eastAsia="Times New Roman" w:hAnsi="Times New Roman" w:cs="Times New Roman"/>
      <w:noProof/>
      <w:sz w:val="20"/>
      <w:szCs w:val="20"/>
    </w:rPr>
  </w:style>
  <w:style w:type="character" w:customStyle="1" w:styleId="CitesChar">
    <w:name w:val="Cites Char"/>
    <w:link w:val="Cites"/>
    <w:rsid w:val="00240A20"/>
    <w:rPr>
      <w:rFonts w:ascii="Times New Roman" w:eastAsia="Times New Roman" w:hAnsi="Times New Roman" w:cs="Times New Roman"/>
      <w:noProof/>
      <w:sz w:val="20"/>
      <w:szCs w:val="20"/>
    </w:rPr>
  </w:style>
  <w:style w:type="paragraph" w:styleId="BalloonText">
    <w:name w:val="Balloon Text"/>
    <w:basedOn w:val="Normal"/>
    <w:link w:val="BalloonTextChar"/>
    <w:uiPriority w:val="99"/>
    <w:unhideWhenUsed/>
    <w:rsid w:val="00240A20"/>
    <w:rPr>
      <w:rFonts w:ascii="Segoe UI" w:hAnsi="Segoe UI" w:cs="Segoe UI"/>
      <w:sz w:val="18"/>
      <w:szCs w:val="18"/>
    </w:rPr>
  </w:style>
  <w:style w:type="character" w:customStyle="1" w:styleId="BalloonTextChar">
    <w:name w:val="Balloon Text Char"/>
    <w:basedOn w:val="DefaultParagraphFont"/>
    <w:link w:val="BalloonText"/>
    <w:uiPriority w:val="99"/>
    <w:rsid w:val="00240A20"/>
    <w:rPr>
      <w:rFonts w:ascii="Segoe UI" w:hAnsi="Segoe UI" w:cs="Segoe UI"/>
      <w:sz w:val="18"/>
      <w:szCs w:val="18"/>
    </w:rPr>
  </w:style>
  <w:style w:type="character" w:customStyle="1" w:styleId="BoldUnderlineChar">
    <w:name w:val="Bold Underline Char"/>
    <w:locked/>
    <w:rsid w:val="00240A20"/>
    <w:rPr>
      <w:rFonts w:ascii="Times New Roman" w:eastAsia="Times New Roman" w:hAnsi="Times New Roman"/>
      <w:b/>
      <w:bCs/>
      <w:szCs w:val="24"/>
      <w:u w:val="single"/>
    </w:rPr>
  </w:style>
  <w:style w:type="character" w:customStyle="1" w:styleId="StyleUnderlineCharTimesBold">
    <w:name w:val="Style Underline Char + Times Bold"/>
    <w:basedOn w:val="DefaultParagraphFont"/>
    <w:rsid w:val="00240A20"/>
    <w:rPr>
      <w:rFonts w:ascii="Times" w:hAnsi="Times"/>
      <w:b w:val="0"/>
      <w:bCs/>
      <w:sz w:val="20"/>
      <w:u w:val="single"/>
    </w:rPr>
  </w:style>
  <w:style w:type="paragraph" w:customStyle="1" w:styleId="Normaltag">
    <w:name w:val="Normal tag"/>
    <w:basedOn w:val="Normal"/>
    <w:link w:val="NormaltagChar"/>
    <w:qFormat/>
    <w:rsid w:val="00240A20"/>
    <w:rPr>
      <w:b/>
      <w:sz w:val="24"/>
    </w:rPr>
  </w:style>
  <w:style w:type="character" w:customStyle="1" w:styleId="NormaltagChar">
    <w:name w:val="Normal tag Char"/>
    <w:link w:val="Normaltag"/>
    <w:locked/>
    <w:rsid w:val="00240A20"/>
    <w:rPr>
      <w:b/>
      <w:sz w:val="24"/>
    </w:rPr>
  </w:style>
  <w:style w:type="character" w:customStyle="1" w:styleId="StyleBoldUnderline1">
    <w:name w:val="Style Bold Underline1"/>
    <w:basedOn w:val="DefaultParagraphFont"/>
    <w:rsid w:val="00240A20"/>
    <w:rPr>
      <w:b w:val="0"/>
      <w:bCs/>
      <w:u w:val="single"/>
    </w:rPr>
  </w:style>
  <w:style w:type="character" w:customStyle="1" w:styleId="st">
    <w:name w:val="st"/>
    <w:rsid w:val="00240A20"/>
  </w:style>
  <w:style w:type="character" w:customStyle="1" w:styleId="DebateUnderline">
    <w:name w:val="Debate Underline"/>
    <w:qFormat/>
    <w:rsid w:val="00240A20"/>
    <w:rPr>
      <w:rFonts w:ascii="Times New Roman" w:hAnsi="Times New Roman"/>
      <w:sz w:val="20"/>
      <w:szCs w:val="24"/>
      <w:u w:val="thick"/>
    </w:rPr>
  </w:style>
  <w:style w:type="character" w:customStyle="1" w:styleId="Author-Date">
    <w:name w:val="Author-Date"/>
    <w:qFormat/>
    <w:rsid w:val="00240A20"/>
    <w:rPr>
      <w:b/>
      <w:sz w:val="24"/>
      <w:szCs w:val="24"/>
    </w:rPr>
  </w:style>
  <w:style w:type="paragraph" w:customStyle="1" w:styleId="Cards">
    <w:name w:val="Cards"/>
    <w:next w:val="Normal"/>
    <w:link w:val="CardsChar"/>
    <w:qFormat/>
    <w:rsid w:val="00240A20"/>
    <w:pPr>
      <w:widowControl w:val="0"/>
      <w:ind w:left="432" w:right="432"/>
    </w:pPr>
    <w:rPr>
      <w:rFonts w:ascii="Times New Roman" w:eastAsia="Times New Roman" w:hAnsi="Times New Roman" w:cs="Times New Roman"/>
      <w:sz w:val="20"/>
      <w:szCs w:val="24"/>
    </w:rPr>
  </w:style>
  <w:style w:type="character" w:customStyle="1" w:styleId="CardsChar">
    <w:name w:val="Cards Char"/>
    <w:link w:val="Cards"/>
    <w:rsid w:val="00240A20"/>
    <w:rPr>
      <w:rFonts w:ascii="Times New Roman" w:eastAsia="Times New Roman" w:hAnsi="Times New Roman" w:cs="Times New Roman"/>
      <w:sz w:val="20"/>
      <w:szCs w:val="24"/>
    </w:rPr>
  </w:style>
  <w:style w:type="paragraph" w:customStyle="1" w:styleId="Cardunderlining">
    <w:name w:val="Card underlining"/>
    <w:basedOn w:val="Normal"/>
    <w:qFormat/>
    <w:rsid w:val="00240A20"/>
    <w:rPr>
      <w:u w:val="single"/>
    </w:rPr>
  </w:style>
  <w:style w:type="character" w:customStyle="1" w:styleId="NoformattingChar">
    <w:name w:val="No formatting Char"/>
    <w:rsid w:val="00240A20"/>
    <w:rPr>
      <w:rFonts w:ascii="Times New Roman" w:hAnsi="Times New Roman"/>
      <w:b/>
      <w:sz w:val="24"/>
    </w:rPr>
  </w:style>
  <w:style w:type="paragraph" w:customStyle="1" w:styleId="Cardnon-underlined">
    <w:name w:val="Card non-underlined"/>
    <w:basedOn w:val="Normal"/>
    <w:link w:val="Cardnon-underlinedChar"/>
    <w:autoRedefine/>
    <w:qFormat/>
    <w:rsid w:val="00240A20"/>
    <w:rPr>
      <w:szCs w:val="20"/>
    </w:rPr>
  </w:style>
  <w:style w:type="character" w:customStyle="1" w:styleId="SubtitleChar">
    <w:name w:val="Subtitle Char"/>
    <w:aliases w:val="Underlined card text Char"/>
    <w:link w:val="Subtitle"/>
    <w:uiPriority w:val="11"/>
    <w:rsid w:val="00240A20"/>
    <w:rPr>
      <w:rFonts w:ascii="Times New Roman" w:eastAsia="Times New Roman" w:hAnsi="Times New Roman" w:cs="Times New Roman"/>
      <w:iCs/>
      <w:color w:val="000000"/>
      <w:spacing w:val="15"/>
      <w:u w:val="single"/>
    </w:rPr>
  </w:style>
  <w:style w:type="character" w:customStyle="1" w:styleId="firstchar">
    <w:name w:val="firstchar"/>
    <w:rsid w:val="00240A20"/>
  </w:style>
  <w:style w:type="character" w:customStyle="1" w:styleId="Style8ptBold">
    <w:name w:val="Style 8 pt Bold"/>
    <w:basedOn w:val="DefaultParagraphFont"/>
    <w:rsid w:val="00240A20"/>
    <w:rPr>
      <w:b w:val="0"/>
      <w:bCs/>
      <w:sz w:val="16"/>
    </w:rPr>
  </w:style>
  <w:style w:type="character" w:customStyle="1" w:styleId="term">
    <w:name w:val="term"/>
    <w:rsid w:val="00240A20"/>
  </w:style>
  <w:style w:type="character" w:customStyle="1" w:styleId="cardChar">
    <w:name w:val="card Char"/>
    <w:aliases w:val="Bold Cite Char Char,Speed Cite Char"/>
    <w:basedOn w:val="DefaultParagraphFont"/>
    <w:uiPriority w:val="6"/>
    <w:rsid w:val="00240A20"/>
    <w:rPr>
      <w:rFonts w:ascii="Calibri" w:eastAsia="Times New Roman" w:hAnsi="Calibri" w:cs="Calibri"/>
      <w:szCs w:val="20"/>
    </w:rPr>
  </w:style>
  <w:style w:type="character" w:customStyle="1" w:styleId="AuthorDate">
    <w:name w:val="Author Date"/>
    <w:rsid w:val="00240A20"/>
    <w:rPr>
      <w:b/>
      <w:sz w:val="24"/>
      <w:u w:val="thick"/>
    </w:rPr>
  </w:style>
  <w:style w:type="character" w:customStyle="1" w:styleId="UnresolvedMention2">
    <w:name w:val="Unresolved Mention2"/>
    <w:basedOn w:val="DefaultParagraphFont"/>
    <w:uiPriority w:val="99"/>
    <w:rsid w:val="00240A20"/>
    <w:rPr>
      <w:color w:val="605E5C"/>
      <w:shd w:val="clear" w:color="auto" w:fill="E1DFDD"/>
    </w:rPr>
  </w:style>
  <w:style w:type="paragraph" w:styleId="Header">
    <w:name w:val="header"/>
    <w:aliases w:val="Header Char Char,Header Char Char Char Char Char Char Char Cha,Header Char2,Header Char1 Char,Char Char Char Cha, Char2,Header 1, Char Char Char Char Char,Header Char Char1,Header Char2 Char Char Char,Header Char1 Char1 Char Char Char,HeaderOld"/>
    <w:basedOn w:val="Normal"/>
    <w:link w:val="HeaderChar"/>
    <w:uiPriority w:val="99"/>
    <w:qFormat/>
    <w:rsid w:val="00240A20"/>
    <w:pPr>
      <w:tabs>
        <w:tab w:val="center" w:pos="4680"/>
        <w:tab w:val="right" w:pos="9360"/>
      </w:tabs>
    </w:pPr>
  </w:style>
  <w:style w:type="character" w:customStyle="1" w:styleId="HeaderChar">
    <w:name w:val="Header Char"/>
    <w:aliases w:val="Header Char Char Char2,Header Char Char Char Char Char Char Char Cha Char1,Header Char2 Char1,Header Char1 Char Char1,Char Char Char Cha Char, Char2 Char,Header 1 Char1, Char Char Char Char Char Char,Header Char Char1 Char1,HeaderOld Char"/>
    <w:basedOn w:val="DefaultParagraphFont"/>
    <w:link w:val="Header"/>
    <w:uiPriority w:val="99"/>
    <w:qFormat/>
    <w:rsid w:val="00240A20"/>
  </w:style>
  <w:style w:type="paragraph" w:styleId="Footer">
    <w:name w:val="footer"/>
    <w:basedOn w:val="Normal"/>
    <w:link w:val="FooterChar"/>
    <w:uiPriority w:val="99"/>
    <w:rsid w:val="00240A20"/>
    <w:pPr>
      <w:tabs>
        <w:tab w:val="center" w:pos="4680"/>
        <w:tab w:val="right" w:pos="9360"/>
      </w:tabs>
    </w:pPr>
  </w:style>
  <w:style w:type="character" w:customStyle="1" w:styleId="FooterChar">
    <w:name w:val="Footer Char"/>
    <w:basedOn w:val="DefaultParagraphFont"/>
    <w:link w:val="Footer"/>
    <w:uiPriority w:val="99"/>
    <w:rsid w:val="00240A20"/>
  </w:style>
  <w:style w:type="character" w:customStyle="1" w:styleId="CommentTextChar">
    <w:name w:val="Comment Text Char"/>
    <w:basedOn w:val="DefaultParagraphFont"/>
    <w:link w:val="CommentText"/>
    <w:uiPriority w:val="99"/>
    <w:rsid w:val="00240A20"/>
    <w:rPr>
      <w:rFonts w:cs="Calibri"/>
      <w:szCs w:val="20"/>
    </w:rPr>
  </w:style>
  <w:style w:type="paragraph" w:styleId="CommentText">
    <w:name w:val="annotation text"/>
    <w:basedOn w:val="Normal"/>
    <w:link w:val="CommentTextChar"/>
    <w:uiPriority w:val="99"/>
    <w:unhideWhenUsed/>
    <w:rsid w:val="00240A20"/>
    <w:rPr>
      <w:rFonts w:cs="Calibri"/>
      <w:szCs w:val="20"/>
    </w:rPr>
  </w:style>
  <w:style w:type="character" w:customStyle="1" w:styleId="CommentTextChar1">
    <w:name w:val="Comment Text Char1"/>
    <w:basedOn w:val="DefaultParagraphFont"/>
    <w:uiPriority w:val="99"/>
    <w:rsid w:val="00240A20"/>
    <w:rPr>
      <w:sz w:val="20"/>
      <w:szCs w:val="20"/>
    </w:rPr>
  </w:style>
  <w:style w:type="character" w:customStyle="1" w:styleId="BalloonTextChar1">
    <w:name w:val="Balloon Text Char1"/>
    <w:basedOn w:val="DefaultParagraphFont"/>
    <w:uiPriority w:val="99"/>
    <w:rsid w:val="00240A20"/>
    <w:rPr>
      <w:rFonts w:ascii="Times New Roman" w:hAnsi="Times New Roman" w:cs="Times New Roman"/>
      <w:sz w:val="18"/>
      <w:szCs w:val="18"/>
    </w:rPr>
  </w:style>
  <w:style w:type="character" w:customStyle="1" w:styleId="Emphasis2">
    <w:name w:val="Emphasis2"/>
    <w:basedOn w:val="DefaultParagraphFont"/>
    <w:rsid w:val="00240A20"/>
    <w:rPr>
      <w:rFonts w:ascii="Franklin Gothic Heavy" w:hAnsi="Franklin Gothic Heavy" w:hint="default"/>
      <w:iCs/>
      <w:u w:val="single"/>
    </w:rPr>
  </w:style>
  <w:style w:type="paragraph" w:customStyle="1" w:styleId="Nothing">
    <w:name w:val="Nothing"/>
    <w:link w:val="NothingChar"/>
    <w:qFormat/>
    <w:rsid w:val="00240A20"/>
    <w:pPr>
      <w:jc w:val="both"/>
    </w:pPr>
    <w:rPr>
      <w:rFonts w:ascii="Times New Roman" w:eastAsia="Times New Roman" w:hAnsi="Times New Roman" w:cs="Times New Roman"/>
      <w:sz w:val="20"/>
      <w:szCs w:val="24"/>
    </w:rPr>
  </w:style>
  <w:style w:type="character" w:customStyle="1" w:styleId="CardsChar1">
    <w:name w:val="Cards Char1"/>
    <w:rsid w:val="00240A20"/>
    <w:rPr>
      <w:rFonts w:ascii="Times New Roman" w:eastAsia="Times New Roman" w:hAnsi="Times New Roman" w:cs="Times New Roman"/>
      <w:sz w:val="20"/>
      <w:szCs w:val="24"/>
    </w:rPr>
  </w:style>
  <w:style w:type="character" w:customStyle="1" w:styleId="null">
    <w:name w:val="null"/>
    <w:basedOn w:val="DefaultParagraphFont"/>
    <w:rsid w:val="00240A20"/>
  </w:style>
  <w:style w:type="paragraph" w:customStyle="1" w:styleId="RainwithanA">
    <w:name w:val="Rain with an A"/>
    <w:basedOn w:val="Normal"/>
    <w:link w:val="RainwithanAChar"/>
    <w:uiPriority w:val="4"/>
    <w:qFormat/>
    <w:rsid w:val="00240A20"/>
    <w:pPr>
      <w:outlineLvl w:val="3"/>
    </w:pPr>
    <w:rPr>
      <w:b/>
      <w:sz w:val="26"/>
    </w:rPr>
  </w:style>
  <w:style w:type="character" w:customStyle="1" w:styleId="RainwithanAChar">
    <w:name w:val="Rain with an A Char"/>
    <w:basedOn w:val="DefaultParagraphFont"/>
    <w:link w:val="RainwithanA"/>
    <w:uiPriority w:val="4"/>
    <w:rsid w:val="00240A20"/>
    <w:rPr>
      <w:b/>
      <w:sz w:val="26"/>
    </w:rPr>
  </w:style>
  <w:style w:type="character" w:customStyle="1" w:styleId="u-custom-list-number">
    <w:name w:val="u-custom-list-number"/>
    <w:basedOn w:val="DefaultParagraphFont"/>
    <w:rsid w:val="00240A20"/>
  </w:style>
  <w:style w:type="character" w:customStyle="1" w:styleId="NothingChar">
    <w:name w:val="Nothing Char"/>
    <w:link w:val="Nothing"/>
    <w:rsid w:val="00240A20"/>
    <w:rPr>
      <w:rFonts w:ascii="Times New Roman" w:eastAsia="Times New Roman" w:hAnsi="Times New Roman" w:cs="Times New Roman"/>
      <w:sz w:val="20"/>
      <w:szCs w:val="24"/>
    </w:rPr>
  </w:style>
  <w:style w:type="character" w:customStyle="1" w:styleId="CitesChar2">
    <w:name w:val="Cites Char2"/>
    <w:rsid w:val="00240A20"/>
    <w:rPr>
      <w:rFonts w:ascii="Arial" w:eastAsia="Calibri" w:hAnsi="Arial" w:cs="Calibri"/>
      <w:b/>
      <w:bCs/>
      <w:szCs w:val="20"/>
      <w:lang w:val="x-none" w:eastAsia="x-none"/>
    </w:rPr>
  </w:style>
  <w:style w:type="paragraph" w:customStyle="1" w:styleId="generic-articlebody">
    <w:name w:val="generic-article__body"/>
    <w:basedOn w:val="Normal"/>
    <w:uiPriority w:val="99"/>
    <w:qFormat/>
    <w:rsid w:val="00240A20"/>
    <w:pPr>
      <w:spacing w:before="100" w:beforeAutospacing="1" w:after="100" w:afterAutospacing="1"/>
    </w:pPr>
    <w:rPr>
      <w:rFonts w:eastAsia="Times New Roman"/>
      <w:sz w:val="24"/>
    </w:rPr>
  </w:style>
  <w:style w:type="character" w:customStyle="1" w:styleId="articlepage-articlebody-firstletter">
    <w:name w:val="articlepage-articlebody-firstletter"/>
    <w:basedOn w:val="DefaultParagraphFont"/>
    <w:rsid w:val="00240A20"/>
  </w:style>
  <w:style w:type="paragraph" w:customStyle="1" w:styleId="t-body-text">
    <w:name w:val="t-body-text"/>
    <w:basedOn w:val="Normal"/>
    <w:rsid w:val="00240A20"/>
    <w:pPr>
      <w:spacing w:before="100" w:beforeAutospacing="1" w:after="100" w:afterAutospacing="1"/>
    </w:pPr>
    <w:rPr>
      <w:rFonts w:eastAsia="Times New Roman"/>
      <w:sz w:val="24"/>
    </w:rPr>
  </w:style>
  <w:style w:type="paragraph" w:customStyle="1" w:styleId="selectionshareable">
    <w:name w:val="selectionshareable"/>
    <w:basedOn w:val="Normal"/>
    <w:uiPriority w:val="99"/>
    <w:qFormat/>
    <w:rsid w:val="00240A20"/>
    <w:pPr>
      <w:spacing w:before="100" w:beforeAutospacing="1" w:after="100" w:afterAutospacing="1"/>
    </w:pPr>
    <w:rPr>
      <w:rFonts w:eastAsia="Times New Roman"/>
      <w:sz w:val="24"/>
    </w:rPr>
  </w:style>
  <w:style w:type="paragraph" w:customStyle="1" w:styleId="p-text">
    <w:name w:val="p-text"/>
    <w:basedOn w:val="Normal"/>
    <w:qFormat/>
    <w:rsid w:val="00240A20"/>
    <w:pPr>
      <w:spacing w:before="100" w:beforeAutospacing="1" w:after="100" w:afterAutospacing="1"/>
    </w:pPr>
    <w:rPr>
      <w:rFonts w:eastAsia="Times New Roman"/>
      <w:sz w:val="24"/>
    </w:rPr>
  </w:style>
  <w:style w:type="paragraph" w:customStyle="1" w:styleId="Emphasis0">
    <w:name w:val="!!_Emphasis"/>
    <w:basedOn w:val="Normal"/>
    <w:uiPriority w:val="7"/>
    <w:qFormat/>
    <w:rsid w:val="00240A20"/>
    <w:pPr>
      <w:pBdr>
        <w:top w:val="single" w:sz="4" w:space="0" w:color="auto"/>
        <w:left w:val="single" w:sz="4" w:space="0" w:color="auto"/>
        <w:bottom w:val="single" w:sz="4" w:space="0" w:color="auto"/>
        <w:right w:val="single" w:sz="4" w:space="0" w:color="auto"/>
      </w:pBdr>
      <w:spacing w:line="254" w:lineRule="auto"/>
      <w:ind w:left="720"/>
    </w:pPr>
    <w:rPr>
      <w:iCs/>
      <w:sz w:val="24"/>
      <w:u w:val="single"/>
      <w:bdr w:val="single" w:sz="8" w:space="0" w:color="auto"/>
    </w:rPr>
  </w:style>
  <w:style w:type="character" w:customStyle="1" w:styleId="Emph">
    <w:name w:val="Emph"/>
    <w:basedOn w:val="DefaultParagraphFont"/>
    <w:uiPriority w:val="1"/>
    <w:qFormat/>
    <w:rsid w:val="00240A20"/>
    <w:rPr>
      <w:rFonts w:ascii="Arial" w:hAnsi="Arial"/>
      <w:b/>
      <w:sz w:val="20"/>
      <w:u w:val="single"/>
      <w:bdr w:val="single" w:sz="8" w:space="0" w:color="auto"/>
    </w:rPr>
  </w:style>
  <w:style w:type="paragraph" w:customStyle="1" w:styleId="MB">
    <w:name w:val="!!_MB"/>
    <w:basedOn w:val="Normal"/>
    <w:link w:val="MBChar"/>
    <w:qFormat/>
    <w:rsid w:val="00240A20"/>
    <w:rPr>
      <w:rFonts w:eastAsia="Calibri"/>
      <w:b/>
      <w:color w:val="002060"/>
      <w:sz w:val="28"/>
    </w:rPr>
  </w:style>
  <w:style w:type="character" w:customStyle="1" w:styleId="MBChar">
    <w:name w:val="!!_MB Char"/>
    <w:basedOn w:val="DefaultParagraphFont"/>
    <w:link w:val="MB"/>
    <w:rsid w:val="00240A20"/>
    <w:rPr>
      <w:rFonts w:eastAsia="Calibri"/>
      <w:b/>
      <w:color w:val="002060"/>
      <w:sz w:val="28"/>
    </w:rPr>
  </w:style>
  <w:style w:type="paragraph" w:customStyle="1" w:styleId="DebateUnderline0">
    <w:name w:val="DebateUnderline"/>
    <w:basedOn w:val="Normal"/>
    <w:link w:val="DebateUnderlineChar"/>
    <w:qFormat/>
    <w:rsid w:val="00240A20"/>
    <w:pPr>
      <w:spacing w:line="276" w:lineRule="auto"/>
    </w:pPr>
    <w:rPr>
      <w:rFonts w:eastAsia="Calibri"/>
      <w:sz w:val="24"/>
      <w:u w:val="single"/>
    </w:rPr>
  </w:style>
  <w:style w:type="paragraph" w:customStyle="1" w:styleId="DebateEmphasis">
    <w:name w:val="DebateEmphasis"/>
    <w:basedOn w:val="DebateUnderline0"/>
    <w:link w:val="DebateEmphasisChar"/>
    <w:qFormat/>
    <w:rsid w:val="00240A20"/>
    <w:rPr>
      <w:b/>
    </w:rPr>
  </w:style>
  <w:style w:type="character" w:customStyle="1" w:styleId="DebateUnderlineChar">
    <w:name w:val="DebateUnderline Char"/>
    <w:basedOn w:val="DefaultParagraphFont"/>
    <w:link w:val="DebateUnderline0"/>
    <w:rsid w:val="00240A20"/>
    <w:rPr>
      <w:rFonts w:eastAsia="Calibri"/>
      <w:sz w:val="24"/>
      <w:u w:val="single"/>
    </w:rPr>
  </w:style>
  <w:style w:type="character" w:customStyle="1" w:styleId="DebateEmphasisChar">
    <w:name w:val="DebateEmphasis Char"/>
    <w:basedOn w:val="DebateUnderlineChar"/>
    <w:link w:val="DebateEmphasis"/>
    <w:rsid w:val="00240A20"/>
    <w:rPr>
      <w:rFonts w:eastAsia="Calibri"/>
      <w:b/>
      <w:sz w:val="24"/>
      <w:u w:val="single"/>
    </w:rPr>
  </w:style>
  <w:style w:type="character" w:customStyle="1" w:styleId="MicrotextChar">
    <w:name w:val="Microtext Char"/>
    <w:basedOn w:val="DefaultParagraphFont"/>
    <w:link w:val="Microtext"/>
    <w:rsid w:val="00240A20"/>
    <w:rPr>
      <w:rFonts w:ascii="Cambria" w:eastAsia="Cambria" w:hAnsi="Cambria" w:cs="Times New Roman"/>
      <w:sz w:val="12"/>
    </w:rPr>
  </w:style>
  <w:style w:type="paragraph" w:customStyle="1" w:styleId="BreakTag">
    <w:name w:val="Break Tag"/>
    <w:basedOn w:val="Normal"/>
    <w:autoRedefine/>
    <w:uiPriority w:val="4"/>
    <w:qFormat/>
    <w:rsid w:val="00240A20"/>
    <w:pPr>
      <w:spacing w:before="240"/>
      <w:contextualSpacing/>
    </w:pPr>
    <w:rPr>
      <w:rFonts w:ascii="Arial" w:hAnsi="Arial" w:cs="Arial"/>
      <w:b/>
      <w:sz w:val="26"/>
    </w:rPr>
  </w:style>
  <w:style w:type="paragraph" w:customStyle="1" w:styleId="BreakBlock">
    <w:name w:val="Break Block"/>
    <w:basedOn w:val="Normal"/>
    <w:link w:val="BreakBlockChar"/>
    <w:autoRedefine/>
    <w:qFormat/>
    <w:rsid w:val="00240A20"/>
    <w:pPr>
      <w:spacing w:before="240"/>
      <w:contextualSpacing/>
      <w:jc w:val="center"/>
    </w:pPr>
    <w:rPr>
      <w:rFonts w:ascii="Arial Bold" w:hAnsi="Arial Bold" w:cs="Arial"/>
      <w:b/>
      <w:caps/>
      <w:sz w:val="32"/>
      <w:u w:val="single"/>
    </w:rPr>
  </w:style>
  <w:style w:type="character" w:customStyle="1" w:styleId="BreakBlockChar">
    <w:name w:val="Break Block Char"/>
    <w:basedOn w:val="DefaultParagraphFont"/>
    <w:link w:val="BreakBlock"/>
    <w:rsid w:val="00240A20"/>
    <w:rPr>
      <w:rFonts w:ascii="Arial Bold" w:hAnsi="Arial Bold" w:cs="Arial"/>
      <w:b/>
      <w:caps/>
      <w:sz w:val="32"/>
      <w:u w:val="single"/>
    </w:rPr>
  </w:style>
  <w:style w:type="character" w:customStyle="1" w:styleId="Mention1">
    <w:name w:val="Mention1"/>
    <w:basedOn w:val="DefaultParagraphFont"/>
    <w:uiPriority w:val="99"/>
    <w:semiHidden/>
    <w:unhideWhenUsed/>
    <w:rsid w:val="00240A20"/>
    <w:rPr>
      <w:color w:val="2B579A"/>
      <w:shd w:val="clear" w:color="auto" w:fill="E6E6E6"/>
    </w:rPr>
  </w:style>
  <w:style w:type="character" w:customStyle="1" w:styleId="m4841727538114946087gmail-styleunderline">
    <w:name w:val="m_4841727538114946087gmail-styleunderline"/>
    <w:basedOn w:val="DefaultParagraphFont"/>
    <w:rsid w:val="00240A20"/>
  </w:style>
  <w:style w:type="paragraph" w:customStyle="1" w:styleId="evidencetext">
    <w:name w:val="evidence text"/>
    <w:basedOn w:val="Normal"/>
    <w:link w:val="evidencetextChar1"/>
    <w:uiPriority w:val="99"/>
    <w:qFormat/>
    <w:rsid w:val="00240A20"/>
    <w:pPr>
      <w:ind w:left="432" w:right="432"/>
      <w:contextualSpacing/>
    </w:pPr>
    <w:rPr>
      <w:rFonts w:ascii="Arial" w:hAnsi="Arial" w:cs="Arial"/>
      <w:color w:val="000000"/>
      <w:lang w:val="x-none" w:eastAsia="x-none"/>
    </w:rPr>
  </w:style>
  <w:style w:type="character" w:customStyle="1" w:styleId="evidencetextChar1">
    <w:name w:val="evidence text Char1"/>
    <w:link w:val="evidencetext"/>
    <w:uiPriority w:val="99"/>
    <w:rsid w:val="00240A20"/>
    <w:rPr>
      <w:rFonts w:ascii="Arial" w:hAnsi="Arial" w:cs="Arial"/>
      <w:color w:val="000000"/>
      <w:lang w:val="x-none" w:eastAsia="x-none"/>
    </w:rPr>
  </w:style>
  <w:style w:type="paragraph" w:customStyle="1" w:styleId="Style4">
    <w:name w:val="Style4"/>
    <w:basedOn w:val="Normal"/>
    <w:link w:val="Style4Char"/>
    <w:qFormat/>
    <w:rsid w:val="00240A20"/>
    <w:pPr>
      <w:contextualSpacing/>
    </w:pPr>
    <w:rPr>
      <w:rFonts w:ascii="Arial" w:eastAsia="Times New Roman" w:hAnsi="Arial" w:cs="Arial"/>
      <w:u w:val="single"/>
    </w:rPr>
  </w:style>
  <w:style w:type="character" w:customStyle="1" w:styleId="Style4Char">
    <w:name w:val="Style4 Char"/>
    <w:link w:val="Style4"/>
    <w:rsid w:val="00240A20"/>
    <w:rPr>
      <w:rFonts w:ascii="Arial" w:eastAsia="Times New Roman" w:hAnsi="Arial" w:cs="Arial"/>
      <w:u w:val="single"/>
    </w:rPr>
  </w:style>
  <w:style w:type="character" w:customStyle="1" w:styleId="Style1Char">
    <w:name w:val="Style1 Char"/>
    <w:rsid w:val="00240A20"/>
    <w:rPr>
      <w:rFonts w:ascii="Times New Roman" w:eastAsia="SimSun" w:hAnsi="Times New Roman" w:cs="Times New Roman"/>
      <w:sz w:val="20"/>
      <w:szCs w:val="24"/>
      <w:u w:val="single"/>
      <w:lang w:eastAsia="zh-CN"/>
    </w:rPr>
  </w:style>
  <w:style w:type="character" w:customStyle="1" w:styleId="Styleunderline11pt">
    <w:name w:val="Style underline + 11 pt"/>
    <w:rsid w:val="00240A20"/>
    <w:rPr>
      <w:rFonts w:ascii="Times New Roman" w:hAnsi="Times New Roman"/>
      <w:sz w:val="20"/>
      <w:u w:val="single"/>
    </w:rPr>
  </w:style>
  <w:style w:type="paragraph" w:customStyle="1" w:styleId="Stylecard11pt">
    <w:name w:val="Style card + 11 pt"/>
    <w:basedOn w:val="Normal"/>
    <w:link w:val="Stylecard11ptChar"/>
    <w:qFormat/>
    <w:rsid w:val="00240A20"/>
    <w:pPr>
      <w:ind w:left="288" w:right="288"/>
      <w:contextualSpacing/>
    </w:pPr>
    <w:rPr>
      <w:rFonts w:eastAsia="SimSun" w:cs="Arial"/>
      <w:lang w:eastAsia="zh-CN"/>
    </w:rPr>
  </w:style>
  <w:style w:type="character" w:customStyle="1" w:styleId="Stylecard11ptChar">
    <w:name w:val="Style card + 11 pt Char"/>
    <w:link w:val="Stylecard11pt"/>
    <w:rsid w:val="00240A20"/>
    <w:rPr>
      <w:rFonts w:eastAsia="SimSun" w:cs="Arial"/>
      <w:lang w:eastAsia="zh-CN"/>
    </w:rPr>
  </w:style>
  <w:style w:type="paragraph" w:customStyle="1" w:styleId="Minimize">
    <w:name w:val="Minimize"/>
    <w:basedOn w:val="Normal"/>
    <w:next w:val="Normal"/>
    <w:link w:val="MinimizeChar"/>
    <w:qFormat/>
    <w:rsid w:val="00240A20"/>
    <w:pPr>
      <w:widowControl w:val="0"/>
      <w:autoSpaceDE w:val="0"/>
      <w:autoSpaceDN w:val="0"/>
      <w:adjustRightInd w:val="0"/>
      <w:spacing w:after="200" w:line="276" w:lineRule="auto"/>
      <w:ind w:left="288" w:right="288"/>
      <w:contextualSpacing/>
    </w:pPr>
    <w:rPr>
      <w:rFonts w:cs="Arial"/>
      <w:color w:val="000000"/>
      <w:sz w:val="12"/>
      <w:szCs w:val="20"/>
    </w:rPr>
  </w:style>
  <w:style w:type="character" w:customStyle="1" w:styleId="MinimizeChar">
    <w:name w:val="Minimize Char"/>
    <w:link w:val="Minimize"/>
    <w:rsid w:val="00240A20"/>
    <w:rPr>
      <w:rFonts w:cs="Arial"/>
      <w:color w:val="000000"/>
      <w:sz w:val="12"/>
      <w:szCs w:val="20"/>
    </w:rPr>
  </w:style>
  <w:style w:type="character" w:customStyle="1" w:styleId="byline">
    <w:name w:val="byline"/>
    <w:basedOn w:val="DefaultParagraphFont"/>
    <w:rsid w:val="00240A20"/>
  </w:style>
  <w:style w:type="paragraph" w:customStyle="1" w:styleId="StyleStyle411pt">
    <w:name w:val="Style Style4 + 11 pt"/>
    <w:basedOn w:val="Normal"/>
    <w:link w:val="StyleStyle411ptChar"/>
    <w:qFormat/>
    <w:rsid w:val="00240A20"/>
    <w:pPr>
      <w:spacing w:after="200" w:line="276" w:lineRule="auto"/>
      <w:contextualSpacing/>
    </w:pPr>
    <w:rPr>
      <w:rFonts w:ascii="Arial" w:eastAsia="Times New Roman" w:hAnsi="Arial" w:cs="Arial"/>
      <w:u w:val="single"/>
    </w:rPr>
  </w:style>
  <w:style w:type="character" w:customStyle="1" w:styleId="StyleStyle411ptChar">
    <w:name w:val="Style Style4 + 11 pt Char"/>
    <w:basedOn w:val="DefaultParagraphFont"/>
    <w:link w:val="StyleStyle411pt"/>
    <w:rsid w:val="00240A20"/>
    <w:rPr>
      <w:rFonts w:ascii="Arial" w:eastAsia="Times New Roman" w:hAnsi="Arial" w:cs="Arial"/>
      <w:u w:val="single"/>
    </w:rPr>
  </w:style>
  <w:style w:type="character" w:customStyle="1" w:styleId="Style11ptUnderline">
    <w:name w:val="Style 11 pt Underline"/>
    <w:rsid w:val="00240A20"/>
    <w:rPr>
      <w:sz w:val="20"/>
      <w:u w:val="single"/>
    </w:rPr>
  </w:style>
  <w:style w:type="character" w:customStyle="1" w:styleId="Style11ptBoldUnderline">
    <w:name w:val="Style 11 pt Bold Underline"/>
    <w:rsid w:val="00240A20"/>
    <w:rPr>
      <w:b/>
      <w:bCs/>
      <w:sz w:val="20"/>
      <w:u w:val="single"/>
    </w:rPr>
  </w:style>
  <w:style w:type="character" w:customStyle="1" w:styleId="Style11pt">
    <w:name w:val="Style 11 pt"/>
    <w:rsid w:val="00240A20"/>
    <w:rPr>
      <w:sz w:val="20"/>
    </w:rPr>
  </w:style>
  <w:style w:type="paragraph" w:customStyle="1" w:styleId="StyleStyle411ptBold">
    <w:name w:val="Style Style4 + 11 pt Bold"/>
    <w:basedOn w:val="Normal"/>
    <w:link w:val="StyleStyle411ptBoldChar"/>
    <w:qFormat/>
    <w:rsid w:val="00240A20"/>
    <w:pPr>
      <w:contextualSpacing/>
    </w:pPr>
    <w:rPr>
      <w:rFonts w:ascii="Arial" w:eastAsia="Times New Roman" w:hAnsi="Arial" w:cs="Arial"/>
      <w:b/>
      <w:bCs/>
      <w:u w:val="single"/>
    </w:rPr>
  </w:style>
  <w:style w:type="character" w:customStyle="1" w:styleId="StyleStyle411ptBoldChar">
    <w:name w:val="Style Style4 + 11 pt Bold Char"/>
    <w:basedOn w:val="DefaultParagraphFont"/>
    <w:link w:val="StyleStyle411ptBold"/>
    <w:rsid w:val="00240A20"/>
    <w:rPr>
      <w:rFonts w:ascii="Arial" w:eastAsia="Times New Roman" w:hAnsi="Arial" w:cs="Arial"/>
      <w:b/>
      <w:bCs/>
      <w:u w:val="single"/>
    </w:rPr>
  </w:style>
  <w:style w:type="paragraph" w:customStyle="1" w:styleId="BlockTitle">
    <w:name w:val="Block Title"/>
    <w:basedOn w:val="Normal"/>
    <w:next w:val="Normal"/>
    <w:link w:val="BlockTitleChar"/>
    <w:uiPriority w:val="99"/>
    <w:qFormat/>
    <w:rsid w:val="00240A20"/>
    <w:pPr>
      <w:spacing w:after="120"/>
      <w:contextualSpacing/>
      <w:jc w:val="center"/>
      <w:outlineLvl w:val="0"/>
    </w:pPr>
    <w:rPr>
      <w:rFonts w:ascii="Arial" w:eastAsia="Times New Roman" w:hAnsi="Arial" w:cs="Arial"/>
      <w:b/>
      <w:sz w:val="32"/>
      <w:szCs w:val="20"/>
      <w:u w:val="single"/>
    </w:rPr>
  </w:style>
  <w:style w:type="character" w:customStyle="1" w:styleId="BlockTitleChar">
    <w:name w:val="Block Title Char"/>
    <w:aliases w:val="ALEX Char,Heading Char Char,Heading 1 Char1 Char,Heading 1 Char2,Brief - Heading 1 Char,Brief - Title Heading 1 Char,Heading 1 Char Char Char Char Char1,Heading 1 Char Char1,F2 - Heading 1 Char,AHeading 1 Char,Pocket Char2,Heading Char1"/>
    <w:basedOn w:val="DefaultParagraphFont"/>
    <w:link w:val="BlockTitle"/>
    <w:uiPriority w:val="99"/>
    <w:rsid w:val="00240A20"/>
    <w:rPr>
      <w:rFonts w:ascii="Arial" w:eastAsia="Times New Roman" w:hAnsi="Arial" w:cs="Arial"/>
      <w:b/>
      <w:sz w:val="32"/>
      <w:szCs w:val="20"/>
      <w:u w:val="single"/>
    </w:rPr>
  </w:style>
  <w:style w:type="character" w:customStyle="1" w:styleId="pmterms1">
    <w:name w:val="pmterms1"/>
    <w:basedOn w:val="DefaultParagraphFont"/>
    <w:rsid w:val="00240A20"/>
  </w:style>
  <w:style w:type="character" w:customStyle="1" w:styleId="hilite1">
    <w:name w:val="hilite1"/>
    <w:basedOn w:val="DefaultParagraphFont"/>
    <w:rsid w:val="00240A2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240A20"/>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240A20"/>
    <w:rPr>
      <w:rFonts w:ascii="Times New Roman" w:eastAsia="Malgun Gothic" w:hAnsi="Times New Roman" w:cs="Times New Roman"/>
      <w:sz w:val="21"/>
      <w:szCs w:val="24"/>
      <w:u w:val="single"/>
    </w:rPr>
  </w:style>
  <w:style w:type="character" w:customStyle="1" w:styleId="blue">
    <w:name w:val="blue"/>
    <w:basedOn w:val="DefaultParagraphFont"/>
    <w:rsid w:val="00240A20"/>
    <w:rPr>
      <w:rFonts w:cs="Times New Roman"/>
    </w:rPr>
  </w:style>
  <w:style w:type="paragraph" w:customStyle="1" w:styleId="cites0">
    <w:name w:val="cites"/>
    <w:link w:val="Heading1Char3"/>
    <w:autoRedefine/>
    <w:qFormat/>
    <w:rsid w:val="00240A20"/>
    <w:pPr>
      <w:contextualSpacing/>
    </w:pPr>
    <w:rPr>
      <w:rFonts w:ascii="Times New Roman" w:eastAsia="Malgun Gothic" w:hAnsi="Times New Roman" w:cs="Times New Roman"/>
      <w:b/>
      <w:sz w:val="24"/>
      <w:szCs w:val="24"/>
      <w:u w:val="single"/>
    </w:rPr>
  </w:style>
  <w:style w:type="character" w:customStyle="1" w:styleId="Heading1Char3">
    <w:name w:val="Heading 1 Char3"/>
    <w:aliases w:val="Heading 1 Char1 Char1,Heading 1 - block Char,Heading 1 Char Char Char1,Heading 1 Char1 Char Char1"/>
    <w:basedOn w:val="DefaultParagraphFont"/>
    <w:link w:val="cites0"/>
    <w:rsid w:val="00240A20"/>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240A20"/>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240A20"/>
    <w:rPr>
      <w:rFonts w:ascii="Times New Roman" w:eastAsia="Malgun Gothic" w:hAnsi="Times New Roman" w:cs="Times New Roman"/>
      <w:sz w:val="12"/>
      <w:szCs w:val="24"/>
    </w:rPr>
  </w:style>
  <w:style w:type="character" w:styleId="PageNumber">
    <w:name w:val="page number"/>
    <w:aliases w:val="card ununderlined"/>
    <w:basedOn w:val="DefaultParagraphFont"/>
    <w:uiPriority w:val="99"/>
    <w:rsid w:val="00240A20"/>
  </w:style>
  <w:style w:type="paragraph" w:customStyle="1" w:styleId="BlockTitle2">
    <w:name w:val="Block Title2"/>
    <w:basedOn w:val="Normal"/>
    <w:next w:val="Normal"/>
    <w:link w:val="BlockTitle2Char"/>
    <w:uiPriority w:val="99"/>
    <w:qFormat/>
    <w:rsid w:val="00240A20"/>
    <w:pPr>
      <w:spacing w:after="240"/>
      <w:contextualSpacing/>
      <w:jc w:val="center"/>
    </w:pPr>
    <w:rPr>
      <w:rFonts w:ascii="Arial" w:eastAsia="Times New Roman" w:hAnsi="Arial" w:cs="Arial"/>
      <w:b/>
      <w:sz w:val="32"/>
      <w:u w:val="single"/>
      <w:lang w:bidi="en-US"/>
    </w:rPr>
  </w:style>
  <w:style w:type="paragraph" w:styleId="TOC1">
    <w:name w:val="toc 1"/>
    <w:aliases w:val="good index,Index Basic"/>
    <w:basedOn w:val="Normal"/>
    <w:next w:val="Normal"/>
    <w:autoRedefine/>
    <w:uiPriority w:val="39"/>
    <w:qFormat/>
    <w:rsid w:val="00240A20"/>
    <w:pPr>
      <w:spacing w:before="120" w:after="120"/>
      <w:contextualSpacing/>
    </w:pPr>
    <w:rPr>
      <w:rFonts w:ascii="Arial" w:eastAsia="Times New Roman" w:hAnsi="Arial" w:cs="Arial"/>
      <w:b/>
      <w:u w:val="single"/>
      <w:lang w:bidi="en-US"/>
    </w:rPr>
  </w:style>
  <w:style w:type="paragraph" w:styleId="TOC9">
    <w:name w:val="toc 9"/>
    <w:basedOn w:val="Normal"/>
    <w:next w:val="Normal"/>
    <w:autoRedefine/>
    <w:uiPriority w:val="39"/>
    <w:rsid w:val="00240A20"/>
    <w:pPr>
      <w:ind w:left="1600"/>
      <w:contextualSpacing/>
    </w:pPr>
    <w:rPr>
      <w:rFonts w:ascii="Arial" w:eastAsia="Times New Roman" w:hAnsi="Arial" w:cs="Arial"/>
      <w:lang w:bidi="en-US"/>
    </w:rPr>
  </w:style>
  <w:style w:type="paragraph" w:customStyle="1" w:styleId="TxBrp1">
    <w:name w:val="TxBr_p1"/>
    <w:basedOn w:val="Normal"/>
    <w:uiPriority w:val="99"/>
    <w:qFormat/>
    <w:rsid w:val="00240A20"/>
    <w:pPr>
      <w:tabs>
        <w:tab w:val="left" w:pos="204"/>
      </w:tabs>
      <w:autoSpaceDE w:val="0"/>
      <w:autoSpaceDN w:val="0"/>
      <w:adjustRightInd w:val="0"/>
      <w:spacing w:line="272" w:lineRule="atLeast"/>
      <w:contextualSpacing/>
      <w:jc w:val="both"/>
    </w:pPr>
    <w:rPr>
      <w:rFonts w:ascii="Arial" w:eastAsia="Times New Roman" w:hAnsi="Arial" w:cs="Arial"/>
      <w:lang w:bidi="en-US"/>
    </w:rPr>
  </w:style>
  <w:style w:type="paragraph" w:customStyle="1" w:styleId="fullstory">
    <w:name w:val="fullstory"/>
    <w:basedOn w:val="Normal"/>
    <w:uiPriority w:val="99"/>
    <w:qFormat/>
    <w:rsid w:val="00240A20"/>
    <w:pPr>
      <w:spacing w:before="100" w:beforeAutospacing="1" w:after="100" w:afterAutospacing="1"/>
      <w:contextualSpacing/>
    </w:pPr>
    <w:rPr>
      <w:rFonts w:ascii="Arial" w:eastAsia="Times New Roman" w:hAnsi="Arial" w:cs="Arial"/>
      <w:lang w:bidi="en-US"/>
    </w:rPr>
  </w:style>
  <w:style w:type="character" w:customStyle="1" w:styleId="standardcontent">
    <w:name w:val="standardcontent"/>
    <w:basedOn w:val="DefaultParagraphFont"/>
    <w:rsid w:val="00240A20"/>
  </w:style>
  <w:style w:type="paragraph" w:customStyle="1" w:styleId="hat">
    <w:name w:val="hat"/>
    <w:basedOn w:val="Normal"/>
    <w:next w:val="Normal"/>
    <w:link w:val="hatChar"/>
    <w:qFormat/>
    <w:rsid w:val="00240A20"/>
    <w:pPr>
      <w:spacing w:before="240" w:after="240"/>
      <w:contextualSpacing/>
      <w:jc w:val="center"/>
      <w:outlineLvl w:val="0"/>
    </w:pPr>
    <w:rPr>
      <w:rFonts w:ascii="Arial" w:eastAsia="Times New Roman" w:hAnsi="Arial" w:cs="Arial"/>
      <w:b/>
      <w:bCs/>
      <w:sz w:val="32"/>
      <w:u w:val="single"/>
      <w:lang w:bidi="en-US"/>
    </w:rPr>
  </w:style>
  <w:style w:type="character" w:customStyle="1" w:styleId="storyby">
    <w:name w:val="storyby"/>
    <w:basedOn w:val="DefaultParagraphFont"/>
    <w:rsid w:val="00240A20"/>
  </w:style>
  <w:style w:type="paragraph" w:customStyle="1" w:styleId="HotRouteChar">
    <w:name w:val="Hot Route! Char"/>
    <w:basedOn w:val="Normal"/>
    <w:uiPriority w:val="99"/>
    <w:qFormat/>
    <w:rsid w:val="00240A20"/>
    <w:pPr>
      <w:ind w:left="144"/>
      <w:contextualSpacing/>
    </w:pPr>
    <w:rPr>
      <w:rFonts w:ascii="Arial" w:eastAsia="Times New Roman" w:hAnsi="Arial" w:cs="Arial"/>
      <w:lang w:bidi="en-US"/>
    </w:rPr>
  </w:style>
  <w:style w:type="paragraph" w:customStyle="1" w:styleId="Default">
    <w:name w:val="Default"/>
    <w:uiPriority w:val="99"/>
    <w:qFormat/>
    <w:rsid w:val="00240A20"/>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240A20"/>
    <w:rPr>
      <w:rFonts w:ascii="Cambria" w:hAnsi="Cambria" w:cs="Times New Roman"/>
      <w:b/>
      <w:bCs/>
      <w:sz w:val="26"/>
      <w:szCs w:val="26"/>
    </w:rPr>
  </w:style>
  <w:style w:type="character" w:customStyle="1" w:styleId="UnderliningChar">
    <w:name w:val="Underlining Char"/>
    <w:basedOn w:val="DefaultParagraphFont"/>
    <w:link w:val="Underlining"/>
    <w:uiPriority w:val="99"/>
    <w:rsid w:val="00240A20"/>
    <w:rPr>
      <w:rFonts w:ascii="Arial Narrow" w:hAnsi="Arial Narrow" w:cs="Times New Roman"/>
      <w:u w:val="single"/>
    </w:rPr>
  </w:style>
  <w:style w:type="character" w:customStyle="1" w:styleId="CardCharChar1">
    <w:name w:val="Card Char Char1"/>
    <w:basedOn w:val="DefaultParagraphFont"/>
    <w:rsid w:val="00240A20"/>
    <w:rPr>
      <w:rFonts w:cs="Times New Roman"/>
      <w:b/>
      <w:bCs/>
      <w:sz w:val="28"/>
      <w:szCs w:val="28"/>
    </w:rPr>
  </w:style>
  <w:style w:type="character" w:customStyle="1" w:styleId="hit">
    <w:name w:val="hit"/>
    <w:basedOn w:val="DefaultParagraphFont"/>
    <w:rsid w:val="00240A20"/>
    <w:rPr>
      <w:rFonts w:cs="Times New Roman"/>
    </w:rPr>
  </w:style>
  <w:style w:type="paragraph" w:customStyle="1" w:styleId="SmallFont">
    <w:name w:val="Small Font"/>
    <w:basedOn w:val="Normal"/>
    <w:link w:val="SmallFontChar"/>
    <w:qFormat/>
    <w:rsid w:val="00240A20"/>
    <w:pPr>
      <w:spacing w:after="200"/>
      <w:contextualSpacing/>
      <w:jc w:val="both"/>
    </w:pPr>
    <w:rPr>
      <w:rFonts w:ascii="Arial" w:eastAsia="Calibri" w:hAnsi="Arial" w:cs="Arial"/>
      <w:szCs w:val="18"/>
    </w:rPr>
  </w:style>
  <w:style w:type="character" w:customStyle="1" w:styleId="SmallFontChar">
    <w:name w:val="Small Font Char"/>
    <w:basedOn w:val="DefaultParagraphFont"/>
    <w:link w:val="SmallFont"/>
    <w:locked/>
    <w:rsid w:val="00240A20"/>
    <w:rPr>
      <w:rFonts w:ascii="Arial" w:eastAsia="Calibri" w:hAnsi="Arial" w:cs="Arial"/>
      <w:szCs w:val="18"/>
    </w:rPr>
  </w:style>
  <w:style w:type="character" w:customStyle="1" w:styleId="CircleChar1">
    <w:name w:val="Circle Char1"/>
    <w:basedOn w:val="DefaultParagraphFont"/>
    <w:rsid w:val="00240A20"/>
    <w:rPr>
      <w:rFonts w:cs="Times New Roman"/>
      <w:b/>
      <w:i/>
      <w:sz w:val="18"/>
      <w:szCs w:val="18"/>
      <w:u w:val="single"/>
      <w:lang w:val="en-US" w:eastAsia="en-US" w:bidi="ar-SA"/>
    </w:rPr>
  </w:style>
  <w:style w:type="character" w:customStyle="1" w:styleId="verdana">
    <w:name w:val="verdana"/>
    <w:basedOn w:val="DefaultParagraphFont"/>
    <w:rsid w:val="00240A20"/>
  </w:style>
  <w:style w:type="paragraph" w:customStyle="1" w:styleId="BlockHeadings">
    <w:name w:val="Block Headings"/>
    <w:basedOn w:val="Normal"/>
    <w:link w:val="BlockHeadingsChar"/>
    <w:qFormat/>
    <w:rsid w:val="00240A20"/>
    <w:pPr>
      <w:autoSpaceDE w:val="0"/>
      <w:autoSpaceDN w:val="0"/>
      <w:adjustRightInd w:val="0"/>
      <w:contextualSpacing/>
      <w:jc w:val="center"/>
      <w:outlineLvl w:val="0"/>
    </w:pPr>
    <w:rPr>
      <w:rFonts w:ascii="Arial" w:eastAsia="Times New Roman" w:hAnsi="Arial"/>
      <w:b/>
      <w:szCs w:val="20"/>
    </w:rPr>
  </w:style>
  <w:style w:type="character" w:customStyle="1" w:styleId="BlockHeadingsChar">
    <w:name w:val="Block Headings Char"/>
    <w:link w:val="BlockHeadings"/>
    <w:rsid w:val="00240A20"/>
    <w:rPr>
      <w:rFonts w:ascii="Arial" w:eastAsia="Times New Roman" w:hAnsi="Arial"/>
      <w:b/>
      <w:szCs w:val="20"/>
    </w:rPr>
  </w:style>
  <w:style w:type="paragraph" w:customStyle="1" w:styleId="loose">
    <w:name w:val="loose"/>
    <w:basedOn w:val="Normal"/>
    <w:uiPriority w:val="99"/>
    <w:qFormat/>
    <w:rsid w:val="00240A20"/>
    <w:pPr>
      <w:spacing w:before="210"/>
      <w:contextualSpacing/>
    </w:pPr>
    <w:rPr>
      <w:rFonts w:ascii="Arial" w:eastAsia="Times New Roman" w:hAnsi="Arial" w:cs="Arial"/>
      <w:lang w:eastAsia="zh-CN" w:bidi="he-IL"/>
    </w:rPr>
  </w:style>
  <w:style w:type="character" w:customStyle="1" w:styleId="hit1">
    <w:name w:val="hit1"/>
    <w:basedOn w:val="DefaultParagraphFont"/>
    <w:rsid w:val="00240A20"/>
    <w:rPr>
      <w:b/>
      <w:bCs/>
      <w:color w:val="CC0033"/>
    </w:rPr>
  </w:style>
  <w:style w:type="character" w:customStyle="1" w:styleId="upper">
    <w:name w:val="upper"/>
    <w:basedOn w:val="DefaultParagraphFont"/>
    <w:rsid w:val="00240A20"/>
  </w:style>
  <w:style w:type="character" w:customStyle="1" w:styleId="Author">
    <w:name w:val="Author"/>
    <w:aliases w:val="Style Date"/>
    <w:basedOn w:val="DefaultParagraphFont"/>
    <w:qFormat/>
    <w:rsid w:val="00240A20"/>
    <w:rPr>
      <w:b/>
      <w:sz w:val="24"/>
    </w:rPr>
  </w:style>
  <w:style w:type="character" w:customStyle="1" w:styleId="SmallFont7pt">
    <w:name w:val="Small Font (7 pt)"/>
    <w:basedOn w:val="DefaultParagraphFont"/>
    <w:qFormat/>
    <w:rsid w:val="00240A20"/>
    <w:rPr>
      <w:sz w:val="14"/>
    </w:rPr>
  </w:style>
  <w:style w:type="paragraph" w:customStyle="1" w:styleId="UnderlinedText">
    <w:name w:val="Underlined Text"/>
    <w:basedOn w:val="Normal"/>
    <w:uiPriority w:val="99"/>
    <w:qFormat/>
    <w:rsid w:val="00240A20"/>
    <w:pPr>
      <w:contextualSpacing/>
    </w:pPr>
    <w:rPr>
      <w:rFonts w:ascii="Arial" w:eastAsia="Times New Roman" w:hAnsi="Arial" w:cs="Arial"/>
      <w:b/>
      <w:szCs w:val="20"/>
    </w:rPr>
  </w:style>
  <w:style w:type="character" w:customStyle="1" w:styleId="SmallText-New">
    <w:name w:val="Small Text - New"/>
    <w:basedOn w:val="DefaultParagraphFont"/>
    <w:rsid w:val="00240A20"/>
    <w:rPr>
      <w:rFonts w:ascii="Arial Narrow" w:hAnsi="Arial Narrow"/>
      <w:sz w:val="14"/>
    </w:rPr>
  </w:style>
  <w:style w:type="paragraph" w:customStyle="1" w:styleId="Smalltext0">
    <w:name w:val="Small text"/>
    <w:basedOn w:val="Normal"/>
    <w:link w:val="SmalltextChar"/>
    <w:qFormat/>
    <w:rsid w:val="00240A20"/>
    <w:pPr>
      <w:contextualSpacing/>
    </w:pPr>
    <w:rPr>
      <w:rFonts w:ascii="Arial Narrow" w:eastAsia="Times New Roman" w:hAnsi="Arial Narrow" w:cs="Arial"/>
    </w:rPr>
  </w:style>
  <w:style w:type="character" w:customStyle="1" w:styleId="Underlined-New">
    <w:name w:val="Underlined - New"/>
    <w:basedOn w:val="DefaultParagraphFont"/>
    <w:rsid w:val="00240A20"/>
    <w:rPr>
      <w:rFonts w:ascii="Arial Narrow" w:hAnsi="Arial Narrow"/>
      <w:sz w:val="16"/>
      <w:u w:val="single"/>
    </w:rPr>
  </w:style>
  <w:style w:type="paragraph" w:styleId="TOC2">
    <w:name w:val="toc 2"/>
    <w:basedOn w:val="Normal"/>
    <w:next w:val="Normal"/>
    <w:autoRedefine/>
    <w:uiPriority w:val="39"/>
    <w:qFormat/>
    <w:rsid w:val="00240A20"/>
    <w:pPr>
      <w:ind w:left="200"/>
      <w:contextualSpacing/>
    </w:pPr>
    <w:rPr>
      <w:rFonts w:ascii="Arial" w:eastAsia="Times New Roman" w:hAnsi="Arial" w:cs="Arial"/>
      <w:lang w:bidi="en-US"/>
    </w:rPr>
  </w:style>
  <w:style w:type="paragraph" w:styleId="Caption">
    <w:name w:val="caption"/>
    <w:aliases w:val="caption"/>
    <w:basedOn w:val="Normal"/>
    <w:next w:val="Normal"/>
    <w:qFormat/>
    <w:rsid w:val="00240A20"/>
    <w:pPr>
      <w:contextualSpacing/>
    </w:pPr>
    <w:rPr>
      <w:rFonts w:ascii="Arial" w:eastAsia="Times New Roman" w:hAnsi="Arial" w:cs="Arial"/>
      <w:b/>
      <w:bCs/>
      <w:sz w:val="18"/>
      <w:szCs w:val="18"/>
      <w:lang w:bidi="en-US"/>
    </w:rPr>
  </w:style>
  <w:style w:type="paragraph" w:styleId="TOCHeading">
    <w:name w:val="TOC Heading"/>
    <w:basedOn w:val="Heading1"/>
    <w:next w:val="Normal"/>
    <w:uiPriority w:val="39"/>
    <w:qFormat/>
    <w:rsid w:val="00240A20"/>
    <w:pPr>
      <w:keepNext w:val="0"/>
      <w:keepLines w:val="0"/>
      <w:pageBreakBefore w:val="0"/>
      <w:pBdr>
        <w:top w:val="none" w:sz="0" w:space="0" w:color="auto"/>
        <w:left w:val="none" w:sz="0" w:space="0" w:color="auto"/>
        <w:bottom w:val="none" w:sz="0" w:space="0" w:color="auto"/>
        <w:right w:val="none" w:sz="0" w:space="0" w:color="auto"/>
      </w:pBdr>
      <w:spacing w:before="600" w:line="360" w:lineRule="auto"/>
      <w:contextualSpacing/>
      <w:jc w:val="left"/>
      <w:outlineLvl w:val="9"/>
    </w:pPr>
    <w:rPr>
      <w:rFonts w:ascii="Cambria" w:eastAsia="Times New Roman" w:hAnsi="Cambria" w:cs="Times New Roman"/>
      <w:bCs w:val="0"/>
      <w:i/>
      <w:iCs/>
      <w:sz w:val="32"/>
      <w:lang w:bidi="en-US"/>
    </w:rPr>
  </w:style>
  <w:style w:type="character" w:customStyle="1" w:styleId="Boxing">
    <w:name w:val="Boxing"/>
    <w:basedOn w:val="DefaultParagraphFont"/>
    <w:rsid w:val="00240A20"/>
    <w:rPr>
      <w:rFonts w:ascii="Arial Narrow" w:hAnsi="Arial Narrow"/>
      <w:dstrike w:val="0"/>
      <w:sz w:val="20"/>
      <w:bdr w:val="single" w:sz="2" w:space="0" w:color="auto"/>
      <w:vertAlign w:val="baseline"/>
    </w:rPr>
  </w:style>
  <w:style w:type="character" w:customStyle="1" w:styleId="style65">
    <w:name w:val="style65"/>
    <w:basedOn w:val="DefaultParagraphFont"/>
    <w:rsid w:val="00240A2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240A20"/>
    <w:rPr>
      <w:rFonts w:cs="Arial"/>
      <w:bCs/>
      <w:szCs w:val="26"/>
      <w:u w:val="single"/>
      <w:lang w:val="en-US" w:eastAsia="en-US" w:bidi="ar-SA"/>
    </w:rPr>
  </w:style>
  <w:style w:type="character" w:customStyle="1" w:styleId="qlabel">
    <w:name w:val="q_label"/>
    <w:basedOn w:val="DefaultParagraphFont"/>
    <w:rsid w:val="00240A20"/>
  </w:style>
  <w:style w:type="character" w:customStyle="1" w:styleId="alabel">
    <w:name w:val="a_label"/>
    <w:basedOn w:val="DefaultParagraphFont"/>
    <w:rsid w:val="00240A20"/>
  </w:style>
  <w:style w:type="character" w:customStyle="1" w:styleId="Style1Char1">
    <w:name w:val="Style1 Char1"/>
    <w:basedOn w:val="DefaultParagraphFont"/>
    <w:rsid w:val="00240A20"/>
    <w:rPr>
      <w:rFonts w:eastAsia="SimSun"/>
      <w:sz w:val="20"/>
      <w:szCs w:val="24"/>
      <w:u w:val="single"/>
      <w:lang w:val="en-US" w:eastAsia="zh-CN" w:bidi="ar-SA"/>
    </w:rPr>
  </w:style>
  <w:style w:type="character" w:customStyle="1" w:styleId="BoldandUnderlineCharChar">
    <w:name w:val="Bold and Underline Char Char"/>
    <w:basedOn w:val="DefaultParagraphFont"/>
    <w:rsid w:val="00240A20"/>
    <w:rPr>
      <w:rFonts w:eastAsia="MS Mincho"/>
      <w:b/>
      <w:u w:val="single"/>
      <w:lang w:val="en-US" w:eastAsia="en-US" w:bidi="ar-SA"/>
    </w:rPr>
  </w:style>
  <w:style w:type="character" w:customStyle="1" w:styleId="CardTextChar0">
    <w:name w:val="Card Text Char"/>
    <w:basedOn w:val="DefaultParagraphFont"/>
    <w:rsid w:val="00240A20"/>
    <w:rPr>
      <w:rFonts w:ascii="Times New Roman" w:eastAsia="Times New Roman" w:hAnsi="Times New Roman" w:cs="Times New Roman"/>
      <w:szCs w:val="24"/>
    </w:rPr>
  </w:style>
  <w:style w:type="character" w:customStyle="1" w:styleId="reduce2">
    <w:name w:val="reduce2"/>
    <w:basedOn w:val="DefaultParagraphFont"/>
    <w:uiPriority w:val="99"/>
    <w:rsid w:val="00240A20"/>
    <w:rPr>
      <w:rFonts w:ascii="Arial" w:hAnsi="Arial" w:cs="Arial"/>
      <w:color w:val="000000"/>
      <w:sz w:val="10"/>
      <w:szCs w:val="22"/>
    </w:rPr>
  </w:style>
  <w:style w:type="paragraph" w:customStyle="1" w:styleId="BoldUnderline">
    <w:name w:val="BoldUnderline"/>
    <w:link w:val="BoldUnderlineChar0"/>
    <w:uiPriority w:val="99"/>
    <w:qFormat/>
    <w:rsid w:val="00240A20"/>
    <w:rPr>
      <w:rFonts w:ascii="Times New Roman" w:eastAsia="Times New Roman" w:hAnsi="Times New Roman" w:cs="Times New Roman"/>
      <w:b/>
      <w:sz w:val="20"/>
      <w:szCs w:val="24"/>
      <w:u w:val="single"/>
    </w:rPr>
  </w:style>
  <w:style w:type="character" w:customStyle="1" w:styleId="BoldUnderlineChar0">
    <w:name w:val="BoldUnderline Char"/>
    <w:basedOn w:val="DefaultParagraphFont"/>
    <w:link w:val="BoldUnderline"/>
    <w:uiPriority w:val="99"/>
    <w:rsid w:val="00240A20"/>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240A20"/>
    <w:rPr>
      <w:rFonts w:cs="Arial"/>
      <w:bCs/>
      <w:szCs w:val="26"/>
      <w:u w:val="single"/>
      <w:lang w:val="en-US" w:eastAsia="en-US" w:bidi="ar-SA"/>
    </w:rPr>
  </w:style>
  <w:style w:type="paragraph" w:customStyle="1" w:styleId="evidencetextChar">
    <w:name w:val="evidence text Char"/>
    <w:basedOn w:val="Normal"/>
    <w:uiPriority w:val="99"/>
    <w:qFormat/>
    <w:rsid w:val="00240A20"/>
    <w:pPr>
      <w:ind w:left="1728" w:right="1008"/>
      <w:contextualSpacing/>
    </w:pPr>
    <w:rPr>
      <w:rFonts w:ascii="Arial" w:eastAsia="Times New Roman" w:hAnsi="Arial" w:cs="Arial"/>
      <w:color w:val="000000"/>
      <w:sz w:val="18"/>
    </w:rPr>
  </w:style>
  <w:style w:type="character" w:customStyle="1" w:styleId="underline20">
    <w:name w:val="underline2"/>
    <w:basedOn w:val="DefaultParagraphFont"/>
    <w:rsid w:val="00240A20"/>
    <w:rPr>
      <w:u w:val="single"/>
    </w:rPr>
  </w:style>
  <w:style w:type="character" w:customStyle="1" w:styleId="Style11ptUnderlineBorderSinglesolidlineAuto05pt">
    <w:name w:val="Style 11 pt Underline Border: : (Single solid line Auto  0.5 pt..."/>
    <w:rsid w:val="00240A2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40A20"/>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40A20"/>
    <w:rPr>
      <w:rFonts w:ascii="Arial" w:eastAsia="Times New Roman" w:hAnsi="Arial" w:cs="Times New Roman"/>
      <w:u w:val="single"/>
      <w:bdr w:val="single" w:sz="4" w:space="0" w:color="auto"/>
    </w:rPr>
  </w:style>
  <w:style w:type="character" w:customStyle="1" w:styleId="UnderlineChar4Char">
    <w:name w:val="Underline Char4 Char"/>
    <w:basedOn w:val="DefaultParagraphFont"/>
    <w:link w:val="UnderlineChar4"/>
    <w:rsid w:val="00240A20"/>
    <w:rPr>
      <w:u w:val="single"/>
    </w:rPr>
  </w:style>
  <w:style w:type="paragraph" w:customStyle="1" w:styleId="UnderlineChar4">
    <w:name w:val="Underline Char4"/>
    <w:basedOn w:val="Normal"/>
    <w:link w:val="UnderlineChar4Char"/>
    <w:qFormat/>
    <w:rsid w:val="00240A20"/>
    <w:pPr>
      <w:contextualSpacing/>
    </w:pPr>
    <w:rPr>
      <w:u w:val="single"/>
    </w:rPr>
  </w:style>
  <w:style w:type="character" w:customStyle="1" w:styleId="BoldandUnderlineChar3Char2">
    <w:name w:val="Bold and Underline Char3 Char2"/>
    <w:basedOn w:val="DefaultParagraphFont"/>
    <w:link w:val="BoldandUnderlineChar3"/>
    <w:rsid w:val="00240A20"/>
    <w:rPr>
      <w:b/>
      <w:u w:val="single"/>
    </w:rPr>
  </w:style>
  <w:style w:type="paragraph" w:customStyle="1" w:styleId="BoldandUnderlineChar3">
    <w:name w:val="Bold and Underline Char3"/>
    <w:basedOn w:val="Normal"/>
    <w:link w:val="BoldandUnderlineChar3Char2"/>
    <w:qFormat/>
    <w:rsid w:val="00240A20"/>
    <w:pPr>
      <w:contextualSpacing/>
    </w:pPr>
    <w:rPr>
      <w:b/>
      <w:u w:val="single"/>
    </w:rPr>
  </w:style>
  <w:style w:type="paragraph" w:customStyle="1" w:styleId="StyleUnderlineChar11pt">
    <w:name w:val="Style Underline Char + 11 pt"/>
    <w:basedOn w:val="Normal"/>
    <w:link w:val="StyleUnderlineChar11ptChar"/>
    <w:qFormat/>
    <w:rsid w:val="00240A20"/>
    <w:pPr>
      <w:contextualSpacing/>
    </w:pPr>
    <w:rPr>
      <w:rFonts w:ascii="Arial" w:eastAsia="Times New Roman" w:hAnsi="Arial" w:cs="Arial"/>
      <w:u w:val="single"/>
    </w:rPr>
  </w:style>
  <w:style w:type="character" w:customStyle="1" w:styleId="StyleUnderlineChar11ptChar">
    <w:name w:val="Style Underline Char + 11 pt Char"/>
    <w:basedOn w:val="DefaultParagraphFont"/>
    <w:link w:val="StyleUnderlineChar11pt"/>
    <w:rsid w:val="00240A20"/>
    <w:rPr>
      <w:rFonts w:ascii="Arial" w:eastAsia="Times New Roman" w:hAnsi="Arial" w:cs="Arial"/>
      <w:u w:val="single"/>
    </w:rPr>
  </w:style>
  <w:style w:type="paragraph" w:customStyle="1" w:styleId="StyleUnderlineChar11ptBold">
    <w:name w:val="Style Underline Char + 11 pt Bold"/>
    <w:basedOn w:val="Normal"/>
    <w:link w:val="StyleUnderlineChar11ptBoldChar"/>
    <w:qFormat/>
    <w:rsid w:val="00240A20"/>
    <w:pPr>
      <w:contextualSpacing/>
    </w:pPr>
    <w:rPr>
      <w:rFonts w:ascii="Arial" w:eastAsia="Times New Roman" w:hAnsi="Arial" w:cs="Arial"/>
      <w:b/>
      <w:bCs/>
      <w:u w:val="single"/>
    </w:rPr>
  </w:style>
  <w:style w:type="character" w:customStyle="1" w:styleId="StyleUnderlineChar11ptBoldChar">
    <w:name w:val="Style Underline Char + 11 pt Bold Char"/>
    <w:basedOn w:val="DefaultParagraphFont"/>
    <w:link w:val="StyleUnderlineChar11ptBold"/>
    <w:rsid w:val="00240A20"/>
    <w:rPr>
      <w:rFonts w:ascii="Arial" w:eastAsia="Times New Roman" w:hAnsi="Arial" w:cs="Arial"/>
      <w:b/>
      <w:bCs/>
      <w:u w:val="single"/>
    </w:rPr>
  </w:style>
  <w:style w:type="character" w:customStyle="1" w:styleId="inside-head">
    <w:name w:val="inside-head"/>
    <w:basedOn w:val="DefaultParagraphFont"/>
    <w:rsid w:val="00240A20"/>
  </w:style>
  <w:style w:type="paragraph" w:customStyle="1" w:styleId="Style3">
    <w:name w:val="Style3"/>
    <w:basedOn w:val="Normal"/>
    <w:link w:val="Style3Char"/>
    <w:qFormat/>
    <w:rsid w:val="00240A20"/>
    <w:pPr>
      <w:contextualSpacing/>
    </w:pPr>
    <w:rPr>
      <w:rFonts w:ascii="Arial Narrow" w:eastAsia="Times New Roman" w:hAnsi="Arial Narrow" w:cs="Arial"/>
      <w:b/>
    </w:rPr>
  </w:style>
  <w:style w:type="character" w:customStyle="1" w:styleId="Style3Char">
    <w:name w:val="Style3 Char"/>
    <w:basedOn w:val="DefaultParagraphFont"/>
    <w:link w:val="Style3"/>
    <w:rsid w:val="00240A20"/>
    <w:rPr>
      <w:rFonts w:ascii="Arial Narrow" w:eastAsia="Times New Roman" w:hAnsi="Arial Narrow" w:cs="Arial"/>
      <w:b/>
    </w:rPr>
  </w:style>
  <w:style w:type="character" w:customStyle="1" w:styleId="7TimesNewRoman">
    <w:name w:val="7 Times New Roman"/>
    <w:rsid w:val="00240A2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240A20"/>
  </w:style>
  <w:style w:type="character" w:customStyle="1" w:styleId="officialsbureau">
    <w:name w:val="official_s_bureau"/>
    <w:basedOn w:val="DefaultParagraphFont"/>
    <w:rsid w:val="00240A20"/>
  </w:style>
  <w:style w:type="paragraph" w:customStyle="1" w:styleId="Stylecard11ptUnderline">
    <w:name w:val="Style card + 11 pt Underline"/>
    <w:basedOn w:val="Normal"/>
    <w:link w:val="Stylecard11ptUnderlineChar"/>
    <w:qFormat/>
    <w:rsid w:val="00240A20"/>
    <w:pPr>
      <w:ind w:left="288" w:right="288"/>
      <w:contextualSpacing/>
    </w:pPr>
    <w:rPr>
      <w:rFonts w:eastAsia="SimSun" w:cs="Arial"/>
      <w:u w:val="single"/>
      <w:lang w:eastAsia="zh-CN"/>
    </w:rPr>
  </w:style>
  <w:style w:type="character" w:customStyle="1" w:styleId="Stylecard11ptUnderlineChar">
    <w:name w:val="Style card + 11 pt Underline Char"/>
    <w:link w:val="Stylecard11ptUnderline"/>
    <w:rsid w:val="00240A20"/>
    <w:rPr>
      <w:rFonts w:eastAsia="SimSun" w:cs="Arial"/>
      <w:u w:val="single"/>
      <w:lang w:eastAsia="zh-CN"/>
    </w:rPr>
  </w:style>
  <w:style w:type="paragraph" w:customStyle="1" w:styleId="Stylecard11ptBoldUnderline">
    <w:name w:val="Style card + 11 pt Bold Underline"/>
    <w:basedOn w:val="Normal"/>
    <w:link w:val="Stylecard11ptBoldUnderlineChar"/>
    <w:qFormat/>
    <w:rsid w:val="00240A20"/>
    <w:pPr>
      <w:ind w:left="288" w:right="288"/>
      <w:contextualSpacing/>
    </w:pPr>
    <w:rPr>
      <w:rFonts w:eastAsia="SimSun" w:cs="Arial"/>
      <w:b/>
      <w:bCs/>
      <w:u w:val="single"/>
      <w:lang w:eastAsia="zh-CN"/>
    </w:rPr>
  </w:style>
  <w:style w:type="character" w:customStyle="1" w:styleId="Stylecard11ptBoldUnderlineChar">
    <w:name w:val="Style card + 11 pt Bold Underline Char"/>
    <w:link w:val="Stylecard11ptBoldUnderline"/>
    <w:rsid w:val="00240A20"/>
    <w:rPr>
      <w:rFonts w:eastAsia="SimSun" w:cs="Arial"/>
      <w:b/>
      <w:bCs/>
      <w:u w:val="single"/>
      <w:lang w:eastAsia="zh-CN"/>
    </w:rPr>
  </w:style>
  <w:style w:type="character" w:customStyle="1" w:styleId="StyleStyle11ptBoldUnderlineBorderSinglesolidlineAuto">
    <w:name w:val="Style Style 11 pt Bold Underline Border: : (Single solid line Auto ..."/>
    <w:basedOn w:val="DefaultParagraphFont"/>
    <w:rsid w:val="00240A2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40A20"/>
    <w:pPr>
      <w:ind w:left="288" w:right="288"/>
      <w:contextualSpacing/>
    </w:pPr>
    <w:rPr>
      <w:rFonts w:eastAsia="SimSun" w:cs="Arial"/>
      <w:szCs w:val="20"/>
      <w:u w:val="single"/>
      <w:lang w:eastAsia="zh-CN"/>
    </w:rPr>
  </w:style>
  <w:style w:type="character" w:customStyle="1" w:styleId="StylecardLatinVerdana-BoldUnderlineChar">
    <w:name w:val="Style card + (Latin) Verdana-Bold Underline Char"/>
    <w:basedOn w:val="cardChar"/>
    <w:link w:val="StylecardLatinVerdana-BoldUnderline"/>
    <w:rsid w:val="00240A20"/>
    <w:rPr>
      <w:rFonts w:ascii="Calibri" w:eastAsia="SimSun" w:hAnsi="Calibri" w:cs="Arial"/>
      <w:szCs w:val="20"/>
      <w:u w:val="single"/>
      <w:lang w:eastAsia="zh-CN"/>
    </w:rPr>
  </w:style>
  <w:style w:type="paragraph" w:styleId="HTMLPreformatted">
    <w:name w:val="HTML Preformatted"/>
    <w:basedOn w:val="Normal"/>
    <w:link w:val="HTMLPreformattedChar"/>
    <w:uiPriority w:val="99"/>
    <w:rsid w:val="00240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240A20"/>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240A20"/>
    <w:pPr>
      <w:contextualSpacing/>
    </w:pPr>
    <w:rPr>
      <w:rFonts w:ascii="Arial" w:hAnsi="Arial" w:cs="Arial"/>
      <w:u w:val="single"/>
    </w:rPr>
  </w:style>
  <w:style w:type="character" w:customStyle="1" w:styleId="StyleUnderlining11ptChar">
    <w:name w:val="Style Underlining + 11 pt Char"/>
    <w:basedOn w:val="DefaultParagraphFont"/>
    <w:link w:val="StyleUnderlining11pt"/>
    <w:rsid w:val="00240A20"/>
    <w:rPr>
      <w:rFonts w:ascii="Arial" w:hAnsi="Arial" w:cs="Arial"/>
      <w:u w:val="single"/>
    </w:rPr>
  </w:style>
  <w:style w:type="paragraph" w:customStyle="1" w:styleId="StyleCardText9pt">
    <w:name w:val="Style Card Text + 9 pt"/>
    <w:basedOn w:val="Normal"/>
    <w:link w:val="StyleCardText9ptChar"/>
    <w:qFormat/>
    <w:rsid w:val="00240A20"/>
    <w:pPr>
      <w:spacing w:after="200"/>
      <w:contextualSpacing/>
    </w:pPr>
    <w:rPr>
      <w:rFonts w:ascii="Arial" w:eastAsia="Calibri" w:hAnsi="Arial" w:cs="Arial"/>
    </w:rPr>
  </w:style>
  <w:style w:type="character" w:customStyle="1" w:styleId="StyleCardText9ptChar">
    <w:name w:val="Style Card Text + 9 pt Char"/>
    <w:basedOn w:val="DefaultParagraphFont"/>
    <w:link w:val="StyleCardText9pt"/>
    <w:rsid w:val="00240A20"/>
    <w:rPr>
      <w:rFonts w:ascii="Arial" w:eastAsia="Calibri" w:hAnsi="Arial" w:cs="Arial"/>
    </w:rPr>
  </w:style>
  <w:style w:type="paragraph" w:styleId="Quote">
    <w:name w:val="Quote"/>
    <w:aliases w:val="quote"/>
    <w:basedOn w:val="Normal"/>
    <w:next w:val="Normal"/>
    <w:link w:val="QuoteChar"/>
    <w:uiPriority w:val="29"/>
    <w:qFormat/>
    <w:rsid w:val="00240A20"/>
    <w:pPr>
      <w:widowControl w:val="0"/>
      <w:contextualSpacing/>
    </w:pPr>
    <w:rPr>
      <w:rFonts w:ascii="Arial" w:eastAsia="Times New Roman" w:hAnsi="Arial" w:cs="Arial"/>
      <w:iCs/>
      <w:color w:val="000000"/>
      <w:lang w:bidi="en-US"/>
    </w:rPr>
  </w:style>
  <w:style w:type="character" w:customStyle="1" w:styleId="QuoteChar">
    <w:name w:val="Quote Char"/>
    <w:aliases w:val="quote Char"/>
    <w:basedOn w:val="DefaultParagraphFont"/>
    <w:link w:val="Quote"/>
    <w:uiPriority w:val="29"/>
    <w:rsid w:val="00240A20"/>
    <w:rPr>
      <w:rFonts w:ascii="Arial" w:eastAsia="Times New Roman" w:hAnsi="Arial" w:cs="Arial"/>
      <w:iCs/>
      <w:color w:val="000000"/>
      <w:lang w:bidi="en-US"/>
    </w:rPr>
  </w:style>
  <w:style w:type="paragraph" w:customStyle="1" w:styleId="Underlining">
    <w:name w:val="Underlining"/>
    <w:basedOn w:val="Normal"/>
    <w:link w:val="UnderliningChar"/>
    <w:uiPriority w:val="99"/>
    <w:qFormat/>
    <w:rsid w:val="00240A20"/>
    <w:pPr>
      <w:contextualSpacing/>
    </w:pPr>
    <w:rPr>
      <w:rFonts w:ascii="Arial Narrow" w:hAnsi="Arial Narrow" w:cs="Times New Roman"/>
      <w:u w:val="single"/>
    </w:rPr>
  </w:style>
  <w:style w:type="character" w:customStyle="1" w:styleId="ital-inline">
    <w:name w:val="ital-inline"/>
    <w:basedOn w:val="DefaultParagraphFont"/>
    <w:rsid w:val="00240A20"/>
  </w:style>
  <w:style w:type="character" w:customStyle="1" w:styleId="underlineChar">
    <w:name w:val="underline Char"/>
    <w:basedOn w:val="DefaultParagraphFont"/>
    <w:rsid w:val="00240A2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40A2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40A20"/>
    <w:rPr>
      <w:sz w:val="20"/>
      <w:u w:val="single"/>
    </w:rPr>
  </w:style>
  <w:style w:type="paragraph" w:styleId="BodyTextIndent2">
    <w:name w:val="Body Text Indent 2"/>
    <w:basedOn w:val="Normal"/>
    <w:link w:val="BodyTextIndent2Char"/>
    <w:unhideWhenUsed/>
    <w:rsid w:val="00240A20"/>
    <w:pPr>
      <w:spacing w:after="120" w:line="480" w:lineRule="auto"/>
      <w:ind w:left="360"/>
      <w:contextualSpacing/>
    </w:pPr>
    <w:rPr>
      <w:rFonts w:ascii="Arial" w:hAnsi="Arial" w:cs="Arial"/>
    </w:rPr>
  </w:style>
  <w:style w:type="character" w:customStyle="1" w:styleId="BodyTextIndent2Char">
    <w:name w:val="Body Text Indent 2 Char"/>
    <w:basedOn w:val="DefaultParagraphFont"/>
    <w:link w:val="BodyTextIndent2"/>
    <w:rsid w:val="00240A20"/>
    <w:rPr>
      <w:rFonts w:ascii="Arial" w:hAnsi="Arial" w:cs="Arial"/>
    </w:rPr>
  </w:style>
  <w:style w:type="paragraph" w:styleId="BodyTextIndent3">
    <w:name w:val="Body Text Indent 3"/>
    <w:basedOn w:val="Normal"/>
    <w:link w:val="BodyTextIndent3Char"/>
    <w:uiPriority w:val="99"/>
    <w:unhideWhenUsed/>
    <w:rsid w:val="00240A20"/>
    <w:pPr>
      <w:spacing w:after="120"/>
      <w:ind w:left="360"/>
      <w:contextualSpacing/>
    </w:pPr>
    <w:rPr>
      <w:rFonts w:ascii="Arial" w:hAnsi="Arial" w:cs="Arial"/>
      <w:szCs w:val="16"/>
    </w:rPr>
  </w:style>
  <w:style w:type="character" w:customStyle="1" w:styleId="BodyTextIndent3Char">
    <w:name w:val="Body Text Indent 3 Char"/>
    <w:basedOn w:val="DefaultParagraphFont"/>
    <w:link w:val="BodyTextIndent3"/>
    <w:uiPriority w:val="99"/>
    <w:rsid w:val="00240A20"/>
    <w:rPr>
      <w:rFonts w:ascii="Arial" w:hAnsi="Arial" w:cs="Arial"/>
      <w:szCs w:val="16"/>
    </w:rPr>
  </w:style>
  <w:style w:type="paragraph" w:styleId="BodyText2">
    <w:name w:val="Body Text 2"/>
    <w:basedOn w:val="Normal"/>
    <w:link w:val="BodyText2Char"/>
    <w:unhideWhenUsed/>
    <w:rsid w:val="00240A20"/>
    <w:pPr>
      <w:spacing w:after="120" w:line="480" w:lineRule="auto"/>
      <w:contextualSpacing/>
    </w:pPr>
    <w:rPr>
      <w:rFonts w:ascii="Arial" w:hAnsi="Arial" w:cs="Arial"/>
    </w:rPr>
  </w:style>
  <w:style w:type="character" w:customStyle="1" w:styleId="BodyText2Char">
    <w:name w:val="Body Text 2 Char"/>
    <w:basedOn w:val="DefaultParagraphFont"/>
    <w:link w:val="BodyText2"/>
    <w:rsid w:val="00240A20"/>
    <w:rPr>
      <w:rFonts w:ascii="Arial" w:hAnsi="Arial" w:cs="Arial"/>
    </w:rPr>
  </w:style>
  <w:style w:type="paragraph" w:styleId="BodyTextIndent">
    <w:name w:val="Body Text Indent"/>
    <w:basedOn w:val="Normal"/>
    <w:link w:val="BodyTextIndentChar"/>
    <w:uiPriority w:val="99"/>
    <w:unhideWhenUsed/>
    <w:rsid w:val="00240A20"/>
    <w:pPr>
      <w:spacing w:after="120"/>
      <w:ind w:left="360"/>
      <w:contextualSpacing/>
    </w:pPr>
    <w:rPr>
      <w:rFonts w:ascii="Arial" w:hAnsi="Arial" w:cs="Arial"/>
    </w:rPr>
  </w:style>
  <w:style w:type="character" w:customStyle="1" w:styleId="BodyTextIndentChar">
    <w:name w:val="Body Text Indent Char"/>
    <w:basedOn w:val="DefaultParagraphFont"/>
    <w:link w:val="BodyTextIndent"/>
    <w:uiPriority w:val="99"/>
    <w:rsid w:val="00240A20"/>
    <w:rPr>
      <w:rFonts w:ascii="Arial" w:hAnsi="Arial" w:cs="Arial"/>
    </w:rPr>
  </w:style>
  <w:style w:type="paragraph" w:styleId="BodyText3">
    <w:name w:val="Body Text 3"/>
    <w:basedOn w:val="Normal"/>
    <w:link w:val="BodyText3Char"/>
    <w:unhideWhenUsed/>
    <w:rsid w:val="00240A20"/>
    <w:pPr>
      <w:spacing w:after="120"/>
      <w:contextualSpacing/>
    </w:pPr>
    <w:rPr>
      <w:rFonts w:ascii="Arial" w:hAnsi="Arial" w:cs="Arial"/>
      <w:szCs w:val="16"/>
    </w:rPr>
  </w:style>
  <w:style w:type="character" w:customStyle="1" w:styleId="BodyText3Char">
    <w:name w:val="Body Text 3 Char"/>
    <w:basedOn w:val="DefaultParagraphFont"/>
    <w:link w:val="BodyText3"/>
    <w:rsid w:val="00240A20"/>
    <w:rPr>
      <w:rFonts w:ascii="Arial" w:hAnsi="Arial" w:cs="Arial"/>
      <w:szCs w:val="16"/>
    </w:rPr>
  </w:style>
  <w:style w:type="character" w:customStyle="1" w:styleId="StyleBold">
    <w:name w:val="Style Bold"/>
    <w:basedOn w:val="DefaultParagraphFont"/>
    <w:uiPriority w:val="9"/>
    <w:qFormat/>
    <w:rsid w:val="00240A20"/>
    <w:rPr>
      <w:b/>
      <w:bCs/>
    </w:rPr>
  </w:style>
  <w:style w:type="character" w:customStyle="1" w:styleId="body-text">
    <w:name w:val="body-text"/>
    <w:basedOn w:val="DefaultParagraphFont"/>
    <w:rsid w:val="00240A20"/>
  </w:style>
  <w:style w:type="paragraph" w:customStyle="1" w:styleId="StyleStyle411ptBoldBorderSinglesolidlineAuto0">
    <w:name w:val="Style Style4 + 11 pt Bold Border: : (Single solid line Auto  0...."/>
    <w:basedOn w:val="Normal"/>
    <w:link w:val="StyleStyle411ptBoldBorderSinglesolidlineAuto0Char"/>
    <w:qFormat/>
    <w:rsid w:val="00240A20"/>
    <w:pPr>
      <w:contextualSpacing/>
    </w:pPr>
    <w:rPr>
      <w:rFonts w:ascii="Arial" w:eastAsia="Times New Roman" w:hAnsi="Arial" w:cs="Arial"/>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40A20"/>
    <w:rPr>
      <w:rFonts w:ascii="Arial" w:eastAsia="Times New Roman" w:hAnsi="Arial" w:cs="Arial"/>
      <w:b/>
      <w:bCs/>
      <w:u w:val="single"/>
      <w:bdr w:val="single" w:sz="4" w:space="0" w:color="auto"/>
    </w:rPr>
  </w:style>
  <w:style w:type="character" w:customStyle="1" w:styleId="globalcontentbody">
    <w:name w:val="globalcontentbody"/>
    <w:basedOn w:val="DefaultParagraphFont"/>
    <w:rsid w:val="00240A20"/>
  </w:style>
  <w:style w:type="paragraph" w:customStyle="1" w:styleId="StyleStyle112pt">
    <w:name w:val="Style Style1 + 12 pt"/>
    <w:basedOn w:val="Normal"/>
    <w:link w:val="StyleStyle112ptChar"/>
    <w:qFormat/>
    <w:rsid w:val="00240A20"/>
    <w:pPr>
      <w:contextualSpacing/>
    </w:pPr>
    <w:rPr>
      <w:rFonts w:ascii="Arial" w:eastAsia="SimSun" w:hAnsi="Arial" w:cs="Arial"/>
      <w:u w:val="single"/>
      <w:lang w:eastAsia="zh-CN"/>
    </w:rPr>
  </w:style>
  <w:style w:type="character" w:customStyle="1" w:styleId="StyleStyle112ptChar">
    <w:name w:val="Style Style1 + 12 pt Char"/>
    <w:basedOn w:val="DefaultParagraphFont"/>
    <w:link w:val="StyleStyle112pt"/>
    <w:rsid w:val="00240A20"/>
    <w:rPr>
      <w:rFonts w:ascii="Arial" w:eastAsia="SimSun" w:hAnsi="Arial" w:cs="Arial"/>
      <w:u w:val="single"/>
      <w:lang w:eastAsia="zh-CN"/>
    </w:rPr>
  </w:style>
  <w:style w:type="paragraph" w:customStyle="1" w:styleId="MinimizedText">
    <w:name w:val="Minimized Text"/>
    <w:basedOn w:val="Normal"/>
    <w:link w:val="MinimizedTextChar"/>
    <w:qFormat/>
    <w:rsid w:val="00240A20"/>
    <w:pPr>
      <w:contextualSpacing/>
    </w:pPr>
    <w:rPr>
      <w:rFonts w:ascii="Arial" w:eastAsia="Times New Roman" w:hAnsi="Arial" w:cs="Arial"/>
    </w:rPr>
  </w:style>
  <w:style w:type="character" w:customStyle="1" w:styleId="MinimizedTextChar">
    <w:name w:val="Minimized Text Char"/>
    <w:basedOn w:val="DefaultParagraphFont"/>
    <w:link w:val="MinimizedText"/>
    <w:rsid w:val="00240A20"/>
    <w:rPr>
      <w:rFonts w:ascii="Arial" w:eastAsia="Times New Roman" w:hAnsi="Arial" w:cs="Arial"/>
    </w:rPr>
  </w:style>
  <w:style w:type="character" w:customStyle="1" w:styleId="term1">
    <w:name w:val="term1"/>
    <w:basedOn w:val="DefaultParagraphFont"/>
    <w:rsid w:val="00240A20"/>
    <w:rPr>
      <w:b/>
      <w:bCs/>
    </w:rPr>
  </w:style>
  <w:style w:type="character" w:customStyle="1" w:styleId="Styleterm111ptUnderline">
    <w:name w:val="Style term1 + 11 pt Underline"/>
    <w:basedOn w:val="term1"/>
    <w:rsid w:val="00240A20"/>
    <w:rPr>
      <w:b/>
      <w:bCs/>
      <w:sz w:val="20"/>
      <w:u w:val="single"/>
    </w:rPr>
  </w:style>
  <w:style w:type="paragraph" w:customStyle="1" w:styleId="StyleMinimizedTextArialNarrow10pt">
    <w:name w:val="Style Minimized Text + Arial Narrow 10 pt"/>
    <w:basedOn w:val="MinimizedText"/>
    <w:link w:val="StyleMinimizedTextArialNarrow10ptChar"/>
    <w:qFormat/>
    <w:rsid w:val="00240A20"/>
  </w:style>
  <w:style w:type="character" w:customStyle="1" w:styleId="StyleMinimizedTextArialNarrow10ptChar">
    <w:name w:val="Style Minimized Text + Arial Narrow 10 pt Char"/>
    <w:basedOn w:val="MinimizedTextChar"/>
    <w:link w:val="StyleMinimizedTextArialNarrow10pt"/>
    <w:rsid w:val="00240A20"/>
    <w:rPr>
      <w:rFonts w:ascii="Arial" w:eastAsia="Times New Roman" w:hAnsi="Arial" w:cs="Arial"/>
    </w:rPr>
  </w:style>
  <w:style w:type="character" w:customStyle="1" w:styleId="Styleunderline11ptBold">
    <w:name w:val="Style underline + 11 pt Bold"/>
    <w:basedOn w:val="underline"/>
    <w:rsid w:val="00240A20"/>
    <w:rPr>
      <w:rFonts w:asciiTheme="minorHAnsi" w:hAnsiTheme="minorHAnsi" w:cs="Times New Roman"/>
      <w:b w:val="0"/>
      <w:bCs/>
      <w:iCs/>
      <w:sz w:val="20"/>
      <w:u w:val="single"/>
      <w:bdr w:val="single" w:sz="18" w:space="0" w:color="auto"/>
    </w:rPr>
  </w:style>
  <w:style w:type="paragraph" w:customStyle="1" w:styleId="StyleUnderlineChar11ptBorderSinglesolidlineAuto">
    <w:name w:val="Style Underline Char + 11 pt Border: : (Single solid line Auto  ..."/>
    <w:basedOn w:val="Normal"/>
    <w:link w:val="StyleUnderlineChar11ptBorderSinglesolidlineAutoChar"/>
    <w:qFormat/>
    <w:rsid w:val="00240A20"/>
    <w:pPr>
      <w:contextualSpacing/>
    </w:pPr>
    <w:rPr>
      <w:rFonts w:ascii="Arial" w:eastAsia="Times New Roman" w:hAnsi="Arial" w:cs="Arial"/>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40A20"/>
    <w:rPr>
      <w:rFonts w:ascii="Arial" w:eastAsia="Times New Roman" w:hAnsi="Arial" w:cs="Arial"/>
      <w:u w:val="single"/>
      <w:bdr w:val="single" w:sz="4" w:space="0" w:color="auto"/>
    </w:rPr>
  </w:style>
  <w:style w:type="character" w:customStyle="1" w:styleId="Style9pt">
    <w:name w:val="Style 9 pt"/>
    <w:basedOn w:val="DefaultParagraphFont"/>
    <w:rsid w:val="00240A20"/>
    <w:rPr>
      <w:rFonts w:ascii="Times New Roman" w:hAnsi="Times New Roman"/>
      <w:sz w:val="20"/>
    </w:rPr>
  </w:style>
  <w:style w:type="paragraph" w:customStyle="1" w:styleId="StyleStyle49pt3">
    <w:name w:val="Style Style4 + 9 pt3"/>
    <w:basedOn w:val="Style4"/>
    <w:link w:val="StyleStyle49pt3Char"/>
    <w:qFormat/>
    <w:rsid w:val="00240A20"/>
    <w:rPr>
      <w:rFonts w:cs="Times New Roman"/>
    </w:rPr>
  </w:style>
  <w:style w:type="character" w:customStyle="1" w:styleId="StyleStyle49pt3Char">
    <w:name w:val="Style Style4 + 9 pt3 Char"/>
    <w:basedOn w:val="Style4Char"/>
    <w:link w:val="StyleStyle49pt3"/>
    <w:rsid w:val="00240A20"/>
    <w:rPr>
      <w:rFonts w:ascii="Arial" w:eastAsia="Times New Roman" w:hAnsi="Arial" w:cs="Times New Roman"/>
      <w:u w:val="single"/>
    </w:rPr>
  </w:style>
  <w:style w:type="paragraph" w:customStyle="1" w:styleId="StyleStyle4Bold">
    <w:name w:val="Style Style4 + Bold"/>
    <w:basedOn w:val="Style4"/>
    <w:link w:val="StyleStyle4BoldChar"/>
    <w:qFormat/>
    <w:rsid w:val="00240A20"/>
    <w:rPr>
      <w:rFonts w:cs="Times New Roman"/>
      <w:b/>
      <w:bCs/>
    </w:rPr>
  </w:style>
  <w:style w:type="character" w:customStyle="1" w:styleId="StyleStyle4BoldChar">
    <w:name w:val="Style Style4 + Bold Char"/>
    <w:basedOn w:val="Style4Char"/>
    <w:link w:val="StyleStyle4Bold"/>
    <w:rsid w:val="00240A20"/>
    <w:rPr>
      <w:rFonts w:ascii="Arial" w:eastAsia="Times New Roman" w:hAnsi="Arial" w:cs="Times New Roman"/>
      <w:b/>
      <w:bCs/>
      <w:u w:val="single"/>
    </w:rPr>
  </w:style>
  <w:style w:type="character" w:customStyle="1" w:styleId="CharChar11">
    <w:name w:val="Char Char11"/>
    <w:basedOn w:val="DefaultParagraphFont"/>
    <w:rsid w:val="00240A20"/>
    <w:rPr>
      <w:rFonts w:cs="Arial"/>
      <w:bCs/>
      <w:szCs w:val="26"/>
      <w:u w:val="single"/>
      <w:lang w:val="en-US" w:eastAsia="en-US" w:bidi="ar-SA"/>
    </w:rPr>
  </w:style>
  <w:style w:type="character" w:customStyle="1" w:styleId="authorbio">
    <w:name w:val="authorbio"/>
    <w:basedOn w:val="DefaultParagraphFont"/>
    <w:rsid w:val="00240A20"/>
  </w:style>
  <w:style w:type="character" w:customStyle="1" w:styleId="a">
    <w:name w:val="a"/>
    <w:basedOn w:val="DefaultParagraphFont"/>
    <w:rsid w:val="00240A20"/>
  </w:style>
  <w:style w:type="character" w:customStyle="1" w:styleId="StyleStyleUnderline411pt">
    <w:name w:val="Style Style Underline4 + 11 pt"/>
    <w:basedOn w:val="DefaultParagraphFont"/>
    <w:rsid w:val="00240A20"/>
    <w:rPr>
      <w:sz w:val="20"/>
      <w:u w:val="single"/>
    </w:rPr>
  </w:style>
  <w:style w:type="character" w:customStyle="1" w:styleId="StyleStyleUnderline411ptBold">
    <w:name w:val="Style Style Underline4 + 11 pt Bold"/>
    <w:basedOn w:val="DefaultParagraphFont"/>
    <w:rsid w:val="00240A20"/>
    <w:rPr>
      <w:b/>
      <w:bCs/>
      <w:sz w:val="20"/>
      <w:u w:val="single"/>
    </w:rPr>
  </w:style>
  <w:style w:type="character" w:customStyle="1" w:styleId="StyleStyleUnderline311pt">
    <w:name w:val="Style Style Underline3 + 11 pt"/>
    <w:basedOn w:val="DefaultParagraphFont"/>
    <w:rsid w:val="00240A20"/>
    <w:rPr>
      <w:sz w:val="20"/>
      <w:u w:val="single"/>
    </w:rPr>
  </w:style>
  <w:style w:type="character" w:customStyle="1" w:styleId="StyleStyleUnderline311ptBold">
    <w:name w:val="Style Style Underline3 + 11 pt Bold"/>
    <w:basedOn w:val="DefaultParagraphFont"/>
    <w:rsid w:val="00240A20"/>
    <w:rPr>
      <w:b/>
      <w:bCs/>
      <w:sz w:val="20"/>
      <w:u w:val="single"/>
    </w:rPr>
  </w:style>
  <w:style w:type="character" w:customStyle="1" w:styleId="StyleUnderline3">
    <w:name w:val="Style Underline3"/>
    <w:basedOn w:val="DefaultParagraphFont"/>
    <w:rsid w:val="00240A20"/>
    <w:rPr>
      <w:u w:val="single"/>
    </w:rPr>
  </w:style>
  <w:style w:type="paragraph" w:customStyle="1" w:styleId="StyleStyle111ptBorderSinglesolidlineAuto05ptL">
    <w:name w:val="Style Style1 + 11 pt Border: : (Single solid line Auto  0.5 pt L..."/>
    <w:link w:val="StyleStyle111ptBorderSinglesolidlineAuto05ptLChar"/>
    <w:qFormat/>
    <w:rsid w:val="00240A20"/>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40A2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40A20"/>
    <w:rPr>
      <w:u w:val="single"/>
    </w:rPr>
  </w:style>
  <w:style w:type="character" w:customStyle="1" w:styleId="CardsFont12pt0">
    <w:name w:val="Cards + Font 12pt"/>
    <w:basedOn w:val="DefaultParagraphFont"/>
    <w:uiPriority w:val="1"/>
    <w:rsid w:val="00240A20"/>
    <w:rPr>
      <w:rFonts w:ascii="Times New Roman" w:eastAsia="Calibri" w:hAnsi="Times New Roman" w:cs="Times New Roman"/>
      <w:sz w:val="24"/>
      <w:szCs w:val="20"/>
      <w:u w:val="single"/>
    </w:rPr>
  </w:style>
  <w:style w:type="paragraph" w:customStyle="1" w:styleId="Circled">
    <w:name w:val="Circled"/>
    <w:link w:val="CircledChar"/>
    <w:qFormat/>
    <w:rsid w:val="00240A20"/>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240A20"/>
    <w:rPr>
      <w:rFonts w:ascii="Times New Roman" w:eastAsia="MS Mincho" w:hAnsi="Times New Roman" w:cs="Times New Roman"/>
      <w:b/>
      <w:szCs w:val="20"/>
      <w:u w:val="single"/>
      <w:lang w:eastAsia="ja-JP"/>
    </w:rPr>
  </w:style>
  <w:style w:type="character" w:customStyle="1" w:styleId="base">
    <w:name w:val="base"/>
    <w:basedOn w:val="DefaultParagraphFont"/>
    <w:rsid w:val="00240A20"/>
  </w:style>
  <w:style w:type="character" w:customStyle="1" w:styleId="part-of-speech">
    <w:name w:val="part-of-speech"/>
    <w:basedOn w:val="DefaultParagraphFont"/>
    <w:rsid w:val="00240A20"/>
  </w:style>
  <w:style w:type="character" w:customStyle="1" w:styleId="sep">
    <w:name w:val="sep"/>
    <w:basedOn w:val="DefaultParagraphFont"/>
    <w:rsid w:val="00240A20"/>
  </w:style>
  <w:style w:type="character" w:customStyle="1" w:styleId="pron">
    <w:name w:val="pron"/>
    <w:basedOn w:val="DefaultParagraphFont"/>
    <w:rsid w:val="00240A20"/>
  </w:style>
  <w:style w:type="paragraph" w:customStyle="1" w:styleId="StyleStyle4LatinTimesNewRomanAsianSimSun">
    <w:name w:val="Style Style4 + (Latin) Times New Roman (Asian) SimSun"/>
    <w:basedOn w:val="Normal"/>
    <w:link w:val="StyleStyle4LatinTimesNewRomanAsianSimSunChar"/>
    <w:qFormat/>
    <w:rsid w:val="00240A20"/>
    <w:pPr>
      <w:contextualSpacing/>
    </w:pPr>
    <w:rPr>
      <w:rFonts w:ascii="Arial" w:eastAsia="SimSun" w:hAnsi="Arial" w:cs="Arial"/>
      <w:u w:val="single"/>
    </w:rPr>
  </w:style>
  <w:style w:type="character" w:customStyle="1" w:styleId="StyleStyle4LatinTimesNewRomanAsianSimSunChar">
    <w:name w:val="Style Style4 + (Latin) Times New Roman (Asian) SimSun Char"/>
    <w:basedOn w:val="DefaultParagraphFont"/>
    <w:link w:val="StyleStyle4LatinTimesNewRomanAsianSimSun"/>
    <w:rsid w:val="00240A20"/>
    <w:rPr>
      <w:rFonts w:ascii="Arial" w:eastAsia="SimSun" w:hAnsi="Arial" w:cs="Arial"/>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40A20"/>
    <w:pPr>
      <w:contextualSpacing/>
    </w:pPr>
    <w:rPr>
      <w:rFonts w:ascii="Arial" w:eastAsia="SimSun" w:hAnsi="Arial" w:cs="Arial"/>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40A20"/>
    <w:rPr>
      <w:rFonts w:ascii="Arial" w:eastAsia="SimSun" w:hAnsi="Arial" w:cs="Arial"/>
      <w:b/>
      <w:bCs/>
      <w:u w:val="single"/>
    </w:rPr>
  </w:style>
  <w:style w:type="character" w:customStyle="1" w:styleId="CharChar3">
    <w:name w:val="Char Char3"/>
    <w:basedOn w:val="DefaultParagraphFont"/>
    <w:rsid w:val="00240A20"/>
    <w:rPr>
      <w:rFonts w:cs="Arial"/>
      <w:b/>
      <w:bCs/>
      <w:iCs/>
      <w:lang w:val="en-US" w:eastAsia="en-US" w:bidi="ar-SA"/>
    </w:rPr>
  </w:style>
  <w:style w:type="paragraph" w:styleId="Subtitle">
    <w:name w:val="Subtitle"/>
    <w:aliases w:val="Underlined card text"/>
    <w:basedOn w:val="Normal"/>
    <w:next w:val="Normal"/>
    <w:link w:val="SubtitleChar"/>
    <w:uiPriority w:val="11"/>
    <w:qFormat/>
    <w:rsid w:val="00240A20"/>
    <w:pPr>
      <w:spacing w:after="60"/>
      <w:contextualSpacing/>
      <w:outlineLvl w:val="1"/>
    </w:pPr>
    <w:rPr>
      <w:rFonts w:ascii="Times New Roman" w:eastAsia="Times New Roman" w:hAnsi="Times New Roman" w:cs="Times New Roman"/>
      <w:iCs/>
      <w:color w:val="000000"/>
      <w:spacing w:val="15"/>
      <w:u w:val="single"/>
    </w:rPr>
  </w:style>
  <w:style w:type="character" w:customStyle="1" w:styleId="SubtitleChar1">
    <w:name w:val="Subtitle Char1"/>
    <w:aliases w:val="Underlined card text Char1"/>
    <w:basedOn w:val="DefaultParagraphFont"/>
    <w:uiPriority w:val="11"/>
    <w:rsid w:val="00240A20"/>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240A20"/>
    <w:rPr>
      <w:rFonts w:cs="Times New Roman"/>
    </w:rPr>
  </w:style>
  <w:style w:type="character" w:customStyle="1" w:styleId="StyleStyle411pt1Char">
    <w:name w:val="Style Style4 + 11 pt1 Char"/>
    <w:basedOn w:val="Style4Char"/>
    <w:link w:val="StyleStyle411pt1"/>
    <w:rsid w:val="00240A20"/>
    <w:rPr>
      <w:rFonts w:ascii="Arial" w:eastAsia="Times New Roman" w:hAnsi="Arial" w:cs="Times New Roman"/>
      <w:u w:val="single"/>
    </w:rPr>
  </w:style>
  <w:style w:type="character" w:customStyle="1" w:styleId="BoldandUnderlineCharChar2">
    <w:name w:val="Bold and Underline Char Char2"/>
    <w:basedOn w:val="DefaultParagraphFont"/>
    <w:rsid w:val="00240A20"/>
    <w:rPr>
      <w:b/>
      <w:u w:val="single"/>
      <w:lang w:val="en-US" w:eastAsia="en-US" w:bidi="ar-SA"/>
    </w:rPr>
  </w:style>
  <w:style w:type="character" w:customStyle="1" w:styleId="StyleUnderlineCharChar111pt">
    <w:name w:val="Style Underline Char Char1 + 11 pt"/>
    <w:basedOn w:val="DefaultParagraphFont"/>
    <w:rsid w:val="00240A2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40A20"/>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240A20"/>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240A20"/>
    <w:rPr>
      <w:sz w:val="22"/>
      <w:u w:val="single"/>
    </w:rPr>
  </w:style>
  <w:style w:type="paragraph" w:customStyle="1" w:styleId="StyleMinimizedTextArialNarrow9pt">
    <w:name w:val="Style Minimized Text + Arial Narrow 9 pt"/>
    <w:basedOn w:val="Normal"/>
    <w:link w:val="StyleMinimizedTextArialNarrow9ptChar"/>
    <w:qFormat/>
    <w:rsid w:val="00240A20"/>
    <w:pPr>
      <w:contextualSpacing/>
    </w:pPr>
    <w:rPr>
      <w:rFonts w:ascii="Arial" w:eastAsia="Times New Roman" w:hAnsi="Arial" w:cs="Arial"/>
    </w:rPr>
  </w:style>
  <w:style w:type="character" w:customStyle="1" w:styleId="StyleMinimizedTextArialNarrow9ptChar">
    <w:name w:val="Style Minimized Text + Arial Narrow 9 pt Char"/>
    <w:basedOn w:val="DefaultParagraphFont"/>
    <w:link w:val="StyleMinimizedTextArialNarrow9pt"/>
    <w:rsid w:val="00240A20"/>
    <w:rPr>
      <w:rFonts w:ascii="Arial" w:eastAsia="Times New Roman" w:hAnsi="Arial" w:cs="Arial"/>
    </w:rPr>
  </w:style>
  <w:style w:type="paragraph" w:customStyle="1" w:styleId="StyleBoldandUnderlineChar11ptNotBold">
    <w:name w:val="Style Bold and Underline Char + 11 pt Not Bold"/>
    <w:link w:val="StyleBoldandUnderlineChar11ptNotBoldChar"/>
    <w:qFormat/>
    <w:rsid w:val="00240A20"/>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40A20"/>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40A2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40A20"/>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240A2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40A20"/>
    <w:rPr>
      <w:b w:val="0"/>
      <w:bCs/>
      <w:sz w:val="20"/>
      <w:u w:val="single"/>
      <w:lang w:val="en-US" w:eastAsia="en-US" w:bidi="ar-SA"/>
    </w:rPr>
  </w:style>
  <w:style w:type="character" w:customStyle="1" w:styleId="Styleunderline9pt">
    <w:name w:val="Style underline + 9 pt"/>
    <w:basedOn w:val="underline"/>
    <w:rsid w:val="00240A20"/>
    <w:rPr>
      <w:rFonts w:asciiTheme="minorHAnsi" w:hAnsiTheme="minorHAnsi" w:cs="Times New Roman"/>
      <w:b w:val="0"/>
      <w:bCs w:val="0"/>
      <w:iCs/>
      <w:sz w:val="20"/>
      <w:u w:val="single"/>
      <w:bdr w:val="single" w:sz="18" w:space="0" w:color="auto"/>
    </w:rPr>
  </w:style>
  <w:style w:type="character" w:customStyle="1" w:styleId="StyleTimesNewRoman9pt">
    <w:name w:val="Style Times New Roman 9 pt"/>
    <w:basedOn w:val="DefaultParagraphFont"/>
    <w:rsid w:val="00240A20"/>
    <w:rPr>
      <w:rFonts w:ascii="Times New Roman" w:hAnsi="Times New Roman"/>
      <w:sz w:val="20"/>
    </w:rPr>
  </w:style>
  <w:style w:type="character" w:customStyle="1" w:styleId="Styleunderline9pt1">
    <w:name w:val="Style underline + 9 pt1"/>
    <w:basedOn w:val="underline"/>
    <w:rsid w:val="00240A20"/>
    <w:rPr>
      <w:rFonts w:asciiTheme="minorHAnsi" w:hAnsiTheme="minorHAnsi" w:cs="Times New Roman"/>
      <w:b w:val="0"/>
      <w:bCs w:val="0"/>
      <w:iCs/>
      <w:sz w:val="20"/>
      <w:u w:val="single"/>
      <w:bdr w:val="single" w:sz="18" w:space="0" w:color="auto"/>
    </w:rPr>
  </w:style>
  <w:style w:type="paragraph" w:customStyle="1" w:styleId="StyleUnderlineChar11pt2">
    <w:name w:val="Style Underline Char + 11 pt2"/>
    <w:link w:val="StyleUnderlineChar11pt2Char"/>
    <w:qFormat/>
    <w:rsid w:val="00240A2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DefaultParagraphFont"/>
    <w:link w:val="StyleUnderlineChar11pt2"/>
    <w:rsid w:val="00240A20"/>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240A20"/>
    <w:rPr>
      <w:b/>
      <w:bCs/>
      <w:noProof w:val="0"/>
      <w:sz w:val="20"/>
      <w:u w:val="single"/>
      <w:lang w:val="en-US" w:eastAsia="en-US" w:bidi="ar-SA"/>
    </w:rPr>
  </w:style>
  <w:style w:type="character" w:customStyle="1" w:styleId="Hyperlink23">
    <w:name w:val="Hyperlink23"/>
    <w:basedOn w:val="DefaultParagraphFont"/>
    <w:rsid w:val="00240A20"/>
    <w:rPr>
      <w:color w:val="3300CC"/>
      <w:u w:val="single"/>
    </w:rPr>
  </w:style>
  <w:style w:type="paragraph" w:customStyle="1" w:styleId="cardCharChar">
    <w:name w:val="card Char Char"/>
    <w:basedOn w:val="Normal"/>
    <w:link w:val="cardCharCharChar"/>
    <w:qFormat/>
    <w:rsid w:val="00240A20"/>
    <w:pPr>
      <w:ind w:left="288" w:right="288"/>
      <w:contextualSpacing/>
    </w:pPr>
    <w:rPr>
      <w:rFonts w:ascii="Arial" w:eastAsia="Times New Roman" w:hAnsi="Arial" w:cs="Arial"/>
      <w:szCs w:val="20"/>
    </w:rPr>
  </w:style>
  <w:style w:type="character" w:customStyle="1" w:styleId="cardCharCharChar">
    <w:name w:val="card Char Char Char"/>
    <w:basedOn w:val="DefaultParagraphFont"/>
    <w:link w:val="cardCharChar"/>
    <w:rsid w:val="00240A20"/>
    <w:rPr>
      <w:rFonts w:ascii="Arial" w:eastAsia="Times New Roman" w:hAnsi="Arial" w:cs="Arial"/>
      <w:szCs w:val="20"/>
    </w:rPr>
  </w:style>
  <w:style w:type="character" w:customStyle="1" w:styleId="StyleunderlineArialNarrow9ptBold">
    <w:name w:val="Style underline + Arial Narrow 9 pt Bold"/>
    <w:basedOn w:val="underline"/>
    <w:rsid w:val="00240A20"/>
    <w:rPr>
      <w:rFonts w:asciiTheme="minorHAnsi" w:hAnsiTheme="minorHAnsi" w:cs="Times New Roman"/>
      <w:b w:val="0"/>
      <w:bCs/>
      <w:iCs/>
      <w:sz w:val="20"/>
      <w:u w:val="single"/>
      <w:bdr w:val="single" w:sz="18" w:space="0" w:color="auto"/>
    </w:rPr>
  </w:style>
  <w:style w:type="paragraph" w:customStyle="1" w:styleId="StylecardCharCharArialNarrow9pt">
    <w:name w:val="Style card Char Char + Arial Narrow 9 pt"/>
    <w:basedOn w:val="cardCharChar"/>
    <w:link w:val="StylecardCharCharArialNarrow9ptChar"/>
    <w:qFormat/>
    <w:rsid w:val="00240A20"/>
  </w:style>
  <w:style w:type="character" w:customStyle="1" w:styleId="StylecardCharCharArialNarrow9ptChar">
    <w:name w:val="Style card Char Char + Arial Narrow 9 pt Char"/>
    <w:basedOn w:val="cardCharCharChar"/>
    <w:link w:val="StylecardCharCharArialNarrow9pt"/>
    <w:rsid w:val="00240A20"/>
    <w:rPr>
      <w:rFonts w:ascii="Arial" w:eastAsia="Times New Roman" w:hAnsi="Arial" w:cs="Arial"/>
      <w:szCs w:val="20"/>
    </w:rPr>
  </w:style>
  <w:style w:type="character" w:customStyle="1" w:styleId="UnderlineCharCharChar">
    <w:name w:val="Underline Char Char Char"/>
    <w:basedOn w:val="DefaultParagraphFont"/>
    <w:rsid w:val="00240A20"/>
    <w:rPr>
      <w:noProof w:val="0"/>
      <w:u w:val="single"/>
      <w:lang w:val="en-US" w:eastAsia="en-US" w:bidi="ar-SA"/>
    </w:rPr>
  </w:style>
  <w:style w:type="character" w:customStyle="1" w:styleId="CardTextChar1">
    <w:name w:val="Card Text Char1"/>
    <w:basedOn w:val="DefaultParagraphFont"/>
    <w:rsid w:val="00240A2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40A20"/>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240A2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40A2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240A2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40A2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40A20"/>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240A2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40A20"/>
    <w:pPr>
      <w:contextualSpacing/>
    </w:pPr>
    <w:rPr>
      <w:rFonts w:ascii="Arial" w:eastAsia="Times New Roman" w:hAnsi="Arial" w:cs="Arial"/>
    </w:rPr>
  </w:style>
  <w:style w:type="character" w:customStyle="1" w:styleId="TextsmallChar">
    <w:name w:val="Textsmall Char"/>
    <w:basedOn w:val="DefaultParagraphFont"/>
    <w:link w:val="Textsmall"/>
    <w:rsid w:val="00240A20"/>
    <w:rPr>
      <w:rFonts w:ascii="Arial" w:eastAsia="Times New Roman" w:hAnsi="Arial" w:cs="Arial"/>
    </w:rPr>
  </w:style>
  <w:style w:type="character" w:customStyle="1" w:styleId="CharChar111">
    <w:name w:val="Char Char111"/>
    <w:basedOn w:val="DefaultParagraphFont"/>
    <w:rsid w:val="00240A20"/>
    <w:rPr>
      <w:rFonts w:cs="Arial"/>
      <w:bCs/>
      <w:szCs w:val="26"/>
      <w:u w:val="single"/>
      <w:lang w:val="en-US" w:eastAsia="en-US" w:bidi="ar-SA"/>
    </w:rPr>
  </w:style>
  <w:style w:type="paragraph" w:customStyle="1" w:styleId="cardtextsmall">
    <w:name w:val="card text small"/>
    <w:basedOn w:val="Normal"/>
    <w:uiPriority w:val="99"/>
    <w:qFormat/>
    <w:rsid w:val="00240A20"/>
    <w:pPr>
      <w:contextualSpacing/>
    </w:pPr>
    <w:rPr>
      <w:rFonts w:ascii="Arial Narrow" w:eastAsia="Times New Roman" w:hAnsi="Arial Narrow" w:cs="Arial"/>
    </w:rPr>
  </w:style>
  <w:style w:type="character" w:customStyle="1" w:styleId="AUnterdline">
    <w:name w:val="AUnterdline"/>
    <w:qFormat/>
    <w:rsid w:val="00240A2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40A20"/>
    <w:rPr>
      <w:rFonts w:ascii="Times New Roman" w:hAnsi="Times New Roman"/>
      <w:b/>
      <w:bCs/>
      <w:sz w:val="20"/>
      <w:u w:val="single"/>
      <w:bdr w:val="single" w:sz="4" w:space="0" w:color="auto"/>
    </w:rPr>
  </w:style>
  <w:style w:type="character" w:customStyle="1" w:styleId="highlightedsearchterm">
    <w:name w:val="highlightedsearchterm"/>
    <w:rsid w:val="00240A20"/>
  </w:style>
  <w:style w:type="character" w:customStyle="1" w:styleId="StyleUnderline1">
    <w:name w:val="Style Underline1"/>
    <w:basedOn w:val="DefaultParagraphFont"/>
    <w:rsid w:val="00240A20"/>
    <w:rPr>
      <w:rFonts w:ascii="Times New Roman" w:hAnsi="Times New Roman"/>
      <w:sz w:val="20"/>
      <w:u w:val="single"/>
    </w:rPr>
  </w:style>
  <w:style w:type="paragraph" w:customStyle="1" w:styleId="CardIndented">
    <w:name w:val="Card (Indented)"/>
    <w:basedOn w:val="Normal"/>
    <w:link w:val="CardIndentedChar"/>
    <w:qFormat/>
    <w:rsid w:val="00240A20"/>
    <w:pPr>
      <w:ind w:left="288"/>
      <w:contextualSpacing/>
    </w:pPr>
    <w:rPr>
      <w:rFonts w:ascii="Arial" w:hAnsi="Arial" w:cs="Arial"/>
    </w:rPr>
  </w:style>
  <w:style w:type="paragraph" w:customStyle="1" w:styleId="StyleStyle49pt10">
    <w:name w:val="Style Style4 + 9 pt10"/>
    <w:basedOn w:val="Style4"/>
    <w:link w:val="StyleStyle49pt10Char"/>
    <w:qFormat/>
    <w:rsid w:val="00240A20"/>
    <w:rPr>
      <w:rFonts w:cs="Times New Roman"/>
    </w:rPr>
  </w:style>
  <w:style w:type="character" w:customStyle="1" w:styleId="StyleStyle49pt10Char">
    <w:name w:val="Style Style4 + 9 pt10 Char"/>
    <w:basedOn w:val="Style4Char"/>
    <w:link w:val="StyleStyle49pt10"/>
    <w:rsid w:val="00240A20"/>
    <w:rPr>
      <w:rFonts w:ascii="Arial" w:eastAsia="Times New Roman" w:hAnsi="Arial" w:cs="Times New Roman"/>
      <w:u w:val="single"/>
    </w:rPr>
  </w:style>
  <w:style w:type="paragraph" w:customStyle="1" w:styleId="StyleStyle49ptBold7">
    <w:name w:val="Style Style4 + 9 pt Bold7"/>
    <w:basedOn w:val="Style4"/>
    <w:link w:val="StyleStyle49ptBold7Char"/>
    <w:qFormat/>
    <w:rsid w:val="00240A20"/>
    <w:rPr>
      <w:rFonts w:cs="Times New Roman"/>
      <w:b/>
      <w:bCs/>
    </w:rPr>
  </w:style>
  <w:style w:type="character" w:customStyle="1" w:styleId="StyleStyle49ptBold7Char">
    <w:name w:val="Style Style4 + 9 pt Bold7 Char"/>
    <w:link w:val="StyleStyle49ptBold7"/>
    <w:rsid w:val="00240A20"/>
    <w:rPr>
      <w:rFonts w:ascii="Arial" w:eastAsia="Times New Roman" w:hAnsi="Arial" w:cs="Times New Roman"/>
      <w:b/>
      <w:bCs/>
      <w:u w:val="single"/>
    </w:rPr>
  </w:style>
  <w:style w:type="paragraph" w:customStyle="1" w:styleId="NormalUnderline">
    <w:name w:val="Normal Underline"/>
    <w:basedOn w:val="Normal"/>
    <w:link w:val="NormalUnderlineChar"/>
    <w:qFormat/>
    <w:rsid w:val="00240A20"/>
    <w:pPr>
      <w:ind w:left="288"/>
      <w:contextualSpacing/>
    </w:pPr>
    <w:rPr>
      <w:rFonts w:ascii="Arial" w:eastAsia="Times New Roman" w:hAnsi="Arial" w:cs="Arial"/>
      <w:u w:val="single"/>
    </w:rPr>
  </w:style>
  <w:style w:type="character" w:customStyle="1" w:styleId="NormalUnderlineChar">
    <w:name w:val="Normal Underline Char"/>
    <w:link w:val="NormalUnderline"/>
    <w:rsid w:val="00240A20"/>
    <w:rPr>
      <w:rFonts w:ascii="Arial" w:eastAsia="Times New Roman" w:hAnsi="Arial" w:cs="Arial"/>
      <w:u w:val="single"/>
    </w:rPr>
  </w:style>
  <w:style w:type="character" w:customStyle="1" w:styleId="DontRead">
    <w:name w:val="Don't Read"/>
    <w:qFormat/>
    <w:rsid w:val="00240A20"/>
    <w:rPr>
      <w:rFonts w:ascii="Times New Roman" w:hAnsi="Times New Roman"/>
      <w:sz w:val="16"/>
    </w:rPr>
  </w:style>
  <w:style w:type="paragraph" w:customStyle="1" w:styleId="Underlinestyle">
    <w:name w:val="Underline style"/>
    <w:basedOn w:val="Normal"/>
    <w:uiPriority w:val="99"/>
    <w:qFormat/>
    <w:rsid w:val="00240A20"/>
    <w:pPr>
      <w:contextualSpacing/>
    </w:pPr>
    <w:rPr>
      <w:rFonts w:ascii="Arial" w:eastAsia="Times New Roman" w:hAnsi="Arial" w:cs="Arial"/>
      <w:u w:val="single"/>
    </w:rPr>
  </w:style>
  <w:style w:type="character" w:customStyle="1" w:styleId="Style11ptUnderline3">
    <w:name w:val="Style 11 pt Underline3"/>
    <w:rsid w:val="00240A20"/>
    <w:rPr>
      <w:sz w:val="20"/>
      <w:u w:val="single"/>
    </w:rPr>
  </w:style>
  <w:style w:type="character" w:customStyle="1" w:styleId="27">
    <w:name w:val="27"/>
    <w:rsid w:val="00240A20"/>
    <w:rPr>
      <w:rFonts w:cs="Arial"/>
      <w:bCs/>
      <w:sz w:val="20"/>
      <w:u w:val="single"/>
      <w:lang w:val="en-US" w:eastAsia="en-US" w:bidi="ar-SA"/>
    </w:rPr>
  </w:style>
  <w:style w:type="character" w:customStyle="1" w:styleId="2">
    <w:name w:val="2"/>
    <w:rsid w:val="00240A20"/>
    <w:rPr>
      <w:rFonts w:cs="Arial"/>
      <w:bCs/>
      <w:sz w:val="20"/>
      <w:u w:val="single"/>
      <w:lang w:val="en-US" w:eastAsia="en-US" w:bidi="ar-SA"/>
    </w:rPr>
  </w:style>
  <w:style w:type="character" w:customStyle="1" w:styleId="Style9ptUnderline11">
    <w:name w:val="Style 9 pt Underline11"/>
    <w:basedOn w:val="DefaultParagraphFont"/>
    <w:rsid w:val="00240A20"/>
    <w:rPr>
      <w:sz w:val="20"/>
      <w:u w:val="single"/>
    </w:rPr>
  </w:style>
  <w:style w:type="character" w:customStyle="1" w:styleId="Style9ptBoldUnderline5">
    <w:name w:val="Style 9 pt Bold Underline5"/>
    <w:basedOn w:val="DefaultParagraphFont"/>
    <w:rsid w:val="00240A20"/>
    <w:rPr>
      <w:b/>
      <w:bCs/>
      <w:sz w:val="20"/>
      <w:u w:val="single"/>
    </w:rPr>
  </w:style>
  <w:style w:type="character" w:customStyle="1" w:styleId="CharChar114">
    <w:name w:val="Char Char114"/>
    <w:basedOn w:val="DefaultParagraphFont"/>
    <w:rsid w:val="00240A20"/>
    <w:rPr>
      <w:rFonts w:cs="Arial"/>
      <w:bCs/>
      <w:szCs w:val="26"/>
      <w:u w:val="single"/>
      <w:lang w:val="en-US" w:eastAsia="en-US" w:bidi="ar-SA"/>
    </w:rPr>
  </w:style>
  <w:style w:type="character" w:customStyle="1" w:styleId="CharChar113">
    <w:name w:val="Char Char113"/>
    <w:basedOn w:val="DefaultParagraphFont"/>
    <w:rsid w:val="00240A20"/>
    <w:rPr>
      <w:rFonts w:cs="Arial"/>
      <w:bCs/>
      <w:szCs w:val="26"/>
      <w:u w:val="single"/>
      <w:lang w:val="en-US" w:eastAsia="en-US" w:bidi="ar-SA"/>
    </w:rPr>
  </w:style>
  <w:style w:type="character" w:customStyle="1" w:styleId="CharChar112">
    <w:name w:val="Char Char112"/>
    <w:basedOn w:val="DefaultParagraphFont"/>
    <w:rsid w:val="00240A20"/>
    <w:rPr>
      <w:rFonts w:cs="Arial"/>
      <w:bCs/>
      <w:szCs w:val="26"/>
      <w:u w:val="single"/>
      <w:lang w:val="en-US" w:eastAsia="en-US" w:bidi="ar-SA"/>
    </w:rPr>
  </w:style>
  <w:style w:type="character" w:customStyle="1" w:styleId="ssl0">
    <w:name w:val="ss_l0"/>
    <w:basedOn w:val="DefaultParagraphFont"/>
    <w:rsid w:val="00240A20"/>
  </w:style>
  <w:style w:type="character" w:customStyle="1" w:styleId="CommentSubjectChar">
    <w:name w:val="Comment Subject Char"/>
    <w:basedOn w:val="CommentTextChar"/>
    <w:link w:val="CommentSubject"/>
    <w:uiPriority w:val="99"/>
    <w:rsid w:val="00240A20"/>
    <w:rPr>
      <w:rFonts w:ascii="Arial" w:eastAsia="DengXian" w:hAnsi="Arial" w:cs="Arial"/>
      <w:b/>
      <w:bCs/>
      <w:szCs w:val="20"/>
    </w:rPr>
  </w:style>
  <w:style w:type="paragraph" w:styleId="CommentSubject">
    <w:name w:val="annotation subject"/>
    <w:basedOn w:val="CommentText"/>
    <w:next w:val="CommentText"/>
    <w:link w:val="CommentSubjectChar"/>
    <w:uiPriority w:val="99"/>
    <w:rsid w:val="00240A20"/>
    <w:pPr>
      <w:contextualSpacing/>
    </w:pPr>
    <w:rPr>
      <w:rFonts w:ascii="Arial" w:eastAsia="DengXian" w:hAnsi="Arial" w:cs="Arial"/>
      <w:b/>
      <w:bCs/>
    </w:rPr>
  </w:style>
  <w:style w:type="character" w:customStyle="1" w:styleId="CommentSubjectChar1">
    <w:name w:val="Comment Subject Char1"/>
    <w:basedOn w:val="CommentTextChar1"/>
    <w:uiPriority w:val="99"/>
    <w:rsid w:val="00240A20"/>
    <w:rPr>
      <w:b/>
      <w:bCs/>
      <w:sz w:val="20"/>
      <w:szCs w:val="20"/>
    </w:rPr>
  </w:style>
  <w:style w:type="paragraph" w:customStyle="1" w:styleId="WW-Default1">
    <w:name w:val="WW-Default1"/>
    <w:basedOn w:val="Normal"/>
    <w:uiPriority w:val="99"/>
    <w:qFormat/>
    <w:rsid w:val="00240A20"/>
    <w:pPr>
      <w:suppressAutoHyphens/>
      <w:contextualSpacing/>
    </w:pPr>
    <w:rPr>
      <w:rFonts w:ascii="Arial" w:eastAsia="Times New Roman" w:hAnsi="Arial" w:cs="Arial"/>
      <w:b/>
      <w:bCs/>
      <w:szCs w:val="20"/>
      <w:lang w:eastAsia="ar-SA"/>
    </w:rPr>
  </w:style>
  <w:style w:type="paragraph" w:customStyle="1" w:styleId="Normal1">
    <w:name w:val="Normal1"/>
    <w:basedOn w:val="BodyText"/>
    <w:uiPriority w:val="99"/>
    <w:qFormat/>
    <w:rsid w:val="00240A20"/>
    <w:pPr>
      <w:spacing w:before="100" w:beforeAutospacing="1" w:after="100" w:afterAutospacing="1" w:line="240" w:lineRule="auto"/>
    </w:pPr>
    <w:rPr>
      <w:rFonts w:ascii="Times New Roman" w:eastAsia="Times New Roman" w:hAnsi="Times New Roman" w:cs="Times New Roman"/>
      <w:sz w:val="24"/>
    </w:rPr>
  </w:style>
  <w:style w:type="character" w:customStyle="1" w:styleId="zoomme">
    <w:name w:val="zoomme"/>
    <w:basedOn w:val="DefaultParagraphFont"/>
    <w:rsid w:val="00240A20"/>
  </w:style>
  <w:style w:type="character" w:customStyle="1" w:styleId="Date1">
    <w:name w:val="Date1"/>
    <w:basedOn w:val="DefaultParagraphFont"/>
    <w:rsid w:val="00240A20"/>
  </w:style>
  <w:style w:type="character" w:customStyle="1" w:styleId="classauthor">
    <w:name w:val="class=&quot;author&quot;"/>
    <w:basedOn w:val="DefaultParagraphFont"/>
    <w:rsid w:val="00240A20"/>
  </w:style>
  <w:style w:type="paragraph" w:customStyle="1" w:styleId="CardStyle">
    <w:name w:val="Card Style"/>
    <w:basedOn w:val="Normal"/>
    <w:link w:val="CardStyleChar"/>
    <w:qFormat/>
    <w:rsid w:val="00240A20"/>
    <w:pPr>
      <w:contextualSpacing/>
    </w:pPr>
    <w:rPr>
      <w:rFonts w:ascii="Arial" w:eastAsia="Times New Roman" w:hAnsi="Arial" w:cs="Arial"/>
    </w:rPr>
  </w:style>
  <w:style w:type="character" w:customStyle="1" w:styleId="CharCharChar">
    <w:name w:val="Char Char Char"/>
    <w:basedOn w:val="DefaultParagraphFont"/>
    <w:rsid w:val="00240A20"/>
    <w:rPr>
      <w:rFonts w:cs="Arial"/>
      <w:bCs/>
      <w:szCs w:val="26"/>
      <w:u w:val="single"/>
      <w:lang w:val="en-US" w:eastAsia="en-US" w:bidi="ar-SA"/>
    </w:rPr>
  </w:style>
  <w:style w:type="character" w:customStyle="1" w:styleId="texto1">
    <w:name w:val="texto1"/>
    <w:rsid w:val="00240A20"/>
  </w:style>
  <w:style w:type="paragraph" w:customStyle="1" w:styleId="citenon-bold">
    <w:name w:val="cite non-bold"/>
    <w:basedOn w:val="Normal"/>
    <w:link w:val="citenon-boldChar"/>
    <w:qFormat/>
    <w:rsid w:val="00240A20"/>
    <w:pPr>
      <w:contextualSpacing/>
    </w:pPr>
    <w:rPr>
      <w:rFonts w:ascii="Garamond" w:eastAsia="Times New Roman" w:hAnsi="Garamond" w:cs="Arial"/>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40A20"/>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40A20"/>
    <w:rPr>
      <w:rFonts w:eastAsia="Times New Roman" w:cs="Arial"/>
      <w:b/>
      <w:bCs/>
      <w:sz w:val="24"/>
      <w:szCs w:val="28"/>
    </w:rPr>
  </w:style>
  <w:style w:type="paragraph" w:customStyle="1" w:styleId="Style23">
    <w:name w:val="Style23"/>
    <w:basedOn w:val="Normal"/>
    <w:uiPriority w:val="99"/>
    <w:qFormat/>
    <w:rsid w:val="00240A20"/>
    <w:pPr>
      <w:widowControl w:val="0"/>
      <w:autoSpaceDE w:val="0"/>
      <w:autoSpaceDN w:val="0"/>
      <w:adjustRightInd w:val="0"/>
      <w:spacing w:line="209" w:lineRule="exact"/>
      <w:contextualSpacing/>
    </w:pPr>
    <w:rPr>
      <w:rFonts w:ascii="Arial" w:eastAsia="SimSun" w:hAnsi="Arial" w:cs="Arial"/>
    </w:rPr>
  </w:style>
  <w:style w:type="character" w:customStyle="1" w:styleId="gray">
    <w:name w:val="gray"/>
    <w:basedOn w:val="DefaultParagraphFont"/>
    <w:rsid w:val="00240A20"/>
  </w:style>
  <w:style w:type="paragraph" w:customStyle="1" w:styleId="Tagtemplate">
    <w:name w:val="Tagtemplate"/>
    <w:basedOn w:val="Normal"/>
    <w:link w:val="TagtemplateChar"/>
    <w:autoRedefine/>
    <w:qFormat/>
    <w:rsid w:val="00240A20"/>
    <w:pPr>
      <w:keepNext/>
      <w:keepLines/>
      <w:contextualSpacing/>
    </w:pPr>
    <w:rPr>
      <w:rFonts w:ascii="Arial" w:eastAsia="Calibri" w:hAnsi="Arial" w:cs="Arial"/>
      <w:b/>
    </w:rPr>
  </w:style>
  <w:style w:type="character" w:customStyle="1" w:styleId="TagtemplateChar">
    <w:name w:val="Tagtemplate Char"/>
    <w:basedOn w:val="DefaultParagraphFont"/>
    <w:link w:val="Tagtemplate"/>
    <w:rsid w:val="00240A20"/>
    <w:rPr>
      <w:rFonts w:ascii="Arial" w:eastAsia="Calibri" w:hAnsi="Arial" w:cs="Arial"/>
      <w:b/>
    </w:rPr>
  </w:style>
  <w:style w:type="character" w:customStyle="1" w:styleId="Styleunderline11ptBorderSinglesolidlineAuto05p">
    <w:name w:val="Style underline + 11 pt Border: : (Single solid line Auto  0.5 p..."/>
    <w:rsid w:val="00240A20"/>
    <w:rPr>
      <w:sz w:val="20"/>
      <w:u w:val="single"/>
      <w:bdr w:val="single" w:sz="4" w:space="0" w:color="auto"/>
    </w:rPr>
  </w:style>
  <w:style w:type="paragraph" w:customStyle="1" w:styleId="Citation-FirstLine">
    <w:name w:val="Citation - First Line"/>
    <w:basedOn w:val="Normal"/>
    <w:next w:val="Normal"/>
    <w:autoRedefine/>
    <w:uiPriority w:val="99"/>
    <w:qFormat/>
    <w:rsid w:val="00240A20"/>
    <w:pPr>
      <w:spacing w:line="240" w:lineRule="atLeast"/>
      <w:contextualSpacing/>
      <w:jc w:val="both"/>
    </w:pPr>
    <w:rPr>
      <w:rFonts w:ascii="Book Antiqua" w:eastAsia="Times New Roman" w:hAnsi="Book Antiqua" w:cs="Arial"/>
    </w:rPr>
  </w:style>
  <w:style w:type="character" w:customStyle="1" w:styleId="CardText-Underlined">
    <w:name w:val="Card Text - Underlined"/>
    <w:rsid w:val="00240A20"/>
    <w:rPr>
      <w:b/>
      <w:sz w:val="20"/>
      <w:u w:val="single"/>
    </w:rPr>
  </w:style>
  <w:style w:type="paragraph" w:customStyle="1" w:styleId="Citation-Complete">
    <w:name w:val="Citation - Complete"/>
    <w:basedOn w:val="Normal"/>
    <w:next w:val="Normal"/>
    <w:link w:val="Citation-CompleteChar"/>
    <w:autoRedefine/>
    <w:qFormat/>
    <w:rsid w:val="00240A20"/>
    <w:pPr>
      <w:spacing w:after="120"/>
      <w:contextualSpacing/>
      <w:jc w:val="both"/>
    </w:pPr>
    <w:rPr>
      <w:rFonts w:ascii="Book Antiqua" w:eastAsia="Times New Roman" w:hAnsi="Book Antiqua" w:cs="Arial"/>
    </w:rPr>
  </w:style>
  <w:style w:type="character" w:customStyle="1" w:styleId="Citation-CompleteChar">
    <w:name w:val="Citation - Complete Char"/>
    <w:basedOn w:val="DefaultParagraphFont"/>
    <w:link w:val="Citation-Complete"/>
    <w:locked/>
    <w:rsid w:val="00240A20"/>
    <w:rPr>
      <w:rFonts w:ascii="Book Antiqua" w:eastAsia="Times New Roman" w:hAnsi="Book Antiqua" w:cs="Arial"/>
    </w:rPr>
  </w:style>
  <w:style w:type="character" w:customStyle="1" w:styleId="MicroTextChar0">
    <w:name w:val="MicroText Char"/>
    <w:link w:val="MicroText0"/>
    <w:rsid w:val="00240A20"/>
    <w:rPr>
      <w:rFonts w:ascii="Arial Narrow" w:hAnsi="Arial Narrow"/>
      <w:sz w:val="12"/>
    </w:rPr>
  </w:style>
  <w:style w:type="paragraph" w:customStyle="1" w:styleId="TagCite">
    <w:name w:val="Tag/Cite"/>
    <w:basedOn w:val="Normal"/>
    <w:uiPriority w:val="99"/>
    <w:qFormat/>
    <w:rsid w:val="00240A20"/>
    <w:pPr>
      <w:contextualSpacing/>
    </w:pPr>
    <w:rPr>
      <w:rFonts w:ascii="Arial" w:eastAsia="Times New Roman" w:hAnsi="Arial" w:cs="Arial"/>
      <w:b/>
    </w:rPr>
  </w:style>
  <w:style w:type="character" w:customStyle="1" w:styleId="Style11ptItalicUnderline">
    <w:name w:val="Style 11 pt Italic Underline"/>
    <w:basedOn w:val="DefaultParagraphFont"/>
    <w:rsid w:val="00240A20"/>
    <w:rPr>
      <w:i/>
      <w:iCs/>
      <w:sz w:val="20"/>
      <w:u w:val="single"/>
    </w:rPr>
  </w:style>
  <w:style w:type="character" w:customStyle="1" w:styleId="Style11ptItalic">
    <w:name w:val="Style 11 pt Italic"/>
    <w:basedOn w:val="DefaultParagraphFont"/>
    <w:rsid w:val="00240A20"/>
    <w:rPr>
      <w:rFonts w:ascii="Times New Roman" w:hAnsi="Times New Roman"/>
      <w:i/>
      <w:iCs/>
      <w:sz w:val="20"/>
    </w:rPr>
  </w:style>
  <w:style w:type="character" w:customStyle="1" w:styleId="BoldandUnderlineChar">
    <w:name w:val="Bold and Underline Char"/>
    <w:basedOn w:val="DefaultParagraphFont"/>
    <w:link w:val="BoldandUnderline"/>
    <w:locked/>
    <w:rsid w:val="00240A20"/>
    <w:rPr>
      <w:b/>
      <w:u w:val="single"/>
    </w:rPr>
  </w:style>
  <w:style w:type="paragraph" w:customStyle="1" w:styleId="BoldandUnderline">
    <w:name w:val="Bold and Underline"/>
    <w:basedOn w:val="Normal"/>
    <w:link w:val="BoldandUnderlineChar"/>
    <w:qFormat/>
    <w:rsid w:val="00240A20"/>
    <w:pPr>
      <w:contextualSpacing/>
    </w:pPr>
    <w:rPr>
      <w:b/>
      <w:u w:val="single"/>
    </w:rPr>
  </w:style>
  <w:style w:type="character" w:customStyle="1" w:styleId="hdr">
    <w:name w:val="hdr"/>
    <w:basedOn w:val="DefaultParagraphFont"/>
    <w:rsid w:val="00240A20"/>
  </w:style>
  <w:style w:type="paragraph" w:customStyle="1" w:styleId="StyleStyle49ptBold3">
    <w:name w:val="Style Style4 + 9 pt Bold3"/>
    <w:basedOn w:val="Style4"/>
    <w:link w:val="StyleStyle49ptBold3Char"/>
    <w:qFormat/>
    <w:rsid w:val="00240A20"/>
    <w:rPr>
      <w:rFonts w:cs="Times New Roman"/>
      <w:b/>
      <w:bCs/>
    </w:rPr>
  </w:style>
  <w:style w:type="character" w:customStyle="1" w:styleId="StyleStyle49ptBold3Char">
    <w:name w:val="Style Style4 + 9 pt Bold3 Char"/>
    <w:basedOn w:val="Style4Char"/>
    <w:link w:val="StyleStyle49ptBold3"/>
    <w:rsid w:val="00240A20"/>
    <w:rPr>
      <w:rFonts w:ascii="Arial" w:eastAsia="Times New Roman" w:hAnsi="Arial" w:cs="Times New Roman"/>
      <w:b/>
      <w:bCs/>
      <w:u w:val="single"/>
    </w:rPr>
  </w:style>
  <w:style w:type="character" w:customStyle="1" w:styleId="Style9ptUnderline6">
    <w:name w:val="Style 9 pt Underline6"/>
    <w:basedOn w:val="DefaultParagraphFont"/>
    <w:rsid w:val="00240A20"/>
    <w:rPr>
      <w:sz w:val="20"/>
      <w:u w:val="single"/>
    </w:rPr>
  </w:style>
  <w:style w:type="character" w:customStyle="1" w:styleId="ct-with-fmlt">
    <w:name w:val="ct-with-fmlt"/>
    <w:basedOn w:val="DefaultParagraphFont"/>
    <w:rsid w:val="00240A20"/>
  </w:style>
  <w:style w:type="paragraph" w:customStyle="1" w:styleId="TagText">
    <w:name w:val="TagText"/>
    <w:basedOn w:val="Normal"/>
    <w:uiPriority w:val="99"/>
    <w:qFormat/>
    <w:rsid w:val="00240A20"/>
    <w:pPr>
      <w:contextualSpacing/>
    </w:pPr>
    <w:rPr>
      <w:rFonts w:ascii="Arial" w:hAnsi="Arial" w:cs="Arial"/>
      <w:b/>
    </w:rPr>
  </w:style>
  <w:style w:type="paragraph" w:customStyle="1" w:styleId="StyleStyle49pt">
    <w:name w:val="Style Style4 + 9 pt"/>
    <w:basedOn w:val="Normal"/>
    <w:link w:val="StyleStyle49ptChar"/>
    <w:qFormat/>
    <w:rsid w:val="00240A20"/>
    <w:pPr>
      <w:contextualSpacing/>
    </w:pPr>
    <w:rPr>
      <w:rFonts w:ascii="Arial" w:eastAsia="Times New Roman" w:hAnsi="Arial" w:cs="Arial"/>
      <w:u w:val="single"/>
    </w:rPr>
  </w:style>
  <w:style w:type="character" w:customStyle="1" w:styleId="StyleStyle49ptChar">
    <w:name w:val="Style Style4 + 9 pt Char"/>
    <w:basedOn w:val="DefaultParagraphFont"/>
    <w:link w:val="StyleStyle49pt"/>
    <w:rsid w:val="00240A20"/>
    <w:rPr>
      <w:rFonts w:ascii="Arial" w:eastAsia="Times New Roman" w:hAnsi="Arial" w:cs="Arial"/>
      <w:u w:val="single"/>
    </w:rPr>
  </w:style>
  <w:style w:type="paragraph" w:customStyle="1" w:styleId="StyleStyle49ptBold">
    <w:name w:val="Style Style4 + 9 pt Bold"/>
    <w:basedOn w:val="Normal"/>
    <w:link w:val="StyleStyle49ptBoldChar"/>
    <w:qFormat/>
    <w:rsid w:val="00240A20"/>
    <w:pPr>
      <w:contextualSpacing/>
    </w:pPr>
    <w:rPr>
      <w:rFonts w:ascii="Arial" w:eastAsia="Times New Roman" w:hAnsi="Arial" w:cs="Arial"/>
      <w:b/>
      <w:bCs/>
      <w:u w:val="single"/>
    </w:rPr>
  </w:style>
  <w:style w:type="character" w:customStyle="1" w:styleId="StyleStyle49ptBoldChar">
    <w:name w:val="Style Style4 + 9 pt Bold Char"/>
    <w:basedOn w:val="DefaultParagraphFont"/>
    <w:link w:val="StyleStyle49ptBold"/>
    <w:rsid w:val="00240A20"/>
    <w:rPr>
      <w:rFonts w:ascii="Arial" w:eastAsia="Times New Roman" w:hAnsi="Arial" w:cs="Arial"/>
      <w:b/>
      <w:bCs/>
      <w:u w:val="single"/>
    </w:rPr>
  </w:style>
  <w:style w:type="paragraph" w:customStyle="1" w:styleId="StyleStyle49ptBoldItalic">
    <w:name w:val="Style Style4 + 9 pt Bold Italic"/>
    <w:basedOn w:val="Normal"/>
    <w:link w:val="StyleStyle49ptBoldItalicChar"/>
    <w:qFormat/>
    <w:rsid w:val="00240A20"/>
    <w:pPr>
      <w:contextualSpacing/>
    </w:pPr>
    <w:rPr>
      <w:rFonts w:ascii="Arial" w:eastAsia="Times New Roman" w:hAnsi="Arial" w:cs="Arial"/>
      <w:b/>
      <w:bCs/>
      <w:i/>
      <w:iCs/>
      <w:u w:val="single"/>
    </w:rPr>
  </w:style>
  <w:style w:type="character" w:customStyle="1" w:styleId="StyleStyle49ptBoldItalicChar">
    <w:name w:val="Style Style4 + 9 pt Bold Italic Char"/>
    <w:basedOn w:val="DefaultParagraphFont"/>
    <w:link w:val="StyleStyle49ptBoldItalic"/>
    <w:rsid w:val="00240A20"/>
    <w:rPr>
      <w:rFonts w:ascii="Arial" w:eastAsia="Times New Roman" w:hAnsi="Arial" w:cs="Arial"/>
      <w:b/>
      <w:bCs/>
      <w:i/>
      <w:iCs/>
      <w:u w:val="single"/>
    </w:rPr>
  </w:style>
  <w:style w:type="paragraph" w:customStyle="1" w:styleId="StyleUnderlined11ptBold">
    <w:name w:val="Style Underlined + 11 pt Bold"/>
    <w:link w:val="StyleUnderlined11ptBoldChar"/>
    <w:qFormat/>
    <w:rsid w:val="00240A20"/>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240A20"/>
    <w:rPr>
      <w:rFonts w:ascii="Arial" w:eastAsia="Times New Roman" w:hAnsi="Arial" w:cs="Arial"/>
      <w:b/>
      <w:bCs/>
      <w:szCs w:val="24"/>
      <w:u w:val="single"/>
    </w:rPr>
  </w:style>
  <w:style w:type="paragraph" w:customStyle="1" w:styleId="StyleUnderlined11pt">
    <w:name w:val="Style Underlined + 11 pt"/>
    <w:link w:val="StyleUnderlined11ptChar"/>
    <w:qFormat/>
    <w:rsid w:val="00240A20"/>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240A20"/>
    <w:rPr>
      <w:rFonts w:ascii="Arial" w:eastAsia="Times New Roman" w:hAnsi="Arial" w:cs="Arial"/>
      <w:szCs w:val="24"/>
      <w:u w:val="single"/>
    </w:rPr>
  </w:style>
  <w:style w:type="character" w:customStyle="1" w:styleId="newscontent">
    <w:name w:val="newscontent"/>
    <w:rsid w:val="00240A20"/>
  </w:style>
  <w:style w:type="character" w:customStyle="1" w:styleId="StyleUnderlinePatternClearYellow">
    <w:name w:val="Style Underline Pattern: Clear (Yellow)"/>
    <w:basedOn w:val="DefaultParagraphFont"/>
    <w:rsid w:val="00240A20"/>
    <w:rPr>
      <w:u w:val="single"/>
      <w:shd w:val="clear" w:color="auto" w:fill="00FF00"/>
    </w:rPr>
  </w:style>
  <w:style w:type="paragraph" w:customStyle="1" w:styleId="StyleUnderlineChar11pt3">
    <w:name w:val="Style Underline Char + 11 pt3"/>
    <w:link w:val="StyleUnderlineChar11pt3Char"/>
    <w:qFormat/>
    <w:rsid w:val="00240A20"/>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DefaultParagraphFont"/>
    <w:link w:val="StyleUnderlineChar11pt3"/>
    <w:rsid w:val="00240A20"/>
    <w:rPr>
      <w:rFonts w:ascii="Arial Narrow" w:eastAsia="Times New Roman" w:hAnsi="Arial Narrow" w:cs="Arial"/>
      <w:szCs w:val="24"/>
      <w:u w:val="single"/>
    </w:rPr>
  </w:style>
  <w:style w:type="character" w:customStyle="1" w:styleId="date-display-single">
    <w:name w:val="date-display-single"/>
    <w:basedOn w:val="DefaultParagraphFont"/>
    <w:rsid w:val="00240A20"/>
  </w:style>
  <w:style w:type="character" w:customStyle="1" w:styleId="BodyTextChar1">
    <w:name w:val="Body Text Char1"/>
    <w:aliases w:val="Very Small Text Char1,BT Char1"/>
    <w:basedOn w:val="DefaultParagraphFont"/>
    <w:rsid w:val="00240A20"/>
    <w:rPr>
      <w:rFonts w:ascii="Times New Roman" w:hAnsi="Times New Roman" w:cs="Times New Roman"/>
      <w:sz w:val="20"/>
    </w:rPr>
  </w:style>
  <w:style w:type="paragraph" w:customStyle="1" w:styleId="Cite2">
    <w:name w:val="Cite 2"/>
    <w:basedOn w:val="Normal"/>
    <w:uiPriority w:val="99"/>
    <w:qFormat/>
    <w:rsid w:val="00240A20"/>
    <w:pPr>
      <w:contextualSpacing/>
    </w:pPr>
    <w:rPr>
      <w:rFonts w:ascii="Arial" w:eastAsia="MS Mincho" w:hAnsi="Arial" w:cs="Arial"/>
      <w:b/>
      <w:u w:val="single"/>
    </w:rPr>
  </w:style>
  <w:style w:type="character" w:customStyle="1" w:styleId="StyleunderlineBold">
    <w:name w:val="Style underline + Bold"/>
    <w:basedOn w:val="underline"/>
    <w:rsid w:val="00240A20"/>
    <w:rPr>
      <w:rFonts w:asciiTheme="minorHAnsi" w:hAnsiTheme="minorHAnsi" w:cs="Times New Roman"/>
      <w:b/>
      <w:bCs/>
      <w:iCs/>
      <w:sz w:val="20"/>
      <w:u w:val="single"/>
      <w:bdr w:val="single" w:sz="18" w:space="0" w:color="auto"/>
    </w:rPr>
  </w:style>
  <w:style w:type="paragraph" w:customStyle="1" w:styleId="cards0">
    <w:name w:val="cards"/>
    <w:basedOn w:val="Cites"/>
    <w:uiPriority w:val="99"/>
    <w:qFormat/>
    <w:rsid w:val="00240A20"/>
    <w:pPr>
      <w:autoSpaceDE w:val="0"/>
      <w:autoSpaceDN w:val="0"/>
      <w:adjustRightInd w:val="0"/>
      <w:spacing w:after="160" w:line="259" w:lineRule="auto"/>
      <w:contextualSpacing/>
      <w:outlineLvl w:val="2"/>
    </w:pPr>
    <w:rPr>
      <w:rFonts w:asciiTheme="minorHAnsi" w:hAnsiTheme="minorHAnsi"/>
      <w:b/>
      <w:bCs/>
      <w:noProof w:val="0"/>
      <w:szCs w:val="22"/>
    </w:rPr>
  </w:style>
  <w:style w:type="character" w:customStyle="1" w:styleId="Style10ptUnderline">
    <w:name w:val="Style 10 pt Underline"/>
    <w:basedOn w:val="DefaultParagraphFont"/>
    <w:rsid w:val="00240A20"/>
    <w:rPr>
      <w:sz w:val="20"/>
      <w:u w:val="single"/>
    </w:rPr>
  </w:style>
  <w:style w:type="character" w:styleId="HTMLCite">
    <w:name w:val="HTML Cite"/>
    <w:rsid w:val="00240A20"/>
    <w:rPr>
      <w:i/>
      <w:iCs/>
    </w:rPr>
  </w:style>
  <w:style w:type="character" w:customStyle="1" w:styleId="slug-pub-date">
    <w:name w:val="slug-pub-date"/>
    <w:basedOn w:val="DefaultParagraphFont"/>
    <w:rsid w:val="00240A20"/>
  </w:style>
  <w:style w:type="character" w:customStyle="1" w:styleId="slug-vol">
    <w:name w:val="slug-vol"/>
    <w:basedOn w:val="DefaultParagraphFont"/>
    <w:rsid w:val="00240A20"/>
  </w:style>
  <w:style w:type="character" w:customStyle="1" w:styleId="slug-issue">
    <w:name w:val="slug-issue"/>
    <w:basedOn w:val="DefaultParagraphFont"/>
    <w:rsid w:val="00240A20"/>
  </w:style>
  <w:style w:type="character" w:customStyle="1" w:styleId="slug-pages">
    <w:name w:val="slug-pages"/>
    <w:basedOn w:val="DefaultParagraphFont"/>
    <w:rsid w:val="00240A2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40A20"/>
    <w:rPr>
      <w:b/>
      <w:bCs/>
      <w:strike w:val="0"/>
      <w:dstrike w:val="0"/>
      <w:sz w:val="24"/>
      <w:u w:val="none"/>
      <w:effect w:val="none"/>
    </w:rPr>
  </w:style>
  <w:style w:type="character" w:customStyle="1" w:styleId="tagchar">
    <w:name w:val="tagchar"/>
    <w:basedOn w:val="DefaultParagraphFont"/>
    <w:rsid w:val="00240A20"/>
  </w:style>
  <w:style w:type="paragraph" w:customStyle="1" w:styleId="NormalText">
    <w:name w:val="Normal Text"/>
    <w:basedOn w:val="Normal"/>
    <w:link w:val="NormalTextChar"/>
    <w:autoRedefine/>
    <w:qFormat/>
    <w:rsid w:val="00240A20"/>
    <w:pPr>
      <w:contextualSpacing/>
      <w:jc w:val="both"/>
    </w:pPr>
    <w:rPr>
      <w:rFonts w:ascii="Arial" w:eastAsia="Times New Roman" w:hAnsi="Arial" w:cs="Arial"/>
      <w:szCs w:val="26"/>
    </w:rPr>
  </w:style>
  <w:style w:type="character" w:customStyle="1" w:styleId="pmterms11">
    <w:name w:val="pmterms11"/>
    <w:basedOn w:val="DefaultParagraphFont"/>
    <w:rsid w:val="00240A20"/>
    <w:rPr>
      <w:b/>
      <w:bCs/>
      <w:i w:val="0"/>
      <w:iCs w:val="0"/>
      <w:color w:val="000000"/>
    </w:rPr>
  </w:style>
  <w:style w:type="character" w:customStyle="1" w:styleId="StyleUnderlineChar9ptBold">
    <w:name w:val="Style Underline Char + 9 pt Bold"/>
    <w:basedOn w:val="DefaultParagraphFont"/>
    <w:rsid w:val="00240A20"/>
    <w:rPr>
      <w:rFonts w:ascii="Times New Roman" w:hAnsi="Times New Roman"/>
      <w:b/>
      <w:bCs/>
      <w:sz w:val="20"/>
      <w:u w:val="single"/>
      <w:lang w:val="en-US" w:eastAsia="en-US" w:bidi="ar-SA"/>
    </w:rPr>
  </w:style>
  <w:style w:type="character" w:customStyle="1" w:styleId="Style8pt">
    <w:name w:val="Style 8 pt"/>
    <w:basedOn w:val="DefaultParagraphFont"/>
    <w:rsid w:val="00240A20"/>
    <w:rPr>
      <w:sz w:val="20"/>
    </w:rPr>
  </w:style>
  <w:style w:type="character" w:customStyle="1" w:styleId="UnderlineChar5Char">
    <w:name w:val="Underline Char5 Char"/>
    <w:basedOn w:val="DefaultParagraphFont"/>
    <w:rsid w:val="00240A20"/>
    <w:rPr>
      <w:szCs w:val="24"/>
      <w:u w:val="single"/>
      <w:lang w:val="en-US" w:eastAsia="en-US" w:bidi="ar-SA"/>
    </w:rPr>
  </w:style>
  <w:style w:type="character" w:customStyle="1" w:styleId="BoldandUnderlineChar2Char1">
    <w:name w:val="Bold and Underline Char2 Char1"/>
    <w:basedOn w:val="DefaultParagraphFont"/>
    <w:rsid w:val="00240A2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40A2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40A20"/>
    <w:rPr>
      <w:szCs w:val="24"/>
      <w:u w:val="single"/>
      <w:lang w:val="en-US" w:eastAsia="en-US" w:bidi="ar-SA"/>
    </w:rPr>
  </w:style>
  <w:style w:type="paragraph" w:customStyle="1" w:styleId="Language">
    <w:name w:val="Language"/>
    <w:basedOn w:val="Normal"/>
    <w:link w:val="LanguageChar"/>
    <w:qFormat/>
    <w:rsid w:val="00240A20"/>
    <w:pPr>
      <w:contextualSpacing/>
    </w:pPr>
    <w:rPr>
      <w:rFonts w:ascii="Arial" w:eastAsia="Times New Roman" w:hAnsi="Arial" w:cs="Arial"/>
      <w:strike/>
      <w:szCs w:val="20"/>
    </w:rPr>
  </w:style>
  <w:style w:type="character" w:customStyle="1" w:styleId="LanguageChar">
    <w:name w:val="Language Char"/>
    <w:basedOn w:val="DefaultParagraphFont"/>
    <w:link w:val="Language"/>
    <w:rsid w:val="00240A20"/>
    <w:rPr>
      <w:rFonts w:ascii="Arial" w:eastAsia="Times New Roman" w:hAnsi="Arial" w:cs="Arial"/>
      <w:strike/>
      <w:szCs w:val="20"/>
    </w:rPr>
  </w:style>
  <w:style w:type="paragraph" w:customStyle="1" w:styleId="UnderlineChar3">
    <w:name w:val="Underline Char3"/>
    <w:basedOn w:val="Normal"/>
    <w:link w:val="UnderlineChar3Char"/>
    <w:qFormat/>
    <w:rsid w:val="00240A20"/>
    <w:pPr>
      <w:contextualSpacing/>
    </w:pPr>
    <w:rPr>
      <w:rFonts w:ascii="Arial" w:eastAsia="Times New Roman" w:hAnsi="Arial" w:cs="Arial"/>
      <w:u w:val="single"/>
    </w:rPr>
  </w:style>
  <w:style w:type="character" w:customStyle="1" w:styleId="UnderlineChar3Char">
    <w:name w:val="Underline Char3 Char"/>
    <w:basedOn w:val="DefaultParagraphFont"/>
    <w:link w:val="UnderlineChar3"/>
    <w:rsid w:val="00240A20"/>
    <w:rPr>
      <w:rFonts w:ascii="Arial" w:eastAsia="Times New Roman" w:hAnsi="Arial" w:cs="Arial"/>
      <w:u w:val="single"/>
    </w:rPr>
  </w:style>
  <w:style w:type="paragraph" w:customStyle="1" w:styleId="BoldandUnderlineChar3Char">
    <w:name w:val="Bold and Underline Char3 Char"/>
    <w:basedOn w:val="Normal"/>
    <w:link w:val="BoldandUnderlineChar3CharChar"/>
    <w:qFormat/>
    <w:rsid w:val="00240A20"/>
    <w:pPr>
      <w:contextualSpacing/>
    </w:pPr>
    <w:rPr>
      <w:rFonts w:ascii="Arial" w:eastAsia="Times New Roman" w:hAnsi="Arial" w:cs="Arial"/>
      <w:b/>
      <w:u w:val="single"/>
    </w:rPr>
  </w:style>
  <w:style w:type="character" w:customStyle="1" w:styleId="BoldandUnderlineChar3CharChar">
    <w:name w:val="Bold and Underline Char3 Char Char"/>
    <w:basedOn w:val="DefaultParagraphFont"/>
    <w:link w:val="BoldandUnderlineChar3Char"/>
    <w:rsid w:val="00240A20"/>
    <w:rPr>
      <w:rFonts w:ascii="Arial" w:eastAsia="Times New Roman" w:hAnsi="Arial" w:cs="Arial"/>
      <w:b/>
      <w:u w:val="single"/>
    </w:rPr>
  </w:style>
  <w:style w:type="character" w:customStyle="1" w:styleId="UnderlineChar1">
    <w:name w:val="Underline Char1"/>
    <w:aliases w:val="Cards + Font: 12 pt Char1"/>
    <w:basedOn w:val="DefaultParagraphFont"/>
    <w:rsid w:val="00240A20"/>
    <w:rPr>
      <w:szCs w:val="24"/>
      <w:u w:val="single"/>
      <w:lang w:val="en-US" w:eastAsia="en-US" w:bidi="ar-SA"/>
    </w:rPr>
  </w:style>
  <w:style w:type="character" w:customStyle="1" w:styleId="BoldandUnderlineChar1Char2Char">
    <w:name w:val="Bold and Underline Char1 Char2 Char"/>
    <w:basedOn w:val="DefaultParagraphFont"/>
    <w:rsid w:val="00240A20"/>
    <w:rPr>
      <w:b/>
      <w:szCs w:val="24"/>
      <w:u w:val="single"/>
      <w:lang w:val="en-US" w:eastAsia="en-US" w:bidi="ar-SA"/>
    </w:rPr>
  </w:style>
  <w:style w:type="character" w:customStyle="1" w:styleId="SmalltextChar">
    <w:name w:val="Small text Char"/>
    <w:aliases w:val="Quote1 Char1"/>
    <w:link w:val="Smalltext0"/>
    <w:rsid w:val="00240A20"/>
    <w:rPr>
      <w:rFonts w:ascii="Arial Narrow" w:eastAsia="Times New Roman" w:hAnsi="Arial Narrow" w:cs="Arial"/>
    </w:rPr>
  </w:style>
  <w:style w:type="paragraph" w:customStyle="1" w:styleId="HotRoute">
    <w:name w:val="Hot Route"/>
    <w:basedOn w:val="Normal"/>
    <w:link w:val="HotRouteChar0"/>
    <w:qFormat/>
    <w:rsid w:val="00240A20"/>
    <w:pPr>
      <w:ind w:left="144"/>
      <w:contextualSpacing/>
    </w:pPr>
    <w:rPr>
      <w:rFonts w:ascii="Arial" w:eastAsia="Times New Roman" w:hAnsi="Arial" w:cs="Arial"/>
    </w:rPr>
  </w:style>
  <w:style w:type="paragraph" w:customStyle="1" w:styleId="Cardstyle0">
    <w:name w:val="Cardstyle"/>
    <w:basedOn w:val="Normal"/>
    <w:next w:val="Normal"/>
    <w:uiPriority w:val="99"/>
    <w:qFormat/>
    <w:rsid w:val="00240A20"/>
    <w:pPr>
      <w:contextualSpacing/>
    </w:pPr>
    <w:rPr>
      <w:rFonts w:ascii="Arial" w:eastAsia="Times New Roman" w:hAnsi="Arial" w:cs="Arial"/>
    </w:rPr>
  </w:style>
  <w:style w:type="character" w:customStyle="1" w:styleId="Style12ptBoldUnderline1">
    <w:name w:val="Style 12 pt Bold Underline1"/>
    <w:basedOn w:val="DefaultParagraphFont"/>
    <w:rsid w:val="00240A20"/>
    <w:rPr>
      <w:b/>
      <w:bCs/>
      <w:sz w:val="24"/>
      <w:u w:val="single"/>
    </w:rPr>
  </w:style>
  <w:style w:type="character" w:customStyle="1" w:styleId="StyleEmphasisArial12ptBoldNotItalic">
    <w:name w:val="Style Emphasis + Arial 12 pt Bold Not Italic"/>
    <w:basedOn w:val="Emphasis"/>
    <w:rsid w:val="00240A20"/>
    <w:rPr>
      <w:rFonts w:ascii="Arial" w:eastAsia="DengXian" w:hAnsi="Arial" w:cs="Times New Roman"/>
      <w:b w:val="0"/>
      <w:bCs/>
      <w:i/>
      <w:iCs/>
      <w:sz w:val="24"/>
      <w:u w:val="single"/>
      <w:bdr w:val="single" w:sz="8" w:space="0" w:color="auto"/>
    </w:rPr>
  </w:style>
  <w:style w:type="character" w:customStyle="1" w:styleId="DebateHighlighted">
    <w:name w:val="Debate Highlighted"/>
    <w:qFormat/>
    <w:rsid w:val="00240A2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240A20"/>
    <w:rPr>
      <w:rFonts w:ascii="SimSun" w:eastAsia="SimSun" w:hAnsi="SimSun"/>
      <w:sz w:val="15"/>
      <w:lang w:eastAsia="zh-CN"/>
    </w:rPr>
  </w:style>
  <w:style w:type="paragraph" w:customStyle="1" w:styleId="UnreadText">
    <w:name w:val="Unread Text"/>
    <w:basedOn w:val="Normal"/>
    <w:next w:val="Normal"/>
    <w:link w:val="UnreadTextChar"/>
    <w:autoRedefine/>
    <w:qFormat/>
    <w:rsid w:val="00240A20"/>
    <w:pPr>
      <w:ind w:left="360"/>
      <w:contextualSpacing/>
    </w:pPr>
    <w:rPr>
      <w:rFonts w:ascii="SimSun" w:eastAsia="SimSun" w:hAnsi="SimSun"/>
      <w:sz w:val="15"/>
      <w:lang w:eastAsia="zh-CN"/>
    </w:rPr>
  </w:style>
  <w:style w:type="character" w:customStyle="1" w:styleId="CardsHighlight">
    <w:name w:val="Cards Highlight"/>
    <w:basedOn w:val="DefaultParagraphFont"/>
    <w:uiPriority w:val="1"/>
    <w:rsid w:val="00240A20"/>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240A20"/>
    <w:rPr>
      <w:rFonts w:ascii="Times New Roman" w:hAnsi="Times New Roman"/>
      <w:sz w:val="20"/>
      <w:u w:val="single"/>
      <w:bdr w:val="none" w:sz="0" w:space="0" w:color="auto"/>
      <w:shd w:val="clear" w:color="auto" w:fill="C0C0C0"/>
    </w:rPr>
  </w:style>
  <w:style w:type="character" w:customStyle="1" w:styleId="smallChar">
    <w:name w:val="small Char"/>
    <w:rsid w:val="00240A20"/>
    <w:rPr>
      <w:rFonts w:ascii="Calibri" w:eastAsia="Calibri" w:hAnsi="Calibri" w:cs="Calibri"/>
      <w:sz w:val="16"/>
      <w:szCs w:val="20"/>
      <w:lang w:val="x-none" w:eastAsia="x-none"/>
    </w:rPr>
  </w:style>
  <w:style w:type="paragraph" w:customStyle="1" w:styleId="HotRoute0">
    <w:name w:val="Hot Route!"/>
    <w:basedOn w:val="Normal"/>
    <w:uiPriority w:val="99"/>
    <w:qFormat/>
    <w:rsid w:val="00240A20"/>
    <w:pPr>
      <w:ind w:left="144"/>
      <w:contextualSpacing/>
    </w:pPr>
    <w:rPr>
      <w:rFonts w:ascii="Arial" w:eastAsia="Times New Roman" w:hAnsi="Arial" w:cs="Arial"/>
      <w:lang w:val="x-none" w:eastAsia="x-none"/>
    </w:rPr>
  </w:style>
  <w:style w:type="character" w:customStyle="1" w:styleId="BodyTextIndent3Char1">
    <w:name w:val="Body Text Indent 3 Char1"/>
    <w:basedOn w:val="DefaultParagraphFont"/>
    <w:uiPriority w:val="99"/>
    <w:rsid w:val="00240A20"/>
    <w:rPr>
      <w:rFonts w:ascii="Times New Roman" w:hAnsi="Times New Roman" w:cs="Times New Roman"/>
      <w:sz w:val="16"/>
      <w:szCs w:val="16"/>
    </w:rPr>
  </w:style>
  <w:style w:type="character" w:customStyle="1" w:styleId="BodyText2Char1">
    <w:name w:val="Body Text 2 Char1"/>
    <w:basedOn w:val="DefaultParagraphFont"/>
    <w:uiPriority w:val="99"/>
    <w:rsid w:val="00240A20"/>
    <w:rPr>
      <w:rFonts w:ascii="Times New Roman" w:hAnsi="Times New Roman" w:cs="Times New Roman"/>
      <w:sz w:val="20"/>
    </w:rPr>
  </w:style>
  <w:style w:type="character" w:customStyle="1" w:styleId="Heading2Char1CharCharCharCharCharC">
    <w:name w:val="Heading 2 Char1 Char Char Char Char Char C"/>
    <w:rsid w:val="00240A20"/>
    <w:rPr>
      <w:rFonts w:cs="Arial"/>
      <w:b/>
      <w:bCs/>
      <w:iCs/>
      <w:sz w:val="24"/>
      <w:szCs w:val="28"/>
      <w:lang w:val="en-US" w:eastAsia="en-US" w:bidi="ar-SA"/>
    </w:rPr>
  </w:style>
  <w:style w:type="character" w:customStyle="1" w:styleId="underline1">
    <w:name w:val="underline1"/>
    <w:basedOn w:val="DefaultParagraphFont"/>
    <w:rsid w:val="00240A20"/>
    <w:rPr>
      <w:u w:val="single"/>
    </w:rPr>
  </w:style>
  <w:style w:type="character" w:customStyle="1" w:styleId="author0">
    <w:name w:val="author"/>
    <w:basedOn w:val="DefaultParagraphFont"/>
    <w:rsid w:val="00240A20"/>
    <w:rPr>
      <w:rFonts w:ascii="Times New Roman" w:hAnsi="Times New Roman"/>
      <w:b/>
      <w:sz w:val="24"/>
    </w:rPr>
  </w:style>
  <w:style w:type="character" w:customStyle="1" w:styleId="FontStyle291">
    <w:name w:val="Font Style291"/>
    <w:basedOn w:val="DefaultParagraphFont"/>
    <w:uiPriority w:val="99"/>
    <w:rsid w:val="00240A2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40A2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40A20"/>
    <w:pPr>
      <w:contextualSpacing/>
    </w:pPr>
    <w:rPr>
      <w:rFonts w:ascii="Arial" w:eastAsia="Times New Roman" w:hAnsi="Arial" w:cs="Arial"/>
    </w:rPr>
  </w:style>
  <w:style w:type="character" w:customStyle="1" w:styleId="StyleStyleMicroText7ptArialNarrow10ptChar">
    <w:name w:val="Style Style MicroText + 7 pt + Arial Narrow 10 pt Char"/>
    <w:basedOn w:val="DefaultParagraphFont"/>
    <w:link w:val="StyleStyleMicroText7ptArialNarrow10pt"/>
    <w:rsid w:val="00240A20"/>
    <w:rPr>
      <w:rFonts w:ascii="Arial" w:eastAsia="Times New Roman" w:hAnsi="Arial" w:cs="Arial"/>
    </w:rPr>
  </w:style>
  <w:style w:type="paragraph" w:customStyle="1" w:styleId="Cards1">
    <w:name w:val="Cards1"/>
    <w:basedOn w:val="Normal"/>
    <w:link w:val="Cards1Char"/>
    <w:qFormat/>
    <w:rsid w:val="00240A20"/>
    <w:pPr>
      <w:ind w:left="288"/>
      <w:contextualSpacing/>
    </w:pPr>
    <w:rPr>
      <w:rFonts w:ascii="Arial" w:eastAsia="Times New Roman" w:hAnsi="Arial" w:cs="Arial"/>
      <w:u w:val="single"/>
    </w:rPr>
  </w:style>
  <w:style w:type="character" w:customStyle="1" w:styleId="Cards1Char">
    <w:name w:val="Cards1 Char"/>
    <w:basedOn w:val="DefaultParagraphFont"/>
    <w:link w:val="Cards1"/>
    <w:rsid w:val="00240A20"/>
    <w:rPr>
      <w:rFonts w:ascii="Arial" w:eastAsia="Times New Roman" w:hAnsi="Arial" w:cs="Arial"/>
      <w:u w:val="single"/>
    </w:rPr>
  </w:style>
  <w:style w:type="paragraph" w:customStyle="1" w:styleId="StyleCardTextTimesNewRoman11ptUnderline">
    <w:name w:val="Style Card Text + Times New Roman 11 pt Underline"/>
    <w:link w:val="StyleCardTextTimesNewRoman11ptUnderlineChar"/>
    <w:qFormat/>
    <w:rsid w:val="00240A20"/>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240A20"/>
    <w:rPr>
      <w:rFonts w:ascii="Arial" w:eastAsia="Calibri" w:hAnsi="Arial" w:cs="Arial"/>
      <w:u w:val="single"/>
    </w:rPr>
  </w:style>
  <w:style w:type="character" w:customStyle="1" w:styleId="EmphasizeThis">
    <w:name w:val="EmphasizeThis"/>
    <w:rsid w:val="00240A20"/>
    <w:rPr>
      <w:rFonts w:ascii="Georgia" w:hAnsi="Georgia"/>
      <w:b/>
      <w:iCs/>
      <w:sz w:val="24"/>
      <w:u w:val="thick"/>
    </w:rPr>
  </w:style>
  <w:style w:type="paragraph" w:customStyle="1" w:styleId="Stylecard8pt">
    <w:name w:val="Style card + 8 pt"/>
    <w:basedOn w:val="Normal"/>
    <w:link w:val="Stylecard8ptChar"/>
    <w:qFormat/>
    <w:rsid w:val="00240A20"/>
    <w:pPr>
      <w:ind w:left="288" w:right="288"/>
      <w:contextualSpacing/>
    </w:pPr>
    <w:rPr>
      <w:rFonts w:eastAsia="Times New Roman" w:cs="Arial"/>
      <w:color w:val="000000"/>
      <w:szCs w:val="20"/>
      <w:u w:val="single"/>
      <w:lang w:eastAsia="ar-SA"/>
    </w:rPr>
  </w:style>
  <w:style w:type="character" w:customStyle="1" w:styleId="Stylecard8ptChar">
    <w:name w:val="Style card + 8 pt Char"/>
    <w:basedOn w:val="cardChar"/>
    <w:link w:val="Stylecard8pt"/>
    <w:rsid w:val="00240A20"/>
    <w:rPr>
      <w:rFonts w:ascii="Calibri" w:eastAsia="Times New Roman" w:hAnsi="Calibri" w:cs="Arial"/>
      <w:color w:val="000000"/>
      <w:szCs w:val="20"/>
      <w:u w:val="single"/>
      <w:lang w:eastAsia="ar-SA"/>
    </w:rPr>
  </w:style>
  <w:style w:type="character" w:customStyle="1" w:styleId="bhl">
    <w:name w:val="bhl"/>
    <w:basedOn w:val="DefaultParagraphFont"/>
    <w:rsid w:val="00240A20"/>
  </w:style>
  <w:style w:type="paragraph" w:customStyle="1" w:styleId="TagGA11">
    <w:name w:val="Tag GA 11"/>
    <w:basedOn w:val="TOC1"/>
    <w:uiPriority w:val="99"/>
    <w:qFormat/>
    <w:rsid w:val="00240A20"/>
    <w:pPr>
      <w:spacing w:before="0" w:after="160"/>
    </w:pPr>
    <w:rPr>
      <w:rFonts w:ascii="Georgia" w:eastAsia="Calibri" w:hAnsi="Georgia"/>
      <w:u w:val="none"/>
      <w:lang w:bidi="ar-SA"/>
    </w:rPr>
  </w:style>
  <w:style w:type="paragraph" w:customStyle="1" w:styleId="CiteCard">
    <w:name w:val="Cite/Card"/>
    <w:basedOn w:val="TOC2"/>
    <w:uiPriority w:val="99"/>
    <w:qFormat/>
    <w:rsid w:val="00240A20"/>
    <w:pPr>
      <w:tabs>
        <w:tab w:val="left" w:pos="4360"/>
      </w:tabs>
      <w:ind w:left="220"/>
    </w:pPr>
    <w:rPr>
      <w:rFonts w:ascii="Georgia" w:eastAsia="Calibri" w:hAnsi="Georgia"/>
      <w:lang w:bidi="ar-SA"/>
    </w:rPr>
  </w:style>
  <w:style w:type="character" w:customStyle="1" w:styleId="CardTextUnderlinedChar">
    <w:name w:val="Card Text Underlined Char"/>
    <w:basedOn w:val="DefaultParagraphFont"/>
    <w:rsid w:val="00240A20"/>
    <w:rPr>
      <w:rFonts w:ascii="Georgia" w:eastAsia="Times New Roman" w:hAnsi="Georgia" w:hint="default"/>
      <w:sz w:val="22"/>
      <w:u w:val="single"/>
      <w:lang w:eastAsia="zh-CN"/>
    </w:rPr>
  </w:style>
  <w:style w:type="character" w:styleId="CommentReference">
    <w:name w:val="annotation reference"/>
    <w:basedOn w:val="DefaultParagraphFont"/>
    <w:rsid w:val="00240A20"/>
    <w:rPr>
      <w:sz w:val="16"/>
      <w:szCs w:val="16"/>
    </w:rPr>
  </w:style>
  <w:style w:type="character" w:customStyle="1" w:styleId="DocumentMapChar1">
    <w:name w:val="Document Map Char1"/>
    <w:basedOn w:val="DefaultParagraphFont"/>
    <w:uiPriority w:val="99"/>
    <w:rsid w:val="00240A20"/>
    <w:rPr>
      <w:rFonts w:ascii="Tahoma" w:hAnsi="Tahoma" w:cs="Tahoma"/>
      <w:sz w:val="16"/>
      <w:szCs w:val="16"/>
    </w:rPr>
  </w:style>
  <w:style w:type="character" w:customStyle="1" w:styleId="addmd">
    <w:name w:val="addmd"/>
    <w:basedOn w:val="DefaultParagraphFont"/>
    <w:rsid w:val="00240A20"/>
  </w:style>
  <w:style w:type="paragraph" w:styleId="FootnoteText">
    <w:name w:val="footnote text"/>
    <w:basedOn w:val="Normal"/>
    <w:link w:val="FootnoteTextChar"/>
    <w:unhideWhenUsed/>
    <w:rsid w:val="00240A20"/>
    <w:pPr>
      <w:contextualSpacing/>
    </w:pPr>
    <w:rPr>
      <w:rFonts w:eastAsia="Calibri" w:cs="Arial"/>
      <w:szCs w:val="20"/>
      <w:lang w:eastAsia="zh-CN"/>
    </w:rPr>
  </w:style>
  <w:style w:type="character" w:customStyle="1" w:styleId="FootnoteTextChar">
    <w:name w:val="Footnote Text Char"/>
    <w:basedOn w:val="DefaultParagraphFont"/>
    <w:link w:val="FootnoteText"/>
    <w:rsid w:val="00240A20"/>
    <w:rPr>
      <w:rFonts w:eastAsia="Calibri" w:cs="Arial"/>
      <w:szCs w:val="20"/>
      <w:lang w:eastAsia="zh-CN"/>
    </w:rPr>
  </w:style>
  <w:style w:type="character" w:customStyle="1" w:styleId="UnderlinedTextCharChar">
    <w:name w:val="Underlined Text Char Char"/>
    <w:basedOn w:val="DefaultParagraphFont"/>
    <w:rsid w:val="00240A20"/>
    <w:rPr>
      <w:rFonts w:cs="Arial"/>
      <w:bCs/>
      <w:noProof w:val="0"/>
      <w:szCs w:val="26"/>
      <w:u w:val="single"/>
      <w:lang w:val="en-US" w:eastAsia="en-US" w:bidi="ar-SA"/>
    </w:rPr>
  </w:style>
  <w:style w:type="character" w:customStyle="1" w:styleId="StyleTimesNewRoman12ptBold">
    <w:name w:val="Style Times New Roman 12 pt Bold"/>
    <w:rsid w:val="00240A20"/>
    <w:rPr>
      <w:b/>
      <w:bCs/>
      <w:sz w:val="24"/>
    </w:rPr>
  </w:style>
  <w:style w:type="character" w:customStyle="1" w:styleId="CardText1Char">
    <w:name w:val="Card Text 1 Char"/>
    <w:link w:val="CardText1"/>
    <w:rsid w:val="00240A20"/>
    <w:rPr>
      <w:rFonts w:ascii="Georgia" w:hAnsi="Georgia"/>
      <w:color w:val="000000"/>
      <w:u w:val="single"/>
    </w:rPr>
  </w:style>
  <w:style w:type="character" w:customStyle="1" w:styleId="BoldUnderlining">
    <w:name w:val="Bold Underlining"/>
    <w:rsid w:val="00240A20"/>
    <w:rPr>
      <w:u w:val="single"/>
    </w:rPr>
  </w:style>
  <w:style w:type="character" w:customStyle="1" w:styleId="Intemphasis">
    <w:name w:val="Intemphasis"/>
    <w:uiPriority w:val="1"/>
    <w:qFormat/>
    <w:rsid w:val="00240A2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240A20"/>
    <w:pPr>
      <w:ind w:left="288" w:right="288"/>
      <w:contextualSpacing/>
    </w:pPr>
    <w:rPr>
      <w:rFonts w:ascii="Arial" w:hAnsi="Arial" w:cs="Arial"/>
      <w:szCs w:val="16"/>
    </w:rPr>
  </w:style>
  <w:style w:type="character" w:customStyle="1" w:styleId="cardtextChar2">
    <w:name w:val="cardtext Char"/>
    <w:basedOn w:val="DefaultParagraphFont"/>
    <w:link w:val="cardtext0"/>
    <w:rsid w:val="00240A20"/>
    <w:rPr>
      <w:rFonts w:ascii="Arial" w:hAnsi="Arial" w:cs="Arial"/>
      <w:szCs w:val="16"/>
    </w:rPr>
  </w:style>
  <w:style w:type="character" w:customStyle="1" w:styleId="BoldUnderlineChar1">
    <w:name w:val="BoldUnderline Char1"/>
    <w:rsid w:val="00240A2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40A20"/>
    <w:pPr>
      <w:spacing w:after="200"/>
      <w:contextualSpacing/>
    </w:pPr>
    <w:rPr>
      <w:rFonts w:ascii="Arial" w:eastAsia="Calibri" w:hAnsi="Arial" w:cs="Arial"/>
      <w:u w:val="single"/>
    </w:rPr>
  </w:style>
  <w:style w:type="character" w:customStyle="1" w:styleId="UnderlinedCardTextChar">
    <w:name w:val="Underlined Card Text Char"/>
    <w:link w:val="UnderlinedCardText"/>
    <w:rsid w:val="00240A20"/>
    <w:rPr>
      <w:rFonts w:ascii="Arial" w:eastAsia="Calibri" w:hAnsi="Arial" w:cs="Arial"/>
      <w:u w:val="single"/>
    </w:rPr>
  </w:style>
  <w:style w:type="character" w:customStyle="1" w:styleId="Hyperlink6">
    <w:name w:val="Hyperlink6"/>
    <w:basedOn w:val="DefaultParagraphFont"/>
    <w:rsid w:val="00240A20"/>
    <w:rPr>
      <w:color w:val="3300CC"/>
      <w:u w:val="single"/>
    </w:rPr>
  </w:style>
  <w:style w:type="paragraph" w:customStyle="1" w:styleId="Tag12">
    <w:name w:val="Tag12"/>
    <w:basedOn w:val="Normal"/>
    <w:uiPriority w:val="99"/>
    <w:qFormat/>
    <w:rsid w:val="00240A20"/>
    <w:pPr>
      <w:contextualSpacing/>
    </w:pPr>
    <w:rPr>
      <w:rFonts w:ascii="Arial" w:eastAsia="Cambria" w:hAnsi="Arial" w:cs="Arial"/>
      <w:b/>
    </w:rPr>
  </w:style>
  <w:style w:type="paragraph" w:customStyle="1" w:styleId="Shrink8">
    <w:name w:val="Shrink8"/>
    <w:basedOn w:val="Normal"/>
    <w:uiPriority w:val="99"/>
    <w:qFormat/>
    <w:rsid w:val="00240A20"/>
    <w:pPr>
      <w:contextualSpacing/>
    </w:pPr>
    <w:rPr>
      <w:rFonts w:ascii="Arial" w:eastAsia="Cambria" w:hAnsi="Arial" w:cs="Arial"/>
    </w:rPr>
  </w:style>
  <w:style w:type="character" w:customStyle="1" w:styleId="highlight2">
    <w:name w:val="highlight2"/>
    <w:rsid w:val="00240A20"/>
    <w:rPr>
      <w:rFonts w:ascii="Arial" w:hAnsi="Arial"/>
      <w:b/>
      <w:sz w:val="19"/>
      <w:u w:val="thick"/>
      <w:bdr w:val="none" w:sz="0" w:space="0" w:color="auto"/>
      <w:shd w:val="clear" w:color="auto" w:fill="auto"/>
    </w:rPr>
  </w:style>
  <w:style w:type="paragraph" w:customStyle="1" w:styleId="UnderlineText">
    <w:name w:val="Underline Text"/>
    <w:basedOn w:val="Normal"/>
    <w:link w:val="UnderlineTextChar"/>
    <w:qFormat/>
    <w:rsid w:val="00240A20"/>
    <w:pPr>
      <w:ind w:left="288"/>
      <w:contextualSpacing/>
    </w:pPr>
    <w:rPr>
      <w:rFonts w:ascii="Arial" w:eastAsia="Times New Roman" w:hAnsi="Arial" w:cs="Arial"/>
      <w:u w:val="single"/>
    </w:rPr>
  </w:style>
  <w:style w:type="character" w:customStyle="1" w:styleId="UnderlineTextChar">
    <w:name w:val="Underline Text Char"/>
    <w:basedOn w:val="DefaultParagraphFont"/>
    <w:link w:val="UnderlineText"/>
    <w:rsid w:val="00240A20"/>
    <w:rPr>
      <w:rFonts w:ascii="Arial" w:eastAsia="Times New Roman" w:hAnsi="Arial" w:cs="Arial"/>
      <w:u w:val="single"/>
    </w:rPr>
  </w:style>
  <w:style w:type="character" w:customStyle="1" w:styleId="il">
    <w:name w:val="il"/>
    <w:basedOn w:val="DefaultParagraphFont"/>
    <w:rsid w:val="00240A20"/>
  </w:style>
  <w:style w:type="character" w:customStyle="1" w:styleId="commentstext">
    <w:name w:val="comments_text"/>
    <w:uiPriority w:val="99"/>
    <w:rsid w:val="00240A20"/>
    <w:rPr>
      <w:rFonts w:cs="Times New Roman"/>
    </w:rPr>
  </w:style>
  <w:style w:type="paragraph" w:customStyle="1" w:styleId="Heading42">
    <w:name w:val="Heading 42"/>
    <w:basedOn w:val="Normal"/>
    <w:uiPriority w:val="99"/>
    <w:qFormat/>
    <w:rsid w:val="00240A20"/>
    <w:pPr>
      <w:contextualSpacing/>
    </w:pPr>
    <w:rPr>
      <w:rFonts w:ascii="Arial" w:eastAsia="Times New Roman" w:hAnsi="Arial" w:cs="Arial"/>
    </w:rPr>
  </w:style>
  <w:style w:type="paragraph" w:customStyle="1" w:styleId="DebateNormal">
    <w:name w:val="DebateNormal"/>
    <w:basedOn w:val="Normal"/>
    <w:link w:val="DebateNormalChar"/>
    <w:qFormat/>
    <w:rsid w:val="00240A20"/>
    <w:pPr>
      <w:spacing w:line="276" w:lineRule="auto"/>
      <w:contextualSpacing/>
    </w:pPr>
    <w:rPr>
      <w:rFonts w:ascii="Arial" w:eastAsia="Calibri" w:hAnsi="Arial" w:cs="Arial"/>
      <w:szCs w:val="20"/>
    </w:rPr>
  </w:style>
  <w:style w:type="character" w:customStyle="1" w:styleId="DebateNormalChar">
    <w:name w:val="DebateNormal Char"/>
    <w:basedOn w:val="DefaultParagraphFont"/>
    <w:link w:val="DebateNormal"/>
    <w:rsid w:val="00240A20"/>
    <w:rPr>
      <w:rFonts w:ascii="Arial" w:eastAsia="Calibri" w:hAnsi="Arial" w:cs="Arial"/>
      <w:szCs w:val="20"/>
    </w:rPr>
  </w:style>
  <w:style w:type="paragraph" w:customStyle="1" w:styleId="NormalCite">
    <w:name w:val="NormalCite"/>
    <w:link w:val="NormalCiteChar"/>
    <w:qFormat/>
    <w:rsid w:val="00240A20"/>
    <w:rPr>
      <w:rFonts w:ascii="Times New Roman" w:eastAsiaTheme="minorHAnsi" w:hAnsi="Times New Roman" w:cs="Times New Roman"/>
      <w:sz w:val="18"/>
    </w:rPr>
  </w:style>
  <w:style w:type="character" w:customStyle="1" w:styleId="NormalCiteChar">
    <w:name w:val="NormalCite Char"/>
    <w:basedOn w:val="DefaultParagraphFont"/>
    <w:link w:val="NormalCite"/>
    <w:rsid w:val="00240A20"/>
    <w:rPr>
      <w:rFonts w:ascii="Times New Roman" w:eastAsiaTheme="minorHAnsi" w:hAnsi="Times New Roman" w:cs="Times New Roman"/>
      <w:sz w:val="18"/>
    </w:rPr>
  </w:style>
  <w:style w:type="character" w:customStyle="1" w:styleId="articletext">
    <w:name w:val="articletext"/>
    <w:basedOn w:val="DefaultParagraphFont"/>
    <w:rsid w:val="00240A20"/>
  </w:style>
  <w:style w:type="character" w:customStyle="1" w:styleId="grey10">
    <w:name w:val="grey10"/>
    <w:basedOn w:val="DefaultParagraphFont"/>
    <w:rsid w:val="00240A20"/>
  </w:style>
  <w:style w:type="character" w:customStyle="1" w:styleId="navy13bd">
    <w:name w:val="navy13bd"/>
    <w:basedOn w:val="DefaultParagraphFont"/>
    <w:rsid w:val="00240A20"/>
  </w:style>
  <w:style w:type="character" w:customStyle="1" w:styleId="Style9ptUnderline2">
    <w:name w:val="Style 9 pt Underline2"/>
    <w:basedOn w:val="DefaultParagraphFont"/>
    <w:rsid w:val="00240A20"/>
    <w:rPr>
      <w:sz w:val="20"/>
      <w:u w:val="single"/>
    </w:rPr>
  </w:style>
  <w:style w:type="character" w:customStyle="1" w:styleId="Style9ptBoldUnderline1">
    <w:name w:val="Style 9 pt Bold Underline1"/>
    <w:basedOn w:val="DefaultParagraphFont"/>
    <w:rsid w:val="00240A20"/>
    <w:rPr>
      <w:b/>
      <w:bCs/>
      <w:sz w:val="20"/>
      <w:u w:val="single"/>
    </w:rPr>
  </w:style>
  <w:style w:type="character" w:customStyle="1" w:styleId="TagsCharChar">
    <w:name w:val="Tags Char Char"/>
    <w:basedOn w:val="DefaultParagraphFont"/>
    <w:rsid w:val="00240A20"/>
    <w:rPr>
      <w:rFonts w:eastAsia="SimSun"/>
      <w:b/>
      <w:sz w:val="24"/>
      <w:lang w:val="en-US" w:eastAsia="zh-CN" w:bidi="ar-SA"/>
    </w:rPr>
  </w:style>
  <w:style w:type="paragraph" w:customStyle="1" w:styleId="cardCharCharCharChar">
    <w:name w:val="card Char Char Char Char"/>
    <w:basedOn w:val="Normal"/>
    <w:uiPriority w:val="99"/>
    <w:qFormat/>
    <w:rsid w:val="00240A20"/>
    <w:pPr>
      <w:widowControl w:val="0"/>
      <w:overflowPunct w:val="0"/>
      <w:autoSpaceDE w:val="0"/>
      <w:autoSpaceDN w:val="0"/>
      <w:adjustRightInd w:val="0"/>
      <w:ind w:left="288" w:right="288"/>
      <w:contextualSpacing/>
      <w:textAlignment w:val="baseline"/>
    </w:pPr>
    <w:rPr>
      <w:rFonts w:ascii="Arial" w:eastAsia="Times New Roman" w:hAnsi="Arial" w:cs="Arial"/>
      <w:szCs w:val="20"/>
    </w:rPr>
  </w:style>
  <w:style w:type="paragraph" w:customStyle="1" w:styleId="Small">
    <w:name w:val="Small"/>
    <w:basedOn w:val="Normal"/>
    <w:uiPriority w:val="99"/>
    <w:qFormat/>
    <w:rsid w:val="00240A20"/>
    <w:pPr>
      <w:contextualSpacing/>
    </w:pPr>
    <w:rPr>
      <w:rFonts w:ascii="Times" w:eastAsia="Times New Roman" w:hAnsi="Times" w:cs="Arial"/>
    </w:rPr>
  </w:style>
  <w:style w:type="paragraph" w:customStyle="1" w:styleId="CARD">
    <w:name w:val="CARD"/>
    <w:basedOn w:val="Normal"/>
    <w:link w:val="CARDChar0"/>
    <w:qFormat/>
    <w:rsid w:val="00240A20"/>
    <w:pPr>
      <w:contextualSpacing/>
    </w:pPr>
    <w:rPr>
      <w:rFonts w:ascii="Arial" w:eastAsia="Times New Roman" w:hAnsi="Arial" w:cs="Arial"/>
      <w:u w:val="single"/>
    </w:rPr>
  </w:style>
  <w:style w:type="character" w:customStyle="1" w:styleId="CARDChar0">
    <w:name w:val="CARD Char"/>
    <w:basedOn w:val="DefaultParagraphFont"/>
    <w:link w:val="CARD"/>
    <w:rsid w:val="00240A20"/>
    <w:rPr>
      <w:rFonts w:ascii="Arial" w:eastAsia="Times New Roman" w:hAnsi="Arial" w:cs="Arial"/>
      <w:u w:val="single"/>
    </w:rPr>
  </w:style>
  <w:style w:type="paragraph" w:customStyle="1" w:styleId="Normal2">
    <w:name w:val="Normal2"/>
    <w:basedOn w:val="Normal"/>
    <w:uiPriority w:val="99"/>
    <w:qFormat/>
    <w:rsid w:val="00240A20"/>
    <w:pPr>
      <w:contextualSpacing/>
    </w:pPr>
    <w:rPr>
      <w:rFonts w:ascii="Arial" w:eastAsia="Times New Roman" w:hAnsi="Arial" w:cs="Arial"/>
    </w:rPr>
  </w:style>
  <w:style w:type="character" w:customStyle="1" w:styleId="Style11ptThickunderline">
    <w:name w:val="Style 11 pt Thick underline"/>
    <w:rsid w:val="00240A20"/>
    <w:rPr>
      <w:rFonts w:ascii="Times New Roman" w:hAnsi="Times New Roman"/>
      <w:sz w:val="20"/>
      <w:u w:val="single"/>
    </w:rPr>
  </w:style>
  <w:style w:type="character" w:customStyle="1" w:styleId="Style11ptBoldThickunderline">
    <w:name w:val="Style 11 pt Bold Thick underline"/>
    <w:rsid w:val="00240A20"/>
    <w:rPr>
      <w:rFonts w:ascii="Times New Roman" w:hAnsi="Times New Roman"/>
      <w:b/>
      <w:bCs/>
      <w:sz w:val="20"/>
      <w:u w:val="single"/>
    </w:rPr>
  </w:style>
  <w:style w:type="character" w:styleId="FootnoteReference">
    <w:name w:val="footnote reference"/>
    <w:uiPriority w:val="99"/>
    <w:unhideWhenUsed/>
    <w:rsid w:val="00240A20"/>
    <w:rPr>
      <w:vertAlign w:val="superscript"/>
    </w:rPr>
  </w:style>
  <w:style w:type="character" w:customStyle="1" w:styleId="CharChar5">
    <w:name w:val="Char Char5"/>
    <w:rsid w:val="00240A2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240A20"/>
    <w:pPr>
      <w:autoSpaceDE w:val="0"/>
      <w:autoSpaceDN w:val="0"/>
      <w:adjustRightInd w:val="0"/>
      <w:spacing w:after="200" w:line="276" w:lineRule="auto"/>
      <w:ind w:left="288" w:right="288"/>
      <w:contextualSpacing/>
      <w:jc w:val="both"/>
    </w:pPr>
    <w:rPr>
      <w:rFonts w:ascii="Arial" w:eastAsia="Times New Roman" w:hAnsi="Arial" w:cs="Arial"/>
      <w:szCs w:val="20"/>
      <w:u w:val="thick"/>
    </w:rPr>
  </w:style>
  <w:style w:type="character" w:customStyle="1" w:styleId="UnderlineBoldIndentCharChar">
    <w:name w:val="Underline + Bold Indent Char Char"/>
    <w:link w:val="UnderlineBoldIndent"/>
    <w:rsid w:val="00240A20"/>
    <w:rPr>
      <w:rFonts w:ascii="Arial" w:eastAsia="Times New Roman" w:hAnsi="Arial" w:cs="Arial"/>
      <w:szCs w:val="20"/>
      <w:u w:val="thick"/>
    </w:rPr>
  </w:style>
  <w:style w:type="paragraph" w:customStyle="1" w:styleId="StyleUnderlineBoldIndent11pt">
    <w:name w:val="Style Underline + Bold Indent + 11 pt"/>
    <w:basedOn w:val="UnderlineBoldIndent"/>
    <w:link w:val="StyleUnderlineBoldIndent11ptChar"/>
    <w:qFormat/>
    <w:rsid w:val="00240A20"/>
    <w:rPr>
      <w:u w:val="single"/>
    </w:rPr>
  </w:style>
  <w:style w:type="character" w:customStyle="1" w:styleId="StyleUnderlineBoldIndent11ptChar">
    <w:name w:val="Style Underline + Bold Indent + 11 pt Char"/>
    <w:link w:val="StyleUnderlineBoldIndent11pt"/>
    <w:rsid w:val="00240A20"/>
    <w:rPr>
      <w:rFonts w:ascii="Arial" w:eastAsia="Times New Roman" w:hAnsi="Arial" w:cs="Arial"/>
      <w:szCs w:val="20"/>
      <w:u w:val="single"/>
    </w:rPr>
  </w:style>
  <w:style w:type="paragraph" w:customStyle="1" w:styleId="StyleUnderlineBoldIndent11ptBold">
    <w:name w:val="Style Underline + Bold Indent + 11 pt Bold"/>
    <w:basedOn w:val="UnderlineBoldIndent"/>
    <w:link w:val="StyleUnderlineBoldIndent11ptBoldChar"/>
    <w:qFormat/>
    <w:rsid w:val="00240A20"/>
    <w:rPr>
      <w:b/>
      <w:bCs/>
      <w:u w:val="single"/>
    </w:rPr>
  </w:style>
  <w:style w:type="character" w:customStyle="1" w:styleId="StyleUnderlineBoldIndent11ptBoldChar">
    <w:name w:val="Style Underline + Bold Indent + 11 pt Bold Char"/>
    <w:link w:val="StyleUnderlineBoldIndent11ptBold"/>
    <w:rsid w:val="00240A20"/>
    <w:rPr>
      <w:rFonts w:ascii="Arial" w:eastAsia="Times New Roman" w:hAnsi="Arial" w:cs="Arial"/>
      <w:b/>
      <w:bCs/>
      <w:szCs w:val="20"/>
      <w:u w:val="single"/>
    </w:rPr>
  </w:style>
  <w:style w:type="paragraph" w:customStyle="1" w:styleId="Normal20pt">
    <w:name w:val="Normal  + 20 pt"/>
    <w:basedOn w:val="Normal"/>
    <w:uiPriority w:val="6"/>
    <w:qFormat/>
    <w:rsid w:val="00240A20"/>
    <w:pPr>
      <w:contextualSpacing/>
    </w:pPr>
    <w:rPr>
      <w:rFonts w:ascii="Arial" w:hAnsi="Arial" w:cs="Arial"/>
      <w:bCs/>
      <w:u w:val="single"/>
    </w:rPr>
  </w:style>
  <w:style w:type="character" w:customStyle="1" w:styleId="StyleStyle4CharTimesNewRoman11pt">
    <w:name w:val="Style Style4 Char + Times New Roman 11 pt"/>
    <w:basedOn w:val="DefaultParagraphFont"/>
    <w:rsid w:val="00240A20"/>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240A20"/>
    <w:pPr>
      <w:spacing w:before="100" w:beforeAutospacing="1" w:after="100" w:afterAutospacing="1"/>
      <w:contextualSpacing/>
    </w:pPr>
    <w:rPr>
      <w:rFonts w:ascii="Arial" w:eastAsia="Times New Roman" w:hAnsi="Arial" w:cs="Arial"/>
    </w:rPr>
  </w:style>
  <w:style w:type="paragraph" w:customStyle="1" w:styleId="author-credentials">
    <w:name w:val="author-credentials"/>
    <w:basedOn w:val="Normal"/>
    <w:uiPriority w:val="99"/>
    <w:qFormat/>
    <w:rsid w:val="00240A20"/>
    <w:pPr>
      <w:spacing w:before="100" w:beforeAutospacing="1" w:after="100" w:afterAutospacing="1"/>
      <w:contextualSpacing/>
    </w:pPr>
    <w:rPr>
      <w:rFonts w:ascii="Arial" w:eastAsia="Times New Roman" w:hAnsi="Arial" w:cs="Arial"/>
    </w:rPr>
  </w:style>
  <w:style w:type="character" w:customStyle="1" w:styleId="HTMLPreformattedChar1">
    <w:name w:val="HTML Preformatted Char1"/>
    <w:basedOn w:val="DefaultParagraphFont"/>
    <w:uiPriority w:val="99"/>
    <w:rsid w:val="00240A20"/>
    <w:rPr>
      <w:rFonts w:ascii="Consolas" w:hAnsi="Consolas" w:cs="Consolas"/>
      <w:sz w:val="20"/>
      <w:szCs w:val="20"/>
    </w:rPr>
  </w:style>
  <w:style w:type="character" w:customStyle="1" w:styleId="StyleStyle4CharTimesNewRoman11ptBold">
    <w:name w:val="Style Style4 Char + Times New Roman 11 pt Bold"/>
    <w:basedOn w:val="DefaultParagraphFont"/>
    <w:rsid w:val="00240A2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40A20"/>
    <w:rPr>
      <w:rFonts w:ascii="Times New Roman" w:hAnsi="Times New Roman"/>
      <w:i/>
      <w:iCs/>
      <w:sz w:val="20"/>
      <w:szCs w:val="24"/>
      <w:u w:val="single"/>
      <w:lang w:val="en-US" w:eastAsia="en-US" w:bidi="ar-SA"/>
    </w:rPr>
  </w:style>
  <w:style w:type="character" w:customStyle="1" w:styleId="headline">
    <w:name w:val="headline"/>
    <w:basedOn w:val="DefaultParagraphFont"/>
    <w:rsid w:val="00240A20"/>
  </w:style>
  <w:style w:type="character" w:customStyle="1" w:styleId="CharChar4">
    <w:name w:val="Char Char4"/>
    <w:basedOn w:val="DefaultParagraphFont"/>
    <w:rsid w:val="00240A20"/>
    <w:rPr>
      <w:rFonts w:cs="Arial"/>
      <w:b/>
      <w:bCs/>
      <w:iCs/>
      <w:szCs w:val="28"/>
      <w:lang w:val="en-US" w:eastAsia="en-US" w:bidi="ar-SA"/>
    </w:rPr>
  </w:style>
  <w:style w:type="character" w:customStyle="1" w:styleId="yshortcuts">
    <w:name w:val="yshortcuts"/>
    <w:basedOn w:val="DefaultParagraphFont"/>
    <w:rsid w:val="00240A20"/>
  </w:style>
  <w:style w:type="character" w:customStyle="1" w:styleId="HotRouteChar0">
    <w:name w:val="Hot Route Char"/>
    <w:link w:val="HotRoute"/>
    <w:rsid w:val="00240A20"/>
    <w:rPr>
      <w:rFonts w:ascii="Arial" w:eastAsia="Times New Roman" w:hAnsi="Arial" w:cs="Arial"/>
    </w:rPr>
  </w:style>
  <w:style w:type="paragraph" w:styleId="PlainText">
    <w:name w:val="Plain Text"/>
    <w:basedOn w:val="Normal"/>
    <w:link w:val="PlainTextChar"/>
    <w:rsid w:val="00240A20"/>
    <w:pPr>
      <w:contextualSpacing/>
    </w:pPr>
    <w:rPr>
      <w:rFonts w:ascii="Courier New" w:eastAsia="Times New Roman" w:hAnsi="Courier New" w:cs="Courier New"/>
      <w:szCs w:val="20"/>
    </w:rPr>
  </w:style>
  <w:style w:type="character" w:customStyle="1" w:styleId="PlainTextChar">
    <w:name w:val="Plain Text Char"/>
    <w:basedOn w:val="DefaultParagraphFont"/>
    <w:link w:val="PlainText"/>
    <w:rsid w:val="00240A20"/>
    <w:rPr>
      <w:rFonts w:ascii="Courier New" w:eastAsia="Times New Roman" w:hAnsi="Courier New" w:cs="Courier New"/>
      <w:szCs w:val="20"/>
    </w:rPr>
  </w:style>
  <w:style w:type="character" w:customStyle="1" w:styleId="senselabelstart">
    <w:name w:val="sense_label start"/>
    <w:basedOn w:val="DefaultParagraphFont"/>
    <w:rsid w:val="00240A20"/>
  </w:style>
  <w:style w:type="character" w:customStyle="1" w:styleId="sensecontent">
    <w:name w:val="sense_content"/>
    <w:basedOn w:val="DefaultParagraphFont"/>
    <w:rsid w:val="00240A20"/>
  </w:style>
  <w:style w:type="character" w:customStyle="1" w:styleId="vi">
    <w:name w:val="vi"/>
    <w:basedOn w:val="DefaultParagraphFont"/>
    <w:rsid w:val="00240A20"/>
  </w:style>
  <w:style w:type="character" w:customStyle="1" w:styleId="italic">
    <w:name w:val="italic"/>
    <w:basedOn w:val="DefaultParagraphFont"/>
    <w:rsid w:val="00240A20"/>
  </w:style>
  <w:style w:type="paragraph" w:customStyle="1" w:styleId="Microtext">
    <w:name w:val="Microtext"/>
    <w:basedOn w:val="Normal"/>
    <w:next w:val="Normal"/>
    <w:link w:val="MicrotextChar"/>
    <w:qFormat/>
    <w:rsid w:val="00240A20"/>
    <w:pPr>
      <w:contextualSpacing/>
    </w:pPr>
    <w:rPr>
      <w:rFonts w:ascii="Cambria" w:eastAsia="Cambria" w:hAnsi="Cambria" w:cs="Times New Roman"/>
      <w:sz w:val="12"/>
    </w:rPr>
  </w:style>
  <w:style w:type="paragraph" w:customStyle="1" w:styleId="Style6">
    <w:name w:val="Style6"/>
    <w:basedOn w:val="Normal"/>
    <w:link w:val="Style6Char"/>
    <w:autoRedefine/>
    <w:qFormat/>
    <w:rsid w:val="00240A20"/>
    <w:pPr>
      <w:contextualSpacing/>
    </w:pPr>
    <w:rPr>
      <w:rFonts w:ascii="Arial" w:hAnsi="Arial" w:cs="Arial"/>
      <w:b/>
    </w:rPr>
  </w:style>
  <w:style w:type="character" w:customStyle="1" w:styleId="Style6Char">
    <w:name w:val="Style6 Char"/>
    <w:basedOn w:val="DefaultParagraphFont"/>
    <w:link w:val="Style6"/>
    <w:rsid w:val="00240A20"/>
    <w:rPr>
      <w:rFonts w:ascii="Arial" w:hAnsi="Arial" w:cs="Arial"/>
      <w:b/>
    </w:rPr>
  </w:style>
  <w:style w:type="paragraph" w:customStyle="1" w:styleId="Style11">
    <w:name w:val="Style11"/>
    <w:basedOn w:val="Normal"/>
    <w:link w:val="Style11Char"/>
    <w:qFormat/>
    <w:rsid w:val="00240A20"/>
    <w:pPr>
      <w:contextualSpacing/>
    </w:pPr>
    <w:rPr>
      <w:rFonts w:ascii="Arial" w:eastAsia="Times New Roman" w:hAnsi="Arial" w:cs="Arial"/>
      <w:b/>
      <w:szCs w:val="20"/>
      <w:u w:val="thick"/>
    </w:rPr>
  </w:style>
  <w:style w:type="paragraph" w:customStyle="1" w:styleId="Style12">
    <w:name w:val="Style12"/>
    <w:basedOn w:val="Normal"/>
    <w:link w:val="Style12Char"/>
    <w:qFormat/>
    <w:rsid w:val="00240A20"/>
    <w:pPr>
      <w:contextualSpacing/>
    </w:pPr>
    <w:rPr>
      <w:rFonts w:ascii="Arial" w:eastAsia="Times New Roman" w:hAnsi="Arial" w:cs="Arial"/>
      <w:b/>
      <w:u w:val="thick"/>
    </w:rPr>
  </w:style>
  <w:style w:type="character" w:customStyle="1" w:styleId="Style11Char">
    <w:name w:val="Style11 Char"/>
    <w:basedOn w:val="DefaultParagraphFont"/>
    <w:link w:val="Style11"/>
    <w:rsid w:val="00240A20"/>
    <w:rPr>
      <w:rFonts w:ascii="Arial" w:eastAsia="Times New Roman" w:hAnsi="Arial" w:cs="Arial"/>
      <w:b/>
      <w:szCs w:val="20"/>
      <w:u w:val="thick"/>
    </w:rPr>
  </w:style>
  <w:style w:type="character" w:customStyle="1" w:styleId="Style12Char">
    <w:name w:val="Style12 Char"/>
    <w:basedOn w:val="DefaultParagraphFont"/>
    <w:link w:val="Style12"/>
    <w:rsid w:val="00240A20"/>
    <w:rPr>
      <w:rFonts w:ascii="Arial" w:eastAsia="Times New Roman" w:hAnsi="Arial" w:cs="Arial"/>
      <w:b/>
      <w:u w:val="thick"/>
    </w:rPr>
  </w:style>
  <w:style w:type="character" w:customStyle="1" w:styleId="caps-label">
    <w:name w:val="caps-label"/>
    <w:basedOn w:val="DefaultParagraphFont"/>
    <w:rsid w:val="00240A20"/>
  </w:style>
  <w:style w:type="character" w:customStyle="1" w:styleId="wikiexternallink">
    <w:name w:val="wikiexternallink"/>
    <w:basedOn w:val="DefaultParagraphFont"/>
    <w:rsid w:val="00240A20"/>
  </w:style>
  <w:style w:type="character" w:customStyle="1" w:styleId="wikigeneratedlinkcontent">
    <w:name w:val="wikigeneratedlinkcontent"/>
    <w:basedOn w:val="DefaultParagraphFont"/>
    <w:rsid w:val="00240A20"/>
  </w:style>
  <w:style w:type="character" w:customStyle="1" w:styleId="ShrinkChar">
    <w:name w:val="Shrink Char"/>
    <w:link w:val="Shrink0"/>
    <w:locked/>
    <w:rsid w:val="00240A20"/>
    <w:rPr>
      <w:rFonts w:ascii="Garamond" w:eastAsia="Times New Roman" w:hAnsi="Garamond"/>
      <w:sz w:val="12"/>
    </w:rPr>
  </w:style>
  <w:style w:type="paragraph" w:customStyle="1" w:styleId="Shrink0">
    <w:name w:val="Shrink"/>
    <w:link w:val="ShrinkChar"/>
    <w:qFormat/>
    <w:rsid w:val="00240A20"/>
    <w:pPr>
      <w:ind w:left="288" w:right="288"/>
    </w:pPr>
    <w:rPr>
      <w:rFonts w:ascii="Garamond" w:eastAsia="Times New Roman" w:hAnsi="Garamond"/>
      <w:sz w:val="12"/>
    </w:rPr>
  </w:style>
  <w:style w:type="character" w:customStyle="1" w:styleId="aqj">
    <w:name w:val="aqj"/>
    <w:basedOn w:val="DefaultParagraphFont"/>
    <w:rsid w:val="00240A20"/>
  </w:style>
  <w:style w:type="character" w:customStyle="1" w:styleId="StyleStyleBoldUnderlineIntenseEmphasisUnderlineapple-style-s">
    <w:name w:val="Style Style Bold UnderlineIntense EmphasisUnderlineapple-style-s..."/>
    <w:basedOn w:val="DefaultParagraphFont"/>
    <w:rsid w:val="00240A20"/>
    <w:rPr>
      <w:b w:val="0"/>
      <w:bCs w:val="0"/>
      <w:sz w:val="22"/>
      <w:u w:val="single"/>
      <w:bdr w:val="none" w:sz="0" w:space="0" w:color="auto"/>
    </w:rPr>
  </w:style>
  <w:style w:type="paragraph" w:customStyle="1" w:styleId="blocktitle0">
    <w:name w:val="block title"/>
    <w:basedOn w:val="Normal"/>
    <w:link w:val="blocktitleChar0"/>
    <w:autoRedefine/>
    <w:qFormat/>
    <w:rsid w:val="00240A20"/>
    <w:pPr>
      <w:spacing w:after="240"/>
      <w:contextualSpacing/>
      <w:jc w:val="center"/>
      <w:outlineLvl w:val="0"/>
    </w:pPr>
    <w:rPr>
      <w:rFonts w:ascii="Arial" w:eastAsia="Calibri" w:hAnsi="Arial" w:cs="Arial"/>
      <w:b/>
      <w:caps/>
      <w:sz w:val="28"/>
      <w:szCs w:val="28"/>
      <w:lang w:val="es-ES"/>
    </w:rPr>
  </w:style>
  <w:style w:type="character" w:customStyle="1" w:styleId="Boxed">
    <w:name w:val="Boxed"/>
    <w:qFormat/>
    <w:rsid w:val="00240A20"/>
    <w:rPr>
      <w:rFonts w:ascii="Times New Roman" w:hAnsi="Times New Roman"/>
      <w:sz w:val="20"/>
      <w:bdr w:val="single" w:sz="6" w:space="0" w:color="auto"/>
    </w:rPr>
  </w:style>
  <w:style w:type="character" w:customStyle="1" w:styleId="UnderlineCard">
    <w:name w:val="Underline Card"/>
    <w:uiPriority w:val="6"/>
    <w:qFormat/>
    <w:rsid w:val="00240A20"/>
    <w:rPr>
      <w:rFonts w:ascii="Arial" w:hAnsi="Arial"/>
      <w:b w:val="0"/>
      <w:bCs/>
      <w:sz w:val="20"/>
      <w:u w:val="single"/>
    </w:rPr>
  </w:style>
  <w:style w:type="character" w:customStyle="1" w:styleId="story-author">
    <w:name w:val="story-author"/>
    <w:basedOn w:val="DefaultParagraphFont"/>
    <w:rsid w:val="00240A20"/>
  </w:style>
  <w:style w:type="paragraph" w:customStyle="1" w:styleId="type">
    <w:name w:val="type"/>
    <w:basedOn w:val="Normal"/>
    <w:uiPriority w:val="99"/>
    <w:qFormat/>
    <w:rsid w:val="00240A20"/>
    <w:pPr>
      <w:spacing w:before="100" w:beforeAutospacing="1" w:after="100" w:afterAutospacing="1"/>
      <w:contextualSpacing/>
    </w:pPr>
    <w:rPr>
      <w:rFonts w:ascii="Arial" w:eastAsia="Times New Roman" w:hAnsi="Arial" w:cs="Arial"/>
    </w:rPr>
  </w:style>
  <w:style w:type="character" w:customStyle="1" w:styleId="institution">
    <w:name w:val="institution"/>
    <w:basedOn w:val="DefaultParagraphFont"/>
    <w:rsid w:val="00240A20"/>
  </w:style>
  <w:style w:type="character" w:customStyle="1" w:styleId="abodyblack3">
    <w:name w:val="abodyblack3"/>
    <w:basedOn w:val="DefaultParagraphFont"/>
    <w:rsid w:val="00240A20"/>
  </w:style>
  <w:style w:type="paragraph" w:customStyle="1" w:styleId="UnderlineChar2CharChar">
    <w:name w:val="Underline Char2 Char Char"/>
    <w:basedOn w:val="Normal"/>
    <w:link w:val="UnderlineChar2CharCharChar"/>
    <w:qFormat/>
    <w:rsid w:val="00240A20"/>
    <w:pPr>
      <w:contextualSpacing/>
    </w:pPr>
    <w:rPr>
      <w:rFonts w:ascii="Arial" w:eastAsia="MS Mincho" w:hAnsi="Arial" w:cs="Arial"/>
      <w:szCs w:val="20"/>
      <w:u w:val="single"/>
    </w:rPr>
  </w:style>
  <w:style w:type="character" w:customStyle="1" w:styleId="UnderlineChar2CharCharChar">
    <w:name w:val="Underline Char2 Char Char Char"/>
    <w:link w:val="UnderlineChar2CharChar"/>
    <w:rsid w:val="00240A20"/>
    <w:rPr>
      <w:rFonts w:ascii="Arial" w:eastAsia="MS Mincho" w:hAnsi="Arial" w:cs="Arial"/>
      <w:szCs w:val="20"/>
      <w:u w:val="single"/>
    </w:rPr>
  </w:style>
  <w:style w:type="character" w:customStyle="1" w:styleId="FontStyle177">
    <w:name w:val="Font Style177"/>
    <w:basedOn w:val="DefaultParagraphFont"/>
    <w:uiPriority w:val="99"/>
    <w:rsid w:val="00240A20"/>
    <w:rPr>
      <w:rFonts w:ascii="Times New Roman" w:hAnsi="Times New Roman" w:cs="Times New Roman"/>
      <w:sz w:val="20"/>
      <w:szCs w:val="20"/>
    </w:rPr>
  </w:style>
  <w:style w:type="character" w:customStyle="1" w:styleId="FontStyle173">
    <w:name w:val="Font Style173"/>
    <w:basedOn w:val="DefaultParagraphFont"/>
    <w:uiPriority w:val="99"/>
    <w:rsid w:val="00240A20"/>
    <w:rPr>
      <w:rFonts w:ascii="Times New Roman" w:hAnsi="Times New Roman" w:cs="Times New Roman"/>
      <w:sz w:val="14"/>
      <w:szCs w:val="14"/>
    </w:rPr>
  </w:style>
  <w:style w:type="character" w:customStyle="1" w:styleId="FontStyle151">
    <w:name w:val="Font Style151"/>
    <w:basedOn w:val="DefaultParagraphFont"/>
    <w:uiPriority w:val="99"/>
    <w:rsid w:val="00240A20"/>
    <w:rPr>
      <w:rFonts w:ascii="Arial Narrow" w:hAnsi="Arial Narrow" w:cs="Arial Narrow"/>
      <w:b/>
      <w:bCs/>
      <w:sz w:val="12"/>
      <w:szCs w:val="12"/>
    </w:rPr>
  </w:style>
  <w:style w:type="character" w:customStyle="1" w:styleId="FontStyle156">
    <w:name w:val="Font Style156"/>
    <w:basedOn w:val="DefaultParagraphFont"/>
    <w:uiPriority w:val="99"/>
    <w:rsid w:val="00240A20"/>
    <w:rPr>
      <w:rFonts w:ascii="Arial Narrow" w:hAnsi="Arial Narrow" w:cs="Arial Narrow"/>
      <w:sz w:val="8"/>
      <w:szCs w:val="8"/>
    </w:rPr>
  </w:style>
  <w:style w:type="character" w:customStyle="1" w:styleId="FontStyle160">
    <w:name w:val="Font Style160"/>
    <w:basedOn w:val="DefaultParagraphFont"/>
    <w:uiPriority w:val="99"/>
    <w:rsid w:val="00240A20"/>
    <w:rPr>
      <w:rFonts w:ascii="Times New Roman" w:hAnsi="Times New Roman" w:cs="Times New Roman"/>
      <w:b/>
      <w:bCs/>
      <w:sz w:val="20"/>
      <w:szCs w:val="20"/>
    </w:rPr>
  </w:style>
  <w:style w:type="character" w:customStyle="1" w:styleId="FontStyle178">
    <w:name w:val="Font Style178"/>
    <w:basedOn w:val="DefaultParagraphFont"/>
    <w:uiPriority w:val="99"/>
    <w:rsid w:val="00240A20"/>
    <w:rPr>
      <w:rFonts w:ascii="Times New Roman" w:hAnsi="Times New Roman" w:cs="Times New Roman"/>
      <w:sz w:val="18"/>
      <w:szCs w:val="18"/>
    </w:rPr>
  </w:style>
  <w:style w:type="paragraph" w:customStyle="1" w:styleId="Style14">
    <w:name w:val="Style14"/>
    <w:basedOn w:val="Normal"/>
    <w:uiPriority w:val="99"/>
    <w:qFormat/>
    <w:rsid w:val="00240A20"/>
    <w:pPr>
      <w:widowControl w:val="0"/>
      <w:autoSpaceDE w:val="0"/>
      <w:autoSpaceDN w:val="0"/>
      <w:adjustRightInd w:val="0"/>
      <w:spacing w:line="278" w:lineRule="exact"/>
      <w:contextualSpacing/>
      <w:jc w:val="both"/>
    </w:pPr>
    <w:rPr>
      <w:rFonts w:ascii="Arial" w:eastAsia="Times New Roman" w:hAnsi="Arial" w:cs="Arial"/>
    </w:rPr>
  </w:style>
  <w:style w:type="paragraph" w:customStyle="1" w:styleId="Style16">
    <w:name w:val="Style16"/>
    <w:basedOn w:val="Normal"/>
    <w:uiPriority w:val="99"/>
    <w:qFormat/>
    <w:rsid w:val="00240A20"/>
    <w:pPr>
      <w:widowControl w:val="0"/>
      <w:autoSpaceDE w:val="0"/>
      <w:autoSpaceDN w:val="0"/>
      <w:adjustRightInd w:val="0"/>
      <w:spacing w:line="163" w:lineRule="exact"/>
      <w:contextualSpacing/>
    </w:pPr>
    <w:rPr>
      <w:rFonts w:ascii="Arial" w:eastAsia="Times New Roman" w:hAnsi="Arial" w:cs="Arial"/>
    </w:rPr>
  </w:style>
  <w:style w:type="character" w:customStyle="1" w:styleId="FontStyle168">
    <w:name w:val="Font Style168"/>
    <w:basedOn w:val="DefaultParagraphFont"/>
    <w:uiPriority w:val="99"/>
    <w:rsid w:val="00240A20"/>
    <w:rPr>
      <w:rFonts w:ascii="Times New Roman" w:hAnsi="Times New Roman" w:cs="Times New Roman"/>
      <w:sz w:val="12"/>
      <w:szCs w:val="12"/>
    </w:rPr>
  </w:style>
  <w:style w:type="paragraph" w:customStyle="1" w:styleId="Style9">
    <w:name w:val="Style9"/>
    <w:basedOn w:val="Normal"/>
    <w:uiPriority w:val="99"/>
    <w:qFormat/>
    <w:rsid w:val="00240A20"/>
    <w:pPr>
      <w:widowControl w:val="0"/>
      <w:autoSpaceDE w:val="0"/>
      <w:autoSpaceDN w:val="0"/>
      <w:adjustRightInd w:val="0"/>
      <w:spacing w:line="134" w:lineRule="exact"/>
      <w:contextualSpacing/>
      <w:jc w:val="both"/>
    </w:pPr>
    <w:rPr>
      <w:rFonts w:ascii="Arial" w:eastAsia="Times New Roman" w:hAnsi="Arial" w:cs="Arial"/>
    </w:rPr>
  </w:style>
  <w:style w:type="paragraph" w:customStyle="1" w:styleId="Style44">
    <w:name w:val="Style44"/>
    <w:basedOn w:val="Normal"/>
    <w:uiPriority w:val="99"/>
    <w:qFormat/>
    <w:rsid w:val="00240A20"/>
    <w:pPr>
      <w:widowControl w:val="0"/>
      <w:autoSpaceDE w:val="0"/>
      <w:autoSpaceDN w:val="0"/>
      <w:adjustRightInd w:val="0"/>
      <w:spacing w:line="216" w:lineRule="exact"/>
      <w:contextualSpacing/>
      <w:jc w:val="both"/>
    </w:pPr>
    <w:rPr>
      <w:rFonts w:ascii="Arial" w:eastAsia="Times New Roman" w:hAnsi="Arial" w:cs="Arial"/>
    </w:rPr>
  </w:style>
  <w:style w:type="paragraph" w:customStyle="1" w:styleId="Style19">
    <w:name w:val="Style19"/>
    <w:basedOn w:val="Normal"/>
    <w:uiPriority w:val="99"/>
    <w:qFormat/>
    <w:rsid w:val="00240A20"/>
    <w:pPr>
      <w:widowControl w:val="0"/>
      <w:autoSpaceDE w:val="0"/>
      <w:autoSpaceDN w:val="0"/>
      <w:adjustRightInd w:val="0"/>
      <w:spacing w:line="206" w:lineRule="exact"/>
      <w:contextualSpacing/>
    </w:pPr>
    <w:rPr>
      <w:rFonts w:ascii="Arial" w:eastAsia="Times New Roman" w:hAnsi="Arial" w:cs="Arial"/>
    </w:rPr>
  </w:style>
  <w:style w:type="character" w:customStyle="1" w:styleId="FontStyle176">
    <w:name w:val="Font Style176"/>
    <w:basedOn w:val="DefaultParagraphFont"/>
    <w:uiPriority w:val="99"/>
    <w:rsid w:val="00240A20"/>
    <w:rPr>
      <w:rFonts w:ascii="Times New Roman" w:hAnsi="Times New Roman" w:cs="Times New Roman"/>
      <w:sz w:val="16"/>
      <w:szCs w:val="16"/>
    </w:rPr>
  </w:style>
  <w:style w:type="character" w:customStyle="1" w:styleId="f">
    <w:name w:val="f"/>
    <w:basedOn w:val="DefaultParagraphFont"/>
    <w:rsid w:val="00240A20"/>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rsid w:val="00240A20"/>
    <w:rPr>
      <w:b/>
      <w:sz w:val="24"/>
    </w:rPr>
  </w:style>
  <w:style w:type="paragraph" w:customStyle="1" w:styleId="CardsFont6ptChar">
    <w:name w:val="Cards + Font: 6 pt Char"/>
    <w:basedOn w:val="Normal"/>
    <w:link w:val="CardsFont6ptCharChar"/>
    <w:qFormat/>
    <w:rsid w:val="00240A20"/>
    <w:pPr>
      <w:autoSpaceDE w:val="0"/>
      <w:autoSpaceDN w:val="0"/>
      <w:adjustRightInd w:val="0"/>
      <w:ind w:left="432" w:right="432"/>
      <w:contextualSpacing/>
      <w:jc w:val="both"/>
    </w:pPr>
    <w:rPr>
      <w:rFonts w:ascii="Arial" w:eastAsia="Times New Roman" w:hAnsi="Arial" w:cs="Arial"/>
      <w:sz w:val="12"/>
    </w:rPr>
  </w:style>
  <w:style w:type="character" w:customStyle="1" w:styleId="CardsFont6ptCharChar">
    <w:name w:val="Cards + Font: 6 pt Char Char"/>
    <w:link w:val="CardsFont6ptChar"/>
    <w:rsid w:val="00240A20"/>
    <w:rPr>
      <w:rFonts w:ascii="Arial" w:eastAsia="Times New Roman" w:hAnsi="Arial" w:cs="Arial"/>
      <w:sz w:val="12"/>
    </w:rPr>
  </w:style>
  <w:style w:type="character" w:customStyle="1" w:styleId="FontStyle172">
    <w:name w:val="Font Style172"/>
    <w:basedOn w:val="DefaultParagraphFont"/>
    <w:uiPriority w:val="99"/>
    <w:rsid w:val="00240A20"/>
    <w:rPr>
      <w:rFonts w:ascii="Times New Roman" w:hAnsi="Times New Roman" w:cs="Times New Roman"/>
      <w:b/>
      <w:bCs/>
      <w:sz w:val="16"/>
      <w:szCs w:val="16"/>
    </w:rPr>
  </w:style>
  <w:style w:type="paragraph" w:customStyle="1" w:styleId="Style18">
    <w:name w:val="Style18"/>
    <w:basedOn w:val="Normal"/>
    <w:uiPriority w:val="99"/>
    <w:qFormat/>
    <w:rsid w:val="00240A20"/>
    <w:pPr>
      <w:widowControl w:val="0"/>
      <w:autoSpaceDE w:val="0"/>
      <w:autoSpaceDN w:val="0"/>
      <w:adjustRightInd w:val="0"/>
      <w:spacing w:line="269" w:lineRule="exact"/>
      <w:contextualSpacing/>
    </w:pPr>
    <w:rPr>
      <w:rFonts w:ascii="Arial" w:eastAsia="Times New Roman" w:hAnsi="Arial" w:cs="Arial"/>
    </w:rPr>
  </w:style>
  <w:style w:type="character" w:customStyle="1" w:styleId="FontStyle171">
    <w:name w:val="Font Style171"/>
    <w:basedOn w:val="DefaultParagraphFont"/>
    <w:uiPriority w:val="99"/>
    <w:rsid w:val="00240A20"/>
    <w:rPr>
      <w:rFonts w:ascii="Times New Roman" w:hAnsi="Times New Roman" w:cs="Times New Roman"/>
      <w:i/>
      <w:iCs/>
      <w:sz w:val="16"/>
      <w:szCs w:val="16"/>
    </w:rPr>
  </w:style>
  <w:style w:type="character" w:customStyle="1" w:styleId="FontStyle162">
    <w:name w:val="Font Style162"/>
    <w:basedOn w:val="DefaultParagraphFont"/>
    <w:uiPriority w:val="99"/>
    <w:rsid w:val="00240A20"/>
    <w:rPr>
      <w:rFonts w:ascii="Times New Roman" w:hAnsi="Times New Roman" w:cs="Times New Roman"/>
      <w:b/>
      <w:bCs/>
      <w:sz w:val="18"/>
      <w:szCs w:val="18"/>
    </w:rPr>
  </w:style>
  <w:style w:type="character" w:customStyle="1" w:styleId="FontStyle167">
    <w:name w:val="Font Style167"/>
    <w:basedOn w:val="DefaultParagraphFont"/>
    <w:uiPriority w:val="99"/>
    <w:rsid w:val="00240A20"/>
    <w:rPr>
      <w:rFonts w:ascii="Times New Roman" w:hAnsi="Times New Roman" w:cs="Times New Roman"/>
      <w:sz w:val="10"/>
      <w:szCs w:val="10"/>
    </w:rPr>
  </w:style>
  <w:style w:type="character" w:customStyle="1" w:styleId="FontStyle174">
    <w:name w:val="Font Style174"/>
    <w:basedOn w:val="DefaultParagraphFont"/>
    <w:uiPriority w:val="99"/>
    <w:rsid w:val="00240A20"/>
    <w:rPr>
      <w:rFonts w:ascii="Arial Narrow" w:hAnsi="Arial Narrow" w:cs="Arial Narrow"/>
      <w:b/>
      <w:bCs/>
      <w:sz w:val="18"/>
      <w:szCs w:val="18"/>
    </w:rPr>
  </w:style>
  <w:style w:type="paragraph" w:customStyle="1" w:styleId="Style47">
    <w:name w:val="Style47"/>
    <w:basedOn w:val="Normal"/>
    <w:uiPriority w:val="99"/>
    <w:qFormat/>
    <w:rsid w:val="00240A20"/>
    <w:pPr>
      <w:widowControl w:val="0"/>
      <w:autoSpaceDE w:val="0"/>
      <w:autoSpaceDN w:val="0"/>
      <w:adjustRightInd w:val="0"/>
      <w:spacing w:line="490" w:lineRule="exact"/>
      <w:contextualSpacing/>
    </w:pPr>
    <w:rPr>
      <w:rFonts w:ascii="Arial" w:eastAsia="Times New Roman" w:hAnsi="Arial" w:cs="Arial"/>
    </w:rPr>
  </w:style>
  <w:style w:type="character" w:customStyle="1" w:styleId="FontStyle169">
    <w:name w:val="Font Style169"/>
    <w:basedOn w:val="DefaultParagraphFont"/>
    <w:uiPriority w:val="99"/>
    <w:rsid w:val="00240A20"/>
    <w:rPr>
      <w:rFonts w:ascii="Times New Roman" w:hAnsi="Times New Roman" w:cs="Times New Roman"/>
      <w:sz w:val="12"/>
      <w:szCs w:val="12"/>
    </w:rPr>
  </w:style>
  <w:style w:type="paragraph" w:customStyle="1" w:styleId="Style24">
    <w:name w:val="Style24"/>
    <w:basedOn w:val="Normal"/>
    <w:uiPriority w:val="99"/>
    <w:qFormat/>
    <w:rsid w:val="00240A20"/>
    <w:pPr>
      <w:widowControl w:val="0"/>
      <w:autoSpaceDE w:val="0"/>
      <w:autoSpaceDN w:val="0"/>
      <w:adjustRightInd w:val="0"/>
      <w:spacing w:line="276" w:lineRule="exact"/>
      <w:contextualSpacing/>
    </w:pPr>
    <w:rPr>
      <w:rFonts w:ascii="Arial" w:eastAsia="Times New Roman" w:hAnsi="Arial" w:cs="Arial"/>
    </w:rPr>
  </w:style>
  <w:style w:type="paragraph" w:customStyle="1" w:styleId="Style99">
    <w:name w:val="Style99"/>
    <w:basedOn w:val="Normal"/>
    <w:uiPriority w:val="99"/>
    <w:qFormat/>
    <w:rsid w:val="00240A20"/>
    <w:pPr>
      <w:widowControl w:val="0"/>
      <w:autoSpaceDE w:val="0"/>
      <w:autoSpaceDN w:val="0"/>
      <w:adjustRightInd w:val="0"/>
      <w:spacing w:line="182" w:lineRule="exact"/>
      <w:contextualSpacing/>
      <w:jc w:val="both"/>
    </w:pPr>
    <w:rPr>
      <w:rFonts w:ascii="Arial" w:eastAsia="Times New Roman" w:hAnsi="Arial" w:cs="Arial"/>
    </w:rPr>
  </w:style>
  <w:style w:type="paragraph" w:customStyle="1" w:styleId="Style26">
    <w:name w:val="Style26"/>
    <w:basedOn w:val="Normal"/>
    <w:uiPriority w:val="99"/>
    <w:qFormat/>
    <w:rsid w:val="00240A20"/>
    <w:pPr>
      <w:widowControl w:val="0"/>
      <w:autoSpaceDE w:val="0"/>
      <w:autoSpaceDN w:val="0"/>
      <w:adjustRightInd w:val="0"/>
      <w:spacing w:line="278" w:lineRule="exact"/>
      <w:contextualSpacing/>
      <w:jc w:val="both"/>
    </w:pPr>
    <w:rPr>
      <w:rFonts w:ascii="Arial" w:eastAsia="Times New Roman" w:hAnsi="Arial" w:cs="Arial"/>
    </w:rPr>
  </w:style>
  <w:style w:type="character" w:customStyle="1" w:styleId="FontStyle139">
    <w:name w:val="Font Style139"/>
    <w:basedOn w:val="DefaultParagraphFont"/>
    <w:uiPriority w:val="99"/>
    <w:rsid w:val="00240A20"/>
    <w:rPr>
      <w:rFonts w:ascii="Times New Roman" w:hAnsi="Times New Roman" w:cs="Times New Roman"/>
      <w:b/>
      <w:bCs/>
      <w:sz w:val="18"/>
      <w:szCs w:val="18"/>
    </w:rPr>
  </w:style>
  <w:style w:type="paragraph" w:customStyle="1" w:styleId="Style21">
    <w:name w:val="Style21"/>
    <w:basedOn w:val="Normal"/>
    <w:uiPriority w:val="99"/>
    <w:qFormat/>
    <w:rsid w:val="00240A20"/>
    <w:pPr>
      <w:widowControl w:val="0"/>
      <w:autoSpaceDE w:val="0"/>
      <w:autoSpaceDN w:val="0"/>
      <w:adjustRightInd w:val="0"/>
      <w:spacing w:line="216" w:lineRule="exact"/>
      <w:contextualSpacing/>
      <w:jc w:val="both"/>
    </w:pPr>
    <w:rPr>
      <w:rFonts w:ascii="Arial" w:eastAsia="Times New Roman" w:hAnsi="Arial" w:cs="Arial"/>
    </w:rPr>
  </w:style>
  <w:style w:type="paragraph" w:customStyle="1" w:styleId="Style50">
    <w:name w:val="Style50"/>
    <w:basedOn w:val="Normal"/>
    <w:uiPriority w:val="99"/>
    <w:qFormat/>
    <w:rsid w:val="00240A20"/>
    <w:pPr>
      <w:widowControl w:val="0"/>
      <w:autoSpaceDE w:val="0"/>
      <w:autoSpaceDN w:val="0"/>
      <w:adjustRightInd w:val="0"/>
      <w:spacing w:line="198" w:lineRule="exact"/>
      <w:contextualSpacing/>
    </w:pPr>
    <w:rPr>
      <w:rFonts w:ascii="Arial" w:eastAsia="Times New Roman" w:hAnsi="Arial" w:cs="Arial"/>
    </w:rPr>
  </w:style>
  <w:style w:type="character" w:customStyle="1" w:styleId="FootnoteTextChar1">
    <w:name w:val="Footnote Text Char1"/>
    <w:basedOn w:val="DefaultParagraphFont"/>
    <w:uiPriority w:val="99"/>
    <w:rsid w:val="00240A20"/>
    <w:rPr>
      <w:rFonts w:ascii="Calibri" w:hAnsi="Calibri"/>
      <w:sz w:val="20"/>
      <w:szCs w:val="20"/>
    </w:rPr>
  </w:style>
  <w:style w:type="paragraph" w:customStyle="1" w:styleId="Standard">
    <w:name w:val="Standard"/>
    <w:uiPriority w:val="99"/>
    <w:qFormat/>
    <w:rsid w:val="00240A20"/>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240A20"/>
    <w:rPr>
      <w:color w:val="000000"/>
      <w:sz w:val="32"/>
      <w:szCs w:val="32"/>
    </w:rPr>
  </w:style>
  <w:style w:type="character" w:customStyle="1" w:styleId="Cardnon-underlinedChar">
    <w:name w:val="Card non-underlined Char"/>
    <w:basedOn w:val="DefaultParagraphFont"/>
    <w:link w:val="Cardnon-underlined"/>
    <w:rsid w:val="00240A20"/>
    <w:rPr>
      <w:szCs w:val="20"/>
    </w:rPr>
  </w:style>
  <w:style w:type="numbering" w:customStyle="1" w:styleId="NoList113">
    <w:name w:val="No List113"/>
    <w:next w:val="NoList"/>
    <w:uiPriority w:val="99"/>
    <w:semiHidden/>
    <w:unhideWhenUsed/>
    <w:rsid w:val="00240A20"/>
  </w:style>
  <w:style w:type="character" w:customStyle="1" w:styleId="TitleChar2">
    <w:name w:val="Title Char2"/>
    <w:basedOn w:val="DefaultParagraphFont"/>
    <w:uiPriority w:val="5"/>
    <w:qFormat/>
    <w:locked/>
    <w:rsid w:val="00240A20"/>
    <w:rPr>
      <w:b/>
      <w:bCs/>
      <w:u w:val="single"/>
    </w:rPr>
  </w:style>
  <w:style w:type="paragraph" w:styleId="TOC3">
    <w:name w:val="toc 3"/>
    <w:basedOn w:val="Normal"/>
    <w:next w:val="Normal"/>
    <w:autoRedefine/>
    <w:uiPriority w:val="39"/>
    <w:qFormat/>
    <w:rsid w:val="00240A20"/>
    <w:pPr>
      <w:ind w:left="400"/>
      <w:contextualSpacing/>
    </w:pPr>
    <w:rPr>
      <w:rFonts w:ascii="Arial" w:eastAsia="Times New Roman" w:hAnsi="Arial" w:cs="Arial"/>
      <w:szCs w:val="20"/>
    </w:rPr>
  </w:style>
  <w:style w:type="paragraph" w:styleId="TOC4">
    <w:name w:val="toc 4"/>
    <w:basedOn w:val="Normal"/>
    <w:next w:val="Normal"/>
    <w:autoRedefine/>
    <w:uiPriority w:val="39"/>
    <w:rsid w:val="00240A20"/>
    <w:pPr>
      <w:ind w:left="600"/>
      <w:contextualSpacing/>
    </w:pPr>
    <w:rPr>
      <w:rFonts w:ascii="Arial" w:eastAsia="Times New Roman" w:hAnsi="Arial" w:cs="Arial"/>
      <w:szCs w:val="20"/>
    </w:rPr>
  </w:style>
  <w:style w:type="paragraph" w:styleId="TOC5">
    <w:name w:val="toc 5"/>
    <w:basedOn w:val="Normal"/>
    <w:next w:val="Normal"/>
    <w:autoRedefine/>
    <w:uiPriority w:val="39"/>
    <w:rsid w:val="00240A20"/>
    <w:pPr>
      <w:ind w:left="800"/>
      <w:contextualSpacing/>
    </w:pPr>
    <w:rPr>
      <w:rFonts w:ascii="Arial" w:eastAsia="Times New Roman" w:hAnsi="Arial" w:cs="Arial"/>
      <w:szCs w:val="20"/>
    </w:rPr>
  </w:style>
  <w:style w:type="paragraph" w:styleId="TOC6">
    <w:name w:val="toc 6"/>
    <w:basedOn w:val="Normal"/>
    <w:next w:val="Normal"/>
    <w:autoRedefine/>
    <w:uiPriority w:val="39"/>
    <w:rsid w:val="00240A20"/>
    <w:pPr>
      <w:ind w:left="1000"/>
      <w:contextualSpacing/>
    </w:pPr>
    <w:rPr>
      <w:rFonts w:ascii="Arial" w:eastAsia="Times New Roman" w:hAnsi="Arial" w:cs="Arial"/>
      <w:szCs w:val="20"/>
    </w:rPr>
  </w:style>
  <w:style w:type="paragraph" w:styleId="TOC7">
    <w:name w:val="toc 7"/>
    <w:basedOn w:val="Normal"/>
    <w:next w:val="Normal"/>
    <w:autoRedefine/>
    <w:uiPriority w:val="39"/>
    <w:rsid w:val="00240A20"/>
    <w:pPr>
      <w:ind w:left="1200"/>
      <w:contextualSpacing/>
    </w:pPr>
    <w:rPr>
      <w:rFonts w:ascii="Arial" w:eastAsia="Times New Roman" w:hAnsi="Arial" w:cs="Arial"/>
      <w:szCs w:val="20"/>
    </w:rPr>
  </w:style>
  <w:style w:type="paragraph" w:styleId="TOC8">
    <w:name w:val="toc 8"/>
    <w:basedOn w:val="Normal"/>
    <w:next w:val="Normal"/>
    <w:autoRedefine/>
    <w:uiPriority w:val="39"/>
    <w:rsid w:val="00240A20"/>
    <w:pPr>
      <w:ind w:left="1400"/>
      <w:contextualSpacing/>
    </w:pPr>
    <w:rPr>
      <w:rFonts w:ascii="Arial" w:eastAsia="Times New Roman" w:hAnsi="Arial" w:cs="Arial"/>
      <w:szCs w:val="20"/>
    </w:rPr>
  </w:style>
  <w:style w:type="character" w:customStyle="1" w:styleId="allocatoragentsleft">
    <w:name w:val="al_locatoragentsleft"/>
    <w:basedOn w:val="DefaultParagraphFont"/>
    <w:rsid w:val="00240A20"/>
  </w:style>
  <w:style w:type="character" w:styleId="HTMLTypewriter">
    <w:name w:val="HTML Typewriter"/>
    <w:basedOn w:val="DefaultParagraphFont"/>
    <w:unhideWhenUsed/>
    <w:rsid w:val="00240A20"/>
    <w:rPr>
      <w:rFonts w:ascii="Courier New" w:eastAsia="Times New Roman" w:hAnsi="Courier New" w:cs="Courier New"/>
      <w:sz w:val="20"/>
      <w:szCs w:val="20"/>
    </w:rPr>
  </w:style>
  <w:style w:type="character" w:customStyle="1" w:styleId="caps">
    <w:name w:val="caps"/>
    <w:basedOn w:val="DefaultParagraphFont"/>
    <w:rsid w:val="00240A20"/>
  </w:style>
  <w:style w:type="character" w:customStyle="1" w:styleId="UnderlinesCharChar">
    <w:name w:val="Underlines Char Char"/>
    <w:basedOn w:val="DefaultParagraphFont"/>
    <w:rsid w:val="00240A20"/>
    <w:rPr>
      <w:rFonts w:cs="Arial"/>
      <w:b/>
      <w:bCs/>
      <w:noProof w:val="0"/>
      <w:sz w:val="22"/>
      <w:szCs w:val="26"/>
      <w:u w:val="single"/>
      <w:lang w:val="en-US" w:eastAsia="en-US" w:bidi="ar-SA"/>
    </w:rPr>
  </w:style>
  <w:style w:type="paragraph" w:customStyle="1" w:styleId="Carding">
    <w:name w:val="Carding"/>
    <w:basedOn w:val="Normal"/>
    <w:uiPriority w:val="99"/>
    <w:qFormat/>
    <w:rsid w:val="00240A20"/>
    <w:pPr>
      <w:contextualSpacing/>
    </w:pPr>
    <w:rPr>
      <w:rFonts w:ascii="Arial" w:eastAsia="Times New Roman" w:hAnsi="Arial" w:cs="Arial"/>
      <w:sz w:val="18"/>
    </w:rPr>
  </w:style>
  <w:style w:type="character" w:customStyle="1" w:styleId="TagsChar1">
    <w:name w:val="Tags Char1"/>
    <w:aliases w:val="Heading 2 Char Char Char Char Char Char Char Char Char Char Char Char1,Heading 2 Char1 Char1 Char1,Heading 2 Char Char Char1 Char1,Super Script Char1,TagStyle Char1,Heading 2 Char Char Char2,Tag Char2,TAG Char3,Heading 2 Char1 Char2"/>
    <w:basedOn w:val="DefaultParagraphFont"/>
    <w:uiPriority w:val="1"/>
    <w:qFormat/>
    <w:rsid w:val="00240A20"/>
    <w:rPr>
      <w:rFonts w:ascii="Arial Narrow" w:hAnsi="Arial Narrow"/>
      <w:b/>
      <w:noProof w:val="0"/>
      <w:sz w:val="22"/>
      <w:szCs w:val="60"/>
      <w:lang w:val="en-US" w:eastAsia="en-US" w:bidi="ar-SA"/>
    </w:rPr>
  </w:style>
  <w:style w:type="character" w:customStyle="1" w:styleId="aunderline">
    <w:name w:val="aunderline"/>
    <w:basedOn w:val="DefaultParagraphFont"/>
    <w:qFormat/>
    <w:rsid w:val="00240A20"/>
    <w:rPr>
      <w:rFonts w:ascii="Times New Roman" w:hAnsi="Times New Roman"/>
      <w:sz w:val="20"/>
      <w:szCs w:val="24"/>
      <w:u w:val="thick"/>
    </w:rPr>
  </w:style>
  <w:style w:type="character" w:customStyle="1" w:styleId="tagChar2">
    <w:name w:val="tag Char2"/>
    <w:basedOn w:val="DefaultParagraphFont"/>
    <w:uiPriority w:val="9"/>
    <w:qFormat/>
    <w:rsid w:val="00240A20"/>
    <w:rPr>
      <w:b/>
      <w:noProof w:val="0"/>
      <w:sz w:val="24"/>
      <w:lang w:val="en-US" w:eastAsia="en-US" w:bidi="ar-SA"/>
    </w:rPr>
  </w:style>
  <w:style w:type="character" w:customStyle="1" w:styleId="Taggin-New">
    <w:name w:val="Taggin - New"/>
    <w:basedOn w:val="DefaultParagraphFont"/>
    <w:rsid w:val="00240A20"/>
    <w:rPr>
      <w:rFonts w:ascii="Arial Narrow" w:hAnsi="Arial Narrow"/>
      <w:b/>
      <w:sz w:val="22"/>
    </w:rPr>
  </w:style>
  <w:style w:type="character" w:customStyle="1" w:styleId="Boxing-New">
    <w:name w:val="Boxing - New"/>
    <w:basedOn w:val="DefaultParagraphFont"/>
    <w:rsid w:val="00240A20"/>
    <w:rPr>
      <w:rFonts w:ascii="Arial Narrow" w:hAnsi="Arial Narrow"/>
      <w:sz w:val="16"/>
      <w:u w:val="none"/>
      <w:bdr w:val="single" w:sz="4" w:space="0" w:color="auto"/>
    </w:rPr>
  </w:style>
  <w:style w:type="character" w:customStyle="1" w:styleId="ilad">
    <w:name w:val="il_ad"/>
    <w:rsid w:val="00240A20"/>
  </w:style>
  <w:style w:type="paragraph" w:customStyle="1" w:styleId="CardsHighlighted">
    <w:name w:val="Cards Highlighted"/>
    <w:next w:val="Normal"/>
    <w:link w:val="CardsHighlightedChar"/>
    <w:qFormat/>
    <w:rsid w:val="00240A20"/>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240A20"/>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240A20"/>
    <w:rPr>
      <w:rFonts w:ascii="Garamond" w:hAnsi="Garamond"/>
      <w:sz w:val="22"/>
      <w:szCs w:val="24"/>
      <w:u w:val="single"/>
      <w:lang w:val="en-US" w:eastAsia="en-US" w:bidi="ar-SA"/>
    </w:rPr>
  </w:style>
  <w:style w:type="paragraph" w:customStyle="1" w:styleId="Style2">
    <w:name w:val="Style2"/>
    <w:basedOn w:val="Heading4"/>
    <w:link w:val="Style2Char"/>
    <w:uiPriority w:val="99"/>
    <w:qFormat/>
    <w:rsid w:val="00240A20"/>
    <w:pPr>
      <w:spacing w:before="0"/>
    </w:pPr>
    <w:rPr>
      <w:rFonts w:eastAsia="Times New Roman" w:cs="Times New Roman"/>
      <w:bCs w:val="0"/>
      <w:caps/>
      <w:szCs w:val="20"/>
    </w:rPr>
  </w:style>
  <w:style w:type="character" w:customStyle="1" w:styleId="pagetitle">
    <w:name w:val="pagetitle"/>
    <w:basedOn w:val="DefaultParagraphFont"/>
    <w:rsid w:val="00240A20"/>
  </w:style>
  <w:style w:type="paragraph" w:customStyle="1" w:styleId="text">
    <w:name w:val="text"/>
    <w:basedOn w:val="Normal"/>
    <w:uiPriority w:val="99"/>
    <w:qFormat/>
    <w:rsid w:val="00240A20"/>
    <w:pPr>
      <w:spacing w:before="100" w:beforeAutospacing="1" w:after="100" w:afterAutospacing="1"/>
      <w:contextualSpacing/>
    </w:pPr>
    <w:rPr>
      <w:rFonts w:ascii="Arial" w:eastAsia="Times New Roman" w:hAnsi="Arial" w:cs="Arial"/>
    </w:rPr>
  </w:style>
  <w:style w:type="character" w:customStyle="1" w:styleId="StyleUnderlineCharChar9ptBold1">
    <w:name w:val="Style Underline Char Char + 9 pt Bold1"/>
    <w:rsid w:val="00240A2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40A20"/>
    <w:rPr>
      <w:rFonts w:ascii="Times New Roman" w:hAnsi="Times New Roman"/>
      <w:sz w:val="20"/>
      <w:szCs w:val="24"/>
      <w:u w:val="single"/>
      <w:lang w:val="en-US" w:eastAsia="en-US" w:bidi="ar-SA"/>
    </w:rPr>
  </w:style>
  <w:style w:type="character" w:customStyle="1" w:styleId="Style9ptBoldUnderline">
    <w:name w:val="Style 9 pt Bold Underline"/>
    <w:rsid w:val="00240A20"/>
    <w:rPr>
      <w:b/>
      <w:bCs/>
      <w:sz w:val="20"/>
      <w:u w:val="single"/>
    </w:rPr>
  </w:style>
  <w:style w:type="paragraph" w:customStyle="1" w:styleId="StyleUnderline9pt0">
    <w:name w:val="Style Underline + 9 pt"/>
    <w:link w:val="StyleUnderline9ptChar"/>
    <w:qFormat/>
    <w:rsid w:val="00240A20"/>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240A20"/>
    <w:rPr>
      <w:rFonts w:ascii="Arial" w:eastAsia="Times New Roman" w:hAnsi="Arial" w:cs="Times New Roman"/>
      <w:szCs w:val="20"/>
      <w:u w:val="single"/>
    </w:rPr>
  </w:style>
  <w:style w:type="character" w:customStyle="1" w:styleId="StyleUnderlineChar1Bold">
    <w:name w:val="Style Underline Char1 + Bold"/>
    <w:rsid w:val="00240A2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40A20"/>
    <w:pPr>
      <w:widowControl w:val="0"/>
      <w:ind w:left="288" w:right="288"/>
      <w:contextualSpacing/>
    </w:pPr>
    <w:rPr>
      <w:rFonts w:eastAsia="Times New Roman" w:cs="Arial"/>
      <w:kern w:val="32"/>
      <w:szCs w:val="20"/>
      <w:u w:val="single"/>
      <w:lang w:eastAsia="ar-SA"/>
    </w:rPr>
  </w:style>
  <w:style w:type="character" w:customStyle="1" w:styleId="Stylecard9ptChar">
    <w:name w:val="Style card + 9 pt Char"/>
    <w:basedOn w:val="cardChar"/>
    <w:link w:val="Stylecard9pt"/>
    <w:rsid w:val="00240A20"/>
    <w:rPr>
      <w:rFonts w:ascii="Calibri" w:eastAsia="Times New Roman" w:hAnsi="Calibri" w:cs="Arial"/>
      <w:kern w:val="32"/>
      <w:szCs w:val="20"/>
      <w:u w:val="single"/>
      <w:lang w:eastAsia="ar-SA"/>
    </w:rPr>
  </w:style>
  <w:style w:type="character" w:customStyle="1" w:styleId="TagsCharCharChar">
    <w:name w:val="Tags Char Char Char"/>
    <w:basedOn w:val="DefaultParagraphFont"/>
    <w:rsid w:val="00240A2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40A20"/>
    <w:pPr>
      <w:spacing w:before="100" w:beforeAutospacing="1" w:after="100" w:afterAutospacing="1"/>
      <w:contextualSpacing/>
    </w:pPr>
    <w:rPr>
      <w:rFonts w:ascii="Arial" w:eastAsia="Times New Roman" w:hAnsi="Arial" w:cs="Arial"/>
      <w:sz w:val="18"/>
      <w:szCs w:val="18"/>
    </w:rPr>
  </w:style>
  <w:style w:type="character" w:customStyle="1" w:styleId="Style11ptBlackUnderline">
    <w:name w:val="Style 11 pt Black Underline"/>
    <w:basedOn w:val="DefaultParagraphFont"/>
    <w:rsid w:val="00240A20"/>
    <w:rPr>
      <w:color w:val="000000"/>
      <w:sz w:val="20"/>
      <w:u w:val="single"/>
    </w:rPr>
  </w:style>
  <w:style w:type="character" w:customStyle="1" w:styleId="Style11ptBlack">
    <w:name w:val="Style 11 pt Black"/>
    <w:basedOn w:val="DefaultParagraphFont"/>
    <w:rsid w:val="00240A20"/>
    <w:rPr>
      <w:color w:val="000000"/>
      <w:sz w:val="20"/>
    </w:rPr>
  </w:style>
  <w:style w:type="character" w:customStyle="1" w:styleId="blubigktbiz">
    <w:name w:val="blubigktbiz"/>
    <w:rsid w:val="00240A2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40A20"/>
  </w:style>
  <w:style w:type="character" w:customStyle="1" w:styleId="StyleevidencetextBorderSinglesolidlineAuto05ptLChar">
    <w:name w:val="Style evidence text + Border: : (Single solid line Auto  0.5 pt L... Char"/>
    <w:link w:val="StyleevidencetextBorderSinglesolidlineAuto05ptL"/>
    <w:rsid w:val="00240A20"/>
    <w:rPr>
      <w:rFonts w:ascii="Arial" w:hAnsi="Arial" w:cs="Arial"/>
      <w:color w:val="000000"/>
      <w:lang w:val="x-none" w:eastAsia="x-none"/>
    </w:rPr>
  </w:style>
  <w:style w:type="character" w:customStyle="1" w:styleId="Style4CharChar">
    <w:name w:val="Style4 Char Char"/>
    <w:basedOn w:val="DefaultParagraphFont"/>
    <w:rsid w:val="00240A20"/>
    <w:rPr>
      <w:rFonts w:ascii="Arial Narrow" w:hAnsi="Arial Narrow"/>
      <w:noProof w:val="0"/>
      <w:szCs w:val="24"/>
      <w:u w:val="single"/>
      <w:lang w:val="en-US" w:eastAsia="en-US" w:bidi="ar-SA"/>
    </w:rPr>
  </w:style>
  <w:style w:type="character" w:customStyle="1" w:styleId="BodyText3Char1">
    <w:name w:val="Body Text 3 Char1"/>
    <w:basedOn w:val="DefaultParagraphFont"/>
    <w:rsid w:val="00240A20"/>
    <w:rPr>
      <w:rFonts w:ascii="Times New Roman" w:hAnsi="Times New Roman" w:cs="Times New Roman"/>
      <w:sz w:val="16"/>
      <w:szCs w:val="16"/>
    </w:rPr>
  </w:style>
  <w:style w:type="character" w:customStyle="1" w:styleId="StyleEmphasisArial12ptBold">
    <w:name w:val="Style Emphasis + Arial 12 pt Bold"/>
    <w:rsid w:val="00240A20"/>
    <w:rPr>
      <w:rFonts w:ascii="Arial" w:hAnsi="Arial"/>
      <w:b/>
      <w:bCs/>
      <w:i/>
      <w:iCs/>
      <w:sz w:val="24"/>
    </w:rPr>
  </w:style>
  <w:style w:type="character" w:customStyle="1" w:styleId="super">
    <w:name w:val="super"/>
    <w:rsid w:val="00240A20"/>
  </w:style>
  <w:style w:type="character" w:customStyle="1" w:styleId="text30">
    <w:name w:val="text30"/>
    <w:rsid w:val="00240A20"/>
  </w:style>
  <w:style w:type="character" w:customStyle="1" w:styleId="uppercase">
    <w:name w:val="uppercase"/>
    <w:rsid w:val="00240A20"/>
  </w:style>
  <w:style w:type="character" w:customStyle="1" w:styleId="bodytext0">
    <w:name w:val="bodytext"/>
    <w:rsid w:val="00240A20"/>
  </w:style>
  <w:style w:type="character" w:customStyle="1" w:styleId="entry-title">
    <w:name w:val="entry-title"/>
    <w:rsid w:val="00240A20"/>
  </w:style>
  <w:style w:type="character" w:customStyle="1" w:styleId="BodyTextIndentChar1">
    <w:name w:val="Body Text Indent Char1"/>
    <w:basedOn w:val="DefaultParagraphFont"/>
    <w:uiPriority w:val="99"/>
    <w:rsid w:val="00240A20"/>
    <w:rPr>
      <w:rFonts w:ascii="Times New Roman" w:hAnsi="Times New Roman" w:cs="Times New Roman"/>
      <w:sz w:val="20"/>
    </w:rPr>
  </w:style>
  <w:style w:type="character" w:customStyle="1" w:styleId="Style6pt">
    <w:name w:val="Style 6 pt"/>
    <w:basedOn w:val="DefaultParagraphFont"/>
    <w:qFormat/>
    <w:rsid w:val="00240A20"/>
    <w:rPr>
      <w:sz w:val="12"/>
    </w:rPr>
  </w:style>
  <w:style w:type="character" w:customStyle="1" w:styleId="CiteCharCharCharCharCharChar">
    <w:name w:val="Cite Char Char Char Char Char Char"/>
    <w:basedOn w:val="DefaultParagraphFont"/>
    <w:rsid w:val="00240A20"/>
    <w:rPr>
      <w:b/>
      <w:noProof w:val="0"/>
      <w:sz w:val="22"/>
      <w:szCs w:val="24"/>
      <w:u w:val="single"/>
      <w:lang w:val="en-US" w:eastAsia="en-US" w:bidi="ar-SA"/>
    </w:rPr>
  </w:style>
  <w:style w:type="character" w:customStyle="1" w:styleId="mainbody1">
    <w:name w:val="mainbody1"/>
    <w:basedOn w:val="DefaultParagraphFont"/>
    <w:rsid w:val="00240A20"/>
    <w:rPr>
      <w:rFonts w:ascii="Verdana" w:hAnsi="Verdana" w:hint="default"/>
      <w:color w:val="000000"/>
      <w:sz w:val="22"/>
      <w:szCs w:val="22"/>
    </w:rPr>
  </w:style>
  <w:style w:type="character" w:customStyle="1" w:styleId="ssl4">
    <w:name w:val="ss_l4"/>
    <w:basedOn w:val="DefaultParagraphFont"/>
    <w:rsid w:val="00240A20"/>
  </w:style>
  <w:style w:type="paragraph" w:customStyle="1" w:styleId="StyleNormalWeb11ptUnderline">
    <w:name w:val="Style Normal (Web) + 11 pt Underline"/>
    <w:basedOn w:val="NormalWeb"/>
    <w:link w:val="StyleNormalWeb11ptUnderlineChar"/>
    <w:qFormat/>
    <w:rsid w:val="00240A20"/>
    <w:pPr>
      <w:spacing w:before="100" w:beforeAutospacing="1" w:after="100" w:afterAutospacing="1"/>
      <w:contextualSpacing/>
    </w:pPr>
    <w:rPr>
      <w:rFonts w:ascii="Arial" w:eastAsia="Calibri" w:hAnsi="Arial" w:cs="Arial"/>
      <w:sz w:val="20"/>
      <w:u w:val="single"/>
    </w:rPr>
  </w:style>
  <w:style w:type="character" w:customStyle="1" w:styleId="StyleNormalWeb11ptUnderlineChar">
    <w:name w:val="Style Normal (Web) + 11 pt Underline Char"/>
    <w:basedOn w:val="DefaultParagraphFont"/>
    <w:link w:val="StyleNormalWeb11ptUnderline"/>
    <w:rsid w:val="00240A20"/>
    <w:rPr>
      <w:rFonts w:ascii="Arial" w:eastAsia="Calibri" w:hAnsi="Arial" w:cs="Arial"/>
      <w:sz w:val="20"/>
      <w:u w:val="single"/>
    </w:rPr>
  </w:style>
  <w:style w:type="character" w:customStyle="1" w:styleId="cit-first-element">
    <w:name w:val="cit-first-element"/>
    <w:basedOn w:val="DefaultParagraphFont"/>
    <w:rsid w:val="00240A20"/>
  </w:style>
  <w:style w:type="character" w:customStyle="1" w:styleId="title1">
    <w:name w:val="title1"/>
    <w:basedOn w:val="DefaultParagraphFont"/>
    <w:rsid w:val="00240A20"/>
  </w:style>
  <w:style w:type="character" w:customStyle="1" w:styleId="StyleThickunderline1">
    <w:name w:val="Style Thick underline1"/>
    <w:basedOn w:val="DefaultParagraphFont"/>
    <w:rsid w:val="00240A2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qFormat/>
    <w:rsid w:val="00240A20"/>
    <w:rPr>
      <w:rFonts w:ascii="Georgia" w:hAnsi="Georgia"/>
    </w:rPr>
  </w:style>
  <w:style w:type="character" w:customStyle="1" w:styleId="FooterChar1">
    <w:name w:val="Footer Char1"/>
    <w:basedOn w:val="DefaultParagraphFont"/>
    <w:uiPriority w:val="99"/>
    <w:rsid w:val="00240A20"/>
    <w:rPr>
      <w:rFonts w:ascii="Georgia" w:hAnsi="Georgia"/>
    </w:rPr>
  </w:style>
  <w:style w:type="character" w:customStyle="1" w:styleId="UnderlineBold0">
    <w:name w:val="Underline Bold"/>
    <w:qFormat/>
    <w:rsid w:val="00240A20"/>
    <w:rPr>
      <w:b/>
      <w:sz w:val="20"/>
      <w:u w:val="single"/>
    </w:rPr>
  </w:style>
  <w:style w:type="character" w:customStyle="1" w:styleId="NormalTextChar">
    <w:name w:val="Normal Text Char"/>
    <w:link w:val="NormalText"/>
    <w:rsid w:val="00240A20"/>
    <w:rPr>
      <w:rFonts w:ascii="Arial" w:eastAsia="Times New Roman" w:hAnsi="Arial" w:cs="Arial"/>
      <w:szCs w:val="26"/>
    </w:rPr>
  </w:style>
  <w:style w:type="paragraph" w:customStyle="1" w:styleId="TableParagraph">
    <w:name w:val="Table Paragraph"/>
    <w:basedOn w:val="Normal"/>
    <w:uiPriority w:val="1"/>
    <w:qFormat/>
    <w:rsid w:val="00240A20"/>
    <w:pPr>
      <w:widowControl w:val="0"/>
      <w:contextualSpacing/>
    </w:pPr>
    <w:rPr>
      <w:rFonts w:ascii="Arial" w:hAnsi="Arial" w:cs="Arial"/>
    </w:rPr>
  </w:style>
  <w:style w:type="character" w:customStyle="1" w:styleId="UnderlineChar0">
    <w:name w:val="UnderlineChar"/>
    <w:rsid w:val="00240A20"/>
    <w:rPr>
      <w:sz w:val="24"/>
      <w:u w:val="single"/>
      <w:shd w:val="clear" w:color="auto" w:fill="auto"/>
    </w:rPr>
  </w:style>
  <w:style w:type="character" w:customStyle="1" w:styleId="foreground">
    <w:name w:val="foreground"/>
    <w:basedOn w:val="DefaultParagraphFont"/>
    <w:rsid w:val="00240A20"/>
  </w:style>
  <w:style w:type="paragraph" w:customStyle="1" w:styleId="StyleCircled11pt">
    <w:name w:val="Style Circled + 11 pt"/>
    <w:basedOn w:val="Normal"/>
    <w:link w:val="StyleCircled11ptChar"/>
    <w:qFormat/>
    <w:rsid w:val="00240A20"/>
    <w:pPr>
      <w:contextualSpacing/>
    </w:pPr>
    <w:rPr>
      <w:rFonts w:ascii="Arial" w:eastAsia="Times New Roman" w:hAnsi="Arial" w:cs="Arial"/>
      <w:b/>
      <w:bCs/>
      <w:u w:val="single"/>
    </w:rPr>
  </w:style>
  <w:style w:type="character" w:customStyle="1" w:styleId="StyleCircled11ptChar">
    <w:name w:val="Style Circled + 11 pt Char"/>
    <w:link w:val="StyleCircled11pt"/>
    <w:rsid w:val="00240A20"/>
    <w:rPr>
      <w:rFonts w:ascii="Arial" w:eastAsia="Times New Roman" w:hAnsi="Arial" w:cs="Arial"/>
      <w:b/>
      <w:bCs/>
      <w:u w:val="single"/>
    </w:rPr>
  </w:style>
  <w:style w:type="paragraph" w:customStyle="1" w:styleId="StyleUnunderlined10ptThickunderline">
    <w:name w:val="Style Ununderlined + 10 pt Thick underline"/>
    <w:basedOn w:val="Normal"/>
    <w:link w:val="StyleUnunderlined10ptThickunderlineChar"/>
    <w:qFormat/>
    <w:rsid w:val="00240A20"/>
    <w:pPr>
      <w:contextualSpacing/>
    </w:pPr>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240A20"/>
    <w:rPr>
      <w:rFonts w:ascii="Times" w:eastAsia="Times New Roman" w:hAnsi="Times" w:cs="Arial"/>
      <w:szCs w:val="28"/>
      <w:u w:val="single"/>
    </w:rPr>
  </w:style>
  <w:style w:type="paragraph" w:customStyle="1" w:styleId="cite20">
    <w:name w:val="cite2"/>
    <w:basedOn w:val="Normal"/>
    <w:uiPriority w:val="99"/>
    <w:qFormat/>
    <w:rsid w:val="00240A20"/>
    <w:pPr>
      <w:contextualSpacing/>
    </w:pPr>
    <w:rPr>
      <w:rFonts w:ascii="Arial" w:eastAsia="Times New Roman" w:hAnsi="Arial" w:cs="Arial"/>
      <w:color w:val="000000"/>
      <w:szCs w:val="20"/>
    </w:rPr>
  </w:style>
  <w:style w:type="character" w:customStyle="1" w:styleId="postby">
    <w:name w:val="post_by"/>
    <w:basedOn w:val="DefaultParagraphFont"/>
    <w:rsid w:val="00240A20"/>
  </w:style>
  <w:style w:type="character" w:customStyle="1" w:styleId="Style11ptBorderSinglesolidlineAuto05ptLinewidth">
    <w:name w:val="Style 11 pt Border: : (Single solid line Auto  0.5 pt Line width)"/>
    <w:rsid w:val="00240A20"/>
    <w:rPr>
      <w:sz w:val="20"/>
      <w:bdr w:val="single" w:sz="4" w:space="0" w:color="auto" w:frame="1"/>
    </w:rPr>
  </w:style>
  <w:style w:type="character" w:customStyle="1" w:styleId="StyleUnderlineChar9ptBorderSinglesolidlineAuto0">
    <w:name w:val="Style Underline Char + 9 pt Border: : (Single solid line Auto  0..."/>
    <w:rsid w:val="00240A2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40A2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40A2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40A2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40A20"/>
    <w:rPr>
      <w:sz w:val="20"/>
      <w:szCs w:val="24"/>
      <w:u w:val="single"/>
      <w:bdr w:val="single" w:sz="4" w:space="0" w:color="auto"/>
      <w:lang w:val="en-US" w:eastAsia="en-US" w:bidi="ar-SA"/>
    </w:rPr>
  </w:style>
  <w:style w:type="character" w:customStyle="1" w:styleId="StyleLatinGaramondUnderline">
    <w:name w:val="Style (Latin) Garamond Underline"/>
    <w:rsid w:val="00240A20"/>
    <w:rPr>
      <w:rFonts w:ascii="Times New Roman" w:hAnsi="Times New Roman"/>
      <w:sz w:val="20"/>
      <w:u w:val="single"/>
    </w:rPr>
  </w:style>
  <w:style w:type="character" w:customStyle="1" w:styleId="StyleLatinGaramond">
    <w:name w:val="Style (Latin) Garamond"/>
    <w:rsid w:val="00240A20"/>
    <w:rPr>
      <w:rFonts w:ascii="Times New Roman" w:hAnsi="Times New Roman"/>
      <w:sz w:val="20"/>
    </w:rPr>
  </w:style>
  <w:style w:type="character" w:customStyle="1" w:styleId="styletimesnewroman12ptbold0">
    <w:name w:val="styletimesnewroman12ptbold"/>
    <w:basedOn w:val="DefaultParagraphFont"/>
    <w:rsid w:val="00240A20"/>
  </w:style>
  <w:style w:type="character" w:customStyle="1" w:styleId="CharCharCharCharChar">
    <w:name w:val="Char Char Char Char Char"/>
    <w:aliases w:val="Char Char Char Char,Char Char Char Char Char Char Char1,Heading 2 Char1 Char Char Char Char Char Char,Header Char2 Char,Header Char1 Char Char,Header Char Char1 Char,Char Char Char1 Char,Header Char2 Char Char Char Char"/>
    <w:basedOn w:val="DefaultParagraphFont"/>
    <w:qFormat/>
    <w:rsid w:val="00240A20"/>
    <w:rPr>
      <w:rFonts w:cs="Arial"/>
      <w:b/>
      <w:bCs/>
      <w:iCs/>
      <w:sz w:val="24"/>
      <w:szCs w:val="28"/>
      <w:lang w:val="en-US" w:eastAsia="en-US" w:bidi="ar-SA"/>
    </w:rPr>
  </w:style>
  <w:style w:type="character" w:customStyle="1" w:styleId="mainheading">
    <w:name w:val="mainheading"/>
    <w:basedOn w:val="DefaultParagraphFont"/>
    <w:rsid w:val="00240A20"/>
  </w:style>
  <w:style w:type="paragraph" w:customStyle="1" w:styleId="BoldandUnderlineChar2CharChar">
    <w:name w:val="Bold and Underline Char2 Char Char"/>
    <w:basedOn w:val="Normal"/>
    <w:link w:val="BoldandUnderlineChar2CharCharChar"/>
    <w:qFormat/>
    <w:rsid w:val="00240A20"/>
    <w:pPr>
      <w:contextualSpacing/>
    </w:pPr>
    <w:rPr>
      <w:rFonts w:ascii="Arial" w:eastAsia="Times New Roman" w:hAnsi="Arial" w:cs="Arial"/>
      <w:b/>
      <w:u w:val="single"/>
    </w:rPr>
  </w:style>
  <w:style w:type="character" w:customStyle="1" w:styleId="BoldandUnderlineChar2CharCharChar">
    <w:name w:val="Bold and Underline Char2 Char Char Char"/>
    <w:basedOn w:val="DefaultParagraphFont"/>
    <w:link w:val="BoldandUnderlineChar2CharChar"/>
    <w:rsid w:val="00240A20"/>
    <w:rPr>
      <w:rFonts w:ascii="Arial" w:eastAsia="Times New Roman" w:hAnsi="Arial" w:cs="Arial"/>
      <w:b/>
      <w:u w:val="single"/>
    </w:rPr>
  </w:style>
  <w:style w:type="character" w:customStyle="1" w:styleId="StyleUnderlineChar9ptChar">
    <w:name w:val="Style Underline Char + 9 pt Char"/>
    <w:basedOn w:val="DefaultParagraphFont"/>
    <w:rsid w:val="00240A2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DefaultParagraphFont"/>
    <w:rsid w:val="00240A2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40A20"/>
    <w:rPr>
      <w:sz w:val="16"/>
    </w:rPr>
  </w:style>
  <w:style w:type="paragraph" w:customStyle="1" w:styleId="Reduce8pt">
    <w:name w:val="Reduce 8pt"/>
    <w:basedOn w:val="Normal"/>
    <w:link w:val="Reduce8ptCharChar"/>
    <w:qFormat/>
    <w:rsid w:val="00240A20"/>
    <w:pPr>
      <w:autoSpaceDE w:val="0"/>
      <w:autoSpaceDN w:val="0"/>
      <w:adjustRightInd w:val="0"/>
      <w:contextualSpacing/>
      <w:jc w:val="both"/>
    </w:pPr>
    <w:rPr>
      <w:sz w:val="16"/>
    </w:rPr>
  </w:style>
  <w:style w:type="paragraph" w:styleId="List">
    <w:name w:val="List"/>
    <w:basedOn w:val="Normal"/>
    <w:uiPriority w:val="99"/>
    <w:unhideWhenUsed/>
    <w:rsid w:val="00240A20"/>
    <w:pPr>
      <w:contextualSpacing/>
    </w:pPr>
    <w:rPr>
      <w:rFonts w:ascii="Arial" w:eastAsia="Calibri" w:hAnsi="Arial" w:cs="Arial"/>
    </w:rPr>
  </w:style>
  <w:style w:type="character" w:customStyle="1" w:styleId="CardIndentedChar">
    <w:name w:val="Card (Indented) Char"/>
    <w:link w:val="CardIndented"/>
    <w:locked/>
    <w:rsid w:val="00240A20"/>
    <w:rPr>
      <w:rFonts w:ascii="Arial" w:hAnsi="Arial" w:cs="Arial"/>
    </w:rPr>
  </w:style>
  <w:style w:type="character" w:customStyle="1" w:styleId="citenon-boldChar">
    <w:name w:val="cite non-bold Char"/>
    <w:basedOn w:val="DefaultParagraphFont"/>
    <w:link w:val="citenon-bold"/>
    <w:locked/>
    <w:rsid w:val="00240A20"/>
    <w:rPr>
      <w:rFonts w:ascii="Garamond" w:eastAsia="Times New Roman" w:hAnsi="Garamond" w:cs="Arial"/>
      <w:szCs w:val="20"/>
    </w:rPr>
  </w:style>
  <w:style w:type="character" w:customStyle="1" w:styleId="boldciteChar4">
    <w:name w:val="bold cite Char4"/>
    <w:link w:val="boldcite"/>
    <w:locked/>
    <w:rsid w:val="00240A20"/>
    <w:rPr>
      <w:rFonts w:eastAsia="Times New Roman" w:cs="Times New Roman"/>
      <w:b/>
      <w:color w:val="000000"/>
      <w:sz w:val="20"/>
      <w:u w:val="thick" w:color="000000"/>
    </w:rPr>
  </w:style>
  <w:style w:type="paragraph" w:customStyle="1" w:styleId="boldcite">
    <w:name w:val="bold cite"/>
    <w:basedOn w:val="Normal"/>
    <w:link w:val="boldciteChar4"/>
    <w:qFormat/>
    <w:rsid w:val="00240A20"/>
    <w:pPr>
      <w:contextualSpacing/>
    </w:pPr>
    <w:rPr>
      <w:rFonts w:eastAsia="Times New Roman" w:cs="Times New Roman"/>
      <w:b/>
      <w:color w:val="000000"/>
      <w:sz w:val="20"/>
      <w:u w:val="thick" w:color="000000"/>
    </w:rPr>
  </w:style>
  <w:style w:type="paragraph" w:customStyle="1" w:styleId="Style7">
    <w:name w:val="Style7"/>
    <w:basedOn w:val="Normal"/>
    <w:uiPriority w:val="99"/>
    <w:qFormat/>
    <w:rsid w:val="00240A20"/>
    <w:pPr>
      <w:widowControl w:val="0"/>
      <w:autoSpaceDE w:val="0"/>
      <w:autoSpaceDN w:val="0"/>
      <w:adjustRightInd w:val="0"/>
      <w:spacing w:line="229" w:lineRule="exact"/>
      <w:contextualSpacing/>
    </w:pPr>
    <w:rPr>
      <w:rFonts w:ascii="Arial Narrow" w:eastAsia="Times New Roman" w:hAnsi="Arial Narrow" w:cs="Arial"/>
    </w:rPr>
  </w:style>
  <w:style w:type="paragraph" w:customStyle="1" w:styleId="TagCite0">
    <w:name w:val="TagCite"/>
    <w:basedOn w:val="Normal"/>
    <w:uiPriority w:val="99"/>
    <w:qFormat/>
    <w:rsid w:val="00240A20"/>
    <w:pPr>
      <w:contextualSpacing/>
    </w:pPr>
    <w:rPr>
      <w:rFonts w:ascii="Arial" w:eastAsia="Calibri" w:hAnsi="Arial" w:cs="Arial"/>
      <w:b/>
    </w:rPr>
  </w:style>
  <w:style w:type="character" w:customStyle="1" w:styleId="HeadingsBaseChar">
    <w:name w:val="Headings Base Char"/>
    <w:basedOn w:val="DefaultParagraphFont"/>
    <w:link w:val="HeadingsBase"/>
    <w:locked/>
    <w:rsid w:val="00240A20"/>
    <w:rPr>
      <w:rFonts w:ascii="Times New Roman" w:hAnsi="Times New Roman" w:cs="Times New Roman"/>
      <w:b/>
      <w:sz w:val="32"/>
    </w:rPr>
  </w:style>
  <w:style w:type="paragraph" w:customStyle="1" w:styleId="HeadingsBase">
    <w:name w:val="Headings Base"/>
    <w:basedOn w:val="Normal"/>
    <w:link w:val="HeadingsBaseChar"/>
    <w:qFormat/>
    <w:rsid w:val="00240A20"/>
    <w:pPr>
      <w:keepNext/>
      <w:keepLines/>
      <w:suppressAutoHyphens/>
      <w:spacing w:before="20" w:after="120"/>
      <w:contextualSpacing/>
      <w:jc w:val="center"/>
    </w:pPr>
    <w:rPr>
      <w:rFonts w:ascii="Times New Roman" w:hAnsi="Times New Roman" w:cs="Times New Roman"/>
      <w:b/>
      <w:sz w:val="32"/>
    </w:rPr>
  </w:style>
  <w:style w:type="paragraph" w:customStyle="1" w:styleId="HeadingFake">
    <w:name w:val="Heading Fake"/>
    <w:basedOn w:val="Heading3"/>
    <w:uiPriority w:val="99"/>
    <w:qFormat/>
    <w:rsid w:val="00240A20"/>
    <w:pPr>
      <w:suppressAutoHyphens/>
      <w:spacing w:before="20" w:after="120"/>
      <w:contextualSpacing/>
      <w:outlineLvl w:val="9"/>
    </w:pPr>
    <w:rPr>
      <w:rFonts w:eastAsia="Times New Roman" w:cs="Arial"/>
      <w:kern w:val="32"/>
      <w:szCs w:val="26"/>
    </w:rPr>
  </w:style>
  <w:style w:type="paragraph" w:customStyle="1" w:styleId="SchoolPaper">
    <w:name w:val="School Paper"/>
    <w:basedOn w:val="Normal"/>
    <w:uiPriority w:val="99"/>
    <w:qFormat/>
    <w:rsid w:val="00240A20"/>
    <w:pPr>
      <w:spacing w:line="480" w:lineRule="auto"/>
      <w:ind w:firstLine="720"/>
      <w:contextualSpacing/>
    </w:pPr>
    <w:rPr>
      <w:rFonts w:ascii="Arial" w:eastAsia="Calibri" w:hAnsi="Arial" w:cs="Arial"/>
    </w:rPr>
  </w:style>
  <w:style w:type="paragraph" w:customStyle="1" w:styleId="SchoolBlockQuote">
    <w:name w:val="School Block Quote"/>
    <w:basedOn w:val="SchoolPaper"/>
    <w:uiPriority w:val="99"/>
    <w:qFormat/>
    <w:rsid w:val="00240A20"/>
  </w:style>
  <w:style w:type="paragraph" w:customStyle="1" w:styleId="SchoolWorksCited">
    <w:name w:val="School Works Cited"/>
    <w:basedOn w:val="SchoolPaper"/>
    <w:uiPriority w:val="99"/>
    <w:qFormat/>
    <w:rsid w:val="00240A20"/>
  </w:style>
  <w:style w:type="paragraph" w:customStyle="1" w:styleId="BlockQuote">
    <w:name w:val="Block Quote"/>
    <w:basedOn w:val="Normal"/>
    <w:uiPriority w:val="99"/>
    <w:qFormat/>
    <w:rsid w:val="00240A20"/>
    <w:pPr>
      <w:ind w:left="720" w:right="720"/>
      <w:contextualSpacing/>
    </w:pPr>
    <w:rPr>
      <w:rFonts w:ascii="Arial" w:eastAsia="Calibri" w:hAnsi="Arial" w:cs="Arial"/>
    </w:rPr>
  </w:style>
  <w:style w:type="paragraph" w:customStyle="1" w:styleId="PaperBody">
    <w:name w:val="Paper Body"/>
    <w:basedOn w:val="Normal"/>
    <w:uiPriority w:val="99"/>
    <w:qFormat/>
    <w:rsid w:val="00240A20"/>
    <w:pPr>
      <w:spacing w:line="480" w:lineRule="auto"/>
      <w:ind w:firstLine="720"/>
      <w:contextualSpacing/>
    </w:pPr>
    <w:rPr>
      <w:rFonts w:ascii="Arial" w:eastAsia="Calibri" w:hAnsi="Arial" w:cs="Arial"/>
    </w:rPr>
  </w:style>
  <w:style w:type="paragraph" w:customStyle="1" w:styleId="PaperCitation">
    <w:name w:val="Paper Citation"/>
    <w:basedOn w:val="Normal"/>
    <w:uiPriority w:val="99"/>
    <w:qFormat/>
    <w:rsid w:val="00240A20"/>
    <w:pPr>
      <w:spacing w:line="480" w:lineRule="auto"/>
      <w:ind w:left="720" w:hanging="720"/>
      <w:contextualSpacing/>
    </w:pPr>
    <w:rPr>
      <w:rFonts w:ascii="Arial" w:eastAsia="Calibri" w:hAnsi="Arial" w:cs="Arial"/>
    </w:rPr>
  </w:style>
  <w:style w:type="character" w:customStyle="1" w:styleId="hatChar">
    <w:name w:val="hat Char"/>
    <w:basedOn w:val="DefaultParagraphFont"/>
    <w:link w:val="hat"/>
    <w:locked/>
    <w:rsid w:val="00240A20"/>
    <w:rPr>
      <w:rFonts w:ascii="Arial" w:eastAsia="Times New Roman" w:hAnsi="Arial" w:cs="Arial"/>
      <w:b/>
      <w:bCs/>
      <w:sz w:val="32"/>
      <w:u w:val="single"/>
      <w:lang w:bidi="en-US"/>
    </w:rPr>
  </w:style>
  <w:style w:type="paragraph" w:customStyle="1" w:styleId="WW-Default">
    <w:name w:val="WW-Default"/>
    <w:uiPriority w:val="99"/>
    <w:qFormat/>
    <w:rsid w:val="00240A20"/>
    <w:pPr>
      <w:suppressAutoHyphens/>
    </w:pPr>
    <w:rPr>
      <w:rFonts w:ascii="Georgia" w:eastAsia="Calibri" w:hAnsi="Georgia" w:cs="Calibri"/>
      <w:lang w:eastAsia="ar-SA"/>
    </w:rPr>
  </w:style>
  <w:style w:type="paragraph" w:customStyle="1" w:styleId="B-TagCite">
    <w:name w:val="B-TagCite"/>
    <w:uiPriority w:val="99"/>
    <w:qFormat/>
    <w:rsid w:val="00240A20"/>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240A20"/>
    <w:rPr>
      <w:rFonts w:ascii="Times New Roman" w:hAnsi="Times New Roman" w:cs="Times New Roman"/>
      <w:b/>
      <w:sz w:val="20"/>
    </w:rPr>
  </w:style>
  <w:style w:type="paragraph" w:customStyle="1" w:styleId="MicroText0">
    <w:name w:val="MicroText"/>
    <w:basedOn w:val="Normal"/>
    <w:next w:val="Normal"/>
    <w:link w:val="MicroTextChar0"/>
    <w:qFormat/>
    <w:rsid w:val="00240A20"/>
    <w:pPr>
      <w:contextualSpacing/>
    </w:pPr>
    <w:rPr>
      <w:rFonts w:ascii="Arial Narrow" w:hAnsi="Arial Narrow"/>
      <w:sz w:val="12"/>
    </w:rPr>
  </w:style>
  <w:style w:type="character" w:customStyle="1" w:styleId="Footnote2Char">
    <w:name w:val="Footnote2 Char"/>
    <w:link w:val="Footnote2"/>
    <w:locked/>
    <w:rsid w:val="00240A20"/>
  </w:style>
  <w:style w:type="paragraph" w:customStyle="1" w:styleId="Footnote2">
    <w:name w:val="Footnote2"/>
    <w:basedOn w:val="Normal"/>
    <w:next w:val="Normal"/>
    <w:link w:val="Footnote2Char"/>
    <w:autoRedefine/>
    <w:qFormat/>
    <w:rsid w:val="00240A20"/>
    <w:pPr>
      <w:spacing w:after="120" w:line="480" w:lineRule="auto"/>
      <w:contextualSpacing/>
    </w:pPr>
  </w:style>
  <w:style w:type="paragraph" w:customStyle="1" w:styleId="indent">
    <w:name w:val="indent"/>
    <w:basedOn w:val="Normal"/>
    <w:uiPriority w:val="99"/>
    <w:qFormat/>
    <w:rsid w:val="00240A20"/>
    <w:pPr>
      <w:spacing w:before="100" w:beforeAutospacing="1" w:after="100" w:afterAutospacing="1"/>
      <w:contextualSpacing/>
    </w:pPr>
    <w:rPr>
      <w:rFonts w:ascii="Arial" w:eastAsia="Times New Roman" w:hAnsi="Arial" w:cs="Arial"/>
    </w:rPr>
  </w:style>
  <w:style w:type="paragraph" w:customStyle="1" w:styleId="PageHeaderLine1">
    <w:name w:val="PageHeaderLine1"/>
    <w:basedOn w:val="Normal"/>
    <w:uiPriority w:val="99"/>
    <w:qFormat/>
    <w:rsid w:val="00240A20"/>
    <w:pPr>
      <w:tabs>
        <w:tab w:val="right" w:pos="10800"/>
      </w:tabs>
      <w:contextualSpacing/>
    </w:pPr>
    <w:rPr>
      <w:rFonts w:ascii="Arial" w:eastAsia="Calibri" w:hAnsi="Arial" w:cs="Arial"/>
      <w:b/>
    </w:rPr>
  </w:style>
  <w:style w:type="paragraph" w:customStyle="1" w:styleId="PageHeaderLine2">
    <w:name w:val="PageHeaderLine2"/>
    <w:basedOn w:val="Normal"/>
    <w:next w:val="Normal"/>
    <w:link w:val="PageHeaderLine2Char"/>
    <w:qFormat/>
    <w:rsid w:val="00240A20"/>
    <w:pPr>
      <w:tabs>
        <w:tab w:val="right" w:pos="10800"/>
      </w:tabs>
      <w:spacing w:line="480" w:lineRule="auto"/>
      <w:contextualSpacing/>
    </w:pPr>
    <w:rPr>
      <w:rFonts w:ascii="Arial" w:eastAsia="Calibri" w:hAnsi="Arial" w:cs="Arial"/>
      <w:b/>
    </w:rPr>
  </w:style>
  <w:style w:type="character" w:customStyle="1" w:styleId="CardTextChar3">
    <w:name w:val="CardText Char"/>
    <w:basedOn w:val="DefaultParagraphFont"/>
    <w:link w:val="CardText2"/>
    <w:locked/>
    <w:rsid w:val="00240A20"/>
    <w:rPr>
      <w:rFonts w:ascii="Times New Roman" w:hAnsi="Times New Roman" w:cs="Times New Roman"/>
      <w:sz w:val="20"/>
    </w:rPr>
  </w:style>
  <w:style w:type="paragraph" w:customStyle="1" w:styleId="CardText2">
    <w:name w:val="CardText"/>
    <w:basedOn w:val="Normal"/>
    <w:link w:val="CardTextChar3"/>
    <w:qFormat/>
    <w:rsid w:val="00240A20"/>
    <w:pPr>
      <w:ind w:left="288"/>
      <w:contextualSpacing/>
    </w:pPr>
    <w:rPr>
      <w:rFonts w:ascii="Times New Roman" w:hAnsi="Times New Roman" w:cs="Times New Roman"/>
      <w:sz w:val="20"/>
    </w:rPr>
  </w:style>
  <w:style w:type="character" w:customStyle="1" w:styleId="stylestylebold12pt">
    <w:name w:val="stylestylebold12pt"/>
    <w:basedOn w:val="DefaultParagraphFont"/>
    <w:rsid w:val="00240A20"/>
  </w:style>
  <w:style w:type="character" w:customStyle="1" w:styleId="styleboldunderline">
    <w:name w:val="styleboldunderline"/>
    <w:basedOn w:val="DefaultParagraphFont"/>
    <w:rsid w:val="00240A20"/>
  </w:style>
  <w:style w:type="character" w:customStyle="1" w:styleId="box">
    <w:name w:val="box"/>
    <w:basedOn w:val="DefaultParagraphFont"/>
    <w:rsid w:val="00240A2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240A20"/>
    <w:rPr>
      <w:rFonts w:ascii="Arial Narrow" w:hAnsi="Arial Narrow" w:cs="Arial Narrow" w:hint="default"/>
      <w:sz w:val="18"/>
      <w:szCs w:val="18"/>
    </w:rPr>
  </w:style>
  <w:style w:type="character" w:customStyle="1" w:styleId="FontStyle14">
    <w:name w:val="Font Style14"/>
    <w:basedOn w:val="DefaultParagraphFont"/>
    <w:uiPriority w:val="99"/>
    <w:rsid w:val="00240A2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40A20"/>
    <w:rPr>
      <w:rFonts w:ascii="Arial Narrow" w:hAnsi="Arial Narrow" w:cs="Arial Narrow" w:hint="default"/>
      <w:b/>
      <w:bCs/>
      <w:sz w:val="10"/>
      <w:szCs w:val="10"/>
    </w:rPr>
  </w:style>
  <w:style w:type="character" w:customStyle="1" w:styleId="CardTagandCiteChar">
    <w:name w:val="Card Tag and Cite Char"/>
    <w:basedOn w:val="DefaultParagraphFont"/>
    <w:rsid w:val="00240A2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240A20"/>
    <w:rPr>
      <w:rFonts w:ascii="Arial Narrow" w:hAnsi="Arial Narrow"/>
      <w:b/>
      <w:color w:val="000000"/>
      <w:u w:val="single"/>
    </w:rPr>
  </w:style>
  <w:style w:type="character" w:customStyle="1" w:styleId="CitesChar1">
    <w:name w:val="Cites Char1"/>
    <w:aliases w:val="Heading 3 Char2,Block Char1,Text 7 Char2,Char Char Char Char Char Char Char Char1,Heading 3 Char Char Char1,No Underline Char1,Tags v 2 Char2,3: Cite Char1,Underlines Char1,Heading 3 Char3 Char1,Tag Char Char Char1"/>
    <w:basedOn w:val="DefaultParagraphFont"/>
    <w:uiPriority w:val="6"/>
    <w:qFormat/>
    <w:rsid w:val="00240A20"/>
    <w:rPr>
      <w:b/>
      <w:bCs w:val="0"/>
      <w:szCs w:val="24"/>
      <w:u w:val="single"/>
      <w:lang w:val="en-US" w:eastAsia="en-US" w:bidi="ar-SA"/>
    </w:rPr>
  </w:style>
  <w:style w:type="character" w:customStyle="1" w:styleId="CardUnderlinedChar">
    <w:name w:val="Card Underlined Char"/>
    <w:basedOn w:val="DefaultParagraphFont"/>
    <w:rsid w:val="00240A20"/>
    <w:rPr>
      <w:rFonts w:ascii="Arial Narrow" w:hAnsi="Arial Narrow" w:hint="default"/>
      <w:sz w:val="22"/>
      <w:szCs w:val="24"/>
      <w:u w:val="single"/>
      <w:lang w:val="en-US" w:eastAsia="en-US" w:bidi="ar-SA"/>
    </w:rPr>
  </w:style>
  <w:style w:type="character" w:customStyle="1" w:styleId="underline3">
    <w:name w:val="underline3"/>
    <w:basedOn w:val="underline20"/>
    <w:rsid w:val="00240A20"/>
    <w:rPr>
      <w:rFonts w:ascii="Arial" w:hAnsi="Arial"/>
      <w:sz w:val="18"/>
      <w:u w:val="single"/>
      <w:bdr w:val="none" w:sz="0" w:space="0" w:color="auto" w:frame="1"/>
      <w:shd w:val="clear" w:color="auto" w:fill="FFFF00"/>
    </w:rPr>
  </w:style>
  <w:style w:type="character" w:customStyle="1" w:styleId="menu">
    <w:name w:val="menu"/>
    <w:basedOn w:val="DefaultParagraphFont"/>
    <w:rsid w:val="00240A20"/>
  </w:style>
  <w:style w:type="character" w:customStyle="1" w:styleId="itxtrst">
    <w:name w:val="itxtrst"/>
    <w:rsid w:val="00240A20"/>
  </w:style>
  <w:style w:type="character" w:customStyle="1" w:styleId="A-Underlining">
    <w:name w:val="A-Underlining"/>
    <w:basedOn w:val="DefaultParagraphFont"/>
    <w:rsid w:val="00240A20"/>
    <w:rPr>
      <w:rFonts w:ascii="Garamond" w:hAnsi="Garamond" w:hint="default"/>
      <w:color w:val="auto"/>
      <w:sz w:val="24"/>
      <w:u w:val="single"/>
    </w:rPr>
  </w:style>
  <w:style w:type="character" w:customStyle="1" w:styleId="StyleUnderlineBold0">
    <w:name w:val="Style Underline + Bold"/>
    <w:rsid w:val="00240A20"/>
    <w:rPr>
      <w:b/>
      <w:bCs/>
      <w:u w:val="single"/>
    </w:rPr>
  </w:style>
  <w:style w:type="character" w:customStyle="1" w:styleId="Underline-Highlighted">
    <w:name w:val="Underline-Highlighted"/>
    <w:uiPriority w:val="1"/>
    <w:qFormat/>
    <w:rsid w:val="00240A2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40A20"/>
  </w:style>
  <w:style w:type="character" w:customStyle="1" w:styleId="newsmain">
    <w:name w:val="news_main"/>
    <w:basedOn w:val="DefaultParagraphFont"/>
    <w:rsid w:val="00240A20"/>
  </w:style>
  <w:style w:type="character" w:customStyle="1" w:styleId="vitstoryheadline">
    <w:name w:val="vitstoryheadline"/>
    <w:rsid w:val="00240A20"/>
  </w:style>
  <w:style w:type="character" w:customStyle="1" w:styleId="red">
    <w:name w:val="red"/>
    <w:basedOn w:val="DefaultParagraphFont"/>
    <w:rsid w:val="00240A20"/>
  </w:style>
  <w:style w:type="character" w:customStyle="1" w:styleId="at">
    <w:name w:val="at"/>
    <w:rsid w:val="00240A20"/>
  </w:style>
  <w:style w:type="character" w:customStyle="1" w:styleId="org">
    <w:name w:val="org"/>
    <w:rsid w:val="00240A20"/>
  </w:style>
  <w:style w:type="character" w:customStyle="1" w:styleId="pnumber">
    <w:name w:val="pnumber"/>
    <w:rsid w:val="00240A20"/>
  </w:style>
  <w:style w:type="character" w:customStyle="1" w:styleId="ital">
    <w:name w:val="ital"/>
    <w:rsid w:val="00240A20"/>
  </w:style>
  <w:style w:type="character" w:customStyle="1" w:styleId="orgdiv">
    <w:name w:val="orgdiv"/>
    <w:rsid w:val="00240A20"/>
  </w:style>
  <w:style w:type="character" w:customStyle="1" w:styleId="orgname">
    <w:name w:val="orgname"/>
    <w:rsid w:val="00240A20"/>
  </w:style>
  <w:style w:type="character" w:customStyle="1" w:styleId="city">
    <w:name w:val="city"/>
    <w:rsid w:val="00240A20"/>
  </w:style>
  <w:style w:type="character" w:customStyle="1" w:styleId="state">
    <w:name w:val="state"/>
    <w:rsid w:val="00240A20"/>
  </w:style>
  <w:style w:type="character" w:customStyle="1" w:styleId="country">
    <w:name w:val="country"/>
    <w:rsid w:val="00240A20"/>
  </w:style>
  <w:style w:type="character" w:customStyle="1" w:styleId="articletitle">
    <w:name w:val="articletitle"/>
    <w:rsid w:val="00240A20"/>
    <w:rPr>
      <w:rFonts w:ascii="Times New Roman" w:hAnsi="Times New Roman" w:cs="Times New Roman" w:hint="default"/>
    </w:rPr>
  </w:style>
  <w:style w:type="character" w:customStyle="1" w:styleId="6pointChar">
    <w:name w:val="6 point Char"/>
    <w:rsid w:val="00240A20"/>
    <w:rPr>
      <w:rFonts w:ascii="Times New Roman" w:hAnsi="Times New Roman" w:cs="Times New Roman" w:hint="default"/>
      <w:sz w:val="12"/>
      <w:lang w:val="en-US" w:eastAsia="en-US"/>
    </w:rPr>
  </w:style>
  <w:style w:type="character" w:customStyle="1" w:styleId="StyleThickunderline">
    <w:name w:val="Style Thick underline"/>
    <w:qFormat/>
    <w:rsid w:val="00240A20"/>
    <w:rPr>
      <w:u w:val="thick"/>
    </w:rPr>
  </w:style>
  <w:style w:type="character" w:customStyle="1" w:styleId="Box0">
    <w:name w:val="Box!"/>
    <w:uiPriority w:val="1"/>
    <w:rsid w:val="00240A20"/>
    <w:rPr>
      <w:rFonts w:ascii="Garamond" w:hAnsi="Garamond" w:hint="default"/>
      <w:sz w:val="24"/>
      <w:u w:val="single"/>
      <w:bdr w:val="single" w:sz="4" w:space="0" w:color="auto" w:frame="1"/>
    </w:rPr>
  </w:style>
  <w:style w:type="character" w:customStyle="1" w:styleId="citechar">
    <w:name w:val="citechar"/>
    <w:basedOn w:val="DefaultParagraphFont"/>
    <w:rsid w:val="00240A20"/>
  </w:style>
  <w:style w:type="character" w:customStyle="1" w:styleId="underlinechar2">
    <w:name w:val="underlinechar"/>
    <w:basedOn w:val="DefaultParagraphFont"/>
    <w:rsid w:val="00240A20"/>
  </w:style>
  <w:style w:type="character" w:customStyle="1" w:styleId="CardUnderlineChar">
    <w:name w:val="Card Underline Char"/>
    <w:rsid w:val="00240A20"/>
    <w:rPr>
      <w:szCs w:val="24"/>
      <w:u w:val="single"/>
      <w:lang w:val="en-US" w:eastAsia="en-US" w:bidi="ar-SA"/>
    </w:rPr>
  </w:style>
  <w:style w:type="character" w:customStyle="1" w:styleId="tagciteChar">
    <w:name w:val="tag/cite Char"/>
    <w:basedOn w:val="DefaultParagraphFont"/>
    <w:rsid w:val="00240A20"/>
    <w:rPr>
      <w:b/>
      <w:bCs w:val="0"/>
      <w:sz w:val="24"/>
      <w:lang w:val="en-US" w:eastAsia="en-US" w:bidi="ar-SA"/>
    </w:rPr>
  </w:style>
  <w:style w:type="character" w:customStyle="1" w:styleId="8pointChar">
    <w:name w:val="8 point Char"/>
    <w:basedOn w:val="DefaultParagraphFont"/>
    <w:rsid w:val="00240A20"/>
    <w:rPr>
      <w:sz w:val="16"/>
      <w:lang w:val="en-US" w:eastAsia="en-US" w:bidi="ar-SA"/>
    </w:rPr>
  </w:style>
  <w:style w:type="character" w:customStyle="1" w:styleId="BoldText12pt">
    <w:name w:val="Bold Text 12 pt"/>
    <w:rsid w:val="00240A2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40A20"/>
  </w:style>
  <w:style w:type="table" w:customStyle="1" w:styleId="TableGrid4">
    <w:name w:val="Table Grid4"/>
    <w:basedOn w:val="TableNormal"/>
    <w:next w:val="TableGrid"/>
    <w:uiPriority w:val="39"/>
    <w:rsid w:val="00240A2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40A20"/>
    <w:rPr>
      <w:b/>
      <w:bCs w:val="0"/>
      <w:sz w:val="24"/>
      <w:lang w:val="en-US" w:eastAsia="en-US" w:bidi="ar-SA"/>
    </w:rPr>
  </w:style>
  <w:style w:type="character" w:customStyle="1" w:styleId="Mention11">
    <w:name w:val="Mention11"/>
    <w:basedOn w:val="DefaultParagraphFont"/>
    <w:uiPriority w:val="99"/>
    <w:semiHidden/>
    <w:unhideWhenUsed/>
    <w:rsid w:val="00240A20"/>
    <w:rPr>
      <w:color w:val="2B579A"/>
      <w:shd w:val="clear" w:color="auto" w:fill="E6E6E6"/>
    </w:rPr>
  </w:style>
  <w:style w:type="paragraph" w:customStyle="1" w:styleId="weirdasstagtext">
    <w:name w:val="weird ass tag text"/>
    <w:basedOn w:val="Normal"/>
    <w:next w:val="Normal"/>
    <w:link w:val="weirdasstagtextChar"/>
    <w:uiPriority w:val="99"/>
    <w:qFormat/>
    <w:rsid w:val="00240A20"/>
    <w:pPr>
      <w:contextualSpacing/>
    </w:pPr>
    <w:rPr>
      <w:rFonts w:ascii="Arial" w:eastAsia="Times New Roman" w:hAnsi="Arial" w:cs="Arial"/>
      <w:b/>
      <w:szCs w:val="20"/>
    </w:rPr>
  </w:style>
  <w:style w:type="character" w:customStyle="1" w:styleId="m6370699461968006786gmail-styleunderline">
    <w:name w:val="m_6370699461968006786gmail-styleunderline"/>
    <w:basedOn w:val="DefaultParagraphFont"/>
    <w:rsid w:val="00240A20"/>
  </w:style>
  <w:style w:type="character" w:customStyle="1" w:styleId="Mention2">
    <w:name w:val="Mention2"/>
    <w:basedOn w:val="DefaultParagraphFont"/>
    <w:uiPriority w:val="99"/>
    <w:semiHidden/>
    <w:unhideWhenUsed/>
    <w:rsid w:val="00240A20"/>
    <w:rPr>
      <w:color w:val="2B579A"/>
      <w:shd w:val="clear" w:color="auto" w:fill="E6E6E6"/>
    </w:rPr>
  </w:style>
  <w:style w:type="paragraph" w:customStyle="1" w:styleId="FlashTag">
    <w:name w:val="FlashTag"/>
    <w:basedOn w:val="Normal"/>
    <w:link w:val="FlashTagChar"/>
    <w:autoRedefine/>
    <w:uiPriority w:val="4"/>
    <w:qFormat/>
    <w:rsid w:val="00240A20"/>
    <w:pPr>
      <w:contextualSpacing/>
    </w:pPr>
    <w:rPr>
      <w:rFonts w:cs="Arial"/>
      <w:b/>
      <w:sz w:val="28"/>
    </w:rPr>
  </w:style>
  <w:style w:type="character" w:customStyle="1" w:styleId="FlashTagChar">
    <w:name w:val="FlashTag Char"/>
    <w:basedOn w:val="DefaultParagraphFont"/>
    <w:link w:val="FlashTag"/>
    <w:uiPriority w:val="4"/>
    <w:rsid w:val="00240A20"/>
    <w:rPr>
      <w:rFonts w:cs="Arial"/>
      <w:b/>
      <w:sz w:val="28"/>
    </w:rPr>
  </w:style>
  <w:style w:type="character" w:customStyle="1" w:styleId="m-8793234324905335251gmail-style13ptbold">
    <w:name w:val="m_-8793234324905335251gmail-style13ptbold"/>
    <w:basedOn w:val="DefaultParagraphFont"/>
    <w:rsid w:val="00240A20"/>
  </w:style>
  <w:style w:type="character" w:customStyle="1" w:styleId="A3">
    <w:name w:val="A3"/>
    <w:rsid w:val="00240A20"/>
    <w:rPr>
      <w:color w:val="000000"/>
      <w:sz w:val="13"/>
      <w:szCs w:val="13"/>
    </w:rPr>
  </w:style>
  <w:style w:type="character" w:customStyle="1" w:styleId="A9">
    <w:name w:val="A9"/>
    <w:uiPriority w:val="99"/>
    <w:rsid w:val="00240A20"/>
    <w:rPr>
      <w:color w:val="000000"/>
      <w:sz w:val="28"/>
      <w:szCs w:val="28"/>
    </w:rPr>
  </w:style>
  <w:style w:type="character" w:customStyle="1" w:styleId="A4">
    <w:name w:val="A4"/>
    <w:uiPriority w:val="99"/>
    <w:rsid w:val="00240A20"/>
    <w:rPr>
      <w:color w:val="000000"/>
      <w:sz w:val="14"/>
      <w:szCs w:val="14"/>
    </w:rPr>
  </w:style>
  <w:style w:type="character" w:customStyle="1" w:styleId="A5">
    <w:name w:val="A5"/>
    <w:uiPriority w:val="99"/>
    <w:rsid w:val="00240A20"/>
    <w:rPr>
      <w:rFonts w:ascii="Times New Roman" w:hAnsi="Times New Roman" w:cs="Times New Roman"/>
      <w:color w:val="000000"/>
      <w:sz w:val="13"/>
      <w:szCs w:val="13"/>
    </w:rPr>
  </w:style>
  <w:style w:type="character" w:customStyle="1" w:styleId="TagGreg">
    <w:name w:val="TagGreg"/>
    <w:basedOn w:val="DefaultParagraphFont"/>
    <w:uiPriority w:val="1"/>
    <w:qFormat/>
    <w:rsid w:val="00240A20"/>
    <w:rPr>
      <w:rFonts w:ascii="Arial" w:hAnsi="Arial"/>
      <w:b/>
      <w:sz w:val="24"/>
    </w:rPr>
  </w:style>
  <w:style w:type="paragraph" w:customStyle="1" w:styleId="CardText1">
    <w:name w:val="Card Text 1"/>
    <w:basedOn w:val="Normal"/>
    <w:link w:val="CardText1Char"/>
    <w:autoRedefine/>
    <w:qFormat/>
    <w:rsid w:val="00240A20"/>
    <w:rPr>
      <w:rFonts w:ascii="Georgia" w:hAnsi="Georgia"/>
      <w:color w:val="000000"/>
      <w:u w:val="single"/>
    </w:rPr>
  </w:style>
  <w:style w:type="paragraph" w:customStyle="1" w:styleId="CardText20">
    <w:name w:val="Card Text 2"/>
    <w:basedOn w:val="CardText1"/>
    <w:link w:val="CardText2Char"/>
    <w:qFormat/>
    <w:rsid w:val="00240A20"/>
    <w:rPr>
      <w:rFonts w:ascii="Arial Narrow" w:hAnsi="Arial Narrow"/>
      <w:b/>
    </w:rPr>
  </w:style>
  <w:style w:type="character" w:customStyle="1" w:styleId="Style9ptItalicUnderline">
    <w:name w:val="Style 9 pt Italic Underline"/>
    <w:rsid w:val="00240A20"/>
    <w:rPr>
      <w:i/>
      <w:iCs/>
      <w:sz w:val="20"/>
      <w:u w:val="single"/>
    </w:rPr>
  </w:style>
  <w:style w:type="paragraph" w:customStyle="1" w:styleId="CiteReal">
    <w:name w:val="Cite Real"/>
    <w:basedOn w:val="Normal"/>
    <w:next w:val="Normal"/>
    <w:uiPriority w:val="99"/>
    <w:qFormat/>
    <w:rsid w:val="00240A20"/>
    <w:rPr>
      <w:rFonts w:ascii="Arial" w:eastAsia="MS Mincho" w:hAnsi="Arial"/>
      <w:b/>
      <w:u w:val="single"/>
    </w:rPr>
  </w:style>
  <w:style w:type="paragraph" w:customStyle="1" w:styleId="StyleHeading4TagsmalltextBigcardbodyNormalTagNotBold">
    <w:name w:val="Style Heading 4Tagsmall textBig cardbodyNormal Tag + Not Bold"/>
    <w:basedOn w:val="Heading4"/>
    <w:uiPriority w:val="99"/>
    <w:qFormat/>
    <w:rsid w:val="00240A20"/>
    <w:rPr>
      <w:iCs/>
    </w:rPr>
  </w:style>
  <w:style w:type="character" w:customStyle="1" w:styleId="StyleBox12ptBold">
    <w:name w:val="Style Box + 12 pt Bold"/>
    <w:basedOn w:val="DefaultParagraphFont"/>
    <w:rsid w:val="00240A20"/>
    <w:rPr>
      <w:rFonts w:ascii="Georgia" w:hAnsi="Georgia"/>
      <w:b/>
      <w:bCs/>
      <w:sz w:val="22"/>
      <w:u w:val="single"/>
      <w:bdr w:val="none" w:sz="0" w:space="0" w:color="auto"/>
    </w:rPr>
  </w:style>
  <w:style w:type="character" w:customStyle="1" w:styleId="StyleBox12pt">
    <w:name w:val="Style Box + 12 pt"/>
    <w:basedOn w:val="DefaultParagraphFont"/>
    <w:rsid w:val="00240A2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240A20"/>
    <w:rPr>
      <w:rFonts w:ascii="Georgia" w:eastAsia="DengXian" w:hAnsi="Georgia" w:cs="Calibri"/>
      <w:b/>
      <w:bCs/>
      <w:i w:val="0"/>
      <w:iCs w:val="0"/>
      <w:sz w:val="20"/>
      <w:u w:val="single"/>
      <w:bdr w:val="single" w:sz="8" w:space="0" w:color="auto"/>
    </w:rPr>
  </w:style>
  <w:style w:type="paragraph" w:customStyle="1" w:styleId="StyleHeading4TagBigcardNotBold">
    <w:name w:val="Style Heading 4TagBig card + Not Bold"/>
    <w:basedOn w:val="Heading4"/>
    <w:uiPriority w:val="99"/>
    <w:qFormat/>
    <w:rsid w:val="00240A20"/>
    <w:rPr>
      <w:iCs/>
    </w:rPr>
  </w:style>
  <w:style w:type="character" w:customStyle="1" w:styleId="StyleGaramondText1">
    <w:name w:val="Style Garamond Text 1"/>
    <w:basedOn w:val="DefaultParagraphFont"/>
    <w:rsid w:val="00240A20"/>
    <w:rPr>
      <w:rFonts w:ascii="Georgia" w:hAnsi="Georgia"/>
      <w:color w:val="0D0D0D" w:themeColor="text1" w:themeTint="F2"/>
      <w:sz w:val="22"/>
    </w:rPr>
  </w:style>
  <w:style w:type="character" w:customStyle="1" w:styleId="StyleGaramondText1Underline">
    <w:name w:val="Style Garamond Text 1 Underline"/>
    <w:basedOn w:val="DefaultParagraphFont"/>
    <w:rsid w:val="00240A20"/>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240A20"/>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240A20"/>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240A20"/>
    <w:rPr>
      <w:b w:val="0"/>
      <w:bCs w:val="0"/>
      <w:sz w:val="14"/>
      <w:u w:val="none"/>
    </w:rPr>
  </w:style>
  <w:style w:type="character" w:customStyle="1" w:styleId="Style7ptBold">
    <w:name w:val="Style 7 pt Bold"/>
    <w:basedOn w:val="DefaultParagraphFont"/>
    <w:rsid w:val="00240A20"/>
    <w:rPr>
      <w:b w:val="0"/>
      <w:bCs/>
      <w:sz w:val="14"/>
    </w:rPr>
  </w:style>
  <w:style w:type="paragraph" w:customStyle="1" w:styleId="Stylecardtext8pt">
    <w:name w:val="Style card text + 8 pt"/>
    <w:basedOn w:val="Normal"/>
    <w:uiPriority w:val="99"/>
    <w:qFormat/>
    <w:rsid w:val="00240A20"/>
    <w:pPr>
      <w:ind w:right="288"/>
    </w:pPr>
  </w:style>
  <w:style w:type="paragraph" w:customStyle="1" w:styleId="Stylecardtext5pt">
    <w:name w:val="Style card text + 5 pt"/>
    <w:basedOn w:val="Normal"/>
    <w:uiPriority w:val="99"/>
    <w:qFormat/>
    <w:rsid w:val="00240A20"/>
    <w:pPr>
      <w:ind w:right="288"/>
    </w:pPr>
    <w:rPr>
      <w:sz w:val="10"/>
    </w:rPr>
  </w:style>
  <w:style w:type="character" w:customStyle="1" w:styleId="StyleStyleBoldUnderlineUnderlineIntenseEmphasis1apple-style-">
    <w:name w:val="Style Style Bold UnderlineUnderlineIntense Emphasis1apple-style-..."/>
    <w:basedOn w:val="DefaultParagraphFont"/>
    <w:rsid w:val="00240A2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40A2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40A20"/>
    <w:rPr>
      <w:rFonts w:ascii="Georgia" w:hAnsi="Georgia"/>
      <w:u w:val="single"/>
    </w:rPr>
  </w:style>
  <w:style w:type="paragraph" w:customStyle="1" w:styleId="StyleCardsGeorgia12ptBoldThickunderlineBorderSin">
    <w:name w:val="Style Cards + Georgia 12 pt Bold Thick underline Border: : (Sin..."/>
    <w:basedOn w:val="Normal"/>
    <w:qFormat/>
    <w:rsid w:val="00240A20"/>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240A20"/>
    <w:rPr>
      <w:rFonts w:ascii="Georgia" w:hAnsi="Georgia"/>
      <w:sz w:val="24"/>
      <w:u w:val="single"/>
    </w:rPr>
  </w:style>
  <w:style w:type="paragraph" w:customStyle="1" w:styleId="StyleCardsGeorgia">
    <w:name w:val="Style Cards + Georgia"/>
    <w:basedOn w:val="Normal"/>
    <w:qFormat/>
    <w:rsid w:val="00240A20"/>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240A20"/>
    <w:pPr>
      <w:spacing w:after="200" w:line="276" w:lineRule="auto"/>
      <w:contextualSpacing/>
    </w:pPr>
    <w:rPr>
      <w:rFonts w:asciiTheme="minorHAnsi" w:eastAsia="Malgun Gothic" w:hAnsiTheme="minorHAnsi" w:cstheme="minorBidi"/>
      <w:b/>
      <w:bCs/>
      <w:sz w:val="24"/>
      <w:u w:val="single"/>
      <w:bdr w:val="single" w:sz="4" w:space="0" w:color="auto" w:frame="1"/>
    </w:rPr>
  </w:style>
  <w:style w:type="paragraph" w:customStyle="1" w:styleId="StyleunderlinedLatinGeorgiaThickunderline">
    <w:name w:val="Style underlined + (Latin) Georgia Thick underline"/>
    <w:qFormat/>
    <w:rsid w:val="00240A20"/>
    <w:pPr>
      <w:spacing w:after="200" w:line="276" w:lineRule="auto"/>
      <w:contextualSpacing/>
    </w:pPr>
    <w:rPr>
      <w:rFonts w:asciiTheme="minorHAnsi" w:eastAsia="Malgun Gothic" w:hAnsiTheme="minorHAnsi" w:cstheme="minorBidi"/>
      <w:sz w:val="24"/>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8.5 pt"/>
    <w:uiPriority w:val="99"/>
    <w:rsid w:val="00240A20"/>
    <w:rPr>
      <w:rFonts w:ascii="Sylfaen" w:hAnsi="Sylfaen" w:cs="Sylfaen"/>
      <w:i/>
      <w:iCs/>
      <w:sz w:val="18"/>
      <w:szCs w:val="18"/>
      <w:u w:val="none"/>
      <w:shd w:val="clear" w:color="auto" w:fill="FFFFFF"/>
    </w:rPr>
  </w:style>
  <w:style w:type="character" w:customStyle="1" w:styleId="BodytextItalic1">
    <w:name w:val="Body text + Italic1"/>
    <w:aliases w:val="Spacing 0 pt1"/>
    <w:uiPriority w:val="99"/>
    <w:rsid w:val="00240A20"/>
    <w:rPr>
      <w:rFonts w:ascii="Sylfaen" w:hAnsi="Sylfaen" w:cs="Sylfaen"/>
      <w:i/>
      <w:iCs/>
      <w:sz w:val="19"/>
      <w:szCs w:val="19"/>
      <w:u w:val="none"/>
      <w:shd w:val="clear" w:color="auto" w:fill="FFFFFF"/>
    </w:rPr>
  </w:style>
  <w:style w:type="character" w:customStyle="1" w:styleId="BodyText1">
    <w:name w:val="Body Text1"/>
    <w:rsid w:val="00240A2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240A2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240A2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240A2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40A2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styleId="HTMLAddress">
    <w:name w:val="HTML Address"/>
    <w:basedOn w:val="Normal"/>
    <w:link w:val="HTMLAddressChar"/>
    <w:uiPriority w:val="99"/>
    <w:unhideWhenUsed/>
    <w:rsid w:val="00240A20"/>
    <w:rPr>
      <w:rFonts w:eastAsia="Times New Roman"/>
      <w:i/>
      <w:iCs/>
    </w:rPr>
  </w:style>
  <w:style w:type="character" w:customStyle="1" w:styleId="HTMLAddressChar">
    <w:name w:val="HTML Address Char"/>
    <w:basedOn w:val="DefaultParagraphFont"/>
    <w:link w:val="HTMLAddress"/>
    <w:uiPriority w:val="99"/>
    <w:rsid w:val="00240A20"/>
    <w:rPr>
      <w:rFonts w:eastAsia="Times New Roman"/>
      <w:i/>
      <w:iCs/>
    </w:rPr>
  </w:style>
  <w:style w:type="paragraph" w:styleId="Index1">
    <w:name w:val="index 1"/>
    <w:basedOn w:val="Normal"/>
    <w:next w:val="Normal"/>
    <w:autoRedefine/>
    <w:unhideWhenUsed/>
    <w:rsid w:val="00240A20"/>
    <w:pPr>
      <w:ind w:left="220" w:hanging="220"/>
    </w:pPr>
  </w:style>
  <w:style w:type="character" w:customStyle="1" w:styleId="EndnoteTextChar">
    <w:name w:val="Endnote Text Char"/>
    <w:link w:val="EndnoteText"/>
    <w:locked/>
    <w:rsid w:val="00240A20"/>
    <w:rPr>
      <w:rFonts w:ascii="Times New Roman" w:eastAsia="Times New Roman" w:hAnsi="Times New Roman"/>
    </w:rPr>
  </w:style>
  <w:style w:type="character" w:customStyle="1" w:styleId="DateChar">
    <w:name w:val="Date Char"/>
    <w:aliases w:val="date Char"/>
    <w:link w:val="Date"/>
    <w:uiPriority w:val="99"/>
    <w:locked/>
    <w:rsid w:val="00240A20"/>
    <w:rPr>
      <w:rFonts w:ascii="Times New Roman" w:eastAsia="Times New Roman" w:hAnsi="Times New Roman"/>
    </w:rPr>
  </w:style>
  <w:style w:type="character" w:customStyle="1" w:styleId="BodyTextFirstIndentChar">
    <w:name w:val="Body Text First Indent Char"/>
    <w:link w:val="BodyTextFirstIndent"/>
    <w:locked/>
    <w:rsid w:val="00240A20"/>
    <w:rPr>
      <w:rFonts w:ascii="Times New Roman" w:eastAsia="Times New Roman" w:hAnsi="Times New Roman"/>
    </w:rPr>
  </w:style>
  <w:style w:type="character" w:customStyle="1" w:styleId="StyleHeading4UnderlinedsmalltextGaramondChar">
    <w:name w:val="Style Heading 4Underlinedsmall text + Garamond Char"/>
    <w:link w:val="StyleHeading4UnderlinedsmalltextGaramond"/>
    <w:locked/>
    <w:rsid w:val="00240A20"/>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240A20"/>
    <w:pPr>
      <w:spacing w:before="0"/>
    </w:pPr>
    <w:rPr>
      <w:rFonts w:ascii="Garamond" w:eastAsia="Times New Roman" w:hAnsi="Garamond" w:cs="Calibri (Headings)"/>
      <w:b w:val="0"/>
      <w:bCs w:val="0"/>
      <w:sz w:val="22"/>
      <w:u w:val="single"/>
    </w:rPr>
  </w:style>
  <w:style w:type="paragraph" w:customStyle="1" w:styleId="Heading2-NotBold">
    <w:name w:val="Heading 2 - Not Bold"/>
    <w:basedOn w:val="Heading2"/>
    <w:autoRedefine/>
    <w:uiPriority w:val="99"/>
    <w:qFormat/>
    <w:rsid w:val="00240A20"/>
    <w:pPr>
      <w:keepNext w:val="0"/>
      <w:keepLines w:val="0"/>
      <w:spacing w:before="0"/>
      <w:jc w:val="left"/>
    </w:pPr>
    <w:rPr>
      <w:rFonts w:eastAsia="Calibri"/>
      <w:b w:val="0"/>
      <w:bCs w:val="0"/>
      <w:sz w:val="22"/>
      <w:u w:val="none"/>
    </w:rPr>
  </w:style>
  <w:style w:type="paragraph" w:customStyle="1" w:styleId="Heading2-Bold">
    <w:name w:val="Heading 2 - Bold"/>
    <w:basedOn w:val="Normal"/>
    <w:autoRedefine/>
    <w:uiPriority w:val="99"/>
    <w:qFormat/>
    <w:rsid w:val="00240A20"/>
    <w:rPr>
      <w:b/>
    </w:rPr>
  </w:style>
  <w:style w:type="paragraph" w:customStyle="1" w:styleId="tag">
    <w:name w:val="%tag"/>
    <w:basedOn w:val="Normal"/>
    <w:next w:val="Normal"/>
    <w:link w:val="tagChar0"/>
    <w:uiPriority w:val="99"/>
    <w:qFormat/>
    <w:rsid w:val="00240A20"/>
    <w:rPr>
      <w:rFonts w:cs="Arial"/>
      <w:bCs/>
      <w:sz w:val="18"/>
    </w:rPr>
  </w:style>
  <w:style w:type="character" w:customStyle="1" w:styleId="Style2Char0">
    <w:name w:val="Style 2 Char"/>
    <w:link w:val="Style20"/>
    <w:uiPriority w:val="99"/>
    <w:locked/>
    <w:rsid w:val="00240A20"/>
    <w:rPr>
      <w:rFonts w:ascii="Times New Roman" w:eastAsia="Times New Roman" w:hAnsi="Times New Roman"/>
      <w:u w:val="single"/>
    </w:rPr>
  </w:style>
  <w:style w:type="paragraph" w:customStyle="1" w:styleId="Style20">
    <w:name w:val="Style 2"/>
    <w:basedOn w:val="Normal"/>
    <w:link w:val="Style2Char0"/>
    <w:uiPriority w:val="99"/>
    <w:qFormat/>
    <w:rsid w:val="00240A20"/>
    <w:pPr>
      <w:ind w:left="432"/>
    </w:pPr>
    <w:rPr>
      <w:rFonts w:ascii="Times New Roman" w:eastAsia="Times New Roman" w:hAnsi="Times New Roman"/>
      <w:u w:val="single"/>
    </w:rPr>
  </w:style>
  <w:style w:type="character" w:customStyle="1" w:styleId="GAUnderlineChar">
    <w:name w:val="GA Underline Char"/>
    <w:link w:val="GAUnderline"/>
    <w:locked/>
    <w:rsid w:val="00240A20"/>
    <w:rPr>
      <w:rFonts w:ascii="Garamond" w:eastAsia="Times New Roman" w:hAnsi="Garamond"/>
      <w:u w:val="single"/>
    </w:rPr>
  </w:style>
  <w:style w:type="paragraph" w:customStyle="1" w:styleId="GAUnderline">
    <w:name w:val="GA Underline"/>
    <w:basedOn w:val="Normal"/>
    <w:link w:val="GAUnderlineChar"/>
    <w:qFormat/>
    <w:rsid w:val="00240A20"/>
    <w:rPr>
      <w:rFonts w:ascii="Garamond" w:eastAsia="Times New Roman" w:hAnsi="Garamond"/>
      <w:u w:val="single"/>
    </w:rPr>
  </w:style>
  <w:style w:type="character" w:customStyle="1" w:styleId="textsmallChar0">
    <w:name w:val="textsmall Char"/>
    <w:link w:val="textsmall0"/>
    <w:locked/>
    <w:rsid w:val="00240A20"/>
    <w:rPr>
      <w:rFonts w:ascii="Times New Roman" w:eastAsia="Times New Roman" w:hAnsi="Times New Roman"/>
      <w:sz w:val="18"/>
    </w:rPr>
  </w:style>
  <w:style w:type="paragraph" w:customStyle="1" w:styleId="textsmall0">
    <w:name w:val="textsmall"/>
    <w:basedOn w:val="Normal"/>
    <w:link w:val="textsmallChar0"/>
    <w:qFormat/>
    <w:rsid w:val="00240A20"/>
    <w:rPr>
      <w:rFonts w:ascii="Times New Roman" w:eastAsia="Times New Roman" w:hAnsi="Times New Roman"/>
      <w:sz w:val="18"/>
    </w:rPr>
  </w:style>
  <w:style w:type="character" w:customStyle="1" w:styleId="cardtextemphasisChar">
    <w:name w:val="card text emphasis Char"/>
    <w:link w:val="cardtextemphasis"/>
    <w:locked/>
    <w:rsid w:val="00240A20"/>
    <w:rPr>
      <w:rFonts w:ascii="Arial Narrow" w:hAnsi="Arial Narrow"/>
      <w:b/>
      <w:sz w:val="18"/>
      <w:u w:val="single"/>
    </w:rPr>
  </w:style>
  <w:style w:type="paragraph" w:customStyle="1" w:styleId="cardtextemphasis">
    <w:name w:val="card text emphasis"/>
    <w:basedOn w:val="Normal"/>
    <w:link w:val="cardtextemphasisChar"/>
    <w:qFormat/>
    <w:rsid w:val="00240A20"/>
    <w:pPr>
      <w:spacing w:after="200"/>
      <w:contextualSpacing/>
    </w:pPr>
    <w:rPr>
      <w:rFonts w:ascii="Arial Narrow" w:hAnsi="Arial Narrow"/>
      <w:b/>
      <w:sz w:val="18"/>
      <w:u w:val="single"/>
    </w:rPr>
  </w:style>
  <w:style w:type="character" w:customStyle="1" w:styleId="MicroChar">
    <w:name w:val="Micro Char"/>
    <w:link w:val="Micro"/>
    <w:locked/>
    <w:rsid w:val="00240A20"/>
    <w:rPr>
      <w:rFonts w:eastAsia="Times New Roman"/>
      <w:sz w:val="16"/>
    </w:rPr>
  </w:style>
  <w:style w:type="paragraph" w:customStyle="1" w:styleId="Micro">
    <w:name w:val="Micro"/>
    <w:basedOn w:val="Normal"/>
    <w:next w:val="Normal"/>
    <w:link w:val="MicroChar"/>
    <w:qFormat/>
    <w:rsid w:val="00240A20"/>
    <w:rPr>
      <w:rFonts w:eastAsia="Times New Roman"/>
      <w:sz w:val="16"/>
    </w:rPr>
  </w:style>
  <w:style w:type="paragraph" w:customStyle="1" w:styleId="CardNotUnderlined">
    <w:name w:val="Card Not Underlined"/>
    <w:basedOn w:val="Normal"/>
    <w:autoRedefine/>
    <w:qFormat/>
    <w:rsid w:val="00240A20"/>
    <w:rPr>
      <w:rFonts w:ascii="Bell MT" w:hAnsi="Bell MT"/>
      <w:szCs w:val="20"/>
    </w:rPr>
  </w:style>
  <w:style w:type="paragraph" w:customStyle="1" w:styleId="h-lead">
    <w:name w:val="h-lead"/>
    <w:basedOn w:val="Normal"/>
    <w:uiPriority w:val="99"/>
    <w:qFormat/>
    <w:rsid w:val="00240A20"/>
    <w:pPr>
      <w:spacing w:before="100" w:beforeAutospacing="1" w:after="100" w:afterAutospacing="1"/>
    </w:pPr>
    <w:rPr>
      <w:rFonts w:eastAsia="Times New Roman"/>
    </w:rPr>
  </w:style>
  <w:style w:type="paragraph" w:customStyle="1" w:styleId="intro">
    <w:name w:val="intro"/>
    <w:basedOn w:val="Normal"/>
    <w:uiPriority w:val="99"/>
    <w:qFormat/>
    <w:rsid w:val="00240A20"/>
    <w:pPr>
      <w:spacing w:before="100" w:beforeAutospacing="1" w:after="100" w:afterAutospacing="1"/>
    </w:pPr>
    <w:rPr>
      <w:rFonts w:eastAsia="Times New Roman"/>
    </w:rPr>
  </w:style>
  <w:style w:type="paragraph" w:customStyle="1" w:styleId="body-paragraph">
    <w:name w:val="body-paragraph"/>
    <w:basedOn w:val="Normal"/>
    <w:uiPriority w:val="99"/>
    <w:qFormat/>
    <w:rsid w:val="00240A20"/>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240A20"/>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240A20"/>
    <w:pPr>
      <w:keepNext w:val="0"/>
      <w:keepLines w:val="0"/>
      <w:spacing w:before="60" w:after="60"/>
      <w:jc w:val="left"/>
    </w:pPr>
    <w:rPr>
      <w:rFonts w:ascii="Bell MT" w:eastAsia="Times New Roman" w:hAnsi="Bell MT" w:cs="Calibri (Headings)"/>
      <w:sz w:val="22"/>
      <w:szCs w:val="28"/>
      <w:u w:val="none"/>
    </w:rPr>
  </w:style>
  <w:style w:type="paragraph" w:customStyle="1" w:styleId="F4-NormalText">
    <w:name w:val="F4 - Normal Text"/>
    <w:basedOn w:val="Normal"/>
    <w:uiPriority w:val="99"/>
    <w:qFormat/>
    <w:rsid w:val="00240A20"/>
  </w:style>
  <w:style w:type="paragraph" w:customStyle="1" w:styleId="F3-TagAuthor">
    <w:name w:val="F3 - Tag/Author"/>
    <w:basedOn w:val="Normal"/>
    <w:uiPriority w:val="99"/>
    <w:qFormat/>
    <w:rsid w:val="00240A20"/>
    <w:rPr>
      <w:rFonts w:eastAsia="Times New Roman"/>
      <w:b/>
    </w:rPr>
  </w:style>
  <w:style w:type="paragraph" w:customStyle="1" w:styleId="F5-UnderlineNormal">
    <w:name w:val="F5 - Underline Normal"/>
    <w:basedOn w:val="Normal"/>
    <w:uiPriority w:val="99"/>
    <w:qFormat/>
    <w:rsid w:val="00240A20"/>
    <w:rPr>
      <w:u w:val="single"/>
    </w:rPr>
  </w:style>
  <w:style w:type="paragraph" w:customStyle="1" w:styleId="Brief-PrimarySource">
    <w:name w:val="Brief - Primary Source"/>
    <w:basedOn w:val="Normal"/>
    <w:uiPriority w:val="99"/>
    <w:qFormat/>
    <w:rsid w:val="00240A20"/>
    <w:rPr>
      <w:rFonts w:eastAsia="Times New Roman"/>
      <w:b/>
      <w:u w:val="single"/>
    </w:rPr>
  </w:style>
  <w:style w:type="paragraph" w:customStyle="1" w:styleId="Brief-Underline">
    <w:name w:val="Brief - Underline"/>
    <w:basedOn w:val="Normal"/>
    <w:uiPriority w:val="99"/>
    <w:qFormat/>
    <w:rsid w:val="00240A20"/>
    <w:rPr>
      <w:rFonts w:eastAsia="Times New Roman"/>
      <w:u w:val="single"/>
    </w:rPr>
  </w:style>
  <w:style w:type="paragraph" w:customStyle="1" w:styleId="Brief">
    <w:name w:val="Brief"/>
    <w:basedOn w:val="Brief-PrimarySource"/>
    <w:uiPriority w:val="99"/>
    <w:qFormat/>
    <w:rsid w:val="00240A20"/>
    <w:rPr>
      <w:b w:val="0"/>
    </w:rPr>
  </w:style>
  <w:style w:type="paragraph" w:customStyle="1" w:styleId="CM2">
    <w:name w:val="CM2"/>
    <w:basedOn w:val="Normal"/>
    <w:next w:val="Normal"/>
    <w:uiPriority w:val="99"/>
    <w:qFormat/>
    <w:rsid w:val="00240A20"/>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240A20"/>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240A20"/>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240A20"/>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240A20"/>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4">
    <w:name w:val="CM34"/>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6">
    <w:name w:val="CM56"/>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8">
    <w:name w:val="CM58"/>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7">
    <w:name w:val="CM57"/>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
    <w:name w:val="CM1"/>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9">
    <w:name w:val="CM49"/>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1">
    <w:name w:val="CM41"/>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Quote1">
    <w:name w:val="Quote1"/>
    <w:aliases w:val="Quote11"/>
    <w:basedOn w:val="Default"/>
    <w:next w:val="Default"/>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3rdOrderPara">
    <w:name w:val="3rd Order Para"/>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2ndOrderPara">
    <w:name w:val="2nd Order Para"/>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2">
    <w:name w:val="Normal-SIGN2"/>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1">
    <w:name w:val="Normal-SIGN1"/>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
    <w:name w:val="CM3"/>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3">
    <w:name w:val="CM33"/>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7">
    <w:name w:val="CM37"/>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7">
    <w:name w:val="CM7"/>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rief-SecondarySource">
    <w:name w:val="Brief - Secondary Source"/>
    <w:basedOn w:val="Normal"/>
    <w:uiPriority w:val="99"/>
    <w:qFormat/>
    <w:rsid w:val="00240A20"/>
    <w:rPr>
      <w:rFonts w:eastAsia="Times New Roman"/>
      <w:sz w:val="14"/>
      <w:szCs w:val="20"/>
    </w:rPr>
  </w:style>
  <w:style w:type="paragraph" w:customStyle="1" w:styleId="Brief-Card">
    <w:name w:val="Brief - Card"/>
    <w:basedOn w:val="Normal"/>
    <w:uiPriority w:val="99"/>
    <w:qFormat/>
    <w:rsid w:val="00240A20"/>
    <w:rPr>
      <w:rFonts w:eastAsia="Times New Roman"/>
    </w:rPr>
  </w:style>
  <w:style w:type="paragraph" w:customStyle="1" w:styleId="Pa2">
    <w:name w:val="Pa2"/>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3">
    <w:name w:val="Normal+3"/>
    <w:basedOn w:val="Normal"/>
    <w:next w:val="Normal"/>
    <w:uiPriority w:val="99"/>
    <w:qFormat/>
    <w:rsid w:val="00240A20"/>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240A20"/>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240A20"/>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over1">
    <w:name w:val="Cover 1"/>
    <w:basedOn w:val="Normal"/>
    <w:next w:val="Normal"/>
    <w:uiPriority w:val="99"/>
    <w:qFormat/>
    <w:rsid w:val="00240A20"/>
    <w:pPr>
      <w:widowControl w:val="0"/>
      <w:autoSpaceDE w:val="0"/>
      <w:autoSpaceDN w:val="0"/>
      <w:adjustRightInd w:val="0"/>
    </w:pPr>
    <w:rPr>
      <w:rFonts w:ascii="Arial" w:eastAsia="Times New Roman" w:hAnsi="Arial"/>
    </w:rPr>
  </w:style>
  <w:style w:type="paragraph" w:customStyle="1" w:styleId="Cover2">
    <w:name w:val="Cover 2"/>
    <w:basedOn w:val="Normal"/>
    <w:next w:val="Normal"/>
    <w:uiPriority w:val="99"/>
    <w:qFormat/>
    <w:rsid w:val="00240A20"/>
    <w:pPr>
      <w:widowControl w:val="0"/>
      <w:autoSpaceDE w:val="0"/>
      <w:autoSpaceDN w:val="0"/>
      <w:adjustRightInd w:val="0"/>
    </w:pPr>
    <w:rPr>
      <w:rFonts w:ascii="Arial" w:eastAsia="Times New Roman" w:hAnsi="Arial"/>
    </w:rPr>
  </w:style>
  <w:style w:type="paragraph" w:customStyle="1" w:styleId="ReportDate">
    <w:name w:val="ReportDate"/>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1">
    <w:name w:val="Pa11"/>
    <w:basedOn w:val="Normal"/>
    <w:next w:val="Normal"/>
    <w:uiPriority w:val="99"/>
    <w:qFormat/>
    <w:rsid w:val="00240A20"/>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240A20"/>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uiPriority w:val="99"/>
    <w:qFormat/>
    <w:rsid w:val="00240A2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bCs w:val="0"/>
      <w:kern w:val="32"/>
      <w:sz w:val="32"/>
      <w:u w:val="single"/>
    </w:rPr>
  </w:style>
  <w:style w:type="paragraph" w:customStyle="1" w:styleId="CM30">
    <w:name w:val="CM30"/>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
    <w:name w:val="CM5"/>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8">
    <w:name w:val="CM28"/>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8">
    <w:name w:val="CM8"/>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6">
    <w:name w:val="CM6"/>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2">
    <w:name w:val="CM22"/>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DoubleUnderlined">
    <w:name w:val="Double Underlined"/>
    <w:basedOn w:val="Heading2"/>
    <w:autoRedefine/>
    <w:uiPriority w:val="99"/>
    <w:qFormat/>
    <w:rsid w:val="00240A20"/>
    <w:pPr>
      <w:keepLines w:val="0"/>
      <w:suppressAutoHyphens/>
      <w:spacing w:before="0"/>
      <w:contextualSpacing/>
      <w:jc w:val="left"/>
    </w:pPr>
    <w:rPr>
      <w:rFonts w:ascii="Trebuchet MS" w:hAnsi="Trebuchet MS"/>
      <w:b w:val="0"/>
      <w:bCs w:val="0"/>
      <w:sz w:val="22"/>
      <w:szCs w:val="20"/>
      <w:u w:val="thick"/>
    </w:rPr>
  </w:style>
  <w:style w:type="paragraph" w:customStyle="1" w:styleId="IndexFixer">
    <w:name w:val="Index Fixer"/>
    <w:basedOn w:val="Heading1"/>
    <w:uiPriority w:val="99"/>
    <w:qFormat/>
    <w:rsid w:val="00240A2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bCs w:val="0"/>
      <w:caps/>
      <w:sz w:val="32"/>
      <w:szCs w:val="20"/>
    </w:rPr>
  </w:style>
  <w:style w:type="paragraph" w:customStyle="1" w:styleId="SmallNormal">
    <w:name w:val="Small Normal"/>
    <w:basedOn w:val="Normal"/>
    <w:uiPriority w:val="99"/>
    <w:qFormat/>
    <w:rsid w:val="00240A20"/>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240A20"/>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240A2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40A2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40A20"/>
    <w:pPr>
      <w:keepLines w:val="0"/>
      <w:suppressAutoHyphens/>
      <w:spacing w:before="0"/>
      <w:contextualSpacing/>
      <w:jc w:val="left"/>
    </w:pPr>
    <w:rPr>
      <w:iCs/>
      <w:sz w:val="24"/>
      <w:szCs w:val="28"/>
      <w:u w:val="none"/>
    </w:rPr>
  </w:style>
  <w:style w:type="paragraph" w:customStyle="1" w:styleId="subhead">
    <w:name w:val="subhead"/>
    <w:basedOn w:val="Normal"/>
    <w:uiPriority w:val="99"/>
    <w:qFormat/>
    <w:rsid w:val="00240A2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40A2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caps/>
      <w:kern w:val="32"/>
      <w:sz w:val="32"/>
    </w:rPr>
  </w:style>
  <w:style w:type="paragraph" w:customStyle="1" w:styleId="StyleStyleHeading110pt10pt">
    <w:name w:val="Style Style Heading 1 + 10 pt + 10 pt"/>
    <w:basedOn w:val="StyleHeading110pt"/>
    <w:uiPriority w:val="99"/>
    <w:qFormat/>
    <w:rsid w:val="00240A20"/>
  </w:style>
  <w:style w:type="paragraph" w:customStyle="1" w:styleId="StyleUnderliningTimesNewRomanBoldNounderlineKernat16">
    <w:name w:val="Style Underlining + Times New Roman Bold No underline Kern at 16..."/>
    <w:basedOn w:val="Normal"/>
    <w:uiPriority w:val="99"/>
    <w:qFormat/>
    <w:rsid w:val="00240A2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40A20"/>
    <w:rPr>
      <w:rFonts w:eastAsia="Times New Roman"/>
      <w:b/>
      <w:bCs/>
      <w:kern w:val="32"/>
      <w:sz w:val="32"/>
      <w:szCs w:val="32"/>
    </w:rPr>
  </w:style>
  <w:style w:type="paragraph" w:customStyle="1" w:styleId="StyleBoldUnderliningKernat16pt">
    <w:name w:val="Style Bold Underlining + Kern at 16 pt"/>
    <w:uiPriority w:val="99"/>
    <w:qFormat/>
    <w:rsid w:val="00240A20"/>
    <w:pPr>
      <w:widowControl w:val="0"/>
      <w:tabs>
        <w:tab w:val="left" w:pos="8820"/>
      </w:tabs>
      <w:autoSpaceDE w:val="0"/>
      <w:autoSpaceDN w:val="0"/>
      <w:spacing w:before="100" w:after="100" w:line="259" w:lineRule="auto"/>
    </w:pPr>
    <w:rPr>
      <w:rFonts w:asciiTheme="minorHAnsi" w:eastAsia="Times New Roman" w:hAnsiTheme="minorHAnsi" w:cstheme="minorBidi"/>
      <w:b/>
      <w:bCs/>
      <w:kern w:val="32"/>
      <w:sz w:val="32"/>
      <w:szCs w:val="32"/>
      <w:u w:val="single"/>
      <w:lang w:val="en-GB"/>
    </w:rPr>
  </w:style>
  <w:style w:type="paragraph" w:customStyle="1" w:styleId="boldy">
    <w:name w:val="boldy"/>
    <w:basedOn w:val="Heading2"/>
    <w:uiPriority w:val="99"/>
    <w:qFormat/>
    <w:rsid w:val="00240A20"/>
    <w:pPr>
      <w:keepLines w:val="0"/>
      <w:suppressAutoHyphens/>
      <w:spacing w:before="0"/>
      <w:contextualSpacing/>
      <w:jc w:val="left"/>
    </w:pPr>
    <w:rPr>
      <w:iCs/>
      <w:sz w:val="22"/>
      <w:szCs w:val="20"/>
      <w:u w:val="none"/>
    </w:rPr>
  </w:style>
  <w:style w:type="character" w:customStyle="1" w:styleId="CardsFont6ptChar1">
    <w:name w:val="Cards + Font: 6 pt Char1"/>
    <w:link w:val="CardsFont6pt"/>
    <w:uiPriority w:val="99"/>
    <w:locked/>
    <w:rsid w:val="00240A20"/>
    <w:rPr>
      <w:rFonts w:ascii="Times New Roman" w:eastAsia="Times New Roman" w:hAnsi="Times New Roman"/>
      <w:sz w:val="12"/>
    </w:rPr>
  </w:style>
  <w:style w:type="paragraph" w:customStyle="1" w:styleId="CardsFont6pt">
    <w:name w:val="Cards + Font: 6 pt"/>
    <w:basedOn w:val="Cards"/>
    <w:link w:val="CardsFont6ptChar1"/>
    <w:autoRedefine/>
    <w:uiPriority w:val="99"/>
    <w:qFormat/>
    <w:rsid w:val="00240A20"/>
    <w:pPr>
      <w:widowControl/>
      <w:autoSpaceDE w:val="0"/>
      <w:autoSpaceDN w:val="0"/>
      <w:adjustRightInd w:val="0"/>
      <w:spacing w:after="160" w:line="259" w:lineRule="auto"/>
      <w:ind w:left="0" w:right="0"/>
    </w:pPr>
    <w:rPr>
      <w:rFonts w:cs="Calibri (Headings)"/>
      <w:sz w:val="12"/>
      <w:szCs w:val="22"/>
    </w:rPr>
  </w:style>
  <w:style w:type="paragraph" w:customStyle="1" w:styleId="TxBr6p1">
    <w:name w:val="TxBr_6p1"/>
    <w:basedOn w:val="Normal"/>
    <w:uiPriority w:val="99"/>
    <w:qFormat/>
    <w:rsid w:val="00240A20"/>
    <w:pPr>
      <w:tabs>
        <w:tab w:val="left" w:pos="204"/>
      </w:tabs>
      <w:autoSpaceDE w:val="0"/>
      <w:autoSpaceDN w:val="0"/>
      <w:adjustRightInd w:val="0"/>
      <w:spacing w:line="238" w:lineRule="atLeast"/>
      <w:ind w:firstLine="204"/>
      <w:jc w:val="both"/>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40A20"/>
    <w:pPr>
      <w:ind w:left="400"/>
    </w:pPr>
    <w:rPr>
      <w:rFonts w:eastAsia="Times New Roman"/>
      <w:szCs w:val="20"/>
    </w:rPr>
  </w:style>
  <w:style w:type="paragraph" w:customStyle="1" w:styleId="Paste">
    <w:name w:val="Paste"/>
    <w:basedOn w:val="Normal"/>
    <w:uiPriority w:val="99"/>
    <w:qFormat/>
    <w:rsid w:val="00240A20"/>
    <w:rPr>
      <w:rFonts w:ascii="Arial Narrow" w:eastAsia="Times New Roman" w:hAnsi="Arial Narrow"/>
    </w:rPr>
  </w:style>
  <w:style w:type="character" w:customStyle="1" w:styleId="UnderlineStyleChar">
    <w:name w:val="Underline Style Char"/>
    <w:link w:val="UnderlineStyle0"/>
    <w:locked/>
    <w:rsid w:val="00240A20"/>
    <w:rPr>
      <w:rFonts w:ascii="Times New Roman" w:eastAsia="Times New Roman" w:hAnsi="Times New Roman"/>
      <w:b/>
      <w:u w:val="single"/>
    </w:rPr>
  </w:style>
  <w:style w:type="paragraph" w:customStyle="1" w:styleId="UnderlineStyle0">
    <w:name w:val="Underline Style"/>
    <w:basedOn w:val="Normal"/>
    <w:link w:val="UnderlineStyleChar"/>
    <w:qFormat/>
    <w:rsid w:val="00240A20"/>
    <w:rPr>
      <w:rFonts w:ascii="Times New Roman" w:eastAsia="Times New Roman" w:hAnsi="Times New Roman"/>
      <w:b/>
      <w:u w:val="single"/>
    </w:rPr>
  </w:style>
  <w:style w:type="paragraph" w:customStyle="1" w:styleId="Normalization">
    <w:name w:val="Normalization"/>
    <w:basedOn w:val="Normal"/>
    <w:uiPriority w:val="99"/>
    <w:qFormat/>
    <w:rsid w:val="00240A20"/>
    <w:rPr>
      <w:rFonts w:eastAsia="Times New Roman"/>
      <w:sz w:val="18"/>
    </w:rPr>
  </w:style>
  <w:style w:type="paragraph" w:customStyle="1" w:styleId="BreifTitle">
    <w:name w:val="Breif Title"/>
    <w:basedOn w:val="Normal"/>
    <w:autoRedefine/>
    <w:uiPriority w:val="99"/>
    <w:qFormat/>
    <w:rsid w:val="00240A20"/>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240A2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40A20"/>
    <w:pPr>
      <w:spacing w:before="0" w:after="200" w:line="276" w:lineRule="auto"/>
    </w:pPr>
    <w:rPr>
      <w:rFonts w:asciiTheme="minorHAnsi" w:eastAsia="Malgun Gothic" w:hAnsiTheme="minorHAnsi" w:cstheme="minorBidi"/>
      <w:bCs/>
      <w:sz w:val="24"/>
      <w:bdr w:val="single" w:sz="4" w:space="0" w:color="auto" w:frame="1"/>
      <w:lang w:bidi="ar-SA"/>
    </w:rPr>
  </w:style>
  <w:style w:type="paragraph" w:customStyle="1" w:styleId="Tagandcite">
    <w:name w:val="Tag and cite"/>
    <w:basedOn w:val="Normal"/>
    <w:autoRedefine/>
    <w:uiPriority w:val="99"/>
    <w:qFormat/>
    <w:rsid w:val="00240A20"/>
    <w:rPr>
      <w:rFonts w:eastAsia="Times New Roman"/>
      <w:color w:val="333333"/>
    </w:rPr>
  </w:style>
  <w:style w:type="paragraph" w:customStyle="1" w:styleId="StyleTagandCiteFranklinGothicDemi">
    <w:name w:val="Style Tag and Cite + Franklin Gothic Demi"/>
    <w:basedOn w:val="Normal"/>
    <w:autoRedefine/>
    <w:uiPriority w:val="99"/>
    <w:qFormat/>
    <w:rsid w:val="00240A20"/>
    <w:pPr>
      <w:spacing w:after="200" w:line="276" w:lineRule="auto"/>
      <w:contextualSpacing/>
    </w:pPr>
    <w:rPr>
      <w:rFonts w:eastAsia="Malgun Gothic"/>
      <w:b/>
      <w:bCs/>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uiPriority w:val="99"/>
    <w:qFormat/>
    <w:rsid w:val="00240A20"/>
  </w:style>
  <w:style w:type="paragraph" w:customStyle="1" w:styleId="tagCharCharCharCharCharCharChar">
    <w:name w:val="tag Char Char Char Char Char Char Char"/>
    <w:basedOn w:val="Normal"/>
    <w:uiPriority w:val="99"/>
    <w:qFormat/>
    <w:rsid w:val="00240A20"/>
    <w:rPr>
      <w:rFonts w:eastAsia="Times New Roman"/>
      <w:b/>
      <w:szCs w:val="20"/>
    </w:rPr>
  </w:style>
  <w:style w:type="paragraph" w:customStyle="1" w:styleId="title-bold-medium">
    <w:name w:val="title-bold-medium"/>
    <w:basedOn w:val="Normal"/>
    <w:uiPriority w:val="99"/>
    <w:qFormat/>
    <w:rsid w:val="00240A20"/>
    <w:pPr>
      <w:spacing w:before="100" w:beforeAutospacing="1" w:after="100" w:afterAutospacing="1"/>
    </w:pPr>
    <w:rPr>
      <w:rFonts w:ascii="Arial" w:eastAsia="Arial Unicode MS" w:hAnsi="Arial" w:cs="Arial"/>
      <w:b/>
      <w:bCs/>
      <w:color w:val="000000"/>
      <w:szCs w:val="20"/>
    </w:rPr>
  </w:style>
  <w:style w:type="paragraph" w:customStyle="1" w:styleId="lact">
    <w:name w:val="lact"/>
    <w:basedOn w:val="Normal"/>
    <w:uiPriority w:val="99"/>
    <w:qFormat/>
    <w:rsid w:val="00240A20"/>
    <w:pPr>
      <w:spacing w:before="100" w:beforeAutospacing="1" w:after="100" w:afterAutospacing="1"/>
    </w:pPr>
    <w:rPr>
      <w:rFonts w:ascii="Arial" w:eastAsia="Arial Unicode MS" w:hAnsi="Arial" w:cs="Arial"/>
      <w:b/>
      <w:bCs/>
      <w:color w:val="000000"/>
      <w:szCs w:val="20"/>
    </w:rPr>
  </w:style>
  <w:style w:type="paragraph" w:customStyle="1" w:styleId="CardTag">
    <w:name w:val="Card Tag"/>
    <w:basedOn w:val="Normal"/>
    <w:autoRedefine/>
    <w:uiPriority w:val="99"/>
    <w:qFormat/>
    <w:rsid w:val="00240A20"/>
    <w:rPr>
      <w:rFonts w:ascii="Arial Narrow" w:eastAsia="Times New Roman" w:hAnsi="Arial Narrow"/>
      <w:b/>
    </w:rPr>
  </w:style>
  <w:style w:type="paragraph" w:customStyle="1" w:styleId="BLOCKTITLE1">
    <w:name w:val="BLOCK TITLE"/>
    <w:basedOn w:val="Heading1"/>
    <w:link w:val="BLOCKTITLEChar1"/>
    <w:uiPriority w:val="99"/>
    <w:qFormat/>
    <w:rsid w:val="00240A2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caps/>
      <w:kern w:val="32"/>
      <w:sz w:val="32"/>
    </w:rPr>
  </w:style>
  <w:style w:type="paragraph" w:customStyle="1" w:styleId="shellscontentions">
    <w:name w:val="shells/contentions"/>
    <w:basedOn w:val="TagCite"/>
    <w:uiPriority w:val="99"/>
    <w:qFormat/>
    <w:rsid w:val="00240A20"/>
    <w:pPr>
      <w:spacing w:after="200" w:line="276" w:lineRule="auto"/>
    </w:pPr>
    <w:rPr>
      <w:rFonts w:asciiTheme="minorHAnsi" w:eastAsia="Malgun Gothic" w:hAnsiTheme="minorHAnsi" w:cstheme="minorBidi"/>
      <w:bCs/>
      <w:sz w:val="24"/>
      <w:u w:val="single"/>
      <w:bdr w:val="single" w:sz="4" w:space="0" w:color="auto" w:frame="1"/>
    </w:rPr>
  </w:style>
  <w:style w:type="paragraph" w:customStyle="1" w:styleId="BriefTitle1">
    <w:name w:val="Brief Title 1"/>
    <w:basedOn w:val="Normal"/>
    <w:uiPriority w:val="99"/>
    <w:qFormat/>
    <w:rsid w:val="00240A2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40A2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40A2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40A2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40A20"/>
    <w:pPr>
      <w:spacing w:before="100" w:beforeAutospacing="1" w:after="100" w:afterAutospacing="1"/>
    </w:pPr>
    <w:rPr>
      <w:rFonts w:eastAsia="Times New Roman"/>
    </w:rPr>
  </w:style>
  <w:style w:type="paragraph" w:customStyle="1" w:styleId="ToRead">
    <w:name w:val="To Read"/>
    <w:basedOn w:val="Normal"/>
    <w:uiPriority w:val="99"/>
    <w:qFormat/>
    <w:rsid w:val="00240A20"/>
    <w:pPr>
      <w:ind w:left="720"/>
    </w:pPr>
    <w:rPr>
      <w:rFonts w:ascii="Verdana" w:eastAsia="Times New Roman" w:hAnsi="Verdana"/>
      <w:b/>
      <w:u w:val="single"/>
    </w:rPr>
  </w:style>
  <w:style w:type="paragraph" w:customStyle="1" w:styleId="Style1">
    <w:name w:val="Style 1"/>
    <w:basedOn w:val="Normal"/>
    <w:uiPriority w:val="99"/>
    <w:qFormat/>
    <w:rsid w:val="00240A20"/>
    <w:pPr>
      <w:widowControl w:val="0"/>
      <w:ind w:firstLine="216"/>
      <w:jc w:val="both"/>
    </w:pPr>
    <w:rPr>
      <w:rFonts w:eastAsia="Times New Roman"/>
      <w:noProof/>
      <w:color w:val="000000"/>
      <w:szCs w:val="20"/>
    </w:rPr>
  </w:style>
  <w:style w:type="paragraph" w:customStyle="1" w:styleId="Style40">
    <w:name w:val="Style 4"/>
    <w:basedOn w:val="Normal"/>
    <w:uiPriority w:val="99"/>
    <w:qFormat/>
    <w:rsid w:val="00240A2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40A20"/>
    <w:pPr>
      <w:overflowPunct w:val="0"/>
      <w:autoSpaceDE w:val="0"/>
      <w:autoSpaceDN w:val="0"/>
      <w:adjustRightInd w:val="0"/>
      <w:ind w:left="560" w:hanging="567"/>
      <w:jc w:val="both"/>
    </w:pPr>
    <w:rPr>
      <w:rFonts w:eastAsia="Times New Roman"/>
      <w:color w:val="000000"/>
      <w:szCs w:val="20"/>
    </w:rPr>
  </w:style>
  <w:style w:type="paragraph" w:customStyle="1" w:styleId="listlevel2">
    <w:name w:val="list level 2"/>
    <w:basedOn w:val="Normal"/>
    <w:uiPriority w:val="99"/>
    <w:qFormat/>
    <w:rsid w:val="00240A20"/>
    <w:pPr>
      <w:overflowPunct w:val="0"/>
      <w:autoSpaceDE w:val="0"/>
      <w:autoSpaceDN w:val="0"/>
      <w:adjustRightInd w:val="0"/>
      <w:ind w:left="1120" w:hanging="560"/>
      <w:jc w:val="both"/>
    </w:pPr>
    <w:rPr>
      <w:rFonts w:eastAsia="Times New Roman"/>
      <w:color w:val="000000"/>
      <w:szCs w:val="20"/>
    </w:rPr>
  </w:style>
  <w:style w:type="paragraph" w:customStyle="1" w:styleId="listlevel3">
    <w:name w:val="list level 3"/>
    <w:basedOn w:val="listlevel2"/>
    <w:uiPriority w:val="99"/>
    <w:qFormat/>
    <w:rsid w:val="00240A20"/>
    <w:pPr>
      <w:ind w:left="1660"/>
    </w:pPr>
  </w:style>
  <w:style w:type="paragraph" w:customStyle="1" w:styleId="PageNumber1">
    <w:name w:val="Page Number1"/>
    <w:basedOn w:val="Normal"/>
    <w:next w:val="Normal"/>
    <w:uiPriority w:val="99"/>
    <w:qFormat/>
    <w:rsid w:val="00240A20"/>
    <w:rPr>
      <w:rFonts w:eastAsia="Times New Roman"/>
    </w:rPr>
  </w:style>
  <w:style w:type="paragraph" w:customStyle="1" w:styleId="Card1">
    <w:name w:val="Card1"/>
    <w:uiPriority w:val="99"/>
    <w:qFormat/>
    <w:rsid w:val="00240A2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40A20"/>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240A20"/>
    <w:pPr>
      <w:ind w:left="288" w:right="288"/>
    </w:pPr>
    <w:rPr>
      <w:rFonts w:eastAsia="Times New Roman"/>
    </w:rPr>
  </w:style>
  <w:style w:type="paragraph" w:customStyle="1" w:styleId="CaseListNormal">
    <w:name w:val="Case List Normal"/>
    <w:basedOn w:val="Normal"/>
    <w:uiPriority w:val="99"/>
    <w:qFormat/>
    <w:rsid w:val="00240A20"/>
    <w:rPr>
      <w:rFonts w:ascii="Times" w:eastAsia="Times New Roman" w:hAnsi="Times"/>
      <w:szCs w:val="26"/>
    </w:rPr>
  </w:style>
  <w:style w:type="paragraph" w:customStyle="1" w:styleId="Body">
    <w:name w:val="Body"/>
    <w:basedOn w:val="Normal"/>
    <w:uiPriority w:val="99"/>
    <w:qFormat/>
    <w:rsid w:val="00240A20"/>
    <w:pPr>
      <w:outlineLvl w:val="3"/>
    </w:pPr>
    <w:rPr>
      <w:rFonts w:eastAsia="Times New Roman"/>
      <w:szCs w:val="20"/>
    </w:rPr>
  </w:style>
  <w:style w:type="paragraph" w:customStyle="1" w:styleId="3text">
    <w:name w:val="3text"/>
    <w:basedOn w:val="Normal"/>
    <w:uiPriority w:val="99"/>
    <w:qFormat/>
    <w:rsid w:val="00240A20"/>
    <w:pPr>
      <w:spacing w:before="100" w:beforeAutospacing="1" w:after="100" w:afterAutospacing="1"/>
    </w:pPr>
    <w:rPr>
      <w:rFonts w:eastAsia="Times New Roman"/>
    </w:rPr>
  </w:style>
  <w:style w:type="paragraph" w:customStyle="1" w:styleId="TimesNewRoman12">
    <w:name w:val="TimesNewRoman12"/>
    <w:uiPriority w:val="99"/>
    <w:qFormat/>
    <w:rsid w:val="00240A20"/>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240A20"/>
    <w:pPr>
      <w:spacing w:before="100" w:beforeAutospacing="1" w:after="100" w:afterAutospacing="1"/>
    </w:pPr>
    <w:rPr>
      <w:rFonts w:eastAsia="Times New Roman"/>
    </w:rPr>
  </w:style>
  <w:style w:type="paragraph" w:customStyle="1" w:styleId="medium-normal">
    <w:name w:val="medium-normal"/>
    <w:basedOn w:val="Normal"/>
    <w:uiPriority w:val="99"/>
    <w:qFormat/>
    <w:rsid w:val="00240A20"/>
    <w:pPr>
      <w:spacing w:before="100" w:beforeAutospacing="1" w:after="100" w:afterAutospacing="1"/>
    </w:pPr>
    <w:rPr>
      <w:rFonts w:eastAsia="Times New Roman"/>
    </w:rPr>
  </w:style>
  <w:style w:type="paragraph" w:customStyle="1" w:styleId="textChar">
    <w:name w:val="text Char"/>
    <w:basedOn w:val="Normal"/>
    <w:autoRedefine/>
    <w:uiPriority w:val="99"/>
    <w:qFormat/>
    <w:rsid w:val="00240A20"/>
    <w:rPr>
      <w:rFonts w:eastAsia="Times New Roman"/>
      <w:color w:val="000000"/>
      <w:sz w:val="18"/>
    </w:rPr>
  </w:style>
  <w:style w:type="paragraph" w:customStyle="1" w:styleId="text1">
    <w:name w:val="text1"/>
    <w:basedOn w:val="Normal"/>
    <w:autoRedefine/>
    <w:uiPriority w:val="99"/>
    <w:qFormat/>
    <w:rsid w:val="00240A20"/>
    <w:rPr>
      <w:rFonts w:eastAsia="Times New Roman"/>
      <w:szCs w:val="20"/>
    </w:rPr>
  </w:style>
  <w:style w:type="paragraph" w:customStyle="1" w:styleId="RepeatBlockHeading">
    <w:name w:val="Repeat Block Heading"/>
    <w:basedOn w:val="Normal"/>
    <w:autoRedefine/>
    <w:uiPriority w:val="99"/>
    <w:qFormat/>
    <w:rsid w:val="00240A20"/>
    <w:pPr>
      <w:jc w:val="center"/>
    </w:pPr>
    <w:rPr>
      <w:rFonts w:eastAsia="Times New Roman"/>
      <w:b/>
      <w:smallCaps/>
      <w:color w:val="000000"/>
      <w:u w:val="thick"/>
    </w:rPr>
  </w:style>
  <w:style w:type="paragraph" w:customStyle="1" w:styleId="story-headline">
    <w:name w:val="story-headline"/>
    <w:basedOn w:val="Normal"/>
    <w:uiPriority w:val="99"/>
    <w:qFormat/>
    <w:rsid w:val="00240A20"/>
    <w:pPr>
      <w:spacing w:before="72" w:after="72"/>
    </w:pPr>
    <w:rPr>
      <w:rFonts w:ascii="Arial" w:eastAsia="Times New Roman" w:hAnsi="Arial" w:cs="Arial"/>
      <w:b/>
      <w:bCs/>
      <w:sz w:val="26"/>
      <w:szCs w:val="26"/>
    </w:rPr>
  </w:style>
  <w:style w:type="paragraph" w:customStyle="1" w:styleId="story-body">
    <w:name w:val="story-body"/>
    <w:basedOn w:val="Normal"/>
    <w:uiPriority w:val="99"/>
    <w:qFormat/>
    <w:rsid w:val="00240A20"/>
    <w:pPr>
      <w:spacing w:before="100" w:beforeAutospacing="1" w:after="100" w:afterAutospacing="1"/>
    </w:pPr>
    <w:rPr>
      <w:rFonts w:ascii="Arial" w:eastAsia="Times New Roman" w:hAnsi="Arial" w:cs="Arial"/>
    </w:rPr>
  </w:style>
  <w:style w:type="paragraph" w:customStyle="1" w:styleId="story-dateline">
    <w:name w:val="story-dateline"/>
    <w:basedOn w:val="Normal"/>
    <w:uiPriority w:val="99"/>
    <w:qFormat/>
    <w:rsid w:val="00240A20"/>
    <w:rPr>
      <w:rFonts w:ascii="Arial" w:eastAsia="Times New Roman" w:hAnsi="Arial" w:cs="Arial"/>
      <w:b/>
      <w:bCs/>
    </w:rPr>
  </w:style>
  <w:style w:type="paragraph" w:customStyle="1" w:styleId="TextofCards">
    <w:name w:val="Text of Cards"/>
    <w:basedOn w:val="Normal"/>
    <w:uiPriority w:val="99"/>
    <w:qFormat/>
    <w:rsid w:val="00240A20"/>
    <w:pPr>
      <w:jc w:val="both"/>
    </w:pPr>
    <w:rPr>
      <w:rFonts w:eastAsia="Times New Roman"/>
      <w:color w:val="000000"/>
      <w:spacing w:val="6"/>
      <w:szCs w:val="23"/>
    </w:rPr>
  </w:style>
  <w:style w:type="paragraph" w:customStyle="1" w:styleId="Corpotesto">
    <w:name w:val="Corpo testo"/>
    <w:basedOn w:val="Normal"/>
    <w:uiPriority w:val="99"/>
    <w:qFormat/>
    <w:rsid w:val="00240A20"/>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240A20"/>
    <w:pPr>
      <w:keepLines w:val="0"/>
      <w:suppressAutoHyphens/>
      <w:spacing w:before="0"/>
      <w:contextualSpacing/>
      <w:jc w:val="left"/>
    </w:pPr>
    <w:rPr>
      <w:bCs w:val="0"/>
      <w:sz w:val="32"/>
      <w:szCs w:val="16"/>
      <w:u w:val="none"/>
    </w:rPr>
  </w:style>
  <w:style w:type="paragraph" w:customStyle="1" w:styleId="tagCharChar1Char">
    <w:name w:val="tag Char Char1 Char"/>
    <w:uiPriority w:val="99"/>
    <w:qFormat/>
    <w:rsid w:val="00240A20"/>
    <w:pPr>
      <w:spacing w:after="200" w:line="276" w:lineRule="auto"/>
      <w:contextualSpacing/>
    </w:pPr>
    <w:rPr>
      <w:rFonts w:asciiTheme="minorHAnsi" w:eastAsia="Malgun Gothic" w:hAnsiTheme="minorHAnsi" w:cstheme="minorBidi"/>
      <w:b/>
      <w:bCs/>
      <w:sz w:val="24"/>
      <w:u w:val="single"/>
      <w:bdr w:val="single" w:sz="4" w:space="0" w:color="auto" w:frame="1"/>
    </w:rPr>
  </w:style>
  <w:style w:type="paragraph" w:customStyle="1" w:styleId="inside-copy">
    <w:name w:val="inside-copy"/>
    <w:basedOn w:val="Normal"/>
    <w:uiPriority w:val="99"/>
    <w:qFormat/>
    <w:rsid w:val="00240A20"/>
    <w:pPr>
      <w:spacing w:before="100" w:beforeAutospacing="1" w:after="100" w:afterAutospacing="1" w:line="225" w:lineRule="atLeast"/>
    </w:pPr>
    <w:rPr>
      <w:rFonts w:ascii="Arial" w:eastAsia="Times New Roman" w:hAnsi="Arial" w:cs="Arial"/>
      <w:color w:val="000000"/>
      <w:sz w:val="18"/>
      <w:szCs w:val="18"/>
    </w:rPr>
  </w:style>
  <w:style w:type="paragraph" w:customStyle="1" w:styleId="OmniPage1">
    <w:name w:val="OmniPage #1"/>
    <w:basedOn w:val="Normal"/>
    <w:uiPriority w:val="99"/>
    <w:qFormat/>
    <w:rsid w:val="00240A20"/>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240A20"/>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240A20"/>
    <w:rPr>
      <w:rFonts w:ascii="Arial" w:hAnsi="Arial"/>
      <w:b w:val="0"/>
      <w:caps w:val="0"/>
    </w:rPr>
  </w:style>
  <w:style w:type="paragraph" w:customStyle="1" w:styleId="ProjectTitleLine">
    <w:name w:val="Project Title Line"/>
    <w:basedOn w:val="Normal"/>
    <w:next w:val="Normal"/>
    <w:autoRedefine/>
    <w:uiPriority w:val="99"/>
    <w:qFormat/>
    <w:rsid w:val="00240A20"/>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240A20"/>
    <w:rPr>
      <w:rFonts w:ascii="Arial Narrow" w:eastAsia="Times New Roman" w:hAnsi="Arial Narrow"/>
      <w:strike/>
    </w:rPr>
  </w:style>
  <w:style w:type="paragraph" w:customStyle="1" w:styleId="NormalVerdana">
    <w:name w:val="Normal + Verdana"/>
    <w:aliases w:val="10 pt,White,Normal + Arial"/>
    <w:basedOn w:val="Normal"/>
    <w:uiPriority w:val="99"/>
    <w:qFormat/>
    <w:rsid w:val="00240A20"/>
    <w:rPr>
      <w:rFonts w:ascii="Arial" w:eastAsia="Times New Roman" w:hAnsi="Arial" w:cs="Arial"/>
      <w:szCs w:val="20"/>
      <w:u w:val="single"/>
    </w:rPr>
  </w:style>
  <w:style w:type="paragraph" w:customStyle="1" w:styleId="Normal10pt">
    <w:name w:val="Normal + 10 pt"/>
    <w:basedOn w:val="Normal"/>
    <w:uiPriority w:val="99"/>
    <w:qFormat/>
    <w:rsid w:val="00240A20"/>
    <w:rPr>
      <w:rFonts w:eastAsia="Times New Roman"/>
      <w:szCs w:val="20"/>
    </w:rPr>
  </w:style>
  <w:style w:type="paragraph" w:customStyle="1" w:styleId="cardChar1Char">
    <w:name w:val="card Char1 Char"/>
    <w:basedOn w:val="Normal"/>
    <w:uiPriority w:val="99"/>
    <w:qFormat/>
    <w:rsid w:val="00240A20"/>
    <w:pPr>
      <w:ind w:left="288" w:right="288"/>
    </w:pPr>
    <w:rPr>
      <w:rFonts w:eastAsia="Times New Roman"/>
      <w:szCs w:val="20"/>
    </w:rPr>
  </w:style>
  <w:style w:type="paragraph" w:customStyle="1" w:styleId="CM12">
    <w:name w:val="CM12"/>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4">
    <w:name w:val="CM44"/>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0">
    <w:name w:val="CM10"/>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old">
    <w:name w:val="bold"/>
    <w:basedOn w:val="Normal"/>
    <w:uiPriority w:val="99"/>
    <w:qFormat/>
    <w:rsid w:val="00240A20"/>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240A20"/>
    <w:rPr>
      <w:rFonts w:ascii="Arial Narrow" w:eastAsia="Times New Roman" w:hAnsi="Arial Narrow"/>
      <w:strike/>
      <w:szCs w:val="20"/>
    </w:rPr>
  </w:style>
  <w:style w:type="paragraph" w:customStyle="1" w:styleId="textbodyblack">
    <w:name w:val="textbodyblack"/>
    <w:basedOn w:val="Normal"/>
    <w:uiPriority w:val="99"/>
    <w:qFormat/>
    <w:rsid w:val="00240A20"/>
    <w:pPr>
      <w:spacing w:before="100" w:beforeAutospacing="1" w:after="100" w:afterAutospacing="1"/>
    </w:pPr>
    <w:rPr>
      <w:rFonts w:eastAsia="Times New Roman"/>
    </w:rPr>
  </w:style>
  <w:style w:type="paragraph" w:customStyle="1" w:styleId="BlockHeading1">
    <w:name w:val="Block Heading 1"/>
    <w:basedOn w:val="Normal"/>
    <w:uiPriority w:val="99"/>
    <w:qFormat/>
    <w:rsid w:val="00240A2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240A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SmallCard">
    <w:name w:val="Small Card"/>
    <w:basedOn w:val="Normal"/>
    <w:uiPriority w:val="99"/>
    <w:qFormat/>
    <w:rsid w:val="00240A2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40A20"/>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240A20"/>
    <w:rPr>
      <w:rFonts w:ascii="Times New Roman" w:eastAsia="Times New Roman" w:hAnsi="Times New Roman"/>
      <w:b/>
      <w:bCs/>
      <w:szCs w:val="16"/>
      <w:u w:val="single"/>
    </w:rPr>
  </w:style>
  <w:style w:type="paragraph" w:customStyle="1" w:styleId="StyleLeft02">
    <w:name w:val="Style Left:  0.2&quot;"/>
    <w:basedOn w:val="Normal"/>
    <w:uiPriority w:val="99"/>
    <w:qFormat/>
    <w:rsid w:val="00240A20"/>
    <w:pPr>
      <w:ind w:left="288"/>
    </w:pPr>
    <w:rPr>
      <w:rFonts w:eastAsia="SimSun"/>
      <w:szCs w:val="20"/>
      <w:lang w:eastAsia="zh-CN"/>
    </w:rPr>
  </w:style>
  <w:style w:type="paragraph" w:customStyle="1" w:styleId="Quote2">
    <w:name w:val="Quote2"/>
    <w:basedOn w:val="Default"/>
    <w:next w:val="Default"/>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240A20"/>
    <w:pPr>
      <w:keepNext/>
      <w:keepLines/>
      <w:pageBreakBefore/>
      <w:spacing w:before="480"/>
      <w:jc w:val="center"/>
      <w:outlineLvl w:val="1"/>
    </w:pPr>
    <w:rPr>
      <w:rFonts w:eastAsia="Times New Roman"/>
      <w:b/>
      <w:bCs/>
      <w:sz w:val="44"/>
      <w:szCs w:val="26"/>
      <w:u w:val="double"/>
    </w:rPr>
  </w:style>
  <w:style w:type="paragraph" w:customStyle="1" w:styleId="Tag1">
    <w:name w:val="Tag1"/>
    <w:basedOn w:val="Normal"/>
    <w:next w:val="Normal"/>
    <w:uiPriority w:val="4"/>
    <w:qFormat/>
    <w:rsid w:val="00240A20"/>
    <w:pPr>
      <w:keepNext/>
      <w:keepLines/>
      <w:spacing w:before="200"/>
      <w:outlineLvl w:val="3"/>
    </w:pPr>
    <w:rPr>
      <w:rFonts w:eastAsia="Times New Roman"/>
      <w:b/>
      <w:bCs/>
      <w:iCs/>
      <w:sz w:val="26"/>
    </w:rPr>
  </w:style>
  <w:style w:type="character" w:customStyle="1" w:styleId="Style2Char">
    <w:name w:val="Style2 Char"/>
    <w:link w:val="Style2"/>
    <w:uiPriority w:val="99"/>
    <w:locked/>
    <w:rsid w:val="00240A20"/>
    <w:rPr>
      <w:rFonts w:eastAsia="Times New Roman" w:cs="Times New Roman"/>
      <w:b/>
      <w:caps/>
      <w:sz w:val="26"/>
      <w:szCs w:val="20"/>
    </w:rPr>
  </w:style>
  <w:style w:type="paragraph" w:customStyle="1" w:styleId="post-subtitle">
    <w:name w:val="post-subtitle"/>
    <w:basedOn w:val="Normal"/>
    <w:qFormat/>
    <w:rsid w:val="00240A20"/>
    <w:pPr>
      <w:spacing w:before="100" w:beforeAutospacing="1" w:after="100" w:afterAutospacing="1"/>
    </w:pPr>
    <w:rPr>
      <w:rFonts w:eastAsia="Times New Roman"/>
    </w:rPr>
  </w:style>
  <w:style w:type="paragraph" w:customStyle="1" w:styleId="Pa0">
    <w:name w:val="Pa0"/>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uiPriority w:val="99"/>
    <w:qFormat/>
    <w:rsid w:val="00240A20"/>
    <w:pPr>
      <w:spacing w:before="100" w:beforeAutospacing="1" w:after="100" w:afterAutospacing="1"/>
    </w:pPr>
    <w:rPr>
      <w:rFonts w:eastAsia="Times New Roman"/>
    </w:rPr>
  </w:style>
  <w:style w:type="paragraph" w:customStyle="1" w:styleId="Pa5">
    <w:name w:val="Pa5"/>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6">
    <w:name w:val="Pa6"/>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uiPriority w:val="99"/>
    <w:qFormat/>
    <w:rsid w:val="00240A20"/>
    <w:pPr>
      <w:spacing w:before="100" w:beforeAutospacing="1" w:after="100" w:afterAutospacing="1"/>
    </w:pPr>
    <w:rPr>
      <w:rFonts w:eastAsia="Times New Roman"/>
    </w:rPr>
  </w:style>
  <w:style w:type="paragraph" w:customStyle="1" w:styleId="tagline">
    <w:name w:val="tagline"/>
    <w:basedOn w:val="Normal"/>
    <w:qFormat/>
    <w:rsid w:val="00240A20"/>
    <w:pPr>
      <w:spacing w:before="100" w:beforeAutospacing="1" w:after="100" w:afterAutospacing="1"/>
    </w:pPr>
    <w:rPr>
      <w:rFonts w:eastAsia="Times New Roman"/>
    </w:rPr>
  </w:style>
  <w:style w:type="paragraph" w:customStyle="1" w:styleId="Block1">
    <w:name w:val="Block1"/>
    <w:basedOn w:val="Normal"/>
    <w:next w:val="Normal"/>
    <w:uiPriority w:val="3"/>
    <w:qFormat/>
    <w:rsid w:val="00240A20"/>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240A20"/>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ReallySamllTextChar">
    <w:name w:val="ReallySamllText Char"/>
    <w:link w:val="ReallySamllText"/>
    <w:locked/>
    <w:rsid w:val="00240A20"/>
    <w:rPr>
      <w:sz w:val="10"/>
    </w:rPr>
  </w:style>
  <w:style w:type="paragraph" w:customStyle="1" w:styleId="ReallySamllText">
    <w:name w:val="ReallySamllText"/>
    <w:basedOn w:val="Normal"/>
    <w:link w:val="ReallySamllTextChar"/>
    <w:autoRedefine/>
    <w:qFormat/>
    <w:rsid w:val="00240A20"/>
    <w:rPr>
      <w:sz w:val="10"/>
    </w:rPr>
  </w:style>
  <w:style w:type="paragraph" w:customStyle="1" w:styleId="Card6pt">
    <w:name w:val="Card 6pt"/>
    <w:basedOn w:val="Normal"/>
    <w:uiPriority w:val="99"/>
    <w:qFormat/>
    <w:rsid w:val="00240A20"/>
    <w:rPr>
      <w:rFonts w:eastAsia="Times New Roman"/>
      <w:sz w:val="12"/>
    </w:rPr>
  </w:style>
  <w:style w:type="paragraph" w:customStyle="1" w:styleId="CardCites">
    <w:name w:val="Card Cites"/>
    <w:basedOn w:val="Normal"/>
    <w:next w:val="Normal"/>
    <w:qFormat/>
    <w:rsid w:val="00240A20"/>
    <w:rPr>
      <w:rFonts w:eastAsia="Times New Roman"/>
      <w:b/>
    </w:rPr>
  </w:style>
  <w:style w:type="paragraph" w:customStyle="1" w:styleId="Cardtext3">
    <w:name w:val="Card text"/>
    <w:qFormat/>
    <w:rsid w:val="00240A20"/>
    <w:pPr>
      <w:widowControl w:val="0"/>
      <w:autoSpaceDE w:val="0"/>
      <w:autoSpaceDN w:val="0"/>
      <w:adjustRightInd w:val="0"/>
    </w:pPr>
    <w:rPr>
      <w:rFonts w:ascii="Arial Narrow" w:eastAsia="Times New Roman" w:hAnsi="Arial Narrow" w:cs="Times New Roman"/>
      <w:sz w:val="24"/>
      <w:szCs w:val="20"/>
      <w:u w:val="single"/>
    </w:rPr>
  </w:style>
  <w:style w:type="paragraph" w:customStyle="1" w:styleId="NormalWeb3">
    <w:name w:val="Normal (Web)3"/>
    <w:basedOn w:val="Normal"/>
    <w:qFormat/>
    <w:rsid w:val="00240A20"/>
    <w:pPr>
      <w:spacing w:before="100" w:beforeAutospacing="1" w:after="100" w:afterAutospacing="1" w:line="255" w:lineRule="atLeast"/>
    </w:pPr>
    <w:rPr>
      <w:rFonts w:eastAsia="Times New Roman"/>
      <w:color w:val="000000"/>
      <w:szCs w:val="20"/>
    </w:rPr>
  </w:style>
  <w:style w:type="paragraph" w:customStyle="1" w:styleId="cardCharCharCharCharChar">
    <w:name w:val="card Char Char Char Char Char"/>
    <w:basedOn w:val="Normal"/>
    <w:qFormat/>
    <w:rsid w:val="00240A20"/>
    <w:pPr>
      <w:ind w:left="400"/>
    </w:pPr>
    <w:rPr>
      <w:rFonts w:eastAsia="Times New Roman"/>
    </w:rPr>
  </w:style>
  <w:style w:type="paragraph" w:customStyle="1" w:styleId="TagCiteChar1">
    <w:name w:val="Tag / Cite Char"/>
    <w:basedOn w:val="Normal"/>
    <w:qFormat/>
    <w:rsid w:val="00240A20"/>
    <w:rPr>
      <w:rFonts w:eastAsia="Times New Roman"/>
      <w:b/>
      <w:color w:val="000000"/>
    </w:rPr>
  </w:style>
  <w:style w:type="paragraph" w:customStyle="1" w:styleId="PageNumber2">
    <w:name w:val="Page Number2"/>
    <w:basedOn w:val="Normal"/>
    <w:next w:val="Normal"/>
    <w:qFormat/>
    <w:rsid w:val="00240A20"/>
    <w:rPr>
      <w:rFonts w:eastAsia="Times New Roman"/>
    </w:rPr>
  </w:style>
  <w:style w:type="paragraph" w:customStyle="1" w:styleId="HeaderFooter">
    <w:name w:val="Header &amp; Footer"/>
    <w:qFormat/>
    <w:rsid w:val="00240A20"/>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240A20"/>
    <w:rPr>
      <w:rFonts w:ascii="Arial Narrow" w:eastAsia="Times New Roman" w:hAnsi="Arial Narrow"/>
      <w:color w:val="000000"/>
    </w:rPr>
  </w:style>
  <w:style w:type="paragraph" w:customStyle="1" w:styleId="CardTextUnderlined">
    <w:name w:val="Card Text Underlined"/>
    <w:basedOn w:val="Normal"/>
    <w:uiPriority w:val="99"/>
    <w:qFormat/>
    <w:rsid w:val="00240A20"/>
    <w:rPr>
      <w:rFonts w:ascii="Arial Narrow" w:eastAsia="Times New Roman" w:hAnsi="Arial Narrow"/>
      <w:u w:val="single"/>
    </w:rPr>
  </w:style>
  <w:style w:type="paragraph" w:customStyle="1" w:styleId="HeaderDebate">
    <w:name w:val="Header Debate"/>
    <w:basedOn w:val="Normal"/>
    <w:qFormat/>
    <w:rsid w:val="00240A20"/>
    <w:pPr>
      <w:jc w:val="center"/>
      <w:outlineLvl w:val="0"/>
    </w:pPr>
    <w:rPr>
      <w:rFonts w:eastAsia="Times New Roman"/>
      <w:b/>
      <w:sz w:val="48"/>
      <w:u w:val="words"/>
    </w:rPr>
  </w:style>
  <w:style w:type="paragraph" w:customStyle="1" w:styleId="NormalWeb1">
    <w:name w:val="Normal (Web)1"/>
    <w:basedOn w:val="Normal"/>
    <w:qFormat/>
    <w:rsid w:val="00240A20"/>
    <w:pPr>
      <w:spacing w:before="100" w:beforeAutospacing="1" w:after="100" w:afterAutospacing="1"/>
    </w:pPr>
    <w:rPr>
      <w:rFonts w:eastAsia="Times New Roman"/>
      <w:szCs w:val="20"/>
    </w:rPr>
  </w:style>
  <w:style w:type="paragraph" w:customStyle="1" w:styleId="CardTagCharChar">
    <w:name w:val="Card Tag Char Char"/>
    <w:basedOn w:val="Normal"/>
    <w:qFormat/>
    <w:rsid w:val="00240A20"/>
    <w:rPr>
      <w:rFonts w:eastAsia="Times New Roman"/>
      <w:b/>
    </w:rPr>
  </w:style>
  <w:style w:type="paragraph" w:customStyle="1" w:styleId="fixed">
    <w:name w:val="fixed"/>
    <w:basedOn w:val="Normal"/>
    <w:qFormat/>
    <w:rsid w:val="00240A20"/>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240A20"/>
    <w:pPr>
      <w:spacing w:before="100" w:beforeAutospacing="1" w:after="100" w:afterAutospacing="1"/>
    </w:pPr>
    <w:rPr>
      <w:rFonts w:eastAsia="Times New Roman"/>
    </w:rPr>
  </w:style>
  <w:style w:type="paragraph" w:customStyle="1" w:styleId="Subtitle1">
    <w:name w:val="Subtitle1"/>
    <w:basedOn w:val="Normal"/>
    <w:qFormat/>
    <w:rsid w:val="00240A20"/>
    <w:pPr>
      <w:spacing w:before="100" w:beforeAutospacing="1" w:after="100" w:afterAutospacing="1"/>
    </w:pPr>
    <w:rPr>
      <w:rFonts w:eastAsia="Times New Roman"/>
    </w:rPr>
  </w:style>
  <w:style w:type="paragraph" w:customStyle="1" w:styleId="ExecutiveSummarytext">
    <w:name w:val="Executive Summary text"/>
    <w:basedOn w:val="Normal"/>
    <w:next w:val="Normal"/>
    <w:qFormat/>
    <w:rsid w:val="00240A20"/>
    <w:pPr>
      <w:autoSpaceDE w:val="0"/>
      <w:autoSpaceDN w:val="0"/>
      <w:adjustRightInd w:val="0"/>
    </w:pPr>
    <w:rPr>
      <w:rFonts w:ascii="Arial" w:eastAsia="Times New Roman" w:hAnsi="Arial"/>
    </w:rPr>
  </w:style>
  <w:style w:type="character" w:customStyle="1" w:styleId="NormalUnderlineChar1">
    <w:name w:val="Normal Underline Char1"/>
    <w:locked/>
    <w:rsid w:val="00240A20"/>
    <w:rPr>
      <w:u w:val="single"/>
    </w:rPr>
  </w:style>
  <w:style w:type="character" w:customStyle="1" w:styleId="CardUpSize-LightChar">
    <w:name w:val="CardUpSize - Light Char"/>
    <w:link w:val="CardUpSize-Light"/>
    <w:locked/>
    <w:rsid w:val="00240A20"/>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240A20"/>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240A20"/>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240A20"/>
    <w:pPr>
      <w:jc w:val="both"/>
    </w:pPr>
    <w:rPr>
      <w:rFonts w:ascii="Times New Roman" w:eastAsia="Times New Roman" w:hAnsi="Times New Roman"/>
      <w:b/>
      <w:szCs w:val="32"/>
      <w:u w:val="single"/>
    </w:rPr>
  </w:style>
  <w:style w:type="paragraph" w:customStyle="1" w:styleId="SmallCite">
    <w:name w:val="Small Cite"/>
    <w:basedOn w:val="Normal"/>
    <w:uiPriority w:val="99"/>
    <w:qFormat/>
    <w:rsid w:val="00240A20"/>
    <w:rPr>
      <w:rFonts w:ascii="Verdana" w:eastAsia="Times New Roman" w:hAnsi="Verdana"/>
    </w:rPr>
  </w:style>
  <w:style w:type="paragraph" w:customStyle="1" w:styleId="clearformatting">
    <w:name w:val="clear formatting"/>
    <w:basedOn w:val="Heading2"/>
    <w:uiPriority w:val="99"/>
    <w:qFormat/>
    <w:rsid w:val="00240A20"/>
    <w:pPr>
      <w:keepNext w:val="0"/>
      <w:keepLines w:val="0"/>
      <w:autoSpaceDE w:val="0"/>
      <w:autoSpaceDN w:val="0"/>
      <w:adjustRightInd w:val="0"/>
      <w:spacing w:before="0"/>
      <w:jc w:val="left"/>
      <w:outlineLvl w:val="9"/>
    </w:pPr>
    <w:rPr>
      <w:b w:val="0"/>
      <w:bCs w:val="0"/>
      <w:sz w:val="22"/>
      <w:szCs w:val="18"/>
      <w:u w:val="none"/>
    </w:rPr>
  </w:style>
  <w:style w:type="paragraph" w:customStyle="1" w:styleId="Blocktitle3">
    <w:name w:val="Block title"/>
    <w:basedOn w:val="Heading1"/>
    <w:autoRedefine/>
    <w:uiPriority w:val="99"/>
    <w:qFormat/>
    <w:rsid w:val="00240A20"/>
    <w:pPr>
      <w:keepNext w:val="0"/>
      <w:keepLines w:val="0"/>
      <w:pBdr>
        <w:top w:val="single" w:sz="4" w:space="1" w:color="auto"/>
        <w:left w:val="single" w:sz="4" w:space="4" w:color="auto"/>
        <w:bottom w:val="single" w:sz="4" w:space="1" w:color="auto"/>
        <w:right w:val="single" w:sz="4" w:space="4" w:color="auto"/>
      </w:pBdr>
      <w:spacing w:after="60"/>
    </w:pPr>
    <w:rPr>
      <w:rFonts w:eastAsia="Cambria"/>
      <w:bCs w:val="0"/>
      <w:kern w:val="24"/>
      <w:sz w:val="26"/>
    </w:rPr>
  </w:style>
  <w:style w:type="paragraph" w:customStyle="1" w:styleId="byline1">
    <w:name w:val="byline1"/>
    <w:basedOn w:val="Normal"/>
    <w:qFormat/>
    <w:rsid w:val="00240A20"/>
    <w:pPr>
      <w:spacing w:after="240" w:line="360" w:lineRule="atLeast"/>
    </w:pPr>
    <w:rPr>
      <w:rFonts w:eastAsia="Times New Roman"/>
      <w:b/>
      <w:bCs/>
      <w:szCs w:val="16"/>
    </w:rPr>
  </w:style>
  <w:style w:type="paragraph" w:customStyle="1" w:styleId="PlaceholderText1">
    <w:name w:val="Placeholder Text1"/>
    <w:basedOn w:val="Normal"/>
    <w:qFormat/>
    <w:rsid w:val="00240A20"/>
    <w:pPr>
      <w:keepNext/>
      <w:numPr>
        <w:numId w:val="15"/>
      </w:numPr>
      <w:outlineLvl w:val="0"/>
    </w:pPr>
    <w:rPr>
      <w:rFonts w:eastAsia="MS Gothic"/>
    </w:rPr>
  </w:style>
  <w:style w:type="character" w:customStyle="1" w:styleId="ImportantTextChar">
    <w:name w:val="Important Text Char"/>
    <w:link w:val="ImportantText"/>
    <w:locked/>
    <w:rsid w:val="00240A20"/>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240A20"/>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locked/>
    <w:rsid w:val="00240A20"/>
    <w:rPr>
      <w:rFonts w:ascii="Arial Narrow" w:hAnsi="Arial Narrow"/>
      <w:sz w:val="16"/>
    </w:rPr>
  </w:style>
  <w:style w:type="paragraph" w:customStyle="1" w:styleId="Debate-CardTagandCite-F6">
    <w:name w:val="Debate- Card Tag and Cite- F6"/>
    <w:basedOn w:val="Normal"/>
    <w:link w:val="Debate-CardTagandCite-F6Char"/>
    <w:qFormat/>
    <w:rsid w:val="00240A20"/>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240A20"/>
    <w:pPr>
      <w:spacing w:after="200"/>
      <w:contextualSpacing/>
    </w:pPr>
    <w:rPr>
      <w:rFonts w:ascii="Arial Narrow" w:hAnsi="Arial Narrow"/>
      <w:sz w:val="16"/>
    </w:rPr>
  </w:style>
  <w:style w:type="character" w:customStyle="1" w:styleId="Debate-CardTextUnderlined-F3Char">
    <w:name w:val="Debate- Card Text Underlined- F3 Char"/>
    <w:link w:val="Debate-CardTextUnderlined-F3"/>
    <w:locked/>
    <w:rsid w:val="00240A20"/>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240A20"/>
    <w:pPr>
      <w:spacing w:after="200"/>
      <w:contextualSpacing/>
    </w:pPr>
    <w:rPr>
      <w:rFonts w:ascii="Arial Narrow" w:hAnsi="Arial Narrow"/>
      <w:sz w:val="18"/>
      <w:u w:val="single"/>
    </w:rPr>
  </w:style>
  <w:style w:type="character" w:customStyle="1" w:styleId="Debate-CardTagandCite-F6Char">
    <w:name w:val="Debate- Card Tag and Cite- F6 Char"/>
    <w:link w:val="Debate-CardTagandCite-F6"/>
    <w:locked/>
    <w:rsid w:val="00240A20"/>
    <w:rPr>
      <w:rFonts w:ascii="Arial Narrow" w:hAnsi="Arial Narrow"/>
      <w:b/>
      <w:sz w:val="18"/>
      <w:u w:val="single"/>
    </w:rPr>
  </w:style>
  <w:style w:type="character" w:customStyle="1" w:styleId="StyleBodyText11ptBlackUnderlineChar">
    <w:name w:val="Style Body Text + 11 pt Black Underline Char"/>
    <w:link w:val="StyleBodyText11ptBlackUnderline"/>
    <w:locked/>
    <w:rsid w:val="00240A20"/>
    <w:rPr>
      <w:rFonts w:ascii="HNKAOE+Arial" w:hAnsi="HNKAOE+Arial"/>
    </w:rPr>
  </w:style>
  <w:style w:type="paragraph" w:customStyle="1" w:styleId="StyleBodyText11ptBlackUnderline">
    <w:name w:val="Style Body Text + 11 pt Black Underline"/>
    <w:basedOn w:val="BodyText"/>
    <w:link w:val="StyleBodyText11ptBlackUnderlineChar"/>
    <w:qFormat/>
    <w:rsid w:val="00240A20"/>
    <w:pPr>
      <w:spacing w:before="100" w:beforeAutospacing="1" w:after="100" w:afterAutospacing="1" w:line="240" w:lineRule="auto"/>
    </w:pPr>
    <w:rPr>
      <w:rFonts w:ascii="HNKAOE+Arial" w:hAnsi="HNKAOE+Arial"/>
    </w:rPr>
  </w:style>
  <w:style w:type="character" w:customStyle="1" w:styleId="StyleBodyText11ptBoldBlackChar">
    <w:name w:val="Style Body Text + 11 pt Bold Black Char"/>
    <w:link w:val="StyleBodyText11ptBoldBlack"/>
    <w:locked/>
    <w:rsid w:val="00240A20"/>
    <w:rPr>
      <w:rFonts w:ascii="HNKAOE+Arial" w:hAnsi="HNKAOE+Arial"/>
    </w:rPr>
  </w:style>
  <w:style w:type="paragraph" w:customStyle="1" w:styleId="StyleBodyText11ptBoldBlack">
    <w:name w:val="Style Body Text + 11 pt Bold Black"/>
    <w:basedOn w:val="BodyText"/>
    <w:link w:val="StyleBodyText11ptBoldBlackChar"/>
    <w:qFormat/>
    <w:rsid w:val="00240A20"/>
    <w:pPr>
      <w:spacing w:before="100" w:beforeAutospacing="1" w:after="100" w:afterAutospacing="1" w:line="240" w:lineRule="auto"/>
    </w:pPr>
    <w:rPr>
      <w:rFonts w:ascii="HNKAOE+Arial" w:hAnsi="HNKAOE+Arial"/>
    </w:rPr>
  </w:style>
  <w:style w:type="character" w:customStyle="1" w:styleId="StyletinyBoldChar">
    <w:name w:val="Style tiny + Bold Char"/>
    <w:link w:val="StyletinyBold"/>
    <w:locked/>
    <w:rsid w:val="00240A20"/>
    <w:rPr>
      <w:rFonts w:ascii="Times New Roman" w:eastAsia="Malgun Gothic" w:hAnsi="Times New Roman"/>
      <w:bCs/>
    </w:rPr>
  </w:style>
  <w:style w:type="paragraph" w:customStyle="1" w:styleId="StyletinyBold">
    <w:name w:val="Style tiny + Bold"/>
    <w:basedOn w:val="tiny"/>
    <w:link w:val="StyletinyBoldChar"/>
    <w:qFormat/>
    <w:rsid w:val="00240A20"/>
    <w:rPr>
      <w:rFonts w:cs="Calibri (Headings)"/>
      <w:bCs/>
      <w:sz w:val="22"/>
      <w:szCs w:val="22"/>
    </w:rPr>
  </w:style>
  <w:style w:type="character" w:customStyle="1" w:styleId="Heading5SizeDownChar">
    <w:name w:val="Heading 5 Size Down Char"/>
    <w:link w:val="Heading5SizeDown"/>
    <w:locked/>
    <w:rsid w:val="00240A20"/>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240A20"/>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240A20"/>
    <w:rPr>
      <w:rFonts w:ascii="Times New Roman" w:eastAsia="Times New Roman" w:hAnsi="Times New Roman" w:cs="Arial"/>
      <w:b/>
      <w:szCs w:val="44"/>
    </w:rPr>
  </w:style>
  <w:style w:type="paragraph" w:customStyle="1" w:styleId="Normal2Bold">
    <w:name w:val="Normal2 + Bold"/>
    <w:basedOn w:val="Normal"/>
    <w:link w:val="Normal2BoldChar"/>
    <w:qFormat/>
    <w:rsid w:val="00240A20"/>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240A20"/>
    <w:rPr>
      <w:rFonts w:ascii="Times New Roman" w:eastAsia="Times New Roman" w:hAnsi="Times New Roman"/>
      <w:lang w:eastAsia="ar-SA"/>
    </w:rPr>
  </w:style>
  <w:style w:type="paragraph" w:customStyle="1" w:styleId="ListContents">
    <w:name w:val="List Contents"/>
    <w:basedOn w:val="Normal"/>
    <w:link w:val="ListContentsChar"/>
    <w:qFormat/>
    <w:rsid w:val="00240A20"/>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240A20"/>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240A20"/>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240A20"/>
  </w:style>
  <w:style w:type="paragraph" w:customStyle="1" w:styleId="CardsFont12ptCharCharCharCharCharCharCharCharChar">
    <w:name w:val="Cards + Font: 12 pt Char Char Char Char Char Char Char Char Char"/>
    <w:basedOn w:val="Cards"/>
    <w:link w:val="CardsFont12ptCharCharCharCharCharCharCharCharCharChar"/>
    <w:qFormat/>
    <w:rsid w:val="00240A20"/>
    <w:pPr>
      <w:spacing w:after="160" w:line="259" w:lineRule="auto"/>
      <w:jc w:val="both"/>
    </w:pPr>
    <w:rPr>
      <w:rFonts w:ascii="Calibri" w:eastAsiaTheme="minorEastAsia" w:hAnsi="Calibri" w:cs="Calibri (Headings)"/>
      <w:sz w:val="22"/>
      <w:szCs w:val="22"/>
    </w:rPr>
  </w:style>
  <w:style w:type="character" w:customStyle="1" w:styleId="StyleCards12ptThickunderlineChar2">
    <w:name w:val="Style Cards + 12 pt Thick underline Char2"/>
    <w:link w:val="StyleCards12ptThickunderline"/>
    <w:locked/>
    <w:rsid w:val="00240A20"/>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240A20"/>
    <w:pPr>
      <w:autoSpaceDE w:val="0"/>
      <w:autoSpaceDN w:val="0"/>
      <w:adjustRightInd w:val="0"/>
      <w:ind w:left="432" w:right="432"/>
      <w:jc w:val="both"/>
    </w:pPr>
    <w:rPr>
      <w:rFonts w:ascii="Times New Roman" w:eastAsia="Times New Roman" w:hAnsi="Times New Roman"/>
      <w:u w:val="thick"/>
    </w:rPr>
  </w:style>
  <w:style w:type="character" w:customStyle="1" w:styleId="TagCiteChar2">
    <w:name w:val="Tag &amp; Cite Char"/>
    <w:link w:val="TagCite1"/>
    <w:locked/>
    <w:rsid w:val="00240A20"/>
    <w:rPr>
      <w:rFonts w:ascii="Arial" w:eastAsia="Times New Roman" w:hAnsi="Arial"/>
      <w:b/>
    </w:rPr>
  </w:style>
  <w:style w:type="paragraph" w:customStyle="1" w:styleId="TagCite1">
    <w:name w:val="Tag &amp; Cite"/>
    <w:basedOn w:val="Normal"/>
    <w:link w:val="TagCiteChar2"/>
    <w:qFormat/>
    <w:rsid w:val="00240A20"/>
    <w:pPr>
      <w:jc w:val="both"/>
    </w:pPr>
    <w:rPr>
      <w:rFonts w:ascii="Arial" w:eastAsia="Times New Roman" w:hAnsi="Arial"/>
      <w:b/>
    </w:rPr>
  </w:style>
  <w:style w:type="character" w:customStyle="1" w:styleId="HighlightedTextChar">
    <w:name w:val="Highlighted Text Char"/>
    <w:link w:val="HighlightedText"/>
    <w:locked/>
    <w:rsid w:val="00240A20"/>
    <w:rPr>
      <w:rFonts w:ascii="Arial" w:eastAsia="Times New Roman" w:hAnsi="Arial"/>
      <w:b/>
      <w:u w:val="thick"/>
    </w:rPr>
  </w:style>
  <w:style w:type="paragraph" w:customStyle="1" w:styleId="HighlightedText">
    <w:name w:val="Highlighted Text"/>
    <w:basedOn w:val="Normal"/>
    <w:link w:val="HighlightedTextChar"/>
    <w:qFormat/>
    <w:rsid w:val="00240A20"/>
    <w:pPr>
      <w:jc w:val="both"/>
    </w:pPr>
    <w:rPr>
      <w:rFonts w:ascii="Arial" w:eastAsia="Times New Roman" w:hAnsi="Arial"/>
      <w:b/>
      <w:u w:val="thick"/>
    </w:rPr>
  </w:style>
  <w:style w:type="character" w:customStyle="1" w:styleId="UnunderlinedChar">
    <w:name w:val="Ununderlined Char"/>
    <w:link w:val="Ununderlined"/>
    <w:locked/>
    <w:rsid w:val="00240A20"/>
    <w:rPr>
      <w:rFonts w:ascii="Arial" w:eastAsia="Times New Roman" w:hAnsi="Arial"/>
      <w:sz w:val="12"/>
    </w:rPr>
  </w:style>
  <w:style w:type="paragraph" w:customStyle="1" w:styleId="Ununderlined">
    <w:name w:val="Ununderlined"/>
    <w:basedOn w:val="Normal"/>
    <w:link w:val="UnunderlinedChar"/>
    <w:qFormat/>
    <w:rsid w:val="00240A20"/>
    <w:pPr>
      <w:jc w:val="both"/>
    </w:pPr>
    <w:rPr>
      <w:rFonts w:ascii="Arial" w:eastAsia="Times New Roman" w:hAnsi="Arial"/>
      <w:sz w:val="12"/>
    </w:rPr>
  </w:style>
  <w:style w:type="paragraph" w:customStyle="1" w:styleId="StyleHeading1Justified">
    <w:name w:val="Style Heading 1 + Justified"/>
    <w:basedOn w:val="Normal"/>
    <w:next w:val="Normal"/>
    <w:link w:val="StyleHeading1JustifiedChar"/>
    <w:qFormat/>
    <w:rsid w:val="00240A20"/>
    <w:rPr>
      <w:rFonts w:ascii="Arial" w:eastAsia="Times New Roman" w:hAnsi="Arial"/>
      <w:szCs w:val="20"/>
    </w:rPr>
  </w:style>
  <w:style w:type="character" w:customStyle="1" w:styleId="textunderlineChar">
    <w:name w:val="text underline Char"/>
    <w:link w:val="textunderline"/>
    <w:locked/>
    <w:rsid w:val="00240A20"/>
    <w:rPr>
      <w:rFonts w:ascii="Times New Roman" w:eastAsia="Times New Roman" w:hAnsi="Times New Roman"/>
      <w:u w:val="single"/>
    </w:rPr>
  </w:style>
  <w:style w:type="paragraph" w:customStyle="1" w:styleId="textunderline">
    <w:name w:val="text underline"/>
    <w:basedOn w:val="Normal"/>
    <w:link w:val="textunderlineChar"/>
    <w:autoRedefine/>
    <w:qFormat/>
    <w:rsid w:val="00240A20"/>
    <w:rPr>
      <w:rFonts w:ascii="Times New Roman" w:eastAsia="Times New Roman" w:hAnsi="Times New Roman"/>
      <w:u w:val="single"/>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locked/>
    <w:rsid w:val="00240A20"/>
    <w:rPr>
      <w:rFonts w:ascii="Garamond" w:hAnsi="Garamond"/>
      <w:b/>
    </w:rPr>
  </w:style>
  <w:style w:type="paragraph" w:customStyle="1" w:styleId="DebateTag">
    <w:name w:val="Debate Tag"/>
    <w:basedOn w:val="Normal"/>
    <w:link w:val="DebateTagChar"/>
    <w:autoRedefine/>
    <w:qFormat/>
    <w:rsid w:val="00240A20"/>
    <w:pPr>
      <w:tabs>
        <w:tab w:val="left" w:pos="270"/>
      </w:tabs>
    </w:pPr>
    <w:rPr>
      <w:rFonts w:ascii="Garamond" w:hAnsi="Garamond"/>
      <w:b/>
    </w:rPr>
  </w:style>
  <w:style w:type="paragraph" w:customStyle="1" w:styleId="DebateCite">
    <w:name w:val="Debate Cite"/>
    <w:basedOn w:val="Normal"/>
    <w:autoRedefine/>
    <w:qFormat/>
    <w:rsid w:val="00240A20"/>
    <w:pPr>
      <w:tabs>
        <w:tab w:val="left" w:pos="270"/>
      </w:tabs>
    </w:pPr>
    <w:rPr>
      <w:rFonts w:eastAsia="Times New Roman"/>
    </w:rPr>
  </w:style>
  <w:style w:type="paragraph" w:customStyle="1" w:styleId="BlockTitle10">
    <w:name w:val="Block Title #1"/>
    <w:basedOn w:val="Heading1"/>
    <w:qFormat/>
    <w:rsid w:val="00240A20"/>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caps/>
      <w:color w:val="000000"/>
      <w:kern w:val="32"/>
      <w:sz w:val="32"/>
    </w:rPr>
  </w:style>
  <w:style w:type="paragraph" w:customStyle="1" w:styleId="PreformattedText">
    <w:name w:val="Preformatted Text"/>
    <w:basedOn w:val="Normal"/>
    <w:qFormat/>
    <w:rsid w:val="00240A20"/>
    <w:pPr>
      <w:widowControl w:val="0"/>
      <w:suppressAutoHyphens/>
    </w:pPr>
    <w:rPr>
      <w:rFonts w:ascii="Courier New" w:eastAsia="Courier New" w:hAnsi="Courier New"/>
      <w:szCs w:val="20"/>
    </w:rPr>
  </w:style>
  <w:style w:type="paragraph" w:customStyle="1" w:styleId="MaggieTag">
    <w:name w:val="MaggieTag"/>
    <w:basedOn w:val="Heading2"/>
    <w:qFormat/>
    <w:rsid w:val="00240A20"/>
    <w:pPr>
      <w:keepNext w:val="0"/>
      <w:keepLines w:val="0"/>
      <w:spacing w:before="0"/>
      <w:jc w:val="left"/>
      <w:outlineLvl w:val="9"/>
    </w:pPr>
    <w:rPr>
      <w:bCs w:val="0"/>
      <w:sz w:val="24"/>
      <w:szCs w:val="20"/>
      <w:u w:val="none"/>
    </w:rPr>
  </w:style>
  <w:style w:type="character" w:customStyle="1" w:styleId="Heading4CiteChar">
    <w:name w:val="Heading 4 Cite Char"/>
    <w:link w:val="Heading4Cite"/>
    <w:locked/>
    <w:rsid w:val="00240A20"/>
    <w:rPr>
      <w:rFonts w:ascii="Times New Roman" w:eastAsia="Times New Roman" w:hAnsi="Times New Roman"/>
    </w:rPr>
  </w:style>
  <w:style w:type="paragraph" w:customStyle="1" w:styleId="Heading4Cite">
    <w:name w:val="Heading 4 Cite"/>
    <w:basedOn w:val="Normal"/>
    <w:link w:val="Heading4CiteChar"/>
    <w:autoRedefine/>
    <w:qFormat/>
    <w:rsid w:val="00240A20"/>
    <w:rPr>
      <w:rFonts w:ascii="Times New Roman" w:eastAsia="Times New Roman" w:hAnsi="Times New Roman"/>
    </w:rPr>
  </w:style>
  <w:style w:type="paragraph" w:customStyle="1" w:styleId="4">
    <w:name w:val="4"/>
    <w:basedOn w:val="Normal"/>
    <w:qFormat/>
    <w:rsid w:val="00240A20"/>
    <w:rPr>
      <w:rFonts w:eastAsia="Times New Roman"/>
    </w:rPr>
  </w:style>
  <w:style w:type="character" w:customStyle="1" w:styleId="UnunderlinedTextChar">
    <w:name w:val="Ununderlined Text Char"/>
    <w:link w:val="UnunderlinedText"/>
    <w:locked/>
    <w:rsid w:val="00240A20"/>
    <w:rPr>
      <w:rFonts w:eastAsia="Times New Roman"/>
      <w:bCs/>
      <w:sz w:val="12"/>
    </w:rPr>
  </w:style>
  <w:style w:type="paragraph" w:customStyle="1" w:styleId="UnunderlinedText">
    <w:name w:val="Ununderlined Text"/>
    <w:basedOn w:val="Normal"/>
    <w:link w:val="UnunderlinedTextChar"/>
    <w:autoRedefine/>
    <w:qFormat/>
    <w:rsid w:val="00240A20"/>
    <w:pPr>
      <w:spacing w:after="200" w:line="276" w:lineRule="auto"/>
    </w:pPr>
    <w:rPr>
      <w:rFonts w:eastAsia="Times New Roman"/>
      <w:bCs/>
      <w:sz w:val="12"/>
    </w:rPr>
  </w:style>
  <w:style w:type="paragraph" w:customStyle="1" w:styleId="card0">
    <w:name w:val="%card"/>
    <w:basedOn w:val="Normal"/>
    <w:autoRedefine/>
    <w:qFormat/>
    <w:rsid w:val="00240A20"/>
    <w:pPr>
      <w:spacing w:after="200" w:line="276" w:lineRule="auto"/>
      <w:ind w:left="288" w:right="288"/>
    </w:pPr>
    <w:rPr>
      <w:rFonts w:eastAsia="Times New Roman"/>
      <w:bCs/>
    </w:rPr>
  </w:style>
  <w:style w:type="paragraph" w:customStyle="1" w:styleId="BlockTitle4">
    <w:name w:val="%Block Title"/>
    <w:basedOn w:val="Heading1"/>
    <w:qFormat/>
    <w:rsid w:val="00240A20"/>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bCs w:val="0"/>
      <w:kern w:val="32"/>
      <w:sz w:val="28"/>
    </w:rPr>
  </w:style>
  <w:style w:type="paragraph" w:customStyle="1" w:styleId="HiddenBlockHeader">
    <w:name w:val="Hidden Block Header"/>
    <w:basedOn w:val="BlockHeadings"/>
    <w:next w:val="Nothing"/>
    <w:link w:val="HiddenBlockHeaderChar"/>
    <w:qFormat/>
    <w:rsid w:val="00240A20"/>
    <w:pPr>
      <w:widowControl w:val="0"/>
      <w:autoSpaceDE/>
      <w:autoSpaceDN/>
      <w:adjustRightInd/>
      <w:contextualSpacing w:val="0"/>
      <w:outlineLvl w:val="9"/>
    </w:pPr>
    <w:rPr>
      <w:rFonts w:ascii="Times New Roman" w:hAnsi="Times New Roman" w:cs="Courier New"/>
      <w:bCs/>
      <w:sz w:val="28"/>
      <w:szCs w:val="22"/>
    </w:rPr>
  </w:style>
  <w:style w:type="paragraph" w:customStyle="1" w:styleId="ThickUnderline">
    <w:name w:val="ThickUnderline"/>
    <w:qFormat/>
    <w:rsid w:val="00240A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u w:val="thick"/>
    </w:rPr>
  </w:style>
  <w:style w:type="paragraph" w:customStyle="1" w:styleId="DottedUnderline">
    <w:name w:val="DottedUnderline"/>
    <w:basedOn w:val="Cites"/>
    <w:qFormat/>
    <w:rsid w:val="00240A20"/>
    <w:pPr>
      <w:widowControl w:val="0"/>
      <w:autoSpaceDE w:val="0"/>
      <w:autoSpaceDN w:val="0"/>
      <w:adjustRightInd w:val="0"/>
      <w:spacing w:after="160" w:line="259" w:lineRule="auto"/>
      <w:jc w:val="both"/>
      <w:outlineLvl w:val="2"/>
    </w:pPr>
    <w:rPr>
      <w:rFonts w:cs="Times-Roman"/>
      <w:bCs/>
      <w:noProof w:val="0"/>
      <w:szCs w:val="22"/>
      <w:u w:val="dash"/>
      <w:lang w:bidi="en-US"/>
    </w:rPr>
  </w:style>
  <w:style w:type="paragraph" w:customStyle="1" w:styleId="AAAcard">
    <w:name w:val="AAAcard"/>
    <w:basedOn w:val="Normal"/>
    <w:link w:val="AAAcardChar"/>
    <w:uiPriority w:val="99"/>
    <w:qFormat/>
    <w:rsid w:val="00240A20"/>
    <w:pPr>
      <w:spacing w:after="200" w:line="276" w:lineRule="auto"/>
      <w:ind w:left="288" w:right="288"/>
    </w:pPr>
    <w:rPr>
      <w:rFonts w:eastAsia="Times New Roman"/>
      <w:bCs/>
      <w:szCs w:val="20"/>
    </w:rPr>
  </w:style>
  <w:style w:type="character" w:customStyle="1" w:styleId="Card-UnderlineChar">
    <w:name w:val="Card-Underline Char"/>
    <w:link w:val="Card-Underline"/>
    <w:locked/>
    <w:rsid w:val="00240A20"/>
    <w:rPr>
      <w:rFonts w:ascii="Century Gothic" w:eastAsia="Cambria" w:hAnsi="Century Gothic"/>
      <w:u w:val="thick"/>
    </w:rPr>
  </w:style>
  <w:style w:type="paragraph" w:customStyle="1" w:styleId="Card-Underline">
    <w:name w:val="Card-Underline"/>
    <w:basedOn w:val="Normal"/>
    <w:link w:val="Card-UnderlineChar"/>
    <w:qFormat/>
    <w:rsid w:val="00240A20"/>
    <w:rPr>
      <w:rFonts w:ascii="Century Gothic" w:eastAsia="Cambria" w:hAnsi="Century Gothic"/>
      <w:u w:val="thick"/>
    </w:rPr>
  </w:style>
  <w:style w:type="character" w:customStyle="1" w:styleId="SourcenameChar">
    <w:name w:val="Source name Char"/>
    <w:link w:val="Sourcename"/>
    <w:locked/>
    <w:rsid w:val="00240A20"/>
    <w:rPr>
      <w:rFonts w:ascii="Times New Roman" w:eastAsia="Times New Roman" w:hAnsi="Times New Roman"/>
      <w:bCs/>
    </w:rPr>
  </w:style>
  <w:style w:type="paragraph" w:customStyle="1" w:styleId="Sourcename">
    <w:name w:val="Source name"/>
    <w:basedOn w:val="Normal"/>
    <w:link w:val="SourcenameChar"/>
    <w:autoRedefine/>
    <w:qFormat/>
    <w:rsid w:val="00240A20"/>
    <w:pPr>
      <w:tabs>
        <w:tab w:val="left" w:pos="0"/>
      </w:tabs>
    </w:pPr>
    <w:rPr>
      <w:rFonts w:ascii="Times New Roman" w:eastAsia="Times New Roman" w:hAnsi="Times New Roman"/>
      <w:bCs/>
    </w:rPr>
  </w:style>
  <w:style w:type="paragraph" w:customStyle="1" w:styleId="PageNumber3">
    <w:name w:val="Page Number3"/>
    <w:basedOn w:val="Normal"/>
    <w:next w:val="Normal"/>
    <w:qFormat/>
    <w:rsid w:val="00240A20"/>
    <w:rPr>
      <w:rFonts w:eastAsia="Times New Roman"/>
    </w:rPr>
  </w:style>
  <w:style w:type="paragraph" w:customStyle="1" w:styleId="PageNumber4">
    <w:name w:val="Page Number4"/>
    <w:basedOn w:val="Normal"/>
    <w:next w:val="Normal"/>
    <w:qFormat/>
    <w:rsid w:val="00240A20"/>
    <w:rPr>
      <w:rFonts w:eastAsia="Times New Roman"/>
    </w:rPr>
  </w:style>
  <w:style w:type="paragraph" w:customStyle="1" w:styleId="PageNumber5">
    <w:name w:val="Page Number5"/>
    <w:basedOn w:val="Normal"/>
    <w:next w:val="Normal"/>
    <w:qFormat/>
    <w:rsid w:val="00240A20"/>
    <w:rPr>
      <w:rFonts w:eastAsia="Times New Roman"/>
    </w:rPr>
  </w:style>
  <w:style w:type="paragraph" w:customStyle="1" w:styleId="smalltext1">
    <w:name w:val="small text1"/>
    <w:basedOn w:val="Normal"/>
    <w:next w:val="Normal"/>
    <w:uiPriority w:val="4"/>
    <w:qFormat/>
    <w:rsid w:val="00240A20"/>
    <w:pPr>
      <w:keepNext/>
      <w:keepLines/>
      <w:spacing w:before="200"/>
      <w:outlineLvl w:val="3"/>
    </w:pPr>
    <w:rPr>
      <w:rFonts w:eastAsia="Times New Roman"/>
      <w:b/>
      <w:bCs/>
      <w:iCs/>
      <w:sz w:val="26"/>
    </w:rPr>
  </w:style>
  <w:style w:type="paragraph" w:customStyle="1" w:styleId="Title10">
    <w:name w:val="Title1"/>
    <w:basedOn w:val="Normal"/>
    <w:next w:val="Normal"/>
    <w:uiPriority w:val="1"/>
    <w:qFormat/>
    <w:rsid w:val="00240A20"/>
    <w:pPr>
      <w:pBdr>
        <w:bottom w:val="single" w:sz="8" w:space="4" w:color="4F81BD"/>
      </w:pBdr>
      <w:spacing w:after="300"/>
      <w:contextualSpacing/>
    </w:pPr>
    <w:rPr>
      <w:bCs/>
      <w:u w:val="single"/>
    </w:rPr>
  </w:style>
  <w:style w:type="character" w:customStyle="1" w:styleId="CircleChar">
    <w:name w:val="Circle Char"/>
    <w:link w:val="Circle"/>
    <w:locked/>
    <w:rsid w:val="00240A20"/>
    <w:rPr>
      <w:rFonts w:ascii="Times New Roman" w:eastAsia="Times New Roman" w:hAnsi="Times New Roman"/>
      <w:b/>
      <w:u w:val="words"/>
    </w:rPr>
  </w:style>
  <w:style w:type="paragraph" w:customStyle="1" w:styleId="Circle">
    <w:name w:val="Circle"/>
    <w:basedOn w:val="Normal"/>
    <w:link w:val="CircleChar"/>
    <w:qFormat/>
    <w:rsid w:val="00240A20"/>
    <w:rPr>
      <w:rFonts w:ascii="Times New Roman" w:eastAsia="Times New Roman" w:hAnsi="Times New Roman"/>
      <w:b/>
      <w:u w:val="words"/>
    </w:rPr>
  </w:style>
  <w:style w:type="paragraph" w:customStyle="1" w:styleId="2909F619802848F09E01365C32F34654">
    <w:name w:val="2909F619802848F09E01365C32F34654"/>
    <w:uiPriority w:val="99"/>
    <w:qFormat/>
    <w:rsid w:val="00240A20"/>
    <w:pPr>
      <w:spacing w:after="200" w:line="276" w:lineRule="auto"/>
    </w:pPr>
    <w:rPr>
      <w:rFonts w:eastAsia="Times New Roman" w:cs="Times New Roman"/>
      <w:lang w:eastAsia="ja-JP"/>
    </w:rPr>
  </w:style>
  <w:style w:type="paragraph" w:customStyle="1" w:styleId="D345FF3D873148C5AE3FBF3267827368">
    <w:name w:val="D345FF3D873148C5AE3FBF3267827368"/>
    <w:uiPriority w:val="99"/>
    <w:qFormat/>
    <w:rsid w:val="00240A20"/>
    <w:pPr>
      <w:spacing w:after="200" w:line="276" w:lineRule="auto"/>
    </w:pPr>
    <w:rPr>
      <w:rFonts w:eastAsia="Times New Roman" w:cs="Times New Roman"/>
      <w:lang w:eastAsia="ja-JP"/>
    </w:rPr>
  </w:style>
  <w:style w:type="character" w:customStyle="1" w:styleId="citeunreadChar">
    <w:name w:val="cite unread Char"/>
    <w:link w:val="citeunread"/>
    <w:locked/>
    <w:rsid w:val="00240A20"/>
    <w:rPr>
      <w:rFonts w:ascii="Times New Roman" w:eastAsia="MS Mincho" w:hAnsi="Times New Roman"/>
      <w:kern w:val="28"/>
      <w:sz w:val="18"/>
    </w:rPr>
  </w:style>
  <w:style w:type="paragraph" w:customStyle="1" w:styleId="citeunread">
    <w:name w:val="cite unread"/>
    <w:basedOn w:val="Normal"/>
    <w:link w:val="citeunreadChar"/>
    <w:qFormat/>
    <w:rsid w:val="00240A20"/>
    <w:pPr>
      <w:widowControl w:val="0"/>
      <w:overflowPunct w:val="0"/>
      <w:autoSpaceDE w:val="0"/>
      <w:autoSpaceDN w:val="0"/>
      <w:adjustRightInd w:val="0"/>
      <w:spacing w:after="120"/>
    </w:pPr>
    <w:rPr>
      <w:rFonts w:ascii="Times New Roman" w:eastAsia="MS Mincho" w:hAnsi="Times New Roman"/>
      <w:kern w:val="28"/>
      <w:sz w:val="18"/>
    </w:rPr>
  </w:style>
  <w:style w:type="character" w:customStyle="1" w:styleId="readCharChar">
    <w:name w:val="read Char Char"/>
    <w:link w:val="read"/>
    <w:locked/>
    <w:rsid w:val="00240A20"/>
    <w:rPr>
      <w:rFonts w:ascii="Times New Roman" w:eastAsia="Times New Roman" w:hAnsi="Times New Roman"/>
      <w:b/>
      <w:u w:val="single"/>
    </w:rPr>
  </w:style>
  <w:style w:type="paragraph" w:customStyle="1" w:styleId="read">
    <w:name w:val="read"/>
    <w:basedOn w:val="Normal"/>
    <w:next w:val="Normal"/>
    <w:link w:val="readCharChar"/>
    <w:qFormat/>
    <w:rsid w:val="00240A20"/>
    <w:rPr>
      <w:rFonts w:ascii="Times New Roman" w:eastAsia="Times New Roman" w:hAnsi="Times New Roman"/>
      <w:b/>
      <w:u w:val="single"/>
    </w:rPr>
  </w:style>
  <w:style w:type="paragraph" w:customStyle="1" w:styleId="PageNumber6">
    <w:name w:val="Page Number6"/>
    <w:basedOn w:val="Normal"/>
    <w:next w:val="Normal"/>
    <w:qFormat/>
    <w:rsid w:val="00240A20"/>
    <w:rPr>
      <w:rFonts w:eastAsia="Times New Roman"/>
    </w:rPr>
  </w:style>
  <w:style w:type="paragraph" w:customStyle="1" w:styleId="user">
    <w:name w:val="user"/>
    <w:basedOn w:val="Normal"/>
    <w:uiPriority w:val="99"/>
    <w:qFormat/>
    <w:rsid w:val="00240A20"/>
    <w:pPr>
      <w:spacing w:before="100" w:beforeAutospacing="1" w:after="100" w:afterAutospacing="1"/>
    </w:pPr>
    <w:rPr>
      <w:rFonts w:ascii="Times" w:eastAsia="Times New Roman" w:hAnsi="Times"/>
      <w:szCs w:val="20"/>
    </w:rPr>
  </w:style>
  <w:style w:type="paragraph" w:customStyle="1" w:styleId="lastupdated">
    <w:name w:val="lastupdated"/>
    <w:basedOn w:val="Normal"/>
    <w:uiPriority w:val="99"/>
    <w:qFormat/>
    <w:rsid w:val="00240A20"/>
    <w:pPr>
      <w:spacing w:before="100" w:beforeAutospacing="1" w:after="100" w:afterAutospacing="1"/>
    </w:pPr>
    <w:rPr>
      <w:rFonts w:ascii="Times" w:eastAsia="Times New Roman" w:hAnsi="Times"/>
      <w:szCs w:val="20"/>
    </w:rPr>
  </w:style>
  <w:style w:type="paragraph" w:customStyle="1" w:styleId="hn-byline">
    <w:name w:val="hn-byline"/>
    <w:basedOn w:val="Normal"/>
    <w:qFormat/>
    <w:rsid w:val="00240A20"/>
    <w:pPr>
      <w:spacing w:before="100" w:beforeAutospacing="1" w:after="100" w:afterAutospacing="1"/>
    </w:pPr>
    <w:rPr>
      <w:rFonts w:ascii="Times" w:eastAsia="Times New Roman" w:hAnsi="Times"/>
      <w:szCs w:val="20"/>
    </w:rPr>
  </w:style>
  <w:style w:type="paragraph" w:customStyle="1" w:styleId="articleinfo">
    <w:name w:val="articleinfo"/>
    <w:basedOn w:val="Normal"/>
    <w:qFormat/>
    <w:rsid w:val="00240A20"/>
    <w:pPr>
      <w:spacing w:before="100" w:beforeAutospacing="1" w:after="100" w:afterAutospacing="1"/>
    </w:pPr>
    <w:rPr>
      <w:rFonts w:ascii="Times" w:eastAsia="Times New Roman" w:hAnsi="Times"/>
      <w:szCs w:val="20"/>
    </w:rPr>
  </w:style>
  <w:style w:type="character" w:customStyle="1" w:styleId="StyleStyle16ptChar">
    <w:name w:val="Style Style1 + 6 pt Char"/>
    <w:link w:val="StyleStyle16pt"/>
    <w:locked/>
    <w:rsid w:val="00240A20"/>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240A20"/>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qFormat/>
    <w:rsid w:val="00240A20"/>
    <w:rPr>
      <w:rFonts w:eastAsia="Times New Roman"/>
    </w:rPr>
  </w:style>
  <w:style w:type="paragraph" w:customStyle="1" w:styleId="DebateTag0">
    <w:name w:val="DebateTag"/>
    <w:basedOn w:val="Normal"/>
    <w:qFormat/>
    <w:rsid w:val="00240A20"/>
    <w:rPr>
      <w:b/>
    </w:rPr>
  </w:style>
  <w:style w:type="paragraph" w:customStyle="1" w:styleId="date-comments">
    <w:name w:val="date-comments"/>
    <w:basedOn w:val="Normal"/>
    <w:uiPriority w:val="99"/>
    <w:qFormat/>
    <w:rsid w:val="00240A20"/>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240A2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styleId="EndnoteReference">
    <w:name w:val="endnote reference"/>
    <w:unhideWhenUsed/>
    <w:rsid w:val="00240A20"/>
    <w:rPr>
      <w:vertAlign w:val="baseline"/>
    </w:rPr>
  </w:style>
  <w:style w:type="character" w:customStyle="1" w:styleId="Heading7Char1">
    <w:name w:val="Heading 7 Char1"/>
    <w:semiHidden/>
    <w:rsid w:val="00240A20"/>
    <w:rPr>
      <w:rFonts w:ascii="Cambria" w:eastAsia="MS Gothic" w:hAnsi="Cambria" w:cs="Times New Roman"/>
      <w:i/>
      <w:iCs/>
      <w:color w:val="404040"/>
      <w:sz w:val="22"/>
      <w:szCs w:val="22"/>
    </w:rPr>
  </w:style>
  <w:style w:type="character" w:customStyle="1" w:styleId="Heading8Char1">
    <w:name w:val="Heading 8 Char1"/>
    <w:semiHidden/>
    <w:rsid w:val="00240A20"/>
    <w:rPr>
      <w:rFonts w:ascii="Cambria" w:eastAsia="MS Gothic" w:hAnsi="Cambria" w:cs="Times New Roman"/>
      <w:color w:val="404040"/>
    </w:rPr>
  </w:style>
  <w:style w:type="character" w:customStyle="1" w:styleId="Heading9Char1">
    <w:name w:val="Heading 9 Char1"/>
    <w:semiHidden/>
    <w:rsid w:val="00240A20"/>
    <w:rPr>
      <w:rFonts w:ascii="Cambria" w:eastAsia="MS Gothic" w:hAnsi="Cambria" w:cs="Times New Roman"/>
      <w:i/>
      <w:iCs/>
      <w:color w:val="404040"/>
    </w:rPr>
  </w:style>
  <w:style w:type="character" w:customStyle="1" w:styleId="cardchar00">
    <w:name w:val="cardchar0"/>
    <w:rsid w:val="00240A20"/>
  </w:style>
  <w:style w:type="character" w:customStyle="1" w:styleId="UnderlineNon-bold">
    <w:name w:val="Underline Non - bold"/>
    <w:rsid w:val="00240A20"/>
    <w:rPr>
      <w:rFonts w:ascii="Times New Roman" w:hAnsi="Times New Roman" w:cs="Times New Roman" w:hint="default"/>
      <w:iCs/>
      <w:sz w:val="22"/>
      <w:u w:val="single"/>
    </w:rPr>
  </w:style>
  <w:style w:type="character" w:customStyle="1" w:styleId="Heading5Char2">
    <w:name w:val="Heading 5 Char2"/>
    <w:rsid w:val="00240A20"/>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unhideWhenUsed/>
    <w:rsid w:val="00240A20"/>
    <w:pPr>
      <w:pBdr>
        <w:bottom w:val="single" w:sz="6" w:space="1" w:color="auto"/>
      </w:pBdr>
      <w:jc w:val="center"/>
    </w:pPr>
    <w:rPr>
      <w:rFonts w:ascii="Arial" w:hAnsi="Arial" w:cs="Arial"/>
      <w:vanish/>
      <w:szCs w:val="16"/>
    </w:rPr>
  </w:style>
  <w:style w:type="character" w:customStyle="1" w:styleId="z-TopofFormChar">
    <w:name w:val="z-Top of Form Char"/>
    <w:basedOn w:val="DefaultParagraphFont"/>
    <w:link w:val="z-TopofForm"/>
    <w:uiPriority w:val="99"/>
    <w:rsid w:val="00240A20"/>
    <w:rPr>
      <w:rFonts w:ascii="Arial" w:hAnsi="Arial" w:cs="Arial"/>
      <w:vanish/>
      <w:szCs w:val="16"/>
    </w:rPr>
  </w:style>
  <w:style w:type="character" w:customStyle="1" w:styleId="z-TopofFormChar1">
    <w:name w:val="z-Top of Form Char1"/>
    <w:uiPriority w:val="99"/>
    <w:rsid w:val="00240A20"/>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unhideWhenUsed/>
    <w:rsid w:val="00240A20"/>
    <w:pPr>
      <w:pBdr>
        <w:top w:val="single" w:sz="6" w:space="1" w:color="auto"/>
      </w:pBdr>
      <w:jc w:val="center"/>
    </w:pPr>
    <w:rPr>
      <w:rFonts w:ascii="Arial" w:hAnsi="Arial" w:cs="Arial"/>
      <w:vanish/>
      <w:szCs w:val="16"/>
    </w:rPr>
  </w:style>
  <w:style w:type="character" w:customStyle="1" w:styleId="z-BottomofFormChar">
    <w:name w:val="z-Bottom of Form Char"/>
    <w:basedOn w:val="DefaultParagraphFont"/>
    <w:link w:val="z-BottomofForm"/>
    <w:uiPriority w:val="99"/>
    <w:rsid w:val="00240A20"/>
    <w:rPr>
      <w:rFonts w:ascii="Arial" w:hAnsi="Arial" w:cs="Arial"/>
      <w:vanish/>
      <w:szCs w:val="16"/>
    </w:rPr>
  </w:style>
  <w:style w:type="character" w:customStyle="1" w:styleId="z-BottomofFormChar1">
    <w:name w:val="z-Bottom of Form Char1"/>
    <w:uiPriority w:val="99"/>
    <w:rsid w:val="00240A20"/>
    <w:rPr>
      <w:rFonts w:ascii="Arial" w:hAnsi="Arial" w:cs="Arial" w:hint="default"/>
      <w:vanish/>
      <w:webHidden w:val="0"/>
      <w:sz w:val="16"/>
      <w:szCs w:val="16"/>
      <w:specVanish w:val="0"/>
    </w:rPr>
  </w:style>
  <w:style w:type="character" w:customStyle="1" w:styleId="Style2CharChar">
    <w:name w:val="Style2 Char Char"/>
    <w:rsid w:val="00240A20"/>
    <w:rPr>
      <w:u w:val="thick"/>
      <w:lang w:val="en-US" w:eastAsia="en-US" w:bidi="ar-SA"/>
    </w:rPr>
  </w:style>
  <w:style w:type="character" w:customStyle="1" w:styleId="authordate0">
    <w:name w:val="authordate"/>
    <w:rsid w:val="00240A20"/>
  </w:style>
  <w:style w:type="character" w:customStyle="1" w:styleId="underline0">
    <w:name w:val="%underline"/>
    <w:qFormat/>
    <w:rsid w:val="00240A20"/>
    <w:rPr>
      <w:rFonts w:ascii="Times New Roman" w:hAnsi="Times New Roman" w:cs="Times New Roman" w:hint="default"/>
      <w:strike w:val="0"/>
      <w:dstrike w:val="0"/>
      <w:sz w:val="16"/>
      <w:u w:val="none"/>
      <w:effect w:val="none"/>
    </w:rPr>
  </w:style>
  <w:style w:type="character" w:customStyle="1" w:styleId="AUNDERLINE0">
    <w:name w:val="AUNDERLINE"/>
    <w:qFormat/>
    <w:rsid w:val="00240A20"/>
    <w:rPr>
      <w:rFonts w:ascii="Times New Roman" w:hAnsi="Times New Roman" w:cs="Times New Roman" w:hint="default"/>
      <w:sz w:val="20"/>
      <w:u w:val="single"/>
    </w:rPr>
  </w:style>
  <w:style w:type="character" w:customStyle="1" w:styleId="UnderlinedCharChar">
    <w:name w:val="Underlined Char Char"/>
    <w:rsid w:val="00240A20"/>
    <w:rPr>
      <w:rFonts w:ascii="Garamond" w:hAnsi="Garamond" w:hint="default"/>
      <w:szCs w:val="28"/>
      <w:u w:val="single"/>
      <w:lang w:val="en-US" w:eastAsia="en-US" w:bidi="ar-SA"/>
    </w:rPr>
  </w:style>
  <w:style w:type="character" w:customStyle="1" w:styleId="slug-doi">
    <w:name w:val="slug-doi"/>
    <w:rsid w:val="00240A20"/>
  </w:style>
  <w:style w:type="character" w:customStyle="1" w:styleId="af">
    <w:name w:val="af"/>
    <w:rsid w:val="00240A20"/>
  </w:style>
  <w:style w:type="character" w:customStyle="1" w:styleId="ab">
    <w:name w:val="ab"/>
    <w:rsid w:val="00240A20"/>
  </w:style>
  <w:style w:type="character" w:customStyle="1" w:styleId="em">
    <w:name w:val="em"/>
    <w:rsid w:val="00240A20"/>
  </w:style>
  <w:style w:type="character" w:customStyle="1" w:styleId="au">
    <w:name w:val="au"/>
    <w:rsid w:val="00240A20"/>
  </w:style>
  <w:style w:type="character" w:customStyle="1" w:styleId="ti">
    <w:name w:val="ti"/>
    <w:rsid w:val="00240A20"/>
  </w:style>
  <w:style w:type="character" w:customStyle="1" w:styleId="subheadblue">
    <w:name w:val="subhead_blue"/>
    <w:rsid w:val="00240A20"/>
  </w:style>
  <w:style w:type="character" w:customStyle="1" w:styleId="affiliation">
    <w:name w:val="affiliation"/>
    <w:rsid w:val="00240A20"/>
  </w:style>
  <w:style w:type="character" w:customStyle="1" w:styleId="slug-doi-wrapper">
    <w:name w:val="slug-doi-wrapper"/>
    <w:rsid w:val="00240A20"/>
  </w:style>
  <w:style w:type="character" w:customStyle="1" w:styleId="slug-metadata-noteahead-of-print">
    <w:name w:val="slug-metadata-note ahead-of-print"/>
    <w:rsid w:val="00240A20"/>
  </w:style>
  <w:style w:type="character" w:customStyle="1" w:styleId="slug-ahead-of-print-date">
    <w:name w:val="slug-ahead-of-print-date"/>
    <w:rsid w:val="00240A20"/>
  </w:style>
  <w:style w:type="character" w:customStyle="1" w:styleId="medium-bold">
    <w:name w:val="medium-bold"/>
    <w:rsid w:val="00240A20"/>
  </w:style>
  <w:style w:type="character" w:customStyle="1" w:styleId="updated-short-citation">
    <w:name w:val="updated-short-citation"/>
    <w:rsid w:val="00240A20"/>
  </w:style>
  <w:style w:type="character" w:customStyle="1" w:styleId="goohl0">
    <w:name w:val="goohl0"/>
    <w:rsid w:val="00240A20"/>
  </w:style>
  <w:style w:type="character" w:customStyle="1" w:styleId="CharChar6">
    <w:name w:val="Char Char6"/>
    <w:rsid w:val="00240A20"/>
    <w:rPr>
      <w:rFonts w:ascii="Arial" w:hAnsi="Arial" w:cs="Arial" w:hint="default"/>
      <w:bCs/>
      <w:sz w:val="16"/>
      <w:szCs w:val="26"/>
      <w:lang w:val="en-US" w:eastAsia="en-US" w:bidi="ar-SA"/>
    </w:rPr>
  </w:style>
  <w:style w:type="character" w:customStyle="1" w:styleId="TagCharChar1">
    <w:name w:val="Tag Char Char1"/>
    <w:rsid w:val="00240A20"/>
    <w:rPr>
      <w:b/>
      <w:bCs w:val="0"/>
      <w:sz w:val="24"/>
      <w:szCs w:val="24"/>
      <w:lang w:val="en-US" w:eastAsia="en-US" w:bidi="ar-SA"/>
    </w:rPr>
  </w:style>
  <w:style w:type="character" w:customStyle="1" w:styleId="12TimesNewRoman">
    <w:name w:val="12 Times New Roman"/>
    <w:rsid w:val="00240A2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40A2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40A20"/>
    <w:rPr>
      <w:rFonts w:ascii="Times New Roman" w:hAnsi="Times New Roman" w:cs="Times New Roman" w:hint="default"/>
      <w:strike w:val="0"/>
      <w:dstrike w:val="0"/>
      <w:sz w:val="14"/>
      <w:u w:val="none"/>
      <w:effect w:val="none"/>
    </w:rPr>
  </w:style>
  <w:style w:type="character" w:customStyle="1" w:styleId="F8-UnderlineBold">
    <w:name w:val="F8 - Underline/Bold"/>
    <w:rsid w:val="00240A20"/>
    <w:rPr>
      <w:rFonts w:ascii="Times New Roman" w:hAnsi="Times New Roman" w:cs="Times New Roman" w:hint="default"/>
      <w:b/>
      <w:bCs w:val="0"/>
      <w:sz w:val="20"/>
      <w:u w:val="single"/>
    </w:rPr>
  </w:style>
  <w:style w:type="character" w:customStyle="1" w:styleId="F7-SmallFont">
    <w:name w:val="F7 - Small Font"/>
    <w:rsid w:val="00240A20"/>
    <w:rPr>
      <w:rFonts w:ascii="Times New Roman" w:hAnsi="Times New Roman" w:cs="Times New Roman" w:hint="default"/>
      <w:sz w:val="14"/>
    </w:rPr>
  </w:style>
  <w:style w:type="character" w:customStyle="1" w:styleId="Brief-Bold">
    <w:name w:val="Brief - Bold"/>
    <w:rsid w:val="00240A20"/>
    <w:rPr>
      <w:rFonts w:ascii="Times New Roman" w:hAnsi="Times New Roman" w:cs="Times New Roman" w:hint="default"/>
      <w:b/>
      <w:bCs w:val="0"/>
    </w:rPr>
  </w:style>
  <w:style w:type="character" w:customStyle="1" w:styleId="Card-Underline0">
    <w:name w:val="Card - Underline"/>
    <w:rsid w:val="00240A20"/>
    <w:rPr>
      <w:rFonts w:ascii="Times New Roman" w:hAnsi="Times New Roman" w:cs="Times New Roman" w:hint="default"/>
      <w:u w:val="single"/>
    </w:rPr>
  </w:style>
  <w:style w:type="character" w:customStyle="1" w:styleId="beriefunderline">
    <w:name w:val="berief = underline"/>
    <w:rsid w:val="00240A20"/>
    <w:rPr>
      <w:rFonts w:ascii="Times New Roman" w:eastAsia="Times New Roman" w:hAnsi="Times New Roman" w:cs="Times New Roman" w:hint="default"/>
      <w:sz w:val="20"/>
      <w:u w:val="single"/>
    </w:rPr>
  </w:style>
  <w:style w:type="character" w:customStyle="1" w:styleId="BoldText10pt">
    <w:name w:val="Bold Text 10 pt"/>
    <w:rsid w:val="00240A2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PlainTextChar1">
    <w:name w:val="Plain Text Char1"/>
    <w:basedOn w:val="DefaultParagraphFont"/>
    <w:rsid w:val="00240A20"/>
    <w:rPr>
      <w:rFonts w:ascii="Consolas" w:hAnsi="Consolas" w:cs="Consolas"/>
      <w:sz w:val="21"/>
      <w:szCs w:val="21"/>
    </w:rPr>
  </w:style>
  <w:style w:type="character" w:customStyle="1" w:styleId="eoeaheader">
    <w:name w:val="eoea_header"/>
    <w:rsid w:val="00240A20"/>
  </w:style>
  <w:style w:type="character" w:customStyle="1" w:styleId="SC4208902">
    <w:name w:val="SC.4.208902"/>
    <w:rsid w:val="00240A20"/>
    <w:rPr>
      <w:rFonts w:ascii="Century" w:hAnsi="Century" w:cs="Century" w:hint="default"/>
      <w:color w:val="000000"/>
      <w:sz w:val="22"/>
      <w:szCs w:val="22"/>
    </w:rPr>
  </w:style>
  <w:style w:type="character" w:customStyle="1" w:styleId="SC4208915">
    <w:name w:val="SC.4.208915"/>
    <w:rsid w:val="00240A20"/>
    <w:rPr>
      <w:rFonts w:ascii="Century" w:hAnsi="Century" w:cs="Century" w:hint="default"/>
      <w:color w:val="000000"/>
      <w:sz w:val="13"/>
      <w:szCs w:val="13"/>
    </w:rPr>
  </w:style>
  <w:style w:type="character" w:customStyle="1" w:styleId="SC273764">
    <w:name w:val="SC.2.73764"/>
    <w:rsid w:val="00240A20"/>
    <w:rPr>
      <w:rFonts w:ascii="Century" w:hAnsi="Century" w:cs="Century" w:hint="default"/>
      <w:color w:val="000000"/>
      <w:sz w:val="72"/>
      <w:szCs w:val="72"/>
    </w:rPr>
  </w:style>
  <w:style w:type="character" w:customStyle="1" w:styleId="SC273779">
    <w:name w:val="SC.2.73779"/>
    <w:rsid w:val="00240A20"/>
    <w:rPr>
      <w:rFonts w:ascii="Century" w:hAnsi="Century" w:cs="Century" w:hint="default"/>
      <w:color w:val="000000"/>
      <w:sz w:val="40"/>
      <w:szCs w:val="40"/>
    </w:rPr>
  </w:style>
  <w:style w:type="character" w:customStyle="1" w:styleId="SC273763">
    <w:name w:val="SC.2.73763"/>
    <w:rsid w:val="00240A20"/>
    <w:rPr>
      <w:rFonts w:ascii="Century" w:hAnsi="Century" w:cs="Century" w:hint="default"/>
      <w:b/>
      <w:bCs/>
      <w:color w:val="000000"/>
    </w:rPr>
  </w:style>
  <w:style w:type="character" w:customStyle="1" w:styleId="SC4208910">
    <w:name w:val="SC.4.208910"/>
    <w:rsid w:val="00240A20"/>
    <w:rPr>
      <w:rFonts w:ascii="Century" w:hAnsi="Century" w:cs="Century" w:hint="default"/>
      <w:color w:val="000000"/>
      <w:sz w:val="28"/>
      <w:szCs w:val="28"/>
    </w:rPr>
  </w:style>
  <w:style w:type="character" w:customStyle="1" w:styleId="SC4208911">
    <w:name w:val="SC.4.208911"/>
    <w:rsid w:val="00240A20"/>
    <w:rPr>
      <w:rFonts w:ascii="Century" w:hAnsi="Century" w:cs="Century" w:hint="default"/>
      <w:color w:val="000000"/>
    </w:rPr>
  </w:style>
  <w:style w:type="character" w:customStyle="1" w:styleId="articlesubtitle">
    <w:name w:val="article_sub_title"/>
    <w:rsid w:val="00240A20"/>
  </w:style>
  <w:style w:type="character" w:customStyle="1" w:styleId="newsdate2">
    <w:name w:val="news_date2"/>
    <w:rsid w:val="00240A20"/>
  </w:style>
  <w:style w:type="character" w:customStyle="1" w:styleId="readarticleheader">
    <w:name w:val="readarticleheader"/>
    <w:rsid w:val="00240A20"/>
  </w:style>
  <w:style w:type="character" w:customStyle="1" w:styleId="UnderlineChar20">
    <w:name w:val="Underline Char2"/>
    <w:rsid w:val="00240A20"/>
    <w:rPr>
      <w:rFonts w:ascii="Trebuchet MS" w:hAnsi="Trebuchet MS" w:hint="default"/>
      <w:u w:val="thick"/>
      <w:lang w:val="en-US" w:eastAsia="zh-CN" w:bidi="ar-SA"/>
    </w:rPr>
  </w:style>
  <w:style w:type="character" w:customStyle="1" w:styleId="BoldUnderliningChar">
    <w:name w:val="Bold Underlining Char"/>
    <w:rsid w:val="00240A20"/>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240A20"/>
    <w:rPr>
      <w:rFonts w:ascii="Arial" w:hAnsi="Arial" w:cs="Arial" w:hint="default"/>
      <w:b w:val="0"/>
      <w:bCs w:val="0"/>
      <w:i w:val="0"/>
      <w:iCs w:val="0"/>
      <w:sz w:val="20"/>
      <w:szCs w:val="20"/>
    </w:rPr>
  </w:style>
  <w:style w:type="character" w:customStyle="1" w:styleId="UnderlinedCardChar">
    <w:name w:val="Underlined Card Char"/>
    <w:rsid w:val="00240A20"/>
    <w:rPr>
      <w:rFonts w:ascii="Palatino Linotype" w:hAnsi="Palatino Linotype" w:hint="default"/>
      <w:u w:val="single"/>
      <w:lang w:val="en-US" w:eastAsia="en-US" w:bidi="ar-SA"/>
    </w:rPr>
  </w:style>
  <w:style w:type="character" w:customStyle="1" w:styleId="char">
    <w:name w:val="char"/>
    <w:rsid w:val="00240A20"/>
  </w:style>
  <w:style w:type="character" w:customStyle="1" w:styleId="UnderlineCharCharCharCharCharChar">
    <w:name w:val="Underline Char Char Char Char Char Char"/>
    <w:rsid w:val="00240A20"/>
    <w:rPr>
      <w:rFonts w:ascii="Arial Narrow" w:hAnsi="Arial Narrow" w:hint="default"/>
      <w:szCs w:val="24"/>
      <w:u w:val="single"/>
      <w:lang w:val="en-US" w:eastAsia="en-US" w:bidi="ar-SA"/>
    </w:rPr>
  </w:style>
  <w:style w:type="character" w:customStyle="1" w:styleId="klink">
    <w:name w:val="klink"/>
    <w:rsid w:val="00240A20"/>
  </w:style>
  <w:style w:type="character" w:customStyle="1" w:styleId="date10">
    <w:name w:val="date1"/>
    <w:rsid w:val="00240A20"/>
  </w:style>
  <w:style w:type="character" w:customStyle="1" w:styleId="bolding1">
    <w:name w:val="bolding1"/>
    <w:rsid w:val="00240A20"/>
    <w:rPr>
      <w:b/>
      <w:bCs/>
    </w:rPr>
  </w:style>
  <w:style w:type="character" w:customStyle="1" w:styleId="bookoptions1">
    <w:name w:val="book_options1"/>
    <w:rsid w:val="00240A20"/>
    <w:rPr>
      <w:b/>
      <w:bCs/>
      <w:color w:val="333366"/>
    </w:rPr>
  </w:style>
  <w:style w:type="character" w:customStyle="1" w:styleId="descriptionblock">
    <w:name w:val="description block"/>
    <w:rsid w:val="00240A20"/>
  </w:style>
  <w:style w:type="character" w:customStyle="1" w:styleId="detailsboxblock">
    <w:name w:val="detailsbox block"/>
    <w:rsid w:val="00240A20"/>
  </w:style>
  <w:style w:type="character" w:customStyle="1" w:styleId="Char3">
    <w:name w:val="Char3"/>
    <w:rsid w:val="00240A20"/>
    <w:rPr>
      <w:rFonts w:ascii="Arial" w:hAnsi="Arial" w:cs="Arial" w:hint="default"/>
      <w:bCs/>
      <w:u w:val="thick"/>
      <w:lang w:val="en-US" w:eastAsia="en-US" w:bidi="ar-SA"/>
    </w:rPr>
  </w:style>
  <w:style w:type="character" w:customStyle="1" w:styleId="texto11">
    <w:name w:val="texto11"/>
    <w:rsid w:val="00240A20"/>
    <w:rPr>
      <w:rFonts w:ascii="Arial" w:hAnsi="Arial" w:cs="Arial" w:hint="default"/>
      <w:b w:val="0"/>
      <w:bCs w:val="0"/>
      <w:i w:val="0"/>
      <w:iCs w:val="0"/>
      <w:caps w:val="0"/>
      <w:color w:val="000000"/>
      <w:sz w:val="26"/>
      <w:szCs w:val="26"/>
    </w:rPr>
  </w:style>
  <w:style w:type="character" w:customStyle="1" w:styleId="CardTagChar">
    <w:name w:val="Card Tag Char"/>
    <w:rsid w:val="00240A20"/>
    <w:rPr>
      <w:rFonts w:ascii="Arial Narrow" w:hAnsi="Arial Narrow" w:hint="default"/>
      <w:b/>
      <w:bCs w:val="0"/>
      <w:sz w:val="24"/>
      <w:szCs w:val="24"/>
      <w:lang w:val="en-US" w:eastAsia="en-US" w:bidi="ar-SA"/>
    </w:rPr>
  </w:style>
  <w:style w:type="character" w:customStyle="1" w:styleId="CardtextChar4">
    <w:name w:val="Card text Char"/>
    <w:rsid w:val="00240A20"/>
    <w:rPr>
      <w:rFonts w:ascii="Arial Narrow" w:hAnsi="Arial Narrow" w:hint="default"/>
      <w:sz w:val="22"/>
      <w:szCs w:val="24"/>
      <w:u w:val="single"/>
      <w:lang w:val="en-US" w:eastAsia="en-US" w:bidi="ar-SA"/>
    </w:rPr>
  </w:style>
  <w:style w:type="character" w:customStyle="1" w:styleId="DebateCiteCharCharChar">
    <w:name w:val="Debate Cite Char Char Char"/>
    <w:rsid w:val="00240A20"/>
    <w:rPr>
      <w:b/>
      <w:bCs w:val="0"/>
      <w:sz w:val="32"/>
      <w:szCs w:val="32"/>
      <w:lang w:val="en-US" w:eastAsia="en-US" w:bidi="ar-SA"/>
    </w:rPr>
  </w:style>
  <w:style w:type="paragraph" w:styleId="BodyTextFirstIndent">
    <w:name w:val="Body Text First Indent"/>
    <w:basedOn w:val="BodyText"/>
    <w:link w:val="BodyTextFirstIndentChar"/>
    <w:unhideWhenUsed/>
    <w:rsid w:val="00240A20"/>
    <w:pPr>
      <w:spacing w:after="160"/>
      <w:ind w:firstLine="360"/>
    </w:pPr>
    <w:rPr>
      <w:rFonts w:ascii="Times New Roman" w:eastAsia="Times New Roman" w:hAnsi="Times New Roman"/>
    </w:rPr>
  </w:style>
  <w:style w:type="character" w:customStyle="1" w:styleId="BodyTextFirstIndentChar1">
    <w:name w:val="Body Text First Indent Char1"/>
    <w:basedOn w:val="BodyTextChar"/>
    <w:rsid w:val="00240A20"/>
  </w:style>
  <w:style w:type="character" w:customStyle="1" w:styleId="TagChar3">
    <w:name w:val="Tag Char3"/>
    <w:rsid w:val="00240A20"/>
    <w:rPr>
      <w:rFonts w:ascii="Palatino Linotype" w:hAnsi="Palatino Linotype" w:hint="default"/>
      <w:b/>
      <w:bCs w:val="0"/>
      <w:sz w:val="24"/>
      <w:szCs w:val="24"/>
      <w:lang w:val="en-US" w:eastAsia="en-US" w:bidi="ar-SA"/>
    </w:rPr>
  </w:style>
  <w:style w:type="character" w:customStyle="1" w:styleId="Style10ptBold">
    <w:name w:val="Style 10 pt Bold"/>
    <w:rsid w:val="00240A20"/>
    <w:rPr>
      <w:b/>
      <w:bCs/>
      <w:sz w:val="20"/>
    </w:rPr>
  </w:style>
  <w:style w:type="paragraph" w:styleId="Date">
    <w:name w:val="Date"/>
    <w:aliases w:val="date"/>
    <w:basedOn w:val="Normal"/>
    <w:next w:val="Normal"/>
    <w:link w:val="DateChar"/>
    <w:uiPriority w:val="99"/>
    <w:unhideWhenUsed/>
    <w:qFormat/>
    <w:rsid w:val="00240A20"/>
    <w:rPr>
      <w:rFonts w:ascii="Times New Roman" w:eastAsia="Times New Roman" w:hAnsi="Times New Roman"/>
    </w:rPr>
  </w:style>
  <w:style w:type="character" w:customStyle="1" w:styleId="DateChar1">
    <w:name w:val="Date Char1"/>
    <w:aliases w:val="date Char1"/>
    <w:basedOn w:val="DefaultParagraphFont"/>
    <w:uiPriority w:val="99"/>
    <w:rsid w:val="00240A20"/>
  </w:style>
  <w:style w:type="character" w:customStyle="1" w:styleId="BodyTextIndent2Char1">
    <w:name w:val="Body Text Indent 2 Char1"/>
    <w:basedOn w:val="DefaultParagraphFont"/>
    <w:rsid w:val="00240A20"/>
    <w:rPr>
      <w:rFonts w:ascii="Calibri" w:hAnsi="Calibri"/>
    </w:rPr>
  </w:style>
  <w:style w:type="character" w:customStyle="1" w:styleId="text9">
    <w:name w:val="text9"/>
    <w:rsid w:val="00240A20"/>
  </w:style>
  <w:style w:type="character" w:customStyle="1" w:styleId="text21">
    <w:name w:val="text21"/>
    <w:rsid w:val="00240A20"/>
  </w:style>
  <w:style w:type="character" w:customStyle="1" w:styleId="text19">
    <w:name w:val="text19"/>
    <w:rsid w:val="00240A20"/>
  </w:style>
  <w:style w:type="character" w:customStyle="1" w:styleId="term2">
    <w:name w:val="term2"/>
    <w:rsid w:val="00240A20"/>
    <w:rPr>
      <w:b/>
      <w:bCs/>
    </w:rPr>
  </w:style>
  <w:style w:type="character" w:customStyle="1" w:styleId="pmterms12">
    <w:name w:val="pmterms12"/>
    <w:rsid w:val="00240A20"/>
    <w:rPr>
      <w:b/>
      <w:bCs/>
      <w:i w:val="0"/>
      <w:iCs w:val="0"/>
      <w:color w:val="000000"/>
    </w:rPr>
  </w:style>
  <w:style w:type="character" w:customStyle="1" w:styleId="ToReadChar">
    <w:name w:val="To Read Char"/>
    <w:rsid w:val="00240A20"/>
    <w:rPr>
      <w:rFonts w:ascii="Verdana" w:hAnsi="Verdana" w:hint="default"/>
      <w:b/>
      <w:bCs w:val="0"/>
      <w:szCs w:val="24"/>
      <w:u w:val="single"/>
      <w:lang w:val="en-US" w:eastAsia="en-US" w:bidi="ar-SA"/>
    </w:rPr>
  </w:style>
  <w:style w:type="character" w:customStyle="1" w:styleId="ToReadCharChar">
    <w:name w:val="To Read Char Char"/>
    <w:rsid w:val="00240A20"/>
    <w:rPr>
      <w:rFonts w:ascii="Verdana" w:hAnsi="Verdana" w:hint="default"/>
      <w:b/>
      <w:bCs w:val="0"/>
      <w:szCs w:val="24"/>
      <w:u w:val="single"/>
      <w:lang w:val="en-US" w:eastAsia="en-US" w:bidi="ar-SA"/>
    </w:rPr>
  </w:style>
  <w:style w:type="character" w:customStyle="1" w:styleId="bio">
    <w:name w:val="bio"/>
    <w:rsid w:val="00240A20"/>
  </w:style>
  <w:style w:type="character" w:customStyle="1" w:styleId="storytextstyle">
    <w:name w:val="storytextstyle"/>
    <w:rsid w:val="00240A20"/>
  </w:style>
  <w:style w:type="character" w:customStyle="1" w:styleId="cardunderlinedCharChar">
    <w:name w:val="card underlined Char Char"/>
    <w:rsid w:val="00240A20"/>
    <w:rPr>
      <w:rFonts w:ascii="Arial" w:hAnsi="Arial" w:cs="Arial" w:hint="default"/>
      <w:sz w:val="22"/>
      <w:szCs w:val="24"/>
      <w:u w:val="single"/>
      <w:lang w:val="en-US" w:eastAsia="en-US" w:bidi="ar-SA"/>
    </w:rPr>
  </w:style>
  <w:style w:type="character" w:customStyle="1" w:styleId="Style2Char1">
    <w:name w:val="Style2 Char1"/>
    <w:rsid w:val="00240A20"/>
    <w:rPr>
      <w:rFonts w:ascii="Book Antiqua" w:hAnsi="Book Antiqua" w:hint="default"/>
      <w:szCs w:val="24"/>
      <w:u w:val="thick"/>
      <w:lang w:val="en-US" w:eastAsia="en-US" w:bidi="ar-SA"/>
    </w:rPr>
  </w:style>
  <w:style w:type="character" w:customStyle="1" w:styleId="articlehead21">
    <w:name w:val="articlehead21"/>
    <w:rsid w:val="00240A20"/>
    <w:rPr>
      <w:rFonts w:ascii="Arial" w:hAnsi="Arial" w:cs="Arial" w:hint="default"/>
      <w:b/>
      <w:bCs/>
      <w:color w:val="660000"/>
      <w:sz w:val="20"/>
      <w:szCs w:val="20"/>
    </w:rPr>
  </w:style>
  <w:style w:type="character" w:customStyle="1" w:styleId="TagCiteChar10">
    <w:name w:val="Tag/Cite Char1"/>
    <w:rsid w:val="00240A20"/>
    <w:rPr>
      <w:b/>
      <w:bCs w:val="0"/>
      <w:lang w:val="en-US" w:eastAsia="en-US" w:bidi="ar-SA"/>
    </w:rPr>
  </w:style>
  <w:style w:type="character" w:customStyle="1" w:styleId="goohl2">
    <w:name w:val="goohl2"/>
    <w:rsid w:val="00240A20"/>
  </w:style>
  <w:style w:type="character" w:customStyle="1" w:styleId="CardCharChar0">
    <w:name w:val="Card Char Char"/>
    <w:rsid w:val="00240A20"/>
    <w:rPr>
      <w:lang w:val="en-US" w:eastAsia="en-US" w:bidi="ar-SA"/>
    </w:rPr>
  </w:style>
  <w:style w:type="character" w:customStyle="1" w:styleId="BriefTitle1Char">
    <w:name w:val="Brief Title 1 Char"/>
    <w:rsid w:val="00240A20"/>
    <w:rPr>
      <w:b/>
      <w:bCs w:val="0"/>
      <w:u w:val="single"/>
      <w:lang w:val="en-US" w:eastAsia="en-US" w:bidi="ar-SA"/>
    </w:rPr>
  </w:style>
  <w:style w:type="character" w:customStyle="1" w:styleId="TagCiteCharChar">
    <w:name w:val="Tag/Cite Char Char"/>
    <w:rsid w:val="00240A20"/>
    <w:rPr>
      <w:b/>
      <w:bCs w:val="0"/>
      <w:lang w:val="en-US" w:eastAsia="en-US" w:bidi="ar-SA"/>
    </w:rPr>
  </w:style>
  <w:style w:type="character" w:customStyle="1" w:styleId="btx">
    <w:name w:val="btx"/>
    <w:rsid w:val="00240A20"/>
  </w:style>
  <w:style w:type="character" w:customStyle="1" w:styleId="CardChar1">
    <w:name w:val="Card Char1"/>
    <w:rsid w:val="00240A20"/>
    <w:rPr>
      <w:lang w:val="en-US" w:eastAsia="en-US" w:bidi="ar-SA"/>
    </w:rPr>
  </w:style>
  <w:style w:type="character" w:customStyle="1" w:styleId="prodgeneral1">
    <w:name w:val="prodgeneral1"/>
    <w:rsid w:val="00240A20"/>
    <w:rPr>
      <w:rFonts w:ascii="Verdana" w:hAnsi="Verdana" w:hint="default"/>
      <w:b w:val="0"/>
      <w:bCs w:val="0"/>
      <w:caps w:val="0"/>
      <w:color w:val="000000"/>
      <w:spacing w:val="0"/>
      <w:sz w:val="16"/>
      <w:szCs w:val="16"/>
    </w:rPr>
  </w:style>
  <w:style w:type="character" w:customStyle="1" w:styleId="summary1">
    <w:name w:val="summary1"/>
    <w:rsid w:val="00240A20"/>
    <w:rPr>
      <w:rFonts w:ascii="Arial" w:hAnsi="Arial" w:cs="Arial" w:hint="default"/>
      <w:sz w:val="18"/>
      <w:szCs w:val="18"/>
    </w:rPr>
  </w:style>
  <w:style w:type="character" w:customStyle="1" w:styleId="text3">
    <w:name w:val="text3"/>
    <w:rsid w:val="00240A20"/>
  </w:style>
  <w:style w:type="character" w:customStyle="1" w:styleId="cardtextsmallChar">
    <w:name w:val="card text small Char"/>
    <w:rsid w:val="00240A20"/>
    <w:rPr>
      <w:rFonts w:ascii="Arial Narrow" w:hAnsi="Arial Narrow" w:hint="default"/>
      <w:sz w:val="16"/>
      <w:szCs w:val="24"/>
      <w:lang w:val="en-US" w:eastAsia="en-US" w:bidi="ar-SA"/>
    </w:rPr>
  </w:style>
  <w:style w:type="character" w:customStyle="1" w:styleId="countrytitle1">
    <w:name w:val="countrytitle1"/>
    <w:rsid w:val="00240A20"/>
    <w:rPr>
      <w:rFonts w:ascii="Verdana" w:hAnsi="Verdana" w:hint="default"/>
      <w:b/>
      <w:bCs/>
      <w:color w:val="293643"/>
      <w:sz w:val="24"/>
      <w:szCs w:val="24"/>
    </w:rPr>
  </w:style>
  <w:style w:type="character" w:customStyle="1" w:styleId="storyheader1">
    <w:name w:val="storyheader1"/>
    <w:rsid w:val="00240A20"/>
    <w:rPr>
      <w:rFonts w:ascii="Verdana" w:hAnsi="Verdana" w:hint="default"/>
      <w:b/>
      <w:bCs/>
      <w:color w:val="000000"/>
      <w:sz w:val="21"/>
      <w:szCs w:val="21"/>
    </w:rPr>
  </w:style>
  <w:style w:type="character" w:customStyle="1" w:styleId="cardunderlinedChar0">
    <w:name w:val="card underlined Char"/>
    <w:rsid w:val="00240A20"/>
    <w:rPr>
      <w:rFonts w:ascii="Arial" w:hAnsi="Arial" w:cs="Arial" w:hint="default"/>
      <w:sz w:val="22"/>
      <w:szCs w:val="24"/>
      <w:u w:val="single"/>
      <w:lang w:val="en-US" w:eastAsia="en-US" w:bidi="ar-SA"/>
    </w:rPr>
  </w:style>
  <w:style w:type="character" w:customStyle="1" w:styleId="article1">
    <w:name w:val="article1"/>
    <w:rsid w:val="00240A20"/>
    <w:rPr>
      <w:rFonts w:ascii="Verdana" w:hAnsi="Verdana" w:hint="default"/>
      <w:color w:val="333333"/>
      <w:sz w:val="16"/>
      <w:szCs w:val="16"/>
    </w:rPr>
  </w:style>
  <w:style w:type="character" w:customStyle="1" w:styleId="story-posted-date1">
    <w:name w:val="story-posted-date1"/>
    <w:rsid w:val="00240A2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40A20"/>
    <w:rPr>
      <w:rFonts w:ascii="SimSun" w:eastAsia="SimSun" w:hAnsi="SimSun" w:cs="Arial" w:hint="eastAsia"/>
      <w:b/>
      <w:bCs/>
      <w:iCs/>
      <w:sz w:val="24"/>
      <w:szCs w:val="28"/>
      <w:lang w:val="en-US" w:eastAsia="zh-CN" w:bidi="ar-SA"/>
    </w:rPr>
  </w:style>
  <w:style w:type="character" w:customStyle="1" w:styleId="postbody">
    <w:name w:val="postbody"/>
    <w:rsid w:val="00240A20"/>
  </w:style>
  <w:style w:type="character" w:customStyle="1" w:styleId="textmedium">
    <w:name w:val="textmedium"/>
    <w:rsid w:val="00240A20"/>
  </w:style>
  <w:style w:type="character" w:customStyle="1" w:styleId="citation1">
    <w:name w:val="citation1"/>
    <w:rsid w:val="00240A20"/>
    <w:rPr>
      <w:rFonts w:ascii="Verdana" w:hAnsi="Verdana" w:hint="default"/>
      <w:sz w:val="17"/>
      <w:szCs w:val="17"/>
    </w:rPr>
  </w:style>
  <w:style w:type="character" w:customStyle="1" w:styleId="hithighlite">
    <w:name w:val="hithighlite"/>
    <w:rsid w:val="00240A20"/>
  </w:style>
  <w:style w:type="character" w:customStyle="1" w:styleId="articlecontent">
    <w:name w:val="articlecontent"/>
    <w:rsid w:val="00240A20"/>
  </w:style>
  <w:style w:type="character" w:customStyle="1" w:styleId="fource1">
    <w:name w:val="fource1"/>
    <w:rsid w:val="00240A20"/>
    <w:rPr>
      <w:sz w:val="34"/>
      <w:szCs w:val="34"/>
    </w:rPr>
  </w:style>
  <w:style w:type="character" w:customStyle="1" w:styleId="LanguageStrikeChar">
    <w:name w:val="Language Strike Char"/>
    <w:rsid w:val="00240A20"/>
    <w:rPr>
      <w:rFonts w:ascii="Arial Narrow" w:hAnsi="Arial Narrow" w:hint="default"/>
      <w:strike/>
      <w:szCs w:val="24"/>
      <w:lang w:val="en-US" w:eastAsia="en-US" w:bidi="ar-SA"/>
    </w:rPr>
  </w:style>
  <w:style w:type="character" w:customStyle="1" w:styleId="normal11">
    <w:name w:val="normal1"/>
    <w:rsid w:val="00240A20"/>
  </w:style>
  <w:style w:type="character" w:customStyle="1" w:styleId="ds">
    <w:name w:val="ds"/>
    <w:rsid w:val="00240A20"/>
  </w:style>
  <w:style w:type="character" w:customStyle="1" w:styleId="UnderliningChar1">
    <w:name w:val="Underlining Char1"/>
    <w:rsid w:val="00240A20"/>
    <w:rPr>
      <w:rFonts w:ascii="Arial Narrow" w:hAnsi="Arial Narrow" w:hint="default"/>
      <w:szCs w:val="24"/>
      <w:u w:val="single"/>
      <w:lang w:val="en-US" w:eastAsia="en-US" w:bidi="ar-SA"/>
    </w:rPr>
  </w:style>
  <w:style w:type="character" w:customStyle="1" w:styleId="UnderliningChar2">
    <w:name w:val="Underlining Char2"/>
    <w:rsid w:val="00240A20"/>
    <w:rPr>
      <w:rFonts w:ascii="Arial Narrow" w:hAnsi="Arial Narrow" w:hint="default"/>
      <w:szCs w:val="24"/>
      <w:u w:val="single"/>
      <w:lang w:val="en-US" w:eastAsia="en-US" w:bidi="ar-SA"/>
    </w:rPr>
  </w:style>
  <w:style w:type="character" w:customStyle="1" w:styleId="MicroTextChar1">
    <w:name w:val="MicroText Char1"/>
    <w:rsid w:val="00240A20"/>
    <w:rPr>
      <w:rFonts w:ascii="Arial Narrow" w:hAnsi="Arial Narrow" w:hint="default"/>
      <w:sz w:val="12"/>
      <w:szCs w:val="24"/>
      <w:lang w:val="en-US" w:eastAsia="en-US" w:bidi="ar-SA"/>
    </w:rPr>
  </w:style>
  <w:style w:type="paragraph" w:styleId="EndnoteText">
    <w:name w:val="endnote text"/>
    <w:basedOn w:val="Normal"/>
    <w:link w:val="EndnoteTextChar"/>
    <w:unhideWhenUsed/>
    <w:rsid w:val="00240A20"/>
    <w:rPr>
      <w:rFonts w:ascii="Times New Roman" w:eastAsia="Times New Roman" w:hAnsi="Times New Roman"/>
    </w:rPr>
  </w:style>
  <w:style w:type="character" w:customStyle="1" w:styleId="EndnoteTextChar1">
    <w:name w:val="Endnote Text Char1"/>
    <w:basedOn w:val="DefaultParagraphFont"/>
    <w:rsid w:val="00240A20"/>
    <w:rPr>
      <w:sz w:val="20"/>
      <w:szCs w:val="20"/>
    </w:rPr>
  </w:style>
  <w:style w:type="character" w:customStyle="1" w:styleId="DefaultPara">
    <w:name w:val="Default Para"/>
    <w:rsid w:val="00240A20"/>
    <w:rPr>
      <w:sz w:val="20"/>
    </w:rPr>
  </w:style>
  <w:style w:type="character" w:customStyle="1" w:styleId="SYSHYPERTEXT">
    <w:name w:val="SYS_HYPERTEXT"/>
    <w:rsid w:val="00240A20"/>
    <w:rPr>
      <w:color w:val="0000FF"/>
      <w:u w:val="single"/>
    </w:rPr>
  </w:style>
  <w:style w:type="character" w:customStyle="1" w:styleId="Hyperlink1">
    <w:name w:val="Hyperlink1"/>
    <w:rsid w:val="00240A2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40A2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40A20"/>
    <w:rPr>
      <w:rFonts w:ascii="Arial Narrow" w:hAnsi="Arial Narrow" w:hint="default"/>
      <w:noProof w:val="0"/>
      <w:szCs w:val="24"/>
      <w:u w:val="single"/>
      <w:lang w:val="en-US" w:eastAsia="en-US" w:bidi="ar-SA"/>
    </w:rPr>
  </w:style>
  <w:style w:type="character" w:customStyle="1" w:styleId="BlockHeading1Char">
    <w:name w:val="Block Heading 1 Char"/>
    <w:rsid w:val="00240A2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40A20"/>
    <w:rPr>
      <w:b/>
      <w:bCs w:val="0"/>
      <w:sz w:val="24"/>
      <w:szCs w:val="24"/>
      <w:u w:val="single"/>
      <w:lang w:val="en-US" w:eastAsia="en-US" w:bidi="ar-SA"/>
    </w:rPr>
  </w:style>
  <w:style w:type="character" w:customStyle="1" w:styleId="StyleTagTimesNewRomanChar">
    <w:name w:val="Style Tag + Times New Roman Char"/>
    <w:rsid w:val="00240A2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40A20"/>
    <w:rPr>
      <w:rFonts w:ascii="Arial Narrow" w:hAnsi="Arial Narrow" w:cs="Arial" w:hint="default"/>
      <w:b/>
      <w:bCs/>
      <w:iCs/>
      <w:sz w:val="24"/>
      <w:szCs w:val="28"/>
      <w:lang w:val="en-US" w:eastAsia="en-US" w:bidi="ar-SA"/>
    </w:rPr>
  </w:style>
  <w:style w:type="character" w:customStyle="1" w:styleId="UnderliningCharChar">
    <w:name w:val="Underlining Char Char"/>
    <w:rsid w:val="00240A20"/>
    <w:rPr>
      <w:rFonts w:ascii="Arial Narrow" w:hAnsi="Arial Narrow" w:hint="default"/>
      <w:szCs w:val="24"/>
      <w:u w:val="single"/>
      <w:lang w:val="en-US" w:eastAsia="en-US" w:bidi="ar-SA"/>
    </w:rPr>
  </w:style>
  <w:style w:type="character" w:customStyle="1" w:styleId="StyleArialNarrow12ptBold">
    <w:name w:val="Style Arial Narrow 12 pt Bold"/>
    <w:rsid w:val="00240A20"/>
    <w:rPr>
      <w:rFonts w:ascii="Arial Narrow" w:hAnsi="Arial Narrow" w:hint="default"/>
      <w:b/>
      <w:bCs/>
      <w:sz w:val="24"/>
    </w:rPr>
  </w:style>
  <w:style w:type="character" w:customStyle="1" w:styleId="Style1CharChar">
    <w:name w:val="Style1 Char Char"/>
    <w:rsid w:val="00240A2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240A20"/>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240A20"/>
    <w:rPr>
      <w:u w:val="single"/>
    </w:rPr>
  </w:style>
  <w:style w:type="character" w:customStyle="1" w:styleId="UnderlinedCharChar1">
    <w:name w:val="Underlined Char Char1"/>
    <w:rsid w:val="00240A20"/>
    <w:rPr>
      <w:rFonts w:ascii="Bell MT" w:eastAsia="Times New Roman" w:hAnsi="Bell MT" w:hint="default"/>
      <w:bCs/>
      <w:iCs/>
      <w:sz w:val="22"/>
      <w:u w:val="single"/>
    </w:rPr>
  </w:style>
  <w:style w:type="character" w:customStyle="1" w:styleId="Heading2CharChar2">
    <w:name w:val="Heading 2 Char Char2"/>
    <w:rsid w:val="00240A20"/>
    <w:rPr>
      <w:rFonts w:ascii="Arial" w:hAnsi="Arial" w:cs="Arial" w:hint="default"/>
      <w:b/>
      <w:bCs/>
      <w:iCs/>
      <w:sz w:val="22"/>
      <w:szCs w:val="28"/>
      <w:lang w:val="en-US" w:eastAsia="en-US" w:bidi="ar-SA"/>
    </w:rPr>
  </w:style>
  <w:style w:type="character" w:customStyle="1" w:styleId="doctitle">
    <w:name w:val="doctitle"/>
    <w:rsid w:val="00240A20"/>
  </w:style>
  <w:style w:type="character" w:customStyle="1" w:styleId="cardtext-underlined0">
    <w:name w:val="card text- underlined"/>
    <w:rsid w:val="00240A20"/>
    <w:rPr>
      <w:rFonts w:ascii="Garamond" w:hAnsi="Garamond" w:hint="default"/>
      <w:u w:val="single"/>
    </w:rPr>
  </w:style>
  <w:style w:type="character" w:customStyle="1" w:styleId="Citation-AuthorDate">
    <w:name w:val="Citation - Author/Date"/>
    <w:rsid w:val="00240A20"/>
    <w:rPr>
      <w:b/>
      <w:bCs w:val="0"/>
      <w:smallCaps/>
      <w:sz w:val="24"/>
      <w:u w:val="single"/>
    </w:rPr>
  </w:style>
  <w:style w:type="character" w:customStyle="1" w:styleId="Style8ptChar">
    <w:name w:val="Style 8 pt Char"/>
    <w:rsid w:val="00240A20"/>
    <w:rPr>
      <w:rFonts w:ascii="Garamond" w:eastAsia="Calibri" w:hAnsi="Garamond" w:hint="default"/>
      <w:sz w:val="16"/>
      <w:szCs w:val="22"/>
    </w:rPr>
  </w:style>
  <w:style w:type="character" w:customStyle="1" w:styleId="message-item">
    <w:name w:val="message-item"/>
    <w:rsid w:val="00240A20"/>
  </w:style>
  <w:style w:type="character" w:customStyle="1" w:styleId="lightheader">
    <w:name w:val="lightheader"/>
    <w:rsid w:val="00240A20"/>
  </w:style>
  <w:style w:type="character" w:customStyle="1" w:styleId="A0">
    <w:name w:val="A0"/>
    <w:uiPriority w:val="99"/>
    <w:rsid w:val="00240A20"/>
    <w:rPr>
      <w:rFonts w:ascii="Trebuchet MS" w:hAnsi="Trebuchet MS" w:cs="Trebuchet MS" w:hint="default"/>
      <w:b/>
      <w:bCs/>
      <w:color w:val="000000"/>
      <w:sz w:val="68"/>
      <w:szCs w:val="68"/>
    </w:rPr>
  </w:style>
  <w:style w:type="character" w:customStyle="1" w:styleId="datestamp">
    <w:name w:val="datestamp"/>
    <w:rsid w:val="00240A20"/>
  </w:style>
  <w:style w:type="character" w:customStyle="1" w:styleId="i">
    <w:name w:val="i"/>
    <w:uiPriority w:val="99"/>
    <w:rsid w:val="00240A20"/>
  </w:style>
  <w:style w:type="character" w:customStyle="1" w:styleId="name">
    <w:name w:val="name"/>
    <w:rsid w:val="00240A20"/>
  </w:style>
  <w:style w:type="character" w:customStyle="1" w:styleId="forenames">
    <w:name w:val="forenames"/>
    <w:rsid w:val="00240A20"/>
  </w:style>
  <w:style w:type="character" w:customStyle="1" w:styleId="surname">
    <w:name w:val="surname"/>
    <w:rsid w:val="00240A20"/>
  </w:style>
  <w:style w:type="character" w:customStyle="1" w:styleId="sifr-alternate">
    <w:name w:val="sifr-alternate"/>
    <w:rsid w:val="00240A20"/>
  </w:style>
  <w:style w:type="character" w:customStyle="1" w:styleId="medium-font">
    <w:name w:val="medium-font"/>
    <w:rsid w:val="00240A20"/>
  </w:style>
  <w:style w:type="character" w:customStyle="1" w:styleId="title-link-wrapper">
    <w:name w:val="title-link-wrapper"/>
    <w:rsid w:val="00240A20"/>
  </w:style>
  <w:style w:type="character" w:customStyle="1" w:styleId="A1">
    <w:name w:val="A1"/>
    <w:uiPriority w:val="99"/>
    <w:rsid w:val="00240A20"/>
    <w:rPr>
      <w:rFonts w:ascii="Myriad Pro Light" w:hAnsi="Myriad Pro Light" w:cs="Myriad Pro Light" w:hint="default"/>
      <w:b/>
      <w:bCs/>
      <w:color w:val="000000"/>
      <w:sz w:val="28"/>
      <w:szCs w:val="28"/>
    </w:rPr>
  </w:style>
  <w:style w:type="character" w:customStyle="1" w:styleId="A7">
    <w:name w:val="A7"/>
    <w:uiPriority w:val="99"/>
    <w:rsid w:val="00240A20"/>
    <w:rPr>
      <w:rFonts w:ascii="Minion Pro" w:hAnsi="Minion Pro" w:cs="Minion Pro" w:hint="default"/>
      <w:b/>
      <w:bCs/>
      <w:color w:val="000000"/>
      <w:sz w:val="36"/>
      <w:szCs w:val="36"/>
    </w:rPr>
  </w:style>
  <w:style w:type="character" w:customStyle="1" w:styleId="refpreview">
    <w:name w:val="refpreview"/>
    <w:rsid w:val="00240A20"/>
  </w:style>
  <w:style w:type="character" w:customStyle="1" w:styleId="loose1">
    <w:name w:val="loose1"/>
    <w:rsid w:val="00240A20"/>
  </w:style>
  <w:style w:type="character" w:customStyle="1" w:styleId="email">
    <w:name w:val="email"/>
    <w:rsid w:val="00240A20"/>
  </w:style>
  <w:style w:type="character" w:customStyle="1" w:styleId="gsa">
    <w:name w:val="gs_a"/>
    <w:rsid w:val="00240A20"/>
  </w:style>
  <w:style w:type="character" w:customStyle="1" w:styleId="goohl1">
    <w:name w:val="goohl1"/>
    <w:rsid w:val="00240A20"/>
  </w:style>
  <w:style w:type="character" w:customStyle="1" w:styleId="mainarttitle">
    <w:name w:val="mainarttitle"/>
    <w:rsid w:val="00240A20"/>
  </w:style>
  <w:style w:type="character" w:customStyle="1" w:styleId="mainartauthor">
    <w:name w:val="mainartauthor"/>
    <w:rsid w:val="00240A20"/>
  </w:style>
  <w:style w:type="character" w:customStyle="1" w:styleId="mainartdate">
    <w:name w:val="mainartdate"/>
    <w:rsid w:val="00240A20"/>
  </w:style>
  <w:style w:type="character" w:customStyle="1" w:styleId="gsggs">
    <w:name w:val="gs_ggs"/>
    <w:rsid w:val="00240A20"/>
  </w:style>
  <w:style w:type="character" w:customStyle="1" w:styleId="ahead">
    <w:name w:val="a_head"/>
    <w:rsid w:val="00240A20"/>
  </w:style>
  <w:style w:type="character" w:customStyle="1" w:styleId="articleauthor">
    <w:name w:val="articleauthor"/>
    <w:rsid w:val="00240A20"/>
  </w:style>
  <w:style w:type="character" w:customStyle="1" w:styleId="footnote">
    <w:name w:val="footnote"/>
    <w:rsid w:val="00240A20"/>
  </w:style>
  <w:style w:type="character" w:customStyle="1" w:styleId="ssl3">
    <w:name w:val="ss_l3"/>
    <w:rsid w:val="00240A20"/>
  </w:style>
  <w:style w:type="character" w:customStyle="1" w:styleId="docbody">
    <w:name w:val="docbody"/>
    <w:rsid w:val="00240A20"/>
  </w:style>
  <w:style w:type="character" w:customStyle="1" w:styleId="superscript">
    <w:name w:val="superscript"/>
    <w:rsid w:val="00240A20"/>
  </w:style>
  <w:style w:type="character" w:customStyle="1" w:styleId="citeChar0">
    <w:name w:val="cite Char"/>
    <w:locked/>
    <w:rsid w:val="00240A20"/>
    <w:rPr>
      <w:b/>
      <w:bCs w:val="0"/>
      <w:u w:val="single"/>
    </w:rPr>
  </w:style>
  <w:style w:type="character" w:customStyle="1" w:styleId="StyleUnderlineChar">
    <w:name w:val="Style Underline Char"/>
    <w:locked/>
    <w:rsid w:val="00240A20"/>
    <w:rPr>
      <w:u w:val="single"/>
    </w:rPr>
  </w:style>
  <w:style w:type="character" w:customStyle="1" w:styleId="CitesCharChar">
    <w:name w:val="Cites Char Char"/>
    <w:locked/>
    <w:rsid w:val="00240A20"/>
    <w:rPr>
      <w:b/>
      <w:bCs/>
    </w:rPr>
  </w:style>
  <w:style w:type="character" w:customStyle="1" w:styleId="bwxsm">
    <w:name w:val="b w xsm"/>
    <w:rsid w:val="00240A20"/>
  </w:style>
  <w:style w:type="character" w:customStyle="1" w:styleId="fstd">
    <w:name w:val="f std"/>
    <w:rsid w:val="00240A20"/>
  </w:style>
  <w:style w:type="character" w:customStyle="1" w:styleId="gl">
    <w:name w:val="gl"/>
    <w:rsid w:val="00240A20"/>
  </w:style>
  <w:style w:type="character" w:customStyle="1" w:styleId="UNDERLINECharChar">
    <w:name w:val="UNDERLINE Char Char"/>
    <w:rsid w:val="00240A20"/>
    <w:rPr>
      <w:bCs/>
      <w:kern w:val="28"/>
      <w:szCs w:val="32"/>
      <w:u w:val="single"/>
    </w:rPr>
  </w:style>
  <w:style w:type="character" w:customStyle="1" w:styleId="heading2char2charchar1">
    <w:name w:val="heading2char2charchar1"/>
    <w:rsid w:val="00240A20"/>
  </w:style>
  <w:style w:type="character" w:customStyle="1" w:styleId="charchar60">
    <w:name w:val="charchar6"/>
    <w:rsid w:val="00240A20"/>
  </w:style>
  <w:style w:type="character" w:customStyle="1" w:styleId="bio1">
    <w:name w:val="bio1"/>
    <w:rsid w:val="00240A20"/>
    <w:rPr>
      <w:rFonts w:ascii="Arial" w:hAnsi="Arial" w:cs="Arial" w:hint="default"/>
      <w:i/>
      <w:iCs/>
      <w:color w:val="000000"/>
      <w:sz w:val="20"/>
      <w:szCs w:val="20"/>
    </w:rPr>
  </w:style>
  <w:style w:type="character" w:customStyle="1" w:styleId="BoldChar">
    <w:name w:val="Bold Char"/>
    <w:rsid w:val="00240A20"/>
    <w:rPr>
      <w:b/>
      <w:bCs w:val="0"/>
      <w:lang w:val="en-US" w:eastAsia="en-US" w:bidi="ar-SA"/>
    </w:rPr>
  </w:style>
  <w:style w:type="character" w:customStyle="1" w:styleId="cardCharCharCharCharCharChar">
    <w:name w:val="card Char Char Char Char Char Char"/>
    <w:rsid w:val="00240A20"/>
    <w:rPr>
      <w:sz w:val="24"/>
      <w:szCs w:val="24"/>
      <w:lang w:val="en-US" w:eastAsia="en-US" w:bidi="ar-SA"/>
    </w:rPr>
  </w:style>
  <w:style w:type="character" w:customStyle="1" w:styleId="Style24ptBoldUnderlineCenteredCharChar">
    <w:name w:val="Style 24 pt Bold Underline Centered Char Char"/>
    <w:rsid w:val="00240A20"/>
    <w:rPr>
      <w:b/>
      <w:bCs/>
      <w:sz w:val="48"/>
      <w:szCs w:val="24"/>
      <w:u w:val="single"/>
      <w:lang w:val="en-US" w:eastAsia="en-US" w:bidi="ar-SA"/>
    </w:rPr>
  </w:style>
  <w:style w:type="character" w:customStyle="1" w:styleId="TagCiteCharChar0">
    <w:name w:val="Tag / Cite Char Char"/>
    <w:rsid w:val="00240A20"/>
    <w:rPr>
      <w:b/>
      <w:bCs w:val="0"/>
      <w:color w:val="000000"/>
      <w:sz w:val="24"/>
      <w:szCs w:val="24"/>
      <w:lang w:val="en-US" w:eastAsia="en-US" w:bidi="ar-SA"/>
    </w:rPr>
  </w:style>
  <w:style w:type="character" w:customStyle="1" w:styleId="drop">
    <w:name w:val="drop"/>
    <w:rsid w:val="00240A20"/>
  </w:style>
  <w:style w:type="character" w:customStyle="1" w:styleId="articletitle0">
    <w:name w:val="article_title"/>
    <w:rsid w:val="00240A20"/>
  </w:style>
  <w:style w:type="character" w:customStyle="1" w:styleId="CardTextUnderlinedCharChar">
    <w:name w:val="Card Text Underlined Char Char"/>
    <w:rsid w:val="00240A20"/>
    <w:rPr>
      <w:rFonts w:ascii="Arial Narrow" w:hAnsi="Arial Narrow" w:hint="default"/>
      <w:szCs w:val="24"/>
      <w:u w:val="single"/>
      <w:lang w:val="en-US" w:eastAsia="en-US" w:bidi="ar-SA"/>
    </w:rPr>
  </w:style>
  <w:style w:type="character" w:customStyle="1" w:styleId="CardTagCharCharChar">
    <w:name w:val="Card Tag Char Char Char"/>
    <w:rsid w:val="00240A20"/>
    <w:rPr>
      <w:b/>
      <w:bCs w:val="0"/>
      <w:sz w:val="24"/>
      <w:szCs w:val="24"/>
      <w:lang w:val="en-US" w:eastAsia="en-US" w:bidi="ar-SA"/>
    </w:rPr>
  </w:style>
  <w:style w:type="character" w:customStyle="1" w:styleId="mainbody">
    <w:name w:val="mainbody"/>
    <w:rsid w:val="00240A20"/>
  </w:style>
  <w:style w:type="character" w:customStyle="1" w:styleId="UnderlineStyleChar2">
    <w:name w:val="Underline Style Char2"/>
    <w:rsid w:val="00240A20"/>
    <w:rPr>
      <w:rFonts w:ascii="Garamond" w:hAnsi="Garamond" w:hint="default"/>
      <w:sz w:val="22"/>
      <w:szCs w:val="24"/>
      <w:u w:val="single"/>
      <w:lang w:val="en-US" w:eastAsia="en-US" w:bidi="ar-SA"/>
    </w:rPr>
  </w:style>
  <w:style w:type="character" w:customStyle="1" w:styleId="Style1Char2">
    <w:name w:val="Style1 Char2"/>
    <w:rsid w:val="00240A20"/>
    <w:rPr>
      <w:szCs w:val="24"/>
    </w:rPr>
  </w:style>
  <w:style w:type="character" w:customStyle="1" w:styleId="t13">
    <w:name w:val="t13"/>
    <w:rsid w:val="00240A20"/>
  </w:style>
  <w:style w:type="character" w:customStyle="1" w:styleId="lead">
    <w:name w:val="lead"/>
    <w:rsid w:val="00240A20"/>
  </w:style>
  <w:style w:type="paragraph" w:customStyle="1" w:styleId="CardDownx1">
    <w:name w:val="CardDown x1"/>
    <w:basedOn w:val="Normal"/>
    <w:link w:val="CardDownx1Char"/>
    <w:qFormat/>
    <w:rsid w:val="00240A20"/>
  </w:style>
  <w:style w:type="character" w:customStyle="1" w:styleId="CardDownx1Char">
    <w:name w:val="CardDown x1 Char"/>
    <w:link w:val="CardDownx1"/>
    <w:locked/>
    <w:rsid w:val="00240A20"/>
  </w:style>
  <w:style w:type="character" w:customStyle="1" w:styleId="StyleStyleThickunderlineBold1">
    <w:name w:val="Style Style Thick underline + Bold1"/>
    <w:rsid w:val="00240A20"/>
    <w:rPr>
      <w:b/>
      <w:bCs w:val="0"/>
      <w:u w:val="thick"/>
    </w:rPr>
  </w:style>
  <w:style w:type="character" w:customStyle="1" w:styleId="timestamp">
    <w:name w:val="timestamp"/>
    <w:rsid w:val="00240A20"/>
  </w:style>
  <w:style w:type="character" w:customStyle="1" w:styleId="CharChar17">
    <w:name w:val="Char Char17"/>
    <w:locked/>
    <w:rsid w:val="00240A20"/>
    <w:rPr>
      <w:rFonts w:ascii="Arial" w:hAnsi="Arial" w:cs="Arial" w:hint="default"/>
      <w:b/>
      <w:bCs/>
      <w:sz w:val="26"/>
      <w:szCs w:val="26"/>
    </w:rPr>
  </w:style>
  <w:style w:type="character" w:customStyle="1" w:styleId="address">
    <w:name w:val="address"/>
    <w:rsid w:val="00240A20"/>
  </w:style>
  <w:style w:type="character" w:customStyle="1" w:styleId="ilspan">
    <w:name w:val="il_span"/>
    <w:rsid w:val="00240A20"/>
  </w:style>
  <w:style w:type="character" w:customStyle="1" w:styleId="articletitle1">
    <w:name w:val="articletitle1"/>
    <w:rsid w:val="00240A20"/>
    <w:rPr>
      <w:rFonts w:ascii="Times New Roman" w:hAnsi="Times New Roman" w:cs="Times New Roman" w:hint="default"/>
      <w:b/>
      <w:bCs/>
      <w:sz w:val="36"/>
      <w:szCs w:val="36"/>
    </w:rPr>
  </w:style>
  <w:style w:type="character" w:customStyle="1" w:styleId="leftidx1">
    <w:name w:val="leftidx1"/>
    <w:rsid w:val="00240A20"/>
    <w:rPr>
      <w:rFonts w:ascii="Verdana" w:hAnsi="Verdana" w:hint="default"/>
      <w:sz w:val="22"/>
      <w:szCs w:val="22"/>
    </w:rPr>
  </w:style>
  <w:style w:type="character" w:customStyle="1" w:styleId="blue1">
    <w:name w:val="blue1"/>
    <w:rsid w:val="00240A20"/>
    <w:rPr>
      <w:color w:val="0000FF"/>
    </w:rPr>
  </w:style>
  <w:style w:type="character" w:customStyle="1" w:styleId="author-link1">
    <w:name w:val="author-link1"/>
    <w:rsid w:val="00240A20"/>
    <w:rPr>
      <w:b w:val="0"/>
      <w:bCs w:val="0"/>
    </w:rPr>
  </w:style>
  <w:style w:type="character" w:customStyle="1" w:styleId="black1">
    <w:name w:val="black1"/>
    <w:rsid w:val="00240A20"/>
    <w:rPr>
      <w:color w:val="000000"/>
    </w:rPr>
  </w:style>
  <w:style w:type="character" w:customStyle="1" w:styleId="StyleunderlinedCharBold">
    <w:name w:val="Style underlined Char + Bold"/>
    <w:rsid w:val="00240A20"/>
    <w:rPr>
      <w:rFonts w:ascii="Times New Roman" w:hAnsi="Times New Roman" w:cs="Times New Roman" w:hint="default"/>
      <w:b/>
      <w:bCs/>
      <w:sz w:val="21"/>
      <w:szCs w:val="24"/>
      <w:u w:val="single"/>
    </w:rPr>
  </w:style>
  <w:style w:type="character" w:customStyle="1" w:styleId="ThickUnderlineCharChar">
    <w:name w:val="Thick Underline Char Char"/>
    <w:aliases w:val="Cards + Font: 12 pt1,Thick Underline1"/>
    <w:rsid w:val="00240A20"/>
    <w:rPr>
      <w:rFonts w:ascii="Calibri" w:eastAsia="Calibri" w:hAnsi="Calibri" w:hint="default"/>
    </w:rPr>
  </w:style>
  <w:style w:type="character" w:customStyle="1" w:styleId="CardUnderline">
    <w:name w:val="Card Underline"/>
    <w:rsid w:val="00240A20"/>
    <w:rPr>
      <w:rFonts w:ascii="Times New Roman" w:hAnsi="Times New Roman" w:cs="Times New Roman" w:hint="default"/>
      <w:sz w:val="20"/>
      <w:u w:val="single"/>
    </w:rPr>
  </w:style>
  <w:style w:type="character" w:customStyle="1" w:styleId="lingoregion">
    <w:name w:val="lingo_region"/>
    <w:rsid w:val="00240A20"/>
  </w:style>
  <w:style w:type="character" w:customStyle="1" w:styleId="cite">
    <w:name w:val="%cite"/>
    <w:rsid w:val="00240A20"/>
    <w:rPr>
      <w:rFonts w:ascii="Times New Roman" w:hAnsi="Times New Roman" w:cs="Times New Roman" w:hint="default"/>
      <w:b/>
      <w:bCs w:val="0"/>
      <w:sz w:val="24"/>
    </w:rPr>
  </w:style>
  <w:style w:type="character" w:customStyle="1" w:styleId="Emphasis20">
    <w:name w:val="%Emphasis2"/>
    <w:rsid w:val="00240A20"/>
    <w:rPr>
      <w:rFonts w:ascii="Cooper Black" w:hAnsi="Cooper Black" w:hint="default"/>
      <w:iCs/>
      <w:u w:val="single"/>
    </w:rPr>
  </w:style>
  <w:style w:type="character" w:customStyle="1" w:styleId="bodycontentlink">
    <w:name w:val="bodycontentlink"/>
    <w:rsid w:val="00240A20"/>
  </w:style>
  <w:style w:type="character" w:customStyle="1" w:styleId="AAAcite">
    <w:name w:val="AAAcite"/>
    <w:rsid w:val="00240A20"/>
    <w:rPr>
      <w:rFonts w:ascii="Times New Roman" w:hAnsi="Times New Roman" w:cs="Times New Roman" w:hint="default"/>
      <w:b/>
      <w:bCs w:val="0"/>
      <w:sz w:val="24"/>
    </w:rPr>
  </w:style>
  <w:style w:type="character" w:customStyle="1" w:styleId="tmplheaderlink">
    <w:name w:val="tmplheaderlink"/>
    <w:rsid w:val="00240A20"/>
    <w:rPr>
      <w:rFonts w:ascii="Times New Roman" w:hAnsi="Times New Roman" w:cs="Times New Roman" w:hint="default"/>
    </w:rPr>
  </w:style>
  <w:style w:type="character" w:customStyle="1" w:styleId="SubtleEmphasis1">
    <w:name w:val="Subtle Emphasis1"/>
    <w:uiPriority w:val="19"/>
    <w:qFormat/>
    <w:rsid w:val="00240A20"/>
    <w:rPr>
      <w:i/>
      <w:iCs/>
      <w:color w:val="808080"/>
    </w:rPr>
  </w:style>
  <w:style w:type="table" w:styleId="ColorfulGrid-Accent1">
    <w:name w:val="Colorful Grid Accent 1"/>
    <w:basedOn w:val="TableNormal"/>
    <w:link w:val="ColorfulGrid-Accent1Char"/>
    <w:uiPriority w:val="29"/>
    <w:rsid w:val="00240A20"/>
    <w:rPr>
      <w:rFonts w:ascii="Times New Roman" w:eastAsia="Times New Roman" w:hAnsi="Times New Roman" w:cs="Times New Roman"/>
      <w:i/>
      <w:iCs/>
      <w:color w:val="000000"/>
      <w:sz w:val="20"/>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40A20"/>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240A20"/>
    <w:rPr>
      <w:rFonts w:ascii="Verdana" w:hAnsi="Verdana" w:hint="default"/>
      <w:sz w:val="21"/>
      <w:szCs w:val="21"/>
      <w:u w:val="thick"/>
      <w:lang w:val="en-US" w:eastAsia="en-US" w:bidi="ar-SA"/>
    </w:rPr>
  </w:style>
  <w:style w:type="character" w:customStyle="1" w:styleId="role">
    <w:name w:val="role"/>
    <w:rsid w:val="00240A20"/>
  </w:style>
  <w:style w:type="character" w:customStyle="1" w:styleId="pagination">
    <w:name w:val="pagination"/>
    <w:rsid w:val="00240A20"/>
  </w:style>
  <w:style w:type="character" w:customStyle="1" w:styleId="doi">
    <w:name w:val="doi"/>
    <w:rsid w:val="00240A20"/>
  </w:style>
  <w:style w:type="character" w:customStyle="1" w:styleId="bodycontents">
    <w:name w:val="bodycontents"/>
    <w:rsid w:val="00240A20"/>
  </w:style>
  <w:style w:type="character" w:customStyle="1" w:styleId="comma">
    <w:name w:val="comma"/>
    <w:rsid w:val="00240A20"/>
  </w:style>
  <w:style w:type="character" w:customStyle="1" w:styleId="pad5right">
    <w:name w:val="pad5right"/>
    <w:rsid w:val="00240A20"/>
  </w:style>
  <w:style w:type="character" w:customStyle="1" w:styleId="Style8pt1">
    <w:name w:val="Style 8 pt1"/>
    <w:rsid w:val="00240A20"/>
    <w:rPr>
      <w:rFonts w:ascii="Georgia" w:hAnsi="Georgia" w:hint="default"/>
      <w:sz w:val="16"/>
    </w:rPr>
  </w:style>
  <w:style w:type="character" w:customStyle="1" w:styleId="readChar">
    <w:name w:val="read Char"/>
    <w:rsid w:val="00240A20"/>
    <w:rPr>
      <w:szCs w:val="22"/>
      <w:u w:val="single"/>
      <w:lang w:val="en-US" w:eastAsia="en-US" w:bidi="ar-SA"/>
    </w:rPr>
  </w:style>
  <w:style w:type="character" w:customStyle="1" w:styleId="smallcaps">
    <w:name w:val="smallcaps"/>
    <w:rsid w:val="00240A20"/>
  </w:style>
  <w:style w:type="character" w:customStyle="1" w:styleId="entry-date">
    <w:name w:val="entry-date"/>
    <w:rsid w:val="00240A20"/>
  </w:style>
  <w:style w:type="character" w:customStyle="1" w:styleId="desc">
    <w:name w:val="desc"/>
    <w:rsid w:val="00240A20"/>
  </w:style>
  <w:style w:type="character" w:customStyle="1" w:styleId="divider">
    <w:name w:val="divider"/>
    <w:rsid w:val="00240A20"/>
  </w:style>
  <w:style w:type="character" w:customStyle="1" w:styleId="pubdate">
    <w:name w:val="pubdate"/>
    <w:rsid w:val="00240A20"/>
  </w:style>
  <w:style w:type="character" w:customStyle="1" w:styleId="blogdate">
    <w:name w:val="blogdate"/>
    <w:rsid w:val="00240A20"/>
  </w:style>
  <w:style w:type="character" w:customStyle="1" w:styleId="ticker">
    <w:name w:val="ticker"/>
    <w:rsid w:val="00240A20"/>
  </w:style>
  <w:style w:type="character" w:customStyle="1" w:styleId="posted">
    <w:name w:val="posted"/>
    <w:rsid w:val="00240A20"/>
  </w:style>
  <w:style w:type="character" w:customStyle="1" w:styleId="time">
    <w:name w:val="time"/>
    <w:rsid w:val="00240A20"/>
  </w:style>
  <w:style w:type="character" w:customStyle="1" w:styleId="dot">
    <w:name w:val="dot"/>
    <w:rsid w:val="00240A20"/>
  </w:style>
  <w:style w:type="character" w:customStyle="1" w:styleId="hn-date">
    <w:name w:val="hn-date"/>
    <w:rsid w:val="00240A20"/>
  </w:style>
  <w:style w:type="character" w:customStyle="1" w:styleId="location">
    <w:name w:val="location"/>
    <w:rsid w:val="00240A20"/>
  </w:style>
  <w:style w:type="character" w:customStyle="1" w:styleId="arial11">
    <w:name w:val="arial_11"/>
    <w:rsid w:val="00240A20"/>
  </w:style>
  <w:style w:type="character" w:customStyle="1" w:styleId="dropcap-letter">
    <w:name w:val="dropcap-letter"/>
    <w:rsid w:val="00240A20"/>
  </w:style>
  <w:style w:type="character" w:customStyle="1" w:styleId="offscreen">
    <w:name w:val="offscreen"/>
    <w:rsid w:val="00240A20"/>
  </w:style>
  <w:style w:type="character" w:customStyle="1" w:styleId="linked-in">
    <w:name w:val="linked-in"/>
    <w:rsid w:val="00240A20"/>
  </w:style>
  <w:style w:type="character" w:customStyle="1" w:styleId="in-widget">
    <w:name w:val="in-widget"/>
    <w:rsid w:val="00240A20"/>
  </w:style>
  <w:style w:type="character" w:customStyle="1" w:styleId="in-right">
    <w:name w:val="in-right"/>
    <w:rsid w:val="00240A20"/>
  </w:style>
  <w:style w:type="character" w:customStyle="1" w:styleId="tickerwrap">
    <w:name w:val="ticker_wrap"/>
    <w:rsid w:val="00240A20"/>
  </w:style>
  <w:style w:type="character" w:customStyle="1" w:styleId="divs">
    <w:name w:val="divs"/>
    <w:rsid w:val="00240A20"/>
  </w:style>
  <w:style w:type="character" w:customStyle="1" w:styleId="in-top">
    <w:name w:val="in-top"/>
    <w:rsid w:val="00240A20"/>
  </w:style>
  <w:style w:type="character" w:customStyle="1" w:styleId="underlinedCharChar0">
    <w:name w:val="underlined Char Char"/>
    <w:rsid w:val="00240A20"/>
    <w:rPr>
      <w:u w:val="single"/>
      <w:lang w:val="en-US" w:eastAsia="en-US" w:bidi="ar-SA"/>
    </w:rPr>
  </w:style>
  <w:style w:type="character" w:customStyle="1" w:styleId="dropcap">
    <w:name w:val="dropcap"/>
    <w:rsid w:val="00240A20"/>
  </w:style>
  <w:style w:type="character" w:customStyle="1" w:styleId="article-date">
    <w:name w:val="article-date"/>
    <w:rsid w:val="00240A20"/>
  </w:style>
  <w:style w:type="character" w:customStyle="1" w:styleId="bodysubtoc">
    <w:name w:val="bodysubtoc"/>
    <w:rsid w:val="00240A20"/>
  </w:style>
  <w:style w:type="character" w:customStyle="1" w:styleId="lefttitlesmaller">
    <w:name w:val="lefttitlesmaller"/>
    <w:rsid w:val="00240A20"/>
  </w:style>
  <w:style w:type="character" w:customStyle="1" w:styleId="mb0">
    <w:name w:val="mb"/>
    <w:rsid w:val="00240A20"/>
  </w:style>
  <w:style w:type="character" w:customStyle="1" w:styleId="field-content">
    <w:name w:val="field-content"/>
    <w:rsid w:val="00240A20"/>
  </w:style>
  <w:style w:type="character" w:customStyle="1" w:styleId="submitted">
    <w:name w:val="submitted"/>
    <w:rsid w:val="00240A20"/>
  </w:style>
  <w:style w:type="character" w:customStyle="1" w:styleId="submitted-date">
    <w:name w:val="submitted-date"/>
    <w:rsid w:val="00240A20"/>
  </w:style>
  <w:style w:type="character" w:customStyle="1" w:styleId="submitted-time">
    <w:name w:val="submitted-time"/>
    <w:rsid w:val="00240A20"/>
  </w:style>
  <w:style w:type="character" w:customStyle="1" w:styleId="A2">
    <w:name w:val="A2"/>
    <w:uiPriority w:val="99"/>
    <w:rsid w:val="00240A20"/>
    <w:rPr>
      <w:rFonts w:ascii="Sabon LT Std" w:hAnsi="Sabon LT Std" w:cs="Sabon LT Std" w:hint="default"/>
      <w:color w:val="000000"/>
      <w:sz w:val="15"/>
      <w:szCs w:val="15"/>
    </w:rPr>
  </w:style>
  <w:style w:type="character" w:customStyle="1" w:styleId="searchword">
    <w:name w:val="searchword"/>
    <w:rsid w:val="00240A20"/>
  </w:style>
  <w:style w:type="character" w:customStyle="1" w:styleId="meta-prep">
    <w:name w:val="meta-prep"/>
    <w:rsid w:val="00240A20"/>
  </w:style>
  <w:style w:type="numbering" w:customStyle="1" w:styleId="1ai1">
    <w:name w:val="1 / a / i1"/>
    <w:rsid w:val="00240A20"/>
    <w:pPr>
      <w:numPr>
        <w:numId w:val="15"/>
      </w:numPr>
    </w:pPr>
  </w:style>
  <w:style w:type="numbering" w:styleId="1ai">
    <w:name w:val="Outline List 1"/>
    <w:basedOn w:val="NoList"/>
    <w:unhideWhenUsed/>
    <w:rsid w:val="00240A20"/>
    <w:pPr>
      <w:numPr>
        <w:numId w:val="16"/>
      </w:numPr>
    </w:pPr>
  </w:style>
  <w:style w:type="character" w:customStyle="1" w:styleId="DottedUnderline0">
    <w:name w:val="Dotted Underline"/>
    <w:rsid w:val="00240A20"/>
    <w:rPr>
      <w:rFonts w:ascii="Times New Roman" w:hAnsi="Times New Roman"/>
      <w:sz w:val="20"/>
      <w:u w:val="dottedHeavy"/>
    </w:rPr>
  </w:style>
  <w:style w:type="character" w:customStyle="1" w:styleId="FontStyle310">
    <w:name w:val="Font Style310"/>
    <w:uiPriority w:val="99"/>
    <w:rsid w:val="00240A20"/>
    <w:rPr>
      <w:rFonts w:ascii="Times New Roman" w:hAnsi="Times New Roman" w:cs="Times New Roman"/>
      <w:b/>
      <w:bCs/>
      <w:i/>
      <w:iCs/>
      <w:spacing w:val="-10"/>
      <w:sz w:val="18"/>
      <w:szCs w:val="18"/>
    </w:rPr>
  </w:style>
  <w:style w:type="character" w:customStyle="1" w:styleId="FontStyle329">
    <w:name w:val="Font Style329"/>
    <w:uiPriority w:val="99"/>
    <w:rsid w:val="00240A20"/>
    <w:rPr>
      <w:rFonts w:ascii="Times New Roman" w:hAnsi="Times New Roman" w:cs="Times New Roman"/>
      <w:b/>
      <w:bCs/>
      <w:spacing w:val="-10"/>
      <w:sz w:val="18"/>
      <w:szCs w:val="18"/>
    </w:rPr>
  </w:style>
  <w:style w:type="character" w:customStyle="1" w:styleId="FontStyle370">
    <w:name w:val="Font Style370"/>
    <w:uiPriority w:val="99"/>
    <w:rsid w:val="00240A20"/>
    <w:rPr>
      <w:rFonts w:ascii="Cambria" w:hAnsi="Cambria" w:cs="Cambria"/>
      <w:b/>
      <w:bCs/>
      <w:spacing w:val="-10"/>
      <w:sz w:val="18"/>
      <w:szCs w:val="18"/>
    </w:rPr>
  </w:style>
  <w:style w:type="character" w:customStyle="1" w:styleId="FontStyle302">
    <w:name w:val="Font Style302"/>
    <w:uiPriority w:val="99"/>
    <w:rsid w:val="00240A20"/>
    <w:rPr>
      <w:rFonts w:ascii="Times New Roman" w:hAnsi="Times New Roman" w:cs="Times New Roman"/>
      <w:b/>
      <w:bCs/>
      <w:sz w:val="22"/>
      <w:szCs w:val="22"/>
    </w:rPr>
  </w:style>
  <w:style w:type="character" w:customStyle="1" w:styleId="FontStyle347">
    <w:name w:val="Font Style347"/>
    <w:uiPriority w:val="99"/>
    <w:rsid w:val="00240A20"/>
    <w:rPr>
      <w:rFonts w:ascii="Times New Roman" w:hAnsi="Times New Roman" w:cs="Times New Roman"/>
      <w:b/>
      <w:bCs/>
      <w:spacing w:val="-10"/>
      <w:sz w:val="20"/>
      <w:szCs w:val="20"/>
    </w:rPr>
  </w:style>
  <w:style w:type="paragraph" w:customStyle="1" w:styleId="Style27">
    <w:name w:val="Style27"/>
    <w:basedOn w:val="Normal"/>
    <w:uiPriority w:val="99"/>
    <w:rsid w:val="00240A20"/>
    <w:pPr>
      <w:widowControl w:val="0"/>
      <w:autoSpaceDE w:val="0"/>
      <w:autoSpaceDN w:val="0"/>
      <w:adjustRightInd w:val="0"/>
      <w:spacing w:line="223" w:lineRule="exact"/>
    </w:pPr>
    <w:rPr>
      <w:rFonts w:eastAsia="Times New Roman"/>
    </w:rPr>
  </w:style>
  <w:style w:type="paragraph" w:customStyle="1" w:styleId="Style31">
    <w:name w:val="Style31"/>
    <w:basedOn w:val="Normal"/>
    <w:uiPriority w:val="99"/>
    <w:qFormat/>
    <w:rsid w:val="00240A20"/>
    <w:pPr>
      <w:widowControl w:val="0"/>
      <w:autoSpaceDE w:val="0"/>
      <w:autoSpaceDN w:val="0"/>
      <w:adjustRightInd w:val="0"/>
      <w:spacing w:line="227" w:lineRule="exact"/>
      <w:jc w:val="both"/>
    </w:pPr>
    <w:rPr>
      <w:rFonts w:eastAsia="Times New Roman"/>
    </w:rPr>
  </w:style>
  <w:style w:type="character" w:customStyle="1" w:styleId="FontStyle303">
    <w:name w:val="Font Style303"/>
    <w:uiPriority w:val="99"/>
    <w:rsid w:val="00240A20"/>
    <w:rPr>
      <w:rFonts w:ascii="Times New Roman" w:hAnsi="Times New Roman" w:cs="Times New Roman"/>
      <w:spacing w:val="-10"/>
      <w:sz w:val="18"/>
      <w:szCs w:val="18"/>
    </w:rPr>
  </w:style>
  <w:style w:type="character" w:customStyle="1" w:styleId="FontStyle312">
    <w:name w:val="Font Style312"/>
    <w:uiPriority w:val="99"/>
    <w:rsid w:val="00240A20"/>
    <w:rPr>
      <w:rFonts w:ascii="Times New Roman" w:hAnsi="Times New Roman" w:cs="Times New Roman"/>
      <w:b/>
      <w:bCs/>
      <w:spacing w:val="-10"/>
      <w:sz w:val="16"/>
      <w:szCs w:val="16"/>
    </w:rPr>
  </w:style>
  <w:style w:type="character" w:customStyle="1" w:styleId="FontStyle346">
    <w:name w:val="Font Style346"/>
    <w:uiPriority w:val="99"/>
    <w:rsid w:val="00240A20"/>
    <w:rPr>
      <w:rFonts w:ascii="Times New Roman" w:hAnsi="Times New Roman" w:cs="Times New Roman"/>
      <w:b/>
      <w:bCs/>
      <w:spacing w:val="-10"/>
      <w:sz w:val="18"/>
      <w:szCs w:val="18"/>
    </w:rPr>
  </w:style>
  <w:style w:type="character" w:customStyle="1" w:styleId="FontStyle330">
    <w:name w:val="Font Style330"/>
    <w:uiPriority w:val="99"/>
    <w:rsid w:val="00240A20"/>
    <w:rPr>
      <w:rFonts w:ascii="Times New Roman" w:hAnsi="Times New Roman" w:cs="Times New Roman"/>
      <w:b/>
      <w:bCs/>
      <w:sz w:val="16"/>
      <w:szCs w:val="16"/>
    </w:rPr>
  </w:style>
  <w:style w:type="character" w:customStyle="1" w:styleId="FontStyle372">
    <w:name w:val="Font Style372"/>
    <w:uiPriority w:val="99"/>
    <w:rsid w:val="00240A20"/>
    <w:rPr>
      <w:rFonts w:ascii="Times New Roman" w:hAnsi="Times New Roman" w:cs="Times New Roman"/>
      <w:b/>
      <w:bCs/>
      <w:sz w:val="16"/>
      <w:szCs w:val="16"/>
    </w:rPr>
  </w:style>
  <w:style w:type="paragraph" w:customStyle="1" w:styleId="Style59">
    <w:name w:val="Style59"/>
    <w:basedOn w:val="Normal"/>
    <w:uiPriority w:val="99"/>
    <w:rsid w:val="00240A20"/>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240A20"/>
    <w:rPr>
      <w:rFonts w:ascii="Times New Roman" w:hAnsi="Times New Roman" w:cs="Times New Roman"/>
      <w:b/>
      <w:bCs/>
      <w:i/>
      <w:iCs/>
      <w:sz w:val="16"/>
      <w:szCs w:val="16"/>
    </w:rPr>
  </w:style>
  <w:style w:type="paragraph" w:customStyle="1" w:styleId="Style200">
    <w:name w:val="Style20"/>
    <w:basedOn w:val="Normal"/>
    <w:uiPriority w:val="99"/>
    <w:rsid w:val="00240A20"/>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240A20"/>
    <w:rPr>
      <w:rFonts w:ascii="Times New Roman" w:hAnsi="Times New Roman" w:cs="Times New Roman"/>
      <w:smallCaps/>
      <w:sz w:val="14"/>
      <w:szCs w:val="14"/>
    </w:rPr>
  </w:style>
  <w:style w:type="paragraph" w:customStyle="1" w:styleId="Style89">
    <w:name w:val="Style89"/>
    <w:basedOn w:val="Normal"/>
    <w:uiPriority w:val="99"/>
    <w:rsid w:val="00240A20"/>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240A20"/>
    <w:rPr>
      <w:rFonts w:ascii="Times New Roman" w:hAnsi="Times New Roman" w:cs="Times New Roman"/>
      <w:b/>
      <w:bCs/>
      <w:spacing w:val="-10"/>
      <w:sz w:val="22"/>
      <w:szCs w:val="22"/>
    </w:rPr>
  </w:style>
  <w:style w:type="character" w:customStyle="1" w:styleId="FontStyle320">
    <w:name w:val="Font Style320"/>
    <w:uiPriority w:val="99"/>
    <w:rsid w:val="00240A20"/>
    <w:rPr>
      <w:rFonts w:ascii="Times New Roman" w:hAnsi="Times New Roman" w:cs="Times New Roman"/>
      <w:b/>
      <w:bCs/>
      <w:spacing w:val="-10"/>
      <w:sz w:val="22"/>
      <w:szCs w:val="22"/>
    </w:rPr>
  </w:style>
  <w:style w:type="character" w:customStyle="1" w:styleId="FontStyle352">
    <w:name w:val="Font Style352"/>
    <w:uiPriority w:val="99"/>
    <w:rsid w:val="00240A20"/>
    <w:rPr>
      <w:rFonts w:ascii="Times New Roman" w:hAnsi="Times New Roman" w:cs="Times New Roman"/>
      <w:b/>
      <w:bCs/>
      <w:sz w:val="16"/>
      <w:szCs w:val="16"/>
    </w:rPr>
  </w:style>
  <w:style w:type="character" w:customStyle="1" w:styleId="FontStyle356">
    <w:name w:val="Font Style356"/>
    <w:uiPriority w:val="99"/>
    <w:rsid w:val="00240A20"/>
    <w:rPr>
      <w:rFonts w:ascii="Times New Roman" w:hAnsi="Times New Roman" w:cs="Times New Roman"/>
      <w:b/>
      <w:bCs/>
      <w:spacing w:val="-10"/>
      <w:sz w:val="22"/>
      <w:szCs w:val="22"/>
    </w:rPr>
  </w:style>
  <w:style w:type="character" w:customStyle="1" w:styleId="FontStyle298">
    <w:name w:val="Font Style298"/>
    <w:uiPriority w:val="99"/>
    <w:rsid w:val="00240A20"/>
    <w:rPr>
      <w:rFonts w:ascii="Times New Roman" w:hAnsi="Times New Roman" w:cs="Times New Roman"/>
      <w:sz w:val="18"/>
      <w:szCs w:val="18"/>
    </w:rPr>
  </w:style>
  <w:style w:type="character" w:customStyle="1" w:styleId="FontStyle311">
    <w:name w:val="Font Style311"/>
    <w:uiPriority w:val="99"/>
    <w:rsid w:val="00240A20"/>
    <w:rPr>
      <w:rFonts w:ascii="Times New Roman" w:hAnsi="Times New Roman" w:cs="Times New Roman"/>
      <w:b/>
      <w:bCs/>
      <w:spacing w:val="-10"/>
      <w:sz w:val="18"/>
      <w:szCs w:val="18"/>
    </w:rPr>
  </w:style>
  <w:style w:type="character" w:customStyle="1" w:styleId="FontStyle332">
    <w:name w:val="Font Style332"/>
    <w:uiPriority w:val="99"/>
    <w:rsid w:val="00240A20"/>
    <w:rPr>
      <w:rFonts w:ascii="Times New Roman" w:hAnsi="Times New Roman" w:cs="Times New Roman"/>
      <w:b/>
      <w:bCs/>
      <w:i/>
      <w:iCs/>
      <w:spacing w:val="-10"/>
      <w:sz w:val="20"/>
      <w:szCs w:val="20"/>
    </w:rPr>
  </w:style>
  <w:style w:type="character" w:customStyle="1" w:styleId="FontStyle371">
    <w:name w:val="Font Style371"/>
    <w:uiPriority w:val="99"/>
    <w:rsid w:val="00240A20"/>
    <w:rPr>
      <w:rFonts w:ascii="Times New Roman" w:hAnsi="Times New Roman" w:cs="Times New Roman"/>
      <w:sz w:val="16"/>
      <w:szCs w:val="16"/>
    </w:rPr>
  </w:style>
  <w:style w:type="character" w:customStyle="1" w:styleId="FontStyle350">
    <w:name w:val="Font Style350"/>
    <w:uiPriority w:val="99"/>
    <w:rsid w:val="00240A20"/>
    <w:rPr>
      <w:rFonts w:ascii="Times New Roman" w:hAnsi="Times New Roman" w:cs="Times New Roman"/>
      <w:b/>
      <w:bCs/>
      <w:i/>
      <w:iCs/>
      <w:sz w:val="20"/>
      <w:szCs w:val="20"/>
    </w:rPr>
  </w:style>
  <w:style w:type="paragraph" w:customStyle="1" w:styleId="Style8">
    <w:name w:val="Style8"/>
    <w:basedOn w:val="Normal"/>
    <w:uiPriority w:val="99"/>
    <w:rsid w:val="00240A20"/>
    <w:pPr>
      <w:widowControl w:val="0"/>
      <w:autoSpaceDE w:val="0"/>
      <w:autoSpaceDN w:val="0"/>
      <w:adjustRightInd w:val="0"/>
    </w:pPr>
    <w:rPr>
      <w:rFonts w:eastAsia="Times New Roman"/>
    </w:rPr>
  </w:style>
  <w:style w:type="paragraph" w:customStyle="1" w:styleId="Style5">
    <w:name w:val="Style5"/>
    <w:basedOn w:val="Normal"/>
    <w:link w:val="Style5Char"/>
    <w:uiPriority w:val="4"/>
    <w:qFormat/>
    <w:rsid w:val="00240A20"/>
    <w:pPr>
      <w:widowControl w:val="0"/>
      <w:autoSpaceDE w:val="0"/>
      <w:autoSpaceDN w:val="0"/>
      <w:adjustRightInd w:val="0"/>
      <w:spacing w:line="230" w:lineRule="exact"/>
      <w:jc w:val="both"/>
    </w:pPr>
    <w:rPr>
      <w:rFonts w:eastAsia="Times New Roman"/>
    </w:rPr>
  </w:style>
  <w:style w:type="paragraph" w:customStyle="1" w:styleId="Style51">
    <w:name w:val="Style51"/>
    <w:basedOn w:val="Normal"/>
    <w:uiPriority w:val="99"/>
    <w:qFormat/>
    <w:rsid w:val="00240A20"/>
    <w:pPr>
      <w:widowControl w:val="0"/>
      <w:autoSpaceDE w:val="0"/>
      <w:autoSpaceDN w:val="0"/>
      <w:adjustRightInd w:val="0"/>
    </w:pPr>
    <w:rPr>
      <w:rFonts w:eastAsia="Times New Roman"/>
    </w:rPr>
  </w:style>
  <w:style w:type="character" w:customStyle="1" w:styleId="FontStyle351">
    <w:name w:val="Font Style351"/>
    <w:uiPriority w:val="99"/>
    <w:rsid w:val="00240A20"/>
    <w:rPr>
      <w:rFonts w:ascii="Times New Roman" w:hAnsi="Times New Roman" w:cs="Times New Roman"/>
      <w:b/>
      <w:bCs/>
      <w:sz w:val="22"/>
      <w:szCs w:val="22"/>
    </w:rPr>
  </w:style>
  <w:style w:type="paragraph" w:customStyle="1" w:styleId="Style10">
    <w:name w:val="Style10"/>
    <w:basedOn w:val="Normal"/>
    <w:link w:val="Style10Char"/>
    <w:qFormat/>
    <w:rsid w:val="00240A20"/>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rsid w:val="00240A20"/>
    <w:pPr>
      <w:widowControl w:val="0"/>
      <w:autoSpaceDE w:val="0"/>
      <w:autoSpaceDN w:val="0"/>
      <w:adjustRightInd w:val="0"/>
      <w:jc w:val="both"/>
    </w:pPr>
    <w:rPr>
      <w:rFonts w:eastAsia="Times New Roman"/>
    </w:rPr>
  </w:style>
  <w:style w:type="character" w:customStyle="1" w:styleId="FontStyle369">
    <w:name w:val="Font Style369"/>
    <w:uiPriority w:val="99"/>
    <w:rsid w:val="00240A20"/>
    <w:rPr>
      <w:rFonts w:ascii="Times New Roman" w:hAnsi="Times New Roman" w:cs="Times New Roman"/>
      <w:b/>
      <w:bCs/>
      <w:spacing w:val="-10"/>
      <w:sz w:val="20"/>
      <w:szCs w:val="20"/>
    </w:rPr>
  </w:style>
  <w:style w:type="character" w:customStyle="1" w:styleId="FontStyle357">
    <w:name w:val="Font Style357"/>
    <w:uiPriority w:val="99"/>
    <w:rsid w:val="00240A20"/>
    <w:rPr>
      <w:rFonts w:ascii="Times New Roman" w:hAnsi="Times New Roman" w:cs="Times New Roman"/>
      <w:b/>
      <w:bCs/>
      <w:spacing w:val="-10"/>
      <w:sz w:val="22"/>
      <w:szCs w:val="22"/>
    </w:rPr>
  </w:style>
  <w:style w:type="paragraph" w:customStyle="1" w:styleId="Style67">
    <w:name w:val="Style67"/>
    <w:basedOn w:val="Normal"/>
    <w:uiPriority w:val="99"/>
    <w:rsid w:val="00240A20"/>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240A20"/>
    <w:rPr>
      <w:rFonts w:ascii="Times New Roman" w:hAnsi="Times New Roman" w:cs="Times New Roman"/>
      <w:sz w:val="20"/>
      <w:szCs w:val="20"/>
    </w:rPr>
  </w:style>
  <w:style w:type="character" w:customStyle="1" w:styleId="FontStyle374">
    <w:name w:val="Font Style374"/>
    <w:uiPriority w:val="99"/>
    <w:rsid w:val="00240A20"/>
    <w:rPr>
      <w:rFonts w:ascii="Times New Roman" w:hAnsi="Times New Roman" w:cs="Times New Roman"/>
      <w:b/>
      <w:bCs/>
      <w:spacing w:val="-10"/>
      <w:sz w:val="22"/>
      <w:szCs w:val="22"/>
    </w:rPr>
  </w:style>
  <w:style w:type="paragraph" w:customStyle="1" w:styleId="Style30">
    <w:name w:val="Style30"/>
    <w:basedOn w:val="Normal"/>
    <w:uiPriority w:val="99"/>
    <w:rsid w:val="00240A20"/>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240A20"/>
    <w:rPr>
      <w:rFonts w:ascii="Times New Roman" w:hAnsi="Times New Roman" w:cs="Times New Roman"/>
      <w:smallCaps/>
      <w:sz w:val="16"/>
      <w:szCs w:val="16"/>
    </w:rPr>
  </w:style>
  <w:style w:type="paragraph" w:customStyle="1" w:styleId="Style93">
    <w:name w:val="Style93"/>
    <w:basedOn w:val="Normal"/>
    <w:uiPriority w:val="99"/>
    <w:rsid w:val="00240A20"/>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240A20"/>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240A20"/>
    <w:rPr>
      <w:sz w:val="10"/>
      <w:szCs w:val="24"/>
      <w:lang w:val="en-US" w:eastAsia="en-US" w:bidi="ar-SA"/>
    </w:rPr>
  </w:style>
  <w:style w:type="character" w:customStyle="1" w:styleId="UnderlineCharCharCharCharCharCharCharChar">
    <w:name w:val="Underline Char Char Char Char Char Char Char Char"/>
    <w:rsid w:val="00240A20"/>
    <w:rPr>
      <w:szCs w:val="24"/>
      <w:u w:val="single"/>
      <w:lang w:val="en-US" w:eastAsia="en-US" w:bidi="ar-SA"/>
    </w:rPr>
  </w:style>
  <w:style w:type="character" w:customStyle="1" w:styleId="SmalltextCharCharCharChar">
    <w:name w:val="Small text Char Char Char Char"/>
    <w:rsid w:val="00240A20"/>
    <w:rPr>
      <w:sz w:val="16"/>
      <w:szCs w:val="24"/>
      <w:lang w:val="en-US" w:eastAsia="en-US" w:bidi="ar-SA"/>
    </w:rPr>
  </w:style>
  <w:style w:type="paragraph" w:customStyle="1" w:styleId="boldcitation">
    <w:name w:val="bold citation"/>
    <w:basedOn w:val="Normal"/>
    <w:rsid w:val="00240A20"/>
    <w:rPr>
      <w:rFonts w:ascii="Arial" w:eastAsia="Times New Roman" w:hAnsi="Arial"/>
      <w:b/>
      <w:sz w:val="28"/>
      <w:u w:val="thick"/>
    </w:rPr>
  </w:style>
  <w:style w:type="character" w:customStyle="1" w:styleId="SmallTextCharCharCharChar0">
    <w:name w:val="Small Text Char Char Char Char"/>
    <w:link w:val="SmallTextCharCharChar"/>
    <w:rsid w:val="00240A20"/>
    <w:rPr>
      <w:sz w:val="16"/>
    </w:rPr>
  </w:style>
  <w:style w:type="paragraph" w:customStyle="1" w:styleId="HotRouteCharCharCharCharChar">
    <w:name w:val="Hot Route! Char Char Char Char Char"/>
    <w:basedOn w:val="Normal"/>
    <w:link w:val="HotRouteCharCharCharCharCharChar"/>
    <w:qFormat/>
    <w:rsid w:val="00240A20"/>
    <w:pPr>
      <w:ind w:left="144"/>
    </w:pPr>
    <w:rPr>
      <w:rFonts w:eastAsia="Times New Roman"/>
    </w:rPr>
  </w:style>
  <w:style w:type="character" w:customStyle="1" w:styleId="underlinecardChar">
    <w:name w:val="underline card Char"/>
    <w:rsid w:val="00240A20"/>
    <w:rPr>
      <w:rFonts w:ascii="Arial" w:hAnsi="Arial"/>
      <w:noProof w:val="0"/>
      <w:sz w:val="18"/>
      <w:szCs w:val="24"/>
      <w:u w:val="single"/>
      <w:lang w:val="en-US" w:eastAsia="en-US" w:bidi="ar-SA"/>
    </w:rPr>
  </w:style>
  <w:style w:type="numbering" w:customStyle="1" w:styleId="NoList23">
    <w:name w:val="No List23"/>
    <w:next w:val="NoList"/>
    <w:uiPriority w:val="99"/>
    <w:semiHidden/>
    <w:unhideWhenUsed/>
    <w:rsid w:val="00240A20"/>
  </w:style>
  <w:style w:type="character" w:customStyle="1" w:styleId="CardsCharCharChar">
    <w:name w:val="Cards Char Char Char"/>
    <w:rsid w:val="00240A20"/>
    <w:rPr>
      <w:szCs w:val="24"/>
      <w:lang w:val="en-US" w:eastAsia="en-US" w:bidi="ar-SA"/>
    </w:rPr>
  </w:style>
  <w:style w:type="character" w:customStyle="1" w:styleId="HiddenBlockHeaderChar">
    <w:name w:val="Hidden Block Header Char"/>
    <w:link w:val="HiddenBlockHeader"/>
    <w:rsid w:val="00240A20"/>
    <w:rPr>
      <w:rFonts w:ascii="Times New Roman" w:eastAsia="Times New Roman" w:hAnsi="Times New Roman" w:cs="Courier New"/>
      <w:b/>
      <w:bCs/>
      <w:sz w:val="28"/>
    </w:rPr>
  </w:style>
  <w:style w:type="paragraph" w:customStyle="1" w:styleId="NothingCharChar">
    <w:name w:val="Nothing Char Char"/>
    <w:link w:val="NothingCharCharChar"/>
    <w:rsid w:val="00240A20"/>
    <w:pPr>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240A20"/>
    <w:rPr>
      <w:rFonts w:ascii="Times New Roman" w:eastAsia="MS Mincho" w:hAnsi="Times New Roman" w:cs="Times New Roman"/>
      <w:sz w:val="24"/>
      <w:szCs w:val="24"/>
    </w:rPr>
  </w:style>
  <w:style w:type="character" w:customStyle="1" w:styleId="CardsCharChar">
    <w:name w:val="Cards Char Char"/>
    <w:rsid w:val="00240A20"/>
    <w:rPr>
      <w:szCs w:val="24"/>
      <w:lang w:val="en-US" w:eastAsia="en-US" w:bidi="ar-SA"/>
    </w:rPr>
  </w:style>
  <w:style w:type="character" w:customStyle="1" w:styleId="CardsCharCharCharChar">
    <w:name w:val="Cards Char Char Char Char"/>
    <w:rsid w:val="00240A20"/>
    <w:rPr>
      <w:szCs w:val="24"/>
      <w:lang w:val="en-US" w:eastAsia="en-US" w:bidi="ar-SA"/>
    </w:rPr>
  </w:style>
  <w:style w:type="character" w:customStyle="1" w:styleId="BlockHeadingsCharChar">
    <w:name w:val="Block Headings Char Char"/>
    <w:rsid w:val="00240A20"/>
    <w:rPr>
      <w:b/>
      <w:sz w:val="36"/>
      <w:szCs w:val="24"/>
      <w:u w:val="single"/>
      <w:lang w:val="en-US" w:eastAsia="en-US" w:bidi="ar-SA"/>
    </w:rPr>
  </w:style>
  <w:style w:type="character" w:customStyle="1" w:styleId="NothingChar1">
    <w:name w:val="Nothing Char1"/>
    <w:rsid w:val="00240A20"/>
    <w:rPr>
      <w:szCs w:val="24"/>
      <w:lang w:val="en-US" w:eastAsia="en-US" w:bidi="ar-SA"/>
    </w:rPr>
  </w:style>
  <w:style w:type="numbering" w:customStyle="1" w:styleId="NoList32">
    <w:name w:val="No List32"/>
    <w:next w:val="NoList"/>
    <w:semiHidden/>
    <w:unhideWhenUsed/>
    <w:rsid w:val="00240A20"/>
  </w:style>
  <w:style w:type="paragraph" w:customStyle="1" w:styleId="bloctitles">
    <w:name w:val="bloc titles"/>
    <w:basedOn w:val="Heading1"/>
    <w:next w:val="Normal"/>
    <w:link w:val="bloctitlesChar"/>
    <w:autoRedefine/>
    <w:qFormat/>
    <w:rsid w:val="00240A20"/>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kern w:val="32"/>
      <w:sz w:val="32"/>
      <w:u w:val="single"/>
    </w:rPr>
  </w:style>
  <w:style w:type="paragraph" w:customStyle="1" w:styleId="NoSpacingCharCharChar">
    <w:name w:val="No Spacing Char Char Char"/>
    <w:next w:val="Normal"/>
    <w:rsid w:val="00240A20"/>
    <w:pPr>
      <w:widowControl w:val="0"/>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240A20"/>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Char1">
    <w:name w:val="Char1"/>
    <w:rsid w:val="00240A20"/>
    <w:rPr>
      <w:u w:val="single"/>
      <w:lang w:val="en-US" w:eastAsia="en-US" w:bidi="ar-SA"/>
    </w:rPr>
  </w:style>
  <w:style w:type="character" w:customStyle="1" w:styleId="heading3char0">
    <w:name w:val="heading3char"/>
    <w:rsid w:val="00240A20"/>
  </w:style>
  <w:style w:type="paragraph" w:customStyle="1" w:styleId="TextUnderline0">
    <w:name w:val="Text Underline"/>
    <w:basedOn w:val="Normal"/>
    <w:link w:val="TextUnderlineChar0"/>
    <w:qFormat/>
    <w:rsid w:val="00240A20"/>
    <w:rPr>
      <w:rFonts w:eastAsia="Times New Roman"/>
      <w:bCs/>
      <w:kern w:val="20"/>
      <w:szCs w:val="32"/>
      <w:u w:val="single"/>
      <w:lang w:val="x-none" w:eastAsia="x-none"/>
    </w:rPr>
  </w:style>
  <w:style w:type="character" w:customStyle="1" w:styleId="TextUnderlineChar0">
    <w:name w:val="Text Underline Char"/>
    <w:link w:val="TextUnderline0"/>
    <w:rsid w:val="00240A20"/>
    <w:rPr>
      <w:rFonts w:eastAsia="Times New Roman"/>
      <w:bCs/>
      <w:kern w:val="20"/>
      <w:szCs w:val="32"/>
      <w:u w:val="single"/>
      <w:lang w:val="x-none" w:eastAsia="x-none"/>
    </w:rPr>
  </w:style>
  <w:style w:type="paragraph" w:customStyle="1" w:styleId="Regular">
    <w:name w:val="Regular"/>
    <w:link w:val="RegularChar"/>
    <w:qFormat/>
    <w:rsid w:val="00240A20"/>
    <w:rPr>
      <w:rFonts w:ascii="Garamond" w:eastAsia="Times New Roman" w:hAnsi="Garamond" w:cs="Times New Roman"/>
      <w:bCs/>
      <w:kern w:val="20"/>
      <w:sz w:val="20"/>
      <w:szCs w:val="32"/>
    </w:rPr>
  </w:style>
  <w:style w:type="character" w:customStyle="1" w:styleId="RegularChar">
    <w:name w:val="Regular Char"/>
    <w:link w:val="Regular"/>
    <w:rsid w:val="00240A20"/>
    <w:rPr>
      <w:rFonts w:ascii="Garamond" w:eastAsia="Times New Roman" w:hAnsi="Garamond" w:cs="Times New Roman"/>
      <w:bCs/>
      <w:kern w:val="20"/>
      <w:sz w:val="20"/>
      <w:szCs w:val="32"/>
    </w:rPr>
  </w:style>
  <w:style w:type="paragraph" w:customStyle="1" w:styleId="TagLine0">
    <w:name w:val="Tag Line"/>
    <w:basedOn w:val="Normal"/>
    <w:uiPriority w:val="99"/>
    <w:qFormat/>
    <w:rsid w:val="00240A20"/>
    <w:rPr>
      <w:rFonts w:eastAsia="Times New Roman"/>
      <w:b/>
    </w:rPr>
  </w:style>
  <w:style w:type="character" w:customStyle="1" w:styleId="StyleTimesNewRoman">
    <w:name w:val="Style Times New Roman"/>
    <w:rsid w:val="00240A20"/>
    <w:rPr>
      <w:rFonts w:ascii="Garamond" w:hAnsi="Garamond"/>
    </w:rPr>
  </w:style>
  <w:style w:type="paragraph" w:customStyle="1" w:styleId="INDENTEDPARAGRAPH">
    <w:name w:val="INDENTED PARAGRAPH"/>
    <w:rsid w:val="00240A20"/>
    <w:pPr>
      <w:spacing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240A20"/>
    <w:rPr>
      <w:rFonts w:cs="Arial"/>
      <w:bCs/>
      <w:caps/>
      <w:color w:val="FFFFFF"/>
      <w:sz w:val="2"/>
      <w:szCs w:val="2"/>
      <w:lang w:val="en-US" w:eastAsia="en-US" w:bidi="ar-SA"/>
    </w:rPr>
  </w:style>
  <w:style w:type="paragraph" w:customStyle="1" w:styleId="Numbering">
    <w:name w:val="Numbering"/>
    <w:basedOn w:val="Normal"/>
    <w:next w:val="Normal"/>
    <w:uiPriority w:val="99"/>
    <w:qFormat/>
    <w:rsid w:val="00240A20"/>
    <w:pPr>
      <w:widowControl w:val="0"/>
      <w:numPr>
        <w:numId w:val="21"/>
      </w:numPr>
      <w:tabs>
        <w:tab w:val="num" w:pos="360"/>
      </w:tabs>
      <w:suppressAutoHyphens/>
      <w:spacing w:after="200"/>
      <w:ind w:left="360"/>
    </w:pPr>
    <w:rPr>
      <w:rFonts w:eastAsia="Times New Roman"/>
      <w:b/>
      <w:szCs w:val="18"/>
    </w:rPr>
  </w:style>
  <w:style w:type="paragraph" w:customStyle="1" w:styleId="Un-IndexedHeading">
    <w:name w:val="Un-Indexed Heading"/>
    <w:basedOn w:val="Heading1"/>
    <w:next w:val="Normal"/>
    <w:uiPriority w:val="99"/>
    <w:qFormat/>
    <w:rsid w:val="00240A20"/>
    <w:pPr>
      <w:keepNext w:val="0"/>
      <w:keepLines w:val="0"/>
      <w:widowControl w:val="0"/>
      <w:pBdr>
        <w:top w:val="none" w:sz="0" w:space="0" w:color="auto"/>
        <w:left w:val="none" w:sz="0" w:space="0" w:color="auto"/>
        <w:bottom w:val="none" w:sz="0" w:space="0" w:color="auto"/>
        <w:right w:val="none" w:sz="0" w:space="0" w:color="auto"/>
      </w:pBdr>
      <w:suppressAutoHyphens/>
      <w:spacing w:before="0"/>
      <w:contextualSpacing/>
    </w:pPr>
    <w:rPr>
      <w:rFonts w:eastAsia="Times New Roman" w:cs="Arial"/>
      <w:kern w:val="32"/>
      <w:sz w:val="32"/>
      <w:u w:val="thick"/>
    </w:rPr>
  </w:style>
  <w:style w:type="paragraph" w:customStyle="1" w:styleId="PageHeader">
    <w:name w:val="Page Header"/>
    <w:basedOn w:val="Normal"/>
    <w:link w:val="PageHeaderChar"/>
    <w:uiPriority w:val="99"/>
    <w:qFormat/>
    <w:rsid w:val="00240A20"/>
    <w:pPr>
      <w:widowControl w:val="0"/>
      <w:numPr>
        <w:numId w:val="24"/>
      </w:numPr>
      <w:tabs>
        <w:tab w:val="clear" w:pos="360"/>
        <w:tab w:val="num" w:pos="108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uiPriority w:val="99"/>
    <w:qFormat/>
    <w:rsid w:val="00240A20"/>
    <w:pPr>
      <w:numPr>
        <w:numId w:val="19"/>
      </w:numPr>
    </w:pPr>
  </w:style>
  <w:style w:type="paragraph" w:customStyle="1" w:styleId="Lettering">
    <w:name w:val="Lettering"/>
    <w:basedOn w:val="Numbering"/>
    <w:next w:val="Normal"/>
    <w:uiPriority w:val="99"/>
    <w:qFormat/>
    <w:rsid w:val="00240A20"/>
    <w:pPr>
      <w:numPr>
        <w:numId w:val="17"/>
      </w:numPr>
      <w:tabs>
        <w:tab w:val="num" w:pos="360"/>
        <w:tab w:val="num" w:pos="680"/>
      </w:tabs>
      <w:ind w:left="680" w:hanging="680"/>
    </w:pPr>
    <w:rPr>
      <w:szCs w:val="22"/>
    </w:rPr>
  </w:style>
  <w:style w:type="paragraph" w:customStyle="1" w:styleId="FileName">
    <w:name w:val="File Name"/>
    <w:basedOn w:val="Normal"/>
    <w:next w:val="Normal"/>
    <w:uiPriority w:val="99"/>
    <w:qFormat/>
    <w:rsid w:val="00240A20"/>
    <w:pPr>
      <w:widowControl w:val="0"/>
      <w:numPr>
        <w:numId w:val="18"/>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uiPriority w:val="99"/>
    <w:qFormat/>
    <w:rsid w:val="00240A20"/>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uiPriority w:val="99"/>
    <w:qFormat/>
    <w:rsid w:val="00240A20"/>
    <w:pPr>
      <w:numPr>
        <w:numId w:val="20"/>
      </w:numPr>
      <w:tabs>
        <w:tab w:val="num" w:pos="360"/>
        <w:tab w:val="num" w:pos="720"/>
      </w:tabs>
      <w:ind w:left="360"/>
    </w:pPr>
  </w:style>
  <w:style w:type="paragraph" w:customStyle="1" w:styleId="CardContinued1">
    <w:name w:val="Card Continued 1"/>
    <w:basedOn w:val="Normal"/>
    <w:next w:val="Normal"/>
    <w:uiPriority w:val="99"/>
    <w:qFormat/>
    <w:rsid w:val="00240A20"/>
    <w:pPr>
      <w:widowControl w:val="0"/>
      <w:numPr>
        <w:numId w:val="23"/>
      </w:numPr>
      <w:tabs>
        <w:tab w:val="clear" w:pos="1080"/>
      </w:tabs>
      <w:suppressAutoHyphens/>
      <w:spacing w:before="120"/>
      <w:ind w:left="0" w:firstLine="0"/>
      <w:contextualSpacing/>
      <w:jc w:val="right"/>
    </w:pPr>
    <w:rPr>
      <w:rFonts w:eastAsia="Times New Roman"/>
      <w:b/>
      <w:caps/>
      <w:szCs w:val="18"/>
    </w:rPr>
  </w:style>
  <w:style w:type="paragraph" w:customStyle="1" w:styleId="CardContinued2">
    <w:name w:val="Card Continued 2"/>
    <w:basedOn w:val="CardContinued1"/>
    <w:next w:val="Normal"/>
    <w:uiPriority w:val="99"/>
    <w:qFormat/>
    <w:rsid w:val="00240A20"/>
    <w:pPr>
      <w:numPr>
        <w:numId w:val="0"/>
      </w:numPr>
      <w:spacing w:before="0" w:after="120"/>
      <w:jc w:val="left"/>
    </w:pPr>
  </w:style>
  <w:style w:type="paragraph" w:customStyle="1" w:styleId="Clearformatting0">
    <w:name w:val="Clear formatting"/>
    <w:basedOn w:val="Normal"/>
    <w:uiPriority w:val="99"/>
    <w:qFormat/>
    <w:rsid w:val="00240A20"/>
    <w:pPr>
      <w:keepNext/>
      <w:tabs>
        <w:tab w:val="num" w:pos="0"/>
      </w:tabs>
      <w:outlineLvl w:val="2"/>
    </w:pPr>
    <w:rPr>
      <w:rFonts w:ascii="Arial Narrow" w:eastAsia="Times New Roman" w:hAnsi="Arial Narrow" w:cs="Arial"/>
      <w:b/>
      <w:bCs/>
      <w:szCs w:val="26"/>
    </w:rPr>
  </w:style>
  <w:style w:type="character" w:customStyle="1" w:styleId="justify">
    <w:name w:val="justify"/>
    <w:basedOn w:val="DefaultParagraphFont"/>
    <w:rsid w:val="00240A20"/>
  </w:style>
  <w:style w:type="paragraph" w:customStyle="1" w:styleId="SmallCardText">
    <w:name w:val="Small Card Text"/>
    <w:uiPriority w:val="99"/>
    <w:qFormat/>
    <w:rsid w:val="00240A20"/>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240A20"/>
    <w:rPr>
      <w:sz w:val="16"/>
      <w:szCs w:val="16"/>
      <w:lang w:val="en-US" w:eastAsia="en-US" w:bidi="ar-SA"/>
    </w:rPr>
  </w:style>
  <w:style w:type="paragraph" w:customStyle="1" w:styleId="TAGFONT">
    <w:name w:val="TAG FONT"/>
    <w:basedOn w:val="Normal"/>
    <w:autoRedefine/>
    <w:uiPriority w:val="99"/>
    <w:qFormat/>
    <w:rsid w:val="00240A20"/>
    <w:rPr>
      <w:rFonts w:eastAsia="Times New Roman"/>
    </w:rPr>
  </w:style>
  <w:style w:type="character" w:customStyle="1" w:styleId="mainarttxt">
    <w:name w:val="mainarttxt"/>
    <w:basedOn w:val="DefaultParagraphFont"/>
    <w:rsid w:val="00240A20"/>
  </w:style>
  <w:style w:type="paragraph" w:customStyle="1" w:styleId="TagChar1CharCharCharChar">
    <w:name w:val="Tag Char1 Char Char Char Char"/>
    <w:basedOn w:val="Normal"/>
    <w:uiPriority w:val="99"/>
    <w:qFormat/>
    <w:rsid w:val="00240A20"/>
    <w:pPr>
      <w:overflowPunct w:val="0"/>
      <w:autoSpaceDE w:val="0"/>
      <w:autoSpaceDN w:val="0"/>
      <w:adjustRightInd w:val="0"/>
      <w:textAlignment w:val="baseline"/>
    </w:pPr>
    <w:rPr>
      <w:rFonts w:ascii="Palatino Linotype" w:eastAsia="Times New Roman" w:hAnsi="Palatino Linotype"/>
      <w:b/>
      <w:szCs w:val="20"/>
    </w:rPr>
  </w:style>
  <w:style w:type="paragraph" w:styleId="BlockText">
    <w:name w:val="Block Text"/>
    <w:basedOn w:val="Normal"/>
    <w:rsid w:val="00240A20"/>
    <w:pPr>
      <w:ind w:left="229" w:right="229"/>
    </w:pPr>
    <w:rPr>
      <w:rFonts w:ascii="Verdana" w:eastAsia="Times New Roman" w:hAnsi="Verdana"/>
      <w:szCs w:val="20"/>
    </w:rPr>
  </w:style>
  <w:style w:type="paragraph" w:styleId="NormalIndent">
    <w:name w:val="Normal Indent"/>
    <w:basedOn w:val="Normal"/>
    <w:rsid w:val="00240A20"/>
    <w:pPr>
      <w:ind w:left="720"/>
    </w:pPr>
    <w:rPr>
      <w:rFonts w:eastAsia="Times New Roman"/>
      <w:szCs w:val="20"/>
    </w:rPr>
  </w:style>
  <w:style w:type="paragraph" w:styleId="EnvelopeReturn">
    <w:name w:val="envelope return"/>
    <w:basedOn w:val="Normal"/>
    <w:rsid w:val="00240A20"/>
    <w:rPr>
      <w:rFonts w:ascii="Arial" w:eastAsia="Times New Roman" w:hAnsi="Arial" w:cs="Arial"/>
      <w:szCs w:val="20"/>
    </w:rPr>
  </w:style>
  <w:style w:type="paragraph" w:styleId="EnvelopeAddress">
    <w:name w:val="envelope address"/>
    <w:basedOn w:val="Normal"/>
    <w:rsid w:val="00240A20"/>
    <w:pPr>
      <w:framePr w:w="7920" w:h="1980" w:hRule="exact" w:hSpace="180" w:wrap="auto" w:hAnchor="page" w:xAlign="center" w:yAlign="bottom"/>
      <w:ind w:left="2880"/>
    </w:pPr>
    <w:rPr>
      <w:rFonts w:ascii="Arial" w:eastAsia="Times New Roman" w:hAnsi="Arial" w:cs="Arial"/>
      <w:sz w:val="28"/>
    </w:rPr>
  </w:style>
  <w:style w:type="character" w:customStyle="1" w:styleId="Style10pt">
    <w:name w:val="Style 10 pt"/>
    <w:rsid w:val="00240A20"/>
    <w:rPr>
      <w:sz w:val="20"/>
    </w:rPr>
  </w:style>
  <w:style w:type="character" w:customStyle="1" w:styleId="highlightChar">
    <w:name w:val="highlight Char"/>
    <w:rsid w:val="00240A20"/>
    <w:rPr>
      <w:sz w:val="24"/>
      <w:szCs w:val="24"/>
      <w:u w:val="single"/>
      <w:lang w:val="en-US" w:eastAsia="en-US" w:bidi="ar-SA"/>
    </w:rPr>
  </w:style>
  <w:style w:type="character" w:customStyle="1" w:styleId="UnderlinedEvChar">
    <w:name w:val="Underlined Ev Char"/>
    <w:link w:val="UnderlinedEv"/>
    <w:rsid w:val="00240A20"/>
    <w:rPr>
      <w:rFonts w:ascii="Verdana" w:hAnsi="Verdana"/>
      <w:sz w:val="16"/>
      <w:u w:val="thick"/>
    </w:rPr>
  </w:style>
  <w:style w:type="paragraph" w:customStyle="1" w:styleId="formfldssel">
    <w:name w:val="formfldssel"/>
    <w:basedOn w:val="Normal"/>
    <w:uiPriority w:val="99"/>
    <w:qFormat/>
    <w:rsid w:val="00240A20"/>
    <w:pPr>
      <w:spacing w:before="100" w:beforeAutospacing="1" w:after="100" w:afterAutospacing="1"/>
    </w:pPr>
    <w:rPr>
      <w:rFonts w:ascii="Arial" w:eastAsia="Arial Unicode MS" w:hAnsi="Arial" w:cs="Arial"/>
      <w:color w:val="000000"/>
      <w:szCs w:val="20"/>
    </w:rPr>
  </w:style>
  <w:style w:type="paragraph" w:customStyle="1" w:styleId="hpleftlk">
    <w:name w:val="hpleftlk"/>
    <w:basedOn w:val="Normal"/>
    <w:uiPriority w:val="99"/>
    <w:qFormat/>
    <w:rsid w:val="00240A20"/>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uiPriority w:val="99"/>
    <w:qFormat/>
    <w:rsid w:val="00240A20"/>
    <w:pPr>
      <w:spacing w:before="100" w:beforeAutospacing="1" w:after="100" w:afterAutospacing="1"/>
    </w:pPr>
    <w:rPr>
      <w:rFonts w:ascii="Arial" w:eastAsia="Arial Unicode MS" w:hAnsi="Arial" w:cs="Arial"/>
      <w:b/>
      <w:bCs/>
      <w:szCs w:val="20"/>
    </w:rPr>
  </w:style>
  <w:style w:type="character" w:customStyle="1" w:styleId="pmterms2">
    <w:name w:val="pmterms2"/>
    <w:basedOn w:val="DefaultParagraphFont"/>
    <w:rsid w:val="00240A20"/>
  </w:style>
  <w:style w:type="character" w:customStyle="1" w:styleId="StyleCardTextUnderline3Char">
    <w:name w:val="Style Card Text + Underline3 Char"/>
    <w:link w:val="StyleCardTextUnderline3"/>
    <w:rsid w:val="00240A20"/>
    <w:rPr>
      <w:rFonts w:eastAsia="SimSun"/>
      <w:u w:val="thick"/>
      <w:lang w:eastAsia="zh-CN"/>
    </w:rPr>
  </w:style>
  <w:style w:type="character" w:customStyle="1" w:styleId="BoldandUnderlineChar1Char2CharChar">
    <w:name w:val="Bold and Underline Char1 Char2 Char Char"/>
    <w:rsid w:val="00240A20"/>
    <w:rPr>
      <w:b/>
      <w:noProof w:val="0"/>
      <w:szCs w:val="24"/>
      <w:u w:val="single"/>
      <w:lang w:val="en-US" w:eastAsia="en-US" w:bidi="ar-SA"/>
    </w:rPr>
  </w:style>
  <w:style w:type="character" w:customStyle="1" w:styleId="UnderlineChar1Char1">
    <w:name w:val="Underline Char1 Char1"/>
    <w:rsid w:val="00240A20"/>
    <w:rPr>
      <w:noProof w:val="0"/>
      <w:szCs w:val="24"/>
      <w:u w:val="single"/>
      <w:lang w:val="en-US" w:eastAsia="en-US" w:bidi="ar-SA"/>
    </w:rPr>
  </w:style>
  <w:style w:type="paragraph" w:customStyle="1" w:styleId="Underlinestyle1">
    <w:name w:val="Underlinestyle"/>
    <w:basedOn w:val="Normal"/>
    <w:uiPriority w:val="99"/>
    <w:qFormat/>
    <w:rsid w:val="00240A20"/>
    <w:pPr>
      <w:tabs>
        <w:tab w:val="left" w:pos="720"/>
      </w:tabs>
      <w:ind w:left="720"/>
    </w:pPr>
    <w:rPr>
      <w:rFonts w:eastAsia="Times New Roman"/>
      <w:szCs w:val="20"/>
      <w:u w:val="single"/>
    </w:rPr>
  </w:style>
  <w:style w:type="character" w:customStyle="1" w:styleId="featurecontentgray1">
    <w:name w:val="featurecontentgray1"/>
    <w:rsid w:val="00240A20"/>
    <w:rPr>
      <w:rFonts w:ascii="Arial" w:hAnsi="Arial" w:cs="Arial" w:hint="default"/>
      <w:color w:val="666666"/>
    </w:rPr>
  </w:style>
  <w:style w:type="character" w:customStyle="1" w:styleId="CardCharCharChar0">
    <w:name w:val="Card Char Char Char"/>
    <w:rsid w:val="00240A20"/>
    <w:rPr>
      <w:rFonts w:ascii="Book Antiqua" w:hAnsi="Book Antiqua"/>
      <w:szCs w:val="24"/>
      <w:lang w:val="en-US" w:eastAsia="en-US" w:bidi="ar-SA"/>
    </w:rPr>
  </w:style>
  <w:style w:type="character" w:customStyle="1" w:styleId="big1">
    <w:name w:val="big1"/>
    <w:rsid w:val="00240A20"/>
    <w:rPr>
      <w:sz w:val="28"/>
      <w:szCs w:val="28"/>
    </w:rPr>
  </w:style>
  <w:style w:type="character" w:customStyle="1" w:styleId="prodgeneral">
    <w:name w:val="prodgeneral"/>
    <w:basedOn w:val="DefaultParagraphFont"/>
    <w:rsid w:val="00240A20"/>
  </w:style>
  <w:style w:type="character" w:customStyle="1" w:styleId="StyleUnderlineChar0">
    <w:name w:val="Style Underline + Char"/>
    <w:rsid w:val="00240A20"/>
    <w:rPr>
      <w:rFonts w:eastAsia="SimSun" w:cs="Arial"/>
      <w:b/>
      <w:bCs/>
      <w:iCs/>
      <w:caps/>
      <w:sz w:val="24"/>
      <w:szCs w:val="24"/>
      <w:u w:val="single"/>
      <w:lang w:val="en-US" w:eastAsia="en-US" w:bidi="ar-SA"/>
    </w:rPr>
  </w:style>
  <w:style w:type="character" w:customStyle="1" w:styleId="StyleciteChar">
    <w:name w:val="Style cite + Char"/>
    <w:basedOn w:val="citeChar0"/>
    <w:rsid w:val="00240A20"/>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240A20"/>
    <w:rPr>
      <w:rFonts w:eastAsia="Times New Roman"/>
      <w:b/>
    </w:rPr>
  </w:style>
  <w:style w:type="paragraph" w:customStyle="1" w:styleId="RepeatHeader">
    <w:name w:val="Repeat Header"/>
    <w:basedOn w:val="HeaderDebate"/>
    <w:rsid w:val="00240A20"/>
    <w:pPr>
      <w:outlineLvl w:val="1"/>
    </w:pPr>
    <w:rPr>
      <w:szCs w:val="48"/>
    </w:rPr>
  </w:style>
  <w:style w:type="character" w:customStyle="1" w:styleId="sectiontitle">
    <w:name w:val="sectiontitle"/>
    <w:basedOn w:val="DefaultParagraphFont"/>
    <w:rsid w:val="00240A20"/>
  </w:style>
  <w:style w:type="character" w:customStyle="1" w:styleId="sectionsubtitle">
    <w:name w:val="sectionsubtitle"/>
    <w:basedOn w:val="DefaultParagraphFont"/>
    <w:rsid w:val="00240A20"/>
  </w:style>
  <w:style w:type="character" w:customStyle="1" w:styleId="copyright">
    <w:name w:val="copyright"/>
    <w:basedOn w:val="DefaultParagraphFont"/>
    <w:rsid w:val="00240A20"/>
  </w:style>
  <w:style w:type="character" w:customStyle="1" w:styleId="EvidenceTag">
    <w:name w:val="Evidence Tag"/>
    <w:rsid w:val="00240A2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240A2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240A2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240A2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240A2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240A20"/>
    <w:rPr>
      <w:rFonts w:eastAsia="Times New Roman"/>
    </w:rPr>
  </w:style>
  <w:style w:type="paragraph" w:customStyle="1" w:styleId="citationunderline">
    <w:name w:val="citation/underline"/>
    <w:autoRedefine/>
    <w:qFormat/>
    <w:rsid w:val="00240A20"/>
    <w:rPr>
      <w:rFonts w:ascii="Times New Roman" w:eastAsia="Times New Roman" w:hAnsi="Times New Roman" w:cs="Times New Roman"/>
      <w:b/>
      <w:sz w:val="24"/>
      <w:szCs w:val="24"/>
      <w:u w:val="single"/>
    </w:rPr>
  </w:style>
  <w:style w:type="character" w:customStyle="1" w:styleId="smcaps">
    <w:name w:val="smcaps"/>
    <w:basedOn w:val="DefaultParagraphFont"/>
    <w:rsid w:val="00240A20"/>
  </w:style>
  <w:style w:type="character" w:customStyle="1" w:styleId="inside-head1">
    <w:name w:val="inside-head1"/>
    <w:rsid w:val="00240A20"/>
    <w:rPr>
      <w:rFonts w:ascii="Arial" w:hAnsi="Arial" w:cs="Arial" w:hint="default"/>
      <w:b/>
      <w:bCs/>
      <w:color w:val="000000"/>
      <w:spacing w:val="-15"/>
      <w:sz w:val="45"/>
      <w:szCs w:val="45"/>
    </w:rPr>
  </w:style>
  <w:style w:type="character" w:customStyle="1" w:styleId="datestamp1">
    <w:name w:val="datestamp1"/>
    <w:rsid w:val="00240A20"/>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240A20"/>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240A20"/>
  </w:style>
  <w:style w:type="paragraph" w:customStyle="1" w:styleId="links1">
    <w:name w:val="links1"/>
    <w:basedOn w:val="Normal"/>
    <w:uiPriority w:val="99"/>
    <w:qFormat/>
    <w:rsid w:val="00240A20"/>
    <w:pPr>
      <w:spacing w:before="100" w:beforeAutospacing="1" w:after="100" w:afterAutospacing="1"/>
    </w:pPr>
    <w:rPr>
      <w:rFonts w:eastAsia="Times New Roman"/>
      <w:color w:val="FFFFFF"/>
      <w:szCs w:val="16"/>
    </w:rPr>
  </w:style>
  <w:style w:type="paragraph" w:customStyle="1" w:styleId="endtext">
    <w:name w:val="endtext"/>
    <w:basedOn w:val="Normal"/>
    <w:uiPriority w:val="99"/>
    <w:qFormat/>
    <w:rsid w:val="00240A20"/>
    <w:pPr>
      <w:spacing w:before="100" w:beforeAutospacing="1" w:after="100" w:afterAutospacing="1"/>
      <w:ind w:left="300"/>
    </w:pPr>
    <w:rPr>
      <w:rFonts w:ascii="Arial" w:eastAsia="Times New Roman" w:hAnsi="Arial" w:cs="Arial"/>
      <w:szCs w:val="20"/>
    </w:rPr>
  </w:style>
  <w:style w:type="character" w:customStyle="1" w:styleId="storyheading31">
    <w:name w:val="storyheading31"/>
    <w:rsid w:val="00240A20"/>
    <w:rPr>
      <w:rFonts w:ascii="Verdana" w:hAnsi="Verdana" w:hint="default"/>
      <w:b/>
      <w:bCs/>
      <w:sz w:val="32"/>
      <w:szCs w:val="32"/>
    </w:rPr>
  </w:style>
  <w:style w:type="character" w:customStyle="1" w:styleId="storydeck31">
    <w:name w:val="storydeck31"/>
    <w:rsid w:val="00240A20"/>
    <w:rPr>
      <w:rFonts w:ascii="Verdana" w:hAnsi="Verdana" w:hint="default"/>
      <w:i w:val="0"/>
      <w:iCs w:val="0"/>
      <w:sz w:val="21"/>
      <w:szCs w:val="21"/>
    </w:rPr>
  </w:style>
  <w:style w:type="character" w:customStyle="1" w:styleId="subtitle10">
    <w:name w:val="subtitle1"/>
    <w:rsid w:val="00240A20"/>
    <w:rPr>
      <w:rFonts w:ascii="Verdana" w:hAnsi="Verdana" w:hint="default"/>
      <w:b w:val="0"/>
      <w:bCs w:val="0"/>
      <w:vanish w:val="0"/>
      <w:webHidden w:val="0"/>
      <w:color w:val="484848"/>
      <w:sz w:val="14"/>
      <w:szCs w:val="14"/>
      <w:specVanish w:val="0"/>
    </w:rPr>
  </w:style>
  <w:style w:type="paragraph" w:customStyle="1" w:styleId="g">
    <w:name w:val="g"/>
    <w:basedOn w:val="Normal"/>
    <w:uiPriority w:val="99"/>
    <w:qFormat/>
    <w:rsid w:val="00240A20"/>
    <w:pPr>
      <w:spacing w:before="240" w:after="240"/>
    </w:pPr>
    <w:rPr>
      <w:rFonts w:eastAsia="Times New Roman"/>
    </w:rPr>
  </w:style>
  <w:style w:type="character" w:customStyle="1" w:styleId="clsbiolink">
    <w:name w:val="clsbiolink"/>
    <w:basedOn w:val="DefaultParagraphFont"/>
    <w:rsid w:val="00240A20"/>
  </w:style>
  <w:style w:type="character" w:customStyle="1" w:styleId="clssmaller">
    <w:name w:val="clssmaller"/>
    <w:basedOn w:val="DefaultParagraphFont"/>
    <w:rsid w:val="00240A20"/>
  </w:style>
  <w:style w:type="character" w:customStyle="1" w:styleId="sm1">
    <w:name w:val="sm1"/>
    <w:rsid w:val="00240A20"/>
    <w:rPr>
      <w:rFonts w:ascii="Verdana" w:hAnsi="Verdana" w:hint="default"/>
      <w:i w:val="0"/>
      <w:iCs w:val="0"/>
      <w:smallCaps w:val="0"/>
      <w:color w:val="000000"/>
      <w:sz w:val="17"/>
      <w:szCs w:val="17"/>
    </w:rPr>
  </w:style>
  <w:style w:type="character" w:customStyle="1" w:styleId="noindentChar">
    <w:name w:val="noindent Char"/>
    <w:rsid w:val="00240A20"/>
    <w:rPr>
      <w:rFonts w:ascii="Arial" w:hAnsi="Arial" w:cs="Arial"/>
      <w:sz w:val="24"/>
      <w:szCs w:val="24"/>
      <w:lang w:val="en-US" w:eastAsia="en-US" w:bidi="ar-SA"/>
    </w:rPr>
  </w:style>
  <w:style w:type="character" w:customStyle="1" w:styleId="SmallChar1">
    <w:name w:val="Small Char1"/>
    <w:rsid w:val="00240A20"/>
    <w:rPr>
      <w:sz w:val="16"/>
      <w:szCs w:val="24"/>
      <w:lang w:val="en-US" w:eastAsia="en-US" w:bidi="ar-SA"/>
    </w:rPr>
  </w:style>
  <w:style w:type="character" w:customStyle="1" w:styleId="fullcite">
    <w:name w:val="fullcite"/>
    <w:basedOn w:val="DefaultParagraphFont"/>
    <w:rsid w:val="00240A20"/>
  </w:style>
  <w:style w:type="character" w:customStyle="1" w:styleId="Style9ptThickunderline">
    <w:name w:val="Style 9 pt Thick underline"/>
    <w:rsid w:val="00240A20"/>
    <w:rPr>
      <w:sz w:val="24"/>
      <w:u w:val="thick"/>
    </w:rPr>
  </w:style>
  <w:style w:type="paragraph" w:customStyle="1" w:styleId="Repeatheader0">
    <w:name w:val="Repeat header"/>
    <w:basedOn w:val="Normal"/>
    <w:autoRedefine/>
    <w:uiPriority w:val="99"/>
    <w:qFormat/>
    <w:rsid w:val="00240A20"/>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uiPriority w:val="99"/>
    <w:qFormat/>
    <w:rsid w:val="00240A20"/>
    <w:rPr>
      <w:rFonts w:ascii="Times New Roman" w:eastAsia="Times New Roman" w:hAnsi="Times New Roman"/>
      <w:sz w:val="16"/>
    </w:rPr>
  </w:style>
  <w:style w:type="character" w:customStyle="1" w:styleId="CardNotUnderlinedChar">
    <w:name w:val="Card Not Underlined Char"/>
    <w:rsid w:val="00240A20"/>
    <w:rPr>
      <w:sz w:val="16"/>
      <w:lang w:val="en-US" w:eastAsia="en-US" w:bidi="ar-SA"/>
    </w:rPr>
  </w:style>
  <w:style w:type="paragraph" w:customStyle="1" w:styleId="CardNotUnderlined3">
    <w:name w:val="Card Not Underlined 3"/>
    <w:basedOn w:val="CardNotUnderlined"/>
    <w:uiPriority w:val="99"/>
    <w:qFormat/>
    <w:rsid w:val="00240A20"/>
    <w:rPr>
      <w:rFonts w:ascii="Times New Roman" w:eastAsia="Times New Roman" w:hAnsi="Times New Roman"/>
      <w:sz w:val="18"/>
    </w:rPr>
  </w:style>
  <w:style w:type="paragraph" w:customStyle="1" w:styleId="CardNotUnderlinedFinal">
    <w:name w:val="Card Not Underlined Final"/>
    <w:basedOn w:val="CardNotUnderlined3"/>
    <w:uiPriority w:val="99"/>
    <w:qFormat/>
    <w:rsid w:val="00240A20"/>
    <w:rPr>
      <w:sz w:val="20"/>
    </w:rPr>
  </w:style>
  <w:style w:type="character" w:customStyle="1" w:styleId="CardNotUnderlinedChar1">
    <w:name w:val="Card Not Underlined Char1"/>
    <w:rsid w:val="00240A20"/>
    <w:rPr>
      <w:lang w:val="en-US" w:eastAsia="en-US" w:bidi="ar-SA"/>
    </w:rPr>
  </w:style>
  <w:style w:type="character" w:customStyle="1" w:styleId="cardChar10">
    <w:name w:val="card Char1"/>
    <w:rsid w:val="00240A20"/>
    <w:rPr>
      <w:szCs w:val="24"/>
      <w:lang w:val="en-US" w:eastAsia="en-US" w:bidi="ar-SA"/>
    </w:rPr>
  </w:style>
  <w:style w:type="character" w:customStyle="1" w:styleId="tagChar30">
    <w:name w:val="tag Char3"/>
    <w:rsid w:val="00240A20"/>
    <w:rPr>
      <w:b/>
      <w:sz w:val="24"/>
      <w:szCs w:val="24"/>
      <w:lang w:val="en-US" w:eastAsia="en-US" w:bidi="ar-SA"/>
    </w:rPr>
  </w:style>
  <w:style w:type="character" w:customStyle="1" w:styleId="link-mailto">
    <w:name w:val="link-mailto"/>
    <w:basedOn w:val="DefaultParagraphFont"/>
    <w:rsid w:val="00240A20"/>
  </w:style>
  <w:style w:type="character" w:customStyle="1" w:styleId="StyleUnderlineUnderlineChar">
    <w:name w:val="Style Underline + Underline Char"/>
    <w:rsid w:val="00240A20"/>
    <w:rPr>
      <w:rFonts w:ascii="Trebuchet MS" w:hAnsi="Trebuchet MS"/>
      <w:szCs w:val="18"/>
      <w:u w:val="single"/>
      <w:lang w:val="en-US" w:eastAsia="en-US" w:bidi="ar-SA"/>
    </w:rPr>
  </w:style>
  <w:style w:type="paragraph" w:customStyle="1" w:styleId="formfld">
    <w:name w:val="formfld"/>
    <w:basedOn w:val="Normal"/>
    <w:uiPriority w:val="99"/>
    <w:qFormat/>
    <w:rsid w:val="00240A20"/>
    <w:pPr>
      <w:spacing w:before="100" w:beforeAutospacing="1" w:after="100" w:afterAutospacing="1"/>
    </w:pPr>
    <w:rPr>
      <w:rFonts w:ascii="Arial" w:eastAsia="Arial Unicode MS" w:hAnsi="Arial" w:cs="Arial"/>
      <w:szCs w:val="20"/>
    </w:rPr>
  </w:style>
  <w:style w:type="paragraph" w:customStyle="1" w:styleId="Number">
    <w:name w:val="Number"/>
    <w:basedOn w:val="Heading2"/>
    <w:uiPriority w:val="99"/>
    <w:qFormat/>
    <w:rsid w:val="00240A20"/>
    <w:pPr>
      <w:keepLines w:val="0"/>
      <w:pageBreakBefore w:val="0"/>
      <w:numPr>
        <w:numId w:val="22"/>
      </w:numPr>
      <w:tabs>
        <w:tab w:val="left" w:pos="144"/>
        <w:tab w:val="num" w:pos="567"/>
      </w:tabs>
      <w:spacing w:before="240" w:after="240"/>
      <w:ind w:left="567" w:hanging="567"/>
      <w:jc w:val="left"/>
    </w:pPr>
    <w:rPr>
      <w:rFonts w:eastAsia="SimSun" w:cs="Arial"/>
      <w:iCs/>
      <w:sz w:val="24"/>
      <w:szCs w:val="28"/>
      <w:u w:val="none"/>
      <w:lang w:eastAsia="zh-CN"/>
    </w:rPr>
  </w:style>
  <w:style w:type="paragraph" w:customStyle="1" w:styleId="UnderlineCards">
    <w:name w:val="Underline Cards"/>
    <w:basedOn w:val="Cards"/>
    <w:link w:val="UnderlineCardsChar"/>
    <w:rsid w:val="00240A20"/>
    <w:pPr>
      <w:widowControl/>
      <w:spacing w:after="160" w:line="259" w:lineRule="auto"/>
      <w:ind w:left="288" w:right="0"/>
    </w:pPr>
    <w:rPr>
      <w:rFonts w:cs="Calibri"/>
      <w:u w:val="thick"/>
    </w:rPr>
  </w:style>
  <w:style w:type="character" w:customStyle="1" w:styleId="UnderlineCardsChar">
    <w:name w:val="Underline Cards Char"/>
    <w:link w:val="UnderlineCards"/>
    <w:rsid w:val="00240A20"/>
    <w:rPr>
      <w:rFonts w:ascii="Times New Roman" w:eastAsia="Times New Roman" w:hAnsi="Times New Roman" w:cs="Calibri"/>
      <w:sz w:val="20"/>
      <w:szCs w:val="24"/>
      <w:u w:val="thick"/>
    </w:rPr>
  </w:style>
  <w:style w:type="paragraph" w:customStyle="1" w:styleId="SmallCards">
    <w:name w:val="Small Cards"/>
    <w:basedOn w:val="Cards"/>
    <w:link w:val="SmallCardsChar"/>
    <w:qFormat/>
    <w:rsid w:val="00240A20"/>
    <w:pPr>
      <w:widowControl/>
      <w:spacing w:after="160" w:line="259" w:lineRule="auto"/>
      <w:ind w:left="288" w:right="0"/>
    </w:pPr>
    <w:rPr>
      <w:rFonts w:cs="Calibri"/>
      <w:sz w:val="14"/>
    </w:rPr>
  </w:style>
  <w:style w:type="character" w:customStyle="1" w:styleId="SmallCardsChar">
    <w:name w:val="Small Cards Char"/>
    <w:link w:val="SmallCards"/>
    <w:rsid w:val="00240A20"/>
    <w:rPr>
      <w:rFonts w:ascii="Times New Roman" w:eastAsia="Times New Roman" w:hAnsi="Times New Roman" w:cs="Calibri"/>
      <w:sz w:val="14"/>
      <w:szCs w:val="24"/>
    </w:rPr>
  </w:style>
  <w:style w:type="paragraph" w:customStyle="1" w:styleId="ReadingCites">
    <w:name w:val="Reading Cites"/>
    <w:basedOn w:val="Normal"/>
    <w:link w:val="ReadingCitesChar"/>
    <w:rsid w:val="00240A20"/>
    <w:rPr>
      <w:rFonts w:eastAsia="Times New Roman"/>
      <w:b/>
      <w:szCs w:val="20"/>
    </w:rPr>
  </w:style>
  <w:style w:type="character" w:customStyle="1" w:styleId="ReadingCitesChar">
    <w:name w:val="Reading Cites Char"/>
    <w:link w:val="ReadingCites"/>
    <w:rsid w:val="00240A20"/>
    <w:rPr>
      <w:rFonts w:eastAsia="Times New Roman"/>
      <w:b/>
      <w:szCs w:val="20"/>
    </w:rPr>
  </w:style>
  <w:style w:type="paragraph" w:customStyle="1" w:styleId="ContentsHeading">
    <w:name w:val="Contents Heading"/>
    <w:basedOn w:val="Heading1"/>
    <w:next w:val="Normal"/>
    <w:rsid w:val="00240A2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summary">
    <w:name w:val="summary"/>
    <w:basedOn w:val="Normal"/>
    <w:uiPriority w:val="99"/>
    <w:qFormat/>
    <w:rsid w:val="00240A20"/>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240A20"/>
    <w:pPr>
      <w:spacing w:before="100" w:beforeAutospacing="1" w:after="100" w:afterAutospacing="1"/>
    </w:pPr>
    <w:rPr>
      <w:rFonts w:eastAsia="Times New Roman"/>
    </w:rPr>
  </w:style>
  <w:style w:type="character" w:customStyle="1" w:styleId="CharacterStyle8">
    <w:name w:val="Character Style 8"/>
    <w:rsid w:val="00240A20"/>
    <w:rPr>
      <w:sz w:val="22"/>
      <w:szCs w:val="22"/>
    </w:rPr>
  </w:style>
  <w:style w:type="paragraph" w:customStyle="1" w:styleId="Style110">
    <w:name w:val="Style 11"/>
    <w:qFormat/>
    <w:rsid w:val="00240A20"/>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qFormat/>
    <w:rsid w:val="00240A20"/>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uiPriority w:val="99"/>
    <w:rsid w:val="00240A20"/>
    <w:rPr>
      <w:rFonts w:ascii="Garamond" w:hAnsi="Garamond" w:cs="Garamond"/>
      <w:sz w:val="20"/>
      <w:szCs w:val="20"/>
    </w:rPr>
  </w:style>
  <w:style w:type="paragraph" w:customStyle="1" w:styleId="TagStyle">
    <w:name w:val="Tag Style"/>
    <w:basedOn w:val="CardStyle"/>
    <w:qFormat/>
    <w:rsid w:val="00240A20"/>
    <w:pPr>
      <w:contextualSpacing w:val="0"/>
    </w:pPr>
    <w:rPr>
      <w:rFonts w:ascii="Calibri" w:hAnsi="Calibri" w:cstheme="minorBidi"/>
      <w:b/>
      <w:sz w:val="24"/>
    </w:rPr>
  </w:style>
  <w:style w:type="character" w:customStyle="1" w:styleId="CardText1CharChar">
    <w:name w:val="Card Text 1 Char Char"/>
    <w:rsid w:val="00240A20"/>
    <w:rPr>
      <w:rFonts w:ascii="Arial Narrow" w:hAnsi="Arial Narrow"/>
      <w:color w:val="000000"/>
      <w:sz w:val="22"/>
      <w:szCs w:val="22"/>
      <w:u w:val="single"/>
      <w:lang w:val="en-US" w:eastAsia="en-US" w:bidi="ar-SA"/>
    </w:rPr>
  </w:style>
  <w:style w:type="character" w:customStyle="1" w:styleId="CardText1Char1">
    <w:name w:val="Card Text 1 Char1"/>
    <w:rsid w:val="00240A20"/>
    <w:rPr>
      <w:rFonts w:ascii="Arial Narrow" w:hAnsi="Arial Narrow"/>
      <w:color w:val="000000"/>
      <w:sz w:val="22"/>
      <w:szCs w:val="22"/>
      <w:u w:val="single"/>
      <w:lang w:val="en-US" w:eastAsia="en-US" w:bidi="ar-SA"/>
    </w:rPr>
  </w:style>
  <w:style w:type="character" w:customStyle="1" w:styleId="CharacterStyle2">
    <w:name w:val="Character Style 2"/>
    <w:uiPriority w:val="99"/>
    <w:rsid w:val="00240A20"/>
    <w:rPr>
      <w:sz w:val="24"/>
      <w:szCs w:val="24"/>
      <w:u w:val="single"/>
    </w:rPr>
  </w:style>
  <w:style w:type="paragraph" w:customStyle="1" w:styleId="Style70">
    <w:name w:val="Style 7"/>
    <w:uiPriority w:val="99"/>
    <w:qFormat/>
    <w:rsid w:val="00240A20"/>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240A20"/>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240A20"/>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240A20"/>
  </w:style>
  <w:style w:type="paragraph" w:customStyle="1" w:styleId="Header1">
    <w:name w:val="Header1"/>
    <w:basedOn w:val="Heading1"/>
    <w:next w:val="Heading1"/>
    <w:qFormat/>
    <w:rsid w:val="00240A20"/>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val="0"/>
      <w:kern w:val="32"/>
      <w:szCs w:val="24"/>
      <w:u w:val="single"/>
    </w:rPr>
  </w:style>
  <w:style w:type="character" w:customStyle="1" w:styleId="arttitle1">
    <w:name w:val="arttitle1"/>
    <w:rsid w:val="00240A20"/>
    <w:rPr>
      <w:b/>
      <w:bCs/>
      <w:color w:val="695B54"/>
    </w:rPr>
  </w:style>
  <w:style w:type="paragraph" w:customStyle="1" w:styleId="Heading11">
    <w:name w:val="Heading 11"/>
    <w:basedOn w:val="Normal"/>
    <w:next w:val="Normal"/>
    <w:rsid w:val="00240A20"/>
    <w:pPr>
      <w:keepNext/>
      <w:widowControl w:val="0"/>
      <w:suppressAutoHyphens/>
      <w:jc w:val="center"/>
    </w:pPr>
    <w:rPr>
      <w:rFonts w:eastAsia="Tahoma"/>
      <w:b/>
      <w:sz w:val="48"/>
      <w:szCs w:val="32"/>
      <w:u w:val="single"/>
    </w:rPr>
  </w:style>
  <w:style w:type="paragraph" w:customStyle="1" w:styleId="TextHeading">
    <w:name w:val="Text Heading"/>
    <w:basedOn w:val="Heading3"/>
    <w:rsid w:val="00240A20"/>
    <w:pPr>
      <w:keepLines w:val="0"/>
      <w:pageBreakBefore w:val="0"/>
      <w:spacing w:before="0"/>
      <w:jc w:val="left"/>
    </w:pPr>
    <w:rPr>
      <w:rFonts w:eastAsia="Times New Roman" w:cs="Arial"/>
      <w:sz w:val="22"/>
      <w:szCs w:val="26"/>
    </w:rPr>
  </w:style>
  <w:style w:type="character" w:customStyle="1" w:styleId="TextHeadingChar">
    <w:name w:val="Text Heading Char"/>
    <w:rsid w:val="00240A20"/>
    <w:rPr>
      <w:rFonts w:cs="Arial"/>
      <w:b/>
      <w:bCs/>
      <w:sz w:val="22"/>
      <w:szCs w:val="26"/>
      <w:u w:val="single"/>
      <w:lang w:val="en-US" w:eastAsia="en-US" w:bidi="ar-SA"/>
    </w:rPr>
  </w:style>
  <w:style w:type="character" w:customStyle="1" w:styleId="FootnoteCharacters">
    <w:name w:val="Footnote Characters"/>
    <w:rsid w:val="00240A20"/>
    <w:rPr>
      <w:vertAlign w:val="superscript"/>
    </w:rPr>
  </w:style>
  <w:style w:type="paragraph" w:customStyle="1" w:styleId="StyleHeading1BlockTitleHeading1Char1ALEXHeadingBrief-He2">
    <w:name w:val="Style Heading 1Block TitleHeading 1 Char1ALEXHeadingBrief - He...2"/>
    <w:basedOn w:val="Heading1"/>
    <w:autoRedefine/>
    <w:rsid w:val="00240A2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240A2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240A2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qFormat/>
    <w:rsid w:val="00240A20"/>
    <w:rPr>
      <w:rFonts w:ascii="Arial" w:eastAsia="Times New Roman" w:hAnsi="Arial"/>
      <w:smallCaps/>
    </w:rPr>
  </w:style>
  <w:style w:type="paragraph" w:customStyle="1" w:styleId="DebateBody">
    <w:name w:val="Debate Body"/>
    <w:basedOn w:val="Normal"/>
    <w:qFormat/>
    <w:rsid w:val="00240A20"/>
    <w:rPr>
      <w:rFonts w:ascii="Cambria" w:eastAsia="Cambria" w:hAnsi="Cambria"/>
      <w:b/>
      <w:caps/>
    </w:rPr>
  </w:style>
  <w:style w:type="paragraph" w:customStyle="1" w:styleId="StyleDebateBodyBefore12pt">
    <w:name w:val="Style Debate Body + Before:  12 pt"/>
    <w:basedOn w:val="Normal"/>
    <w:next w:val="Normal"/>
    <w:rsid w:val="00240A20"/>
    <w:pPr>
      <w:spacing w:before="240"/>
    </w:pPr>
    <w:rPr>
      <w:rFonts w:eastAsia="Times New Roman"/>
      <w:bCs/>
      <w:szCs w:val="20"/>
    </w:rPr>
  </w:style>
  <w:style w:type="paragraph" w:customStyle="1" w:styleId="StyleDebateBodyBefore12pt1">
    <w:name w:val="Style Debate Body + Before:  12 pt1"/>
    <w:basedOn w:val="Normal"/>
    <w:rsid w:val="00240A20"/>
    <w:pPr>
      <w:spacing w:before="240"/>
    </w:pPr>
    <w:rPr>
      <w:rFonts w:eastAsia="Times New Roman"/>
      <w:bCs/>
      <w:szCs w:val="20"/>
    </w:rPr>
  </w:style>
  <w:style w:type="character" w:customStyle="1" w:styleId="10ptnotbold">
    <w:name w:val="10ptnotbold"/>
    <w:rsid w:val="00240A20"/>
    <w:rPr>
      <w:sz w:val="20"/>
    </w:rPr>
  </w:style>
  <w:style w:type="paragraph" w:customStyle="1" w:styleId="PageNumber11">
    <w:name w:val="Page Number11"/>
    <w:basedOn w:val="Normal"/>
    <w:next w:val="Normal"/>
    <w:rsid w:val="00240A20"/>
    <w:rPr>
      <w:rFonts w:eastAsia="Times New Roman"/>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240A20"/>
    <w:rPr>
      <w:rFonts w:eastAsia="SimSun" w:cs="Arial"/>
      <w:b/>
      <w:bCs/>
      <w:iCs/>
      <w:sz w:val="24"/>
      <w:szCs w:val="28"/>
      <w:lang w:val="en-US" w:eastAsia="zh-CN" w:bidi="ar-SA"/>
    </w:rPr>
  </w:style>
  <w:style w:type="character" w:customStyle="1" w:styleId="Char31">
    <w:name w:val="Char31"/>
    <w:rsid w:val="00240A20"/>
    <w:rPr>
      <w:rFonts w:cs="Arial"/>
      <w:bCs/>
      <w:u w:val="thick"/>
      <w:lang w:val="en-US" w:eastAsia="en-US" w:bidi="ar-SA"/>
    </w:rPr>
  </w:style>
  <w:style w:type="paragraph" w:customStyle="1" w:styleId="Header11">
    <w:name w:val="Header11"/>
    <w:rsid w:val="00240A20"/>
    <w:pPr>
      <w:framePr w:hSpace="187" w:vSpace="187" w:wrap="around" w:vAnchor="text" w:hAnchor="text" w:xAlign="center" w:y="1"/>
    </w:pPr>
    <w:rPr>
      <w:rFonts w:ascii="Georgia" w:eastAsia="Times New Roman" w:hAnsi="Georgia" w:cs="Times New Roman"/>
      <w:b/>
      <w:sz w:val="48"/>
      <w:szCs w:val="24"/>
      <w:u w:val="words"/>
    </w:rPr>
  </w:style>
  <w:style w:type="paragraph" w:customStyle="1" w:styleId="StyleHeading1Centered">
    <w:name w:val="Style Heading 1 + Centered"/>
    <w:basedOn w:val="Heading1"/>
    <w:rsid w:val="00240A2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240A2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240A2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240A20"/>
    <w:pPr>
      <w:spacing w:before="120"/>
    </w:pPr>
    <w:rPr>
      <w:rFonts w:eastAsia="Times New Roman"/>
    </w:rPr>
  </w:style>
  <w:style w:type="character" w:customStyle="1" w:styleId="underliningChar0">
    <w:name w:val="underlining Char"/>
    <w:rsid w:val="00240A20"/>
    <w:rPr>
      <w:b/>
      <w:szCs w:val="24"/>
      <w:u w:val="single"/>
      <w:lang w:val="en-US" w:eastAsia="en-US" w:bidi="ar-SA"/>
    </w:rPr>
  </w:style>
  <w:style w:type="character" w:customStyle="1" w:styleId="notreadChar">
    <w:name w:val="not read Char"/>
    <w:rsid w:val="00240A20"/>
    <w:rPr>
      <w:sz w:val="18"/>
      <w:szCs w:val="24"/>
      <w:lang w:val="en-US" w:eastAsia="en-US" w:bidi="ar-SA"/>
    </w:rPr>
  </w:style>
  <w:style w:type="paragraph" w:customStyle="1" w:styleId="StyleStrong10ptNotBold">
    <w:name w:val="Style Strong + 10 pt Not Bold"/>
    <w:basedOn w:val="Normal"/>
    <w:autoRedefine/>
    <w:rsid w:val="00240A20"/>
    <w:pPr>
      <w:ind w:left="720" w:hanging="360"/>
    </w:pPr>
    <w:rPr>
      <w:rFonts w:eastAsia="Times New Roman"/>
      <w:sz w:val="26"/>
      <w:szCs w:val="26"/>
    </w:rPr>
  </w:style>
  <w:style w:type="paragraph" w:customStyle="1" w:styleId="times">
    <w:name w:val="times"/>
    <w:basedOn w:val="Normal"/>
    <w:uiPriority w:val="99"/>
    <w:qFormat/>
    <w:rsid w:val="00240A20"/>
    <w:pPr>
      <w:spacing w:before="100" w:beforeAutospacing="1" w:after="100" w:afterAutospacing="1"/>
    </w:pPr>
    <w:rPr>
      <w:rFonts w:eastAsia="Times New Roman"/>
    </w:rPr>
  </w:style>
  <w:style w:type="character" w:customStyle="1" w:styleId="prbodytext1">
    <w:name w:val="pr_bodytext1"/>
    <w:rsid w:val="00240A20"/>
    <w:rPr>
      <w:rFonts w:ascii="Arial" w:hAnsi="Arial" w:cs="Arial" w:hint="default"/>
      <w:sz w:val="20"/>
      <w:szCs w:val="20"/>
    </w:rPr>
  </w:style>
  <w:style w:type="character" w:customStyle="1" w:styleId="smallCharChar">
    <w:name w:val="small Char Char"/>
    <w:rsid w:val="00240A20"/>
    <w:rPr>
      <w:rFonts w:ascii="Times New Roman" w:eastAsia="Times New Roman" w:hAnsi="Times New Roman" w:cs="Times New Roman"/>
      <w:sz w:val="12"/>
      <w:szCs w:val="16"/>
    </w:rPr>
  </w:style>
  <w:style w:type="character" w:customStyle="1" w:styleId="Undlerine">
    <w:name w:val="Undlerine"/>
    <w:qFormat/>
    <w:rsid w:val="00240A20"/>
    <w:rPr>
      <w:rFonts w:ascii="Times New Roman" w:hAnsi="Times New Roman"/>
      <w:w w:val="110"/>
      <w:sz w:val="20"/>
      <w:szCs w:val="20"/>
      <w:u w:val="single"/>
      <w:bdr w:val="none" w:sz="0" w:space="0" w:color="auto"/>
      <w:lang w:bidi="he-IL"/>
    </w:rPr>
  </w:style>
  <w:style w:type="character" w:customStyle="1" w:styleId="Aunderline1">
    <w:name w:val="Aunderline"/>
    <w:uiPriority w:val="1"/>
    <w:qFormat/>
    <w:rsid w:val="00240A20"/>
    <w:rPr>
      <w:rFonts w:ascii="Times New Roman" w:hAnsi="Times New Roman"/>
      <w:sz w:val="20"/>
      <w:u w:val="single"/>
    </w:rPr>
  </w:style>
  <w:style w:type="paragraph" w:customStyle="1" w:styleId="NormalUnderline0">
    <w:name w:val="Normal + Underline"/>
    <w:basedOn w:val="Normal"/>
    <w:link w:val="NormalUnderlineChar0"/>
    <w:qFormat/>
    <w:rsid w:val="00240A20"/>
    <w:pPr>
      <w:ind w:left="720"/>
    </w:pPr>
    <w:rPr>
      <w:rFonts w:eastAsia="Times New Roman"/>
      <w:b/>
      <w:u w:val="single"/>
      <w:lang w:val="x-none" w:eastAsia="x-none"/>
    </w:rPr>
  </w:style>
  <w:style w:type="character" w:customStyle="1" w:styleId="NormalUnderlineChar0">
    <w:name w:val="Normal + Underline Char"/>
    <w:link w:val="NormalUnderline0"/>
    <w:rsid w:val="00240A20"/>
    <w:rPr>
      <w:rFonts w:eastAsia="Times New Roman"/>
      <w:b/>
      <w:u w:val="single"/>
      <w:lang w:val="x-none" w:eastAsia="x-none"/>
    </w:rPr>
  </w:style>
  <w:style w:type="character" w:customStyle="1" w:styleId="Boxes">
    <w:name w:val="Boxes"/>
    <w:qFormat/>
    <w:rsid w:val="00240A20"/>
    <w:rPr>
      <w:rFonts w:ascii="Times New Roman" w:hAnsi="Times New Roman"/>
      <w:sz w:val="20"/>
      <w:u w:val="single"/>
      <w:bdr w:val="single" w:sz="4" w:space="0" w:color="auto"/>
    </w:rPr>
  </w:style>
  <w:style w:type="character" w:customStyle="1" w:styleId="tim">
    <w:name w:val="tim"/>
    <w:qFormat/>
    <w:rsid w:val="00240A20"/>
    <w:rPr>
      <w:rFonts w:ascii="Times New Roman" w:hAnsi="Times New Roman"/>
      <w:sz w:val="20"/>
      <w:u w:val="single"/>
    </w:rPr>
  </w:style>
  <w:style w:type="character" w:customStyle="1" w:styleId="hl">
    <w:name w:val="hl"/>
    <w:basedOn w:val="DefaultParagraphFont"/>
    <w:rsid w:val="00240A20"/>
  </w:style>
  <w:style w:type="character" w:customStyle="1" w:styleId="clock1">
    <w:name w:val="clock1"/>
    <w:rsid w:val="00240A20"/>
    <w:rPr>
      <w:color w:val="B51B1B"/>
    </w:rPr>
  </w:style>
  <w:style w:type="character" w:customStyle="1" w:styleId="smallChar10">
    <w:name w:val="small Char1"/>
    <w:rsid w:val="00240A20"/>
    <w:rPr>
      <w:sz w:val="12"/>
      <w:szCs w:val="16"/>
      <w:lang w:val="en-US" w:eastAsia="en-US" w:bidi="ar-SA"/>
    </w:rPr>
  </w:style>
  <w:style w:type="character" w:customStyle="1" w:styleId="SmallCardsCharChar">
    <w:name w:val="Small Cards Char Char"/>
    <w:rsid w:val="00240A20"/>
    <w:rPr>
      <w:sz w:val="14"/>
      <w:szCs w:val="24"/>
      <w:lang w:val="en-US" w:eastAsia="en-US" w:bidi="ar-SA"/>
    </w:rPr>
  </w:style>
  <w:style w:type="paragraph" w:customStyle="1" w:styleId="NormalCards">
    <w:name w:val="Normal Cards"/>
    <w:basedOn w:val="Normal"/>
    <w:rsid w:val="00240A20"/>
    <w:pPr>
      <w:ind w:left="288"/>
    </w:pPr>
    <w:rPr>
      <w:rFonts w:eastAsia="Times New Roman"/>
    </w:rPr>
  </w:style>
  <w:style w:type="character" w:customStyle="1" w:styleId="iniciales">
    <w:name w:val="iniciales"/>
    <w:basedOn w:val="DefaultParagraphFont"/>
    <w:rsid w:val="00240A20"/>
  </w:style>
  <w:style w:type="character" w:customStyle="1" w:styleId="Style10ptBoldUnderline">
    <w:name w:val="Style 10 pt Bold Underline"/>
    <w:rsid w:val="00240A20"/>
    <w:rPr>
      <w:b/>
      <w:bCs/>
      <w:sz w:val="20"/>
      <w:u w:val="single"/>
    </w:rPr>
  </w:style>
  <w:style w:type="paragraph" w:customStyle="1" w:styleId="outdent">
    <w:name w:val="outdent"/>
    <w:basedOn w:val="Normal"/>
    <w:rsid w:val="00240A20"/>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240A20"/>
    <w:pPr>
      <w:spacing w:before="100" w:beforeAutospacing="1" w:after="100" w:afterAutospacing="1"/>
    </w:pPr>
    <w:rPr>
      <w:rFonts w:eastAsia="Times New Roman"/>
    </w:rPr>
  </w:style>
  <w:style w:type="paragraph" w:customStyle="1" w:styleId="separator">
    <w:name w:val="separator"/>
    <w:basedOn w:val="Normal"/>
    <w:rsid w:val="00240A20"/>
    <w:pPr>
      <w:spacing w:before="100" w:beforeAutospacing="1" w:after="100" w:afterAutospacing="1"/>
    </w:pPr>
    <w:rPr>
      <w:rFonts w:eastAsia="Times New Roman"/>
    </w:rPr>
  </w:style>
  <w:style w:type="paragraph" w:customStyle="1" w:styleId="bulletfollow">
    <w:name w:val="bulletfollow"/>
    <w:basedOn w:val="Normal"/>
    <w:rsid w:val="00240A20"/>
    <w:pPr>
      <w:spacing w:before="100" w:beforeAutospacing="1" w:after="100" w:afterAutospacing="1"/>
    </w:pPr>
    <w:rPr>
      <w:rFonts w:eastAsia="Times New Roman"/>
    </w:rPr>
  </w:style>
  <w:style w:type="paragraph" w:customStyle="1" w:styleId="bulleted">
    <w:name w:val="bulleted"/>
    <w:basedOn w:val="Normal"/>
    <w:rsid w:val="00240A20"/>
    <w:pPr>
      <w:spacing w:before="100" w:beforeAutospacing="1" w:after="100" w:afterAutospacing="1"/>
    </w:pPr>
    <w:rPr>
      <w:rFonts w:eastAsia="Times New Roman"/>
    </w:rPr>
  </w:style>
  <w:style w:type="character" w:customStyle="1" w:styleId="spelle">
    <w:name w:val="spelle"/>
    <w:basedOn w:val="DefaultParagraphFont"/>
    <w:rsid w:val="00240A20"/>
  </w:style>
  <w:style w:type="character" w:customStyle="1" w:styleId="grame">
    <w:name w:val="grame"/>
    <w:basedOn w:val="DefaultParagraphFont"/>
    <w:rsid w:val="00240A20"/>
  </w:style>
  <w:style w:type="paragraph" w:customStyle="1" w:styleId="Strikethrough0">
    <w:name w:val="Strikethrough"/>
    <w:next w:val="Normal"/>
    <w:link w:val="StrikethroughChar"/>
    <w:qFormat/>
    <w:rsid w:val="00240A20"/>
    <w:rPr>
      <w:rFonts w:ascii="Times New Roman" w:eastAsia="Times New Roman" w:hAnsi="Times New Roman" w:cs="Times New Roman"/>
      <w:strike/>
      <w:sz w:val="20"/>
      <w:szCs w:val="20"/>
    </w:rPr>
  </w:style>
  <w:style w:type="character" w:customStyle="1" w:styleId="StrikethroughChar">
    <w:name w:val="Strikethrough Char"/>
    <w:link w:val="Strikethrough0"/>
    <w:rsid w:val="00240A20"/>
    <w:rPr>
      <w:rFonts w:ascii="Times New Roman" w:eastAsia="Times New Roman" w:hAnsi="Times New Roman" w:cs="Times New Roman"/>
      <w:strike/>
      <w:sz w:val="20"/>
      <w:szCs w:val="20"/>
    </w:rPr>
  </w:style>
  <w:style w:type="character" w:customStyle="1" w:styleId="UnderlineCardsCharChar">
    <w:name w:val="Underline Cards Char Char"/>
    <w:rsid w:val="00240A20"/>
    <w:rPr>
      <w:rFonts w:eastAsia="SimSun"/>
      <w:szCs w:val="24"/>
      <w:u w:val="thick"/>
      <w:lang w:val="en-US" w:eastAsia="en-US" w:bidi="ar-SA"/>
    </w:rPr>
  </w:style>
  <w:style w:type="character" w:customStyle="1" w:styleId="head">
    <w:name w:val="head"/>
    <w:basedOn w:val="DefaultParagraphFont"/>
    <w:rsid w:val="00240A20"/>
  </w:style>
  <w:style w:type="paragraph" w:customStyle="1" w:styleId="authorgroup">
    <w:name w:val="authorgroup"/>
    <w:basedOn w:val="Normal"/>
    <w:rsid w:val="00240A20"/>
    <w:pPr>
      <w:spacing w:before="100" w:beforeAutospacing="1" w:after="100" w:afterAutospacing="1"/>
    </w:pPr>
    <w:rPr>
      <w:rFonts w:eastAsia="Calibri"/>
    </w:rPr>
  </w:style>
  <w:style w:type="paragraph" w:customStyle="1" w:styleId="affiliation1">
    <w:name w:val="affiliation1"/>
    <w:basedOn w:val="Normal"/>
    <w:rsid w:val="00240A20"/>
    <w:pPr>
      <w:spacing w:before="100" w:beforeAutospacing="1" w:after="100" w:afterAutospacing="1"/>
    </w:pPr>
    <w:rPr>
      <w:rFonts w:eastAsia="Calibri"/>
    </w:rPr>
  </w:style>
  <w:style w:type="paragraph" w:customStyle="1" w:styleId="norm">
    <w:name w:val="norm"/>
    <w:basedOn w:val="Normal"/>
    <w:rsid w:val="00240A20"/>
    <w:pPr>
      <w:spacing w:before="100" w:beforeAutospacing="1" w:after="100" w:afterAutospacing="1"/>
    </w:pPr>
    <w:rPr>
      <w:rFonts w:eastAsia="Calibri"/>
    </w:rPr>
  </w:style>
  <w:style w:type="character" w:customStyle="1" w:styleId="hidden">
    <w:name w:val="hidden"/>
    <w:basedOn w:val="DefaultParagraphFont"/>
    <w:rsid w:val="00240A20"/>
  </w:style>
  <w:style w:type="character" w:customStyle="1" w:styleId="smallcapitals">
    <w:name w:val="smallcapitals"/>
    <w:basedOn w:val="DefaultParagraphFont"/>
    <w:rsid w:val="00240A20"/>
  </w:style>
  <w:style w:type="character" w:customStyle="1" w:styleId="number0">
    <w:name w:val="number"/>
    <w:basedOn w:val="DefaultParagraphFont"/>
    <w:rsid w:val="00240A20"/>
  </w:style>
  <w:style w:type="character" w:customStyle="1" w:styleId="swauthor">
    <w:name w:val="sw_author"/>
    <w:rsid w:val="00240A20"/>
  </w:style>
  <w:style w:type="character" w:customStyle="1" w:styleId="articlebody1">
    <w:name w:val="articlebody1"/>
    <w:rsid w:val="00240A20"/>
  </w:style>
  <w:style w:type="character" w:customStyle="1" w:styleId="small1">
    <w:name w:val="small1"/>
    <w:rsid w:val="00240A20"/>
  </w:style>
  <w:style w:type="character" w:customStyle="1" w:styleId="ShrinkText">
    <w:name w:val="Shrink Text"/>
    <w:rsid w:val="00240A20"/>
    <w:rPr>
      <w:sz w:val="16"/>
    </w:rPr>
  </w:style>
  <w:style w:type="paragraph" w:customStyle="1" w:styleId="AuthorDate1">
    <w:name w:val="Author/Date"/>
    <w:basedOn w:val="Normal"/>
    <w:link w:val="AuthorDateChar1"/>
    <w:qFormat/>
    <w:rsid w:val="00240A20"/>
    <w:rPr>
      <w:rFonts w:eastAsia="Times New Roman"/>
      <w:b/>
      <w:u w:val="single"/>
    </w:rPr>
  </w:style>
  <w:style w:type="character" w:customStyle="1" w:styleId="AuthorDateChar1">
    <w:name w:val="Author/Date Char1"/>
    <w:link w:val="AuthorDate1"/>
    <w:rsid w:val="00240A20"/>
    <w:rPr>
      <w:rFonts w:eastAsia="Times New Roman"/>
      <w:b/>
      <w:u w:val="single"/>
    </w:rPr>
  </w:style>
  <w:style w:type="character" w:customStyle="1" w:styleId="Shortcite">
    <w:name w:val="Shortcite"/>
    <w:basedOn w:val="DefaultParagraphFont"/>
    <w:rsid w:val="00240A20"/>
    <w:rPr>
      <w:rFonts w:ascii="Times New Roman" w:hAnsi="Times New Roman"/>
      <w:b/>
      <w:bCs/>
      <w:sz w:val="20"/>
    </w:rPr>
  </w:style>
  <w:style w:type="character" w:customStyle="1" w:styleId="Longcite">
    <w:name w:val="Longcite"/>
    <w:basedOn w:val="DefaultParagraphFont"/>
    <w:rsid w:val="00240A20"/>
    <w:rPr>
      <w:sz w:val="16"/>
    </w:rPr>
  </w:style>
  <w:style w:type="paragraph" w:customStyle="1" w:styleId="analytic1">
    <w:name w:val="analytic"/>
    <w:basedOn w:val="Normal"/>
    <w:link w:val="analyticChar1"/>
    <w:uiPriority w:val="4"/>
    <w:qFormat/>
    <w:rsid w:val="00240A20"/>
    <w:pPr>
      <w:spacing w:before="120"/>
    </w:pPr>
    <w:rPr>
      <w:rFonts w:ascii="Arial" w:hAnsi="Arial"/>
      <w:b/>
    </w:rPr>
  </w:style>
  <w:style w:type="character" w:customStyle="1" w:styleId="analyticChar1">
    <w:name w:val="analytic Char"/>
    <w:basedOn w:val="DefaultParagraphFont"/>
    <w:link w:val="analytic1"/>
    <w:uiPriority w:val="4"/>
    <w:rsid w:val="00240A20"/>
    <w:rPr>
      <w:rFonts w:ascii="Arial" w:hAnsi="Arial"/>
      <w:b/>
    </w:rPr>
  </w:style>
  <w:style w:type="character" w:customStyle="1" w:styleId="Normal30">
    <w:name w:val="Normal3"/>
    <w:basedOn w:val="DefaultParagraphFont"/>
    <w:rsid w:val="00240A20"/>
  </w:style>
  <w:style w:type="paragraph" w:customStyle="1" w:styleId="PageNumber8">
    <w:name w:val="Page Number8"/>
    <w:basedOn w:val="Normal"/>
    <w:next w:val="Normal"/>
    <w:uiPriority w:val="99"/>
    <w:qFormat/>
    <w:rsid w:val="00240A20"/>
    <w:rPr>
      <w:rFonts w:eastAsia="Times New Roman"/>
    </w:rPr>
  </w:style>
  <w:style w:type="paragraph" w:customStyle="1" w:styleId="Header2">
    <w:name w:val="Header2"/>
    <w:basedOn w:val="Heading1"/>
    <w:next w:val="Heading1"/>
    <w:link w:val="Header2Char"/>
    <w:qFormat/>
    <w:rsid w:val="00240A20"/>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Cs w:val="24"/>
      <w:u w:val="single"/>
    </w:rPr>
  </w:style>
  <w:style w:type="paragraph" w:customStyle="1" w:styleId="Heading12">
    <w:name w:val="Heading 12"/>
    <w:basedOn w:val="Normal"/>
    <w:next w:val="Normal"/>
    <w:rsid w:val="00240A20"/>
    <w:pPr>
      <w:keepNext/>
      <w:widowControl w:val="0"/>
      <w:suppressAutoHyphens/>
      <w:jc w:val="center"/>
    </w:pPr>
    <w:rPr>
      <w:rFonts w:eastAsia="Tahoma"/>
      <w:b/>
      <w:sz w:val="48"/>
      <w:szCs w:val="32"/>
      <w:u w:val="single"/>
    </w:rPr>
  </w:style>
  <w:style w:type="character" w:customStyle="1" w:styleId="NoterefInText">
    <w:name w:val="_NoterefInText"/>
    <w:uiPriority w:val="99"/>
    <w:rsid w:val="00240A20"/>
    <w:rPr>
      <w:rFonts w:cs="New Baskerville"/>
      <w:color w:val="000000"/>
    </w:rPr>
  </w:style>
  <w:style w:type="character" w:customStyle="1" w:styleId="postauthor">
    <w:name w:val="postauthor"/>
    <w:basedOn w:val="DefaultParagraphFont"/>
    <w:rsid w:val="00240A20"/>
  </w:style>
  <w:style w:type="paragraph" w:customStyle="1" w:styleId="notes-source-hasnotes">
    <w:name w:val="notes-source-hasnotes"/>
    <w:basedOn w:val="Normal"/>
    <w:uiPriority w:val="99"/>
    <w:qFormat/>
    <w:rsid w:val="00240A20"/>
    <w:pPr>
      <w:spacing w:before="100" w:beforeAutospacing="1" w:after="100" w:afterAutospacing="1"/>
    </w:pPr>
    <w:rPr>
      <w:rFonts w:ascii="Times" w:hAnsi="Times"/>
      <w:szCs w:val="20"/>
    </w:rPr>
  </w:style>
  <w:style w:type="character" w:customStyle="1" w:styleId="span">
    <w:name w:val="span"/>
    <w:basedOn w:val="DefaultParagraphFont"/>
    <w:rsid w:val="00240A20"/>
  </w:style>
  <w:style w:type="character" w:customStyle="1" w:styleId="maintitle">
    <w:name w:val="maintitle"/>
    <w:basedOn w:val="DefaultParagraphFont"/>
    <w:rsid w:val="00240A20"/>
  </w:style>
  <w:style w:type="character" w:customStyle="1" w:styleId="thirdparty-logo">
    <w:name w:val="thirdparty-logo"/>
    <w:basedOn w:val="DefaultParagraphFont"/>
    <w:rsid w:val="00240A20"/>
  </w:style>
  <w:style w:type="character" w:customStyle="1" w:styleId="updated">
    <w:name w:val="updated"/>
    <w:basedOn w:val="DefaultParagraphFont"/>
    <w:rsid w:val="00240A20"/>
  </w:style>
  <w:style w:type="paragraph" w:customStyle="1" w:styleId="articlemeta">
    <w:name w:val="articlemeta"/>
    <w:basedOn w:val="Normal"/>
    <w:uiPriority w:val="99"/>
    <w:qFormat/>
    <w:rsid w:val="00240A20"/>
    <w:pPr>
      <w:spacing w:before="100" w:beforeAutospacing="1" w:after="100" w:afterAutospacing="1"/>
    </w:pPr>
    <w:rPr>
      <w:rFonts w:ascii="Times" w:hAnsi="Times"/>
      <w:szCs w:val="20"/>
    </w:rPr>
  </w:style>
  <w:style w:type="character" w:customStyle="1" w:styleId="vcard">
    <w:name w:val="vcard"/>
    <w:basedOn w:val="DefaultParagraphFont"/>
    <w:rsid w:val="00240A20"/>
  </w:style>
  <w:style w:type="character" w:customStyle="1" w:styleId="dateline">
    <w:name w:val="dateline"/>
    <w:basedOn w:val="DefaultParagraphFont"/>
    <w:rsid w:val="00240A20"/>
  </w:style>
  <w:style w:type="character" w:customStyle="1" w:styleId="print-footnote">
    <w:name w:val="print-footnote"/>
    <w:basedOn w:val="DefaultParagraphFont"/>
    <w:rsid w:val="00240A20"/>
  </w:style>
  <w:style w:type="character" w:customStyle="1" w:styleId="datestring">
    <w:name w:val="datestring"/>
    <w:basedOn w:val="DefaultParagraphFont"/>
    <w:rsid w:val="00240A20"/>
  </w:style>
  <w:style w:type="paragraph" w:customStyle="1" w:styleId="left">
    <w:name w:val="left"/>
    <w:basedOn w:val="Normal"/>
    <w:uiPriority w:val="99"/>
    <w:qFormat/>
    <w:rsid w:val="00240A20"/>
    <w:pPr>
      <w:spacing w:before="100" w:beforeAutospacing="1" w:after="100" w:afterAutospacing="1"/>
    </w:pPr>
    <w:rPr>
      <w:rFonts w:ascii="Times" w:hAnsi="Times"/>
      <w:szCs w:val="20"/>
    </w:rPr>
  </w:style>
  <w:style w:type="paragraph" w:customStyle="1" w:styleId="right">
    <w:name w:val="right"/>
    <w:basedOn w:val="Normal"/>
    <w:uiPriority w:val="99"/>
    <w:qFormat/>
    <w:rsid w:val="00240A20"/>
    <w:pPr>
      <w:spacing w:before="100" w:beforeAutospacing="1" w:after="100" w:afterAutospacing="1"/>
    </w:pPr>
    <w:rPr>
      <w:rFonts w:ascii="Times" w:hAnsi="Times"/>
      <w:szCs w:val="20"/>
    </w:rPr>
  </w:style>
  <w:style w:type="character" w:customStyle="1" w:styleId="gptad">
    <w:name w:val="gptad"/>
    <w:basedOn w:val="DefaultParagraphFont"/>
    <w:rsid w:val="00240A20"/>
  </w:style>
  <w:style w:type="paragraph" w:customStyle="1" w:styleId="creditpostedmodified">
    <w:name w:val="credit_posted_modified"/>
    <w:basedOn w:val="Normal"/>
    <w:uiPriority w:val="99"/>
    <w:qFormat/>
    <w:rsid w:val="00240A20"/>
    <w:pPr>
      <w:spacing w:before="100" w:beforeAutospacing="1" w:after="100" w:afterAutospacing="1"/>
    </w:pPr>
    <w:rPr>
      <w:rFonts w:ascii="Times" w:hAnsi="Times"/>
      <w:szCs w:val="20"/>
    </w:rPr>
  </w:style>
  <w:style w:type="character" w:customStyle="1" w:styleId="creditline">
    <w:name w:val="creditline"/>
    <w:basedOn w:val="DefaultParagraphFont"/>
    <w:rsid w:val="00240A20"/>
  </w:style>
  <w:style w:type="character" w:customStyle="1" w:styleId="grd">
    <w:name w:val="grd"/>
    <w:basedOn w:val="DefaultParagraphFont"/>
    <w:rsid w:val="00240A20"/>
  </w:style>
  <w:style w:type="paragraph" w:customStyle="1" w:styleId="hs-text-container">
    <w:name w:val="hs-text-container"/>
    <w:basedOn w:val="Normal"/>
    <w:uiPriority w:val="99"/>
    <w:qFormat/>
    <w:rsid w:val="00240A20"/>
    <w:pPr>
      <w:spacing w:before="100" w:beforeAutospacing="1" w:after="100" w:afterAutospacing="1"/>
    </w:pPr>
    <w:rPr>
      <w:rFonts w:ascii="Times" w:hAnsi="Times"/>
      <w:szCs w:val="20"/>
    </w:rPr>
  </w:style>
  <w:style w:type="character" w:customStyle="1" w:styleId="created">
    <w:name w:val="created"/>
    <w:basedOn w:val="DefaultParagraphFont"/>
    <w:rsid w:val="00240A20"/>
  </w:style>
  <w:style w:type="character" w:customStyle="1" w:styleId="changed">
    <w:name w:val="changed"/>
    <w:basedOn w:val="DefaultParagraphFont"/>
    <w:rsid w:val="00240A20"/>
  </w:style>
  <w:style w:type="character" w:customStyle="1" w:styleId="article-author-name">
    <w:name w:val="article-author-name"/>
    <w:basedOn w:val="DefaultParagraphFont"/>
    <w:rsid w:val="00240A20"/>
  </w:style>
  <w:style w:type="character" w:customStyle="1" w:styleId="bioexcerpt">
    <w:name w:val="bio_excerpt"/>
    <w:basedOn w:val="DefaultParagraphFont"/>
    <w:rsid w:val="00240A20"/>
  </w:style>
  <w:style w:type="character" w:customStyle="1" w:styleId="commentcount">
    <w:name w:val="comment_count"/>
    <w:basedOn w:val="DefaultParagraphFont"/>
    <w:rsid w:val="00240A20"/>
  </w:style>
  <w:style w:type="character" w:customStyle="1" w:styleId="searchtermshighlighted">
    <w:name w:val="searchtermshighlighted"/>
    <w:basedOn w:val="DefaultParagraphFont"/>
    <w:rsid w:val="00240A20"/>
  </w:style>
  <w:style w:type="character" w:customStyle="1" w:styleId="contributornametrigger">
    <w:name w:val="contributornametrigger"/>
    <w:basedOn w:val="DefaultParagraphFont"/>
    <w:rsid w:val="00240A20"/>
  </w:style>
  <w:style w:type="character" w:customStyle="1" w:styleId="bylinepipe">
    <w:name w:val="bylinepipe"/>
    <w:basedOn w:val="DefaultParagraphFont"/>
    <w:rsid w:val="00240A20"/>
  </w:style>
  <w:style w:type="character" w:customStyle="1" w:styleId="lucenesearchresulturlb">
    <w:name w:val="lucene_search_result_url_b"/>
    <w:basedOn w:val="DefaultParagraphFont"/>
    <w:rsid w:val="00240A20"/>
  </w:style>
  <w:style w:type="character" w:customStyle="1" w:styleId="faculty-title">
    <w:name w:val="faculty-title"/>
    <w:basedOn w:val="DefaultParagraphFont"/>
    <w:rsid w:val="00240A20"/>
  </w:style>
  <w:style w:type="character" w:customStyle="1" w:styleId="count">
    <w:name w:val="count"/>
    <w:basedOn w:val="DefaultParagraphFont"/>
    <w:rsid w:val="00240A20"/>
  </w:style>
  <w:style w:type="character" w:customStyle="1" w:styleId="volume">
    <w:name w:val="volume"/>
    <w:basedOn w:val="DefaultParagraphFont"/>
    <w:rsid w:val="00240A20"/>
  </w:style>
  <w:style w:type="character" w:customStyle="1" w:styleId="issue">
    <w:name w:val="issue"/>
    <w:basedOn w:val="DefaultParagraphFont"/>
    <w:rsid w:val="00240A20"/>
  </w:style>
  <w:style w:type="character" w:customStyle="1" w:styleId="pages">
    <w:name w:val="pages"/>
    <w:basedOn w:val="DefaultParagraphFont"/>
    <w:rsid w:val="00240A20"/>
  </w:style>
  <w:style w:type="character" w:customStyle="1" w:styleId="person">
    <w:name w:val="person"/>
    <w:basedOn w:val="DefaultParagraphFont"/>
    <w:rsid w:val="00240A20"/>
  </w:style>
  <w:style w:type="character" w:customStyle="1" w:styleId="corresponding">
    <w:name w:val="corresponding"/>
    <w:basedOn w:val="DefaultParagraphFont"/>
    <w:rsid w:val="00240A20"/>
  </w:style>
  <w:style w:type="paragraph" w:customStyle="1" w:styleId="entry-meta">
    <w:name w:val="entry-meta"/>
    <w:basedOn w:val="Normal"/>
    <w:uiPriority w:val="99"/>
    <w:qFormat/>
    <w:rsid w:val="00240A20"/>
    <w:pPr>
      <w:spacing w:before="100" w:beforeAutospacing="1" w:after="100" w:afterAutospacing="1"/>
    </w:pPr>
    <w:rPr>
      <w:rFonts w:ascii="Times" w:hAnsi="Times"/>
      <w:szCs w:val="20"/>
    </w:rPr>
  </w:style>
  <w:style w:type="character" w:customStyle="1" w:styleId="post-time">
    <w:name w:val="post-time"/>
    <w:basedOn w:val="DefaultParagraphFont"/>
    <w:rsid w:val="00240A20"/>
  </w:style>
  <w:style w:type="character" w:customStyle="1" w:styleId="post-category">
    <w:name w:val="post-category"/>
    <w:basedOn w:val="DefaultParagraphFont"/>
    <w:rsid w:val="00240A20"/>
  </w:style>
  <w:style w:type="character" w:customStyle="1" w:styleId="post-author">
    <w:name w:val="post-author"/>
    <w:basedOn w:val="DefaultParagraphFont"/>
    <w:rsid w:val="00240A20"/>
  </w:style>
  <w:style w:type="character" w:customStyle="1" w:styleId="A10">
    <w:name w:val="A10"/>
    <w:uiPriority w:val="99"/>
    <w:rsid w:val="00240A20"/>
    <w:rPr>
      <w:rFonts w:cs="Trebuchet MS"/>
      <w:color w:val="000000"/>
      <w:sz w:val="11"/>
      <w:szCs w:val="11"/>
    </w:rPr>
  </w:style>
  <w:style w:type="paragraph" w:customStyle="1" w:styleId="Pa10">
    <w:name w:val="Pa10"/>
    <w:basedOn w:val="Default"/>
    <w:next w:val="Default"/>
    <w:uiPriority w:val="99"/>
    <w:qFormat/>
    <w:rsid w:val="00240A20"/>
    <w:pPr>
      <w:widowControl w:val="0"/>
      <w:spacing w:line="201" w:lineRule="atLeast"/>
    </w:pPr>
    <w:rPr>
      <w:rFonts w:ascii="Trebuchet MS" w:eastAsiaTheme="minorEastAsia" w:hAnsi="Trebuchet MS"/>
      <w:color w:val="auto"/>
    </w:rPr>
  </w:style>
  <w:style w:type="paragraph" w:customStyle="1" w:styleId="articledetails">
    <w:name w:val="articledetails"/>
    <w:basedOn w:val="Normal"/>
    <w:uiPriority w:val="99"/>
    <w:qFormat/>
    <w:rsid w:val="00240A20"/>
    <w:pPr>
      <w:spacing w:before="100" w:beforeAutospacing="1" w:after="100" w:afterAutospacing="1"/>
    </w:pPr>
    <w:rPr>
      <w:rFonts w:ascii="Times" w:hAnsi="Times"/>
      <w:szCs w:val="20"/>
    </w:rPr>
  </w:style>
  <w:style w:type="character" w:customStyle="1" w:styleId="posted-and-updated">
    <w:name w:val="posted-and-updated"/>
    <w:basedOn w:val="DefaultParagraphFont"/>
    <w:rsid w:val="00240A20"/>
  </w:style>
  <w:style w:type="paragraph" w:customStyle="1" w:styleId="aff">
    <w:name w:val="aff"/>
    <w:basedOn w:val="Normal"/>
    <w:uiPriority w:val="99"/>
    <w:qFormat/>
    <w:rsid w:val="00240A20"/>
    <w:pPr>
      <w:spacing w:before="100" w:beforeAutospacing="1" w:after="100" w:afterAutospacing="1"/>
    </w:pPr>
    <w:rPr>
      <w:rFonts w:ascii="Times" w:hAnsi="Times"/>
      <w:szCs w:val="20"/>
    </w:rPr>
  </w:style>
  <w:style w:type="character" w:customStyle="1" w:styleId="label">
    <w:name w:val="label"/>
    <w:basedOn w:val="DefaultParagraphFont"/>
    <w:rsid w:val="00240A20"/>
  </w:style>
  <w:style w:type="character" w:customStyle="1" w:styleId="entry-author">
    <w:name w:val="entry-author"/>
    <w:basedOn w:val="DefaultParagraphFont"/>
    <w:rsid w:val="00240A20"/>
  </w:style>
  <w:style w:type="character" w:customStyle="1" w:styleId="entry-author-name">
    <w:name w:val="entry-author-name"/>
    <w:basedOn w:val="DefaultParagraphFont"/>
    <w:rsid w:val="00240A20"/>
  </w:style>
  <w:style w:type="character" w:customStyle="1" w:styleId="contrib-degrees">
    <w:name w:val="contrib-degrees"/>
    <w:basedOn w:val="DefaultParagraphFont"/>
    <w:rsid w:val="00240A20"/>
  </w:style>
  <w:style w:type="character" w:customStyle="1" w:styleId="contrib-on-behalf-of">
    <w:name w:val="contrib-on-behalf-of"/>
    <w:basedOn w:val="DefaultParagraphFont"/>
    <w:rsid w:val="00240A20"/>
  </w:style>
  <w:style w:type="character" w:customStyle="1" w:styleId="pubtime">
    <w:name w:val="pubtime"/>
    <w:basedOn w:val="DefaultParagraphFont"/>
    <w:rsid w:val="00240A20"/>
  </w:style>
  <w:style w:type="character" w:customStyle="1" w:styleId="fbcommentscount">
    <w:name w:val="fb_comments_count"/>
    <w:basedOn w:val="DefaultParagraphFont"/>
    <w:rsid w:val="00240A20"/>
  </w:style>
  <w:style w:type="character" w:customStyle="1" w:styleId="stsharethiscustom">
    <w:name w:val="st_sharethis_custom"/>
    <w:basedOn w:val="DefaultParagraphFont"/>
    <w:rsid w:val="00240A20"/>
  </w:style>
  <w:style w:type="paragraph" w:customStyle="1" w:styleId="permalinkable">
    <w:name w:val="permalinkable"/>
    <w:basedOn w:val="Normal"/>
    <w:uiPriority w:val="99"/>
    <w:qFormat/>
    <w:rsid w:val="00240A20"/>
    <w:pPr>
      <w:spacing w:before="100" w:beforeAutospacing="1" w:after="100" w:afterAutospacing="1"/>
    </w:pPr>
    <w:rPr>
      <w:rFonts w:ascii="Times" w:hAnsi="Times"/>
      <w:szCs w:val="20"/>
    </w:rPr>
  </w:style>
  <w:style w:type="character" w:customStyle="1" w:styleId="post-date">
    <w:name w:val="post-date"/>
    <w:basedOn w:val="DefaultParagraphFont"/>
    <w:rsid w:val="00240A20"/>
  </w:style>
  <w:style w:type="character" w:customStyle="1" w:styleId="link-external">
    <w:name w:val="link-external"/>
    <w:basedOn w:val="DefaultParagraphFont"/>
    <w:rsid w:val="00240A20"/>
  </w:style>
  <w:style w:type="character" w:customStyle="1" w:styleId="articleauthor0">
    <w:name w:val="article_author"/>
    <w:basedOn w:val="DefaultParagraphFont"/>
    <w:rsid w:val="00240A20"/>
  </w:style>
  <w:style w:type="character" w:customStyle="1" w:styleId="articleissue">
    <w:name w:val="article_issue"/>
    <w:basedOn w:val="DefaultParagraphFont"/>
    <w:rsid w:val="00240A20"/>
  </w:style>
  <w:style w:type="character" w:customStyle="1" w:styleId="a-size-large">
    <w:name w:val="a-size-large"/>
    <w:basedOn w:val="DefaultParagraphFont"/>
    <w:rsid w:val="00240A20"/>
  </w:style>
  <w:style w:type="character" w:customStyle="1" w:styleId="a-size-medium">
    <w:name w:val="a-size-medium"/>
    <w:basedOn w:val="DefaultParagraphFont"/>
    <w:rsid w:val="00240A20"/>
  </w:style>
  <w:style w:type="character" w:customStyle="1" w:styleId="contribution">
    <w:name w:val="contribution"/>
    <w:basedOn w:val="DefaultParagraphFont"/>
    <w:rsid w:val="00240A20"/>
  </w:style>
  <w:style w:type="character" w:customStyle="1" w:styleId="a-color-secondary">
    <w:name w:val="a-color-secondary"/>
    <w:basedOn w:val="DefaultParagraphFont"/>
    <w:rsid w:val="00240A20"/>
  </w:style>
  <w:style w:type="paragraph" w:customStyle="1" w:styleId="sbyline">
    <w:name w:val="sbyline"/>
    <w:basedOn w:val="Normal"/>
    <w:uiPriority w:val="99"/>
    <w:qFormat/>
    <w:rsid w:val="00240A20"/>
    <w:pPr>
      <w:spacing w:before="100" w:beforeAutospacing="1" w:after="100" w:afterAutospacing="1"/>
    </w:pPr>
    <w:rPr>
      <w:rFonts w:ascii="Times" w:hAnsi="Times"/>
      <w:szCs w:val="20"/>
    </w:rPr>
  </w:style>
  <w:style w:type="character" w:customStyle="1" w:styleId="ui-author">
    <w:name w:val="ui-author"/>
    <w:basedOn w:val="DefaultParagraphFont"/>
    <w:rsid w:val="00240A20"/>
  </w:style>
  <w:style w:type="character" w:customStyle="1" w:styleId="ui-staffline">
    <w:name w:val="ui-staffline"/>
    <w:basedOn w:val="DefaultParagraphFont"/>
    <w:rsid w:val="00240A20"/>
  </w:style>
  <w:style w:type="paragraph" w:customStyle="1" w:styleId="promotion-tag-p">
    <w:name w:val="promotion-tag-p"/>
    <w:basedOn w:val="Normal"/>
    <w:uiPriority w:val="99"/>
    <w:qFormat/>
    <w:rsid w:val="00240A20"/>
    <w:pPr>
      <w:spacing w:before="100" w:beforeAutospacing="1" w:after="100" w:afterAutospacing="1"/>
    </w:pPr>
    <w:rPr>
      <w:rFonts w:ascii="Times" w:hAnsi="Times"/>
      <w:szCs w:val="20"/>
    </w:rPr>
  </w:style>
  <w:style w:type="paragraph" w:customStyle="1" w:styleId="heading">
    <w:name w:val="heading"/>
    <w:basedOn w:val="Normal"/>
    <w:uiPriority w:val="99"/>
    <w:qFormat/>
    <w:rsid w:val="00240A20"/>
    <w:pPr>
      <w:spacing w:before="100" w:beforeAutospacing="1" w:after="100" w:afterAutospacing="1"/>
    </w:pPr>
    <w:rPr>
      <w:rFonts w:ascii="Times" w:hAnsi="Times"/>
      <w:szCs w:val="20"/>
    </w:rPr>
  </w:style>
  <w:style w:type="character" w:customStyle="1" w:styleId="value">
    <w:name w:val="value"/>
    <w:basedOn w:val="DefaultParagraphFont"/>
    <w:rsid w:val="00240A20"/>
  </w:style>
  <w:style w:type="character" w:customStyle="1" w:styleId="specialissuelabel">
    <w:name w:val="specialissuelabel"/>
    <w:basedOn w:val="DefaultParagraphFont"/>
    <w:rsid w:val="00240A20"/>
  </w:style>
  <w:style w:type="character" w:customStyle="1" w:styleId="referencediv">
    <w:name w:val="referencediv"/>
    <w:basedOn w:val="DefaultParagraphFont"/>
    <w:rsid w:val="00240A20"/>
  </w:style>
  <w:style w:type="character" w:customStyle="1" w:styleId="wp-smiley">
    <w:name w:val="wp-smiley"/>
    <w:basedOn w:val="DefaultParagraphFont"/>
    <w:rsid w:val="00240A20"/>
  </w:style>
  <w:style w:type="character" w:customStyle="1" w:styleId="artjournal">
    <w:name w:val="art_journal"/>
    <w:basedOn w:val="DefaultParagraphFont"/>
    <w:rsid w:val="00240A20"/>
  </w:style>
  <w:style w:type="character" w:customStyle="1" w:styleId="artdatevolumeissuepart">
    <w:name w:val="art_datevolumeissuepart"/>
    <w:basedOn w:val="DefaultParagraphFont"/>
    <w:rsid w:val="00240A20"/>
  </w:style>
  <w:style w:type="character" w:customStyle="1" w:styleId="artpages">
    <w:name w:val="art_pages"/>
    <w:basedOn w:val="DefaultParagraphFont"/>
    <w:rsid w:val="00240A20"/>
  </w:style>
  <w:style w:type="paragraph" w:customStyle="1" w:styleId="lede">
    <w:name w:val="lede"/>
    <w:basedOn w:val="Normal"/>
    <w:qFormat/>
    <w:rsid w:val="00240A20"/>
    <w:pPr>
      <w:spacing w:before="100" w:beforeAutospacing="1" w:after="100" w:afterAutospacing="1"/>
    </w:pPr>
    <w:rPr>
      <w:rFonts w:ascii="Times" w:hAnsi="Times"/>
      <w:szCs w:val="20"/>
    </w:rPr>
  </w:style>
  <w:style w:type="character" w:customStyle="1" w:styleId="singlehighlightclass">
    <w:name w:val="single_highlight_class"/>
    <w:basedOn w:val="DefaultParagraphFont"/>
    <w:rsid w:val="00240A20"/>
  </w:style>
  <w:style w:type="character" w:customStyle="1" w:styleId="degree">
    <w:name w:val="degree"/>
    <w:basedOn w:val="DefaultParagraphFont"/>
    <w:rsid w:val="00240A20"/>
  </w:style>
  <w:style w:type="character" w:customStyle="1" w:styleId="major">
    <w:name w:val="major"/>
    <w:basedOn w:val="DefaultParagraphFont"/>
    <w:rsid w:val="00240A20"/>
  </w:style>
  <w:style w:type="character" w:customStyle="1" w:styleId="authors">
    <w:name w:val="authors"/>
    <w:basedOn w:val="DefaultParagraphFont"/>
    <w:rsid w:val="00240A20"/>
  </w:style>
  <w:style w:type="character" w:customStyle="1" w:styleId="views">
    <w:name w:val="views"/>
    <w:basedOn w:val="DefaultParagraphFont"/>
    <w:rsid w:val="00240A20"/>
  </w:style>
  <w:style w:type="character" w:customStyle="1" w:styleId="stmainservices">
    <w:name w:val="stmainservices"/>
    <w:basedOn w:val="DefaultParagraphFont"/>
    <w:rsid w:val="00240A20"/>
  </w:style>
  <w:style w:type="character" w:customStyle="1" w:styleId="stbubblehcount">
    <w:name w:val="stbubble_hcount"/>
    <w:basedOn w:val="DefaultParagraphFont"/>
    <w:rsid w:val="00240A20"/>
  </w:style>
  <w:style w:type="paragraph" w:customStyle="1" w:styleId="Document">
    <w:name w:val="_Document"/>
    <w:basedOn w:val="Default"/>
    <w:next w:val="Default"/>
    <w:uiPriority w:val="99"/>
    <w:qFormat/>
    <w:rsid w:val="00240A20"/>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240A20"/>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240A20"/>
    <w:pPr>
      <w:widowControl w:val="0"/>
    </w:pPr>
    <w:rPr>
      <w:rFonts w:ascii="New Baskerville" w:eastAsiaTheme="minorEastAsia" w:hAnsi="New Baskerville"/>
      <w:color w:val="auto"/>
    </w:rPr>
  </w:style>
  <w:style w:type="paragraph" w:customStyle="1" w:styleId="collapsed-hide">
    <w:name w:val="collapsed-hide"/>
    <w:basedOn w:val="Normal"/>
    <w:uiPriority w:val="99"/>
    <w:qFormat/>
    <w:rsid w:val="00240A20"/>
    <w:pPr>
      <w:spacing w:before="100" w:beforeAutospacing="1" w:after="100" w:afterAutospacing="1"/>
    </w:pPr>
    <w:rPr>
      <w:rFonts w:ascii="Times" w:hAnsi="Times"/>
      <w:szCs w:val="20"/>
    </w:rPr>
  </w:style>
  <w:style w:type="paragraph" w:customStyle="1" w:styleId="wp-caption-text">
    <w:name w:val="wp-caption-text"/>
    <w:basedOn w:val="Normal"/>
    <w:uiPriority w:val="99"/>
    <w:qFormat/>
    <w:rsid w:val="00240A20"/>
    <w:pPr>
      <w:spacing w:before="100" w:beforeAutospacing="1" w:after="100" w:afterAutospacing="1"/>
    </w:pPr>
    <w:rPr>
      <w:rFonts w:ascii="Times" w:hAnsi="Times"/>
      <w:szCs w:val="20"/>
    </w:rPr>
  </w:style>
  <w:style w:type="paragraph" w:customStyle="1" w:styleId="Pa7">
    <w:name w:val="Pa7"/>
    <w:basedOn w:val="Default"/>
    <w:next w:val="Default"/>
    <w:uiPriority w:val="99"/>
    <w:qFormat/>
    <w:rsid w:val="00240A20"/>
    <w:pPr>
      <w:widowControl w:val="0"/>
      <w:spacing w:line="211" w:lineRule="atLeast"/>
    </w:pPr>
    <w:rPr>
      <w:rFonts w:ascii="Mokka" w:eastAsiaTheme="minorEastAsia" w:hAnsi="Mokka"/>
      <w:color w:val="auto"/>
    </w:rPr>
  </w:style>
  <w:style w:type="paragraph" w:customStyle="1" w:styleId="odd">
    <w:name w:val="odd"/>
    <w:basedOn w:val="Normal"/>
    <w:uiPriority w:val="99"/>
    <w:qFormat/>
    <w:rsid w:val="00240A20"/>
    <w:pPr>
      <w:spacing w:before="100" w:beforeAutospacing="1" w:after="100" w:afterAutospacing="1"/>
    </w:pPr>
    <w:rPr>
      <w:rFonts w:ascii="Times" w:hAnsi="Times"/>
      <w:szCs w:val="20"/>
    </w:rPr>
  </w:style>
  <w:style w:type="character" w:customStyle="1" w:styleId="article-author">
    <w:name w:val="article-author"/>
    <w:basedOn w:val="DefaultParagraphFont"/>
    <w:rsid w:val="00240A20"/>
  </w:style>
  <w:style w:type="character" w:customStyle="1" w:styleId="tolocaltime">
    <w:name w:val="tolocaltime"/>
    <w:basedOn w:val="DefaultParagraphFont"/>
    <w:rsid w:val="00240A20"/>
  </w:style>
  <w:style w:type="character" w:customStyle="1" w:styleId="pb-byline">
    <w:name w:val="pb-byline"/>
    <w:basedOn w:val="DefaultParagraphFont"/>
    <w:rsid w:val="00240A20"/>
  </w:style>
  <w:style w:type="character" w:customStyle="1" w:styleId="pb-timestamp">
    <w:name w:val="pb-timestamp"/>
    <w:basedOn w:val="DefaultParagraphFont"/>
    <w:rsid w:val="00240A20"/>
  </w:style>
  <w:style w:type="character" w:customStyle="1" w:styleId="posted-on">
    <w:name w:val="posted-on"/>
    <w:basedOn w:val="DefaultParagraphFont"/>
    <w:rsid w:val="00240A20"/>
  </w:style>
  <w:style w:type="character" w:customStyle="1" w:styleId="even">
    <w:name w:val="even"/>
    <w:basedOn w:val="DefaultParagraphFont"/>
    <w:rsid w:val="00240A20"/>
  </w:style>
  <w:style w:type="paragraph" w:customStyle="1" w:styleId="volissue">
    <w:name w:val="volissue"/>
    <w:basedOn w:val="Normal"/>
    <w:uiPriority w:val="99"/>
    <w:qFormat/>
    <w:rsid w:val="00240A20"/>
    <w:pPr>
      <w:spacing w:before="100" w:beforeAutospacing="1" w:after="100" w:afterAutospacing="1"/>
    </w:pPr>
    <w:rPr>
      <w:rFonts w:ascii="Times" w:hAnsi="Times"/>
      <w:szCs w:val="20"/>
    </w:rPr>
  </w:style>
  <w:style w:type="character" w:customStyle="1" w:styleId="cat-date-line4">
    <w:name w:val="cat-date-line4"/>
    <w:basedOn w:val="DefaultParagraphFont"/>
    <w:rsid w:val="00240A20"/>
  </w:style>
  <w:style w:type="character" w:customStyle="1" w:styleId="articledate">
    <w:name w:val="articledate"/>
    <w:basedOn w:val="DefaultParagraphFont"/>
    <w:rsid w:val="00240A20"/>
  </w:style>
  <w:style w:type="character" w:customStyle="1" w:styleId="post-byline">
    <w:name w:val="post-byline"/>
    <w:basedOn w:val="DefaultParagraphFont"/>
    <w:rsid w:val="00240A20"/>
  </w:style>
  <w:style w:type="character" w:customStyle="1" w:styleId="tkrname">
    <w:name w:val="tkrname"/>
    <w:basedOn w:val="DefaultParagraphFont"/>
    <w:rsid w:val="00240A20"/>
  </w:style>
  <w:style w:type="character" w:customStyle="1" w:styleId="tkrchange">
    <w:name w:val="tkrchange"/>
    <w:basedOn w:val="DefaultParagraphFont"/>
    <w:rsid w:val="00240A20"/>
  </w:style>
  <w:style w:type="character" w:customStyle="1" w:styleId="metadate">
    <w:name w:val="meta_date"/>
    <w:basedOn w:val="DefaultParagraphFont"/>
    <w:rsid w:val="00240A20"/>
  </w:style>
  <w:style w:type="character" w:customStyle="1" w:styleId="fa">
    <w:name w:val="fa"/>
    <w:basedOn w:val="DefaultParagraphFont"/>
    <w:rsid w:val="00240A20"/>
  </w:style>
  <w:style w:type="character" w:customStyle="1" w:styleId="longname">
    <w:name w:val="longname"/>
    <w:basedOn w:val="DefaultParagraphFont"/>
    <w:rsid w:val="00240A20"/>
  </w:style>
  <w:style w:type="character" w:customStyle="1" w:styleId="echocontainer">
    <w:name w:val="echo_container"/>
    <w:basedOn w:val="DefaultParagraphFont"/>
    <w:rsid w:val="00240A20"/>
  </w:style>
  <w:style w:type="character" w:customStyle="1" w:styleId="comment-display">
    <w:name w:val="comment-display"/>
    <w:basedOn w:val="DefaultParagraphFont"/>
    <w:rsid w:val="00240A20"/>
  </w:style>
  <w:style w:type="paragraph" w:customStyle="1" w:styleId="comment-count-label">
    <w:name w:val="comment-count-label"/>
    <w:basedOn w:val="Normal"/>
    <w:qFormat/>
    <w:rsid w:val="00240A20"/>
    <w:pPr>
      <w:spacing w:before="100" w:beforeAutospacing="1" w:after="100" w:afterAutospacing="1"/>
    </w:pPr>
    <w:rPr>
      <w:rFonts w:ascii="Times" w:hAnsi="Times"/>
      <w:szCs w:val="20"/>
    </w:rPr>
  </w:style>
  <w:style w:type="character" w:customStyle="1" w:styleId="echo-counter">
    <w:name w:val="echo-counter"/>
    <w:basedOn w:val="DefaultParagraphFont"/>
    <w:rsid w:val="00240A20"/>
  </w:style>
  <w:style w:type="character" w:customStyle="1" w:styleId="discussion-policy">
    <w:name w:val="discussion-policy"/>
    <w:basedOn w:val="DefaultParagraphFont"/>
    <w:rsid w:val="00240A20"/>
  </w:style>
  <w:style w:type="character" w:customStyle="1" w:styleId="echo-apps-conversations-streamcaption">
    <w:name w:val="echo-apps-conversations-streamcaption"/>
    <w:basedOn w:val="DefaultParagraphFont"/>
    <w:rsid w:val="00240A20"/>
  </w:style>
  <w:style w:type="character" w:customStyle="1" w:styleId="echo-streamserver-controls-stream-item-text">
    <w:name w:val="echo-streamserver-controls-stream-item-text"/>
    <w:basedOn w:val="DefaultParagraphFont"/>
    <w:rsid w:val="00240A20"/>
  </w:style>
  <w:style w:type="character" w:customStyle="1" w:styleId="echo-streamserver-controls-facepile-more">
    <w:name w:val="echo-streamserver-controls-facepile-more"/>
    <w:basedOn w:val="DefaultParagraphFont"/>
    <w:rsid w:val="00240A20"/>
  </w:style>
  <w:style w:type="character" w:customStyle="1" w:styleId="echo-primaryfont">
    <w:name w:val="echo-primaryfont"/>
    <w:basedOn w:val="DefaultParagraphFont"/>
    <w:rsid w:val="00240A20"/>
  </w:style>
  <w:style w:type="character" w:customStyle="1" w:styleId="section">
    <w:name w:val="section"/>
    <w:basedOn w:val="DefaultParagraphFont"/>
    <w:rsid w:val="00240A20"/>
  </w:style>
  <w:style w:type="character" w:customStyle="1" w:styleId="wpsr-txt-headline">
    <w:name w:val="wpsr-txt-headline"/>
    <w:basedOn w:val="DefaultParagraphFont"/>
    <w:rsid w:val="00240A20"/>
  </w:style>
  <w:style w:type="character" w:customStyle="1" w:styleId="asset-metabar-author">
    <w:name w:val="asset-metabar-author"/>
    <w:basedOn w:val="DefaultParagraphFont"/>
    <w:rsid w:val="00240A20"/>
  </w:style>
  <w:style w:type="character" w:customStyle="1" w:styleId="asset-metabar-time">
    <w:name w:val="asset-metabar-time"/>
    <w:basedOn w:val="DefaultParagraphFont"/>
    <w:rsid w:val="00240A20"/>
  </w:style>
  <w:style w:type="character" w:customStyle="1" w:styleId="eza-dateline">
    <w:name w:val="eza-dateline"/>
    <w:basedOn w:val="DefaultParagraphFont"/>
    <w:rsid w:val="00240A20"/>
  </w:style>
  <w:style w:type="character" w:customStyle="1" w:styleId="eza-authors">
    <w:name w:val="eza-authors"/>
    <w:basedOn w:val="DefaultParagraphFont"/>
    <w:rsid w:val="00240A20"/>
  </w:style>
  <w:style w:type="character" w:customStyle="1" w:styleId="csmstaff">
    <w:name w:val="csm_staff"/>
    <w:basedOn w:val="DefaultParagraphFont"/>
    <w:rsid w:val="00240A20"/>
  </w:style>
  <w:style w:type="character" w:customStyle="1" w:styleId="source">
    <w:name w:val="source"/>
    <w:basedOn w:val="DefaultParagraphFont"/>
    <w:rsid w:val="00240A20"/>
  </w:style>
  <w:style w:type="paragraph" w:customStyle="1" w:styleId="mol-para-with-font">
    <w:name w:val="mol-para-with-font"/>
    <w:basedOn w:val="Normal"/>
    <w:qFormat/>
    <w:rsid w:val="00240A20"/>
    <w:pPr>
      <w:spacing w:before="100" w:beforeAutospacing="1" w:after="100" w:afterAutospacing="1"/>
    </w:pPr>
    <w:rPr>
      <w:rFonts w:ascii="Times" w:hAnsi="Times"/>
      <w:szCs w:val="20"/>
    </w:rPr>
  </w:style>
  <w:style w:type="character" w:customStyle="1" w:styleId="article-timestamp">
    <w:name w:val="article-timestamp"/>
    <w:basedOn w:val="DefaultParagraphFont"/>
    <w:rsid w:val="00240A20"/>
  </w:style>
  <w:style w:type="character" w:customStyle="1" w:styleId="byline-text">
    <w:name w:val="byline-text"/>
    <w:basedOn w:val="DefaultParagraphFont"/>
    <w:rsid w:val="00240A20"/>
  </w:style>
  <w:style w:type="character" w:customStyle="1" w:styleId="itemauthor">
    <w:name w:val="itemauthor"/>
    <w:basedOn w:val="DefaultParagraphFont"/>
    <w:rsid w:val="00240A20"/>
  </w:style>
  <w:style w:type="character" w:customStyle="1" w:styleId="itemdatecreated">
    <w:name w:val="itemdatecreated"/>
    <w:basedOn w:val="DefaultParagraphFont"/>
    <w:rsid w:val="00240A20"/>
  </w:style>
  <w:style w:type="character" w:customStyle="1" w:styleId="slug-metadata-note">
    <w:name w:val="slug-metadata-note"/>
    <w:basedOn w:val="DefaultParagraphFont"/>
    <w:rsid w:val="00240A20"/>
  </w:style>
  <w:style w:type="character" w:customStyle="1" w:styleId="drop-capped">
    <w:name w:val="drop-capped"/>
    <w:basedOn w:val="DefaultParagraphFont"/>
    <w:rsid w:val="00240A20"/>
  </w:style>
  <w:style w:type="character" w:customStyle="1" w:styleId="published">
    <w:name w:val="published"/>
    <w:basedOn w:val="DefaultParagraphFont"/>
    <w:rsid w:val="00240A20"/>
  </w:style>
  <w:style w:type="paragraph" w:customStyle="1" w:styleId="articleopinion-standfirst">
    <w:name w:val="articleopinion-standfirst"/>
    <w:basedOn w:val="Normal"/>
    <w:qFormat/>
    <w:rsid w:val="00240A20"/>
    <w:pPr>
      <w:spacing w:before="100" w:beforeAutospacing="1" w:after="100" w:afterAutospacing="1"/>
    </w:pPr>
    <w:rPr>
      <w:rFonts w:ascii="Times" w:hAnsi="Times"/>
      <w:szCs w:val="20"/>
    </w:rPr>
  </w:style>
  <w:style w:type="paragraph" w:customStyle="1" w:styleId="snippet">
    <w:name w:val="snippet"/>
    <w:basedOn w:val="Normal"/>
    <w:qFormat/>
    <w:rsid w:val="00240A20"/>
    <w:pPr>
      <w:spacing w:before="100" w:beforeAutospacing="1" w:after="100" w:afterAutospacing="1"/>
    </w:pPr>
    <w:rPr>
      <w:rFonts w:ascii="Times" w:hAnsi="Times"/>
      <w:szCs w:val="20"/>
    </w:rPr>
  </w:style>
  <w:style w:type="character" w:customStyle="1" w:styleId="thetitle">
    <w:name w:val="the_title"/>
    <w:basedOn w:val="DefaultParagraphFont"/>
    <w:rsid w:val="00240A20"/>
  </w:style>
  <w:style w:type="character" w:customStyle="1" w:styleId="view-count">
    <w:name w:val="view-count"/>
    <w:basedOn w:val="DefaultParagraphFont"/>
    <w:rsid w:val="00240A20"/>
  </w:style>
  <w:style w:type="character" w:customStyle="1" w:styleId="rupee">
    <w:name w:val="rupee"/>
    <w:basedOn w:val="DefaultParagraphFont"/>
    <w:rsid w:val="00240A20"/>
  </w:style>
  <w:style w:type="character" w:customStyle="1" w:styleId="grey1">
    <w:name w:val="grey1"/>
    <w:basedOn w:val="DefaultParagraphFont"/>
    <w:rsid w:val="00240A20"/>
  </w:style>
  <w:style w:type="paragraph" w:customStyle="1" w:styleId="Pa13">
    <w:name w:val="Pa13"/>
    <w:basedOn w:val="Default"/>
    <w:next w:val="Default"/>
    <w:uiPriority w:val="99"/>
    <w:qFormat/>
    <w:rsid w:val="00240A20"/>
    <w:pPr>
      <w:widowControl w:val="0"/>
      <w:spacing w:line="201" w:lineRule="atLeast"/>
    </w:pPr>
    <w:rPr>
      <w:rFonts w:eastAsiaTheme="minorEastAsia"/>
      <w:color w:val="auto"/>
    </w:rPr>
  </w:style>
  <w:style w:type="paragraph" w:customStyle="1" w:styleId="Pa14">
    <w:name w:val="Pa14"/>
    <w:basedOn w:val="Default"/>
    <w:next w:val="Default"/>
    <w:uiPriority w:val="99"/>
    <w:qFormat/>
    <w:rsid w:val="00240A20"/>
    <w:pPr>
      <w:widowControl w:val="0"/>
      <w:spacing w:line="241" w:lineRule="atLeast"/>
    </w:pPr>
    <w:rPr>
      <w:rFonts w:eastAsiaTheme="minorEastAsia"/>
      <w:color w:val="auto"/>
    </w:rPr>
  </w:style>
  <w:style w:type="paragraph" w:customStyle="1" w:styleId="Pa9">
    <w:name w:val="Pa9"/>
    <w:basedOn w:val="Default"/>
    <w:next w:val="Default"/>
    <w:uiPriority w:val="99"/>
    <w:qFormat/>
    <w:rsid w:val="00240A20"/>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240A20"/>
  </w:style>
  <w:style w:type="character" w:customStyle="1" w:styleId="reporttitle">
    <w:name w:val="report_title"/>
    <w:basedOn w:val="DefaultParagraphFont"/>
    <w:rsid w:val="00240A20"/>
  </w:style>
  <w:style w:type="character" w:customStyle="1" w:styleId="documenttype-longreleases">
    <w:name w:val="document_type_-_long_releases"/>
    <w:basedOn w:val="DefaultParagraphFont"/>
    <w:rsid w:val="00240A20"/>
  </w:style>
  <w:style w:type="character" w:customStyle="1" w:styleId="alt-date">
    <w:name w:val="alt-date"/>
    <w:basedOn w:val="DefaultParagraphFont"/>
    <w:rsid w:val="00240A20"/>
  </w:style>
  <w:style w:type="character" w:customStyle="1" w:styleId="entry-byline">
    <w:name w:val="entry-byline"/>
    <w:basedOn w:val="DefaultParagraphFont"/>
    <w:rsid w:val="00240A20"/>
  </w:style>
  <w:style w:type="character" w:customStyle="1" w:styleId="taglinecontrib">
    <w:name w:val="tagline_contrib"/>
    <w:basedOn w:val="DefaultParagraphFont"/>
    <w:rsid w:val="00240A20"/>
  </w:style>
  <w:style w:type="character" w:customStyle="1" w:styleId="articledate0">
    <w:name w:val="article_date"/>
    <w:basedOn w:val="DefaultParagraphFont"/>
    <w:rsid w:val="00240A20"/>
  </w:style>
  <w:style w:type="paragraph" w:customStyle="1" w:styleId="hg-daily">
    <w:name w:val="hg-daily"/>
    <w:basedOn w:val="Normal"/>
    <w:qFormat/>
    <w:rsid w:val="00240A20"/>
    <w:pPr>
      <w:spacing w:before="100" w:beforeAutospacing="1" w:after="100" w:afterAutospacing="1"/>
    </w:pPr>
    <w:rPr>
      <w:rFonts w:ascii="Times" w:hAnsi="Times"/>
      <w:szCs w:val="20"/>
    </w:rPr>
  </w:style>
  <w:style w:type="character" w:customStyle="1" w:styleId="cit">
    <w:name w:val="cit"/>
    <w:basedOn w:val="DefaultParagraphFont"/>
    <w:rsid w:val="00240A20"/>
  </w:style>
  <w:style w:type="paragraph" w:customStyle="1" w:styleId="buttonheading">
    <w:name w:val="buttonheading"/>
    <w:basedOn w:val="Normal"/>
    <w:qFormat/>
    <w:rsid w:val="00240A20"/>
    <w:pPr>
      <w:spacing w:before="100" w:beforeAutospacing="1" w:after="100" w:afterAutospacing="1"/>
    </w:pPr>
    <w:rPr>
      <w:rFonts w:ascii="Times" w:hAnsi="Times"/>
      <w:szCs w:val="20"/>
    </w:rPr>
  </w:style>
  <w:style w:type="character" w:customStyle="1" w:styleId="createdate">
    <w:name w:val="createdate"/>
    <w:basedOn w:val="DefaultParagraphFont"/>
    <w:rsid w:val="00240A20"/>
  </w:style>
  <w:style w:type="paragraph" w:customStyle="1" w:styleId="p">
    <w:name w:val="p"/>
    <w:basedOn w:val="Normal"/>
    <w:uiPriority w:val="99"/>
    <w:qFormat/>
    <w:rsid w:val="00240A20"/>
    <w:pPr>
      <w:spacing w:before="100" w:beforeAutospacing="1" w:after="100" w:afterAutospacing="1"/>
    </w:pPr>
    <w:rPr>
      <w:rFonts w:ascii="Times" w:hAnsi="Times"/>
      <w:szCs w:val="20"/>
    </w:rPr>
  </w:style>
  <w:style w:type="character" w:customStyle="1" w:styleId="text-label">
    <w:name w:val="text-label"/>
    <w:basedOn w:val="DefaultParagraphFont"/>
    <w:rsid w:val="00240A20"/>
  </w:style>
  <w:style w:type="character" w:customStyle="1" w:styleId="metad">
    <w:name w:val="metad"/>
    <w:rsid w:val="00240A20"/>
  </w:style>
  <w:style w:type="character" w:customStyle="1" w:styleId="justify1">
    <w:name w:val="justify1"/>
    <w:rsid w:val="00240A20"/>
  </w:style>
  <w:style w:type="paragraph" w:customStyle="1" w:styleId="TOC3Char">
    <w:name w:val="TOC 3 Char"/>
    <w:basedOn w:val="Normal"/>
    <w:next w:val="Normal"/>
    <w:qFormat/>
    <w:rsid w:val="00240A20"/>
    <w:rPr>
      <w:rFonts w:eastAsia="Times New Roman"/>
      <w:szCs w:val="20"/>
    </w:rPr>
  </w:style>
  <w:style w:type="paragraph" w:customStyle="1" w:styleId="TOC1Char">
    <w:name w:val="TOC 1 Char"/>
    <w:basedOn w:val="Normal"/>
    <w:next w:val="Normal"/>
    <w:qFormat/>
    <w:rsid w:val="00240A20"/>
    <w:rPr>
      <w:rFonts w:eastAsia="Times New Roman"/>
      <w:b/>
      <w:szCs w:val="20"/>
    </w:rPr>
  </w:style>
  <w:style w:type="character" w:customStyle="1" w:styleId="StyleCardtextChar10pt">
    <w:name w:val="Style Card text Char + 10 pt"/>
    <w:rsid w:val="00240A20"/>
    <w:rPr>
      <w:rFonts w:ascii="Georgia" w:eastAsia="Calibri" w:hAnsi="Georgia"/>
      <w:sz w:val="20"/>
      <w:u w:val="single"/>
      <w:lang w:bidi="ar-SA"/>
    </w:rPr>
  </w:style>
  <w:style w:type="paragraph" w:customStyle="1" w:styleId="ColorfulList-Accent11">
    <w:name w:val="Colorful List - Accent 11"/>
    <w:basedOn w:val="Normal"/>
    <w:uiPriority w:val="34"/>
    <w:qFormat/>
    <w:rsid w:val="00240A20"/>
    <w:pPr>
      <w:ind w:left="720"/>
      <w:contextualSpacing/>
      <w:jc w:val="both"/>
    </w:pPr>
    <w:rPr>
      <w:rFonts w:eastAsia="Times New Roman"/>
      <w:szCs w:val="20"/>
    </w:rPr>
  </w:style>
  <w:style w:type="numbering" w:customStyle="1" w:styleId="NoList41">
    <w:name w:val="No List41"/>
    <w:next w:val="NoList"/>
    <w:semiHidden/>
    <w:unhideWhenUsed/>
    <w:rsid w:val="00240A20"/>
  </w:style>
  <w:style w:type="numbering" w:customStyle="1" w:styleId="NoList51">
    <w:name w:val="No List51"/>
    <w:next w:val="NoList"/>
    <w:semiHidden/>
    <w:unhideWhenUsed/>
    <w:rsid w:val="00240A20"/>
  </w:style>
  <w:style w:type="numbering" w:customStyle="1" w:styleId="NoList6">
    <w:name w:val="No List6"/>
    <w:next w:val="NoList"/>
    <w:uiPriority w:val="99"/>
    <w:semiHidden/>
    <w:unhideWhenUsed/>
    <w:rsid w:val="00240A20"/>
  </w:style>
  <w:style w:type="numbering" w:customStyle="1" w:styleId="NoList7">
    <w:name w:val="No List7"/>
    <w:next w:val="NoList"/>
    <w:semiHidden/>
    <w:unhideWhenUsed/>
    <w:rsid w:val="00240A20"/>
  </w:style>
  <w:style w:type="paragraph" w:customStyle="1" w:styleId="NoteLevel11">
    <w:name w:val="Note Level 11"/>
    <w:basedOn w:val="Normal"/>
    <w:uiPriority w:val="99"/>
    <w:qFormat/>
    <w:rsid w:val="00240A20"/>
    <w:pPr>
      <w:keepNext/>
      <w:tabs>
        <w:tab w:val="num" w:pos="360"/>
      </w:tabs>
      <w:ind w:left="360" w:hanging="360"/>
      <w:contextualSpacing/>
      <w:outlineLvl w:val="0"/>
    </w:pPr>
    <w:rPr>
      <w:rFonts w:ascii="Verdana" w:eastAsia="MS Gothic" w:hAnsi="Verdana"/>
    </w:rPr>
  </w:style>
  <w:style w:type="paragraph" w:customStyle="1" w:styleId="NoteLevel31">
    <w:name w:val="Note Level 31"/>
    <w:basedOn w:val="Normal"/>
    <w:qFormat/>
    <w:rsid w:val="00240A20"/>
    <w:pPr>
      <w:keepNext/>
      <w:tabs>
        <w:tab w:val="num" w:pos="1440"/>
      </w:tabs>
      <w:ind w:left="1800" w:hanging="360"/>
      <w:outlineLvl w:val="2"/>
    </w:pPr>
    <w:rPr>
      <w:rFonts w:eastAsia="MS Gothic"/>
    </w:rPr>
  </w:style>
  <w:style w:type="paragraph" w:customStyle="1" w:styleId="NoteLevel41">
    <w:name w:val="Note Level 41"/>
    <w:basedOn w:val="Normal"/>
    <w:qFormat/>
    <w:rsid w:val="00240A20"/>
    <w:pPr>
      <w:keepNext/>
      <w:tabs>
        <w:tab w:val="num" w:pos="2160"/>
      </w:tabs>
      <w:ind w:left="2520" w:hanging="360"/>
      <w:outlineLvl w:val="3"/>
    </w:pPr>
    <w:rPr>
      <w:rFonts w:eastAsia="MS Gothic"/>
    </w:rPr>
  </w:style>
  <w:style w:type="paragraph" w:customStyle="1" w:styleId="NoteLevel51">
    <w:name w:val="Note Level 51"/>
    <w:basedOn w:val="Normal"/>
    <w:qFormat/>
    <w:rsid w:val="00240A20"/>
    <w:pPr>
      <w:keepNext/>
      <w:tabs>
        <w:tab w:val="num" w:pos="2880"/>
      </w:tabs>
      <w:ind w:left="3240" w:hanging="360"/>
      <w:outlineLvl w:val="4"/>
    </w:pPr>
    <w:rPr>
      <w:rFonts w:eastAsia="MS Gothic"/>
    </w:rPr>
  </w:style>
  <w:style w:type="paragraph" w:customStyle="1" w:styleId="NoteLevel61">
    <w:name w:val="Note Level 61"/>
    <w:basedOn w:val="Normal"/>
    <w:qFormat/>
    <w:rsid w:val="00240A20"/>
    <w:pPr>
      <w:keepNext/>
      <w:tabs>
        <w:tab w:val="num" w:pos="3600"/>
      </w:tabs>
      <w:ind w:left="3960" w:hanging="360"/>
      <w:outlineLvl w:val="5"/>
    </w:pPr>
    <w:rPr>
      <w:rFonts w:eastAsia="MS Gothic"/>
    </w:rPr>
  </w:style>
  <w:style w:type="paragraph" w:customStyle="1" w:styleId="NoteLevel71">
    <w:name w:val="Note Level 71"/>
    <w:basedOn w:val="Normal"/>
    <w:qFormat/>
    <w:rsid w:val="00240A20"/>
    <w:pPr>
      <w:keepNext/>
      <w:tabs>
        <w:tab w:val="num" w:pos="4320"/>
      </w:tabs>
      <w:ind w:left="4680" w:hanging="360"/>
      <w:outlineLvl w:val="6"/>
    </w:pPr>
    <w:rPr>
      <w:rFonts w:eastAsia="MS Gothic"/>
    </w:rPr>
  </w:style>
  <w:style w:type="paragraph" w:customStyle="1" w:styleId="NoteLevel81">
    <w:name w:val="Note Level 81"/>
    <w:basedOn w:val="Normal"/>
    <w:qFormat/>
    <w:rsid w:val="00240A20"/>
    <w:pPr>
      <w:keepNext/>
      <w:tabs>
        <w:tab w:val="num" w:pos="5040"/>
      </w:tabs>
      <w:ind w:left="5400" w:hanging="360"/>
      <w:outlineLvl w:val="7"/>
    </w:pPr>
    <w:rPr>
      <w:rFonts w:eastAsia="MS Gothic"/>
    </w:rPr>
  </w:style>
  <w:style w:type="paragraph" w:customStyle="1" w:styleId="NoteLevel91">
    <w:name w:val="Note Level 91"/>
    <w:basedOn w:val="Normal"/>
    <w:qFormat/>
    <w:rsid w:val="00240A20"/>
    <w:pPr>
      <w:keepNext/>
      <w:tabs>
        <w:tab w:val="num" w:pos="5760"/>
      </w:tabs>
      <w:ind w:left="6120" w:hanging="360"/>
      <w:outlineLvl w:val="8"/>
    </w:pPr>
    <w:rPr>
      <w:rFonts w:eastAsia="MS Gothic"/>
    </w:rPr>
  </w:style>
  <w:style w:type="paragraph" w:styleId="Index2">
    <w:name w:val="index 2"/>
    <w:basedOn w:val="Normal"/>
    <w:next w:val="Normal"/>
    <w:autoRedefine/>
    <w:rsid w:val="00240A20"/>
    <w:pPr>
      <w:spacing w:after="200" w:line="276" w:lineRule="auto"/>
      <w:ind w:left="400" w:hanging="200"/>
    </w:pPr>
    <w:rPr>
      <w:rFonts w:eastAsia="Times New Roman"/>
      <w:bCs/>
    </w:rPr>
  </w:style>
  <w:style w:type="paragraph" w:styleId="Index3">
    <w:name w:val="index 3"/>
    <w:basedOn w:val="Normal"/>
    <w:next w:val="Normal"/>
    <w:autoRedefine/>
    <w:rsid w:val="00240A20"/>
    <w:pPr>
      <w:spacing w:after="200" w:line="276" w:lineRule="auto"/>
      <w:ind w:left="600" w:hanging="200"/>
    </w:pPr>
    <w:rPr>
      <w:rFonts w:eastAsia="Times New Roman"/>
      <w:bCs/>
    </w:rPr>
  </w:style>
  <w:style w:type="paragraph" w:styleId="Index4">
    <w:name w:val="index 4"/>
    <w:basedOn w:val="Normal"/>
    <w:next w:val="Normal"/>
    <w:autoRedefine/>
    <w:rsid w:val="00240A20"/>
    <w:pPr>
      <w:spacing w:after="200" w:line="276" w:lineRule="auto"/>
      <w:ind w:left="800" w:hanging="200"/>
    </w:pPr>
    <w:rPr>
      <w:rFonts w:eastAsia="Times New Roman"/>
      <w:bCs/>
    </w:rPr>
  </w:style>
  <w:style w:type="paragraph" w:styleId="Index5">
    <w:name w:val="index 5"/>
    <w:basedOn w:val="Normal"/>
    <w:next w:val="Normal"/>
    <w:autoRedefine/>
    <w:rsid w:val="00240A20"/>
    <w:pPr>
      <w:spacing w:after="200" w:line="276" w:lineRule="auto"/>
      <w:ind w:left="1000" w:hanging="200"/>
    </w:pPr>
    <w:rPr>
      <w:rFonts w:eastAsia="Times New Roman"/>
      <w:bCs/>
    </w:rPr>
  </w:style>
  <w:style w:type="paragraph" w:styleId="Index6">
    <w:name w:val="index 6"/>
    <w:basedOn w:val="Normal"/>
    <w:next w:val="Normal"/>
    <w:autoRedefine/>
    <w:rsid w:val="00240A20"/>
    <w:pPr>
      <w:spacing w:after="200" w:line="276" w:lineRule="auto"/>
      <w:ind w:left="1200" w:hanging="200"/>
    </w:pPr>
    <w:rPr>
      <w:rFonts w:eastAsia="Times New Roman"/>
      <w:bCs/>
    </w:rPr>
  </w:style>
  <w:style w:type="paragraph" w:styleId="Index7">
    <w:name w:val="index 7"/>
    <w:basedOn w:val="Normal"/>
    <w:next w:val="Normal"/>
    <w:autoRedefine/>
    <w:rsid w:val="00240A20"/>
    <w:pPr>
      <w:spacing w:after="200" w:line="276" w:lineRule="auto"/>
      <w:ind w:left="1400" w:hanging="200"/>
    </w:pPr>
    <w:rPr>
      <w:rFonts w:eastAsia="Times New Roman"/>
      <w:bCs/>
    </w:rPr>
  </w:style>
  <w:style w:type="paragraph" w:styleId="Index8">
    <w:name w:val="index 8"/>
    <w:basedOn w:val="Normal"/>
    <w:next w:val="Normal"/>
    <w:autoRedefine/>
    <w:rsid w:val="00240A20"/>
    <w:pPr>
      <w:spacing w:after="200" w:line="276" w:lineRule="auto"/>
      <w:ind w:left="1600" w:hanging="200"/>
    </w:pPr>
    <w:rPr>
      <w:rFonts w:eastAsia="Times New Roman"/>
      <w:bCs/>
    </w:rPr>
  </w:style>
  <w:style w:type="paragraph" w:styleId="Index9">
    <w:name w:val="index 9"/>
    <w:basedOn w:val="Normal"/>
    <w:next w:val="Normal"/>
    <w:autoRedefine/>
    <w:rsid w:val="00240A20"/>
    <w:pPr>
      <w:spacing w:after="200" w:line="276" w:lineRule="auto"/>
      <w:ind w:left="1800" w:hanging="200"/>
    </w:pPr>
    <w:rPr>
      <w:rFonts w:eastAsia="Times New Roman"/>
      <w:bCs/>
    </w:rPr>
  </w:style>
  <w:style w:type="paragraph" w:styleId="IndexHeading">
    <w:name w:val="index heading"/>
    <w:basedOn w:val="Normal"/>
    <w:next w:val="Index1"/>
    <w:rsid w:val="00240A20"/>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240A20"/>
    <w:pPr>
      <w:jc w:val="both"/>
    </w:pPr>
    <w:rPr>
      <w:rFonts w:eastAsia="Times New Roman"/>
      <w:i/>
      <w:iCs/>
      <w:color w:val="000000"/>
    </w:rPr>
  </w:style>
  <w:style w:type="character" w:customStyle="1" w:styleId="MediumGrid11">
    <w:name w:val="Medium Grid 11"/>
    <w:uiPriority w:val="99"/>
    <w:rsid w:val="00240A20"/>
    <w:rPr>
      <w:color w:val="808080"/>
    </w:rPr>
  </w:style>
  <w:style w:type="numbering" w:customStyle="1" w:styleId="NoList8">
    <w:name w:val="No List8"/>
    <w:next w:val="NoList"/>
    <w:semiHidden/>
    <w:unhideWhenUsed/>
    <w:rsid w:val="00240A20"/>
  </w:style>
  <w:style w:type="numbering" w:customStyle="1" w:styleId="NoList9">
    <w:name w:val="No List9"/>
    <w:next w:val="NoList"/>
    <w:semiHidden/>
    <w:unhideWhenUsed/>
    <w:rsid w:val="00240A20"/>
  </w:style>
  <w:style w:type="numbering" w:customStyle="1" w:styleId="NoList10">
    <w:name w:val="No List10"/>
    <w:next w:val="NoList"/>
    <w:semiHidden/>
    <w:unhideWhenUsed/>
    <w:rsid w:val="00240A20"/>
  </w:style>
  <w:style w:type="numbering" w:customStyle="1" w:styleId="NoList1113">
    <w:name w:val="No List1113"/>
    <w:next w:val="NoList"/>
    <w:uiPriority w:val="99"/>
    <w:semiHidden/>
    <w:unhideWhenUsed/>
    <w:rsid w:val="00240A20"/>
  </w:style>
  <w:style w:type="numbering" w:customStyle="1" w:styleId="NoList121">
    <w:name w:val="No List121"/>
    <w:next w:val="NoList"/>
    <w:semiHidden/>
    <w:unhideWhenUsed/>
    <w:rsid w:val="00240A20"/>
  </w:style>
  <w:style w:type="numbering" w:customStyle="1" w:styleId="NoList131">
    <w:name w:val="No List131"/>
    <w:next w:val="NoList"/>
    <w:semiHidden/>
    <w:unhideWhenUsed/>
    <w:rsid w:val="00240A20"/>
  </w:style>
  <w:style w:type="numbering" w:customStyle="1" w:styleId="NoList141">
    <w:name w:val="No List141"/>
    <w:next w:val="NoList"/>
    <w:semiHidden/>
    <w:unhideWhenUsed/>
    <w:rsid w:val="00240A20"/>
  </w:style>
  <w:style w:type="numbering" w:customStyle="1" w:styleId="NoList15">
    <w:name w:val="No List15"/>
    <w:next w:val="NoList"/>
    <w:uiPriority w:val="99"/>
    <w:semiHidden/>
    <w:unhideWhenUsed/>
    <w:rsid w:val="00240A20"/>
  </w:style>
  <w:style w:type="numbering" w:customStyle="1" w:styleId="NoList16">
    <w:name w:val="No List16"/>
    <w:next w:val="NoList"/>
    <w:uiPriority w:val="99"/>
    <w:semiHidden/>
    <w:unhideWhenUsed/>
    <w:rsid w:val="00240A20"/>
  </w:style>
  <w:style w:type="numbering" w:customStyle="1" w:styleId="NoList17">
    <w:name w:val="No List17"/>
    <w:next w:val="NoList"/>
    <w:semiHidden/>
    <w:unhideWhenUsed/>
    <w:rsid w:val="00240A20"/>
  </w:style>
  <w:style w:type="numbering" w:customStyle="1" w:styleId="NoList18">
    <w:name w:val="No List18"/>
    <w:next w:val="NoList"/>
    <w:uiPriority w:val="99"/>
    <w:semiHidden/>
    <w:unhideWhenUsed/>
    <w:rsid w:val="00240A20"/>
  </w:style>
  <w:style w:type="numbering" w:customStyle="1" w:styleId="NoList19">
    <w:name w:val="No List19"/>
    <w:next w:val="NoList"/>
    <w:uiPriority w:val="99"/>
    <w:semiHidden/>
    <w:unhideWhenUsed/>
    <w:rsid w:val="00240A20"/>
  </w:style>
  <w:style w:type="numbering" w:customStyle="1" w:styleId="NoList20">
    <w:name w:val="No List20"/>
    <w:next w:val="NoList"/>
    <w:semiHidden/>
    <w:unhideWhenUsed/>
    <w:rsid w:val="00240A20"/>
  </w:style>
  <w:style w:type="numbering" w:customStyle="1" w:styleId="NoList213">
    <w:name w:val="No List213"/>
    <w:next w:val="NoList"/>
    <w:semiHidden/>
    <w:unhideWhenUsed/>
    <w:rsid w:val="00240A20"/>
  </w:style>
  <w:style w:type="character" w:customStyle="1" w:styleId="Date2">
    <w:name w:val="Date2"/>
    <w:rsid w:val="00240A20"/>
  </w:style>
  <w:style w:type="paragraph" w:customStyle="1" w:styleId="PlaceholderText2">
    <w:name w:val="Placeholder Text2"/>
    <w:basedOn w:val="Normal"/>
    <w:uiPriority w:val="99"/>
    <w:qFormat/>
    <w:rsid w:val="00240A20"/>
    <w:pPr>
      <w:keepNext/>
      <w:tabs>
        <w:tab w:val="num" w:pos="360"/>
      </w:tabs>
      <w:ind w:left="360" w:hanging="360"/>
      <w:contextualSpacing/>
      <w:outlineLvl w:val="0"/>
    </w:pPr>
    <w:rPr>
      <w:rFonts w:ascii="Verdana" w:eastAsia="MS Gothic" w:hAnsi="Verdana"/>
    </w:rPr>
  </w:style>
  <w:style w:type="paragraph" w:customStyle="1" w:styleId="Subtitle2">
    <w:name w:val="Subtitle2"/>
    <w:basedOn w:val="Normal"/>
    <w:qFormat/>
    <w:rsid w:val="00240A20"/>
    <w:pPr>
      <w:spacing w:before="100" w:beforeAutospacing="1" w:after="100" w:afterAutospacing="1"/>
    </w:pPr>
    <w:rPr>
      <w:rFonts w:eastAsia="Times New Roman"/>
    </w:rPr>
  </w:style>
  <w:style w:type="paragraph" w:customStyle="1" w:styleId="LightShading1">
    <w:name w:val="Light Shading1"/>
    <w:basedOn w:val="Normal"/>
    <w:qFormat/>
    <w:rsid w:val="00240A20"/>
    <w:pPr>
      <w:keepNext/>
      <w:tabs>
        <w:tab w:val="num" w:pos="1440"/>
      </w:tabs>
      <w:ind w:left="1800" w:hanging="360"/>
      <w:outlineLvl w:val="2"/>
    </w:pPr>
    <w:rPr>
      <w:rFonts w:eastAsia="MS Gothic"/>
    </w:rPr>
  </w:style>
  <w:style w:type="paragraph" w:customStyle="1" w:styleId="LightList1">
    <w:name w:val="Light List1"/>
    <w:basedOn w:val="Normal"/>
    <w:qFormat/>
    <w:rsid w:val="00240A20"/>
    <w:pPr>
      <w:keepNext/>
      <w:tabs>
        <w:tab w:val="num" w:pos="2160"/>
      </w:tabs>
      <w:ind w:left="2520" w:hanging="360"/>
      <w:outlineLvl w:val="3"/>
    </w:pPr>
    <w:rPr>
      <w:rFonts w:eastAsia="MS Gothic"/>
    </w:rPr>
  </w:style>
  <w:style w:type="paragraph" w:customStyle="1" w:styleId="LightGrid1">
    <w:name w:val="Light Grid1"/>
    <w:basedOn w:val="Normal"/>
    <w:qFormat/>
    <w:rsid w:val="00240A20"/>
    <w:pPr>
      <w:keepNext/>
      <w:tabs>
        <w:tab w:val="num" w:pos="2880"/>
      </w:tabs>
      <w:ind w:left="3240" w:hanging="360"/>
      <w:outlineLvl w:val="4"/>
    </w:pPr>
    <w:rPr>
      <w:rFonts w:eastAsia="MS Gothic"/>
    </w:rPr>
  </w:style>
  <w:style w:type="paragraph" w:customStyle="1" w:styleId="MediumShading11">
    <w:name w:val="Medium Shading 11"/>
    <w:basedOn w:val="Normal"/>
    <w:qFormat/>
    <w:rsid w:val="00240A20"/>
    <w:pPr>
      <w:keepNext/>
      <w:tabs>
        <w:tab w:val="num" w:pos="3600"/>
      </w:tabs>
      <w:ind w:left="3960" w:hanging="360"/>
      <w:outlineLvl w:val="5"/>
    </w:pPr>
    <w:rPr>
      <w:rFonts w:eastAsia="MS Gothic"/>
    </w:rPr>
  </w:style>
  <w:style w:type="paragraph" w:customStyle="1" w:styleId="MediumShading21">
    <w:name w:val="Medium Shading 21"/>
    <w:basedOn w:val="Normal"/>
    <w:qFormat/>
    <w:rsid w:val="00240A20"/>
    <w:pPr>
      <w:keepNext/>
      <w:tabs>
        <w:tab w:val="num" w:pos="4320"/>
      </w:tabs>
      <w:ind w:left="4680" w:hanging="360"/>
      <w:outlineLvl w:val="6"/>
    </w:pPr>
    <w:rPr>
      <w:rFonts w:eastAsia="MS Gothic"/>
    </w:rPr>
  </w:style>
  <w:style w:type="paragraph" w:customStyle="1" w:styleId="MediumList11">
    <w:name w:val="Medium List 11"/>
    <w:basedOn w:val="Normal"/>
    <w:qFormat/>
    <w:rsid w:val="00240A20"/>
    <w:pPr>
      <w:keepNext/>
      <w:tabs>
        <w:tab w:val="num" w:pos="5040"/>
      </w:tabs>
      <w:ind w:left="5400" w:hanging="360"/>
      <w:outlineLvl w:val="7"/>
    </w:pPr>
    <w:rPr>
      <w:rFonts w:eastAsia="MS Gothic"/>
    </w:rPr>
  </w:style>
  <w:style w:type="paragraph" w:customStyle="1" w:styleId="MediumList21">
    <w:name w:val="Medium List 21"/>
    <w:basedOn w:val="Normal"/>
    <w:qFormat/>
    <w:rsid w:val="00240A20"/>
    <w:pPr>
      <w:keepNext/>
      <w:tabs>
        <w:tab w:val="num" w:pos="5760"/>
      </w:tabs>
      <w:ind w:left="6120" w:hanging="360"/>
      <w:outlineLvl w:val="8"/>
    </w:pPr>
    <w:rPr>
      <w:rFonts w:eastAsia="MS Gothic"/>
    </w:rPr>
  </w:style>
  <w:style w:type="character" w:customStyle="1" w:styleId="SmallCharChar0">
    <w:name w:val="Small Char Char"/>
    <w:basedOn w:val="DefaultParagraphFont"/>
    <w:rsid w:val="00240A20"/>
    <w:rPr>
      <w:sz w:val="17"/>
      <w:szCs w:val="24"/>
      <w:lang w:val="en-US" w:eastAsia="en-US" w:bidi="ar-SA"/>
    </w:rPr>
  </w:style>
  <w:style w:type="paragraph" w:customStyle="1" w:styleId="TagsFutura">
    <w:name w:val="TagsFutura"/>
    <w:basedOn w:val="Normal"/>
    <w:next w:val="Cites"/>
    <w:qFormat/>
    <w:rsid w:val="00240A20"/>
    <w:rPr>
      <w:rFonts w:ascii="Futura" w:eastAsia="Times" w:hAnsi="Futura"/>
      <w:b/>
      <w:caps/>
      <w:sz w:val="18"/>
      <w:szCs w:val="20"/>
    </w:rPr>
  </w:style>
  <w:style w:type="character" w:styleId="SubtleEmphasis">
    <w:name w:val="Subtle Emphasis"/>
    <w:uiPriority w:val="19"/>
    <w:qFormat/>
    <w:rsid w:val="00240A20"/>
    <w:rPr>
      <w:rFonts w:ascii="Garamond" w:hAnsi="Garamond"/>
      <w:iCs/>
      <w:color w:val="auto"/>
      <w:spacing w:val="0"/>
      <w:sz w:val="22"/>
      <w:u w:val="single"/>
      <w:bdr w:val="none" w:sz="0" w:space="0" w:color="auto"/>
    </w:rPr>
  </w:style>
  <w:style w:type="paragraph" w:styleId="Revision">
    <w:name w:val="Revision"/>
    <w:hidden/>
    <w:uiPriority w:val="99"/>
    <w:semiHidden/>
    <w:rsid w:val="00240A20"/>
    <w:rPr>
      <w:rFonts w:ascii="Garamond" w:eastAsiaTheme="minorHAnsi" w:hAnsi="Garamond" w:cs="Calibri"/>
    </w:rPr>
  </w:style>
  <w:style w:type="character" w:customStyle="1" w:styleId="italics">
    <w:name w:val="italics"/>
    <w:basedOn w:val="DefaultParagraphFont"/>
    <w:rsid w:val="00240A20"/>
  </w:style>
  <w:style w:type="character" w:customStyle="1" w:styleId="m-3583723223135346788gmail-style13ptbold">
    <w:name w:val="m_-3583723223135346788gmail-style13ptbold"/>
    <w:basedOn w:val="DefaultParagraphFont"/>
    <w:rsid w:val="00240A20"/>
  </w:style>
  <w:style w:type="character" w:customStyle="1" w:styleId="m-3583723223135346788gmail-styleunderline">
    <w:name w:val="m_-3583723223135346788gmail-styleunderline"/>
    <w:basedOn w:val="DefaultParagraphFont"/>
    <w:rsid w:val="00240A20"/>
  </w:style>
  <w:style w:type="character" w:customStyle="1" w:styleId="m-7987884988147105482m1065625063539186999gmail-style13ptbold">
    <w:name w:val="m_-7987884988147105482m_1065625063539186999gmail-style13ptbold"/>
    <w:basedOn w:val="DefaultParagraphFont"/>
    <w:rsid w:val="00240A20"/>
  </w:style>
  <w:style w:type="character" w:customStyle="1" w:styleId="m-7987884988147105482m1065625063539186999gmail-styleunderline">
    <w:name w:val="m_-7987884988147105482m_1065625063539186999gmail-styleunderline"/>
    <w:basedOn w:val="DefaultParagraphFont"/>
    <w:rsid w:val="00240A20"/>
  </w:style>
  <w:style w:type="character" w:customStyle="1" w:styleId="m-2831606650154326052gmail-style13ptbold">
    <w:name w:val="m_-2831606650154326052gmail-style13ptbold"/>
    <w:basedOn w:val="DefaultParagraphFont"/>
    <w:rsid w:val="00240A20"/>
  </w:style>
  <w:style w:type="character" w:customStyle="1" w:styleId="pullquote">
    <w:name w:val="pullquote"/>
    <w:basedOn w:val="DefaultParagraphFont"/>
    <w:rsid w:val="00240A20"/>
  </w:style>
  <w:style w:type="paragraph" w:customStyle="1" w:styleId="pullquote1">
    <w:name w:val="pullquote1"/>
    <w:basedOn w:val="Normal"/>
    <w:rsid w:val="00240A20"/>
    <w:pPr>
      <w:spacing w:before="100" w:beforeAutospacing="1" w:after="100" w:afterAutospacing="1"/>
    </w:pPr>
  </w:style>
  <w:style w:type="character" w:customStyle="1" w:styleId="day">
    <w:name w:val="day"/>
    <w:basedOn w:val="DefaultParagraphFont"/>
    <w:rsid w:val="00240A20"/>
  </w:style>
  <w:style w:type="character" w:customStyle="1" w:styleId="ojrvke-r4nke-q4bldf-r4nke">
    <w:name w:val="ojrvke-r4nke-q4bldf-r4nke"/>
    <w:basedOn w:val="DefaultParagraphFont"/>
    <w:rsid w:val="00240A20"/>
  </w:style>
  <w:style w:type="character" w:customStyle="1" w:styleId="ojrvke-r4nke-q4bldf-shaume">
    <w:name w:val="ojrvke-r4nke-q4bldf-shaume"/>
    <w:basedOn w:val="DefaultParagraphFont"/>
    <w:rsid w:val="00240A20"/>
  </w:style>
  <w:style w:type="character" w:customStyle="1" w:styleId="ojrvke-r4nke-q4bldf-oqlbge">
    <w:name w:val="ojrvke-r4nke-q4bldf-oqlbge"/>
    <w:basedOn w:val="DefaultParagraphFont"/>
    <w:rsid w:val="00240A20"/>
  </w:style>
  <w:style w:type="character" w:customStyle="1" w:styleId="lede-text-onlyhighlight">
    <w:name w:val="lede-text-only__highlight"/>
    <w:basedOn w:val="DefaultParagraphFont"/>
    <w:rsid w:val="00240A20"/>
  </w:style>
  <w:style w:type="character" w:customStyle="1" w:styleId="submitted-by">
    <w:name w:val="submitted-by"/>
    <w:basedOn w:val="DefaultParagraphFont"/>
    <w:rsid w:val="00240A20"/>
  </w:style>
  <w:style w:type="character" w:customStyle="1" w:styleId="article-recirc-link-text">
    <w:name w:val="article-recirc-link-text"/>
    <w:basedOn w:val="DefaultParagraphFont"/>
    <w:rsid w:val="00240A20"/>
  </w:style>
  <w:style w:type="character" w:customStyle="1" w:styleId="author-list-item">
    <w:name w:val="author-list-item"/>
    <w:basedOn w:val="DefaultParagraphFont"/>
    <w:rsid w:val="00240A20"/>
  </w:style>
  <w:style w:type="paragraph" w:customStyle="1" w:styleId="p1">
    <w:name w:val="p1"/>
    <w:basedOn w:val="Normal"/>
    <w:uiPriority w:val="99"/>
    <w:qFormat/>
    <w:rsid w:val="00240A20"/>
    <w:pPr>
      <w:spacing w:before="100" w:beforeAutospacing="1" w:after="100" w:afterAutospacing="1"/>
    </w:pPr>
  </w:style>
  <w:style w:type="character" w:customStyle="1" w:styleId="s1">
    <w:name w:val="s1"/>
    <w:basedOn w:val="DefaultParagraphFont"/>
    <w:rsid w:val="00240A20"/>
  </w:style>
  <w:style w:type="character" w:customStyle="1" w:styleId="vw-date-box-date">
    <w:name w:val="vw-date-box-date"/>
    <w:basedOn w:val="DefaultParagraphFont"/>
    <w:rsid w:val="00240A20"/>
  </w:style>
  <w:style w:type="character" w:customStyle="1" w:styleId="vw-date-box-month">
    <w:name w:val="vw-date-box-month"/>
    <w:basedOn w:val="DefaultParagraphFont"/>
    <w:rsid w:val="00240A20"/>
  </w:style>
  <w:style w:type="character" w:customStyle="1" w:styleId="meta-divider">
    <w:name w:val="meta-divider"/>
    <w:basedOn w:val="DefaultParagraphFont"/>
    <w:rsid w:val="00240A20"/>
  </w:style>
  <w:style w:type="character" w:customStyle="1" w:styleId="c-bylineitem">
    <w:name w:val="c-byline__item"/>
    <w:basedOn w:val="DefaultParagraphFont"/>
    <w:rsid w:val="00240A20"/>
  </w:style>
  <w:style w:type="character" w:customStyle="1" w:styleId="UnresolvedMention3">
    <w:name w:val="Unresolved Mention3"/>
    <w:basedOn w:val="DefaultParagraphFont"/>
    <w:uiPriority w:val="99"/>
    <w:rsid w:val="00240A20"/>
    <w:rPr>
      <w:color w:val="808080"/>
      <w:shd w:val="clear" w:color="auto" w:fill="E6E6E6"/>
    </w:rPr>
  </w:style>
  <w:style w:type="character" w:customStyle="1" w:styleId="cit-title">
    <w:name w:val="cit-title"/>
    <w:basedOn w:val="DefaultParagraphFont"/>
    <w:rsid w:val="00240A20"/>
  </w:style>
  <w:style w:type="paragraph" w:customStyle="1" w:styleId="graf">
    <w:name w:val="graf"/>
    <w:basedOn w:val="Normal"/>
    <w:uiPriority w:val="99"/>
    <w:qFormat/>
    <w:rsid w:val="00240A20"/>
    <w:pPr>
      <w:spacing w:before="100" w:beforeAutospacing="1" w:after="100" w:afterAutospacing="1"/>
    </w:pPr>
    <w:rPr>
      <w:rFonts w:eastAsia="Times New Roman"/>
    </w:rPr>
  </w:style>
  <w:style w:type="character" w:customStyle="1" w:styleId="markup--quote">
    <w:name w:val="markup--quote"/>
    <w:basedOn w:val="DefaultParagraphFont"/>
    <w:rsid w:val="00240A20"/>
  </w:style>
  <w:style w:type="character" w:customStyle="1" w:styleId="button-label">
    <w:name w:val="button-label"/>
    <w:basedOn w:val="DefaultParagraphFont"/>
    <w:rsid w:val="00240A20"/>
  </w:style>
  <w:style w:type="paragraph" w:customStyle="1" w:styleId="block-flush">
    <w:name w:val="block-flush"/>
    <w:basedOn w:val="Normal"/>
    <w:rsid w:val="00240A20"/>
    <w:pPr>
      <w:spacing w:before="100" w:beforeAutospacing="1" w:after="100" w:afterAutospacing="1"/>
    </w:pPr>
    <w:rPr>
      <w:rFonts w:eastAsia="Times New Roman"/>
    </w:rPr>
  </w:style>
  <w:style w:type="paragraph" w:customStyle="1" w:styleId="contrib-byline-author">
    <w:name w:val="contrib-byline-author"/>
    <w:basedOn w:val="Normal"/>
    <w:rsid w:val="00240A20"/>
    <w:pPr>
      <w:spacing w:before="100" w:beforeAutospacing="1" w:after="100" w:afterAutospacing="1"/>
    </w:pPr>
    <w:rPr>
      <w:rFonts w:eastAsia="Times New Roman"/>
    </w:rPr>
  </w:style>
  <w:style w:type="character" w:customStyle="1" w:styleId="author-comma">
    <w:name w:val="author-comma"/>
    <w:basedOn w:val="DefaultParagraphFont"/>
    <w:rsid w:val="00240A20"/>
  </w:style>
  <w:style w:type="paragraph" w:customStyle="1" w:styleId="contrib-byline-title">
    <w:name w:val="contrib-byline-title"/>
    <w:basedOn w:val="Normal"/>
    <w:rsid w:val="00240A20"/>
    <w:pPr>
      <w:spacing w:before="100" w:beforeAutospacing="1" w:after="100" w:afterAutospacing="1"/>
    </w:pPr>
    <w:rPr>
      <w:rFonts w:eastAsia="Times New Roman"/>
    </w:rPr>
  </w:style>
  <w:style w:type="character" w:customStyle="1" w:styleId="ng-binding">
    <w:name w:val="ng-binding"/>
    <w:basedOn w:val="DefaultParagraphFont"/>
    <w:rsid w:val="00240A20"/>
  </w:style>
  <w:style w:type="paragraph" w:customStyle="1" w:styleId="contrib-tagline">
    <w:name w:val="contrib-tagline"/>
    <w:basedOn w:val="Normal"/>
    <w:rsid w:val="00240A20"/>
    <w:pPr>
      <w:spacing w:before="100" w:beforeAutospacing="1" w:after="100" w:afterAutospacing="1"/>
    </w:pPr>
    <w:rPr>
      <w:rFonts w:eastAsia="Times New Roman"/>
    </w:rPr>
  </w:style>
  <w:style w:type="character" w:customStyle="1" w:styleId="timestampdate--published">
    <w:name w:val="timestamp__date--published"/>
    <w:basedOn w:val="DefaultParagraphFont"/>
    <w:rsid w:val="00240A20"/>
  </w:style>
  <w:style w:type="character" w:customStyle="1" w:styleId="timestampdate--modified">
    <w:name w:val="timestamp__date--modified"/>
    <w:basedOn w:val="DefaultParagraphFont"/>
    <w:rsid w:val="00240A20"/>
  </w:style>
  <w:style w:type="character" w:customStyle="1" w:styleId="author-carddetailsname">
    <w:name w:val="author-card__details__name"/>
    <w:basedOn w:val="DefaultParagraphFont"/>
    <w:rsid w:val="00240A20"/>
  </w:style>
  <w:style w:type="character" w:customStyle="1" w:styleId="author-cardmicrobio">
    <w:name w:val="author-card__microbio"/>
    <w:basedOn w:val="DefaultParagraphFont"/>
    <w:rsid w:val="00240A20"/>
  </w:style>
  <w:style w:type="character" w:customStyle="1" w:styleId="UnresolvedMention4">
    <w:name w:val="Unresolved Mention4"/>
    <w:basedOn w:val="DefaultParagraphFont"/>
    <w:uiPriority w:val="99"/>
    <w:rsid w:val="00240A20"/>
    <w:rPr>
      <w:color w:val="808080"/>
      <w:shd w:val="clear" w:color="auto" w:fill="E6E6E6"/>
    </w:rPr>
  </w:style>
  <w:style w:type="character" w:customStyle="1" w:styleId="fm-vol-iss-date">
    <w:name w:val="fm-vol-iss-date"/>
    <w:basedOn w:val="DefaultParagraphFont"/>
    <w:rsid w:val="00240A20"/>
  </w:style>
  <w:style w:type="paragraph" w:customStyle="1" w:styleId="single-author">
    <w:name w:val="single-author"/>
    <w:basedOn w:val="Normal"/>
    <w:rsid w:val="00240A20"/>
    <w:pPr>
      <w:spacing w:before="100" w:beforeAutospacing="1" w:after="100" w:afterAutospacing="1"/>
    </w:pPr>
  </w:style>
  <w:style w:type="paragraph" w:customStyle="1" w:styleId="single-time">
    <w:name w:val="single-time"/>
    <w:basedOn w:val="Normal"/>
    <w:rsid w:val="00240A20"/>
    <w:pPr>
      <w:spacing w:before="100" w:beforeAutospacing="1" w:after="100" w:afterAutospacing="1"/>
    </w:pPr>
  </w:style>
  <w:style w:type="character" w:customStyle="1" w:styleId="author-carddetails-container">
    <w:name w:val="author-card__details-container"/>
    <w:basedOn w:val="DefaultParagraphFont"/>
    <w:rsid w:val="00240A20"/>
  </w:style>
  <w:style w:type="paragraph" w:customStyle="1" w:styleId="text-small">
    <w:name w:val="text-small"/>
    <w:basedOn w:val="Normal"/>
    <w:rsid w:val="00240A20"/>
    <w:pPr>
      <w:spacing w:before="100" w:beforeAutospacing="1" w:after="100" w:afterAutospacing="1"/>
    </w:pPr>
  </w:style>
  <w:style w:type="character" w:customStyle="1" w:styleId="show-for-medium-up">
    <w:name w:val="show-for-medium-up"/>
    <w:basedOn w:val="DefaultParagraphFont"/>
    <w:rsid w:val="00240A20"/>
  </w:style>
  <w:style w:type="character" w:customStyle="1" w:styleId="author-ref">
    <w:name w:val="author-ref"/>
    <w:basedOn w:val="DefaultParagraphFont"/>
    <w:rsid w:val="00240A20"/>
  </w:style>
  <w:style w:type="character" w:customStyle="1" w:styleId="sr-only">
    <w:name w:val="sr-only"/>
    <w:basedOn w:val="DefaultParagraphFont"/>
    <w:rsid w:val="00240A20"/>
  </w:style>
  <w:style w:type="paragraph" w:customStyle="1" w:styleId="comment-options">
    <w:name w:val="comment-options"/>
    <w:basedOn w:val="Normal"/>
    <w:rsid w:val="00240A20"/>
    <w:pPr>
      <w:spacing w:before="100" w:beforeAutospacing="1" w:after="100" w:afterAutospacing="1"/>
    </w:pPr>
  </w:style>
  <w:style w:type="character" w:customStyle="1" w:styleId="sword">
    <w:name w:val="sword"/>
    <w:basedOn w:val="DefaultParagraphFont"/>
    <w:rsid w:val="00240A20"/>
  </w:style>
  <w:style w:type="character" w:customStyle="1" w:styleId="categories">
    <w:name w:val="categories"/>
    <w:basedOn w:val="DefaultParagraphFont"/>
    <w:rsid w:val="00240A20"/>
  </w:style>
  <w:style w:type="character" w:customStyle="1" w:styleId="normaltextrun">
    <w:name w:val="normaltextrun"/>
    <w:basedOn w:val="DefaultParagraphFont"/>
    <w:rsid w:val="00240A20"/>
  </w:style>
  <w:style w:type="character" w:customStyle="1" w:styleId="spellingerror">
    <w:name w:val="spellingerror"/>
    <w:basedOn w:val="DefaultParagraphFont"/>
    <w:rsid w:val="00240A20"/>
  </w:style>
  <w:style w:type="character" w:customStyle="1" w:styleId="hi-italic">
    <w:name w:val="hi-italic"/>
    <w:basedOn w:val="DefaultParagraphFont"/>
    <w:rsid w:val="00240A20"/>
  </w:style>
  <w:style w:type="character" w:customStyle="1" w:styleId="visually-hidden">
    <w:name w:val="visually-hidden"/>
    <w:basedOn w:val="DefaultParagraphFont"/>
    <w:rsid w:val="00240A20"/>
  </w:style>
  <w:style w:type="character" w:customStyle="1" w:styleId="s2">
    <w:name w:val="s2"/>
    <w:basedOn w:val="DefaultParagraphFont"/>
    <w:rsid w:val="00240A20"/>
  </w:style>
  <w:style w:type="paragraph" w:customStyle="1" w:styleId="deck">
    <w:name w:val="deck"/>
    <w:basedOn w:val="Normal"/>
    <w:uiPriority w:val="99"/>
    <w:qFormat/>
    <w:rsid w:val="00240A20"/>
    <w:pPr>
      <w:spacing w:before="100" w:beforeAutospacing="1" w:after="100" w:afterAutospacing="1"/>
    </w:pPr>
  </w:style>
  <w:style w:type="paragraph" w:customStyle="1" w:styleId="m-profilebio-blurb">
    <w:name w:val="m-profile__bio-blurb"/>
    <w:basedOn w:val="Normal"/>
    <w:rsid w:val="00240A20"/>
    <w:pPr>
      <w:spacing w:before="100" w:beforeAutospacing="1" w:after="100" w:afterAutospacing="1"/>
    </w:pPr>
  </w:style>
  <w:style w:type="paragraph" w:customStyle="1" w:styleId="mbn">
    <w:name w:val="mbn"/>
    <w:basedOn w:val="Normal"/>
    <w:rsid w:val="00240A20"/>
    <w:pPr>
      <w:spacing w:before="100" w:beforeAutospacing="1" w:after="100" w:afterAutospacing="1"/>
    </w:pPr>
  </w:style>
  <w:style w:type="paragraph" w:customStyle="1" w:styleId="bylinename">
    <w:name w:val="byline__name"/>
    <w:basedOn w:val="Normal"/>
    <w:rsid w:val="00240A20"/>
    <w:pPr>
      <w:spacing w:before="100" w:beforeAutospacing="1" w:after="100" w:afterAutospacing="1"/>
    </w:pPr>
  </w:style>
  <w:style w:type="paragraph" w:customStyle="1" w:styleId="column">
    <w:name w:val="column"/>
    <w:basedOn w:val="Normal"/>
    <w:uiPriority w:val="99"/>
    <w:qFormat/>
    <w:rsid w:val="00240A20"/>
    <w:pPr>
      <w:spacing w:before="100" w:beforeAutospacing="1" w:after="100" w:afterAutospacing="1"/>
    </w:pPr>
  </w:style>
  <w:style w:type="paragraph" w:customStyle="1" w:styleId="byline-column">
    <w:name w:val="byline-column"/>
    <w:basedOn w:val="Normal"/>
    <w:rsid w:val="00240A20"/>
    <w:pPr>
      <w:spacing w:before="100" w:beforeAutospacing="1" w:after="100" w:afterAutospacing="1"/>
    </w:pPr>
  </w:style>
  <w:style w:type="character" w:customStyle="1" w:styleId="sharetools-label">
    <w:name w:val="sharetools-label"/>
    <w:basedOn w:val="DefaultParagraphFont"/>
    <w:rsid w:val="00240A20"/>
  </w:style>
  <w:style w:type="character" w:customStyle="1" w:styleId="sharetool-text">
    <w:name w:val="sharetool-text"/>
    <w:basedOn w:val="DefaultParagraphFont"/>
    <w:rsid w:val="00240A20"/>
  </w:style>
  <w:style w:type="paragraph" w:customStyle="1" w:styleId="byline-dateline">
    <w:name w:val="byline-dateline"/>
    <w:basedOn w:val="Normal"/>
    <w:rsid w:val="00240A20"/>
    <w:pPr>
      <w:spacing w:before="100" w:beforeAutospacing="1" w:after="100" w:afterAutospacing="1"/>
    </w:pPr>
  </w:style>
  <w:style w:type="character" w:customStyle="1" w:styleId="name-desc">
    <w:name w:val="name-desc"/>
    <w:basedOn w:val="DefaultParagraphFont"/>
    <w:rsid w:val="00240A20"/>
  </w:style>
  <w:style w:type="paragraph" w:customStyle="1" w:styleId="story-body-text">
    <w:name w:val="story-body-text"/>
    <w:basedOn w:val="Normal"/>
    <w:uiPriority w:val="99"/>
    <w:qFormat/>
    <w:rsid w:val="00240A20"/>
    <w:pPr>
      <w:spacing w:before="100" w:beforeAutospacing="1" w:after="100" w:afterAutospacing="1"/>
    </w:pPr>
  </w:style>
  <w:style w:type="character" w:customStyle="1" w:styleId="dropcap1">
    <w:name w:val="dropcap1"/>
    <w:basedOn w:val="DefaultParagraphFont"/>
    <w:rsid w:val="00240A20"/>
  </w:style>
  <w:style w:type="character" w:customStyle="1" w:styleId="rollover-people">
    <w:name w:val="rollover-people"/>
    <w:basedOn w:val="DefaultParagraphFont"/>
    <w:rsid w:val="00240A20"/>
  </w:style>
  <w:style w:type="character" w:customStyle="1" w:styleId="byline-author">
    <w:name w:val="byline-author"/>
    <w:basedOn w:val="DefaultParagraphFont"/>
    <w:rsid w:val="00240A20"/>
  </w:style>
  <w:style w:type="character" w:customStyle="1" w:styleId="twitter-url">
    <w:name w:val="twitter-url"/>
    <w:basedOn w:val="DefaultParagraphFont"/>
    <w:rsid w:val="00240A20"/>
  </w:style>
  <w:style w:type="character" w:customStyle="1" w:styleId="firstpart">
    <w:name w:val="firstpart"/>
    <w:basedOn w:val="DefaultParagraphFont"/>
    <w:rsid w:val="00240A20"/>
  </w:style>
  <w:style w:type="paragraph" w:customStyle="1" w:styleId="articlepull-quote-txt">
    <w:name w:val="article__pull-quote-txt"/>
    <w:basedOn w:val="Normal"/>
    <w:rsid w:val="00240A20"/>
    <w:pPr>
      <w:spacing w:before="100" w:beforeAutospacing="1" w:after="100" w:afterAutospacing="1"/>
    </w:pPr>
  </w:style>
  <w:style w:type="paragraph" w:customStyle="1" w:styleId="detail-intro-text-author">
    <w:name w:val="detail-intro-text-author"/>
    <w:basedOn w:val="Normal"/>
    <w:rsid w:val="00240A20"/>
    <w:pPr>
      <w:spacing w:before="100" w:beforeAutospacing="1" w:after="100" w:afterAutospacing="1"/>
    </w:pPr>
  </w:style>
  <w:style w:type="paragraph" w:customStyle="1" w:styleId="tweetline">
    <w:name w:val="tweet_line"/>
    <w:basedOn w:val="Normal"/>
    <w:rsid w:val="00240A20"/>
    <w:pPr>
      <w:spacing w:before="100" w:beforeAutospacing="1" w:after="100" w:afterAutospacing="1"/>
    </w:pPr>
  </w:style>
  <w:style w:type="character" w:customStyle="1" w:styleId="tweetquote">
    <w:name w:val="tweet_quote"/>
    <w:basedOn w:val="DefaultParagraphFont"/>
    <w:rsid w:val="00240A20"/>
  </w:style>
  <w:style w:type="character" w:customStyle="1" w:styleId="original">
    <w:name w:val="original"/>
    <w:basedOn w:val="DefaultParagraphFont"/>
    <w:rsid w:val="00240A20"/>
  </w:style>
  <w:style w:type="character" w:customStyle="1" w:styleId="flytitle-and-titletitle">
    <w:name w:val="flytitle-and-title__title"/>
    <w:basedOn w:val="DefaultParagraphFont"/>
    <w:rsid w:val="00240A20"/>
  </w:style>
  <w:style w:type="paragraph" w:customStyle="1" w:styleId="blog-postrubric">
    <w:name w:val="blog-post__rubric"/>
    <w:basedOn w:val="Normal"/>
    <w:rsid w:val="00240A20"/>
    <w:pPr>
      <w:spacing w:before="100" w:beforeAutospacing="1" w:after="100" w:afterAutospacing="1"/>
    </w:pPr>
  </w:style>
  <w:style w:type="paragraph" w:customStyle="1" w:styleId="blog-postbyline-container">
    <w:name w:val="blog-post__byline-container"/>
    <w:basedOn w:val="Normal"/>
    <w:rsid w:val="00240A20"/>
    <w:pPr>
      <w:spacing w:before="100" w:beforeAutospacing="1" w:after="100" w:afterAutospacing="1"/>
    </w:pPr>
  </w:style>
  <w:style w:type="character" w:customStyle="1" w:styleId="blog-postbyline">
    <w:name w:val="blog-post__byline"/>
    <w:basedOn w:val="DefaultParagraphFont"/>
    <w:rsid w:val="00240A20"/>
  </w:style>
  <w:style w:type="character" w:customStyle="1" w:styleId="a-authorbyline-prefix">
    <w:name w:val="a-author__byline-prefix"/>
    <w:basedOn w:val="DefaultParagraphFont"/>
    <w:rsid w:val="00240A20"/>
  </w:style>
  <w:style w:type="character" w:customStyle="1" w:styleId="a-authorbyline-name">
    <w:name w:val="a-author__byline-name"/>
    <w:basedOn w:val="DefaultParagraphFont"/>
    <w:rsid w:val="00240A20"/>
  </w:style>
  <w:style w:type="character" w:customStyle="1" w:styleId="weirdasstagtextChar">
    <w:name w:val="weird ass tag text Char"/>
    <w:basedOn w:val="DefaultParagraphFont"/>
    <w:link w:val="weirdasstagtext"/>
    <w:uiPriority w:val="99"/>
    <w:rsid w:val="00240A20"/>
    <w:rPr>
      <w:rFonts w:ascii="Arial" w:eastAsia="Times New Roman" w:hAnsi="Arial" w:cs="Arial"/>
      <w:b/>
      <w:szCs w:val="20"/>
    </w:rPr>
  </w:style>
  <w:style w:type="character" w:customStyle="1" w:styleId="red-subtitle">
    <w:name w:val="red-subtitle"/>
    <w:basedOn w:val="DefaultParagraphFont"/>
    <w:rsid w:val="00240A20"/>
  </w:style>
  <w:style w:type="character" w:customStyle="1" w:styleId="tgc">
    <w:name w:val="_tgc"/>
    <w:basedOn w:val="DefaultParagraphFont"/>
    <w:rsid w:val="00240A20"/>
  </w:style>
  <w:style w:type="character" w:customStyle="1" w:styleId="djhat-arrow">
    <w:name w:val="djhat-arrow"/>
    <w:basedOn w:val="DefaultParagraphFont"/>
    <w:rsid w:val="00240A20"/>
  </w:style>
  <w:style w:type="character" w:customStyle="1" w:styleId="mname">
    <w:name w:val="mname"/>
    <w:basedOn w:val="DefaultParagraphFont"/>
    <w:rsid w:val="00240A20"/>
  </w:style>
  <w:style w:type="character" w:customStyle="1" w:styleId="mvalue">
    <w:name w:val="mvalue"/>
    <w:basedOn w:val="DefaultParagraphFont"/>
    <w:rsid w:val="00240A20"/>
  </w:style>
  <w:style w:type="character" w:customStyle="1" w:styleId="mchange">
    <w:name w:val="mchange"/>
    <w:basedOn w:val="DefaultParagraphFont"/>
    <w:rsid w:val="00240A20"/>
  </w:style>
  <w:style w:type="character" w:customStyle="1" w:styleId="categoryaside">
    <w:name w:val="category__aside"/>
    <w:basedOn w:val="DefaultParagraphFont"/>
    <w:rsid w:val="00240A20"/>
  </w:style>
  <w:style w:type="character" w:customStyle="1" w:styleId="article-breadcrumb-wrapper">
    <w:name w:val="article-breadcrumb-wrapper"/>
    <w:basedOn w:val="DefaultParagraphFont"/>
    <w:rsid w:val="00240A20"/>
  </w:style>
  <w:style w:type="character" w:customStyle="1" w:styleId="wsj-article-caption-content">
    <w:name w:val="wsj-article-caption-content"/>
    <w:basedOn w:val="DefaultParagraphFont"/>
    <w:rsid w:val="00240A20"/>
  </w:style>
  <w:style w:type="character" w:customStyle="1" w:styleId="wsj-article-credit">
    <w:name w:val="wsj-article-credit"/>
    <w:basedOn w:val="DefaultParagraphFont"/>
    <w:rsid w:val="00240A20"/>
  </w:style>
  <w:style w:type="character" w:customStyle="1" w:styleId="wsj-article-credit-tag">
    <w:name w:val="wsj-article-credit-tag"/>
    <w:basedOn w:val="DefaultParagraphFont"/>
    <w:rsid w:val="00240A20"/>
  </w:style>
  <w:style w:type="character" w:customStyle="1" w:styleId="commentscounticon">
    <w:name w:val="comments_count_icon"/>
    <w:basedOn w:val="DefaultParagraphFont"/>
    <w:rsid w:val="00240A20"/>
  </w:style>
  <w:style w:type="character" w:customStyle="1" w:styleId="comments-count-word">
    <w:name w:val="comments-count-word"/>
    <w:basedOn w:val="DefaultParagraphFont"/>
    <w:rsid w:val="00240A20"/>
  </w:style>
  <w:style w:type="character" w:customStyle="1" w:styleId="company-name-type">
    <w:name w:val="company-name-type"/>
    <w:basedOn w:val="DefaultParagraphFont"/>
    <w:rsid w:val="00240A20"/>
  </w:style>
  <w:style w:type="character" w:customStyle="1" w:styleId="nav-prevnext-lbl">
    <w:name w:val="nav-prevnext-lbl"/>
    <w:basedOn w:val="DefaultParagraphFont"/>
    <w:rsid w:val="00240A20"/>
  </w:style>
  <w:style w:type="character" w:customStyle="1" w:styleId="nav-prevnext-hed">
    <w:name w:val="nav-prevnext-hed"/>
    <w:basedOn w:val="DefaultParagraphFont"/>
    <w:rsid w:val="00240A20"/>
  </w:style>
  <w:style w:type="character" w:customStyle="1" w:styleId="readcomments">
    <w:name w:val="readcomments"/>
    <w:basedOn w:val="DefaultParagraphFont"/>
    <w:rsid w:val="00240A20"/>
  </w:style>
  <w:style w:type="character" w:customStyle="1" w:styleId="selected-edition">
    <w:name w:val="selected-edition"/>
    <w:basedOn w:val="DefaultParagraphFont"/>
    <w:rsid w:val="00240A20"/>
  </w:style>
  <w:style w:type="character" w:customStyle="1" w:styleId="rotate">
    <w:name w:val="rotate"/>
    <w:basedOn w:val="DefaultParagraphFont"/>
    <w:rsid w:val="00240A20"/>
  </w:style>
  <w:style w:type="paragraph" w:customStyle="1" w:styleId="column-name">
    <w:name w:val="column-name"/>
    <w:basedOn w:val="Normal"/>
    <w:qFormat/>
    <w:rsid w:val="00240A20"/>
    <w:pPr>
      <w:spacing w:before="100" w:beforeAutospacing="1" w:after="100" w:afterAutospacing="1"/>
    </w:pPr>
    <w:rPr>
      <w:rFonts w:ascii="Times" w:hAnsi="Times"/>
      <w:szCs w:val="20"/>
    </w:rPr>
  </w:style>
  <w:style w:type="character" w:customStyle="1" w:styleId="m-8082899869479211226gmail-styleunderline">
    <w:name w:val="m_-8082899869479211226gmail-styleunderline"/>
    <w:basedOn w:val="DefaultParagraphFont"/>
    <w:rsid w:val="00240A20"/>
  </w:style>
  <w:style w:type="character" w:customStyle="1" w:styleId="QuoteChar1">
    <w:name w:val="Quote Char1"/>
    <w:basedOn w:val="DefaultParagraphFont"/>
    <w:uiPriority w:val="29"/>
    <w:rsid w:val="00240A20"/>
    <w:rPr>
      <w:rFonts w:ascii="Times New Roman" w:hAnsi="Times New Roman" w:cs="Times New Roman"/>
      <w:i/>
      <w:iCs/>
      <w:color w:val="404040" w:themeColor="text1" w:themeTint="BF"/>
    </w:rPr>
  </w:style>
  <w:style w:type="character" w:customStyle="1" w:styleId="PageHeaderLine2Char">
    <w:name w:val="PageHeaderLine2 Char"/>
    <w:link w:val="PageHeaderLine2"/>
    <w:locked/>
    <w:rsid w:val="00240A20"/>
    <w:rPr>
      <w:rFonts w:ascii="Arial" w:eastAsia="Calibri" w:hAnsi="Arial" w:cs="Arial"/>
      <w:b/>
    </w:rPr>
  </w:style>
  <w:style w:type="character" w:customStyle="1" w:styleId="StyleCardText11ptUnderlineChar">
    <w:name w:val="Style Card Text + 11 pt Underline Char"/>
    <w:link w:val="StyleCardText11ptUnderline"/>
    <w:locked/>
    <w:rsid w:val="00240A20"/>
    <w:rPr>
      <w:u w:val="single"/>
    </w:rPr>
  </w:style>
  <w:style w:type="paragraph" w:customStyle="1" w:styleId="StyleCardText11ptUnderline">
    <w:name w:val="Style Card Text + 11 pt Underline"/>
    <w:link w:val="StyleCardText11ptUnderlineChar"/>
    <w:qFormat/>
    <w:rsid w:val="00240A2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240A20"/>
    <w:rPr>
      <w:rFonts w:ascii="Georgia" w:hAnsi="Georgia"/>
      <w:sz w:val="16"/>
    </w:rPr>
  </w:style>
  <w:style w:type="paragraph" w:customStyle="1" w:styleId="StyleMinimizedText11pt">
    <w:name w:val="Style Minimized Text + 11 pt"/>
    <w:basedOn w:val="Normal"/>
    <w:link w:val="StyleMinimizedText11ptChar"/>
    <w:qFormat/>
    <w:rsid w:val="00240A20"/>
    <w:rPr>
      <w:rFonts w:ascii="Georgia" w:hAnsi="Georgia"/>
      <w:sz w:val="16"/>
    </w:rPr>
  </w:style>
  <w:style w:type="character" w:customStyle="1" w:styleId="StyleMinimizedText11pt1Char">
    <w:name w:val="Style Minimized Text + 11 pt1 Char"/>
    <w:basedOn w:val="DefaultParagraphFont"/>
    <w:link w:val="StyleMinimizedText11pt1"/>
    <w:locked/>
    <w:rsid w:val="00240A20"/>
    <w:rPr>
      <w:rFonts w:ascii="Georgia" w:hAnsi="Georgia"/>
      <w:sz w:val="16"/>
    </w:rPr>
  </w:style>
  <w:style w:type="paragraph" w:customStyle="1" w:styleId="StyleMinimizedText11pt1">
    <w:name w:val="Style Minimized Text + 11 pt1"/>
    <w:basedOn w:val="Normal"/>
    <w:link w:val="StyleMinimizedText11pt1Char"/>
    <w:qFormat/>
    <w:rsid w:val="00240A20"/>
    <w:rPr>
      <w:rFonts w:ascii="Georgia" w:hAnsi="Georgia"/>
      <w:sz w:val="16"/>
    </w:rPr>
  </w:style>
  <w:style w:type="character" w:customStyle="1" w:styleId="Debate-EmphasizedText-F5Char">
    <w:name w:val="Debate- Emphasized Text- F5 Char"/>
    <w:link w:val="Debate-EmphasizedText-F5"/>
    <w:locked/>
    <w:rsid w:val="00240A20"/>
    <w:rPr>
      <w:rFonts w:ascii="Arial Narrow" w:hAnsi="Arial Narrow"/>
      <w:b/>
      <w:sz w:val="18"/>
      <w:u w:val="single"/>
    </w:rPr>
  </w:style>
  <w:style w:type="paragraph" w:customStyle="1" w:styleId="Debate-EmphasizedText-F5">
    <w:name w:val="Debate- Emphasized Text- F5"/>
    <w:basedOn w:val="Normal"/>
    <w:link w:val="Debate-EmphasizedText-F5Char"/>
    <w:qFormat/>
    <w:rsid w:val="00240A20"/>
    <w:pPr>
      <w:spacing w:line="252" w:lineRule="auto"/>
      <w:contextualSpacing/>
    </w:pPr>
    <w:rPr>
      <w:rFonts w:ascii="Arial Narrow" w:hAnsi="Arial Narrow"/>
      <w:b/>
      <w:sz w:val="18"/>
      <w:u w:val="single"/>
    </w:rPr>
  </w:style>
  <w:style w:type="paragraph" w:customStyle="1" w:styleId="SmallTextCharCharChar">
    <w:name w:val="Small Text Char Char Char"/>
    <w:basedOn w:val="Normal"/>
    <w:link w:val="SmallTextCharCharCharChar0"/>
    <w:qFormat/>
    <w:rsid w:val="00240A20"/>
    <w:rPr>
      <w:sz w:val="16"/>
    </w:rPr>
  </w:style>
  <w:style w:type="character" w:customStyle="1" w:styleId="CardStyleChar">
    <w:name w:val="Card Style Char"/>
    <w:link w:val="CardStyle"/>
    <w:locked/>
    <w:rsid w:val="00240A20"/>
    <w:rPr>
      <w:rFonts w:ascii="Arial" w:eastAsia="Times New Roman" w:hAnsi="Arial" w:cs="Arial"/>
    </w:rPr>
  </w:style>
  <w:style w:type="character" w:customStyle="1" w:styleId="BoldandUnderlineCharCharCharCharCharChar">
    <w:name w:val="Bold and Underline Char Char Char Char Char Char"/>
    <w:link w:val="BoldandUnderlineCharCharCharCharChar"/>
    <w:locked/>
    <w:rsid w:val="00240A2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40A20"/>
    <w:rPr>
      <w:rFonts w:ascii="Georgia" w:eastAsia="Times New Roman" w:hAnsi="Georgia" w:cs="Times New Roman"/>
      <w:b/>
      <w:u w:val="single"/>
    </w:rPr>
  </w:style>
  <w:style w:type="character" w:customStyle="1" w:styleId="CardHighlightChar">
    <w:name w:val="Card Highlight Char"/>
    <w:link w:val="CardHighlight"/>
    <w:locked/>
    <w:rsid w:val="00240A20"/>
    <w:rPr>
      <w:rFonts w:eastAsia="Calibri" w:cs="Calibri"/>
      <w:u w:val="single"/>
      <w:shd w:val="clear" w:color="auto" w:fill="66FFFF"/>
    </w:rPr>
  </w:style>
  <w:style w:type="paragraph" w:customStyle="1" w:styleId="CardHighlight">
    <w:name w:val="Card Highlight"/>
    <w:basedOn w:val="Normal"/>
    <w:link w:val="CardHighlightChar"/>
    <w:qFormat/>
    <w:rsid w:val="00240A20"/>
    <w:pPr>
      <w:shd w:val="clear" w:color="auto" w:fill="66FFFF"/>
    </w:pPr>
    <w:rPr>
      <w:rFonts w:eastAsia="Calibri" w:cs="Calibri"/>
      <w:u w:val="single"/>
    </w:rPr>
  </w:style>
  <w:style w:type="character" w:customStyle="1" w:styleId="BlockHeaderHiddenChar">
    <w:name w:val="Block Header Hidden Char"/>
    <w:link w:val="BlockHeaderHidden"/>
    <w:locked/>
    <w:rsid w:val="00240A2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40A20"/>
    <w:pPr>
      <w:pageBreakBefore/>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240A20"/>
    <w:rPr>
      <w:rFonts w:ascii="Georgia" w:eastAsia="Calibri" w:hAnsi="Georgia"/>
      <w:sz w:val="16"/>
      <w:szCs w:val="16"/>
    </w:rPr>
  </w:style>
  <w:style w:type="paragraph" w:customStyle="1" w:styleId="SmallSizeParagraph">
    <w:name w:val="Small Size Paragraph"/>
    <w:basedOn w:val="Normal"/>
    <w:link w:val="SmallSizeParagraphChar"/>
    <w:qFormat/>
    <w:rsid w:val="00240A2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40A2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40A20"/>
    <w:pPr>
      <w:pBdr>
        <w:top w:val="single" w:sz="4" w:space="0" w:color="auto"/>
        <w:left w:val="single" w:sz="4" w:space="0" w:color="auto"/>
        <w:bottom w:val="single" w:sz="4" w:space="0" w:color="auto"/>
        <w:right w:val="single" w:sz="4" w:space="0" w:color="auto"/>
      </w:pBdr>
      <w:contextualSpacing w:val="0"/>
    </w:pPr>
    <w:rPr>
      <w:rFonts w:ascii="Georgia" w:eastAsiaTheme="minorEastAsia" w:hAnsi="Georgia" w:cs="Calibri (Headings)"/>
      <w:b/>
      <w:bCs/>
      <w:bdr w:val="single" w:sz="4" w:space="0" w:color="auto" w:frame="1"/>
    </w:rPr>
  </w:style>
  <w:style w:type="character" w:customStyle="1" w:styleId="AuthorDateChar">
    <w:name w:val="AuthorDate Char"/>
    <w:link w:val="AuthorDate2"/>
    <w:locked/>
    <w:rsid w:val="00240A20"/>
    <w:rPr>
      <w:rFonts w:ascii="Times New Roman" w:eastAsia="Calibri" w:hAnsi="Times New Roman" w:cs="Times New Roman"/>
      <w:b/>
      <w:szCs w:val="20"/>
      <w:u w:val="single"/>
    </w:rPr>
  </w:style>
  <w:style w:type="paragraph" w:customStyle="1" w:styleId="AuthorDate2">
    <w:name w:val="AuthorDate"/>
    <w:next w:val="Normal"/>
    <w:link w:val="AuthorDateChar"/>
    <w:qFormat/>
    <w:rsid w:val="00240A20"/>
    <w:pPr>
      <w:widowControl w:val="0"/>
      <w:outlineLvl w:val="2"/>
    </w:pPr>
    <w:rPr>
      <w:rFonts w:ascii="Times New Roman" w:eastAsia="Calibri" w:hAnsi="Times New Roman" w:cs="Times New Roman"/>
      <w:b/>
      <w:szCs w:val="20"/>
      <w:u w:val="single"/>
    </w:rPr>
  </w:style>
  <w:style w:type="character" w:customStyle="1" w:styleId="LanguageEditingChar">
    <w:name w:val="Language Editing Char"/>
    <w:link w:val="LanguageEditing"/>
    <w:locked/>
    <w:rsid w:val="00240A2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40A20"/>
    <w:rPr>
      <w:rFonts w:ascii="Times New Roman" w:eastAsia="Times New Roman" w:hAnsi="Times New Roman" w:cs="Times New Roman"/>
      <w:strike/>
      <w:sz w:val="20"/>
    </w:rPr>
  </w:style>
  <w:style w:type="character" w:customStyle="1" w:styleId="CardT1Char">
    <w:name w:val="CardT1 Char"/>
    <w:link w:val="CardT1"/>
    <w:locked/>
    <w:rsid w:val="00240A20"/>
    <w:rPr>
      <w:rFonts w:ascii="Arial" w:eastAsia="Calibri" w:hAnsi="Arial" w:cs="Arial"/>
      <w:kern w:val="2"/>
      <w:sz w:val="14"/>
      <w:szCs w:val="14"/>
      <w:lang w:eastAsia="zh-TW"/>
    </w:rPr>
  </w:style>
  <w:style w:type="paragraph" w:customStyle="1" w:styleId="CardT1">
    <w:name w:val="CardT1"/>
    <w:basedOn w:val="Normal"/>
    <w:link w:val="CardT1Char"/>
    <w:qFormat/>
    <w:rsid w:val="00240A2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40A2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40A20"/>
    <w:pPr>
      <w:spacing w:after="160"/>
    </w:pPr>
    <w:rPr>
      <w:rFonts w:ascii="Times New Roman" w:eastAsia="Times New Roman" w:hAnsi="Times New Roman" w:cs="Times New Roman"/>
      <w:b/>
      <w:bCs/>
      <w:u w:val="single"/>
    </w:rPr>
  </w:style>
  <w:style w:type="character" w:customStyle="1" w:styleId="UnderlineSChar">
    <w:name w:val="Underline S Char"/>
    <w:link w:val="UnderlineS"/>
    <w:locked/>
    <w:rsid w:val="00240A20"/>
    <w:rPr>
      <w:rFonts w:ascii="Georgia" w:eastAsia="Calibri" w:hAnsi="Georgia"/>
      <w:u w:val="single"/>
      <w:lang w:val="x-none" w:eastAsia="zh-CN"/>
    </w:rPr>
  </w:style>
  <w:style w:type="paragraph" w:customStyle="1" w:styleId="UnderlineS">
    <w:name w:val="Underline S"/>
    <w:basedOn w:val="Normal"/>
    <w:link w:val="UnderlineSChar"/>
    <w:qFormat/>
    <w:rsid w:val="00240A20"/>
    <w:pPr>
      <w:spacing w:after="200"/>
    </w:pPr>
    <w:rPr>
      <w:rFonts w:ascii="Georgia" w:eastAsia="Calibri" w:hAnsi="Georgia"/>
      <w:u w:val="single"/>
      <w:lang w:val="x-none" w:eastAsia="zh-CN"/>
    </w:rPr>
  </w:style>
  <w:style w:type="character" w:customStyle="1" w:styleId="HighlightingChar">
    <w:name w:val="Highlighting Char"/>
    <w:link w:val="Highlighting"/>
    <w:locked/>
    <w:rsid w:val="00240A20"/>
    <w:rPr>
      <w:rFonts w:ascii="Georgia" w:eastAsia="SimSun" w:hAnsi="Georgia"/>
      <w:u w:val="thick"/>
    </w:rPr>
  </w:style>
  <w:style w:type="paragraph" w:customStyle="1" w:styleId="Highlighting">
    <w:name w:val="Highlighting"/>
    <w:basedOn w:val="Normal"/>
    <w:link w:val="HighlightingChar"/>
    <w:autoRedefine/>
    <w:qFormat/>
    <w:rsid w:val="00240A20"/>
    <w:rPr>
      <w:rFonts w:ascii="Georgia" w:eastAsia="SimSun" w:hAnsi="Georgia"/>
      <w:u w:val="thick"/>
    </w:rPr>
  </w:style>
  <w:style w:type="character" w:customStyle="1" w:styleId="CITEChar1">
    <w:name w:val="CITE Char"/>
    <w:link w:val="CITE0"/>
    <w:locked/>
    <w:rsid w:val="00240A20"/>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240A20"/>
    <w:pPr>
      <w:keepLines w:val="0"/>
      <w:pageBreakBefore w:val="0"/>
      <w:spacing w:before="60" w:after="60" w:line="240" w:lineRule="auto"/>
      <w:contextualSpacing/>
      <w:jc w:val="left"/>
    </w:pPr>
    <w:rPr>
      <w:rFonts w:ascii="Arial" w:eastAsia="Times New Roman" w:hAnsi="Arial" w:cs="Arial"/>
      <w:b w:val="0"/>
      <w:bCs w:val="0"/>
      <w:iCs/>
      <w:smallCaps/>
      <w:sz w:val="20"/>
      <w:szCs w:val="20"/>
    </w:rPr>
  </w:style>
  <w:style w:type="character" w:customStyle="1" w:styleId="NormaltextCharChar">
    <w:name w:val="Normal text Char Char"/>
    <w:link w:val="Normaltext0"/>
    <w:locked/>
    <w:rsid w:val="00240A2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40A2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40A2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40A20"/>
    <w:rPr>
      <w:b/>
      <w:sz w:val="28"/>
    </w:rPr>
  </w:style>
  <w:style w:type="character" w:customStyle="1" w:styleId="underlinedcardChar0">
    <w:name w:val="underlined card Char"/>
    <w:link w:val="underlinedcard0"/>
    <w:locked/>
    <w:rsid w:val="00240A2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0"/>
    <w:autoRedefine/>
    <w:qFormat/>
    <w:rsid w:val="00240A20"/>
    <w:rPr>
      <w:sz w:val="22"/>
      <w:u w:val="single"/>
    </w:rPr>
  </w:style>
  <w:style w:type="character" w:customStyle="1" w:styleId="CiteCardChar">
    <w:name w:val="Cite_Card Char"/>
    <w:link w:val="CiteCard0"/>
    <w:locked/>
    <w:rsid w:val="00240A20"/>
    <w:rPr>
      <w:rFonts w:ascii="Times New Roman" w:eastAsia="Times New Roman" w:hAnsi="Times New Roman" w:cs="Arial"/>
      <w:bCs/>
      <w:sz w:val="20"/>
      <w:szCs w:val="20"/>
    </w:rPr>
  </w:style>
  <w:style w:type="paragraph" w:customStyle="1" w:styleId="CiteCard0">
    <w:name w:val="Cite_Card"/>
    <w:link w:val="CiteCardChar"/>
    <w:qFormat/>
    <w:rsid w:val="00240A20"/>
    <w:pPr>
      <w:ind w:left="720" w:right="720"/>
      <w:jc w:val="both"/>
    </w:pPr>
    <w:rPr>
      <w:rFonts w:ascii="Times New Roman" w:eastAsia="Times New Roman" w:hAnsi="Times New Roman" w:cs="Arial"/>
      <w:bCs/>
      <w:sz w:val="20"/>
      <w:szCs w:val="20"/>
    </w:rPr>
  </w:style>
  <w:style w:type="character" w:customStyle="1" w:styleId="StyleStyle49pt6Char">
    <w:name w:val="Style Style4 + 9 pt6 Char"/>
    <w:basedOn w:val="Style4Char"/>
    <w:link w:val="StyleStyle49pt6"/>
    <w:locked/>
    <w:rsid w:val="00240A20"/>
    <w:rPr>
      <w:rFonts w:ascii="Georgia" w:eastAsia="Times New Roman" w:hAnsi="Georgia" w:cs="Arial"/>
      <w:u w:val="single"/>
    </w:rPr>
  </w:style>
  <w:style w:type="paragraph" w:customStyle="1" w:styleId="StyleStyle49pt6">
    <w:name w:val="Style Style4 + 9 pt6"/>
    <w:basedOn w:val="Style4"/>
    <w:link w:val="StyleStyle49pt6Char"/>
    <w:qFormat/>
    <w:rsid w:val="00240A20"/>
    <w:pPr>
      <w:contextualSpacing w:val="0"/>
    </w:pPr>
    <w:rPr>
      <w:rFonts w:ascii="Georgia" w:hAnsi="Georgia"/>
    </w:rPr>
  </w:style>
  <w:style w:type="character" w:customStyle="1" w:styleId="UnderlineCharCharCharCharChar">
    <w:name w:val="Underline Char Char Char Char Char"/>
    <w:link w:val="UnderlineCharCharCharChar"/>
    <w:locked/>
    <w:rsid w:val="00240A2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40A20"/>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40A2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40A20"/>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40A2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40A20"/>
    <w:rPr>
      <w:rFonts w:ascii="Georgia" w:hAnsi="Georgia" w:cs="Calibri"/>
      <w:b/>
      <w:bCs/>
      <w:u w:val="single"/>
    </w:rPr>
  </w:style>
  <w:style w:type="character" w:customStyle="1" w:styleId="DebatenoramlChar">
    <w:name w:val="Debatenoraml Char"/>
    <w:link w:val="Debatenoraml"/>
    <w:locked/>
    <w:rsid w:val="00240A20"/>
    <w:rPr>
      <w:rFonts w:ascii="Times New Roman" w:hAnsi="Times New Roman" w:cs="Times New Roman"/>
    </w:rPr>
  </w:style>
  <w:style w:type="paragraph" w:customStyle="1" w:styleId="Debatenoraml">
    <w:name w:val="Debatenoraml"/>
    <w:basedOn w:val="NoSpacing"/>
    <w:link w:val="DebatenoramlChar"/>
    <w:qFormat/>
    <w:rsid w:val="00240A20"/>
    <w:pPr>
      <w:spacing w:line="240" w:lineRule="auto"/>
    </w:pPr>
    <w:rPr>
      <w:rFonts w:ascii="Times New Roman" w:hAnsi="Times New Roman" w:cs="Times New Roman"/>
    </w:rPr>
  </w:style>
  <w:style w:type="character" w:customStyle="1" w:styleId="QualsChar">
    <w:name w:val="Quals Char"/>
    <w:link w:val="Quals"/>
    <w:locked/>
    <w:rsid w:val="00240A20"/>
    <w:rPr>
      <w:rFonts w:ascii="Georgia" w:eastAsia="Calibri" w:hAnsi="Georgia"/>
      <w:sz w:val="18"/>
    </w:rPr>
  </w:style>
  <w:style w:type="paragraph" w:customStyle="1" w:styleId="Quals">
    <w:name w:val="Quals"/>
    <w:basedOn w:val="Normal"/>
    <w:link w:val="QualsChar"/>
    <w:qFormat/>
    <w:rsid w:val="00240A20"/>
    <w:rPr>
      <w:rFonts w:ascii="Georgia" w:eastAsia="Calibri" w:hAnsi="Georgia"/>
      <w:sz w:val="18"/>
    </w:rPr>
  </w:style>
  <w:style w:type="character" w:customStyle="1" w:styleId="StarredChar">
    <w:name w:val="Starred Char"/>
    <w:link w:val="Starred"/>
    <w:locked/>
    <w:rsid w:val="00240A20"/>
    <w:rPr>
      <w:rFonts w:ascii="Georgia" w:eastAsia="Times New Roman" w:hAnsi="Georgia"/>
      <w:b/>
      <w:caps/>
      <w:szCs w:val="28"/>
      <w:u w:val="single"/>
    </w:rPr>
  </w:style>
  <w:style w:type="paragraph" w:customStyle="1" w:styleId="Starred">
    <w:name w:val="Starred"/>
    <w:basedOn w:val="Normal"/>
    <w:link w:val="StarredChar"/>
    <w:qFormat/>
    <w:rsid w:val="00240A20"/>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240A20"/>
    <w:rPr>
      <w:rFonts w:ascii="Georgia" w:eastAsia="Times New Roman" w:hAnsi="Georgia"/>
      <w:b/>
      <w:caps/>
      <w:szCs w:val="28"/>
      <w:u w:val="single"/>
    </w:rPr>
  </w:style>
  <w:style w:type="paragraph" w:customStyle="1" w:styleId="NotStarred">
    <w:name w:val="NotStarred"/>
    <w:basedOn w:val="Normal"/>
    <w:link w:val="NotStarredChar"/>
    <w:qFormat/>
    <w:rsid w:val="00240A20"/>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240A20"/>
    <w:rPr>
      <w:rFonts w:ascii="Arial" w:eastAsia="Times New Roman" w:hAnsi="Arial" w:cs="Arial"/>
      <w:b/>
    </w:rPr>
  </w:style>
  <w:style w:type="character" w:customStyle="1" w:styleId="StyleStyle49ptBorderSinglesolidlineAuto05ptLiChar">
    <w:name w:val="Style Style4 + 9 pt Border: : (Single solid line Auto  0.5 pt Li... Char"/>
    <w:link w:val="StyleStyle49ptBorderSinglesolidlineAuto05ptLi"/>
    <w:locked/>
    <w:rsid w:val="00240A2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40A20"/>
    <w:pPr>
      <w:pBdr>
        <w:top w:val="single" w:sz="4" w:space="0" w:color="auto"/>
        <w:left w:val="single" w:sz="4" w:space="0" w:color="auto"/>
        <w:bottom w:val="single" w:sz="4" w:space="0" w:color="auto"/>
        <w:right w:val="single" w:sz="4" w:space="0" w:color="auto"/>
      </w:pBdr>
      <w:contextualSpacing w:val="0"/>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240A20"/>
    <w:rPr>
      <w:rFonts w:ascii="Georgia" w:eastAsia="Calibri" w:hAnsi="Georgia"/>
      <w:b/>
    </w:rPr>
  </w:style>
  <w:style w:type="paragraph" w:customStyle="1" w:styleId="H4Tag">
    <w:name w:val="H4 (Tag)"/>
    <w:basedOn w:val="Normal"/>
    <w:link w:val="H4TagChar1"/>
    <w:qFormat/>
    <w:rsid w:val="00240A20"/>
    <w:rPr>
      <w:rFonts w:ascii="Georgia" w:eastAsia="Calibri" w:hAnsi="Georgia"/>
      <w:b/>
    </w:rPr>
  </w:style>
  <w:style w:type="character" w:customStyle="1" w:styleId="NewHeading2Char">
    <w:name w:val="NewHeading2 Char"/>
    <w:link w:val="NewHeading2"/>
    <w:locked/>
    <w:rsid w:val="00240A20"/>
    <w:rPr>
      <w:rFonts w:ascii="Georgia" w:eastAsia="Times New Roman" w:hAnsi="Georgia"/>
      <w:b/>
      <w:szCs w:val="28"/>
      <w:u w:val="single"/>
    </w:rPr>
  </w:style>
  <w:style w:type="paragraph" w:customStyle="1" w:styleId="NewHeading2">
    <w:name w:val="NewHeading2"/>
    <w:basedOn w:val="Normal"/>
    <w:link w:val="NewHeading2Char"/>
    <w:qFormat/>
    <w:rsid w:val="00240A20"/>
    <w:pPr>
      <w:spacing w:before="240" w:after="60"/>
    </w:pPr>
    <w:rPr>
      <w:rFonts w:ascii="Georgia" w:eastAsia="Times New Roman" w:hAnsi="Georgia"/>
      <w:b/>
      <w:szCs w:val="28"/>
      <w:u w:val="single"/>
    </w:rPr>
  </w:style>
  <w:style w:type="character" w:customStyle="1" w:styleId="FullCiteChar">
    <w:name w:val="Full Cite Char"/>
    <w:link w:val="FullCite0"/>
    <w:locked/>
    <w:rsid w:val="00240A20"/>
    <w:rPr>
      <w:rFonts w:ascii="Garamond" w:eastAsia="Calibri" w:hAnsi="Garamond"/>
    </w:rPr>
  </w:style>
  <w:style w:type="paragraph" w:customStyle="1" w:styleId="FullCite0">
    <w:name w:val="Full Cite"/>
    <w:basedOn w:val="Normal"/>
    <w:next w:val="Normal"/>
    <w:link w:val="FullCiteChar"/>
    <w:qFormat/>
    <w:rsid w:val="00240A20"/>
    <w:rPr>
      <w:rFonts w:ascii="Garamond" w:eastAsia="Calibri" w:hAnsi="Garamond"/>
    </w:rPr>
  </w:style>
  <w:style w:type="character" w:customStyle="1" w:styleId="StyleCardStyleBlackUnderlineChar">
    <w:name w:val="Style Card Style + Black Underline Char"/>
    <w:link w:val="StyleCardStyleBlackUnderline"/>
    <w:locked/>
    <w:rsid w:val="00240A2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40A20"/>
    <w:rPr>
      <w:rFonts w:ascii="Georgia" w:eastAsia="Times New Roman" w:hAnsi="Georgia"/>
      <w:color w:val="000000"/>
      <w:u w:val="single"/>
    </w:rPr>
  </w:style>
  <w:style w:type="character" w:customStyle="1" w:styleId="StylecardThickunderlineChar">
    <w:name w:val="Style card + Thick underline Char"/>
    <w:link w:val="StylecardThickunderline"/>
    <w:locked/>
    <w:rsid w:val="00240A2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40A20"/>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240A2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40A20"/>
    <w:pPr>
      <w:ind w:left="288" w:right="288"/>
    </w:pPr>
    <w:rPr>
      <w:rFonts w:ascii="Georgia" w:eastAsia="SimSun" w:hAnsi="Georgia"/>
      <w:b/>
      <w:bCs/>
      <w:u w:val="single"/>
      <w:lang w:eastAsia="zh-CN"/>
    </w:rPr>
  </w:style>
  <w:style w:type="character" w:customStyle="1" w:styleId="blocktitleChar0">
    <w:name w:val="block title Char"/>
    <w:link w:val="blocktitle0"/>
    <w:locked/>
    <w:rsid w:val="00240A20"/>
    <w:rPr>
      <w:rFonts w:ascii="Arial" w:eastAsia="Calibri" w:hAnsi="Arial" w:cs="Arial"/>
      <w:b/>
      <w:caps/>
      <w:sz w:val="28"/>
      <w:szCs w:val="28"/>
      <w:lang w:val="es-ES"/>
    </w:rPr>
  </w:style>
  <w:style w:type="character" w:customStyle="1" w:styleId="StyleStyle4LatinTimesNewRomanAsianSimSunBoldChar">
    <w:name w:val="Style Style4 + (Latin) Times New Roman (Asian) SimSun Bold Char"/>
    <w:link w:val="StyleStyle4LatinTimesNewRomanAsianSimSunBold"/>
    <w:locked/>
    <w:rsid w:val="00240A2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40A20"/>
    <w:pPr>
      <w:contextualSpacing w:val="0"/>
    </w:pPr>
    <w:rPr>
      <w:rFonts w:ascii="Georgia" w:eastAsia="SimSun" w:hAnsi="Georgia" w:cs="Calibri (Headings)"/>
      <w:b/>
      <w:bCs/>
    </w:rPr>
  </w:style>
  <w:style w:type="character" w:customStyle="1" w:styleId="MTDisplayEquationChar">
    <w:name w:val="MTDisplayEquation Char"/>
    <w:link w:val="MTDisplayEquation"/>
    <w:locked/>
    <w:rsid w:val="00240A2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40A20"/>
    <w:pPr>
      <w:tabs>
        <w:tab w:val="center" w:pos="5120"/>
        <w:tab w:val="right" w:pos="10220"/>
      </w:tabs>
    </w:pPr>
    <w:rPr>
      <w:rFonts w:ascii="Georgia" w:eastAsia="Times New Roman" w:hAnsi="Georgia"/>
      <w:bCs/>
      <w:lang w:bidi="he-IL"/>
    </w:rPr>
  </w:style>
  <w:style w:type="character" w:customStyle="1" w:styleId="StyleBoldUnderlineTimesNewRomanChar">
    <w:name w:val="Style Bold Underline + Times New Roman Char"/>
    <w:link w:val="StyleBoldUnderlineTimesNewRoman"/>
    <w:locked/>
    <w:rsid w:val="00240A2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40A2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40A20"/>
    <w:rPr>
      <w:rFonts w:eastAsia="Calibri" w:cs="Times New Roman"/>
      <w:sz w:val="20"/>
      <w:szCs w:val="20"/>
      <w:u w:val="single"/>
    </w:rPr>
  </w:style>
  <w:style w:type="paragraph" w:customStyle="1" w:styleId="StyleUnderlineTimesNewRoman">
    <w:name w:val="Style Underline + Times New Roman"/>
    <w:link w:val="StyleUnderlineTimesNewRomanChar"/>
    <w:qFormat/>
    <w:rsid w:val="00240A20"/>
    <w:pPr>
      <w:spacing w:after="200"/>
    </w:pPr>
    <w:rPr>
      <w:rFonts w:eastAsia="Calibri" w:cs="Times New Roman"/>
      <w:sz w:val="20"/>
      <w:szCs w:val="20"/>
      <w:u w:val="single"/>
    </w:rPr>
  </w:style>
  <w:style w:type="character" w:customStyle="1" w:styleId="ReallyfuckingsmallChar">
    <w:name w:val="Really fucking small Char"/>
    <w:link w:val="Reallyfuckingsmall"/>
    <w:locked/>
    <w:rsid w:val="00240A2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40A20"/>
    <w:rPr>
      <w:rFonts w:ascii="Times New Roman" w:eastAsia="Times New Roman" w:hAnsi="Times New Roman" w:cs="Times New Roman"/>
      <w:sz w:val="10"/>
    </w:rPr>
  </w:style>
  <w:style w:type="character" w:customStyle="1" w:styleId="StylecardCharCharChar11ptChar">
    <w:name w:val="Style card Char Char Char + 11 pt Char"/>
    <w:link w:val="StylecardCharCharChar11pt"/>
    <w:locked/>
    <w:rsid w:val="00240A20"/>
    <w:rPr>
      <w:rFonts w:eastAsia="Times New Roman" w:cs="Times New Roman"/>
      <w:sz w:val="20"/>
      <w:szCs w:val="20"/>
    </w:rPr>
  </w:style>
  <w:style w:type="paragraph" w:customStyle="1" w:styleId="StylecardCharCharChar11pt">
    <w:name w:val="Style card Char Char Char + 11 pt"/>
    <w:link w:val="StylecardCharCharChar11ptChar"/>
    <w:qFormat/>
    <w:rsid w:val="00240A20"/>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240A2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40A20"/>
    <w:pPr>
      <w:widowControl/>
      <w:autoSpaceDE w:val="0"/>
      <w:autoSpaceDN w:val="0"/>
      <w:adjustRightInd w:val="0"/>
      <w:spacing w:after="160" w:line="259" w:lineRule="auto"/>
      <w:jc w:val="both"/>
    </w:pPr>
    <w:rPr>
      <w:rFonts w:ascii="Georgia" w:hAnsi="Georgia"/>
      <w:sz w:val="22"/>
      <w:szCs w:val="22"/>
      <w:lang w:val="x-none" w:eastAsia="x-none"/>
    </w:rPr>
  </w:style>
  <w:style w:type="character" w:customStyle="1" w:styleId="StyleCards11ptUnderlineChar">
    <w:name w:val="Style Cards + 11 pt Underline Char"/>
    <w:link w:val="StyleCards11ptUnderline"/>
    <w:locked/>
    <w:rsid w:val="00240A2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40A20"/>
    <w:pPr>
      <w:widowControl/>
      <w:autoSpaceDE w:val="0"/>
      <w:autoSpaceDN w:val="0"/>
      <w:adjustRightInd w:val="0"/>
      <w:spacing w:after="160" w:line="259" w:lineRule="auto"/>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240A2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40A20"/>
    <w:pPr>
      <w:widowControl/>
      <w:autoSpaceDE w:val="0"/>
      <w:autoSpaceDN w:val="0"/>
      <w:adjustRightInd w:val="0"/>
      <w:spacing w:after="160" w:line="259" w:lineRule="auto"/>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40A2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40A20"/>
    <w:pPr>
      <w:widowControl/>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240A2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40A20"/>
    <w:pPr>
      <w:contextualSpacing w:val="0"/>
    </w:pPr>
    <w:rPr>
      <w:rFonts w:ascii="Georgia" w:hAnsi="Georgia" w:cs="Calibri (Headings)"/>
      <w:lang w:val="x-none" w:eastAsia="x-none"/>
    </w:rPr>
  </w:style>
  <w:style w:type="character" w:customStyle="1" w:styleId="NormalFontChar">
    <w:name w:val="Normal Font Char"/>
    <w:link w:val="NormalFont"/>
    <w:locked/>
    <w:rsid w:val="00240A20"/>
    <w:rPr>
      <w:rFonts w:ascii="Times New Roman" w:eastAsia="Times New Roman" w:hAnsi="Times New Roman" w:cs="Times New Roman"/>
      <w:sz w:val="20"/>
      <w:szCs w:val="20"/>
    </w:rPr>
  </w:style>
  <w:style w:type="paragraph" w:customStyle="1" w:styleId="NormalFont">
    <w:name w:val="Normal Font"/>
    <w:link w:val="NormalFontChar"/>
    <w:qFormat/>
    <w:rsid w:val="00240A20"/>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240A2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40A20"/>
    <w:rPr>
      <w:u w:val="single"/>
      <w:lang w:val="x-none" w:eastAsia="x-none"/>
    </w:rPr>
  </w:style>
  <w:style w:type="character" w:customStyle="1" w:styleId="StyleNormalFont11ptBoldUnderlineChar">
    <w:name w:val="Style Normal Font + 11 pt Bold Underline Char"/>
    <w:link w:val="StyleNormalFont11ptBoldUnderline"/>
    <w:locked/>
    <w:rsid w:val="00240A2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40A20"/>
    <w:rPr>
      <w:b/>
      <w:bCs/>
      <w:u w:val="single"/>
      <w:lang w:val="x-none" w:eastAsia="x-none"/>
    </w:rPr>
  </w:style>
  <w:style w:type="character" w:customStyle="1" w:styleId="StyleTitle11ptNotBoldChar">
    <w:name w:val="Style Title + 11 pt Not Bold Char"/>
    <w:link w:val="StyleTitle11ptNotBold"/>
    <w:locked/>
    <w:rsid w:val="00240A2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40A20"/>
    <w:rPr>
      <w:rFonts w:ascii="Georgia" w:eastAsia="Times New Roman" w:hAnsi="Georgia" w:cs="Calibri (Headings)"/>
      <w:b/>
      <w:sz w:val="20"/>
      <w:lang w:val="x-none" w:eastAsia="x-none"/>
    </w:rPr>
  </w:style>
  <w:style w:type="character" w:customStyle="1" w:styleId="StyleTitle11ptNotBoldNounderlineChar">
    <w:name w:val="Style Title + 11 pt Not Bold No underline Char"/>
    <w:link w:val="StyleTitle11ptNotBoldNounderline"/>
    <w:locked/>
    <w:rsid w:val="00240A2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40A20"/>
    <w:rPr>
      <w:rFonts w:ascii="Georgia" w:eastAsia="Times New Roman" w:hAnsi="Georgia" w:cs="Calibri (Headings)"/>
      <w:sz w:val="20"/>
      <w:lang w:val="x-none" w:eastAsia="x-none"/>
    </w:rPr>
  </w:style>
  <w:style w:type="character" w:customStyle="1" w:styleId="HotRouteCharCharCharCharCharChar">
    <w:name w:val="Hot Route! Char Char Char Char Char Char"/>
    <w:link w:val="HotRouteCharCharCharCharChar"/>
    <w:locked/>
    <w:rsid w:val="00240A20"/>
    <w:rPr>
      <w:rFonts w:eastAsia="Times New Roman"/>
    </w:rPr>
  </w:style>
  <w:style w:type="paragraph" w:customStyle="1" w:styleId="msolistparagraphcxspfirst">
    <w:name w:val="msolistparagraphcxspfirst"/>
    <w:basedOn w:val="Normal"/>
    <w:uiPriority w:val="99"/>
    <w:qFormat/>
    <w:rsid w:val="00240A2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40A20"/>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40A20"/>
    <w:pPr>
      <w:widowControl/>
      <w:spacing w:before="0" w:after="160"/>
      <w:jc w:val="center"/>
      <w:outlineLvl w:val="9"/>
    </w:pPr>
    <w:rPr>
      <w:rFonts w:eastAsia="Times New Roman" w:cs="Times New Roman"/>
      <w:kern w:val="0"/>
      <w:sz w:val="24"/>
      <w:szCs w:val="24"/>
    </w:rPr>
  </w:style>
  <w:style w:type="paragraph" w:customStyle="1" w:styleId="emactive">
    <w:name w:val="emactive"/>
    <w:basedOn w:val="Normal"/>
    <w:uiPriority w:val="99"/>
    <w:qFormat/>
    <w:rsid w:val="00240A20"/>
    <w:pPr>
      <w:spacing w:before="100" w:beforeAutospacing="1" w:after="100" w:afterAutospacing="1"/>
    </w:pPr>
    <w:rPr>
      <w:rFonts w:eastAsia="Times New Roman"/>
      <w:sz w:val="24"/>
    </w:rPr>
  </w:style>
  <w:style w:type="paragraph" w:customStyle="1" w:styleId="emready">
    <w:name w:val="emready"/>
    <w:basedOn w:val="Normal"/>
    <w:uiPriority w:val="99"/>
    <w:qFormat/>
    <w:rsid w:val="00240A20"/>
    <w:pPr>
      <w:spacing w:before="100" w:beforeAutospacing="1" w:after="100" w:afterAutospacing="1"/>
    </w:pPr>
    <w:rPr>
      <w:rFonts w:eastAsia="Times New Roman"/>
      <w:sz w:val="24"/>
    </w:rPr>
  </w:style>
  <w:style w:type="paragraph" w:customStyle="1" w:styleId="departments">
    <w:name w:val="departments"/>
    <w:basedOn w:val="Normal"/>
    <w:uiPriority w:val="99"/>
    <w:qFormat/>
    <w:rsid w:val="00240A20"/>
    <w:pPr>
      <w:spacing w:before="100" w:beforeAutospacing="1" w:after="100" w:afterAutospacing="1"/>
    </w:pPr>
    <w:rPr>
      <w:rFonts w:eastAsia="Times New Roman"/>
      <w:sz w:val="24"/>
    </w:rPr>
  </w:style>
  <w:style w:type="paragraph" w:customStyle="1" w:styleId="norma">
    <w:name w:val="norma"/>
    <w:basedOn w:val="Heading3"/>
    <w:uiPriority w:val="99"/>
    <w:qFormat/>
    <w:rsid w:val="00240A20"/>
    <w:pPr>
      <w:spacing w:before="200"/>
    </w:pPr>
    <w:rPr>
      <w:rFonts w:eastAsia="MS Gothic" w:cs="Arial"/>
      <w:bCs w:val="0"/>
      <w:sz w:val="24"/>
    </w:rPr>
  </w:style>
  <w:style w:type="paragraph" w:customStyle="1" w:styleId="nromal">
    <w:name w:val="nromal"/>
    <w:basedOn w:val="Normal"/>
    <w:uiPriority w:val="99"/>
    <w:qFormat/>
    <w:rsid w:val="00240A20"/>
    <w:pPr>
      <w:keepNext/>
      <w:keepLines/>
      <w:spacing w:before="200"/>
      <w:outlineLvl w:val="3"/>
    </w:pPr>
    <w:rPr>
      <w:rFonts w:eastAsia="Times New Roman" w:cs="Cambria"/>
      <w:b/>
      <w:iCs/>
    </w:rPr>
  </w:style>
  <w:style w:type="paragraph" w:customStyle="1" w:styleId="natural">
    <w:name w:val="natural"/>
    <w:basedOn w:val="Normal"/>
    <w:uiPriority w:val="99"/>
    <w:qFormat/>
    <w:rsid w:val="00240A20"/>
    <w:pPr>
      <w:keepNext/>
      <w:keepLines/>
      <w:spacing w:before="200"/>
      <w:outlineLvl w:val="3"/>
    </w:pPr>
    <w:rPr>
      <w:rFonts w:eastAsia="Times New Roman"/>
      <w:b/>
      <w:iCs/>
    </w:rPr>
  </w:style>
  <w:style w:type="paragraph" w:customStyle="1" w:styleId="nroaml">
    <w:name w:val="nroaml"/>
    <w:basedOn w:val="Normal"/>
    <w:uiPriority w:val="99"/>
    <w:qFormat/>
    <w:rsid w:val="00240A20"/>
    <w:pPr>
      <w:keepNext/>
      <w:keepLines/>
      <w:spacing w:before="200"/>
      <w:outlineLvl w:val="3"/>
    </w:pPr>
    <w:rPr>
      <w:rFonts w:eastAsia="Times New Roman"/>
      <w:b/>
      <w:iCs/>
    </w:rPr>
  </w:style>
  <w:style w:type="paragraph" w:customStyle="1" w:styleId="noraml">
    <w:name w:val="noraml"/>
    <w:basedOn w:val="Normal"/>
    <w:uiPriority w:val="99"/>
    <w:qFormat/>
    <w:rsid w:val="00240A20"/>
    <w:pPr>
      <w:keepNext/>
      <w:keepLines/>
      <w:spacing w:before="200"/>
      <w:outlineLvl w:val="3"/>
    </w:pPr>
    <w:rPr>
      <w:rFonts w:eastAsia="Times New Roman"/>
      <w:b/>
      <w:iCs/>
      <w:sz w:val="24"/>
    </w:rPr>
  </w:style>
  <w:style w:type="paragraph" w:customStyle="1" w:styleId="p0">
    <w:name w:val="p0"/>
    <w:basedOn w:val="Normal"/>
    <w:uiPriority w:val="99"/>
    <w:qFormat/>
    <w:rsid w:val="00240A20"/>
    <w:pPr>
      <w:spacing w:before="100" w:beforeAutospacing="1" w:after="100" w:afterAutospacing="1"/>
    </w:pPr>
    <w:rPr>
      <w:rFonts w:eastAsia="Times New Roman"/>
      <w:sz w:val="24"/>
    </w:rPr>
  </w:style>
  <w:style w:type="paragraph" w:customStyle="1" w:styleId="teaserpermalink">
    <w:name w:val="teaser_permalink"/>
    <w:basedOn w:val="Normal"/>
    <w:uiPriority w:val="99"/>
    <w:qFormat/>
    <w:rsid w:val="00240A20"/>
    <w:pPr>
      <w:spacing w:before="100" w:beforeAutospacing="1" w:after="100" w:afterAutospacing="1"/>
    </w:pPr>
    <w:rPr>
      <w:rFonts w:eastAsia="Times New Roman"/>
      <w:sz w:val="24"/>
      <w:lang w:eastAsia="zh-CN"/>
    </w:rPr>
  </w:style>
  <w:style w:type="paragraph" w:customStyle="1" w:styleId="FullText">
    <w:name w:val="Full Text"/>
    <w:basedOn w:val="Normal"/>
    <w:uiPriority w:val="99"/>
    <w:qFormat/>
    <w:rsid w:val="00240A20"/>
    <w:rPr>
      <w:rFonts w:eastAsia="Times New Roman"/>
    </w:rPr>
  </w:style>
  <w:style w:type="paragraph" w:customStyle="1" w:styleId="2ndLevel-TAG">
    <w:name w:val="2nd Level - TAG"/>
    <w:basedOn w:val="Normal"/>
    <w:next w:val="Normal"/>
    <w:uiPriority w:val="99"/>
    <w:qFormat/>
    <w:rsid w:val="00240A20"/>
    <w:pPr>
      <w:spacing w:before="240"/>
      <w:outlineLvl w:val="2"/>
    </w:pPr>
    <w:rPr>
      <w:rFonts w:eastAsia="Times New Roman"/>
      <w:b/>
    </w:rPr>
  </w:style>
  <w:style w:type="paragraph" w:customStyle="1" w:styleId="CM14">
    <w:name w:val="CM14"/>
    <w:basedOn w:val="Default"/>
    <w:next w:val="Default"/>
    <w:uiPriority w:val="99"/>
    <w:qFormat/>
    <w:rsid w:val="00240A20"/>
    <w:pPr>
      <w:widowControl w:val="0"/>
    </w:pPr>
    <w:rPr>
      <w:rFonts w:eastAsia="MS Mincho"/>
      <w:color w:val="auto"/>
      <w:szCs w:val="22"/>
    </w:rPr>
  </w:style>
  <w:style w:type="paragraph" w:customStyle="1" w:styleId="SynergyTag">
    <w:name w:val="SynergyTag"/>
    <w:basedOn w:val="Normal"/>
    <w:uiPriority w:val="99"/>
    <w:qFormat/>
    <w:rsid w:val="00240A20"/>
    <w:rPr>
      <w:rFonts w:eastAsia="Calibri"/>
      <w:b/>
    </w:rPr>
  </w:style>
  <w:style w:type="paragraph" w:customStyle="1" w:styleId="BodyA">
    <w:name w:val="Body A"/>
    <w:uiPriority w:val="99"/>
    <w:qFormat/>
    <w:rsid w:val="00240A20"/>
    <w:rPr>
      <w:rFonts w:ascii="Helvetica" w:eastAsia="ヒラギノ角ゴ Pro W3" w:hAnsi="Helvetica" w:cs="Times New Roman"/>
      <w:color w:val="000000"/>
      <w:sz w:val="24"/>
      <w:szCs w:val="20"/>
    </w:rPr>
  </w:style>
  <w:style w:type="paragraph" w:customStyle="1" w:styleId="CM25">
    <w:name w:val="CM25"/>
    <w:basedOn w:val="Default"/>
    <w:next w:val="Default"/>
    <w:uiPriority w:val="99"/>
    <w:qFormat/>
    <w:rsid w:val="00240A20"/>
    <w:pPr>
      <w:spacing w:after="233" w:line="276" w:lineRule="auto"/>
    </w:pPr>
    <w:rPr>
      <w:rFonts w:ascii="Georgia" w:eastAsia="Calibri" w:hAnsi="Georgia"/>
      <w:color w:val="auto"/>
      <w:sz w:val="22"/>
      <w:szCs w:val="22"/>
    </w:rPr>
  </w:style>
  <w:style w:type="paragraph" w:customStyle="1" w:styleId="CM32">
    <w:name w:val="CM3+2"/>
    <w:basedOn w:val="Normal"/>
    <w:next w:val="Normal"/>
    <w:uiPriority w:val="99"/>
    <w:qFormat/>
    <w:rsid w:val="00240A2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40A20"/>
    <w:rPr>
      <w:rFonts w:eastAsia="Calibri"/>
    </w:rPr>
  </w:style>
  <w:style w:type="paragraph" w:customStyle="1" w:styleId="StyleHeading2LatinArialMT13pt">
    <w:name w:val="Style Heading 2 + (Latin) ArialMT 13 pt"/>
    <w:basedOn w:val="Heading2"/>
    <w:next w:val="Heading2"/>
    <w:uiPriority w:val="99"/>
    <w:qFormat/>
    <w:rsid w:val="00240A20"/>
    <w:pPr>
      <w:keepLines w:val="0"/>
      <w:pageBreakBefore w:val="0"/>
      <w:spacing w:before="480" w:line="240" w:lineRule="auto"/>
      <w:jc w:val="left"/>
    </w:pPr>
    <w:rPr>
      <w:rFonts w:eastAsia="SimSun" w:cs="Arial"/>
      <w:b w:val="0"/>
      <w:iCs/>
      <w:caps/>
      <w:sz w:val="24"/>
      <w:szCs w:val="28"/>
      <w:lang w:eastAsia="zh-CN"/>
    </w:rPr>
  </w:style>
  <w:style w:type="paragraph" w:customStyle="1" w:styleId="NotUnderlined">
    <w:name w:val="Not Underlined"/>
    <w:basedOn w:val="Normal"/>
    <w:uiPriority w:val="99"/>
    <w:qFormat/>
    <w:rsid w:val="00240A20"/>
    <w:rPr>
      <w:rFonts w:ascii="Century Gothic" w:eastAsia="Times New Roman" w:hAnsi="Century Gothic"/>
    </w:rPr>
  </w:style>
  <w:style w:type="paragraph" w:customStyle="1" w:styleId="CM27">
    <w:name w:val="CM27"/>
    <w:basedOn w:val="Default"/>
    <w:next w:val="Default"/>
    <w:uiPriority w:val="99"/>
    <w:qFormat/>
    <w:rsid w:val="00240A20"/>
    <w:pPr>
      <w:spacing w:after="200" w:line="276" w:lineRule="auto"/>
    </w:pPr>
    <w:rPr>
      <w:rFonts w:eastAsia="Calibri"/>
      <w:color w:val="auto"/>
      <w:sz w:val="22"/>
      <w:szCs w:val="22"/>
    </w:rPr>
  </w:style>
  <w:style w:type="paragraph" w:customStyle="1" w:styleId="font-null">
    <w:name w:val="font-null"/>
    <w:basedOn w:val="Normal"/>
    <w:uiPriority w:val="99"/>
    <w:qFormat/>
    <w:rsid w:val="00240A20"/>
    <w:pPr>
      <w:spacing w:before="100" w:beforeAutospacing="1" w:after="100" w:afterAutospacing="1"/>
    </w:pPr>
    <w:rPr>
      <w:rFonts w:eastAsia="Times New Roman"/>
      <w:sz w:val="24"/>
    </w:rPr>
  </w:style>
  <w:style w:type="paragraph" w:customStyle="1" w:styleId="rteindent1">
    <w:name w:val="rteindent1"/>
    <w:basedOn w:val="Normal"/>
    <w:uiPriority w:val="99"/>
    <w:qFormat/>
    <w:rsid w:val="00240A2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40A20"/>
    <w:pPr>
      <w:spacing w:after="200" w:line="191" w:lineRule="atLeast"/>
    </w:pPr>
    <w:rPr>
      <w:rFonts w:ascii="Scala" w:eastAsia="Calibri" w:hAnsi="Scala"/>
      <w:color w:val="auto"/>
      <w:sz w:val="22"/>
      <w:szCs w:val="22"/>
    </w:rPr>
  </w:style>
  <w:style w:type="paragraph" w:customStyle="1" w:styleId="introduction">
    <w:name w:val="introduction"/>
    <w:basedOn w:val="Normal"/>
    <w:uiPriority w:val="99"/>
    <w:qFormat/>
    <w:rsid w:val="00240A2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40A2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40A2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40A20"/>
    <w:pPr>
      <w:spacing w:before="100" w:beforeAutospacing="1" w:after="100" w:afterAutospacing="1"/>
    </w:pPr>
    <w:rPr>
      <w:rFonts w:eastAsia="Times New Roman"/>
      <w:sz w:val="24"/>
    </w:rPr>
  </w:style>
  <w:style w:type="paragraph" w:customStyle="1" w:styleId="class">
    <w:name w:val="class"/>
    <w:basedOn w:val="Normal"/>
    <w:uiPriority w:val="99"/>
    <w:qFormat/>
    <w:rsid w:val="00240A20"/>
    <w:pPr>
      <w:spacing w:before="100" w:beforeAutospacing="1" w:after="100" w:afterAutospacing="1"/>
    </w:pPr>
    <w:rPr>
      <w:rFonts w:eastAsia="Times New Roman"/>
      <w:sz w:val="24"/>
    </w:rPr>
  </w:style>
  <w:style w:type="paragraph" w:customStyle="1" w:styleId="Pa4">
    <w:name w:val="Pa4"/>
    <w:basedOn w:val="Normal"/>
    <w:next w:val="Normal"/>
    <w:uiPriority w:val="99"/>
    <w:qFormat/>
    <w:rsid w:val="00240A20"/>
    <w:pPr>
      <w:autoSpaceDE w:val="0"/>
      <w:autoSpaceDN w:val="0"/>
      <w:adjustRightInd w:val="0"/>
      <w:spacing w:line="181" w:lineRule="atLeast"/>
    </w:pPr>
    <w:rPr>
      <w:rFonts w:eastAsia="Times New Roman"/>
      <w:sz w:val="24"/>
    </w:rPr>
  </w:style>
  <w:style w:type="paragraph" w:customStyle="1" w:styleId="attribution">
    <w:name w:val="attribution"/>
    <w:basedOn w:val="Normal"/>
    <w:uiPriority w:val="99"/>
    <w:qFormat/>
    <w:rsid w:val="00240A2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40A2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40A20"/>
    <w:pPr>
      <w:spacing w:before="100" w:beforeAutospacing="1" w:after="100" w:afterAutospacing="1"/>
    </w:pPr>
    <w:rPr>
      <w:rFonts w:eastAsia="Times New Roman"/>
      <w:sz w:val="24"/>
    </w:rPr>
  </w:style>
  <w:style w:type="paragraph" w:customStyle="1" w:styleId="Caption2">
    <w:name w:val="Caption2"/>
    <w:basedOn w:val="Normal"/>
    <w:uiPriority w:val="99"/>
    <w:qFormat/>
    <w:rsid w:val="00240A20"/>
    <w:pPr>
      <w:spacing w:before="100" w:beforeAutospacing="1" w:after="100" w:afterAutospacing="1"/>
    </w:pPr>
    <w:rPr>
      <w:rFonts w:eastAsia="Times New Roman"/>
      <w:sz w:val="24"/>
    </w:rPr>
  </w:style>
  <w:style w:type="paragraph" w:customStyle="1" w:styleId="DebateFile">
    <w:name w:val="Debate File"/>
    <w:basedOn w:val="Normal"/>
    <w:uiPriority w:val="99"/>
    <w:qFormat/>
    <w:rsid w:val="00240A20"/>
    <w:pPr>
      <w:jc w:val="center"/>
    </w:pPr>
    <w:rPr>
      <w:rFonts w:ascii="Book Antiqua" w:eastAsia="Times New Roman" w:hAnsi="Book Antiqua"/>
      <w:b/>
      <w:sz w:val="28"/>
    </w:rPr>
  </w:style>
  <w:style w:type="paragraph" w:customStyle="1" w:styleId="Little">
    <w:name w:val="Little"/>
    <w:basedOn w:val="Normal"/>
    <w:next w:val="Normal"/>
    <w:uiPriority w:val="99"/>
    <w:qFormat/>
    <w:rsid w:val="00240A20"/>
    <w:pPr>
      <w:ind w:left="288"/>
    </w:pPr>
    <w:rPr>
      <w:rFonts w:ascii="Garamond" w:eastAsia="Times New Roman" w:hAnsi="Garamond"/>
    </w:rPr>
  </w:style>
  <w:style w:type="paragraph" w:customStyle="1" w:styleId="Caption3">
    <w:name w:val="Caption3"/>
    <w:basedOn w:val="Normal"/>
    <w:uiPriority w:val="99"/>
    <w:qFormat/>
    <w:rsid w:val="00240A20"/>
    <w:pPr>
      <w:spacing w:before="100" w:beforeAutospacing="1" w:after="100" w:afterAutospacing="1"/>
    </w:pPr>
    <w:rPr>
      <w:rFonts w:eastAsia="Times New Roman"/>
      <w:sz w:val="24"/>
    </w:rPr>
  </w:style>
  <w:style w:type="paragraph" w:customStyle="1" w:styleId="body-12-5">
    <w:name w:val="body-12-5"/>
    <w:basedOn w:val="Normal"/>
    <w:uiPriority w:val="99"/>
    <w:qFormat/>
    <w:rsid w:val="00240A20"/>
    <w:pPr>
      <w:spacing w:before="100" w:beforeAutospacing="1" w:after="100" w:afterAutospacing="1"/>
    </w:pPr>
    <w:rPr>
      <w:rFonts w:eastAsia="Times New Roman"/>
      <w:sz w:val="24"/>
    </w:rPr>
  </w:style>
  <w:style w:type="paragraph" w:customStyle="1" w:styleId="infuse">
    <w:name w:val="infuse"/>
    <w:basedOn w:val="Normal"/>
    <w:uiPriority w:val="99"/>
    <w:qFormat/>
    <w:rsid w:val="00240A20"/>
    <w:pPr>
      <w:spacing w:before="100" w:beforeAutospacing="1" w:after="100" w:afterAutospacing="1"/>
    </w:pPr>
    <w:rPr>
      <w:rFonts w:eastAsia="Times New Roman"/>
      <w:sz w:val="24"/>
    </w:rPr>
  </w:style>
  <w:style w:type="paragraph" w:customStyle="1" w:styleId="fontreg">
    <w:name w:val="font_reg"/>
    <w:basedOn w:val="Normal"/>
    <w:uiPriority w:val="99"/>
    <w:qFormat/>
    <w:rsid w:val="00240A20"/>
    <w:pPr>
      <w:spacing w:before="100" w:beforeAutospacing="1" w:after="100" w:afterAutospacing="1"/>
    </w:pPr>
    <w:rPr>
      <w:rFonts w:eastAsia="Times New Roman"/>
      <w:sz w:val="24"/>
    </w:rPr>
  </w:style>
  <w:style w:type="paragraph" w:customStyle="1" w:styleId="CITEF3">
    <w:name w:val="CITE F3"/>
    <w:uiPriority w:val="99"/>
    <w:qFormat/>
    <w:rsid w:val="00240A20"/>
    <w:rPr>
      <w:rFonts w:ascii="Georgia" w:eastAsia="SimSun" w:hAnsi="Georgia" w:cs="Times New Roman"/>
      <w:b/>
      <w:sz w:val="24"/>
      <w:szCs w:val="24"/>
      <w:lang w:eastAsia="zh-CN"/>
    </w:rPr>
  </w:style>
  <w:style w:type="paragraph" w:customStyle="1" w:styleId="hotroute1">
    <w:name w:val="hot route!"/>
    <w:basedOn w:val="Normal"/>
    <w:uiPriority w:val="99"/>
    <w:qFormat/>
    <w:rsid w:val="00240A20"/>
    <w:pPr>
      <w:ind w:left="144"/>
    </w:pPr>
    <w:rPr>
      <w:rFonts w:ascii="Cambria" w:eastAsia="Calibri" w:hAnsi="Cambria"/>
      <w:sz w:val="24"/>
    </w:rPr>
  </w:style>
  <w:style w:type="paragraph" w:customStyle="1" w:styleId="FreeFormA">
    <w:name w:val="Free Form A"/>
    <w:autoRedefine/>
    <w:uiPriority w:val="99"/>
    <w:qFormat/>
    <w:rsid w:val="00240A20"/>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40A20"/>
    <w:pPr>
      <w:spacing w:before="100" w:beforeAutospacing="1" w:after="100" w:afterAutospacing="1"/>
    </w:pPr>
    <w:rPr>
      <w:rFonts w:eastAsia="Times New Roman"/>
      <w:sz w:val="24"/>
    </w:rPr>
  </w:style>
  <w:style w:type="paragraph" w:customStyle="1" w:styleId="subheader">
    <w:name w:val="subheader"/>
    <w:basedOn w:val="Normal"/>
    <w:uiPriority w:val="99"/>
    <w:qFormat/>
    <w:rsid w:val="00240A2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40A20"/>
    <w:pPr>
      <w:spacing w:before="100" w:beforeAutospacing="1" w:after="100" w:afterAutospacing="1"/>
    </w:pPr>
    <w:rPr>
      <w:rFonts w:eastAsia="Times New Roman"/>
      <w:sz w:val="24"/>
    </w:rPr>
  </w:style>
  <w:style w:type="paragraph" w:customStyle="1" w:styleId="more">
    <w:name w:val="more"/>
    <w:basedOn w:val="Normal"/>
    <w:uiPriority w:val="99"/>
    <w:qFormat/>
    <w:rsid w:val="00240A20"/>
    <w:pPr>
      <w:spacing w:before="100" w:beforeAutospacing="1" w:after="100" w:afterAutospacing="1"/>
    </w:pPr>
    <w:rPr>
      <w:rFonts w:eastAsia="Times New Roman"/>
      <w:sz w:val="24"/>
    </w:rPr>
  </w:style>
  <w:style w:type="paragraph" w:customStyle="1" w:styleId="story">
    <w:name w:val="story"/>
    <w:basedOn w:val="Normal"/>
    <w:uiPriority w:val="99"/>
    <w:qFormat/>
    <w:rsid w:val="00240A20"/>
    <w:pPr>
      <w:spacing w:before="100" w:beforeAutospacing="1" w:after="100" w:afterAutospacing="1"/>
    </w:pPr>
    <w:rPr>
      <w:rFonts w:eastAsia="Times New Roman"/>
      <w:sz w:val="24"/>
    </w:rPr>
  </w:style>
  <w:style w:type="paragraph" w:customStyle="1" w:styleId="H1numbered">
    <w:name w:val="H1 numbered"/>
    <w:basedOn w:val="Normal"/>
    <w:uiPriority w:val="99"/>
    <w:qFormat/>
    <w:rsid w:val="00240A20"/>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240A20"/>
    <w:pPr>
      <w:widowControl w:val="0"/>
      <w:tabs>
        <w:tab w:val="left" w:pos="567"/>
        <w:tab w:val="num" w:pos="792"/>
      </w:tabs>
      <w:suppressAutoHyphens/>
      <w:autoSpaceDE w:val="0"/>
      <w:autoSpaceDN w:val="0"/>
      <w:adjustRightInd w:val="0"/>
      <w:spacing w:before="170" w:line="288" w:lineRule="auto"/>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240A2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40A2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40A2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40A2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40A2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40A20"/>
    <w:pPr>
      <w:widowControl w:val="0"/>
      <w:spacing w:after="63"/>
    </w:pPr>
    <w:rPr>
      <w:rFonts w:ascii="Arial" w:hAnsi="Arial"/>
      <w:color w:val="auto"/>
      <w:szCs w:val="22"/>
    </w:rPr>
  </w:style>
  <w:style w:type="paragraph" w:customStyle="1" w:styleId="CM35">
    <w:name w:val="CM35"/>
    <w:basedOn w:val="Default"/>
    <w:next w:val="Default"/>
    <w:uiPriority w:val="99"/>
    <w:qFormat/>
    <w:rsid w:val="00240A20"/>
    <w:pPr>
      <w:widowControl w:val="0"/>
      <w:spacing w:line="228" w:lineRule="atLeast"/>
    </w:pPr>
    <w:rPr>
      <w:rFonts w:ascii="Showcard Gothic" w:hAnsi="Showcard Gothic"/>
      <w:color w:val="auto"/>
      <w:szCs w:val="22"/>
    </w:rPr>
  </w:style>
  <w:style w:type="paragraph" w:customStyle="1" w:styleId="CM60">
    <w:name w:val="CM60"/>
    <w:basedOn w:val="Default"/>
    <w:next w:val="Default"/>
    <w:uiPriority w:val="99"/>
    <w:qFormat/>
    <w:rsid w:val="00240A20"/>
    <w:pPr>
      <w:widowControl w:val="0"/>
      <w:spacing w:line="228" w:lineRule="atLeast"/>
    </w:pPr>
    <w:rPr>
      <w:rFonts w:ascii="Showcard Gothic" w:hAnsi="Showcard Gothic"/>
      <w:color w:val="auto"/>
      <w:szCs w:val="22"/>
    </w:rPr>
  </w:style>
  <w:style w:type="paragraph" w:customStyle="1" w:styleId="StyleSmall11pt">
    <w:name w:val="Style Small + 11 pt"/>
    <w:uiPriority w:val="99"/>
    <w:qFormat/>
    <w:rsid w:val="00240A20"/>
    <w:pPr>
      <w:spacing w:after="200"/>
    </w:pPr>
    <w:rPr>
      <w:rFonts w:ascii="Times" w:eastAsia="Times New Roman" w:hAnsi="Times" w:cs="Times New Roman"/>
      <w:sz w:val="20"/>
    </w:rPr>
  </w:style>
  <w:style w:type="paragraph" w:customStyle="1" w:styleId="Smallfont0">
    <w:name w:val="Smallfont"/>
    <w:basedOn w:val="Normal"/>
    <w:uiPriority w:val="99"/>
    <w:qFormat/>
    <w:rsid w:val="00240A20"/>
    <w:rPr>
      <w:rFonts w:eastAsia="Times New Roman"/>
      <w:sz w:val="15"/>
    </w:rPr>
  </w:style>
  <w:style w:type="paragraph" w:customStyle="1" w:styleId="formatvorlage2">
    <w:name w:val="formatvorlage2"/>
    <w:basedOn w:val="Normal"/>
    <w:uiPriority w:val="99"/>
    <w:qFormat/>
    <w:rsid w:val="00240A20"/>
    <w:pPr>
      <w:spacing w:before="100" w:beforeAutospacing="1" w:after="100" w:afterAutospacing="1"/>
    </w:pPr>
    <w:rPr>
      <w:rFonts w:eastAsia="Calibri"/>
      <w:sz w:val="24"/>
    </w:rPr>
  </w:style>
  <w:style w:type="paragraph" w:customStyle="1" w:styleId="i1">
    <w:name w:val="i1"/>
    <w:basedOn w:val="Normal"/>
    <w:uiPriority w:val="99"/>
    <w:qFormat/>
    <w:rsid w:val="00240A20"/>
    <w:pPr>
      <w:spacing w:before="100" w:beforeAutospacing="1" w:after="100" w:afterAutospacing="1"/>
    </w:pPr>
    <w:rPr>
      <w:rFonts w:eastAsia="Times New Roman"/>
      <w:sz w:val="24"/>
    </w:rPr>
  </w:style>
  <w:style w:type="paragraph" w:customStyle="1" w:styleId="question">
    <w:name w:val="question"/>
    <w:basedOn w:val="Normal"/>
    <w:uiPriority w:val="99"/>
    <w:qFormat/>
    <w:rsid w:val="00240A20"/>
    <w:pPr>
      <w:spacing w:before="100" w:beforeAutospacing="1" w:after="100" w:afterAutospacing="1"/>
    </w:pPr>
    <w:rPr>
      <w:rFonts w:eastAsia="Times New Roman"/>
      <w:sz w:val="24"/>
    </w:rPr>
  </w:style>
  <w:style w:type="paragraph" w:customStyle="1" w:styleId="bodycopy">
    <w:name w:val="bodycopy"/>
    <w:basedOn w:val="Normal"/>
    <w:uiPriority w:val="99"/>
    <w:qFormat/>
    <w:rsid w:val="00240A20"/>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240A20"/>
    <w:rPr>
      <w:rFonts w:ascii="Arial" w:eastAsia="Calibri" w:hAnsi="Arial"/>
    </w:rPr>
  </w:style>
  <w:style w:type="paragraph" w:customStyle="1" w:styleId="NoteLevel22">
    <w:name w:val="Note Level 22"/>
    <w:basedOn w:val="Normal"/>
    <w:next w:val="Normal"/>
    <w:uiPriority w:val="99"/>
    <w:qFormat/>
    <w:rsid w:val="00240A20"/>
    <w:pPr>
      <w:keepNext/>
      <w:ind w:left="288" w:right="288"/>
    </w:pPr>
    <w:rPr>
      <w:rFonts w:eastAsia="MS Gothic" w:cs="Times New Roman"/>
      <w:szCs w:val="20"/>
    </w:rPr>
  </w:style>
  <w:style w:type="paragraph" w:customStyle="1" w:styleId="svarticle">
    <w:name w:val="svarticle"/>
    <w:basedOn w:val="Normal"/>
    <w:uiPriority w:val="99"/>
    <w:qFormat/>
    <w:rsid w:val="00240A20"/>
    <w:pPr>
      <w:spacing w:before="100" w:beforeAutospacing="1" w:after="100" w:afterAutospacing="1"/>
    </w:pPr>
    <w:rPr>
      <w:rFonts w:eastAsia="Times New Roman"/>
      <w:sz w:val="24"/>
    </w:rPr>
  </w:style>
  <w:style w:type="paragraph" w:customStyle="1" w:styleId="canvas-atom">
    <w:name w:val="canvas-atom"/>
    <w:basedOn w:val="Normal"/>
    <w:uiPriority w:val="99"/>
    <w:qFormat/>
    <w:rsid w:val="00240A20"/>
    <w:pPr>
      <w:spacing w:before="100" w:beforeAutospacing="1" w:after="100" w:afterAutospacing="1"/>
    </w:pPr>
    <w:rPr>
      <w:sz w:val="24"/>
    </w:rPr>
  </w:style>
  <w:style w:type="paragraph" w:customStyle="1" w:styleId="tweet-text">
    <w:name w:val="tweet-text"/>
    <w:basedOn w:val="Normal"/>
    <w:uiPriority w:val="99"/>
    <w:qFormat/>
    <w:rsid w:val="00240A20"/>
    <w:pPr>
      <w:spacing w:before="100" w:beforeAutospacing="1" w:after="100" w:afterAutospacing="1"/>
    </w:pPr>
  </w:style>
  <w:style w:type="paragraph" w:customStyle="1" w:styleId="description">
    <w:name w:val="description"/>
    <w:basedOn w:val="Normal"/>
    <w:uiPriority w:val="99"/>
    <w:qFormat/>
    <w:rsid w:val="00240A20"/>
    <w:pPr>
      <w:spacing w:before="100" w:beforeAutospacing="1" w:after="100" w:afterAutospacing="1"/>
    </w:pPr>
  </w:style>
  <w:style w:type="paragraph" w:customStyle="1" w:styleId="recirc-container">
    <w:name w:val="recirc-container"/>
    <w:basedOn w:val="Normal"/>
    <w:uiPriority w:val="99"/>
    <w:qFormat/>
    <w:rsid w:val="00240A20"/>
    <w:pPr>
      <w:spacing w:before="100" w:beforeAutospacing="1" w:after="100" w:afterAutospacing="1"/>
    </w:pPr>
    <w:rPr>
      <w:sz w:val="24"/>
    </w:rPr>
  </w:style>
  <w:style w:type="paragraph" w:customStyle="1" w:styleId="interstitial-link">
    <w:name w:val="interstitial-link"/>
    <w:basedOn w:val="Normal"/>
    <w:uiPriority w:val="99"/>
    <w:qFormat/>
    <w:rsid w:val="00240A20"/>
    <w:pPr>
      <w:spacing w:before="100" w:beforeAutospacing="1" w:after="100" w:afterAutospacing="1"/>
    </w:pPr>
    <w:rPr>
      <w:sz w:val="24"/>
    </w:rPr>
  </w:style>
  <w:style w:type="paragraph" w:customStyle="1" w:styleId="see-also">
    <w:name w:val="see-also"/>
    <w:basedOn w:val="Normal"/>
    <w:uiPriority w:val="99"/>
    <w:qFormat/>
    <w:rsid w:val="00240A20"/>
    <w:pPr>
      <w:spacing w:before="100" w:beforeAutospacing="1" w:after="100" w:afterAutospacing="1"/>
    </w:pPr>
    <w:rPr>
      <w:sz w:val="24"/>
    </w:rPr>
  </w:style>
  <w:style w:type="character" w:customStyle="1" w:styleId="-newsgate-macro-cci-bullet-">
    <w:name w:val="-newsgate-macro-cci-bullet-"/>
    <w:basedOn w:val="DefaultParagraphFont"/>
    <w:rsid w:val="00240A20"/>
  </w:style>
  <w:style w:type="character" w:customStyle="1" w:styleId="BriefTitleChar">
    <w:name w:val="Brief Title Char"/>
    <w:basedOn w:val="DefaultParagraphFont"/>
    <w:rsid w:val="00240A20"/>
    <w:rPr>
      <w:b/>
      <w:bCs w:val="0"/>
      <w:sz w:val="24"/>
      <w:szCs w:val="24"/>
      <w:u w:val="single"/>
      <w:lang w:val="en-US" w:eastAsia="en-US" w:bidi="ar-SA"/>
    </w:rPr>
  </w:style>
  <w:style w:type="character" w:customStyle="1" w:styleId="BriefTitle2Char">
    <w:name w:val="Brief Title 2 Char"/>
    <w:basedOn w:val="BriefTitleChar"/>
    <w:rsid w:val="00240A2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40A2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40A20"/>
    <w:rPr>
      <w:rFonts w:ascii="Georgia" w:hAnsi="Georgia" w:hint="default"/>
      <w:b/>
      <w:bCs w:val="0"/>
      <w:sz w:val="24"/>
    </w:rPr>
  </w:style>
  <w:style w:type="character" w:customStyle="1" w:styleId="Emphasis21">
    <w:name w:val="Emphasis 2"/>
    <w:uiPriority w:val="1"/>
    <w:qFormat/>
    <w:rsid w:val="00240A2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40A20"/>
    <w:rPr>
      <w:rFonts w:ascii="AGaramond" w:hAnsi="AGaramond" w:cs="AGaramond" w:hint="default"/>
      <w:color w:val="211D1E"/>
      <w:sz w:val="14"/>
      <w:szCs w:val="14"/>
    </w:rPr>
  </w:style>
  <w:style w:type="character" w:customStyle="1" w:styleId="UnderlineCharChar1">
    <w:name w:val="Underline Char Char1"/>
    <w:aliases w:val="Heading 2 Char Char1 Char Ch"/>
    <w:basedOn w:val="DefaultParagraphFont"/>
    <w:qFormat/>
    <w:rsid w:val="00240A20"/>
    <w:rPr>
      <w:u w:val="single"/>
      <w:lang w:val="en-US" w:eastAsia="en-US" w:bidi="ar-SA"/>
    </w:rPr>
  </w:style>
  <w:style w:type="character" w:customStyle="1" w:styleId="cross-head">
    <w:name w:val="cross-head"/>
    <w:rsid w:val="00240A20"/>
  </w:style>
  <w:style w:type="character" w:customStyle="1" w:styleId="metaorigin">
    <w:name w:val="meta_origin"/>
    <w:rsid w:val="00240A20"/>
  </w:style>
  <w:style w:type="character" w:customStyle="1" w:styleId="mandelbrotrefrag">
    <w:name w:val="mandelbrot_refrag"/>
    <w:rsid w:val="00240A20"/>
  </w:style>
  <w:style w:type="character" w:customStyle="1" w:styleId="eminfo">
    <w:name w:val="eminfo"/>
    <w:rsid w:val="00240A20"/>
  </w:style>
  <w:style w:type="character" w:customStyle="1" w:styleId="emhighlight">
    <w:name w:val="emhighlight"/>
    <w:rsid w:val="00240A20"/>
  </w:style>
  <w:style w:type="character" w:customStyle="1" w:styleId="source-org">
    <w:name w:val="source-org"/>
    <w:rsid w:val="00240A20"/>
  </w:style>
  <w:style w:type="character" w:customStyle="1" w:styleId="last">
    <w:name w:val="last"/>
    <w:rsid w:val="00240A20"/>
  </w:style>
  <w:style w:type="character" w:customStyle="1" w:styleId="Style11ptBoldUnderline1">
    <w:name w:val="Style 11 pt Bold Underline1"/>
    <w:rsid w:val="00240A20"/>
    <w:rPr>
      <w:b/>
      <w:bCs/>
      <w:sz w:val="20"/>
      <w:u w:val="single"/>
    </w:rPr>
  </w:style>
  <w:style w:type="character" w:customStyle="1" w:styleId="StyleStyleunderlineBold11pt">
    <w:name w:val="Style Style underline + Bold + 11 pt"/>
    <w:rsid w:val="00240A20"/>
    <w:rPr>
      <w:bCs/>
      <w:sz w:val="20"/>
      <w:u w:val="single"/>
    </w:rPr>
  </w:style>
  <w:style w:type="character" w:customStyle="1" w:styleId="StyleunderlineAsianTimesNewRomanBold">
    <w:name w:val="Style underline + (Asian) Times New Roman Bold"/>
    <w:rsid w:val="00240A2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40A20"/>
    <w:rPr>
      <w:b/>
      <w:bCs/>
      <w:sz w:val="20"/>
      <w:u w:val="single"/>
      <w:bdr w:val="single" w:sz="4" w:space="0" w:color="auto" w:frame="1"/>
    </w:rPr>
  </w:style>
  <w:style w:type="character" w:customStyle="1" w:styleId="quotepeekbase">
    <w:name w:val="quotepeekbase"/>
    <w:rsid w:val="00240A20"/>
  </w:style>
  <w:style w:type="character" w:customStyle="1" w:styleId="NormalCard">
    <w:name w:val="Normal Card"/>
    <w:uiPriority w:val="1"/>
    <w:qFormat/>
    <w:rsid w:val="00240A20"/>
    <w:rPr>
      <w:rFonts w:ascii="Times New Roman" w:hAnsi="Times New Roman" w:cs="Times New Roman" w:hint="default"/>
      <w:sz w:val="24"/>
    </w:rPr>
  </w:style>
  <w:style w:type="character" w:customStyle="1" w:styleId="HighlightedUnderline0">
    <w:name w:val="Highlighted Underline"/>
    <w:uiPriority w:val="1"/>
    <w:qFormat/>
    <w:rsid w:val="00240A2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40A20"/>
    <w:rPr>
      <w:rFonts w:ascii="Times New Roman" w:hAnsi="Times New Roman" w:cs="Times New Roman" w:hint="default"/>
      <w:sz w:val="16"/>
      <w:szCs w:val="16"/>
    </w:rPr>
  </w:style>
  <w:style w:type="character" w:customStyle="1" w:styleId="timebox">
    <w:name w:val="timebox"/>
    <w:rsid w:val="00240A20"/>
  </w:style>
  <w:style w:type="character" w:customStyle="1" w:styleId="Heading2Subtext">
    <w:name w:val="Heading 2 Subtext"/>
    <w:rsid w:val="00240A20"/>
    <w:rPr>
      <w:rFonts w:ascii="Times New Roman" w:hAnsi="Times New Roman" w:cs="Times New Roman" w:hint="default"/>
      <w:sz w:val="16"/>
    </w:rPr>
  </w:style>
  <w:style w:type="character" w:customStyle="1" w:styleId="-SmallText-">
    <w:name w:val="-Small Text-"/>
    <w:rsid w:val="00240A20"/>
    <w:rPr>
      <w:rFonts w:ascii="Garamond" w:hAnsi="Garamond" w:hint="default"/>
      <w:sz w:val="16"/>
    </w:rPr>
  </w:style>
  <w:style w:type="character" w:customStyle="1" w:styleId="BoldUnderlineCharChar">
    <w:name w:val="BoldUnderline Char Char"/>
    <w:rsid w:val="00240A20"/>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240A20"/>
    <w:rPr>
      <w:rFonts w:ascii="Times New Roman" w:hAnsi="Times New Roman" w:cs="Times New Roman" w:hint="default"/>
      <w:sz w:val="18"/>
      <w:szCs w:val="18"/>
    </w:rPr>
  </w:style>
  <w:style w:type="character" w:customStyle="1" w:styleId="FontStyle505">
    <w:name w:val="Font Style505"/>
    <w:basedOn w:val="DefaultParagraphFont"/>
    <w:uiPriority w:val="99"/>
    <w:rsid w:val="00240A20"/>
    <w:rPr>
      <w:rFonts w:ascii="Times New Roman" w:hAnsi="Times New Roman" w:cs="Times New Roman" w:hint="default"/>
      <w:sz w:val="18"/>
      <w:szCs w:val="18"/>
    </w:rPr>
  </w:style>
  <w:style w:type="character" w:customStyle="1" w:styleId="FontStyle514">
    <w:name w:val="Font Style514"/>
    <w:basedOn w:val="DefaultParagraphFont"/>
    <w:uiPriority w:val="99"/>
    <w:rsid w:val="00240A20"/>
    <w:rPr>
      <w:rFonts w:ascii="Times New Roman" w:hAnsi="Times New Roman" w:cs="Times New Roman" w:hint="default"/>
      <w:sz w:val="14"/>
      <w:szCs w:val="14"/>
    </w:rPr>
  </w:style>
  <w:style w:type="character" w:customStyle="1" w:styleId="FontStyle500">
    <w:name w:val="Font Style500"/>
    <w:basedOn w:val="DefaultParagraphFont"/>
    <w:uiPriority w:val="99"/>
    <w:rsid w:val="00240A20"/>
    <w:rPr>
      <w:rFonts w:ascii="Times New Roman" w:hAnsi="Times New Roman" w:cs="Times New Roman" w:hint="default"/>
      <w:b/>
      <w:bCs/>
      <w:sz w:val="16"/>
      <w:szCs w:val="16"/>
    </w:rPr>
  </w:style>
  <w:style w:type="character" w:customStyle="1" w:styleId="CardCite1">
    <w:name w:val="CardCite1"/>
    <w:qFormat/>
    <w:rsid w:val="00240A2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40A2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40A20"/>
    <w:rPr>
      <w:rFonts w:ascii="Times New Roman" w:hAnsi="Times New Roman" w:cs="Times New Roman" w:hint="default"/>
      <w:b/>
      <w:bCs/>
      <w:sz w:val="22"/>
      <w:szCs w:val="22"/>
    </w:rPr>
  </w:style>
  <w:style w:type="character" w:customStyle="1" w:styleId="UnderlineStyleChar7">
    <w:name w:val="Underline Style Char7"/>
    <w:rsid w:val="00240A20"/>
    <w:rPr>
      <w:rFonts w:ascii="Garamond" w:hAnsi="Garamond" w:hint="default"/>
      <w:sz w:val="22"/>
      <w:szCs w:val="24"/>
      <w:u w:val="single"/>
      <w:lang w:val="en-US" w:eastAsia="en-US" w:bidi="ar-SA"/>
    </w:rPr>
  </w:style>
  <w:style w:type="character" w:customStyle="1" w:styleId="StyleArial6ptBold">
    <w:name w:val="Style Arial 6 pt Bold"/>
    <w:rsid w:val="00240A20"/>
    <w:rPr>
      <w:rFonts w:ascii="Arial" w:hAnsi="Arial" w:cs="Arial" w:hint="default"/>
      <w:bCs/>
      <w:sz w:val="12"/>
    </w:rPr>
  </w:style>
  <w:style w:type="character" w:customStyle="1" w:styleId="Heading2Char5">
    <w:name w:val="Heading 2 Char5"/>
    <w:rsid w:val="00240A20"/>
    <w:rPr>
      <w:rFonts w:ascii="Garamond" w:hAnsi="Garamond" w:cs="Arial" w:hint="default"/>
      <w:b/>
      <w:bCs/>
      <w:iCs/>
      <w:sz w:val="24"/>
      <w:szCs w:val="28"/>
      <w:lang w:val="en-US" w:eastAsia="en-US" w:bidi="ar-SA"/>
    </w:rPr>
  </w:style>
  <w:style w:type="character" w:customStyle="1" w:styleId="StyleDebateUnderline10pt">
    <w:name w:val="Style Debate Underline + 10 pt"/>
    <w:rsid w:val="00240A20"/>
    <w:rPr>
      <w:rFonts w:ascii="Times New Roman" w:hAnsi="Times New Roman" w:cs="Times New Roman" w:hint="default"/>
      <w:sz w:val="20"/>
      <w:szCs w:val="20"/>
      <w:u w:val="single"/>
    </w:rPr>
  </w:style>
  <w:style w:type="character" w:customStyle="1" w:styleId="SourceBold">
    <w:name w:val="Source Bold"/>
    <w:rsid w:val="00240A20"/>
    <w:rPr>
      <w:rFonts w:ascii="Arial Narrow" w:hAnsi="Arial Narrow" w:hint="default"/>
      <w:b/>
      <w:bCs w:val="0"/>
      <w:strike w:val="0"/>
      <w:dstrike w:val="0"/>
      <w:sz w:val="24"/>
      <w:u w:val="none"/>
      <w:effect w:val="none"/>
    </w:rPr>
  </w:style>
  <w:style w:type="character" w:customStyle="1" w:styleId="2xBoldUnderline">
    <w:name w:val="2x_Bold_Underline"/>
    <w:rsid w:val="00240A20"/>
    <w:rPr>
      <w:b/>
      <w:bCs/>
      <w:sz w:val="24"/>
      <w:u w:val="thick"/>
    </w:rPr>
  </w:style>
  <w:style w:type="character" w:customStyle="1" w:styleId="Dottedunderline1">
    <w:name w:val="Dotted underline"/>
    <w:rsid w:val="00240A20"/>
    <w:rPr>
      <w:u w:val="dotted"/>
    </w:rPr>
  </w:style>
  <w:style w:type="character" w:customStyle="1" w:styleId="underlining0">
    <w:name w:val="underlining"/>
    <w:rsid w:val="00240A20"/>
    <w:rPr>
      <w:u w:val="single"/>
    </w:rPr>
  </w:style>
  <w:style w:type="character" w:customStyle="1" w:styleId="btitle">
    <w:name w:val="btitle"/>
    <w:rsid w:val="00240A20"/>
  </w:style>
  <w:style w:type="character" w:customStyle="1" w:styleId="green">
    <w:name w:val="green"/>
    <w:rsid w:val="00240A20"/>
  </w:style>
  <w:style w:type="character" w:customStyle="1" w:styleId="BodytextBold">
    <w:name w:val="Body text + Bold"/>
    <w:rsid w:val="00240A2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40A2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240A20"/>
    <w:rPr>
      <w:rFonts w:ascii="Arial" w:hAnsi="Arial" w:cs="Arial" w:hint="default"/>
      <w:bCs/>
      <w:sz w:val="20"/>
      <w:u w:val="single"/>
      <w:lang w:val="en-US" w:eastAsia="en-US" w:bidi="ar-SA"/>
    </w:rPr>
  </w:style>
  <w:style w:type="character" w:customStyle="1" w:styleId="CharChar31">
    <w:name w:val="Char Char31"/>
    <w:rsid w:val="00240A20"/>
    <w:rPr>
      <w:rFonts w:ascii="Arial" w:hAnsi="Arial" w:cs="Arial" w:hint="default"/>
      <w:b/>
      <w:bCs/>
      <w:iCs/>
      <w:lang w:val="en-US" w:eastAsia="en-US" w:bidi="ar-SA"/>
    </w:rPr>
  </w:style>
  <w:style w:type="character" w:customStyle="1" w:styleId="bioline">
    <w:name w:val="bioline"/>
    <w:rsid w:val="00240A20"/>
  </w:style>
  <w:style w:type="character" w:customStyle="1" w:styleId="s4">
    <w:name w:val="s4"/>
    <w:rsid w:val="00240A20"/>
  </w:style>
  <w:style w:type="character" w:customStyle="1" w:styleId="s5">
    <w:name w:val="s5"/>
    <w:rsid w:val="00240A20"/>
  </w:style>
  <w:style w:type="character" w:customStyle="1" w:styleId="cap">
    <w:name w:val="cap"/>
    <w:rsid w:val="00240A20"/>
  </w:style>
  <w:style w:type="character" w:customStyle="1" w:styleId="rightsnotice">
    <w:name w:val="rightsnotice"/>
    <w:rsid w:val="00240A20"/>
  </w:style>
  <w:style w:type="character" w:customStyle="1" w:styleId="Caption1">
    <w:name w:val="Caption1"/>
    <w:rsid w:val="00240A20"/>
  </w:style>
  <w:style w:type="character" w:customStyle="1" w:styleId="credit">
    <w:name w:val="credit"/>
    <w:rsid w:val="00240A20"/>
  </w:style>
  <w:style w:type="character" w:customStyle="1" w:styleId="scaps">
    <w:name w:val="scaps"/>
    <w:rsid w:val="00240A20"/>
  </w:style>
  <w:style w:type="character" w:customStyle="1" w:styleId="current-article">
    <w:name w:val="current-article"/>
    <w:rsid w:val="00240A20"/>
  </w:style>
  <w:style w:type="character" w:customStyle="1" w:styleId="related-current-indicator">
    <w:name w:val="related-current-indicator"/>
    <w:rsid w:val="00240A20"/>
  </w:style>
  <w:style w:type="character" w:customStyle="1" w:styleId="bylclear">
    <w:name w:val="bylclear"/>
    <w:rsid w:val="00240A20"/>
  </w:style>
  <w:style w:type="character" w:customStyle="1" w:styleId="comments">
    <w:name w:val="comments"/>
    <w:rsid w:val="00240A20"/>
  </w:style>
  <w:style w:type="character" w:customStyle="1" w:styleId="essaytext">
    <w:name w:val="essaytext"/>
    <w:rsid w:val="00240A20"/>
  </w:style>
  <w:style w:type="character" w:customStyle="1" w:styleId="username">
    <w:name w:val="username"/>
    <w:rsid w:val="00240A20"/>
  </w:style>
  <w:style w:type="character" w:customStyle="1" w:styleId="toplinks">
    <w:name w:val="toplinks"/>
    <w:rsid w:val="00240A20"/>
  </w:style>
  <w:style w:type="character" w:customStyle="1" w:styleId="see">
    <w:name w:val="see"/>
    <w:rsid w:val="00240A20"/>
  </w:style>
  <w:style w:type="character" w:customStyle="1" w:styleId="first-letter">
    <w:name w:val="first-letter"/>
    <w:rsid w:val="00240A20"/>
  </w:style>
  <w:style w:type="character" w:customStyle="1" w:styleId="focusparagraph">
    <w:name w:val="focusparagraph"/>
    <w:rsid w:val="00240A20"/>
  </w:style>
  <w:style w:type="character" w:customStyle="1" w:styleId="lightblue">
    <w:name w:val="lightblue"/>
    <w:rsid w:val="00240A20"/>
  </w:style>
  <w:style w:type="character" w:customStyle="1" w:styleId="StyleUnderlineCharChar9pt">
    <w:name w:val="Style Underline Char Char + 9 pt"/>
    <w:rsid w:val="00240A2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40A20"/>
  </w:style>
  <w:style w:type="character" w:customStyle="1" w:styleId="BoldandUnderlineCharCharCharChar">
    <w:name w:val="Bold and Underline Char Char Char Char"/>
    <w:rsid w:val="00240A20"/>
    <w:rPr>
      <w:b/>
      <w:bCs w:val="0"/>
      <w:noProof w:val="0"/>
      <w:u w:val="single"/>
      <w:lang w:val="en-US" w:eastAsia="en-US" w:bidi="ar-SA"/>
    </w:rPr>
  </w:style>
  <w:style w:type="character" w:customStyle="1" w:styleId="FontStyle29">
    <w:name w:val="Font Style29"/>
    <w:uiPriority w:val="99"/>
    <w:rsid w:val="00240A20"/>
    <w:rPr>
      <w:rFonts w:ascii="Arial" w:hAnsi="Arial" w:cs="Arial" w:hint="default"/>
      <w:sz w:val="14"/>
      <w:szCs w:val="14"/>
    </w:rPr>
  </w:style>
  <w:style w:type="character" w:customStyle="1" w:styleId="CardsUnderlined">
    <w:name w:val="Cards Underlined"/>
    <w:qFormat/>
    <w:rsid w:val="00240A20"/>
    <w:rPr>
      <w:rFonts w:ascii="Helvetica" w:hAnsi="Helvetica" w:cs="Helvetica" w:hint="default"/>
      <w:sz w:val="22"/>
      <w:szCs w:val="24"/>
      <w:u w:val="thick"/>
    </w:rPr>
  </w:style>
  <w:style w:type="character" w:customStyle="1" w:styleId="titles">
    <w:name w:val="titles"/>
    <w:rsid w:val="00240A20"/>
  </w:style>
  <w:style w:type="character" w:customStyle="1" w:styleId="articletext0">
    <w:name w:val="article_text"/>
    <w:rsid w:val="00240A20"/>
  </w:style>
  <w:style w:type="character" w:customStyle="1" w:styleId="contentauthor">
    <w:name w:val="contentauthor"/>
    <w:rsid w:val="00240A20"/>
  </w:style>
  <w:style w:type="character" w:customStyle="1" w:styleId="subarticleheader">
    <w:name w:val="subarticleheader"/>
    <w:rsid w:val="00240A20"/>
  </w:style>
  <w:style w:type="character" w:customStyle="1" w:styleId="newstitle1">
    <w:name w:val="newstitle1"/>
    <w:rsid w:val="00240A20"/>
  </w:style>
  <w:style w:type="character" w:customStyle="1" w:styleId="copy">
    <w:name w:val="copy"/>
    <w:rsid w:val="00240A20"/>
  </w:style>
  <w:style w:type="character" w:customStyle="1" w:styleId="topheadline">
    <w:name w:val="topheadline"/>
    <w:rsid w:val="00240A20"/>
  </w:style>
  <w:style w:type="character" w:customStyle="1" w:styleId="Stylereduce27pt">
    <w:name w:val="Style reduce2 + 7 pt"/>
    <w:rsid w:val="00240A20"/>
    <w:rPr>
      <w:rFonts w:ascii="Times New Roman" w:hAnsi="Times New Roman" w:cs="Arial" w:hint="default"/>
      <w:color w:val="000000"/>
      <w:sz w:val="14"/>
      <w:szCs w:val="22"/>
    </w:rPr>
  </w:style>
  <w:style w:type="character" w:customStyle="1" w:styleId="srtitle">
    <w:name w:val="srtitle"/>
    <w:rsid w:val="00240A20"/>
  </w:style>
  <w:style w:type="character" w:customStyle="1" w:styleId="st1">
    <w:name w:val="st1"/>
    <w:rsid w:val="00240A20"/>
  </w:style>
  <w:style w:type="character" w:customStyle="1" w:styleId="StyleStyleGaramond">
    <w:name w:val="Style Style Garamond +"/>
    <w:rsid w:val="00240A20"/>
    <w:rPr>
      <w:rFonts w:ascii="Garamond" w:hAnsi="Garamond" w:cs="Times New Roman" w:hint="default"/>
      <w:sz w:val="20"/>
    </w:rPr>
  </w:style>
  <w:style w:type="character" w:customStyle="1" w:styleId="quotechar0">
    <w:name w:val="quotechar"/>
    <w:rsid w:val="00240A20"/>
  </w:style>
  <w:style w:type="character" w:customStyle="1" w:styleId="boldunderline0">
    <w:name w:val="boldunderline"/>
    <w:rsid w:val="00240A20"/>
  </w:style>
  <w:style w:type="character" w:customStyle="1" w:styleId="A8">
    <w:name w:val="A8"/>
    <w:rsid w:val="00240A20"/>
    <w:rPr>
      <w:rFonts w:ascii="Scala" w:hAnsi="Scala" w:cs="Scala" w:hint="default"/>
      <w:color w:val="000000"/>
      <w:sz w:val="15"/>
      <w:szCs w:val="15"/>
    </w:rPr>
  </w:style>
  <w:style w:type="character" w:customStyle="1" w:styleId="Date11">
    <w:name w:val="Date11"/>
    <w:rsid w:val="00240A20"/>
  </w:style>
  <w:style w:type="character" w:customStyle="1" w:styleId="Boxout">
    <w:name w:val="Box out"/>
    <w:uiPriority w:val="1"/>
    <w:qFormat/>
    <w:rsid w:val="00240A20"/>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240A20"/>
    <w:rPr>
      <w:rFonts w:ascii="Arial" w:hAnsi="Arial" w:cs="Arial" w:hint="default"/>
    </w:rPr>
  </w:style>
  <w:style w:type="character" w:customStyle="1" w:styleId="reality">
    <w:name w:val="reality"/>
    <w:rsid w:val="00240A20"/>
  </w:style>
  <w:style w:type="character" w:customStyle="1" w:styleId="text2">
    <w:name w:val="text2"/>
    <w:rsid w:val="00240A20"/>
  </w:style>
  <w:style w:type="character" w:customStyle="1" w:styleId="StyleUnderlineChar2CharChar11pt">
    <w:name w:val="Style Underline Char2 Char Char + 11 pt"/>
    <w:rsid w:val="00240A20"/>
    <w:rPr>
      <w:rFonts w:ascii="Times New Roman" w:hAnsi="Times New Roman" w:cs="Times New Roman" w:hint="default"/>
      <w:sz w:val="20"/>
      <w:u w:val="single"/>
    </w:rPr>
  </w:style>
  <w:style w:type="character" w:customStyle="1" w:styleId="StyleStyleBoldUnderline11pt">
    <w:name w:val="Style Style Bold Underline + 11 pt"/>
    <w:rsid w:val="00240A20"/>
    <w:rPr>
      <w:b/>
      <w:bCs/>
      <w:sz w:val="20"/>
      <w:u w:val="single"/>
    </w:rPr>
  </w:style>
  <w:style w:type="character" w:customStyle="1" w:styleId="articlehead2">
    <w:name w:val="articlehead2"/>
    <w:rsid w:val="00240A20"/>
  </w:style>
  <w:style w:type="character" w:customStyle="1" w:styleId="pronset">
    <w:name w:val="pronset"/>
    <w:rsid w:val="00240A20"/>
  </w:style>
  <w:style w:type="character" w:customStyle="1" w:styleId="prondelim">
    <w:name w:val="prondelim"/>
    <w:rsid w:val="00240A20"/>
  </w:style>
  <w:style w:type="character" w:customStyle="1" w:styleId="prontoggle">
    <w:name w:val="pron_toggle"/>
    <w:rsid w:val="00240A20"/>
  </w:style>
  <w:style w:type="character" w:customStyle="1" w:styleId="boldface">
    <w:name w:val="boldface"/>
    <w:rsid w:val="00240A20"/>
  </w:style>
  <w:style w:type="character" w:customStyle="1" w:styleId="secondary-bf">
    <w:name w:val="secondary-bf"/>
    <w:rsid w:val="00240A20"/>
  </w:style>
  <w:style w:type="character" w:customStyle="1" w:styleId="Boxout0">
    <w:name w:val="Boxout"/>
    <w:uiPriority w:val="1"/>
    <w:qFormat/>
    <w:rsid w:val="00240A2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40A20"/>
  </w:style>
  <w:style w:type="character" w:customStyle="1" w:styleId="pg">
    <w:name w:val="pg"/>
    <w:rsid w:val="00240A20"/>
  </w:style>
  <w:style w:type="character" w:customStyle="1" w:styleId="detailtitle">
    <w:name w:val="detailtitle"/>
    <w:rsid w:val="00240A20"/>
  </w:style>
  <w:style w:type="character" w:customStyle="1" w:styleId="storydate">
    <w:name w:val="storydate"/>
    <w:rsid w:val="00240A20"/>
  </w:style>
  <w:style w:type="character" w:customStyle="1" w:styleId="preloadwrap">
    <w:name w:val="preloadwrap"/>
    <w:rsid w:val="00240A20"/>
  </w:style>
  <w:style w:type="character" w:customStyle="1" w:styleId="creditwrap">
    <w:name w:val="creditwrap"/>
    <w:rsid w:val="00240A20"/>
  </w:style>
  <w:style w:type="character" w:customStyle="1" w:styleId="DefaultChar1">
    <w:name w:val="Default Char1"/>
    <w:rsid w:val="00240A20"/>
    <w:rPr>
      <w:noProof w:val="0"/>
      <w:color w:val="000000"/>
      <w:lang w:val="en-US" w:eastAsia="en-US" w:bidi="ar-SA"/>
    </w:rPr>
  </w:style>
  <w:style w:type="character" w:customStyle="1" w:styleId="pmterms31">
    <w:name w:val="pmterms31"/>
    <w:rsid w:val="00240A20"/>
    <w:rPr>
      <w:b/>
      <w:bCs/>
      <w:i w:val="0"/>
      <w:iCs w:val="0"/>
      <w:color w:val="000000"/>
    </w:rPr>
  </w:style>
  <w:style w:type="character" w:customStyle="1" w:styleId="copyrightdescription">
    <w:name w:val="copyrightdescription"/>
    <w:rsid w:val="00240A20"/>
  </w:style>
  <w:style w:type="character" w:customStyle="1" w:styleId="ft01">
    <w:name w:val="ft01"/>
    <w:rsid w:val="00240A20"/>
    <w:rPr>
      <w:rFonts w:ascii="Times" w:hAnsi="Times" w:cs="Times" w:hint="default"/>
      <w:color w:val="000000"/>
      <w:sz w:val="14"/>
      <w:szCs w:val="14"/>
    </w:rPr>
  </w:style>
  <w:style w:type="character" w:customStyle="1" w:styleId="ft11">
    <w:name w:val="ft11"/>
    <w:rsid w:val="00240A20"/>
    <w:rPr>
      <w:rFonts w:ascii="Times" w:hAnsi="Times" w:cs="Times" w:hint="default"/>
      <w:color w:val="000000"/>
      <w:sz w:val="17"/>
      <w:szCs w:val="17"/>
    </w:rPr>
  </w:style>
  <w:style w:type="character" w:customStyle="1" w:styleId="ft21">
    <w:name w:val="ft21"/>
    <w:rsid w:val="00240A20"/>
    <w:rPr>
      <w:rFonts w:ascii="Times" w:hAnsi="Times" w:cs="Times" w:hint="default"/>
      <w:color w:val="000000"/>
      <w:sz w:val="15"/>
      <w:szCs w:val="15"/>
    </w:rPr>
  </w:style>
  <w:style w:type="character" w:customStyle="1" w:styleId="ft31">
    <w:name w:val="ft31"/>
    <w:rsid w:val="00240A20"/>
    <w:rPr>
      <w:rFonts w:ascii="Times" w:hAnsi="Times" w:cs="Times" w:hint="default"/>
      <w:color w:val="000000"/>
      <w:sz w:val="15"/>
      <w:szCs w:val="15"/>
    </w:rPr>
  </w:style>
  <w:style w:type="character" w:customStyle="1" w:styleId="dquo">
    <w:name w:val="dquo"/>
    <w:rsid w:val="00240A20"/>
  </w:style>
  <w:style w:type="character" w:customStyle="1" w:styleId="caps2">
    <w:name w:val="caps2"/>
    <w:rsid w:val="00240A20"/>
  </w:style>
  <w:style w:type="character" w:customStyle="1" w:styleId="CardsFont12ptCharCharCharChar">
    <w:name w:val="Cards + Font: 12 pt Char Char Char Char"/>
    <w:rsid w:val="00240A20"/>
    <w:rPr>
      <w:sz w:val="24"/>
      <w:szCs w:val="24"/>
      <w:u w:val="thick"/>
      <w:lang w:val="en-US" w:eastAsia="en-US" w:bidi="ar-SA"/>
    </w:rPr>
  </w:style>
  <w:style w:type="character" w:customStyle="1" w:styleId="ccs">
    <w:name w:val="c cs"/>
    <w:rsid w:val="00240A20"/>
  </w:style>
  <w:style w:type="character" w:customStyle="1" w:styleId="dropshadow">
    <w:name w:val="dropshadow"/>
    <w:rsid w:val="00240A20"/>
  </w:style>
  <w:style w:type="character" w:customStyle="1" w:styleId="d05ws">
    <w:name w:val="d05ws"/>
    <w:rsid w:val="00240A20"/>
  </w:style>
  <w:style w:type="character" w:customStyle="1" w:styleId="rzibod">
    <w:name w:val="rzibod"/>
    <w:rsid w:val="00240A20"/>
  </w:style>
  <w:style w:type="character" w:customStyle="1" w:styleId="StyleBold1">
    <w:name w:val="Style Bold1"/>
    <w:rsid w:val="00240A20"/>
    <w:rPr>
      <w:rFonts w:ascii="Georgia" w:hAnsi="Georgia" w:hint="default"/>
      <w:b/>
      <w:bCs/>
      <w:sz w:val="22"/>
    </w:rPr>
  </w:style>
  <w:style w:type="character" w:customStyle="1" w:styleId="headertext">
    <w:name w:val="headertext"/>
    <w:rsid w:val="00240A20"/>
  </w:style>
  <w:style w:type="character" w:customStyle="1" w:styleId="endnote-reference">
    <w:name w:val="endnote-reference"/>
    <w:rsid w:val="00240A20"/>
  </w:style>
  <w:style w:type="character" w:customStyle="1" w:styleId="officialsname">
    <w:name w:val="official_s_name"/>
    <w:rsid w:val="00240A20"/>
  </w:style>
  <w:style w:type="character" w:customStyle="1" w:styleId="audience">
    <w:name w:val="audience"/>
    <w:rsid w:val="00240A20"/>
  </w:style>
  <w:style w:type="character" w:customStyle="1" w:styleId="normalchar">
    <w:name w:val="normal__char"/>
    <w:rsid w:val="00240A20"/>
  </w:style>
  <w:style w:type="character" w:customStyle="1" w:styleId="hyperlink002cheading0020100200028block0020title0029char">
    <w:name w:val="hyperlink_002cheading_00201_0020_0028block_0020title_0029__char"/>
    <w:rsid w:val="00240A20"/>
  </w:style>
  <w:style w:type="character" w:customStyle="1" w:styleId="underline002cstyle0020bold0020underlinechar">
    <w:name w:val="underline_002cstyle_0020bold_0020underline__char"/>
    <w:rsid w:val="00240A20"/>
  </w:style>
  <w:style w:type="character" w:customStyle="1" w:styleId="copyboldblack">
    <w:name w:val="copyboldblack"/>
    <w:rsid w:val="00240A20"/>
  </w:style>
  <w:style w:type="character" w:customStyle="1" w:styleId="copybold">
    <w:name w:val="copybold"/>
    <w:rsid w:val="00240A20"/>
  </w:style>
  <w:style w:type="character" w:customStyle="1" w:styleId="author-date0">
    <w:name w:val="author-date"/>
    <w:rsid w:val="00240A20"/>
  </w:style>
  <w:style w:type="character" w:customStyle="1" w:styleId="articlebegin">
    <w:name w:val="articlebegin"/>
    <w:rsid w:val="00240A20"/>
  </w:style>
  <w:style w:type="character" w:customStyle="1" w:styleId="mediaoverlay">
    <w:name w:val="mediaoverlay"/>
    <w:rsid w:val="00240A20"/>
  </w:style>
  <w:style w:type="character" w:customStyle="1" w:styleId="blogcaption">
    <w:name w:val="blog_caption"/>
    <w:rsid w:val="00240A20"/>
  </w:style>
  <w:style w:type="character" w:customStyle="1" w:styleId="commnet-abuzz">
    <w:name w:val="commnet-abuzz"/>
    <w:rsid w:val="00240A20"/>
  </w:style>
  <w:style w:type="character" w:customStyle="1" w:styleId="fbconnectbuttontext">
    <w:name w:val="fbconnectbutton_text"/>
    <w:rsid w:val="00240A20"/>
  </w:style>
  <w:style w:type="character" w:customStyle="1" w:styleId="fbsharecountinner">
    <w:name w:val="fb_share_count_inner"/>
    <w:rsid w:val="00240A20"/>
  </w:style>
  <w:style w:type="character" w:customStyle="1" w:styleId="stbuttontext">
    <w:name w:val="stbuttontext"/>
    <w:rsid w:val="00240A20"/>
  </w:style>
  <w:style w:type="character" w:customStyle="1" w:styleId="grey">
    <w:name w:val="grey"/>
    <w:rsid w:val="00240A20"/>
  </w:style>
  <w:style w:type="character" w:customStyle="1" w:styleId="postdate">
    <w:name w:val="post_date"/>
    <w:rsid w:val="00240A20"/>
  </w:style>
  <w:style w:type="character" w:customStyle="1" w:styleId="bdx">
    <w:name w:val="bdx"/>
    <w:rsid w:val="00240A20"/>
  </w:style>
  <w:style w:type="character" w:customStyle="1" w:styleId="bdl">
    <w:name w:val="bdl"/>
    <w:rsid w:val="00240A20"/>
  </w:style>
  <w:style w:type="character" w:customStyle="1" w:styleId="breadcrumbitemcurrent">
    <w:name w:val="breadcrumbitemcurrent"/>
    <w:rsid w:val="00240A20"/>
  </w:style>
  <w:style w:type="character" w:customStyle="1" w:styleId="bbl">
    <w:name w:val="bbl"/>
    <w:rsid w:val="00240A20"/>
  </w:style>
  <w:style w:type="character" w:customStyle="1" w:styleId="company">
    <w:name w:val="company"/>
    <w:rsid w:val="00240A20"/>
  </w:style>
  <w:style w:type="character" w:customStyle="1" w:styleId="itxtnewhookspan">
    <w:name w:val="itxtnewhookspan"/>
    <w:rsid w:val="00240A20"/>
  </w:style>
  <w:style w:type="character" w:customStyle="1" w:styleId="gstxthlt">
    <w:name w:val="gstxt_hlt"/>
    <w:rsid w:val="00240A20"/>
  </w:style>
  <w:style w:type="character" w:customStyle="1" w:styleId="StyleBoldRed">
    <w:name w:val="Style Bold Red"/>
    <w:rsid w:val="00240A20"/>
    <w:rPr>
      <w:b/>
      <w:bCs/>
      <w:color w:val="auto"/>
    </w:rPr>
  </w:style>
  <w:style w:type="character" w:customStyle="1" w:styleId="StyleTimesNewRoman8pt">
    <w:name w:val="Style Times New Roman 8 pt"/>
    <w:rsid w:val="00240A20"/>
    <w:rPr>
      <w:rFonts w:ascii="Georgia" w:hAnsi="Georgia" w:hint="default"/>
      <w:sz w:val="16"/>
    </w:rPr>
  </w:style>
  <w:style w:type="character" w:customStyle="1" w:styleId="StyleStyle7pt8pt">
    <w:name w:val="Style Style 7 pt + 8 pt"/>
    <w:rsid w:val="00240A20"/>
    <w:rPr>
      <w:sz w:val="16"/>
    </w:rPr>
  </w:style>
  <w:style w:type="character" w:customStyle="1" w:styleId="StyleUnderline2">
    <w:name w:val="Style Underline2"/>
    <w:rsid w:val="00240A20"/>
    <w:rPr>
      <w:u w:val="single"/>
    </w:rPr>
  </w:style>
  <w:style w:type="character" w:customStyle="1" w:styleId="goldbldtext">
    <w:name w:val="goldbldtext"/>
    <w:rsid w:val="00240A20"/>
  </w:style>
  <w:style w:type="character" w:customStyle="1" w:styleId="cardshighlight0">
    <w:name w:val="cardshighlight"/>
    <w:rsid w:val="00240A20"/>
  </w:style>
  <w:style w:type="character" w:customStyle="1" w:styleId="cardsfont12pt1">
    <w:name w:val="cardsfont12pt"/>
    <w:rsid w:val="00240A20"/>
  </w:style>
  <w:style w:type="character" w:customStyle="1" w:styleId="ft1">
    <w:name w:val="ft1"/>
    <w:rsid w:val="00240A20"/>
  </w:style>
  <w:style w:type="character" w:customStyle="1" w:styleId="ft6">
    <w:name w:val="ft6"/>
    <w:rsid w:val="00240A20"/>
  </w:style>
  <w:style w:type="character" w:customStyle="1" w:styleId="kicker">
    <w:name w:val="kicker"/>
    <w:rsid w:val="00240A20"/>
  </w:style>
  <w:style w:type="character" w:customStyle="1" w:styleId="backcontent">
    <w:name w:val="backcontent"/>
    <w:rsid w:val="00240A20"/>
  </w:style>
  <w:style w:type="character" w:customStyle="1" w:styleId="daystmp">
    <w:name w:val="daystmp"/>
    <w:rsid w:val="00240A20"/>
  </w:style>
  <w:style w:type="character" w:customStyle="1" w:styleId="cardsfont12ptchar">
    <w:name w:val="cardsfont12ptchar"/>
    <w:rsid w:val="00240A20"/>
  </w:style>
  <w:style w:type="character" w:customStyle="1" w:styleId="gal">
    <w:name w:val="gal"/>
    <w:rsid w:val="00240A20"/>
  </w:style>
  <w:style w:type="character" w:customStyle="1" w:styleId="imagedateline">
    <w:name w:val="image_dateline"/>
    <w:rsid w:val="00240A20"/>
  </w:style>
  <w:style w:type="character" w:customStyle="1" w:styleId="authordatecharchar">
    <w:name w:val="authordatecharchar"/>
    <w:rsid w:val="00240A20"/>
  </w:style>
  <w:style w:type="character" w:customStyle="1" w:styleId="style1char0">
    <w:name w:val="style1char"/>
    <w:rsid w:val="00240A20"/>
  </w:style>
  <w:style w:type="character" w:customStyle="1" w:styleId="tagcharchar0">
    <w:name w:val="tagcharchar"/>
    <w:rsid w:val="00240A20"/>
  </w:style>
  <w:style w:type="character" w:customStyle="1" w:styleId="underlinedcharchar2">
    <w:name w:val="underlinedcharchar"/>
    <w:rsid w:val="00240A20"/>
  </w:style>
  <w:style w:type="character" w:customStyle="1" w:styleId="BoxedChar">
    <w:name w:val="Boxed Char"/>
    <w:rsid w:val="00240A20"/>
    <w:rPr>
      <w:rFonts w:ascii="Arial Narrow" w:hAnsi="Arial Narrow" w:hint="default"/>
      <w:b/>
      <w:bCs w:val="0"/>
      <w:sz w:val="18"/>
      <w:bdr w:val="single" w:sz="6" w:space="0" w:color="auto" w:frame="1"/>
    </w:rPr>
  </w:style>
  <w:style w:type="character" w:customStyle="1" w:styleId="Style11ptUnderline2">
    <w:name w:val="Style 11 pt Underline2"/>
    <w:rsid w:val="00240A20"/>
    <w:rPr>
      <w:sz w:val="20"/>
      <w:u w:val="single"/>
    </w:rPr>
  </w:style>
  <w:style w:type="character" w:customStyle="1" w:styleId="Style11ptBoldUnderline2">
    <w:name w:val="Style 11 pt Bold Underline2"/>
    <w:rsid w:val="00240A20"/>
    <w:rPr>
      <w:b/>
      <w:bCs/>
      <w:sz w:val="20"/>
      <w:u w:val="single"/>
    </w:rPr>
  </w:style>
  <w:style w:type="character" w:customStyle="1" w:styleId="nw">
    <w:name w:val="nw"/>
    <w:rsid w:val="00240A20"/>
  </w:style>
  <w:style w:type="character" w:customStyle="1" w:styleId="Styleunderline11ptBoldBorderSinglesolidlineAuto">
    <w:name w:val="Style underline + 11 pt Bold Border: : (Single solid line Auto ..."/>
    <w:rsid w:val="00240A20"/>
    <w:rPr>
      <w:b/>
      <w:bCs/>
      <w:sz w:val="20"/>
      <w:u w:val="single"/>
      <w:bdr w:val="single" w:sz="4" w:space="0" w:color="auto" w:frame="1"/>
    </w:rPr>
  </w:style>
  <w:style w:type="character" w:customStyle="1" w:styleId="cardCharCharChar1">
    <w:name w:val="card Char Char Char1"/>
    <w:rsid w:val="00240A20"/>
    <w:rPr>
      <w:lang w:val="en-US" w:eastAsia="en-US" w:bidi="ar-SA"/>
    </w:rPr>
  </w:style>
  <w:style w:type="character" w:customStyle="1" w:styleId="authors1">
    <w:name w:val="authors1"/>
    <w:rsid w:val="00240A20"/>
    <w:rPr>
      <w:rFonts w:ascii="Verdana" w:hAnsi="Verdana" w:hint="default"/>
      <w:b/>
      <w:bCs/>
      <w:color w:val="006699"/>
      <w:sz w:val="20"/>
      <w:szCs w:val="20"/>
    </w:rPr>
  </w:style>
  <w:style w:type="character" w:customStyle="1" w:styleId="headlinesectionlarge">
    <w:name w:val="headline_section_large"/>
    <w:rsid w:val="00240A20"/>
  </w:style>
  <w:style w:type="character" w:customStyle="1" w:styleId="Styleunderline11ptBlack">
    <w:name w:val="Style underline + 11 pt Black"/>
    <w:rsid w:val="00240A20"/>
    <w:rPr>
      <w:color w:val="000000"/>
      <w:sz w:val="20"/>
      <w:u w:val="single"/>
    </w:rPr>
  </w:style>
  <w:style w:type="character" w:customStyle="1" w:styleId="Styleunderline11ptBoldBlack">
    <w:name w:val="Style underline + 11 pt Bold Black"/>
    <w:rsid w:val="00240A20"/>
    <w:rPr>
      <w:b/>
      <w:bCs/>
      <w:color w:val="000000"/>
      <w:sz w:val="20"/>
      <w:u w:val="single"/>
    </w:rPr>
  </w:style>
  <w:style w:type="character" w:customStyle="1" w:styleId="Style11ptBoldBlackUnderline">
    <w:name w:val="Style 11 pt Bold Black Underline"/>
    <w:rsid w:val="00240A20"/>
    <w:rPr>
      <w:b/>
      <w:bCs/>
      <w:color w:val="000000"/>
      <w:sz w:val="20"/>
      <w:u w:val="single"/>
    </w:rPr>
  </w:style>
  <w:style w:type="character" w:customStyle="1" w:styleId="Style11ptBoldBlackUnderlineBorderSinglesolidline">
    <w:name w:val="Style 11 pt Bold Black Underline Border: : (Single solid line ..."/>
    <w:rsid w:val="00240A20"/>
    <w:rPr>
      <w:b/>
      <w:bCs/>
      <w:color w:val="000000"/>
      <w:sz w:val="20"/>
      <w:u w:val="single"/>
      <w:bdr w:val="single" w:sz="4" w:space="0" w:color="auto" w:frame="1"/>
    </w:rPr>
  </w:style>
  <w:style w:type="character" w:customStyle="1" w:styleId="StyleLatinMeridien-Italic11ptItalicUnderline">
    <w:name w:val="Style (Latin) Meridien-Italic 11 pt Italic Underline"/>
    <w:rsid w:val="00240A20"/>
    <w:rPr>
      <w:rFonts w:ascii="Meridien-Italic" w:hAnsi="Meridien-Italic" w:hint="default"/>
      <w:i/>
      <w:iCs/>
      <w:sz w:val="20"/>
      <w:u w:val="single"/>
    </w:rPr>
  </w:style>
  <w:style w:type="character" w:customStyle="1" w:styleId="underlinestylechar0">
    <w:name w:val="underlinestylechar"/>
    <w:rsid w:val="00240A20"/>
  </w:style>
  <w:style w:type="character" w:customStyle="1" w:styleId="highlight">
    <w:name w:val="highlight"/>
    <w:rsid w:val="00240A20"/>
  </w:style>
  <w:style w:type="character" w:customStyle="1" w:styleId="titleauthoretc">
    <w:name w:val="titleauthoretc"/>
    <w:rsid w:val="00240A20"/>
  </w:style>
  <w:style w:type="character" w:customStyle="1" w:styleId="labeltext">
    <w:name w:val="labeltext"/>
    <w:rsid w:val="00240A20"/>
  </w:style>
  <w:style w:type="character" w:customStyle="1" w:styleId="viewlink">
    <w:name w:val="viewlink"/>
    <w:rsid w:val="00240A20"/>
  </w:style>
  <w:style w:type="character" w:customStyle="1" w:styleId="share">
    <w:name w:val="share"/>
    <w:rsid w:val="00240A20"/>
  </w:style>
  <w:style w:type="character" w:customStyle="1" w:styleId="inlinkchart">
    <w:name w:val="inlink_chart"/>
    <w:rsid w:val="00240A20"/>
  </w:style>
  <w:style w:type="character" w:customStyle="1" w:styleId="underLight">
    <w:name w:val="underLight"/>
    <w:uiPriority w:val="1"/>
    <w:qFormat/>
    <w:rsid w:val="00240A2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40A20"/>
  </w:style>
  <w:style w:type="character" w:customStyle="1" w:styleId="author-rss">
    <w:name w:val="author-rss"/>
    <w:rsid w:val="00240A20"/>
  </w:style>
  <w:style w:type="character" w:customStyle="1" w:styleId="fbsharecountwrapper">
    <w:name w:val="fb_share_count_wrapper"/>
    <w:rsid w:val="00240A20"/>
  </w:style>
  <w:style w:type="character" w:customStyle="1" w:styleId="fbbuttontext">
    <w:name w:val="fb_button_text"/>
    <w:rsid w:val="00240A20"/>
  </w:style>
  <w:style w:type="character" w:customStyle="1" w:styleId="hw">
    <w:name w:val="hw"/>
    <w:rsid w:val="00240A20"/>
  </w:style>
  <w:style w:type="character" w:customStyle="1" w:styleId="linktotop">
    <w:name w:val="linktotop"/>
    <w:rsid w:val="00240A20"/>
  </w:style>
  <w:style w:type="character" w:customStyle="1" w:styleId="maintextbldleft">
    <w:name w:val="maintextbldleft"/>
    <w:rsid w:val="00240A20"/>
  </w:style>
  <w:style w:type="character" w:customStyle="1" w:styleId="maintextleft">
    <w:name w:val="maintextleft"/>
    <w:rsid w:val="00240A20"/>
  </w:style>
  <w:style w:type="character" w:customStyle="1" w:styleId="descriptionstyle1block">
    <w:name w:val="description style1 block"/>
    <w:rsid w:val="00240A20"/>
  </w:style>
  <w:style w:type="character" w:customStyle="1" w:styleId="gutter-right-1">
    <w:name w:val="gutter-right-1"/>
    <w:basedOn w:val="DefaultParagraphFont"/>
    <w:rsid w:val="00240A20"/>
  </w:style>
  <w:style w:type="character" w:customStyle="1" w:styleId="FontStyle39">
    <w:name w:val="Font Style39"/>
    <w:uiPriority w:val="99"/>
    <w:rsid w:val="00240A20"/>
    <w:rPr>
      <w:rFonts w:ascii="Constantia" w:hAnsi="Constantia" w:cs="Constantia" w:hint="default"/>
      <w:b/>
      <w:bCs/>
      <w:sz w:val="18"/>
      <w:szCs w:val="18"/>
    </w:rPr>
  </w:style>
  <w:style w:type="character" w:customStyle="1" w:styleId="6">
    <w:name w:val="6"/>
    <w:rsid w:val="00240A20"/>
    <w:rPr>
      <w:rFonts w:ascii="Arial" w:hAnsi="Arial" w:cs="Arial" w:hint="default"/>
      <w:bCs/>
      <w:sz w:val="20"/>
      <w:u w:val="single"/>
      <w:lang w:val="en-US" w:eastAsia="en-US" w:bidi="ar-SA"/>
    </w:rPr>
  </w:style>
  <w:style w:type="character" w:customStyle="1" w:styleId="posa">
    <w:name w:val="pos(a)"/>
    <w:basedOn w:val="DefaultParagraphFont"/>
    <w:rsid w:val="00240A20"/>
  </w:style>
  <w:style w:type="character" w:customStyle="1" w:styleId="u-hiddeninnarrowenv">
    <w:name w:val="u-hiddeninnarrowenv"/>
    <w:basedOn w:val="DefaultParagraphFont"/>
    <w:rsid w:val="00240A20"/>
  </w:style>
  <w:style w:type="character" w:customStyle="1" w:styleId="followbutton-bird">
    <w:name w:val="followbutton-bird"/>
    <w:basedOn w:val="DefaultParagraphFont"/>
    <w:rsid w:val="00240A20"/>
  </w:style>
  <w:style w:type="character" w:customStyle="1" w:styleId="tweetauthor-name">
    <w:name w:val="tweetauthor-name"/>
    <w:basedOn w:val="DefaultParagraphFont"/>
    <w:rsid w:val="00240A20"/>
  </w:style>
  <w:style w:type="character" w:customStyle="1" w:styleId="tweetauthor-verifiedbadge">
    <w:name w:val="tweetauthor-verifiedbadge"/>
    <w:basedOn w:val="DefaultParagraphFont"/>
    <w:rsid w:val="00240A20"/>
  </w:style>
  <w:style w:type="character" w:customStyle="1" w:styleId="tweetauthor-screenname">
    <w:name w:val="tweetauthor-screenname"/>
    <w:basedOn w:val="DefaultParagraphFont"/>
    <w:rsid w:val="00240A20"/>
  </w:style>
  <w:style w:type="character" w:customStyle="1" w:styleId="u-hiddenvisually">
    <w:name w:val="u-hiddenvisually"/>
    <w:basedOn w:val="DefaultParagraphFont"/>
    <w:rsid w:val="00240A20"/>
  </w:style>
  <w:style w:type="character" w:customStyle="1" w:styleId="tweetaction-stat">
    <w:name w:val="tweetaction-stat"/>
    <w:basedOn w:val="DefaultParagraphFont"/>
    <w:rsid w:val="00240A20"/>
  </w:style>
  <w:style w:type="character" w:customStyle="1" w:styleId="related">
    <w:name w:val="related"/>
    <w:basedOn w:val="DefaultParagraphFont"/>
    <w:rsid w:val="00240A20"/>
  </w:style>
  <w:style w:type="character" w:customStyle="1" w:styleId="related-content">
    <w:name w:val="related-content"/>
    <w:basedOn w:val="DefaultParagraphFont"/>
    <w:rsid w:val="00240A20"/>
  </w:style>
  <w:style w:type="character" w:customStyle="1" w:styleId="name-of-author">
    <w:name w:val="name-of-author"/>
    <w:basedOn w:val="DefaultParagraphFont"/>
    <w:rsid w:val="00240A20"/>
  </w:style>
  <w:style w:type="character" w:customStyle="1" w:styleId="first-name">
    <w:name w:val="first-name"/>
    <w:basedOn w:val="DefaultParagraphFont"/>
    <w:rsid w:val="00240A20"/>
  </w:style>
  <w:style w:type="character" w:customStyle="1" w:styleId="last-name">
    <w:name w:val="last-name"/>
    <w:basedOn w:val="DefaultParagraphFont"/>
    <w:rsid w:val="00240A20"/>
  </w:style>
  <w:style w:type="character" w:customStyle="1" w:styleId="caption10">
    <w:name w:val="caption1"/>
    <w:basedOn w:val="DefaultParagraphFont"/>
    <w:rsid w:val="00240A20"/>
  </w:style>
  <w:style w:type="character" w:customStyle="1" w:styleId="recirc-text">
    <w:name w:val="&quot;recirc-text”"/>
    <w:basedOn w:val="DefaultParagraphFont"/>
    <w:rsid w:val="00240A20"/>
  </w:style>
  <w:style w:type="character" w:customStyle="1" w:styleId="video-icon">
    <w:name w:val="video-icon"/>
    <w:basedOn w:val="DefaultParagraphFont"/>
    <w:rsid w:val="00240A20"/>
  </w:style>
  <w:style w:type="character" w:customStyle="1" w:styleId="powa-shot-play-btn-text">
    <w:name w:val="powa-shot-play-btn-text"/>
    <w:basedOn w:val="DefaultParagraphFont"/>
    <w:rsid w:val="00240A20"/>
  </w:style>
  <w:style w:type="character" w:customStyle="1" w:styleId="powa-shot-click">
    <w:name w:val="powa-shot-click"/>
    <w:basedOn w:val="DefaultParagraphFont"/>
    <w:rsid w:val="00240A20"/>
  </w:style>
  <w:style w:type="character" w:customStyle="1" w:styleId="wpv-blurb">
    <w:name w:val="wpv-blurb"/>
    <w:basedOn w:val="DefaultParagraphFont"/>
    <w:rsid w:val="00240A20"/>
  </w:style>
  <w:style w:type="character" w:customStyle="1" w:styleId="pb-caption">
    <w:name w:val="pb-caption"/>
    <w:basedOn w:val="DefaultParagraphFont"/>
    <w:rsid w:val="00240A20"/>
  </w:style>
  <w:style w:type="paragraph" w:customStyle="1" w:styleId="NoteLevel23">
    <w:name w:val="Note Level 23"/>
    <w:basedOn w:val="Normal"/>
    <w:next w:val="Normal"/>
    <w:uiPriority w:val="99"/>
    <w:qFormat/>
    <w:rsid w:val="00240A20"/>
    <w:pPr>
      <w:keepNext/>
      <w:ind w:left="288" w:right="288"/>
    </w:pPr>
    <w:rPr>
      <w:rFonts w:eastAsia="MS Gothic" w:cs="Times New Roman"/>
      <w:szCs w:val="20"/>
    </w:rPr>
  </w:style>
  <w:style w:type="character" w:customStyle="1" w:styleId="m-2745674872889869693gmail-style13ptbold">
    <w:name w:val="m_-2745674872889869693gmail-style13ptbold"/>
    <w:basedOn w:val="DefaultParagraphFont"/>
    <w:rsid w:val="00240A20"/>
  </w:style>
  <w:style w:type="character" w:customStyle="1" w:styleId="m-2745674872889869693gmail-styleunderline">
    <w:name w:val="m_-2745674872889869693gmail-styleunderline"/>
    <w:basedOn w:val="DefaultParagraphFont"/>
    <w:rsid w:val="00240A20"/>
  </w:style>
  <w:style w:type="character" w:customStyle="1" w:styleId="HeaderChar3">
    <w:name w:val="Header Char3"/>
    <w:basedOn w:val="DefaultParagraphFont"/>
    <w:uiPriority w:val="99"/>
    <w:semiHidden/>
    <w:rsid w:val="00240A20"/>
    <w:rPr>
      <w:rFonts w:ascii="Georgia" w:hAnsi="Georgia"/>
    </w:rPr>
  </w:style>
  <w:style w:type="paragraph" w:customStyle="1" w:styleId="NoteLevel24">
    <w:name w:val="Note Level 24"/>
    <w:basedOn w:val="Normal"/>
    <w:next w:val="Normal"/>
    <w:uiPriority w:val="99"/>
    <w:qFormat/>
    <w:rsid w:val="00240A20"/>
    <w:pPr>
      <w:keepNext/>
      <w:ind w:left="288" w:right="288"/>
    </w:pPr>
    <w:rPr>
      <w:rFonts w:eastAsia="MS Gothic" w:cs="Times New Roman"/>
      <w:sz w:val="24"/>
      <w:szCs w:val="20"/>
    </w:rPr>
  </w:style>
  <w:style w:type="paragraph" w:customStyle="1" w:styleId="NoteLevel25">
    <w:name w:val="Note Level 25"/>
    <w:basedOn w:val="Normal"/>
    <w:next w:val="Normal"/>
    <w:uiPriority w:val="99"/>
    <w:qFormat/>
    <w:rsid w:val="00240A20"/>
    <w:pPr>
      <w:keepNext/>
      <w:ind w:left="288" w:right="288"/>
    </w:pPr>
    <w:rPr>
      <w:rFonts w:eastAsia="MS Gothic" w:cs="Times New Roman"/>
      <w:szCs w:val="20"/>
    </w:rPr>
  </w:style>
  <w:style w:type="character" w:customStyle="1" w:styleId="m-8174075135221778500gmail-styleunderline">
    <w:name w:val="m_-8174075135221778500gmail-styleunderline"/>
    <w:basedOn w:val="DefaultParagraphFont"/>
    <w:rsid w:val="00240A20"/>
  </w:style>
  <w:style w:type="character" w:customStyle="1" w:styleId="UnresolvedMention31">
    <w:name w:val="Unresolved Mention31"/>
    <w:basedOn w:val="DefaultParagraphFont"/>
    <w:uiPriority w:val="99"/>
    <w:semiHidden/>
    <w:unhideWhenUsed/>
    <w:rsid w:val="00240A20"/>
    <w:rPr>
      <w:color w:val="808080"/>
      <w:shd w:val="clear" w:color="auto" w:fill="E6E6E6"/>
    </w:rPr>
  </w:style>
  <w:style w:type="paragraph" w:customStyle="1" w:styleId="Analysis">
    <w:name w:val="Analysis"/>
    <w:basedOn w:val="Heading2"/>
    <w:uiPriority w:val="4"/>
    <w:qFormat/>
    <w:rsid w:val="00240A20"/>
    <w:pPr>
      <w:jc w:val="left"/>
    </w:pPr>
    <w:rPr>
      <w:sz w:val="22"/>
      <w:u w:val="none"/>
    </w:rPr>
  </w:style>
  <w:style w:type="paragraph" w:customStyle="1" w:styleId="element">
    <w:name w:val="element"/>
    <w:basedOn w:val="Normal"/>
    <w:uiPriority w:val="99"/>
    <w:qFormat/>
    <w:rsid w:val="00240A20"/>
    <w:pPr>
      <w:spacing w:before="100" w:beforeAutospacing="1" w:after="100" w:afterAutospacing="1"/>
    </w:pPr>
    <w:rPr>
      <w:rFonts w:eastAsia="Times New Roman"/>
    </w:rPr>
  </w:style>
  <w:style w:type="paragraph" w:customStyle="1" w:styleId="counter-paragraph">
    <w:name w:val="counter-paragraph"/>
    <w:basedOn w:val="Normal"/>
    <w:uiPriority w:val="99"/>
    <w:qFormat/>
    <w:rsid w:val="00240A20"/>
    <w:pPr>
      <w:spacing w:before="100" w:beforeAutospacing="1" w:after="100" w:afterAutospacing="1"/>
    </w:pPr>
    <w:rPr>
      <w:rFonts w:eastAsia="Times New Roman"/>
    </w:rPr>
  </w:style>
  <w:style w:type="paragraph" w:customStyle="1" w:styleId="analytics0">
    <w:name w:val="analytics"/>
    <w:basedOn w:val="Heading4"/>
    <w:link w:val="analyticsChar0"/>
    <w:uiPriority w:val="4"/>
    <w:qFormat/>
    <w:rsid w:val="00240A20"/>
    <w:rPr>
      <w:color w:val="244061" w:themeColor="accent1" w:themeShade="80"/>
    </w:rPr>
  </w:style>
  <w:style w:type="character" w:customStyle="1" w:styleId="analyticsChar0">
    <w:name w:val="analytics Char"/>
    <w:basedOn w:val="DefaultParagraphFont"/>
    <w:link w:val="analytics0"/>
    <w:uiPriority w:val="4"/>
    <w:rsid w:val="00240A20"/>
    <w:rPr>
      <w:rFonts w:eastAsiaTheme="majorEastAsia" w:cstheme="majorBidi"/>
      <w:b/>
      <w:bCs/>
      <w:color w:val="244061" w:themeColor="accent1" w:themeShade="80"/>
      <w:sz w:val="26"/>
    </w:rPr>
  </w:style>
  <w:style w:type="character" w:customStyle="1" w:styleId="media-captiontext">
    <w:name w:val="media-caption__text"/>
    <w:basedOn w:val="DefaultParagraphFont"/>
    <w:rsid w:val="00240A20"/>
  </w:style>
  <w:style w:type="character" w:customStyle="1" w:styleId="m6210712409020973331gmail-styleunderline">
    <w:name w:val="m_6210712409020973331gmail-styleunderline"/>
    <w:basedOn w:val="DefaultParagraphFont"/>
    <w:rsid w:val="00240A20"/>
  </w:style>
  <w:style w:type="character" w:customStyle="1" w:styleId="style13">
    <w:name w:val="style1"/>
    <w:rsid w:val="00240A20"/>
  </w:style>
  <w:style w:type="character" w:customStyle="1" w:styleId="CharChar2">
    <w:name w:val="Char Char2"/>
    <w:rsid w:val="00240A20"/>
    <w:rPr>
      <w:rFonts w:cs="Arial"/>
      <w:bCs/>
      <w:szCs w:val="26"/>
      <w:u w:val="single"/>
      <w:lang w:val="en-US" w:eastAsia="en-US" w:bidi="ar-SA"/>
    </w:rPr>
  </w:style>
  <w:style w:type="character" w:customStyle="1" w:styleId="pmtermsel">
    <w:name w:val="pmtermsel"/>
    <w:rsid w:val="00240A20"/>
  </w:style>
  <w:style w:type="character" w:customStyle="1" w:styleId="showipapr">
    <w:name w:val="show_ipapr"/>
    <w:rsid w:val="00240A20"/>
  </w:style>
  <w:style w:type="character" w:customStyle="1" w:styleId="dnindex">
    <w:name w:val="dnindex"/>
    <w:rsid w:val="00240A20"/>
  </w:style>
  <w:style w:type="character" w:customStyle="1" w:styleId="author-bio-box">
    <w:name w:val="author-bio-box"/>
    <w:rsid w:val="00240A20"/>
  </w:style>
  <w:style w:type="character" w:customStyle="1" w:styleId="UnderlineChar1Char">
    <w:name w:val="Underline Char1 Char"/>
    <w:rsid w:val="00240A20"/>
    <w:rPr>
      <w:rFonts w:ascii="Cambria (Body)" w:eastAsia="MS Mincho" w:hAnsi="Cambria (Body)" w:cs="Times New Roman"/>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40A2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40A20"/>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40A2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40A20"/>
    <w:rPr>
      <w:rFonts w:eastAsia="MS Mincho"/>
      <w:b/>
      <w:u w:val="single"/>
    </w:rPr>
  </w:style>
  <w:style w:type="character" w:customStyle="1" w:styleId="UnderlineCharCharChar1">
    <w:name w:val="Underline Char Char Char1"/>
    <w:rsid w:val="00240A2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40A2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40A20"/>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40A2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40A20"/>
    <w:rPr>
      <w:rFonts w:eastAsia="MS Mincho"/>
      <w:b/>
      <w:u w:val="single"/>
    </w:rPr>
  </w:style>
  <w:style w:type="paragraph" w:customStyle="1" w:styleId="CardBody">
    <w:name w:val="Card Body"/>
    <w:basedOn w:val="Normal"/>
    <w:link w:val="CardBodyChar"/>
    <w:qFormat/>
    <w:rsid w:val="00240A20"/>
    <w:rPr>
      <w:rFonts w:eastAsia="Times New Roman"/>
    </w:rPr>
  </w:style>
  <w:style w:type="character" w:customStyle="1" w:styleId="CardBodyChar">
    <w:name w:val="Card Body Char"/>
    <w:link w:val="CardBody"/>
    <w:rsid w:val="00240A20"/>
    <w:rPr>
      <w:rFonts w:eastAsia="Times New Roman"/>
    </w:rPr>
  </w:style>
  <w:style w:type="character" w:customStyle="1" w:styleId="ptitleinside">
    <w:name w:val="p_title_inside"/>
    <w:rsid w:val="00240A20"/>
  </w:style>
  <w:style w:type="paragraph" w:customStyle="1" w:styleId="StyleBoldandUnderlineChar11ptBorderSinglesolidline">
    <w:name w:val="Style Bold and Underline Char + 11 pt Border: : (Single solid line..."/>
    <w:link w:val="StyleBoldandUnderlineChar11ptBorderSinglesolidlineChar"/>
    <w:qFormat/>
    <w:rsid w:val="00240A20"/>
    <w:pPr>
      <w:spacing w:after="200" w:line="276" w:lineRule="auto"/>
    </w:pPr>
    <w:rPr>
      <w:rFonts w:eastAsia="Times New Roman" w:cs="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40A20"/>
    <w:rPr>
      <w:rFonts w:eastAsia="Times New Roman" w:cs="Times New Roman"/>
      <w:b/>
      <w:bCs/>
      <w:szCs w:val="20"/>
      <w:u w:val="single"/>
      <w:bdr w:val="single" w:sz="4" w:space="0" w:color="auto"/>
    </w:rPr>
  </w:style>
  <w:style w:type="numbering" w:customStyle="1" w:styleId="NoList111111">
    <w:name w:val="No List111111"/>
    <w:next w:val="NoList"/>
    <w:uiPriority w:val="99"/>
    <w:semiHidden/>
    <w:unhideWhenUsed/>
    <w:rsid w:val="00240A20"/>
  </w:style>
  <w:style w:type="numbering" w:customStyle="1" w:styleId="NoList1111111">
    <w:name w:val="No List1111111"/>
    <w:next w:val="NoList"/>
    <w:uiPriority w:val="99"/>
    <w:semiHidden/>
    <w:unhideWhenUsed/>
    <w:rsid w:val="00240A20"/>
  </w:style>
  <w:style w:type="numbering" w:customStyle="1" w:styleId="NoList11111111">
    <w:name w:val="No List11111111"/>
    <w:next w:val="NoList"/>
    <w:uiPriority w:val="99"/>
    <w:semiHidden/>
    <w:unhideWhenUsed/>
    <w:rsid w:val="00240A20"/>
  </w:style>
  <w:style w:type="numbering" w:customStyle="1" w:styleId="NoList111111111">
    <w:name w:val="No List111111111"/>
    <w:next w:val="NoList"/>
    <w:uiPriority w:val="99"/>
    <w:semiHidden/>
    <w:unhideWhenUsed/>
    <w:rsid w:val="00240A20"/>
  </w:style>
  <w:style w:type="numbering" w:customStyle="1" w:styleId="NoList1111111111">
    <w:name w:val="No List1111111111"/>
    <w:next w:val="NoList"/>
    <w:uiPriority w:val="99"/>
    <w:semiHidden/>
    <w:unhideWhenUsed/>
    <w:rsid w:val="00240A20"/>
  </w:style>
  <w:style w:type="numbering" w:customStyle="1" w:styleId="NoList11111111111">
    <w:name w:val="No List11111111111"/>
    <w:next w:val="NoList"/>
    <w:uiPriority w:val="99"/>
    <w:semiHidden/>
    <w:unhideWhenUsed/>
    <w:rsid w:val="00240A20"/>
  </w:style>
  <w:style w:type="numbering" w:customStyle="1" w:styleId="NoList111111111111">
    <w:name w:val="No List111111111111"/>
    <w:next w:val="NoList"/>
    <w:uiPriority w:val="99"/>
    <w:semiHidden/>
    <w:unhideWhenUsed/>
    <w:rsid w:val="00240A20"/>
  </w:style>
  <w:style w:type="numbering" w:customStyle="1" w:styleId="NoList1111111111111">
    <w:name w:val="No List1111111111111"/>
    <w:next w:val="NoList"/>
    <w:uiPriority w:val="99"/>
    <w:semiHidden/>
    <w:unhideWhenUsed/>
    <w:rsid w:val="00240A20"/>
  </w:style>
  <w:style w:type="numbering" w:customStyle="1" w:styleId="NoList11111111111111">
    <w:name w:val="No List11111111111111"/>
    <w:next w:val="NoList"/>
    <w:uiPriority w:val="99"/>
    <w:semiHidden/>
    <w:unhideWhenUsed/>
    <w:rsid w:val="00240A20"/>
  </w:style>
  <w:style w:type="numbering" w:customStyle="1" w:styleId="NoList111111111111111">
    <w:name w:val="No List111111111111111"/>
    <w:next w:val="NoList"/>
    <w:uiPriority w:val="99"/>
    <w:semiHidden/>
    <w:unhideWhenUsed/>
    <w:rsid w:val="00240A20"/>
  </w:style>
  <w:style w:type="numbering" w:customStyle="1" w:styleId="NoList1111111111111111">
    <w:name w:val="No List1111111111111111"/>
    <w:next w:val="NoList"/>
    <w:uiPriority w:val="99"/>
    <w:semiHidden/>
    <w:unhideWhenUsed/>
    <w:rsid w:val="00240A20"/>
  </w:style>
  <w:style w:type="numbering" w:customStyle="1" w:styleId="NoList11111111111111111">
    <w:name w:val="No List11111111111111111"/>
    <w:next w:val="NoList"/>
    <w:uiPriority w:val="99"/>
    <w:semiHidden/>
    <w:unhideWhenUsed/>
    <w:rsid w:val="00240A20"/>
  </w:style>
  <w:style w:type="numbering" w:customStyle="1" w:styleId="NoList111111111111111111">
    <w:name w:val="No List111111111111111111"/>
    <w:next w:val="NoList"/>
    <w:uiPriority w:val="99"/>
    <w:semiHidden/>
    <w:unhideWhenUsed/>
    <w:rsid w:val="00240A20"/>
  </w:style>
  <w:style w:type="numbering" w:customStyle="1" w:styleId="NoList1111111111111111111">
    <w:name w:val="No List1111111111111111111"/>
    <w:next w:val="NoList"/>
    <w:uiPriority w:val="99"/>
    <w:semiHidden/>
    <w:unhideWhenUsed/>
    <w:rsid w:val="00240A20"/>
  </w:style>
  <w:style w:type="numbering" w:customStyle="1" w:styleId="NoList11111111111111111111">
    <w:name w:val="No List11111111111111111111"/>
    <w:next w:val="NoList"/>
    <w:uiPriority w:val="99"/>
    <w:semiHidden/>
    <w:unhideWhenUsed/>
    <w:rsid w:val="00240A20"/>
  </w:style>
  <w:style w:type="character" w:customStyle="1" w:styleId="l7">
    <w:name w:val="l7"/>
    <w:rsid w:val="00240A20"/>
  </w:style>
  <w:style w:type="character" w:customStyle="1" w:styleId="l9">
    <w:name w:val="l9"/>
    <w:rsid w:val="00240A20"/>
  </w:style>
  <w:style w:type="character" w:customStyle="1" w:styleId="l">
    <w:name w:val="l"/>
    <w:rsid w:val="00240A20"/>
  </w:style>
  <w:style w:type="character" w:customStyle="1" w:styleId="l6">
    <w:name w:val="l6"/>
    <w:rsid w:val="00240A20"/>
  </w:style>
  <w:style w:type="character" w:customStyle="1" w:styleId="BLOCKTITLEChar1">
    <w:name w:val="BLOCK TITLE Char"/>
    <w:basedOn w:val="DefaultParagraphFont"/>
    <w:link w:val="BLOCKTITLE1"/>
    <w:uiPriority w:val="99"/>
    <w:rsid w:val="00240A20"/>
    <w:rPr>
      <w:rFonts w:ascii="Sylfaen" w:eastAsiaTheme="majorEastAsia" w:hAnsi="Sylfaen" w:cstheme="majorBidi"/>
      <w:b/>
      <w:bCs/>
      <w:caps/>
      <w:kern w:val="32"/>
      <w:sz w:val="32"/>
      <w:szCs w:val="32"/>
    </w:rPr>
  </w:style>
  <w:style w:type="paragraph" w:customStyle="1" w:styleId="Second">
    <w:name w:val="Second"/>
    <w:basedOn w:val="Normal"/>
    <w:uiPriority w:val="99"/>
    <w:qFormat/>
    <w:rsid w:val="00240A20"/>
    <w:rPr>
      <w:rFonts w:ascii="Arial" w:eastAsia="Times New Roman" w:hAnsi="Arial"/>
      <w:b/>
      <w:caps/>
      <w:szCs w:val="20"/>
    </w:rPr>
  </w:style>
  <w:style w:type="character" w:customStyle="1" w:styleId="heading2char0">
    <w:name w:val="heading2char"/>
    <w:rsid w:val="00240A20"/>
  </w:style>
  <w:style w:type="paragraph" w:customStyle="1" w:styleId="document0">
    <w:name w:val="document"/>
    <w:basedOn w:val="Normal"/>
    <w:uiPriority w:val="99"/>
    <w:qFormat/>
    <w:rsid w:val="00240A20"/>
    <w:pPr>
      <w:spacing w:before="100" w:beforeAutospacing="1" w:after="100" w:afterAutospacing="1"/>
    </w:pPr>
    <w:rPr>
      <w:sz w:val="24"/>
    </w:rPr>
  </w:style>
  <w:style w:type="character" w:customStyle="1" w:styleId="footnote-item">
    <w:name w:val="footnote-item"/>
    <w:basedOn w:val="DefaultParagraphFont"/>
    <w:rsid w:val="00240A20"/>
  </w:style>
  <w:style w:type="paragraph" w:customStyle="1" w:styleId="nospace">
    <w:name w:val="nospace"/>
    <w:basedOn w:val="Normal"/>
    <w:qFormat/>
    <w:rsid w:val="00240A20"/>
    <w:pPr>
      <w:spacing w:before="100" w:beforeAutospacing="1" w:after="100" w:afterAutospacing="1"/>
    </w:pPr>
    <w:rPr>
      <w:rFonts w:eastAsia="Times New Roman"/>
      <w:sz w:val="24"/>
    </w:rPr>
  </w:style>
  <w:style w:type="character" w:customStyle="1" w:styleId="articlehdr">
    <w:name w:val="articlehdr"/>
    <w:basedOn w:val="DefaultParagraphFont"/>
    <w:rsid w:val="00240A20"/>
  </w:style>
  <w:style w:type="character" w:customStyle="1" w:styleId="crosslinkpopup">
    <w:name w:val="crosslinkpopup"/>
    <w:rsid w:val="00240A20"/>
  </w:style>
  <w:style w:type="character" w:customStyle="1" w:styleId="m-6801723250464042099gmail-s1">
    <w:name w:val="m_-6801723250464042099gmail-s1"/>
    <w:basedOn w:val="DefaultParagraphFont"/>
    <w:rsid w:val="00240A20"/>
  </w:style>
  <w:style w:type="character" w:customStyle="1" w:styleId="m-6801723250464042099gmail-apple-converted-space">
    <w:name w:val="m_-6801723250464042099gmail-apple-converted-space"/>
    <w:basedOn w:val="DefaultParagraphFont"/>
    <w:rsid w:val="00240A20"/>
  </w:style>
  <w:style w:type="character" w:customStyle="1" w:styleId="m-5156237671796814033gmail-styleunderline">
    <w:name w:val="m_-5156237671796814033gmail-styleunderline"/>
    <w:basedOn w:val="DefaultParagraphFont"/>
    <w:rsid w:val="00240A20"/>
  </w:style>
  <w:style w:type="character" w:customStyle="1" w:styleId="m-4762484309974835474gmail-style13ptbold">
    <w:name w:val="m_-4762484309974835474gmail-style13ptbold"/>
    <w:basedOn w:val="DefaultParagraphFont"/>
    <w:rsid w:val="00240A20"/>
  </w:style>
  <w:style w:type="character" w:customStyle="1" w:styleId="m-4762484309974835474gmail-styleunderline">
    <w:name w:val="m_-4762484309974835474gmail-styleunderline"/>
    <w:basedOn w:val="DefaultParagraphFont"/>
    <w:rsid w:val="00240A20"/>
  </w:style>
  <w:style w:type="character" w:customStyle="1" w:styleId="trcrboxheaderspan">
    <w:name w:val="trc_rbox_header_span"/>
    <w:basedOn w:val="DefaultParagraphFont"/>
    <w:rsid w:val="00240A20"/>
  </w:style>
  <w:style w:type="character" w:customStyle="1" w:styleId="video-label">
    <w:name w:val="video-label"/>
    <w:basedOn w:val="DefaultParagraphFont"/>
    <w:rsid w:val="00240A20"/>
  </w:style>
  <w:style w:type="character" w:customStyle="1" w:styleId="branding">
    <w:name w:val="branding"/>
    <w:basedOn w:val="DefaultParagraphFont"/>
    <w:rsid w:val="00240A20"/>
  </w:style>
  <w:style w:type="character" w:customStyle="1" w:styleId="powa-tease">
    <w:name w:val="powa-tease"/>
    <w:basedOn w:val="DefaultParagraphFont"/>
    <w:rsid w:val="00240A20"/>
  </w:style>
  <w:style w:type="character" w:customStyle="1" w:styleId="powa-byline">
    <w:name w:val="powa-byline"/>
    <w:basedOn w:val="DefaultParagraphFont"/>
    <w:rsid w:val="00240A20"/>
  </w:style>
  <w:style w:type="paragraph" w:customStyle="1" w:styleId="excerpt">
    <w:name w:val="excerpt"/>
    <w:basedOn w:val="Normal"/>
    <w:rsid w:val="00240A20"/>
    <w:pPr>
      <w:spacing w:before="100" w:beforeAutospacing="1" w:after="100" w:afterAutospacing="1"/>
    </w:pPr>
    <w:rPr>
      <w:rFonts w:eastAsia="Times New Roman"/>
      <w:sz w:val="24"/>
    </w:rPr>
  </w:style>
  <w:style w:type="character" w:customStyle="1" w:styleId="by">
    <w:name w:val="by"/>
    <w:basedOn w:val="DefaultParagraphFont"/>
    <w:rsid w:val="00240A20"/>
  </w:style>
  <w:style w:type="character" w:customStyle="1" w:styleId="link">
    <w:name w:val="link"/>
    <w:basedOn w:val="DefaultParagraphFont"/>
    <w:rsid w:val="00240A20"/>
  </w:style>
  <w:style w:type="character" w:customStyle="1" w:styleId="slideshowcount">
    <w:name w:val="slideshow_count"/>
    <w:basedOn w:val="DefaultParagraphFont"/>
    <w:rsid w:val="00240A20"/>
  </w:style>
  <w:style w:type="character" w:customStyle="1" w:styleId="smallvideotitle">
    <w:name w:val="smallvideo_title"/>
    <w:basedOn w:val="DefaultParagraphFont"/>
    <w:rsid w:val="00240A20"/>
  </w:style>
  <w:style w:type="paragraph" w:customStyle="1" w:styleId="jwplayer-inline--title">
    <w:name w:val="jwplayer-inline--title"/>
    <w:basedOn w:val="Normal"/>
    <w:rsid w:val="00240A20"/>
    <w:pPr>
      <w:spacing w:before="100" w:beforeAutospacing="1" w:after="100" w:afterAutospacing="1"/>
    </w:pPr>
    <w:rPr>
      <w:rFonts w:eastAsia="Times New Roman"/>
      <w:sz w:val="24"/>
    </w:rPr>
  </w:style>
  <w:style w:type="paragraph" w:customStyle="1" w:styleId="jw-volume-update">
    <w:name w:val="jw-volume-update"/>
    <w:basedOn w:val="Normal"/>
    <w:rsid w:val="00240A20"/>
    <w:pPr>
      <w:spacing w:before="100" w:beforeAutospacing="1" w:after="100" w:afterAutospacing="1"/>
    </w:pPr>
    <w:rPr>
      <w:rFonts w:eastAsia="Times New Roman"/>
      <w:sz w:val="24"/>
    </w:rPr>
  </w:style>
  <w:style w:type="character" w:customStyle="1" w:styleId="button-text">
    <w:name w:val="button-text"/>
    <w:basedOn w:val="DefaultParagraphFont"/>
    <w:rsid w:val="00240A20"/>
  </w:style>
  <w:style w:type="paragraph" w:customStyle="1" w:styleId="css-1ygdjhk">
    <w:name w:val="css-1ygdjhk"/>
    <w:basedOn w:val="Normal"/>
    <w:rsid w:val="00240A20"/>
    <w:pPr>
      <w:spacing w:before="100" w:beforeAutospacing="1" w:after="100" w:afterAutospacing="1"/>
    </w:pPr>
    <w:rPr>
      <w:rFonts w:eastAsia="Times New Roman"/>
      <w:sz w:val="24"/>
    </w:rPr>
  </w:style>
  <w:style w:type="character" w:customStyle="1" w:styleId="css-8l6xbc">
    <w:name w:val="css-8l6xbc"/>
    <w:basedOn w:val="DefaultParagraphFont"/>
    <w:rsid w:val="00240A20"/>
  </w:style>
  <w:style w:type="paragraph" w:customStyle="1" w:styleId="pg-bodycopy">
    <w:name w:val="pg-bodycopy"/>
    <w:basedOn w:val="Normal"/>
    <w:rsid w:val="00240A20"/>
    <w:pPr>
      <w:spacing w:before="100" w:beforeAutospacing="1" w:after="100" w:afterAutospacing="1"/>
    </w:pPr>
    <w:rPr>
      <w:rFonts w:eastAsia="Times New Roman"/>
      <w:sz w:val="24"/>
    </w:rPr>
  </w:style>
  <w:style w:type="paragraph" w:customStyle="1" w:styleId="g-aipstyle0">
    <w:name w:val="g-aipstyle0"/>
    <w:basedOn w:val="Normal"/>
    <w:rsid w:val="00240A20"/>
    <w:pPr>
      <w:spacing w:before="100" w:beforeAutospacing="1" w:after="100" w:afterAutospacing="1"/>
    </w:pPr>
    <w:rPr>
      <w:rFonts w:eastAsia="Times New Roman"/>
      <w:sz w:val="24"/>
    </w:rPr>
  </w:style>
  <w:style w:type="paragraph" w:customStyle="1" w:styleId="g-aipstyle1">
    <w:name w:val="g-aipstyle1"/>
    <w:basedOn w:val="Normal"/>
    <w:rsid w:val="00240A20"/>
    <w:pPr>
      <w:spacing w:before="100" w:beforeAutospacing="1" w:after="100" w:afterAutospacing="1"/>
    </w:pPr>
    <w:rPr>
      <w:rFonts w:eastAsia="Times New Roman"/>
      <w:sz w:val="24"/>
    </w:rPr>
  </w:style>
  <w:style w:type="paragraph" w:customStyle="1" w:styleId="g-aipstyle2">
    <w:name w:val="g-aipstyle2"/>
    <w:basedOn w:val="Normal"/>
    <w:rsid w:val="00240A20"/>
    <w:pPr>
      <w:spacing w:before="100" w:beforeAutospacing="1" w:after="100" w:afterAutospacing="1"/>
    </w:pPr>
    <w:rPr>
      <w:rFonts w:eastAsia="Times New Roman"/>
      <w:sz w:val="24"/>
    </w:rPr>
  </w:style>
  <w:style w:type="paragraph" w:customStyle="1" w:styleId="g-aipstyle3">
    <w:name w:val="g-aipstyle3"/>
    <w:basedOn w:val="Normal"/>
    <w:rsid w:val="00240A20"/>
    <w:pPr>
      <w:spacing w:before="100" w:beforeAutospacing="1" w:after="100" w:afterAutospacing="1"/>
    </w:pPr>
    <w:rPr>
      <w:rFonts w:eastAsia="Times New Roman"/>
      <w:sz w:val="24"/>
    </w:rPr>
  </w:style>
  <w:style w:type="paragraph" w:customStyle="1" w:styleId="g-aipstyle4">
    <w:name w:val="g-aipstyle4"/>
    <w:basedOn w:val="Normal"/>
    <w:rsid w:val="00240A20"/>
    <w:pPr>
      <w:spacing w:before="100" w:beforeAutospacing="1" w:after="100" w:afterAutospacing="1"/>
    </w:pPr>
    <w:rPr>
      <w:rFonts w:eastAsia="Times New Roman"/>
      <w:sz w:val="24"/>
    </w:rPr>
  </w:style>
  <w:style w:type="paragraph" w:customStyle="1" w:styleId="g-aipstyle5">
    <w:name w:val="g-aipstyle5"/>
    <w:basedOn w:val="Normal"/>
    <w:rsid w:val="00240A20"/>
    <w:pPr>
      <w:spacing w:before="100" w:beforeAutospacing="1" w:after="100" w:afterAutospacing="1"/>
    </w:pPr>
    <w:rPr>
      <w:rFonts w:eastAsia="Times New Roman"/>
      <w:sz w:val="24"/>
    </w:rPr>
  </w:style>
  <w:style w:type="paragraph" w:customStyle="1" w:styleId="g-aipstyle6">
    <w:name w:val="g-aipstyle6"/>
    <w:basedOn w:val="Normal"/>
    <w:rsid w:val="00240A20"/>
    <w:pPr>
      <w:spacing w:before="100" w:beforeAutospacing="1" w:after="100" w:afterAutospacing="1"/>
    </w:pPr>
    <w:rPr>
      <w:rFonts w:eastAsia="Times New Roman"/>
      <w:sz w:val="24"/>
    </w:rPr>
  </w:style>
  <w:style w:type="paragraph" w:customStyle="1" w:styleId="g-aipstyle7">
    <w:name w:val="g-aipstyle7"/>
    <w:basedOn w:val="Normal"/>
    <w:rsid w:val="00240A20"/>
    <w:pPr>
      <w:spacing w:before="100" w:beforeAutospacing="1" w:after="100" w:afterAutospacing="1"/>
    </w:pPr>
    <w:rPr>
      <w:rFonts w:eastAsia="Times New Roman"/>
      <w:sz w:val="24"/>
    </w:rPr>
  </w:style>
  <w:style w:type="paragraph" w:customStyle="1" w:styleId="g-aipstyle8">
    <w:name w:val="g-aipstyle8"/>
    <w:basedOn w:val="Normal"/>
    <w:rsid w:val="00240A20"/>
    <w:pPr>
      <w:spacing w:before="100" w:beforeAutospacing="1" w:after="100" w:afterAutospacing="1"/>
    </w:pPr>
    <w:rPr>
      <w:rFonts w:eastAsia="Times New Roman"/>
      <w:sz w:val="24"/>
    </w:rPr>
  </w:style>
  <w:style w:type="paragraph" w:customStyle="1" w:styleId="pg-caption">
    <w:name w:val="pg-caption"/>
    <w:basedOn w:val="Normal"/>
    <w:rsid w:val="00240A20"/>
    <w:pPr>
      <w:spacing w:before="100" w:beforeAutospacing="1" w:after="100" w:afterAutospacing="1"/>
    </w:pPr>
    <w:rPr>
      <w:rFonts w:eastAsia="Times New Roman"/>
      <w:sz w:val="24"/>
    </w:rPr>
  </w:style>
  <w:style w:type="paragraph" w:customStyle="1" w:styleId="g-aipstyle9">
    <w:name w:val="g-aipstyle9"/>
    <w:basedOn w:val="Normal"/>
    <w:rsid w:val="00240A20"/>
    <w:pPr>
      <w:spacing w:before="100" w:beforeAutospacing="1" w:after="100" w:afterAutospacing="1"/>
    </w:pPr>
    <w:rPr>
      <w:rFonts w:eastAsia="Times New Roman"/>
      <w:sz w:val="24"/>
    </w:rPr>
  </w:style>
  <w:style w:type="paragraph" w:customStyle="1" w:styleId="g-aipstyle10">
    <w:name w:val="g-aipstyle10"/>
    <w:basedOn w:val="Normal"/>
    <w:rsid w:val="00240A20"/>
    <w:pPr>
      <w:spacing w:before="100" w:beforeAutospacing="1" w:after="100" w:afterAutospacing="1"/>
    </w:pPr>
    <w:rPr>
      <w:rFonts w:eastAsia="Times New Roman"/>
      <w:sz w:val="24"/>
    </w:rPr>
  </w:style>
  <w:style w:type="paragraph" w:customStyle="1" w:styleId="g-aipstyle11">
    <w:name w:val="g-aipstyle11"/>
    <w:basedOn w:val="Normal"/>
    <w:rsid w:val="00240A20"/>
    <w:pPr>
      <w:spacing w:before="100" w:beforeAutospacing="1" w:after="100" w:afterAutospacing="1"/>
    </w:pPr>
    <w:rPr>
      <w:rFonts w:eastAsia="Times New Roman"/>
      <w:sz w:val="24"/>
    </w:rPr>
  </w:style>
  <w:style w:type="paragraph" w:customStyle="1" w:styleId="zn-bodyparagraph">
    <w:name w:val="zn-body__paragraph"/>
    <w:basedOn w:val="Normal"/>
    <w:uiPriority w:val="99"/>
    <w:qFormat/>
    <w:rsid w:val="00240A20"/>
    <w:pPr>
      <w:spacing w:before="100" w:beforeAutospacing="1" w:after="100" w:afterAutospacing="1"/>
    </w:pPr>
    <w:rPr>
      <w:rFonts w:eastAsia="Times New Roman"/>
      <w:sz w:val="24"/>
    </w:rPr>
  </w:style>
  <w:style w:type="character" w:customStyle="1" w:styleId="elstoryelementheader">
    <w:name w:val="el__storyelement__header"/>
    <w:basedOn w:val="DefaultParagraphFont"/>
    <w:rsid w:val="00240A20"/>
  </w:style>
  <w:style w:type="paragraph" w:customStyle="1" w:styleId="speakable-paragraph">
    <w:name w:val="speakable-paragraph"/>
    <w:basedOn w:val="Normal"/>
    <w:uiPriority w:val="99"/>
    <w:qFormat/>
    <w:rsid w:val="00240A20"/>
    <w:pPr>
      <w:spacing w:before="100" w:beforeAutospacing="1" w:after="100" w:afterAutospacing="1"/>
    </w:pPr>
    <w:rPr>
      <w:rFonts w:eastAsia="Times New Roman"/>
      <w:sz w:val="24"/>
    </w:rPr>
  </w:style>
  <w:style w:type="character" w:customStyle="1" w:styleId="scayt-misspell-word">
    <w:name w:val="scayt-misspell-word"/>
    <w:basedOn w:val="DefaultParagraphFont"/>
    <w:rsid w:val="00240A20"/>
  </w:style>
  <w:style w:type="paragraph" w:customStyle="1" w:styleId="v2-processed">
    <w:name w:val="v2-processed"/>
    <w:basedOn w:val="Normal"/>
    <w:rsid w:val="00240A20"/>
    <w:pPr>
      <w:spacing w:before="100" w:beforeAutospacing="1" w:after="100" w:afterAutospacing="1"/>
    </w:pPr>
    <w:rPr>
      <w:rFonts w:eastAsia="Times New Roman"/>
      <w:sz w:val="24"/>
    </w:rPr>
  </w:style>
  <w:style w:type="character" w:customStyle="1" w:styleId="form-required">
    <w:name w:val="form-required"/>
    <w:basedOn w:val="DefaultParagraphFont"/>
    <w:rsid w:val="00240A20"/>
  </w:style>
  <w:style w:type="paragraph" w:customStyle="1" w:styleId="block">
    <w:name w:val="block"/>
    <w:basedOn w:val="Normal"/>
    <w:rsid w:val="00240A20"/>
    <w:pPr>
      <w:spacing w:before="100" w:beforeAutospacing="1" w:after="100" w:afterAutospacing="1"/>
    </w:pPr>
    <w:rPr>
      <w:rFonts w:eastAsia="Times New Roman"/>
      <w:sz w:val="24"/>
    </w:rPr>
  </w:style>
  <w:style w:type="paragraph" w:customStyle="1" w:styleId="preview-module">
    <w:name w:val="preview-module"/>
    <w:basedOn w:val="Normal"/>
    <w:rsid w:val="00240A20"/>
    <w:pPr>
      <w:spacing w:before="100" w:beforeAutospacing="1" w:after="100" w:afterAutospacing="1"/>
    </w:pPr>
    <w:rPr>
      <w:rFonts w:eastAsia="Times New Roman"/>
      <w:sz w:val="24"/>
    </w:rPr>
  </w:style>
  <w:style w:type="character" w:customStyle="1" w:styleId="althead">
    <w:name w:val="althead"/>
    <w:basedOn w:val="DefaultParagraphFont"/>
    <w:rsid w:val="00240A20"/>
  </w:style>
  <w:style w:type="character" w:customStyle="1" w:styleId="arbd1">
    <w:name w:val="arbd1"/>
    <w:basedOn w:val="DefaultParagraphFont"/>
    <w:rsid w:val="00240A20"/>
  </w:style>
  <w:style w:type="character" w:customStyle="1" w:styleId="unx">
    <w:name w:val="unx"/>
    <w:basedOn w:val="DefaultParagraphFont"/>
    <w:rsid w:val="00240A20"/>
  </w:style>
  <w:style w:type="character" w:customStyle="1" w:styleId="emoji">
    <w:name w:val="emoji"/>
    <w:basedOn w:val="DefaultParagraphFont"/>
    <w:rsid w:val="00240A20"/>
  </w:style>
  <w:style w:type="paragraph" w:customStyle="1" w:styleId="StyleSmallTimesNewRoman11ptBoldThickunderlineBorder1">
    <w:name w:val="Style Small + Times New Roman 11 pt Bold Thick underline Border...1"/>
    <w:link w:val="StyleSmallTimesNewRoman11ptBoldThickunderlineBorder1Char"/>
    <w:qFormat/>
    <w:rsid w:val="00240A20"/>
    <w:pPr>
      <w:spacing w:after="160" w:line="259" w:lineRule="auto"/>
    </w:pPr>
    <w:rPr>
      <w:rFonts w:asciiTheme="minorHAnsi" w:eastAsia="Times New Roman" w:hAnsiTheme="minorHAnsi" w:cstheme="minorBidi"/>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240A20"/>
    <w:rPr>
      <w:rFonts w:asciiTheme="minorHAnsi" w:eastAsia="Times New Roman" w:hAnsiTheme="minorHAnsi" w:cstheme="minorBidi"/>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qFormat/>
    <w:rsid w:val="00240A20"/>
    <w:pPr>
      <w:spacing w:after="160" w:line="259" w:lineRule="auto"/>
    </w:pPr>
    <w:rPr>
      <w:rFonts w:asciiTheme="minorHAnsi" w:eastAsia="Times New Roman" w:hAnsiTheme="minorHAnsi" w:cstheme="minorBidi"/>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240A20"/>
    <w:rPr>
      <w:rFonts w:asciiTheme="minorHAnsi" w:eastAsia="Times New Roman" w:hAnsiTheme="minorHAnsi" w:cstheme="minorBidi"/>
      <w:b/>
      <w:bCs/>
      <w:szCs w:val="24"/>
      <w:u w:val="thick"/>
    </w:rPr>
  </w:style>
  <w:style w:type="paragraph" w:customStyle="1" w:styleId="StyleSmallTimesNewRoman11pt">
    <w:name w:val="Style Small + Times New Roman 11 pt"/>
    <w:link w:val="StyleSmallTimesNewRoman11ptChar"/>
    <w:qFormat/>
    <w:rsid w:val="00240A20"/>
    <w:pPr>
      <w:spacing w:after="160" w:line="259" w:lineRule="auto"/>
    </w:pPr>
    <w:rPr>
      <w:rFonts w:asciiTheme="minorHAnsi" w:eastAsia="Times New Roman" w:hAnsiTheme="minorHAnsi" w:cstheme="minorBidi"/>
      <w:szCs w:val="24"/>
    </w:rPr>
  </w:style>
  <w:style w:type="character" w:customStyle="1" w:styleId="StyleSmallTimesNewRoman11ptChar">
    <w:name w:val="Style Small + Times New Roman 11 pt Char"/>
    <w:basedOn w:val="DefaultParagraphFont"/>
    <w:link w:val="StyleSmallTimesNewRoman11pt"/>
    <w:rsid w:val="00240A20"/>
    <w:rPr>
      <w:rFonts w:asciiTheme="minorHAnsi" w:eastAsia="Times New Roman" w:hAnsiTheme="minorHAnsi" w:cstheme="minorBidi"/>
      <w:szCs w:val="24"/>
    </w:rPr>
  </w:style>
  <w:style w:type="paragraph" w:customStyle="1" w:styleId="StyleSmallTimesNewRoman11ptThickunderline">
    <w:name w:val="Style Small + Times New Roman 11 pt Thick underline"/>
    <w:link w:val="StyleSmallTimesNewRoman11ptThickunderlineChar"/>
    <w:qFormat/>
    <w:rsid w:val="00240A20"/>
    <w:pPr>
      <w:spacing w:after="160" w:line="259" w:lineRule="auto"/>
    </w:pPr>
    <w:rPr>
      <w:rFonts w:asciiTheme="minorHAnsi" w:eastAsia="Times New Roman" w:hAnsiTheme="minorHAnsi" w:cstheme="minorBidi"/>
      <w:szCs w:val="24"/>
      <w:u w:val="thick"/>
    </w:rPr>
  </w:style>
  <w:style w:type="character" w:customStyle="1" w:styleId="StyleSmallTimesNewRoman11ptThickunderlineChar">
    <w:name w:val="Style Small + Times New Roman 11 pt Thick underline Char"/>
    <w:link w:val="StyleSmallTimesNewRoman11ptThickunderline"/>
    <w:rsid w:val="00240A20"/>
    <w:rPr>
      <w:rFonts w:asciiTheme="minorHAnsi" w:eastAsia="Times New Roman" w:hAnsiTheme="minorHAnsi" w:cstheme="minorBidi"/>
      <w:szCs w:val="24"/>
      <w:u w:val="thick"/>
    </w:rPr>
  </w:style>
  <w:style w:type="paragraph" w:customStyle="1" w:styleId="article-text">
    <w:name w:val="article-text"/>
    <w:basedOn w:val="Normal"/>
    <w:qFormat/>
    <w:rsid w:val="00240A20"/>
    <w:pPr>
      <w:spacing w:before="100" w:beforeAutospacing="1" w:after="100" w:afterAutospacing="1"/>
    </w:pPr>
    <w:rPr>
      <w:rFonts w:eastAsia="Times New Roman"/>
      <w:sz w:val="24"/>
    </w:rPr>
  </w:style>
  <w:style w:type="paragraph" w:customStyle="1" w:styleId="HeaderStyle">
    <w:name w:val="Header Style"/>
    <w:basedOn w:val="Normal"/>
    <w:qFormat/>
    <w:rsid w:val="00240A20"/>
    <w:pPr>
      <w:jc w:val="center"/>
    </w:pPr>
    <w:rPr>
      <w:rFonts w:eastAsia="Times New Roman"/>
      <w:b/>
      <w:sz w:val="24"/>
      <w:szCs w:val="20"/>
      <w:u w:val="single"/>
    </w:rPr>
  </w:style>
  <w:style w:type="character" w:customStyle="1" w:styleId="CardChar2">
    <w:name w:val="Card Char2"/>
    <w:basedOn w:val="DefaultParagraphFont"/>
    <w:rsid w:val="00240A20"/>
    <w:rPr>
      <w:rFonts w:ascii="Times New Roman" w:eastAsia="Times New Roman" w:hAnsi="Times New Roman" w:cs="Times New Roman"/>
      <w:bCs/>
      <w:color w:val="000000"/>
      <w:sz w:val="20"/>
      <w:szCs w:val="20"/>
    </w:rPr>
  </w:style>
  <w:style w:type="character" w:customStyle="1" w:styleId="A13">
    <w:name w:val="A13"/>
    <w:uiPriority w:val="99"/>
    <w:rsid w:val="00240A20"/>
    <w:rPr>
      <w:rFonts w:cs="Baskerville"/>
      <w:color w:val="000000"/>
      <w:sz w:val="106"/>
      <w:szCs w:val="106"/>
    </w:rPr>
  </w:style>
  <w:style w:type="character" w:customStyle="1" w:styleId="A17">
    <w:name w:val="A17"/>
    <w:rsid w:val="00240A20"/>
    <w:rPr>
      <w:rFonts w:cs="Baskerville"/>
      <w:color w:val="000000"/>
      <w:sz w:val="12"/>
      <w:szCs w:val="12"/>
    </w:rPr>
  </w:style>
  <w:style w:type="paragraph" w:customStyle="1" w:styleId="Pa19">
    <w:name w:val="Pa19"/>
    <w:basedOn w:val="Normal"/>
    <w:next w:val="Normal"/>
    <w:qFormat/>
    <w:rsid w:val="00240A20"/>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240A20"/>
    <w:pPr>
      <w:autoSpaceDE w:val="0"/>
      <w:autoSpaceDN w:val="0"/>
      <w:adjustRightInd w:val="0"/>
      <w:spacing w:line="441" w:lineRule="atLeast"/>
    </w:pPr>
    <w:rPr>
      <w:rFonts w:ascii="Baskerville" w:eastAsia="Times New Roman" w:hAnsi="Baskerville"/>
      <w:sz w:val="24"/>
    </w:rPr>
  </w:style>
  <w:style w:type="character" w:customStyle="1" w:styleId="A14">
    <w:name w:val="A14"/>
    <w:rsid w:val="00240A20"/>
    <w:rPr>
      <w:rFonts w:ascii="Frutiger 45 Light" w:hAnsi="Frutiger 45 Light" w:cs="Frutiger 45 Light"/>
      <w:b/>
      <w:bCs/>
      <w:i/>
      <w:iCs/>
      <w:color w:val="000000"/>
      <w:sz w:val="36"/>
      <w:szCs w:val="36"/>
    </w:rPr>
  </w:style>
  <w:style w:type="paragraph" w:customStyle="1" w:styleId="Pa37">
    <w:name w:val="Pa37"/>
    <w:basedOn w:val="Normal"/>
    <w:next w:val="Normal"/>
    <w:uiPriority w:val="99"/>
    <w:qFormat/>
    <w:rsid w:val="00240A20"/>
    <w:pPr>
      <w:autoSpaceDE w:val="0"/>
      <w:autoSpaceDN w:val="0"/>
      <w:adjustRightInd w:val="0"/>
      <w:spacing w:line="141" w:lineRule="atLeast"/>
    </w:pPr>
    <w:rPr>
      <w:rFonts w:ascii="Baskerville" w:eastAsia="Times New Roman" w:hAnsi="Baskerville"/>
      <w:sz w:val="24"/>
    </w:rPr>
  </w:style>
  <w:style w:type="character" w:customStyle="1" w:styleId="A20">
    <w:name w:val="A20"/>
    <w:rsid w:val="00240A20"/>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240A20"/>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240A20"/>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240A20"/>
    <w:rPr>
      <w:rFonts w:cs="Arial"/>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Cha"/>
    <w:qFormat/>
    <w:rsid w:val="00240A20"/>
    <w:rPr>
      <w:rFonts w:cs="Arial"/>
      <w:b/>
      <w:bCs/>
      <w:sz w:val="24"/>
      <w:szCs w:val="26"/>
      <w:lang w:val="en-US" w:eastAsia="en-US" w:bidi="ar-SA"/>
    </w:rPr>
  </w:style>
  <w:style w:type="character" w:customStyle="1" w:styleId="brief-smalltext0">
    <w:name w:val="brief-smalltext"/>
    <w:basedOn w:val="DefaultParagraphFont"/>
    <w:rsid w:val="00240A20"/>
  </w:style>
  <w:style w:type="paragraph" w:customStyle="1" w:styleId="Coverintroduction">
    <w:name w:val="Cover introduction"/>
    <w:basedOn w:val="Default"/>
    <w:next w:val="Default"/>
    <w:qFormat/>
    <w:rsid w:val="00240A20"/>
    <w:rPr>
      <w:rFonts w:ascii="Arial" w:hAnsi="Arial"/>
      <w:color w:val="auto"/>
    </w:rPr>
  </w:style>
  <w:style w:type="character" w:customStyle="1" w:styleId="style53">
    <w:name w:val="style5"/>
    <w:basedOn w:val="DefaultParagraphFont"/>
    <w:rsid w:val="00240A20"/>
  </w:style>
  <w:style w:type="character" w:customStyle="1" w:styleId="TagCharCharCharCharCharChar">
    <w:name w:val="Tag Char Char Char Char Char Char"/>
    <w:rsid w:val="00240A20"/>
    <w:rPr>
      <w:rFonts w:cs="Arial"/>
      <w:b/>
      <w:bCs/>
      <w:sz w:val="24"/>
      <w:szCs w:val="26"/>
      <w:lang w:val="en-US" w:eastAsia="en-US" w:bidi="ar-SA"/>
    </w:rPr>
  </w:style>
  <w:style w:type="character" w:customStyle="1" w:styleId="pmterms3">
    <w:name w:val="pmterms3"/>
    <w:basedOn w:val="DefaultParagraphFont"/>
    <w:rsid w:val="00240A20"/>
  </w:style>
  <w:style w:type="character" w:customStyle="1" w:styleId="interiorheadline">
    <w:name w:val="interiorheadline"/>
    <w:basedOn w:val="DefaultParagraphFont"/>
    <w:rsid w:val="00240A20"/>
  </w:style>
  <w:style w:type="character" w:customStyle="1" w:styleId="Heading31CharCharCharChar1">
    <w:name w:val="Heading 31 Char Char Char Char1"/>
    <w:rsid w:val="00240A20"/>
    <w:rPr>
      <w:rFonts w:cs="Arial"/>
      <w:b/>
      <w:bCs/>
      <w:sz w:val="24"/>
      <w:szCs w:val="26"/>
      <w:lang w:val="en-US" w:eastAsia="en-US" w:bidi="ar-SA"/>
    </w:rPr>
  </w:style>
  <w:style w:type="character" w:customStyle="1" w:styleId="Heading31CharCharChar">
    <w:name w:val="Heading 31 Char Char Char"/>
    <w:rsid w:val="00240A20"/>
    <w:rPr>
      <w:rFonts w:cs="Arial"/>
      <w:b/>
      <w:bCs/>
      <w:sz w:val="24"/>
      <w:szCs w:val="26"/>
      <w:lang w:val="en-US" w:eastAsia="en-US" w:bidi="ar-SA"/>
    </w:rPr>
  </w:style>
  <w:style w:type="character" w:customStyle="1" w:styleId="StyleUnderlineCharChar9pt2">
    <w:name w:val="Style Underline Char Char + 9 pt2"/>
    <w:basedOn w:val="DefaultParagraphFont"/>
    <w:rsid w:val="00240A20"/>
    <w:rPr>
      <w:rFonts w:eastAsia="Times New Roman"/>
      <w:szCs w:val="24"/>
      <w:u w:val="single"/>
      <w:lang w:val="en-US" w:eastAsia="en-US" w:bidi="ar-SA"/>
    </w:rPr>
  </w:style>
  <w:style w:type="character" w:customStyle="1" w:styleId="StyleUnderlineCharChar9ptBold2">
    <w:name w:val="Style Underline Char Char + 9 pt Bold2"/>
    <w:basedOn w:val="DefaultParagraphFont"/>
    <w:rsid w:val="00240A20"/>
    <w:rPr>
      <w:rFonts w:eastAsia="Times New Roman"/>
      <w:b/>
      <w:bCs/>
      <w:szCs w:val="24"/>
      <w:u w:val="single"/>
      <w:lang w:val="en-US" w:eastAsia="en-US" w:bidi="ar-SA"/>
    </w:rPr>
  </w:style>
  <w:style w:type="character" w:customStyle="1" w:styleId="Style9ptUnderline7">
    <w:name w:val="Style 9 pt Underline7"/>
    <w:basedOn w:val="DefaultParagraphFont"/>
    <w:rsid w:val="00240A20"/>
    <w:rPr>
      <w:sz w:val="20"/>
      <w:u w:val="single"/>
    </w:rPr>
  </w:style>
  <w:style w:type="character" w:customStyle="1" w:styleId="Style9ptBoldUnderlineBorderSinglesolidlineAuto0">
    <w:name w:val="Style 9 pt Bold Underline Border: : (Single solid line Auto  0..."/>
    <w:basedOn w:val="DefaultParagraphFont"/>
    <w:rsid w:val="00240A20"/>
    <w:rPr>
      <w:b/>
      <w:bCs/>
      <w:sz w:val="20"/>
      <w:u w:val="single"/>
      <w:bdr w:val="single" w:sz="4" w:space="0" w:color="auto"/>
    </w:rPr>
  </w:style>
  <w:style w:type="character" w:customStyle="1" w:styleId="Style9ptBoldUnderline3">
    <w:name w:val="Style 9 pt Bold Underline3"/>
    <w:basedOn w:val="DefaultParagraphFont"/>
    <w:rsid w:val="00240A20"/>
    <w:rPr>
      <w:b/>
      <w:bCs/>
      <w:sz w:val="20"/>
      <w:u w:val="single"/>
    </w:rPr>
  </w:style>
  <w:style w:type="paragraph" w:customStyle="1" w:styleId="StyleUnderlineChar11ptBold2">
    <w:name w:val="Style Underline Char + 11 pt Bold2"/>
    <w:link w:val="StyleUnderlineChar11ptBold2Char"/>
    <w:qFormat/>
    <w:rsid w:val="00240A20"/>
    <w:pPr>
      <w:spacing w:after="160"/>
    </w:pPr>
    <w:rPr>
      <w:rFonts w:asciiTheme="minorHAnsi" w:eastAsia="Times New Roman" w:hAnsiTheme="minorHAnsi" w:cstheme="minorBidi"/>
      <w:b/>
      <w:bCs/>
      <w:szCs w:val="24"/>
      <w:u w:val="single"/>
    </w:rPr>
  </w:style>
  <w:style w:type="character" w:customStyle="1" w:styleId="StyleUnderlineChar11ptBold2Char">
    <w:name w:val="Style Underline Char + 11 pt Bold2 Char"/>
    <w:link w:val="StyleUnderlineChar11ptBold2"/>
    <w:rsid w:val="00240A20"/>
    <w:rPr>
      <w:rFonts w:asciiTheme="minorHAnsi" w:eastAsia="Times New Roman" w:hAnsiTheme="minorHAnsi" w:cstheme="minorBidi"/>
      <w:b/>
      <w:bCs/>
      <w:szCs w:val="24"/>
      <w:u w:val="single"/>
    </w:rPr>
  </w:style>
  <w:style w:type="paragraph" w:customStyle="1" w:styleId="UnderlineCharChar2CharCharCharChar">
    <w:name w:val="Underline Char Char2 Char Char Char Char"/>
    <w:basedOn w:val="Normal"/>
    <w:link w:val="UnderlineCharChar2CharCharCharCharChar"/>
    <w:qFormat/>
    <w:rsid w:val="00240A20"/>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240A20"/>
    <w:rPr>
      <w:rFonts w:eastAsia="MS Mincho"/>
      <w:u w:val="single"/>
    </w:rPr>
  </w:style>
  <w:style w:type="paragraph" w:customStyle="1" w:styleId="BoldandUnderlineCharChar1Char">
    <w:name w:val="Bold and Underline Char Char1 Char"/>
    <w:basedOn w:val="Normal"/>
    <w:link w:val="BoldandUnderlineCharChar1CharChar"/>
    <w:qFormat/>
    <w:rsid w:val="00240A20"/>
    <w:rPr>
      <w:rFonts w:eastAsia="MS Mincho"/>
      <w:b/>
      <w:u w:val="single"/>
    </w:rPr>
  </w:style>
  <w:style w:type="character" w:customStyle="1" w:styleId="BoldandUnderlineCharChar1CharChar">
    <w:name w:val="Bold and Underline Char Char1 Char Char"/>
    <w:basedOn w:val="DefaultParagraphFont"/>
    <w:link w:val="BoldandUnderlineCharChar1Char"/>
    <w:rsid w:val="00240A20"/>
    <w:rPr>
      <w:rFonts w:eastAsia="MS Mincho"/>
      <w:b/>
      <w:u w:val="single"/>
    </w:rPr>
  </w:style>
  <w:style w:type="character" w:customStyle="1" w:styleId="SubtitleChar2">
    <w:name w:val="Subtitle Char2"/>
    <w:basedOn w:val="DefaultParagraphFont"/>
    <w:uiPriority w:val="11"/>
    <w:rsid w:val="00240A20"/>
    <w:rPr>
      <w:rFonts w:eastAsiaTheme="minorEastAsia"/>
      <w:color w:val="5A5A5A" w:themeColor="text1" w:themeTint="A5"/>
      <w:spacing w:val="15"/>
    </w:rPr>
  </w:style>
  <w:style w:type="paragraph" w:customStyle="1" w:styleId="Tag21">
    <w:name w:val="Tag21"/>
    <w:basedOn w:val="Normal"/>
    <w:qFormat/>
    <w:rsid w:val="00240A20"/>
    <w:rPr>
      <w:rFonts w:ascii="Arial" w:eastAsia="Times New Roman" w:hAnsi="Arial" w:cs="Arial"/>
      <w:b/>
      <w:sz w:val="24"/>
    </w:rPr>
  </w:style>
  <w:style w:type="character" w:customStyle="1" w:styleId="Bodytext10">
    <w:name w:val="Body text (10)_"/>
    <w:basedOn w:val="DefaultParagraphFont"/>
    <w:link w:val="Bodytext101"/>
    <w:rsid w:val="00240A20"/>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240A20"/>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240A20"/>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240A20"/>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240A20"/>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240A20"/>
    <w:rPr>
      <w:rFonts w:ascii="Times New Roman" w:hAnsi="Times New Roman" w:cs="Times New Roman"/>
      <w:b/>
      <w:bCs/>
      <w:sz w:val="20"/>
      <w:szCs w:val="20"/>
      <w:shd w:val="clear" w:color="auto" w:fill="FFFFFF"/>
    </w:rPr>
  </w:style>
  <w:style w:type="character" w:customStyle="1" w:styleId="Bodytext105">
    <w:name w:val="Body text (10)5"/>
    <w:basedOn w:val="Bodytext10"/>
    <w:uiPriority w:val="99"/>
    <w:rsid w:val="00240A20"/>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240A20"/>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240A20"/>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qFormat/>
    <w:rsid w:val="00240A20"/>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qFormat/>
    <w:rsid w:val="00240A20"/>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qFormat/>
    <w:rsid w:val="00240A20"/>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qFormat/>
    <w:rsid w:val="00240A20"/>
    <w:pPr>
      <w:shd w:val="clear" w:color="auto" w:fill="FFFFFF"/>
      <w:spacing w:line="269" w:lineRule="exact"/>
    </w:pPr>
    <w:rPr>
      <w:rFonts w:ascii="Times New Roman" w:hAnsi="Times New Roman" w:cs="Times New Roman"/>
      <w:b/>
      <w:bCs/>
      <w:sz w:val="20"/>
      <w:szCs w:val="20"/>
    </w:rPr>
  </w:style>
  <w:style w:type="paragraph" w:customStyle="1" w:styleId="CardsFont8pt">
    <w:name w:val="Cards + Font: 8 pt"/>
    <w:basedOn w:val="Normal"/>
    <w:qFormat/>
    <w:rsid w:val="00240A20"/>
    <w:pPr>
      <w:autoSpaceDE w:val="0"/>
      <w:autoSpaceDN w:val="0"/>
      <w:adjustRightInd w:val="0"/>
      <w:ind w:left="432" w:right="432"/>
      <w:jc w:val="both"/>
    </w:pPr>
    <w:rPr>
      <w:rFonts w:eastAsia="SimSun"/>
      <w:szCs w:val="20"/>
    </w:rPr>
  </w:style>
  <w:style w:type="character" w:customStyle="1" w:styleId="journalname">
    <w:name w:val="journalname"/>
    <w:rsid w:val="00240A20"/>
  </w:style>
  <w:style w:type="character" w:customStyle="1" w:styleId="b">
    <w:name w:val="b"/>
    <w:rsid w:val="00240A20"/>
  </w:style>
  <w:style w:type="character" w:styleId="PlaceholderText">
    <w:name w:val="Placeholder Text"/>
    <w:basedOn w:val="DefaultParagraphFont"/>
    <w:uiPriority w:val="99"/>
    <w:unhideWhenUsed/>
    <w:rsid w:val="00240A20"/>
    <w:rPr>
      <w:color w:val="808080"/>
    </w:rPr>
  </w:style>
  <w:style w:type="character" w:customStyle="1" w:styleId="DebateUnderlinedChar">
    <w:name w:val="Debate Underlined Char"/>
    <w:link w:val="DebateUnderlined"/>
    <w:locked/>
    <w:rsid w:val="00240A20"/>
    <w:rPr>
      <w:rFonts w:ascii="Times New Roman" w:hAnsi="Times New Roman"/>
      <w:b/>
      <w:u w:val="single"/>
    </w:rPr>
  </w:style>
  <w:style w:type="paragraph" w:customStyle="1" w:styleId="DebateUnderlined">
    <w:name w:val="Debate Underlined"/>
    <w:basedOn w:val="Normal"/>
    <w:link w:val="DebateUnderlinedChar"/>
    <w:qFormat/>
    <w:rsid w:val="00240A20"/>
    <w:rPr>
      <w:rFonts w:ascii="Times New Roman" w:hAnsi="Times New Roman"/>
      <w:b/>
      <w:u w:val="single"/>
    </w:rPr>
  </w:style>
  <w:style w:type="paragraph" w:customStyle="1" w:styleId="StyleStyle49pt9">
    <w:name w:val="Style Style4 + 9 pt9"/>
    <w:basedOn w:val="Style4"/>
    <w:link w:val="StyleStyle49pt9Char"/>
    <w:qFormat/>
    <w:rsid w:val="00240A20"/>
    <w:pPr>
      <w:contextualSpacing w:val="0"/>
    </w:pPr>
    <w:rPr>
      <w:rFonts w:ascii="Georgia" w:eastAsia="SimSun" w:hAnsi="Georgia" w:cs="Times New Roman"/>
      <w:lang w:eastAsia="zh-CN"/>
    </w:rPr>
  </w:style>
  <w:style w:type="character" w:customStyle="1" w:styleId="StyleStyle49pt9Char">
    <w:name w:val="Style Style4 + 9 pt9 Char"/>
    <w:link w:val="StyleStyle49pt9"/>
    <w:rsid w:val="00240A20"/>
    <w:rPr>
      <w:rFonts w:ascii="Georgia" w:eastAsia="SimSun" w:hAnsi="Georgia" w:cs="Times New Roman"/>
      <w:u w:val="single"/>
      <w:lang w:eastAsia="zh-CN"/>
    </w:rPr>
  </w:style>
  <w:style w:type="character" w:customStyle="1" w:styleId="CiteReal0">
    <w:name w:val="CiteReal"/>
    <w:uiPriority w:val="1"/>
    <w:qFormat/>
    <w:rsid w:val="00240A20"/>
    <w:rPr>
      <w:rFonts w:ascii="Arial" w:hAnsi="Arial"/>
      <w:b/>
      <w:sz w:val="24"/>
      <w:u w:val="single"/>
    </w:rPr>
  </w:style>
  <w:style w:type="paragraph" w:customStyle="1" w:styleId="DebateBlocking">
    <w:name w:val="DebateBlocking"/>
    <w:basedOn w:val="Normal"/>
    <w:next w:val="Nothing"/>
    <w:uiPriority w:val="99"/>
    <w:qFormat/>
    <w:rsid w:val="00240A20"/>
  </w:style>
  <w:style w:type="paragraph" w:customStyle="1" w:styleId="StyleJustified">
    <w:name w:val="Style Justified"/>
    <w:basedOn w:val="Normal"/>
    <w:qFormat/>
    <w:rsid w:val="00240A20"/>
  </w:style>
  <w:style w:type="character" w:customStyle="1" w:styleId="BlockHeadingsCharCharChar">
    <w:name w:val="Block Headings Char Char Char"/>
    <w:locked/>
    <w:rsid w:val="00240A20"/>
  </w:style>
  <w:style w:type="character" w:customStyle="1" w:styleId="CitesCharCharCharChar">
    <w:name w:val="Cites Char Char Char Char"/>
    <w:locked/>
    <w:rsid w:val="00240A20"/>
  </w:style>
  <w:style w:type="paragraph" w:customStyle="1" w:styleId="CitesCharCharChar">
    <w:name w:val="Cites Char Char Char"/>
    <w:basedOn w:val="Normal"/>
    <w:next w:val="Normal"/>
    <w:qFormat/>
    <w:rsid w:val="00240A20"/>
  </w:style>
  <w:style w:type="character" w:customStyle="1" w:styleId="TagsChar1CharChar">
    <w:name w:val="Tags Char1 Char Char"/>
    <w:locked/>
    <w:rsid w:val="00240A20"/>
  </w:style>
  <w:style w:type="paragraph" w:customStyle="1" w:styleId="TagsChar1Char">
    <w:name w:val="Tags Char1 Char"/>
    <w:basedOn w:val="Normal"/>
    <w:qFormat/>
    <w:rsid w:val="00240A20"/>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240A20"/>
  </w:style>
  <w:style w:type="paragraph" w:customStyle="1" w:styleId="CardsFont12ptCharChar1Char">
    <w:name w:val="Cards + Font: 12 pt Char Char1 Char"/>
    <w:aliases w:val="Thick Underline Char Char Char,Cards + Font: 12 pt Char Char Char Char Char Char"/>
    <w:basedOn w:val="Normal"/>
    <w:qFormat/>
    <w:rsid w:val="00240A20"/>
  </w:style>
  <w:style w:type="character" w:customStyle="1" w:styleId="CardsFont6ptCharCharChar">
    <w:name w:val="Cards + Font: 6 pt Char Char Char"/>
    <w:locked/>
    <w:rsid w:val="00240A20"/>
  </w:style>
  <w:style w:type="character" w:customStyle="1" w:styleId="CardsUnderlineChar">
    <w:name w:val="Cards + Underline Char"/>
    <w:locked/>
    <w:rsid w:val="00240A20"/>
  </w:style>
  <w:style w:type="paragraph" w:customStyle="1" w:styleId="CardsUnderline">
    <w:name w:val="Cards + Underline"/>
    <w:basedOn w:val="Normal"/>
    <w:next w:val="Debate-CardSmalltextF2"/>
    <w:qFormat/>
    <w:rsid w:val="00240A20"/>
  </w:style>
  <w:style w:type="paragraph" w:customStyle="1" w:styleId="StyleNormalWebNormalWebChar1CharNormalWebCharCharC">
    <w:name w:val="Style Normal (Web)Normal (Web) Char1 CharNormal (Web) Char Char C..."/>
    <w:basedOn w:val="Normal"/>
    <w:uiPriority w:val="99"/>
    <w:qFormat/>
    <w:rsid w:val="00240A20"/>
  </w:style>
  <w:style w:type="paragraph" w:customStyle="1" w:styleId="Reference">
    <w:name w:val="Reference"/>
    <w:uiPriority w:val="99"/>
    <w:qFormat/>
    <w:rsid w:val="00240A20"/>
    <w:pPr>
      <w:spacing w:after="160" w:line="259" w:lineRule="auto"/>
    </w:pPr>
    <w:rPr>
      <w:rFonts w:asciiTheme="minorHAnsi" w:eastAsiaTheme="minorHAnsi" w:hAnsiTheme="minorHAnsi" w:cstheme="minorBidi"/>
    </w:rPr>
  </w:style>
  <w:style w:type="paragraph" w:customStyle="1" w:styleId="StyleHeading2Heading2Char2CharHeading2Char1CharCharHead">
    <w:name w:val="Style Heading 2Heading 2 Char2 CharHeading 2 Char1 Char CharHead..."/>
    <w:basedOn w:val="Heading2"/>
    <w:next w:val="BlockHeading1"/>
    <w:uiPriority w:val="99"/>
    <w:qFormat/>
    <w:rsid w:val="00240A20"/>
    <w:rPr>
      <w:bCs w:val="0"/>
      <w:caps/>
    </w:rPr>
  </w:style>
  <w:style w:type="paragraph" w:customStyle="1" w:styleId="Style60">
    <w:name w:val="Style 6"/>
    <w:next w:val="Style6"/>
    <w:uiPriority w:val="99"/>
    <w:qFormat/>
    <w:rsid w:val="00240A20"/>
    <w:pPr>
      <w:spacing w:after="160" w:line="259" w:lineRule="auto"/>
    </w:pPr>
    <w:rPr>
      <w:rFonts w:asciiTheme="minorHAnsi" w:eastAsiaTheme="minorHAnsi" w:hAnsiTheme="minorHAnsi" w:cstheme="minorBidi"/>
    </w:rPr>
  </w:style>
  <w:style w:type="character" w:customStyle="1" w:styleId="DateCitesAuthorCharChar">
    <w:name w:val="DateCitesAuthor Char Char"/>
    <w:locked/>
    <w:rsid w:val="00240A20"/>
  </w:style>
  <w:style w:type="paragraph" w:customStyle="1" w:styleId="DateCitesAuthorChar">
    <w:name w:val="DateCitesAuthor Char"/>
    <w:basedOn w:val="Normal"/>
    <w:qFormat/>
    <w:rsid w:val="00240A20"/>
  </w:style>
  <w:style w:type="paragraph" w:customStyle="1" w:styleId="articlebodynormaltext">
    <w:name w:val="articlebody_normaltext"/>
    <w:basedOn w:val="Normal"/>
    <w:next w:val="HotRoute0"/>
    <w:uiPriority w:val="99"/>
    <w:qFormat/>
    <w:rsid w:val="00240A20"/>
  </w:style>
  <w:style w:type="paragraph" w:customStyle="1" w:styleId="western">
    <w:name w:val="western"/>
    <w:basedOn w:val="Normal"/>
    <w:uiPriority w:val="99"/>
    <w:qFormat/>
    <w:rsid w:val="00240A20"/>
  </w:style>
  <w:style w:type="paragraph" w:customStyle="1" w:styleId="targetcaption">
    <w:name w:val="targetcaption"/>
    <w:basedOn w:val="Normal"/>
    <w:next w:val="Normal"/>
    <w:uiPriority w:val="99"/>
    <w:qFormat/>
    <w:rsid w:val="00240A20"/>
  </w:style>
  <w:style w:type="paragraph" w:customStyle="1" w:styleId="Index">
    <w:name w:val="Index"/>
    <w:basedOn w:val="Normal"/>
    <w:next w:val="NoSpacing"/>
    <w:uiPriority w:val="99"/>
    <w:qFormat/>
    <w:rsid w:val="00240A20"/>
  </w:style>
  <w:style w:type="paragraph" w:customStyle="1" w:styleId="boldness">
    <w:name w:val="boldness"/>
    <w:basedOn w:val="Normal"/>
    <w:next w:val="CM22"/>
    <w:uiPriority w:val="99"/>
    <w:qFormat/>
    <w:rsid w:val="00240A20"/>
  </w:style>
  <w:style w:type="character" w:customStyle="1" w:styleId="UnderlineCardChar0">
    <w:name w:val="UnderlineCard Char"/>
    <w:locked/>
    <w:rsid w:val="00240A20"/>
  </w:style>
  <w:style w:type="paragraph" w:customStyle="1" w:styleId="UnderlineCard0">
    <w:name w:val="UnderlineCard"/>
    <w:basedOn w:val="Heading4"/>
    <w:next w:val="Pa31"/>
    <w:qFormat/>
    <w:rsid w:val="00240A20"/>
    <w:rPr>
      <w:bCs w:val="0"/>
      <w:iCs/>
    </w:rPr>
  </w:style>
  <w:style w:type="paragraph" w:customStyle="1" w:styleId="CM21">
    <w:name w:val="CM21"/>
    <w:basedOn w:val="Normal"/>
    <w:uiPriority w:val="99"/>
    <w:qFormat/>
    <w:rsid w:val="00240A20"/>
  </w:style>
  <w:style w:type="paragraph" w:customStyle="1" w:styleId="Pa31">
    <w:name w:val="Pa3+1"/>
    <w:basedOn w:val="Normal"/>
    <w:uiPriority w:val="99"/>
    <w:qFormat/>
    <w:rsid w:val="00240A20"/>
  </w:style>
  <w:style w:type="paragraph" w:customStyle="1" w:styleId="UnderlineCharCharCharCharCharCharChar">
    <w:name w:val="Underline Char Char Char Char Char Char Char"/>
    <w:basedOn w:val="Normal"/>
    <w:next w:val="Tagandcite"/>
    <w:qFormat/>
    <w:rsid w:val="00240A20"/>
  </w:style>
  <w:style w:type="paragraph" w:customStyle="1" w:styleId="SmalltextCharCharChar0">
    <w:name w:val="Small text Char Char Char"/>
    <w:basedOn w:val="Normal"/>
    <w:next w:val="Textbody"/>
    <w:qFormat/>
    <w:rsid w:val="00240A20"/>
  </w:style>
  <w:style w:type="paragraph" w:customStyle="1" w:styleId="Textbody">
    <w:name w:val="Text body"/>
    <w:basedOn w:val="NFAPWPheader"/>
    <w:uiPriority w:val="99"/>
    <w:qFormat/>
    <w:rsid w:val="00240A20"/>
    <w:rPr>
      <w:rFonts w:eastAsia="Times New Roman"/>
    </w:rPr>
  </w:style>
  <w:style w:type="paragraph" w:customStyle="1" w:styleId="Default1">
    <w:name w:val="Default1"/>
    <w:basedOn w:val="Normal"/>
    <w:uiPriority w:val="99"/>
    <w:qFormat/>
    <w:rsid w:val="00240A20"/>
  </w:style>
  <w:style w:type="paragraph" w:customStyle="1" w:styleId="NFAPWPheader">
    <w:name w:val="NFAP WP header"/>
    <w:basedOn w:val="Normal"/>
    <w:uiPriority w:val="99"/>
    <w:qFormat/>
    <w:rsid w:val="00240A20"/>
  </w:style>
  <w:style w:type="character" w:customStyle="1" w:styleId="CiteCharCharChar">
    <w:name w:val="Cite Char Char Char"/>
    <w:locked/>
    <w:rsid w:val="00240A20"/>
  </w:style>
  <w:style w:type="paragraph" w:customStyle="1" w:styleId="CiteCardCharChar">
    <w:name w:val="Cite_Card Char Char"/>
    <w:next w:val="Little"/>
    <w:autoRedefine/>
    <w:uiPriority w:val="99"/>
    <w:qFormat/>
    <w:rsid w:val="00240A20"/>
    <w:pPr>
      <w:spacing w:after="160" w:line="259" w:lineRule="auto"/>
    </w:pPr>
    <w:rPr>
      <w:rFonts w:asciiTheme="minorHAnsi" w:eastAsiaTheme="minorHAnsi" w:hAnsiTheme="minorHAnsi" w:cstheme="minorBidi"/>
    </w:rPr>
  </w:style>
  <w:style w:type="character" w:customStyle="1" w:styleId="CiteCardCharCharCharChar">
    <w:name w:val="Cite_Card Char Char Char Char"/>
    <w:locked/>
    <w:rsid w:val="00240A20"/>
  </w:style>
  <w:style w:type="paragraph" w:customStyle="1" w:styleId="CiteCardCharCharChar">
    <w:name w:val="Cite_Card Char Char Char"/>
    <w:next w:val="DebateHeader"/>
    <w:qFormat/>
    <w:rsid w:val="00240A20"/>
    <w:pPr>
      <w:spacing w:after="160" w:line="259" w:lineRule="auto"/>
    </w:pPr>
    <w:rPr>
      <w:rFonts w:asciiTheme="minorHAnsi" w:eastAsiaTheme="minorHAnsi" w:hAnsiTheme="minorHAnsi" w:cstheme="minorBidi"/>
    </w:rPr>
  </w:style>
  <w:style w:type="character" w:customStyle="1" w:styleId="LittleChar">
    <w:name w:val="Little Char"/>
    <w:uiPriority w:val="99"/>
    <w:locked/>
    <w:rsid w:val="00240A20"/>
  </w:style>
  <w:style w:type="character" w:customStyle="1" w:styleId="DebateHeaderChar">
    <w:name w:val="Debate Header Char"/>
    <w:uiPriority w:val="99"/>
    <w:locked/>
    <w:rsid w:val="00240A20"/>
  </w:style>
  <w:style w:type="character" w:customStyle="1" w:styleId="UnhighlightedChar">
    <w:name w:val="Unhighlighted Char"/>
    <w:locked/>
    <w:rsid w:val="00240A20"/>
  </w:style>
  <w:style w:type="paragraph" w:customStyle="1" w:styleId="Unhighlighted">
    <w:name w:val="Unhighlighted"/>
    <w:basedOn w:val="Normal"/>
    <w:next w:val="TagF3"/>
    <w:autoRedefine/>
    <w:qFormat/>
    <w:rsid w:val="00240A20"/>
  </w:style>
  <w:style w:type="character" w:customStyle="1" w:styleId="StylecardUnderlineChar">
    <w:name w:val="Style card + Underline Char"/>
    <w:locked/>
    <w:rsid w:val="00240A20"/>
  </w:style>
  <w:style w:type="paragraph" w:customStyle="1" w:styleId="StylecardUnderline">
    <w:name w:val="Style card + Underline"/>
    <w:basedOn w:val="List"/>
    <w:next w:val="i1"/>
    <w:qFormat/>
    <w:rsid w:val="00240A20"/>
    <w:pPr>
      <w:ind w:left="360" w:hanging="360"/>
    </w:pPr>
    <w:rPr>
      <w:rFonts w:ascii="Times New Roman" w:eastAsiaTheme="minorHAnsi" w:hAnsi="Times New Roman" w:cs="Times New Roman"/>
    </w:rPr>
  </w:style>
  <w:style w:type="paragraph" w:customStyle="1" w:styleId="TagF3">
    <w:name w:val="Tag (F3)"/>
    <w:next w:val="style140"/>
    <w:uiPriority w:val="99"/>
    <w:qFormat/>
    <w:rsid w:val="00240A20"/>
    <w:pPr>
      <w:spacing w:after="160" w:line="259" w:lineRule="auto"/>
    </w:pPr>
    <w:rPr>
      <w:rFonts w:asciiTheme="minorHAnsi" w:eastAsiaTheme="minorHAnsi" w:hAnsiTheme="minorHAnsi" w:cstheme="minorBidi"/>
    </w:rPr>
  </w:style>
  <w:style w:type="paragraph" w:customStyle="1" w:styleId="style140">
    <w:name w:val="style14"/>
    <w:basedOn w:val="Normal"/>
    <w:next w:val="CiteCardCharCharCharCharCharCharChar"/>
    <w:uiPriority w:val="99"/>
    <w:qFormat/>
    <w:rsid w:val="00240A20"/>
  </w:style>
  <w:style w:type="paragraph" w:customStyle="1" w:styleId="CardTagCite1Char">
    <w:name w:val="Card Tag + Cite #1 Char"/>
    <w:basedOn w:val="Normal"/>
    <w:next w:val="foldie"/>
    <w:uiPriority w:val="99"/>
    <w:qFormat/>
    <w:rsid w:val="00240A20"/>
  </w:style>
  <w:style w:type="paragraph" w:customStyle="1" w:styleId="articlebody">
    <w:name w:val="articlebody"/>
    <w:basedOn w:val="Normal"/>
    <w:next w:val="wp-caption-text"/>
    <w:uiPriority w:val="99"/>
    <w:qFormat/>
    <w:rsid w:val="00240A20"/>
  </w:style>
  <w:style w:type="character" w:customStyle="1" w:styleId="CiteCardCharCharCharCharCharCharCharChar">
    <w:name w:val="Cite_Card Char Char Char Char Char Char Char Char"/>
    <w:locked/>
    <w:rsid w:val="00240A20"/>
  </w:style>
  <w:style w:type="paragraph" w:customStyle="1" w:styleId="CiteCardCharCharCharCharCharCharChar">
    <w:name w:val="Cite_Card Char Char Char Char Char Char Char"/>
    <w:next w:val="CiteNormal"/>
    <w:autoRedefine/>
    <w:qFormat/>
    <w:rsid w:val="00240A20"/>
    <w:pPr>
      <w:spacing w:after="160" w:line="259" w:lineRule="auto"/>
    </w:pPr>
    <w:rPr>
      <w:rFonts w:asciiTheme="minorHAnsi" w:eastAsiaTheme="minorHAnsi" w:hAnsiTheme="minorHAnsi" w:cstheme="minorBidi"/>
    </w:rPr>
  </w:style>
  <w:style w:type="paragraph" w:customStyle="1" w:styleId="foldie">
    <w:name w:val="foldie"/>
    <w:next w:val="Pa3"/>
    <w:uiPriority w:val="99"/>
    <w:qFormat/>
    <w:rsid w:val="00240A20"/>
    <w:pPr>
      <w:spacing w:after="160" w:line="259" w:lineRule="auto"/>
    </w:pPr>
    <w:rPr>
      <w:rFonts w:asciiTheme="minorHAnsi" w:eastAsiaTheme="minorHAnsi" w:hAnsiTheme="minorHAnsi" w:cstheme="minorBidi"/>
    </w:rPr>
  </w:style>
  <w:style w:type="paragraph" w:customStyle="1" w:styleId="billtextsection">
    <w:name w:val="bill_text_section"/>
    <w:basedOn w:val="Normal"/>
    <w:uiPriority w:val="99"/>
    <w:qFormat/>
    <w:rsid w:val="00240A20"/>
  </w:style>
  <w:style w:type="character" w:customStyle="1" w:styleId="CiteNormalChar">
    <w:name w:val="Cite Normal Char"/>
    <w:locked/>
    <w:rsid w:val="00240A20"/>
  </w:style>
  <w:style w:type="paragraph" w:customStyle="1" w:styleId="CiteNormal">
    <w:name w:val="Cite Normal"/>
    <w:basedOn w:val="Normal"/>
    <w:autoRedefine/>
    <w:qFormat/>
    <w:rsid w:val="00240A20"/>
  </w:style>
  <w:style w:type="character" w:customStyle="1" w:styleId="BoldunderlineChar2">
    <w:name w:val="Bold underline Char"/>
    <w:locked/>
    <w:rsid w:val="00240A20"/>
  </w:style>
  <w:style w:type="paragraph" w:customStyle="1" w:styleId="Boldunderline1">
    <w:name w:val="Bold underline"/>
    <w:basedOn w:val="Normal"/>
    <w:next w:val="BlockHeadings"/>
    <w:qFormat/>
    <w:rsid w:val="00240A20"/>
  </w:style>
  <w:style w:type="paragraph" w:customStyle="1" w:styleId="StyleNormalWeb10pt">
    <w:name w:val="Style Normal (Web) + 10 pt"/>
    <w:basedOn w:val="Normal"/>
    <w:next w:val="p1"/>
    <w:uiPriority w:val="99"/>
    <w:qFormat/>
    <w:rsid w:val="00240A20"/>
  </w:style>
  <w:style w:type="character" w:customStyle="1" w:styleId="cardChar3">
    <w:name w:val="%card Char"/>
    <w:locked/>
    <w:rsid w:val="00240A20"/>
  </w:style>
  <w:style w:type="paragraph" w:customStyle="1" w:styleId="ReallyfuckingsmallCharCharChar">
    <w:name w:val="Really fucking small Char Char Char"/>
    <w:basedOn w:val="Normal"/>
    <w:next w:val="Reallyfuckingsmall"/>
    <w:qFormat/>
    <w:rsid w:val="00240A20"/>
  </w:style>
  <w:style w:type="paragraph" w:customStyle="1" w:styleId="CardDownx15">
    <w:name w:val="CardDown x1.5"/>
    <w:basedOn w:val="Normal"/>
    <w:next w:val="CiteTag"/>
    <w:uiPriority w:val="99"/>
    <w:qFormat/>
    <w:rsid w:val="00240A20"/>
  </w:style>
  <w:style w:type="paragraph" w:customStyle="1" w:styleId="CiteTag">
    <w:name w:val="Cite/Tag"/>
    <w:basedOn w:val="Normal"/>
    <w:next w:val="StyleStyleArialNarrow9ptLeft-075ArialNarrow"/>
    <w:uiPriority w:val="99"/>
    <w:qFormat/>
    <w:rsid w:val="00240A20"/>
  </w:style>
  <w:style w:type="character" w:customStyle="1" w:styleId="StyleStyleArialNarrow9ptLeft-075ArialNarrowChar">
    <w:name w:val="Style Style Arial Narrow 9 pt Left:  -0.75&quot; + Arial Narrow Char"/>
    <w:locked/>
    <w:rsid w:val="00240A20"/>
  </w:style>
  <w:style w:type="paragraph" w:customStyle="1" w:styleId="StyleStyleArialNarrow9ptLeft-075ArialNarrow">
    <w:name w:val="Style Style Arial Narrow 9 pt Left:  -0.75&quot; + Arial Narrow"/>
    <w:basedOn w:val="Normal"/>
    <w:next w:val="DebateUnderlineBold"/>
    <w:qFormat/>
    <w:rsid w:val="00240A20"/>
  </w:style>
  <w:style w:type="character" w:customStyle="1" w:styleId="StyleStyleCardTextLeft-075Right0Char">
    <w:name w:val="Style Style Card Text + Left:  -0.75&quot; + Right:  0&quot; Char"/>
    <w:locked/>
    <w:rsid w:val="00240A20"/>
  </w:style>
  <w:style w:type="paragraph" w:customStyle="1" w:styleId="StyleStyleCardTextLeft-075Right0">
    <w:name w:val="Style Style Card Text + Left:  -0.75&quot; + Right:  0&quot;"/>
    <w:basedOn w:val="Normal"/>
    <w:next w:val="StyleArialNarrow12ptBoldLeft-075"/>
    <w:autoRedefine/>
    <w:qFormat/>
    <w:rsid w:val="00240A20"/>
  </w:style>
  <w:style w:type="paragraph" w:customStyle="1" w:styleId="ecxmsonormal">
    <w:name w:val="ecxmsonormal"/>
    <w:basedOn w:val="Normal"/>
    <w:uiPriority w:val="99"/>
    <w:qFormat/>
    <w:rsid w:val="00240A20"/>
  </w:style>
  <w:style w:type="character" w:customStyle="1" w:styleId="DebateUnderlineBoldChar">
    <w:name w:val="Debate Underline Bold Char"/>
    <w:locked/>
    <w:rsid w:val="00240A20"/>
  </w:style>
  <w:style w:type="paragraph" w:customStyle="1" w:styleId="DebateUnderlineBold">
    <w:name w:val="Debate Underline Bold"/>
    <w:basedOn w:val="Normal"/>
    <w:uiPriority w:val="99"/>
    <w:qFormat/>
    <w:rsid w:val="00240A20"/>
  </w:style>
  <w:style w:type="character" w:customStyle="1" w:styleId="StyleArialNarrow12ptBoldLeft-075Char">
    <w:name w:val="Style Arial Narrow 12 pt Bold Left:  -0.75&quot; Char"/>
    <w:locked/>
    <w:rsid w:val="00240A20"/>
  </w:style>
  <w:style w:type="paragraph" w:customStyle="1" w:styleId="StyleArialNarrow12ptBoldLeft-075">
    <w:name w:val="Style Arial Narrow 12 pt Bold Left:  -0.75&quot;"/>
    <w:basedOn w:val="Normal"/>
    <w:qFormat/>
    <w:rsid w:val="00240A20"/>
  </w:style>
  <w:style w:type="character" w:customStyle="1" w:styleId="StyleStyleevidencetextBorderSinglesolidlineAuto05Char">
    <w:name w:val="Style Style evidence text + Border: : (Single solid line Auto  0.5 ... Char"/>
    <w:locked/>
    <w:rsid w:val="00240A20"/>
  </w:style>
  <w:style w:type="paragraph" w:customStyle="1" w:styleId="StyleStyleevidencetextBorderSinglesolidlineAuto05">
    <w:name w:val="Style Style evidence text + Border: : (Single solid line Auto  0.5 ..."/>
    <w:basedOn w:val="Normal"/>
    <w:next w:val="CiteCharCharCharChar"/>
    <w:qFormat/>
    <w:rsid w:val="00240A20"/>
  </w:style>
  <w:style w:type="paragraph" w:customStyle="1" w:styleId="CiteCharCharCharChar">
    <w:name w:val="Cite Char Char Char Char"/>
    <w:basedOn w:val="Normal"/>
    <w:next w:val="Normal"/>
    <w:uiPriority w:val="99"/>
    <w:qFormat/>
    <w:rsid w:val="00240A20"/>
  </w:style>
  <w:style w:type="character" w:customStyle="1" w:styleId="UnderliningCharChar1CharCharChar">
    <w:name w:val="Underlining Char Char1 Char Char Char"/>
    <w:locked/>
    <w:rsid w:val="00240A20"/>
  </w:style>
  <w:style w:type="paragraph" w:customStyle="1" w:styleId="UnderliningCharChar1CharChar">
    <w:name w:val="Underlining Char Char1 Char Char"/>
    <w:basedOn w:val="Normal"/>
    <w:next w:val="Normal"/>
    <w:qFormat/>
    <w:rsid w:val="00240A20"/>
  </w:style>
  <w:style w:type="paragraph" w:customStyle="1" w:styleId="CiteCharCharCharCharChar">
    <w:name w:val="Cite Char Char Char Char Char"/>
    <w:basedOn w:val="Normal"/>
    <w:next w:val="Normal"/>
    <w:qFormat/>
    <w:rsid w:val="00240A20"/>
  </w:style>
  <w:style w:type="character" w:customStyle="1" w:styleId="UnderliningCharCharChar">
    <w:name w:val="Underlining Char Char Char"/>
    <w:locked/>
    <w:rsid w:val="00240A20"/>
  </w:style>
  <w:style w:type="paragraph" w:customStyle="1" w:styleId="Style120">
    <w:name w:val="Style 12"/>
    <w:next w:val="SmallCard"/>
    <w:uiPriority w:val="99"/>
    <w:qFormat/>
    <w:rsid w:val="00240A20"/>
    <w:pPr>
      <w:spacing w:after="160" w:line="259" w:lineRule="auto"/>
    </w:pPr>
    <w:rPr>
      <w:rFonts w:asciiTheme="minorHAnsi" w:eastAsiaTheme="minorHAnsi" w:hAnsiTheme="minorHAnsi" w:cstheme="minorBidi"/>
    </w:rPr>
  </w:style>
  <w:style w:type="paragraph" w:customStyle="1" w:styleId="Style90">
    <w:name w:val="Style 9"/>
    <w:next w:val="Normal10pt"/>
    <w:uiPriority w:val="99"/>
    <w:qFormat/>
    <w:rsid w:val="00240A20"/>
    <w:pPr>
      <w:spacing w:after="160" w:line="259" w:lineRule="auto"/>
    </w:pPr>
    <w:rPr>
      <w:rFonts w:asciiTheme="minorHAnsi" w:eastAsiaTheme="minorHAnsi" w:hAnsiTheme="minorHAnsi" w:cstheme="minorBidi"/>
    </w:rPr>
  </w:style>
  <w:style w:type="paragraph" w:customStyle="1" w:styleId="Emphasis3">
    <w:name w:val="Emphasis3"/>
    <w:next w:val="formfldssel"/>
    <w:uiPriority w:val="99"/>
    <w:qFormat/>
    <w:rsid w:val="00240A20"/>
    <w:pPr>
      <w:spacing w:after="160" w:line="259" w:lineRule="auto"/>
    </w:pPr>
    <w:rPr>
      <w:rFonts w:asciiTheme="minorHAnsi" w:eastAsiaTheme="minorHAnsi" w:hAnsiTheme="minorHAnsi" w:cstheme="minorBidi"/>
    </w:rPr>
  </w:style>
  <w:style w:type="paragraph" w:customStyle="1" w:styleId="OffensiveLanguage">
    <w:name w:val="Offensive Language"/>
    <w:basedOn w:val="Normal"/>
    <w:next w:val="Normal"/>
    <w:uiPriority w:val="99"/>
    <w:qFormat/>
    <w:rsid w:val="00240A20"/>
  </w:style>
  <w:style w:type="paragraph" w:customStyle="1" w:styleId="Style180">
    <w:name w:val="Style 18"/>
    <w:uiPriority w:val="99"/>
    <w:qFormat/>
    <w:rsid w:val="00240A20"/>
    <w:pPr>
      <w:spacing w:after="160" w:line="259" w:lineRule="auto"/>
    </w:pPr>
    <w:rPr>
      <w:rFonts w:asciiTheme="minorHAnsi" w:eastAsiaTheme="minorHAnsi" w:hAnsiTheme="minorHAnsi" w:cstheme="minorBidi"/>
    </w:rPr>
  </w:style>
  <w:style w:type="character" w:styleId="BookTitle">
    <w:name w:val="Book Title"/>
    <w:basedOn w:val="DefaultParagraphFont"/>
    <w:unhideWhenUsed/>
    <w:qFormat/>
    <w:rsid w:val="00240A20"/>
    <w:rPr>
      <w:b/>
      <w:bCs/>
      <w:i/>
      <w:iCs/>
      <w:spacing w:val="5"/>
    </w:rPr>
  </w:style>
  <w:style w:type="character" w:customStyle="1" w:styleId="sup1">
    <w:name w:val="sup1"/>
    <w:rsid w:val="00240A20"/>
  </w:style>
  <w:style w:type="character" w:customStyle="1" w:styleId="pgnum1">
    <w:name w:val="pgnum1"/>
    <w:rsid w:val="00240A20"/>
  </w:style>
  <w:style w:type="character" w:customStyle="1" w:styleId="apple">
    <w:name w:val="apple"/>
    <w:rsid w:val="00240A20"/>
  </w:style>
  <w:style w:type="character" w:customStyle="1" w:styleId="CardsFont12ptCharCharCharCharCharCharCharCharCharCharChar">
    <w:name w:val="Cards + Font: 12 pt Char Char Char Char Char Char Char Char Char Char Char"/>
    <w:qFormat/>
    <w:rsid w:val="00240A20"/>
  </w:style>
  <w:style w:type="character" w:customStyle="1" w:styleId="inhoud">
    <w:name w:val="inhoud"/>
    <w:rsid w:val="00240A20"/>
  </w:style>
  <w:style w:type="character" w:customStyle="1" w:styleId="Cites-AuthorDate">
    <w:name w:val="Cites-Author/Date"/>
    <w:qFormat/>
    <w:rsid w:val="00240A20"/>
  </w:style>
  <w:style w:type="character" w:customStyle="1" w:styleId="Highlight0">
    <w:name w:val="Highlight"/>
    <w:uiPriority w:val="1"/>
    <w:qFormat/>
    <w:rsid w:val="00240A20"/>
  </w:style>
  <w:style w:type="character" w:customStyle="1" w:styleId="awtw">
    <w:name w:val="awtw"/>
    <w:rsid w:val="00240A20"/>
  </w:style>
  <w:style w:type="character" w:customStyle="1" w:styleId="ld3">
    <w:name w:val="ld3"/>
    <w:rsid w:val="00240A20"/>
  </w:style>
  <w:style w:type="character" w:customStyle="1" w:styleId="5Notunderlined">
    <w:name w:val="5 Not underlined"/>
    <w:rsid w:val="00240A20"/>
  </w:style>
  <w:style w:type="character" w:customStyle="1" w:styleId="externaledithide">
    <w:name w:val="external_edit_hide"/>
    <w:rsid w:val="00240A20"/>
  </w:style>
  <w:style w:type="character" w:customStyle="1" w:styleId="CharacterStyle20">
    <w:name w:val="Character Style 20"/>
    <w:rsid w:val="00240A20"/>
  </w:style>
  <w:style w:type="character" w:customStyle="1" w:styleId="centerheadlines">
    <w:name w:val="centerheadlines"/>
    <w:rsid w:val="00240A20"/>
  </w:style>
  <w:style w:type="character" w:customStyle="1" w:styleId="datetime">
    <w:name w:val="datetime"/>
    <w:rsid w:val="00240A20"/>
  </w:style>
  <w:style w:type="character" w:customStyle="1" w:styleId="info">
    <w:name w:val="info"/>
    <w:rsid w:val="00240A20"/>
  </w:style>
  <w:style w:type="character" w:customStyle="1" w:styleId="datestory">
    <w:name w:val="datestory"/>
    <w:rsid w:val="00240A20"/>
  </w:style>
  <w:style w:type="character" w:customStyle="1" w:styleId="citeschar10">
    <w:name w:val="citeschar1"/>
    <w:basedOn w:val="DefaultParagraphFont"/>
    <w:rsid w:val="00240A20"/>
  </w:style>
  <w:style w:type="character" w:customStyle="1" w:styleId="cardunderlinedchar1">
    <w:name w:val="cardunderlinedchar"/>
    <w:basedOn w:val="DefaultParagraphFont"/>
    <w:rsid w:val="00240A20"/>
  </w:style>
  <w:style w:type="character" w:customStyle="1" w:styleId="Style1CharCharChar">
    <w:name w:val="Style1 Char Char Char"/>
    <w:locked/>
    <w:rsid w:val="00240A20"/>
  </w:style>
  <w:style w:type="character" w:customStyle="1" w:styleId="provider">
    <w:name w:val="provider"/>
    <w:basedOn w:val="DefaultParagraphFont"/>
    <w:rsid w:val="00240A20"/>
  </w:style>
  <w:style w:type="character" w:customStyle="1" w:styleId="vitstorybyline">
    <w:name w:val="vitstorybyline"/>
    <w:rsid w:val="00240A20"/>
  </w:style>
  <w:style w:type="character" w:customStyle="1" w:styleId="yahoobuzzbadge-form">
    <w:name w:val="yahoobuzzbadge-form"/>
    <w:rsid w:val="00240A20"/>
  </w:style>
  <w:style w:type="character" w:customStyle="1" w:styleId="tickerlinx">
    <w:name w:val="tickerlinx"/>
    <w:rsid w:val="00240A20"/>
  </w:style>
  <w:style w:type="character" w:customStyle="1" w:styleId="post-timestamp">
    <w:name w:val="post-timestamp"/>
    <w:rsid w:val="00240A20"/>
  </w:style>
  <w:style w:type="character" w:customStyle="1" w:styleId="mw-headline">
    <w:name w:val="mw-headline"/>
    <w:rsid w:val="00240A20"/>
  </w:style>
  <w:style w:type="character" w:customStyle="1" w:styleId="month">
    <w:name w:val="month"/>
    <w:rsid w:val="00240A20"/>
  </w:style>
  <w:style w:type="character" w:customStyle="1" w:styleId="texttitlebigred">
    <w:name w:val="texttitlebigred"/>
    <w:rsid w:val="00240A20"/>
  </w:style>
  <w:style w:type="character" w:customStyle="1" w:styleId="subtitles">
    <w:name w:val="subtitles"/>
    <w:rsid w:val="00240A20"/>
  </w:style>
  <w:style w:type="character" w:customStyle="1" w:styleId="CiteCardChar1">
    <w:name w:val="Cite_Card Char1"/>
    <w:rsid w:val="00240A20"/>
  </w:style>
  <w:style w:type="character" w:customStyle="1" w:styleId="paramv">
    <w:name w:val="paramv"/>
    <w:rsid w:val="00240A20"/>
  </w:style>
  <w:style w:type="character" w:customStyle="1" w:styleId="symbol">
    <w:name w:val="symbol"/>
    <w:rsid w:val="00240A20"/>
  </w:style>
  <w:style w:type="character" w:customStyle="1" w:styleId="data">
    <w:name w:val="data"/>
    <w:rsid w:val="00240A20"/>
  </w:style>
  <w:style w:type="character" w:customStyle="1" w:styleId="pub-date">
    <w:name w:val="pub-date"/>
    <w:rsid w:val="00240A20"/>
  </w:style>
  <w:style w:type="character" w:customStyle="1" w:styleId="AuthorDateF4">
    <w:name w:val="Author Date (F4)"/>
    <w:rsid w:val="00240A20"/>
  </w:style>
  <w:style w:type="character" w:customStyle="1" w:styleId="BoldUnderlineF6">
    <w:name w:val="Bold Underline (F6)"/>
    <w:rsid w:val="00240A20"/>
  </w:style>
  <w:style w:type="character" w:customStyle="1" w:styleId="grouptext">
    <w:name w:val="group_text"/>
    <w:rsid w:val="00240A20"/>
  </w:style>
  <w:style w:type="character" w:customStyle="1" w:styleId="StyleArial12ptBoldItalic">
    <w:name w:val="Style Arial 12 pt Bold Italic"/>
    <w:rsid w:val="00240A20"/>
  </w:style>
  <w:style w:type="character" w:customStyle="1" w:styleId="verdana12grey1">
    <w:name w:val="verdana12grey1"/>
    <w:rsid w:val="00240A20"/>
  </w:style>
  <w:style w:type="character" w:customStyle="1" w:styleId="verdana9grey1a">
    <w:name w:val="verdana9grey1a"/>
    <w:rsid w:val="00240A20"/>
  </w:style>
  <w:style w:type="character" w:customStyle="1" w:styleId="nn-twttr-share-btn">
    <w:name w:val="nn-twttr-share-btn"/>
    <w:rsid w:val="00240A20"/>
  </w:style>
  <w:style w:type="character" w:customStyle="1" w:styleId="comment-count">
    <w:name w:val="comment-count"/>
    <w:rsid w:val="00240A20"/>
  </w:style>
  <w:style w:type="character" w:customStyle="1" w:styleId="comment-count-text">
    <w:name w:val="comment-count-text"/>
    <w:rsid w:val="00240A20"/>
  </w:style>
  <w:style w:type="character" w:customStyle="1" w:styleId="CiteCardCharCharCharCharChar">
    <w:name w:val="Cite_Card Char Char Char Char Char"/>
    <w:rsid w:val="00240A20"/>
  </w:style>
  <w:style w:type="character" w:customStyle="1" w:styleId="CiteCardCharCharCharCharCharChar">
    <w:name w:val="Cite_Card Char Char Char Char Char Char"/>
    <w:rsid w:val="00240A20"/>
  </w:style>
  <w:style w:type="character" w:customStyle="1" w:styleId="yahoobuzzbadge">
    <w:name w:val="yahoobuzzbadge"/>
    <w:rsid w:val="00240A20"/>
  </w:style>
  <w:style w:type="character" w:customStyle="1" w:styleId="StrongEmphasis">
    <w:name w:val="Strong Emphasis"/>
    <w:rsid w:val="00240A20"/>
  </w:style>
  <w:style w:type="character" w:customStyle="1" w:styleId="article-articlebody">
    <w:name w:val="article-articlebody"/>
    <w:basedOn w:val="DefaultParagraphFont"/>
    <w:rsid w:val="00240A20"/>
  </w:style>
  <w:style w:type="character" w:customStyle="1" w:styleId="pageheader0">
    <w:name w:val="pageheader"/>
    <w:basedOn w:val="DefaultParagraphFont"/>
    <w:rsid w:val="00240A20"/>
  </w:style>
  <w:style w:type="character" w:customStyle="1" w:styleId="AuthorCharChar">
    <w:name w:val="Author Char Char"/>
    <w:rsid w:val="00240A20"/>
  </w:style>
  <w:style w:type="character" w:customStyle="1" w:styleId="smallchar0">
    <w:name w:val="smallchar"/>
    <w:basedOn w:val="DefaultParagraphFont"/>
    <w:rsid w:val="00240A20"/>
  </w:style>
  <w:style w:type="character" w:customStyle="1" w:styleId="NormalizationChar">
    <w:name w:val="Normalization Char"/>
    <w:rsid w:val="00240A20"/>
  </w:style>
  <w:style w:type="character" w:customStyle="1" w:styleId="Shrinker">
    <w:name w:val="Shrinker"/>
    <w:rsid w:val="00240A20"/>
  </w:style>
  <w:style w:type="character" w:customStyle="1" w:styleId="heading3char1">
    <w:name w:val="heading3char1"/>
    <w:basedOn w:val="DefaultParagraphFont"/>
    <w:rsid w:val="00240A20"/>
  </w:style>
  <w:style w:type="character" w:customStyle="1" w:styleId="underlinea">
    <w:name w:val="underlinea"/>
    <w:basedOn w:val="DefaultParagraphFont"/>
    <w:rsid w:val="00240A20"/>
  </w:style>
  <w:style w:type="character" w:customStyle="1" w:styleId="StyleUnderlineChar9pt2">
    <w:name w:val="Style Underline Char + 9 pt2"/>
    <w:rsid w:val="00240A20"/>
  </w:style>
  <w:style w:type="character" w:customStyle="1" w:styleId="StyleUnderlineChar9ptBold1">
    <w:name w:val="Style Underline Char + 9 pt Bold1"/>
    <w:rsid w:val="00240A20"/>
  </w:style>
  <w:style w:type="character" w:customStyle="1" w:styleId="FontStyle232">
    <w:name w:val="Font Style232"/>
    <w:uiPriority w:val="99"/>
    <w:rsid w:val="00240A20"/>
  </w:style>
  <w:style w:type="character" w:customStyle="1" w:styleId="erasure">
    <w:name w:val="erasure"/>
    <w:rsid w:val="00240A20"/>
  </w:style>
  <w:style w:type="character" w:customStyle="1" w:styleId="MicroTextCharChar">
    <w:name w:val="MicroText Char Char"/>
    <w:rsid w:val="00240A20"/>
  </w:style>
  <w:style w:type="character" w:customStyle="1" w:styleId="style61">
    <w:name w:val="style6"/>
    <w:rsid w:val="00240A20"/>
  </w:style>
  <w:style w:type="character" w:customStyle="1" w:styleId="Title2">
    <w:name w:val="Title2"/>
    <w:basedOn w:val="DefaultParagraphFont"/>
    <w:rsid w:val="00240A20"/>
  </w:style>
  <w:style w:type="character" w:customStyle="1" w:styleId="OffensiveLanguageChar">
    <w:name w:val="Offensive Language Char"/>
    <w:rsid w:val="00240A20"/>
  </w:style>
  <w:style w:type="character" w:customStyle="1" w:styleId="yellowfadeinnerspan">
    <w:name w:val="yellowfadeinnerspan"/>
    <w:rsid w:val="00240A20"/>
  </w:style>
  <w:style w:type="character" w:customStyle="1" w:styleId="ipa">
    <w:name w:val="ipa"/>
    <w:basedOn w:val="DefaultParagraphFont"/>
    <w:rsid w:val="00240A20"/>
  </w:style>
  <w:style w:type="table" w:customStyle="1" w:styleId="TableGrid12">
    <w:name w:val="Table Grid12"/>
    <w:basedOn w:val="TableNormal"/>
    <w:rsid w:val="00240A20"/>
    <w:pPr>
      <w:spacing w:after="160" w:line="259" w:lineRule="auto"/>
    </w:pPr>
    <w:rPr>
      <w:rFonts w:asciiTheme="minorHAnsi" w:eastAsiaTheme="minorHAnsi" w:hAnsiTheme="minorHAnsi" w:cstheme="minorBidi"/>
    </w:rPr>
    <w:tblPr/>
  </w:style>
  <w:style w:type="character" w:customStyle="1" w:styleId="Card10f2Char">
    <w:name w:val="Card.10.f2 Char"/>
    <w:locked/>
    <w:rsid w:val="00240A20"/>
  </w:style>
  <w:style w:type="paragraph" w:customStyle="1" w:styleId="Card10f2">
    <w:name w:val="Card.10.f2"/>
    <w:basedOn w:val="Normal"/>
    <w:next w:val="thumbnail"/>
    <w:autoRedefine/>
    <w:qFormat/>
    <w:rsid w:val="00240A20"/>
  </w:style>
  <w:style w:type="character" w:customStyle="1" w:styleId="Bodytext5">
    <w:name w:val="Body text_"/>
    <w:basedOn w:val="DefaultParagraphFont"/>
    <w:locked/>
    <w:rsid w:val="00240A20"/>
  </w:style>
  <w:style w:type="paragraph" w:customStyle="1" w:styleId="BodyText50">
    <w:name w:val="Body Text5"/>
    <w:basedOn w:val="Normal"/>
    <w:next w:val="wallacepara"/>
    <w:qFormat/>
    <w:rsid w:val="00240A20"/>
  </w:style>
  <w:style w:type="paragraph" w:customStyle="1" w:styleId="about">
    <w:name w:val="about"/>
    <w:basedOn w:val="Normal"/>
    <w:next w:val="audiolink"/>
    <w:uiPriority w:val="99"/>
    <w:qFormat/>
    <w:rsid w:val="00240A20"/>
  </w:style>
  <w:style w:type="paragraph" w:customStyle="1" w:styleId="first">
    <w:name w:val="first"/>
    <w:basedOn w:val="Normal"/>
    <w:next w:val="titlestyle1"/>
    <w:uiPriority w:val="99"/>
    <w:qFormat/>
    <w:rsid w:val="00240A20"/>
  </w:style>
  <w:style w:type="paragraph" w:customStyle="1" w:styleId="t6">
    <w:name w:val="t6"/>
    <w:basedOn w:val="Normal"/>
    <w:next w:val="nav1"/>
    <w:uiPriority w:val="99"/>
    <w:qFormat/>
    <w:rsid w:val="00240A20"/>
  </w:style>
  <w:style w:type="paragraph" w:customStyle="1" w:styleId="thumbnail">
    <w:name w:val="thumbnail"/>
    <w:basedOn w:val="Normal"/>
    <w:next w:val="nav2"/>
    <w:uiPriority w:val="99"/>
    <w:qFormat/>
    <w:rsid w:val="00240A20"/>
  </w:style>
  <w:style w:type="paragraph" w:customStyle="1" w:styleId="stand-first-alone">
    <w:name w:val="stand-first-alone"/>
    <w:basedOn w:val="Normal"/>
    <w:next w:val="Pa0"/>
    <w:uiPriority w:val="99"/>
    <w:qFormat/>
    <w:rsid w:val="00240A20"/>
  </w:style>
  <w:style w:type="paragraph" w:customStyle="1" w:styleId="wallacepara">
    <w:name w:val="wallacepara"/>
    <w:basedOn w:val="Normal"/>
    <w:next w:val="CM45"/>
    <w:uiPriority w:val="99"/>
    <w:qFormat/>
    <w:rsid w:val="00240A20"/>
  </w:style>
  <w:style w:type="paragraph" w:customStyle="1" w:styleId="morelink">
    <w:name w:val="morelink"/>
    <w:basedOn w:val="Normal"/>
    <w:next w:val="CM46"/>
    <w:uiPriority w:val="99"/>
    <w:qFormat/>
    <w:rsid w:val="00240A20"/>
  </w:style>
  <w:style w:type="paragraph" w:customStyle="1" w:styleId="audiolink">
    <w:name w:val="audiolink"/>
    <w:basedOn w:val="Normal"/>
    <w:next w:val="F4-NormalText"/>
    <w:uiPriority w:val="99"/>
    <w:qFormat/>
    <w:rsid w:val="00240A20"/>
  </w:style>
  <w:style w:type="paragraph" w:customStyle="1" w:styleId="titlestyle1">
    <w:name w:val="titlestyle1"/>
    <w:basedOn w:val="Normal"/>
    <w:next w:val="TagLine0"/>
    <w:uiPriority w:val="99"/>
    <w:qFormat/>
    <w:rsid w:val="00240A20"/>
  </w:style>
  <w:style w:type="paragraph" w:customStyle="1" w:styleId="nav1">
    <w:name w:val="nav1"/>
    <w:basedOn w:val="Normal"/>
    <w:uiPriority w:val="99"/>
    <w:qFormat/>
    <w:rsid w:val="00240A20"/>
  </w:style>
  <w:style w:type="paragraph" w:customStyle="1" w:styleId="nav2">
    <w:name w:val="nav2"/>
    <w:basedOn w:val="Normal"/>
    <w:next w:val="Heading18"/>
    <w:uiPriority w:val="99"/>
    <w:qFormat/>
    <w:rsid w:val="00240A20"/>
  </w:style>
  <w:style w:type="paragraph" w:customStyle="1" w:styleId="CM45">
    <w:name w:val="CM45"/>
    <w:basedOn w:val="Normal"/>
    <w:uiPriority w:val="99"/>
    <w:qFormat/>
    <w:rsid w:val="00240A20"/>
  </w:style>
  <w:style w:type="paragraph" w:customStyle="1" w:styleId="CM46">
    <w:name w:val="CM46"/>
    <w:basedOn w:val="Normal"/>
    <w:uiPriority w:val="99"/>
    <w:qFormat/>
    <w:rsid w:val="00240A20"/>
  </w:style>
  <w:style w:type="character" w:customStyle="1" w:styleId="Heading180">
    <w:name w:val="Heading #18_"/>
    <w:basedOn w:val="DefaultParagraphFont"/>
    <w:locked/>
    <w:rsid w:val="00240A20"/>
  </w:style>
  <w:style w:type="paragraph" w:customStyle="1" w:styleId="Heading18">
    <w:name w:val="Heading #18"/>
    <w:basedOn w:val="Normal"/>
    <w:qFormat/>
    <w:rsid w:val="00240A20"/>
  </w:style>
  <w:style w:type="character" w:customStyle="1" w:styleId="Picturecaption2">
    <w:name w:val="Picture caption (2)_"/>
    <w:basedOn w:val="DefaultParagraphFont"/>
    <w:locked/>
    <w:rsid w:val="00240A20"/>
  </w:style>
  <w:style w:type="paragraph" w:customStyle="1" w:styleId="Picturecaption20">
    <w:name w:val="Picture caption (2)"/>
    <w:basedOn w:val="Normal"/>
    <w:qFormat/>
    <w:rsid w:val="00240A20"/>
  </w:style>
  <w:style w:type="character" w:customStyle="1" w:styleId="Picturecaption">
    <w:name w:val="Picture caption_"/>
    <w:basedOn w:val="DefaultParagraphFont"/>
    <w:locked/>
    <w:rsid w:val="00240A20"/>
  </w:style>
  <w:style w:type="paragraph" w:customStyle="1" w:styleId="Picturecaption0">
    <w:name w:val="Picture caption"/>
    <w:basedOn w:val="Normal"/>
    <w:qFormat/>
    <w:rsid w:val="00240A20"/>
  </w:style>
  <w:style w:type="character" w:customStyle="1" w:styleId="Bodytext31">
    <w:name w:val="Body text (31)_"/>
    <w:basedOn w:val="DefaultParagraphFont"/>
    <w:locked/>
    <w:rsid w:val="00240A20"/>
  </w:style>
  <w:style w:type="paragraph" w:customStyle="1" w:styleId="Bodytext310">
    <w:name w:val="Body text (31)"/>
    <w:basedOn w:val="Normal"/>
    <w:qFormat/>
    <w:rsid w:val="00240A20"/>
  </w:style>
  <w:style w:type="character" w:customStyle="1" w:styleId="Heading22">
    <w:name w:val="Heading #22_"/>
    <w:basedOn w:val="DefaultParagraphFont"/>
    <w:locked/>
    <w:rsid w:val="00240A20"/>
  </w:style>
  <w:style w:type="paragraph" w:customStyle="1" w:styleId="Heading220">
    <w:name w:val="Heading #22"/>
    <w:basedOn w:val="Normal"/>
    <w:qFormat/>
    <w:rsid w:val="00240A20"/>
  </w:style>
  <w:style w:type="character" w:customStyle="1" w:styleId="Bodytext131">
    <w:name w:val="Body text (131)_"/>
    <w:basedOn w:val="DefaultParagraphFont"/>
    <w:locked/>
    <w:rsid w:val="00240A20"/>
  </w:style>
  <w:style w:type="paragraph" w:customStyle="1" w:styleId="Bodytext1310">
    <w:name w:val="Body text (131)"/>
    <w:basedOn w:val="Normal"/>
    <w:qFormat/>
    <w:rsid w:val="00240A20"/>
  </w:style>
  <w:style w:type="character" w:customStyle="1" w:styleId="Bodytext140">
    <w:name w:val="Body text (140)_"/>
    <w:basedOn w:val="DefaultParagraphFont"/>
    <w:locked/>
    <w:rsid w:val="00240A20"/>
  </w:style>
  <w:style w:type="paragraph" w:customStyle="1" w:styleId="Bodytext1400">
    <w:name w:val="Body text (140)"/>
    <w:basedOn w:val="Normal"/>
    <w:qFormat/>
    <w:rsid w:val="00240A20"/>
  </w:style>
  <w:style w:type="character" w:customStyle="1" w:styleId="Bodytext141">
    <w:name w:val="Body text (141)_"/>
    <w:basedOn w:val="DefaultParagraphFont"/>
    <w:locked/>
    <w:rsid w:val="00240A20"/>
  </w:style>
  <w:style w:type="paragraph" w:customStyle="1" w:styleId="Bodytext1410">
    <w:name w:val="Body text (141)"/>
    <w:basedOn w:val="Normal"/>
    <w:qFormat/>
    <w:rsid w:val="00240A20"/>
  </w:style>
  <w:style w:type="character" w:customStyle="1" w:styleId="Tableofcontents20">
    <w:name w:val="Table of contents (20)_"/>
    <w:basedOn w:val="DefaultParagraphFont"/>
    <w:locked/>
    <w:rsid w:val="00240A20"/>
  </w:style>
  <w:style w:type="paragraph" w:customStyle="1" w:styleId="Tableofcontents200">
    <w:name w:val="Table of contents (20)"/>
    <w:basedOn w:val="Normal"/>
    <w:qFormat/>
    <w:rsid w:val="00240A20"/>
  </w:style>
  <w:style w:type="character" w:customStyle="1" w:styleId="Tableofcontents21">
    <w:name w:val="Table of contents (21)_"/>
    <w:basedOn w:val="DefaultParagraphFont"/>
    <w:locked/>
    <w:rsid w:val="00240A20"/>
  </w:style>
  <w:style w:type="paragraph" w:customStyle="1" w:styleId="Tableofcontents210">
    <w:name w:val="Table of contents (21)"/>
    <w:basedOn w:val="Normal"/>
    <w:qFormat/>
    <w:rsid w:val="00240A20"/>
  </w:style>
  <w:style w:type="character" w:customStyle="1" w:styleId="Tableofcontents22">
    <w:name w:val="Table of contents (22)_"/>
    <w:basedOn w:val="DefaultParagraphFont"/>
    <w:locked/>
    <w:rsid w:val="00240A20"/>
  </w:style>
  <w:style w:type="paragraph" w:customStyle="1" w:styleId="Tableofcontents220">
    <w:name w:val="Table of contents (22)"/>
    <w:basedOn w:val="Normal"/>
    <w:qFormat/>
    <w:rsid w:val="00240A20"/>
  </w:style>
  <w:style w:type="character" w:customStyle="1" w:styleId="Bodytext142">
    <w:name w:val="Body text (142)_"/>
    <w:basedOn w:val="DefaultParagraphFont"/>
    <w:locked/>
    <w:rsid w:val="00240A20"/>
  </w:style>
  <w:style w:type="paragraph" w:customStyle="1" w:styleId="Bodytext1420">
    <w:name w:val="Body text (142)"/>
    <w:basedOn w:val="Normal"/>
    <w:qFormat/>
    <w:rsid w:val="00240A20"/>
  </w:style>
  <w:style w:type="character" w:customStyle="1" w:styleId="Bodytext143">
    <w:name w:val="Body text (143)_"/>
    <w:basedOn w:val="DefaultParagraphFont"/>
    <w:locked/>
    <w:rsid w:val="00240A20"/>
  </w:style>
  <w:style w:type="paragraph" w:customStyle="1" w:styleId="Bodytext1430">
    <w:name w:val="Body text (143)"/>
    <w:basedOn w:val="Normal"/>
    <w:qFormat/>
    <w:rsid w:val="00240A20"/>
  </w:style>
  <w:style w:type="character" w:customStyle="1" w:styleId="Bodytext144Exact">
    <w:name w:val="Body text (144) Exact"/>
    <w:basedOn w:val="DefaultParagraphFont"/>
    <w:locked/>
    <w:rsid w:val="00240A20"/>
  </w:style>
  <w:style w:type="paragraph" w:customStyle="1" w:styleId="Bodytext144">
    <w:name w:val="Body text (144)"/>
    <w:basedOn w:val="Normal"/>
    <w:qFormat/>
    <w:rsid w:val="00240A20"/>
  </w:style>
  <w:style w:type="character" w:customStyle="1" w:styleId="Bodytext145Exact">
    <w:name w:val="Body text (145) Exact"/>
    <w:basedOn w:val="DefaultParagraphFont"/>
    <w:locked/>
    <w:rsid w:val="00240A20"/>
  </w:style>
  <w:style w:type="paragraph" w:customStyle="1" w:styleId="Bodytext145">
    <w:name w:val="Body text (145)"/>
    <w:basedOn w:val="Normal"/>
    <w:qFormat/>
    <w:rsid w:val="00240A20"/>
  </w:style>
  <w:style w:type="character" w:customStyle="1" w:styleId="Bodytext146">
    <w:name w:val="Body text (146)_"/>
    <w:basedOn w:val="DefaultParagraphFont"/>
    <w:locked/>
    <w:rsid w:val="00240A20"/>
  </w:style>
  <w:style w:type="paragraph" w:customStyle="1" w:styleId="Bodytext1460">
    <w:name w:val="Body text (146)"/>
    <w:basedOn w:val="Normal"/>
    <w:qFormat/>
    <w:rsid w:val="00240A20"/>
  </w:style>
  <w:style w:type="character" w:customStyle="1" w:styleId="Heading230">
    <w:name w:val="Heading #23_"/>
    <w:basedOn w:val="DefaultParagraphFont"/>
    <w:locked/>
    <w:rsid w:val="00240A20"/>
  </w:style>
  <w:style w:type="paragraph" w:customStyle="1" w:styleId="Heading231">
    <w:name w:val="Heading #23"/>
    <w:basedOn w:val="Normal"/>
    <w:qFormat/>
    <w:rsid w:val="00240A20"/>
  </w:style>
  <w:style w:type="character" w:customStyle="1" w:styleId="Picturecaption36">
    <w:name w:val="Picture caption (36)_"/>
    <w:basedOn w:val="DefaultParagraphFont"/>
    <w:locked/>
    <w:rsid w:val="00240A20"/>
  </w:style>
  <w:style w:type="paragraph" w:customStyle="1" w:styleId="Picturecaption360">
    <w:name w:val="Picture caption (36)"/>
    <w:basedOn w:val="Normal"/>
    <w:qFormat/>
    <w:rsid w:val="00240A20"/>
  </w:style>
  <w:style w:type="character" w:customStyle="1" w:styleId="Picturecaption42">
    <w:name w:val="Picture caption (42)_"/>
    <w:basedOn w:val="DefaultParagraphFont"/>
    <w:locked/>
    <w:rsid w:val="00240A20"/>
  </w:style>
  <w:style w:type="paragraph" w:customStyle="1" w:styleId="Picturecaption420">
    <w:name w:val="Picture caption (42)"/>
    <w:basedOn w:val="Normal"/>
    <w:qFormat/>
    <w:rsid w:val="00240A20"/>
  </w:style>
  <w:style w:type="character" w:customStyle="1" w:styleId="Bodytext154">
    <w:name w:val="Body text (154)_"/>
    <w:basedOn w:val="DefaultParagraphFont"/>
    <w:locked/>
    <w:rsid w:val="00240A20"/>
  </w:style>
  <w:style w:type="paragraph" w:customStyle="1" w:styleId="Bodytext1540">
    <w:name w:val="Body text (154)"/>
    <w:basedOn w:val="Normal"/>
    <w:qFormat/>
    <w:rsid w:val="00240A20"/>
  </w:style>
  <w:style w:type="character" w:customStyle="1" w:styleId="Bodytext155">
    <w:name w:val="Body text (155)_"/>
    <w:basedOn w:val="DefaultParagraphFont"/>
    <w:locked/>
    <w:rsid w:val="00240A20"/>
  </w:style>
  <w:style w:type="paragraph" w:customStyle="1" w:styleId="Bodytext1550">
    <w:name w:val="Body text (155)"/>
    <w:basedOn w:val="Normal"/>
    <w:qFormat/>
    <w:rsid w:val="00240A20"/>
  </w:style>
  <w:style w:type="character" w:customStyle="1" w:styleId="Bodytext156">
    <w:name w:val="Body text (156)_"/>
    <w:basedOn w:val="DefaultParagraphFont"/>
    <w:locked/>
    <w:rsid w:val="00240A20"/>
  </w:style>
  <w:style w:type="paragraph" w:customStyle="1" w:styleId="Bodytext1560">
    <w:name w:val="Body text (156)"/>
    <w:basedOn w:val="Normal"/>
    <w:qFormat/>
    <w:rsid w:val="00240A20"/>
  </w:style>
  <w:style w:type="character" w:customStyle="1" w:styleId="Bodytext60">
    <w:name w:val="Body text (60)_"/>
    <w:basedOn w:val="DefaultParagraphFont"/>
    <w:locked/>
    <w:rsid w:val="00240A20"/>
  </w:style>
  <w:style w:type="paragraph" w:customStyle="1" w:styleId="Bodytext600">
    <w:name w:val="Body text (60)"/>
    <w:basedOn w:val="Normal"/>
    <w:qFormat/>
    <w:rsid w:val="00240A20"/>
  </w:style>
  <w:style w:type="character" w:customStyle="1" w:styleId="Bodytext158">
    <w:name w:val="Body text (158)_"/>
    <w:basedOn w:val="DefaultParagraphFont"/>
    <w:locked/>
    <w:rsid w:val="00240A20"/>
  </w:style>
  <w:style w:type="paragraph" w:customStyle="1" w:styleId="Bodytext1580">
    <w:name w:val="Body text (158)"/>
    <w:basedOn w:val="Normal"/>
    <w:qFormat/>
    <w:rsid w:val="00240A20"/>
  </w:style>
  <w:style w:type="character" w:customStyle="1" w:styleId="Bodytext159">
    <w:name w:val="Body text (159)_"/>
    <w:basedOn w:val="DefaultParagraphFont"/>
    <w:locked/>
    <w:rsid w:val="00240A20"/>
  </w:style>
  <w:style w:type="paragraph" w:customStyle="1" w:styleId="Bodytext1590">
    <w:name w:val="Body text (159)"/>
    <w:basedOn w:val="Normal"/>
    <w:qFormat/>
    <w:rsid w:val="00240A20"/>
  </w:style>
  <w:style w:type="character" w:customStyle="1" w:styleId="Bodytext160">
    <w:name w:val="Body text (160)_"/>
    <w:basedOn w:val="DefaultParagraphFont"/>
    <w:locked/>
    <w:rsid w:val="00240A20"/>
  </w:style>
  <w:style w:type="paragraph" w:customStyle="1" w:styleId="Bodytext1600">
    <w:name w:val="Body text (160)"/>
    <w:basedOn w:val="Normal"/>
    <w:qFormat/>
    <w:rsid w:val="00240A20"/>
  </w:style>
  <w:style w:type="character" w:customStyle="1" w:styleId="Picturecaption4">
    <w:name w:val="Picture caption (4)_"/>
    <w:basedOn w:val="DefaultParagraphFont"/>
    <w:locked/>
    <w:rsid w:val="00240A20"/>
  </w:style>
  <w:style w:type="paragraph" w:customStyle="1" w:styleId="Picturecaption40">
    <w:name w:val="Picture caption (4)"/>
    <w:basedOn w:val="Normal"/>
    <w:qFormat/>
    <w:rsid w:val="00240A20"/>
  </w:style>
  <w:style w:type="character" w:customStyle="1" w:styleId="Heading10">
    <w:name w:val="Heading #10_"/>
    <w:basedOn w:val="DefaultParagraphFont"/>
    <w:locked/>
    <w:rsid w:val="00240A20"/>
  </w:style>
  <w:style w:type="paragraph" w:customStyle="1" w:styleId="Heading100">
    <w:name w:val="Heading #10"/>
    <w:basedOn w:val="Normal"/>
    <w:qFormat/>
    <w:rsid w:val="00240A20"/>
  </w:style>
  <w:style w:type="character" w:customStyle="1" w:styleId="Picturecaption3">
    <w:name w:val="Picture caption (3)_"/>
    <w:basedOn w:val="DefaultParagraphFont"/>
    <w:locked/>
    <w:rsid w:val="00240A20"/>
  </w:style>
  <w:style w:type="paragraph" w:customStyle="1" w:styleId="Picturecaption30">
    <w:name w:val="Picture caption (3)"/>
    <w:basedOn w:val="Normal"/>
    <w:qFormat/>
    <w:rsid w:val="00240A20"/>
  </w:style>
  <w:style w:type="character" w:customStyle="1" w:styleId="Heading13">
    <w:name w:val="Heading #13_"/>
    <w:basedOn w:val="DefaultParagraphFont"/>
    <w:locked/>
    <w:rsid w:val="00240A20"/>
  </w:style>
  <w:style w:type="paragraph" w:customStyle="1" w:styleId="Heading130">
    <w:name w:val="Heading #13"/>
    <w:basedOn w:val="Normal"/>
    <w:qFormat/>
    <w:rsid w:val="00240A20"/>
  </w:style>
  <w:style w:type="character" w:customStyle="1" w:styleId="Heading92">
    <w:name w:val="Heading #9 (2)_"/>
    <w:basedOn w:val="DefaultParagraphFont"/>
    <w:locked/>
    <w:rsid w:val="00240A20"/>
  </w:style>
  <w:style w:type="paragraph" w:customStyle="1" w:styleId="Heading920">
    <w:name w:val="Heading #9 (2)"/>
    <w:basedOn w:val="Normal"/>
    <w:qFormat/>
    <w:rsid w:val="00240A20"/>
  </w:style>
  <w:style w:type="character" w:customStyle="1" w:styleId="Heading15">
    <w:name w:val="Heading #15_"/>
    <w:basedOn w:val="DefaultParagraphFont"/>
    <w:locked/>
    <w:rsid w:val="00240A20"/>
  </w:style>
  <w:style w:type="paragraph" w:customStyle="1" w:styleId="Heading150">
    <w:name w:val="Heading #15"/>
    <w:basedOn w:val="Normal"/>
    <w:qFormat/>
    <w:rsid w:val="00240A20"/>
  </w:style>
  <w:style w:type="character" w:customStyle="1" w:styleId="Bodytext38">
    <w:name w:val="Body text (38)_"/>
    <w:basedOn w:val="DefaultParagraphFont"/>
    <w:locked/>
    <w:rsid w:val="00240A20"/>
  </w:style>
  <w:style w:type="paragraph" w:customStyle="1" w:styleId="Bodytext380">
    <w:name w:val="Body text (38)"/>
    <w:basedOn w:val="Normal"/>
    <w:qFormat/>
    <w:rsid w:val="00240A20"/>
  </w:style>
  <w:style w:type="character" w:customStyle="1" w:styleId="Heading17">
    <w:name w:val="Heading #17_"/>
    <w:basedOn w:val="DefaultParagraphFont"/>
    <w:locked/>
    <w:rsid w:val="00240A20"/>
  </w:style>
  <w:style w:type="paragraph" w:customStyle="1" w:styleId="Heading170">
    <w:name w:val="Heading #17"/>
    <w:basedOn w:val="Normal"/>
    <w:qFormat/>
    <w:rsid w:val="00240A20"/>
  </w:style>
  <w:style w:type="character" w:customStyle="1" w:styleId="Bodytext97Exact">
    <w:name w:val="Body text (97) Exact"/>
    <w:basedOn w:val="DefaultParagraphFont"/>
    <w:locked/>
    <w:rsid w:val="00240A20"/>
  </w:style>
  <w:style w:type="paragraph" w:customStyle="1" w:styleId="Bodytext97">
    <w:name w:val="Body text (97)"/>
    <w:basedOn w:val="Normal"/>
    <w:qFormat/>
    <w:rsid w:val="00240A20"/>
  </w:style>
  <w:style w:type="character" w:customStyle="1" w:styleId="Bodytext42">
    <w:name w:val="Body text (42)_"/>
    <w:basedOn w:val="DefaultParagraphFont"/>
    <w:locked/>
    <w:rsid w:val="00240A20"/>
  </w:style>
  <w:style w:type="paragraph" w:customStyle="1" w:styleId="Bodytext420">
    <w:name w:val="Body text (42)"/>
    <w:basedOn w:val="Normal"/>
    <w:qFormat/>
    <w:rsid w:val="00240A20"/>
  </w:style>
  <w:style w:type="character" w:customStyle="1" w:styleId="Picturecaption9">
    <w:name w:val="Picture caption (9)_"/>
    <w:basedOn w:val="DefaultParagraphFont"/>
    <w:locked/>
    <w:rsid w:val="00240A20"/>
  </w:style>
  <w:style w:type="paragraph" w:customStyle="1" w:styleId="Picturecaption90">
    <w:name w:val="Picture caption (9)"/>
    <w:basedOn w:val="Normal"/>
    <w:qFormat/>
    <w:rsid w:val="00240A20"/>
  </w:style>
  <w:style w:type="character" w:customStyle="1" w:styleId="Bodytext96Exact">
    <w:name w:val="Body text (96) Exact"/>
    <w:basedOn w:val="DefaultParagraphFont"/>
    <w:locked/>
    <w:rsid w:val="00240A20"/>
  </w:style>
  <w:style w:type="paragraph" w:customStyle="1" w:styleId="Bodytext96">
    <w:name w:val="Body text (96)"/>
    <w:basedOn w:val="Normal"/>
    <w:qFormat/>
    <w:rsid w:val="00240A20"/>
  </w:style>
  <w:style w:type="character" w:customStyle="1" w:styleId="Heading142">
    <w:name w:val="Heading #14 (2)_"/>
    <w:basedOn w:val="DefaultParagraphFont"/>
    <w:locked/>
    <w:rsid w:val="00240A20"/>
  </w:style>
  <w:style w:type="paragraph" w:customStyle="1" w:styleId="Heading1420">
    <w:name w:val="Heading #14 (2)"/>
    <w:basedOn w:val="Normal"/>
    <w:qFormat/>
    <w:rsid w:val="00240A20"/>
  </w:style>
  <w:style w:type="character" w:customStyle="1" w:styleId="Picturecaption31">
    <w:name w:val="Picture caption (31)_"/>
    <w:basedOn w:val="DefaultParagraphFont"/>
    <w:locked/>
    <w:rsid w:val="00240A20"/>
  </w:style>
  <w:style w:type="paragraph" w:customStyle="1" w:styleId="Picturecaption310">
    <w:name w:val="Picture caption (31)"/>
    <w:basedOn w:val="Normal"/>
    <w:qFormat/>
    <w:rsid w:val="00240A20"/>
  </w:style>
  <w:style w:type="character" w:customStyle="1" w:styleId="Picturecaption27">
    <w:name w:val="Picture caption (27)_"/>
    <w:basedOn w:val="DefaultParagraphFont"/>
    <w:locked/>
    <w:rsid w:val="00240A20"/>
  </w:style>
  <w:style w:type="paragraph" w:customStyle="1" w:styleId="Picturecaption270">
    <w:name w:val="Picture caption (27)"/>
    <w:basedOn w:val="Normal"/>
    <w:qFormat/>
    <w:rsid w:val="00240A20"/>
  </w:style>
  <w:style w:type="character" w:customStyle="1" w:styleId="Bodytext43Exact">
    <w:name w:val="Body text (43) Exact"/>
    <w:basedOn w:val="DefaultParagraphFont"/>
    <w:locked/>
    <w:rsid w:val="00240A20"/>
  </w:style>
  <w:style w:type="paragraph" w:customStyle="1" w:styleId="Bodytext43">
    <w:name w:val="Body text (43)"/>
    <w:basedOn w:val="Normal"/>
    <w:qFormat/>
    <w:rsid w:val="00240A20"/>
  </w:style>
  <w:style w:type="character" w:customStyle="1" w:styleId="Bodytext109">
    <w:name w:val="Body text (109)_"/>
    <w:basedOn w:val="DefaultParagraphFont"/>
    <w:locked/>
    <w:rsid w:val="00240A20"/>
  </w:style>
  <w:style w:type="paragraph" w:customStyle="1" w:styleId="Bodytext1090">
    <w:name w:val="Body text (109)"/>
    <w:basedOn w:val="Normal"/>
    <w:qFormat/>
    <w:rsid w:val="00240A20"/>
  </w:style>
  <w:style w:type="character" w:customStyle="1" w:styleId="Bodytext110">
    <w:name w:val="Body text (110)_"/>
    <w:basedOn w:val="DefaultParagraphFont"/>
    <w:locked/>
    <w:rsid w:val="00240A20"/>
  </w:style>
  <w:style w:type="paragraph" w:customStyle="1" w:styleId="Bodytext1100">
    <w:name w:val="Body text (110)"/>
    <w:basedOn w:val="Normal"/>
    <w:qFormat/>
    <w:rsid w:val="00240A20"/>
  </w:style>
  <w:style w:type="character" w:customStyle="1" w:styleId="Bodytext111">
    <w:name w:val="Body text (111)_"/>
    <w:basedOn w:val="DefaultParagraphFont"/>
    <w:locked/>
    <w:rsid w:val="00240A20"/>
  </w:style>
  <w:style w:type="paragraph" w:customStyle="1" w:styleId="Bodytext1110">
    <w:name w:val="Body text (111)"/>
    <w:basedOn w:val="Normal"/>
    <w:qFormat/>
    <w:rsid w:val="00240A20"/>
  </w:style>
  <w:style w:type="character" w:customStyle="1" w:styleId="Tablecaption7">
    <w:name w:val="Table caption (7)_"/>
    <w:basedOn w:val="DefaultParagraphFont"/>
    <w:locked/>
    <w:rsid w:val="00240A20"/>
  </w:style>
  <w:style w:type="paragraph" w:customStyle="1" w:styleId="Tablecaption70">
    <w:name w:val="Table caption (7)"/>
    <w:basedOn w:val="Normal"/>
    <w:qFormat/>
    <w:rsid w:val="00240A20"/>
  </w:style>
  <w:style w:type="character" w:customStyle="1" w:styleId="Bodytext112">
    <w:name w:val="Body text (112)_"/>
    <w:basedOn w:val="DefaultParagraphFont"/>
    <w:locked/>
    <w:rsid w:val="00240A20"/>
  </w:style>
  <w:style w:type="paragraph" w:customStyle="1" w:styleId="Bodytext1120">
    <w:name w:val="Body text (112)"/>
    <w:basedOn w:val="Normal"/>
    <w:qFormat/>
    <w:rsid w:val="00240A20"/>
  </w:style>
  <w:style w:type="character" w:customStyle="1" w:styleId="Bodytext113">
    <w:name w:val="Body text (113)_"/>
    <w:basedOn w:val="DefaultParagraphFont"/>
    <w:locked/>
    <w:rsid w:val="00240A20"/>
  </w:style>
  <w:style w:type="paragraph" w:customStyle="1" w:styleId="Bodytext1130">
    <w:name w:val="Body text (113)"/>
    <w:basedOn w:val="Normal"/>
    <w:qFormat/>
    <w:rsid w:val="00240A20"/>
  </w:style>
  <w:style w:type="character" w:customStyle="1" w:styleId="Tableofcontents10">
    <w:name w:val="Table of contents (10)_"/>
    <w:basedOn w:val="DefaultParagraphFont"/>
    <w:locked/>
    <w:rsid w:val="00240A20"/>
  </w:style>
  <w:style w:type="paragraph" w:customStyle="1" w:styleId="Tableofcontents100">
    <w:name w:val="Table of contents (10)"/>
    <w:basedOn w:val="Normal"/>
    <w:qFormat/>
    <w:rsid w:val="00240A20"/>
  </w:style>
  <w:style w:type="character" w:customStyle="1" w:styleId="Tableofcontents12">
    <w:name w:val="Table of contents (12)_"/>
    <w:basedOn w:val="DefaultParagraphFont"/>
    <w:locked/>
    <w:rsid w:val="00240A20"/>
  </w:style>
  <w:style w:type="paragraph" w:customStyle="1" w:styleId="Tableofcontents120">
    <w:name w:val="Table of contents (12)"/>
    <w:basedOn w:val="Normal"/>
    <w:qFormat/>
    <w:rsid w:val="00240A20"/>
  </w:style>
  <w:style w:type="character" w:customStyle="1" w:styleId="Tableofcontents14">
    <w:name w:val="Table of contents (14)_"/>
    <w:basedOn w:val="DefaultParagraphFont"/>
    <w:locked/>
    <w:rsid w:val="00240A20"/>
  </w:style>
  <w:style w:type="paragraph" w:customStyle="1" w:styleId="Tableofcontents140">
    <w:name w:val="Table of contents (14)"/>
    <w:basedOn w:val="Normal"/>
    <w:qFormat/>
    <w:rsid w:val="00240A20"/>
  </w:style>
  <w:style w:type="character" w:customStyle="1" w:styleId="Heading162">
    <w:name w:val="Heading #16 (2)_"/>
    <w:basedOn w:val="DefaultParagraphFont"/>
    <w:locked/>
    <w:rsid w:val="00240A20"/>
  </w:style>
  <w:style w:type="paragraph" w:customStyle="1" w:styleId="Heading1620">
    <w:name w:val="Heading #16 (2)"/>
    <w:basedOn w:val="Normal"/>
    <w:qFormat/>
    <w:rsid w:val="00240A20"/>
  </w:style>
  <w:style w:type="paragraph" w:customStyle="1" w:styleId="txgreen">
    <w:name w:val="txgreen"/>
    <w:basedOn w:val="Normal"/>
    <w:uiPriority w:val="99"/>
    <w:qFormat/>
    <w:rsid w:val="00240A20"/>
  </w:style>
  <w:style w:type="paragraph" w:customStyle="1" w:styleId="rtecenter">
    <w:name w:val="rtecenter"/>
    <w:basedOn w:val="Normal"/>
    <w:uiPriority w:val="99"/>
    <w:qFormat/>
    <w:rsid w:val="00240A20"/>
  </w:style>
  <w:style w:type="character" w:customStyle="1" w:styleId="regtext">
    <w:name w:val="regtext"/>
    <w:uiPriority w:val="99"/>
    <w:rsid w:val="00240A20"/>
  </w:style>
  <w:style w:type="character" w:customStyle="1" w:styleId="StyleLatinGaramond9ptUnderline">
    <w:name w:val="Style (Latin) Garamond 9 pt Underline"/>
    <w:rsid w:val="00240A20"/>
  </w:style>
  <w:style w:type="character" w:customStyle="1" w:styleId="l8">
    <w:name w:val="l8"/>
    <w:basedOn w:val="DefaultParagraphFont"/>
    <w:rsid w:val="00240A20"/>
  </w:style>
  <w:style w:type="character" w:customStyle="1" w:styleId="ellipsistext">
    <w:name w:val="ellipsis_text"/>
    <w:basedOn w:val="DefaultParagraphFont"/>
    <w:rsid w:val="00240A20"/>
  </w:style>
  <w:style w:type="character" w:customStyle="1" w:styleId="cite00">
    <w:name w:val="cite0"/>
    <w:rsid w:val="00240A20"/>
  </w:style>
  <w:style w:type="character" w:customStyle="1" w:styleId="n">
    <w:name w:val="n"/>
    <w:rsid w:val="00240A20"/>
  </w:style>
  <w:style w:type="character" w:customStyle="1" w:styleId="nukeled">
    <w:name w:val="nukeled"/>
    <w:rsid w:val="00240A20"/>
  </w:style>
  <w:style w:type="character" w:customStyle="1" w:styleId="contextlyrelated">
    <w:name w:val="contextly_related"/>
    <w:rsid w:val="00240A20"/>
  </w:style>
  <w:style w:type="character" w:customStyle="1" w:styleId="adtext">
    <w:name w:val="ad_text"/>
    <w:rsid w:val="00240A20"/>
  </w:style>
  <w:style w:type="character" w:customStyle="1" w:styleId="linkrow">
    <w:name w:val="link_row"/>
    <w:rsid w:val="00240A20"/>
  </w:style>
  <w:style w:type="character" w:customStyle="1" w:styleId="revision-date">
    <w:name w:val="revision-date"/>
    <w:rsid w:val="00240A20"/>
  </w:style>
  <w:style w:type="character" w:customStyle="1" w:styleId="facebook-share">
    <w:name w:val="facebook-share"/>
    <w:rsid w:val="00240A20"/>
  </w:style>
  <w:style w:type="character" w:customStyle="1" w:styleId="facebook-share-label">
    <w:name w:val="facebook-share-label"/>
    <w:rsid w:val="00240A20"/>
  </w:style>
  <w:style w:type="character" w:customStyle="1" w:styleId="ata11y">
    <w:name w:val="at_a11y"/>
    <w:rsid w:val="00240A20"/>
  </w:style>
  <w:style w:type="character" w:customStyle="1" w:styleId="tpk">
    <w:name w:val="tpk"/>
    <w:rsid w:val="00240A20"/>
  </w:style>
  <w:style w:type="character" w:customStyle="1" w:styleId="A24">
    <w:name w:val="A24"/>
    <w:uiPriority w:val="99"/>
    <w:rsid w:val="00240A20"/>
  </w:style>
  <w:style w:type="character" w:customStyle="1" w:styleId="A25">
    <w:name w:val="A25"/>
    <w:uiPriority w:val="99"/>
    <w:rsid w:val="00240A20"/>
  </w:style>
  <w:style w:type="character" w:customStyle="1" w:styleId="Headerorfooter">
    <w:name w:val="Header or footer_"/>
    <w:basedOn w:val="DefaultParagraphFont"/>
    <w:rsid w:val="00240A20"/>
  </w:style>
  <w:style w:type="character" w:customStyle="1" w:styleId="Bodytext21">
    <w:name w:val="Body text (2)_"/>
    <w:basedOn w:val="DefaultParagraphFont"/>
    <w:rsid w:val="00240A20"/>
  </w:style>
  <w:style w:type="character" w:customStyle="1" w:styleId="Bodytext22">
    <w:name w:val="Body text (2)"/>
    <w:basedOn w:val="Bodytext46"/>
    <w:rsid w:val="00240A20"/>
  </w:style>
  <w:style w:type="character" w:customStyle="1" w:styleId="Headerorfooter0">
    <w:name w:val="Header or footer"/>
    <w:basedOn w:val="Bodytext32"/>
    <w:rsid w:val="00240A20"/>
  </w:style>
  <w:style w:type="character" w:customStyle="1" w:styleId="Bodytext33">
    <w:name w:val="Body text (3)_"/>
    <w:basedOn w:val="DefaultParagraphFont"/>
    <w:rsid w:val="00240A20"/>
  </w:style>
  <w:style w:type="character" w:customStyle="1" w:styleId="Bodytext31Exact">
    <w:name w:val="Body text (31) Exact"/>
    <w:basedOn w:val="DefaultParagraphFont"/>
    <w:rsid w:val="00240A20"/>
  </w:style>
  <w:style w:type="character" w:customStyle="1" w:styleId="Bodytext32">
    <w:name w:val="Body text (3)"/>
    <w:basedOn w:val="Bodytext3Spacing0ptExact"/>
    <w:rsid w:val="00240A20"/>
  </w:style>
  <w:style w:type="character" w:customStyle="1" w:styleId="Bodytext46">
    <w:name w:val="Body text (46)_"/>
    <w:basedOn w:val="DefaultParagraphFont"/>
    <w:rsid w:val="00240A20"/>
  </w:style>
  <w:style w:type="character" w:customStyle="1" w:styleId="Bodytext51">
    <w:name w:val="Body text (51)_"/>
    <w:basedOn w:val="DefaultParagraphFont"/>
    <w:rsid w:val="00240A20"/>
  </w:style>
  <w:style w:type="character" w:customStyle="1" w:styleId="Bodytext34">
    <w:name w:val="Body text (34)_"/>
    <w:basedOn w:val="DefaultParagraphFont"/>
    <w:rsid w:val="00240A20"/>
  </w:style>
  <w:style w:type="character" w:customStyle="1" w:styleId="Bodytext3Spacing0ptExact">
    <w:name w:val="Body text (3) + Spacing 0 pt Exact"/>
    <w:rsid w:val="00240A20"/>
  </w:style>
  <w:style w:type="character" w:customStyle="1" w:styleId="Bodytext82">
    <w:name w:val="Body text (82)_"/>
    <w:basedOn w:val="DefaultParagraphFont"/>
    <w:rsid w:val="00240A20"/>
  </w:style>
  <w:style w:type="character" w:customStyle="1" w:styleId="PicturecaptionSpacing0ptExact">
    <w:name w:val="Picture caption + Spacing 0 pt Exact"/>
    <w:basedOn w:val="DefaultParagraphFont"/>
    <w:rsid w:val="00240A20"/>
  </w:style>
  <w:style w:type="character" w:customStyle="1" w:styleId="Tableofcontents13">
    <w:name w:val="Table of contents (13)_"/>
    <w:basedOn w:val="DefaultParagraphFont"/>
    <w:rsid w:val="00240A20"/>
  </w:style>
  <w:style w:type="character" w:customStyle="1" w:styleId="Bodytext114">
    <w:name w:val="Body text (114)_"/>
    <w:basedOn w:val="DefaultParagraphFont"/>
    <w:rsid w:val="00240A20"/>
  </w:style>
  <w:style w:type="character" w:customStyle="1" w:styleId="Bodytext115">
    <w:name w:val="Body text (115)_"/>
    <w:basedOn w:val="DefaultParagraphFont"/>
    <w:rsid w:val="00240A20"/>
  </w:style>
  <w:style w:type="character" w:customStyle="1" w:styleId="Bodytext1150">
    <w:name w:val="Body text (115)"/>
    <w:basedOn w:val="Bodytext114Exact"/>
    <w:rsid w:val="00240A20"/>
  </w:style>
  <w:style w:type="character" w:customStyle="1" w:styleId="Bodytext820">
    <w:name w:val="Body text (82)"/>
    <w:basedOn w:val="Bodytext100"/>
    <w:rsid w:val="00240A20"/>
  </w:style>
  <w:style w:type="character" w:customStyle="1" w:styleId="Bodytext100">
    <w:name w:val="Body text (10)"/>
    <w:basedOn w:val="PicturecaptionSpacing0ptExact"/>
    <w:rsid w:val="00240A20"/>
  </w:style>
  <w:style w:type="character" w:customStyle="1" w:styleId="Bodytext82Spacing0ptExact">
    <w:name w:val="Body text (82) + Spacing 0 pt Exact"/>
    <w:basedOn w:val="Bodytext100"/>
    <w:rsid w:val="00240A20"/>
  </w:style>
  <w:style w:type="character" w:customStyle="1" w:styleId="Bodytext131Exact">
    <w:name w:val="Body text (131) Exact"/>
    <w:basedOn w:val="DefaultParagraphFont"/>
    <w:rsid w:val="00240A20"/>
  </w:style>
  <w:style w:type="character" w:customStyle="1" w:styleId="Picturecaption2Spacing0ptExact">
    <w:name w:val="Picture caption (2) + Spacing 0 pt Exact"/>
    <w:basedOn w:val="DefaultParagraphFont"/>
    <w:rsid w:val="00240A20"/>
  </w:style>
  <w:style w:type="character" w:customStyle="1" w:styleId="Bodytext114Exact">
    <w:name w:val="Body text (114) Exact"/>
    <w:basedOn w:val="Picturecaption2Spacing0ptExact"/>
    <w:rsid w:val="00240A20"/>
  </w:style>
  <w:style w:type="character" w:customStyle="1" w:styleId="Bodytext340">
    <w:name w:val="Body text (34)"/>
    <w:basedOn w:val="Bodytext1150"/>
    <w:rsid w:val="00240A20"/>
  </w:style>
  <w:style w:type="character" w:customStyle="1" w:styleId="Bodytext1409pt">
    <w:name w:val="Body text (140) + 9 pt"/>
    <w:aliases w:val="Not Italic,Table of contents (12) + FrankRuehl,11 pt,Footnote (2) + 5.5 pt"/>
    <w:basedOn w:val="DefaultParagraphFont"/>
    <w:rsid w:val="00240A20"/>
  </w:style>
  <w:style w:type="character" w:customStyle="1" w:styleId="Bodytext510">
    <w:name w:val="Body text (51)"/>
    <w:basedOn w:val="Bodytext115"/>
    <w:rsid w:val="00240A20"/>
  </w:style>
  <w:style w:type="character" w:customStyle="1" w:styleId="Bodytext1140">
    <w:name w:val="Body text (114)"/>
    <w:basedOn w:val="Picturecaption2Spacing0ptExact"/>
    <w:rsid w:val="00240A20"/>
  </w:style>
  <w:style w:type="character" w:customStyle="1" w:styleId="Tableofcontents130">
    <w:name w:val="Table of contents (13)"/>
    <w:basedOn w:val="Bodytext131Exact"/>
    <w:rsid w:val="00240A20"/>
  </w:style>
  <w:style w:type="character" w:customStyle="1" w:styleId="Bodytext460">
    <w:name w:val="Body text (46)"/>
    <w:basedOn w:val="Bodytext114"/>
    <w:rsid w:val="00240A20"/>
  </w:style>
  <w:style w:type="character" w:customStyle="1" w:styleId="Bodytext46NotBold">
    <w:name w:val="Body text (46) + Not Bold"/>
    <w:basedOn w:val="Bodytext114"/>
    <w:rsid w:val="00240A20"/>
  </w:style>
  <w:style w:type="character" w:customStyle="1" w:styleId="Bodytext46SegoeUI">
    <w:name w:val="Body text (46) + Segoe UI"/>
    <w:basedOn w:val="Bodytext114"/>
    <w:rsid w:val="00240A20"/>
  </w:style>
  <w:style w:type="character" w:customStyle="1" w:styleId="Bodytext115Spacing0ptExact">
    <w:name w:val="Body text (115) + Spacing 0 pt Exact"/>
    <w:basedOn w:val="Bodytext114Exact"/>
    <w:rsid w:val="00240A20"/>
  </w:style>
  <w:style w:type="character" w:customStyle="1" w:styleId="Picturecaption42SmallCaps">
    <w:name w:val="Picture caption (42) + Small Caps"/>
    <w:basedOn w:val="DefaultParagraphFont"/>
    <w:rsid w:val="00240A20"/>
  </w:style>
  <w:style w:type="character" w:customStyle="1" w:styleId="Bodytext155Exact">
    <w:name w:val="Body text (155) Exact"/>
    <w:basedOn w:val="DefaultParagraphFont"/>
    <w:rsid w:val="00240A20"/>
  </w:style>
  <w:style w:type="character" w:customStyle="1" w:styleId="Bodytext157">
    <w:name w:val="Body text (157)_"/>
    <w:basedOn w:val="DefaultParagraphFont"/>
    <w:rsid w:val="00240A20"/>
  </w:style>
  <w:style w:type="character" w:customStyle="1" w:styleId="Bodytext157Spacing0pt">
    <w:name w:val="Body text (157) + Spacing 0 pt"/>
    <w:basedOn w:val="Bodytext39"/>
    <w:rsid w:val="00240A20"/>
  </w:style>
  <w:style w:type="character" w:customStyle="1" w:styleId="Bodytext1570">
    <w:name w:val="Body text (157)"/>
    <w:basedOn w:val="Bodytext39"/>
    <w:rsid w:val="00240A20"/>
  </w:style>
  <w:style w:type="character" w:customStyle="1" w:styleId="Heading2213pt">
    <w:name w:val="Heading #22 + 13 pt"/>
    <w:basedOn w:val="DefaultParagraphFont"/>
    <w:rsid w:val="00240A20"/>
  </w:style>
  <w:style w:type="character" w:customStyle="1" w:styleId="Heading22125pt">
    <w:name w:val="Heading #22 + 12.5 pt"/>
    <w:basedOn w:val="DefaultParagraphFont"/>
    <w:rsid w:val="00240A20"/>
  </w:style>
  <w:style w:type="character" w:customStyle="1" w:styleId="Bodytext300">
    <w:name w:val="Body text (30)_"/>
    <w:basedOn w:val="DefaultParagraphFont"/>
    <w:rsid w:val="00240A20"/>
  </w:style>
  <w:style w:type="character" w:customStyle="1" w:styleId="Bodytext301">
    <w:name w:val="Body text (30)"/>
    <w:basedOn w:val="Bodytext3TimesNewRoman"/>
    <w:rsid w:val="00240A20"/>
  </w:style>
  <w:style w:type="character" w:customStyle="1" w:styleId="Bodytext39">
    <w:name w:val="Body text (39)_"/>
    <w:basedOn w:val="DefaultParagraphFont"/>
    <w:rsid w:val="00240A20"/>
  </w:style>
  <w:style w:type="character" w:customStyle="1" w:styleId="Bodytext390">
    <w:name w:val="Body text (39)"/>
    <w:basedOn w:val="BodytextExact"/>
    <w:rsid w:val="00240A20"/>
  </w:style>
  <w:style w:type="character" w:customStyle="1" w:styleId="Bodytext159Exact">
    <w:name w:val="Body text (159) Exact"/>
    <w:basedOn w:val="DefaultParagraphFont"/>
    <w:rsid w:val="00240A20"/>
  </w:style>
  <w:style w:type="character" w:customStyle="1" w:styleId="Bodytext60Spacing0pt">
    <w:name w:val="Body text (60) + Spacing 0 pt"/>
    <w:basedOn w:val="DefaultParagraphFont"/>
    <w:rsid w:val="00240A20"/>
  </w:style>
  <w:style w:type="character" w:customStyle="1" w:styleId="Bodytext3Spacing-1pt">
    <w:name w:val="Body text (3) + Spacing -1 pt"/>
    <w:basedOn w:val="Bodytext3Spacing0ptExact"/>
    <w:rsid w:val="00240A20"/>
  </w:style>
  <w:style w:type="character" w:customStyle="1" w:styleId="Bodytext3TimesNewRoman">
    <w:name w:val="Body text (3) + Times New Roman"/>
    <w:aliases w:val="11.5 pt"/>
    <w:basedOn w:val="Bodytext3Spacing0ptExact"/>
    <w:rsid w:val="00240A20"/>
  </w:style>
  <w:style w:type="character" w:customStyle="1" w:styleId="Bodytext2NotBold">
    <w:name w:val="Body text (2) + Not Bold"/>
    <w:basedOn w:val="Bodytext46"/>
    <w:rsid w:val="00240A20"/>
  </w:style>
  <w:style w:type="character" w:customStyle="1" w:styleId="BodytextExact">
    <w:name w:val="Body text Exact"/>
    <w:basedOn w:val="DefaultParagraphFont"/>
    <w:rsid w:val="00240A20"/>
  </w:style>
  <w:style w:type="character" w:customStyle="1" w:styleId="Heading13Italic">
    <w:name w:val="Heading #13 + Italic"/>
    <w:basedOn w:val="DefaultParagraphFont"/>
    <w:rsid w:val="00240A20"/>
  </w:style>
  <w:style w:type="character" w:customStyle="1" w:styleId="Heading92Spacing2pt">
    <w:name w:val="Heading #9 (2) + Spacing 2 pt"/>
    <w:basedOn w:val="DefaultParagraphFont"/>
    <w:rsid w:val="00240A20"/>
  </w:style>
  <w:style w:type="character" w:customStyle="1" w:styleId="Bodytext38Spacing0pt">
    <w:name w:val="Body text (38) + Spacing 0 pt"/>
    <w:basedOn w:val="DefaultParagraphFont"/>
    <w:rsid w:val="00240A20"/>
  </w:style>
  <w:style w:type="character" w:customStyle="1" w:styleId="Bodytext42Spacing-1pt">
    <w:name w:val="Body text (42) + Spacing -1 pt"/>
    <w:basedOn w:val="DefaultParagraphFont"/>
    <w:rsid w:val="00240A20"/>
  </w:style>
  <w:style w:type="character" w:customStyle="1" w:styleId="Bodytext35">
    <w:name w:val="Body text (35)_"/>
    <w:basedOn w:val="DefaultParagraphFont"/>
    <w:rsid w:val="00240A20"/>
  </w:style>
  <w:style w:type="character" w:customStyle="1" w:styleId="Picturecaption19">
    <w:name w:val="Picture caption (19)_"/>
    <w:basedOn w:val="DefaultParagraphFont"/>
    <w:rsid w:val="00240A20"/>
  </w:style>
  <w:style w:type="character" w:customStyle="1" w:styleId="Picturecaption9Exact">
    <w:name w:val="Picture caption (9) Exact"/>
    <w:basedOn w:val="DefaultParagraphFont"/>
    <w:rsid w:val="00240A20"/>
  </w:style>
  <w:style w:type="character" w:customStyle="1" w:styleId="Bodytext87">
    <w:name w:val="Body text (87)_"/>
    <w:basedOn w:val="DefaultParagraphFont"/>
    <w:rsid w:val="00240A20"/>
  </w:style>
  <w:style w:type="character" w:customStyle="1" w:styleId="Bodytext6">
    <w:name w:val="Body text (6)_"/>
    <w:basedOn w:val="DefaultParagraphFont"/>
    <w:rsid w:val="00240A20"/>
  </w:style>
  <w:style w:type="character" w:customStyle="1" w:styleId="Heading142SmallCaps">
    <w:name w:val="Heading #14 (2) + Small Caps"/>
    <w:basedOn w:val="DefaultParagraphFont"/>
    <w:rsid w:val="00240A20"/>
  </w:style>
  <w:style w:type="character" w:customStyle="1" w:styleId="Bodytext350">
    <w:name w:val="Body text (35)"/>
    <w:basedOn w:val="Picturecaption190"/>
    <w:rsid w:val="00240A20"/>
  </w:style>
  <w:style w:type="character" w:customStyle="1" w:styleId="Picturecaption190">
    <w:name w:val="Picture caption (19)"/>
    <w:basedOn w:val="Picturecaption27Spacing0pt"/>
    <w:rsid w:val="00240A20"/>
  </w:style>
  <w:style w:type="character" w:customStyle="1" w:styleId="Picturecaption27Spacing0pt">
    <w:name w:val="Picture caption (27) + Spacing 0 pt"/>
    <w:basedOn w:val="DefaultParagraphFont"/>
    <w:rsid w:val="00240A20"/>
  </w:style>
  <w:style w:type="character" w:customStyle="1" w:styleId="Bodytext43Spacing0ptExact">
    <w:name w:val="Body text (43) + Spacing 0 pt Exact"/>
    <w:basedOn w:val="DefaultParagraphFont"/>
    <w:rsid w:val="00240A20"/>
  </w:style>
  <w:style w:type="character" w:customStyle="1" w:styleId="Bodytext61">
    <w:name w:val="Body text (6)"/>
    <w:basedOn w:val="Bodytext870"/>
    <w:rsid w:val="00240A20"/>
  </w:style>
  <w:style w:type="character" w:customStyle="1" w:styleId="Bodytext870">
    <w:name w:val="Body text (87)"/>
    <w:basedOn w:val="DefaultParagraphFont"/>
    <w:rsid w:val="00240A20"/>
  </w:style>
  <w:style w:type="character" w:customStyle="1" w:styleId="BodytextSegoeUI">
    <w:name w:val="Body text + Segoe UI"/>
    <w:aliases w:val="21.5 pt"/>
    <w:basedOn w:val="DefaultParagraphFont"/>
    <w:rsid w:val="00240A20"/>
  </w:style>
  <w:style w:type="character" w:customStyle="1" w:styleId="Bodytext68">
    <w:name w:val="Body text (68)_"/>
    <w:basedOn w:val="DefaultParagraphFont"/>
    <w:rsid w:val="00240A20"/>
  </w:style>
  <w:style w:type="character" w:customStyle="1" w:styleId="Bodytext112SmallCaps">
    <w:name w:val="Body text (112) + Small Caps"/>
    <w:basedOn w:val="DefaultParagraphFont"/>
    <w:rsid w:val="00240A20"/>
  </w:style>
  <w:style w:type="character" w:customStyle="1" w:styleId="Bodytext680">
    <w:name w:val="Body text (68)"/>
    <w:basedOn w:val="Heading162SmallCaps"/>
    <w:rsid w:val="00240A20"/>
  </w:style>
  <w:style w:type="character" w:customStyle="1" w:styleId="Tableofcontents11">
    <w:name w:val="Table of contents (11)_"/>
    <w:basedOn w:val="DefaultParagraphFont"/>
    <w:rsid w:val="00240A20"/>
  </w:style>
  <w:style w:type="character" w:customStyle="1" w:styleId="Tableofcontents110">
    <w:name w:val="Table of contents (11)"/>
    <w:basedOn w:val="article-quote-right"/>
    <w:rsid w:val="00240A20"/>
  </w:style>
  <w:style w:type="character" w:customStyle="1" w:styleId="Tableofcontents15">
    <w:name w:val="Table of contents (15)_"/>
    <w:basedOn w:val="DefaultParagraphFont"/>
    <w:rsid w:val="00240A20"/>
  </w:style>
  <w:style w:type="character" w:customStyle="1" w:styleId="Tableofcontents150">
    <w:name w:val="Table of contents (15)"/>
    <w:basedOn w:val="StyleBox12pt"/>
    <w:rsid w:val="00240A20"/>
    <w:rPr>
      <w:rFonts w:ascii="Georgia" w:hAnsi="Georgia"/>
      <w:b w:val="0"/>
      <w:sz w:val="22"/>
      <w:u w:val="single"/>
      <w:bdr w:val="none" w:sz="0" w:space="0" w:color="auto"/>
    </w:rPr>
  </w:style>
  <w:style w:type="character" w:customStyle="1" w:styleId="Heading162SmallCaps">
    <w:name w:val="Heading #16 (2) + Small Caps"/>
    <w:basedOn w:val="DefaultParagraphFont"/>
    <w:rsid w:val="00240A20"/>
  </w:style>
  <w:style w:type="character" w:customStyle="1" w:styleId="amp">
    <w:name w:val="amp"/>
    <w:basedOn w:val="DefaultParagraphFont"/>
    <w:rsid w:val="00240A20"/>
  </w:style>
  <w:style w:type="character" w:customStyle="1" w:styleId="article-quote-right">
    <w:name w:val="article-quote-right"/>
    <w:basedOn w:val="DefaultParagraphFont"/>
    <w:rsid w:val="00240A20"/>
  </w:style>
  <w:style w:type="character" w:customStyle="1" w:styleId="commentstext0">
    <w:name w:val="commentstext"/>
    <w:rsid w:val="00240A20"/>
  </w:style>
  <w:style w:type="character" w:customStyle="1" w:styleId="wikicreatelink">
    <w:name w:val="wikicreatelink"/>
    <w:basedOn w:val="DefaultParagraphFont"/>
    <w:rsid w:val="00240A20"/>
  </w:style>
  <w:style w:type="character" w:customStyle="1" w:styleId="facebook-share-count">
    <w:name w:val="facebook-share-count"/>
    <w:basedOn w:val="DefaultParagraphFont"/>
    <w:rsid w:val="00240A20"/>
  </w:style>
  <w:style w:type="character" w:customStyle="1" w:styleId="smallcaps0">
    <w:name w:val="small_caps"/>
    <w:basedOn w:val="DefaultParagraphFont"/>
    <w:rsid w:val="00240A20"/>
  </w:style>
  <w:style w:type="character" w:styleId="HTMLAcronym">
    <w:name w:val="HTML Acronym"/>
    <w:basedOn w:val="DefaultParagraphFont"/>
    <w:uiPriority w:val="99"/>
    <w:unhideWhenUsed/>
    <w:rsid w:val="00240A20"/>
  </w:style>
  <w:style w:type="character" w:customStyle="1" w:styleId="cardunderlineChar0">
    <w:name w:val="card underline Char"/>
    <w:locked/>
    <w:rsid w:val="00240A20"/>
  </w:style>
  <w:style w:type="paragraph" w:customStyle="1" w:styleId="cardunderline0">
    <w:name w:val="card underline"/>
    <w:basedOn w:val="Normal"/>
    <w:qFormat/>
    <w:rsid w:val="00240A20"/>
  </w:style>
  <w:style w:type="paragraph" w:customStyle="1" w:styleId="OmniPage4">
    <w:name w:val="OmniPage #4"/>
    <w:basedOn w:val="Normal"/>
    <w:uiPriority w:val="99"/>
    <w:qFormat/>
    <w:rsid w:val="00240A20"/>
  </w:style>
  <w:style w:type="paragraph" w:customStyle="1" w:styleId="OmniPage10">
    <w:name w:val="OmniPage #10"/>
    <w:basedOn w:val="Normal"/>
    <w:uiPriority w:val="99"/>
    <w:qFormat/>
    <w:rsid w:val="00240A20"/>
  </w:style>
  <w:style w:type="paragraph" w:customStyle="1" w:styleId="bodyintro">
    <w:name w:val="bodyintro"/>
    <w:basedOn w:val="Normal"/>
    <w:uiPriority w:val="99"/>
    <w:qFormat/>
    <w:rsid w:val="00240A20"/>
  </w:style>
  <w:style w:type="paragraph" w:customStyle="1" w:styleId="center">
    <w:name w:val="center"/>
    <w:basedOn w:val="Normal"/>
    <w:uiPriority w:val="99"/>
    <w:qFormat/>
    <w:rsid w:val="00240A20"/>
  </w:style>
  <w:style w:type="character" w:customStyle="1" w:styleId="h4">
    <w:name w:val="h4"/>
    <w:rsid w:val="00240A20"/>
  </w:style>
  <w:style w:type="character" w:customStyle="1" w:styleId="postheader">
    <w:name w:val="postheader"/>
    <w:basedOn w:val="DefaultParagraphFont"/>
    <w:rsid w:val="00240A20"/>
  </w:style>
  <w:style w:type="numbering" w:customStyle="1" w:styleId="NoList311">
    <w:name w:val="No List311"/>
    <w:next w:val="NoList"/>
    <w:semiHidden/>
    <w:unhideWhenUsed/>
    <w:rsid w:val="00240A20"/>
  </w:style>
  <w:style w:type="numbering" w:customStyle="1" w:styleId="NoList411">
    <w:name w:val="No List411"/>
    <w:next w:val="NoList"/>
    <w:semiHidden/>
    <w:unhideWhenUsed/>
    <w:rsid w:val="00240A20"/>
  </w:style>
  <w:style w:type="numbering" w:customStyle="1" w:styleId="NoList511">
    <w:name w:val="No List511"/>
    <w:next w:val="NoList"/>
    <w:semiHidden/>
    <w:unhideWhenUsed/>
    <w:rsid w:val="00240A20"/>
  </w:style>
  <w:style w:type="numbering" w:customStyle="1" w:styleId="NoList61">
    <w:name w:val="No List61"/>
    <w:next w:val="NoList"/>
    <w:semiHidden/>
    <w:unhideWhenUsed/>
    <w:rsid w:val="00240A20"/>
  </w:style>
  <w:style w:type="numbering" w:customStyle="1" w:styleId="NoList71">
    <w:name w:val="No List71"/>
    <w:next w:val="NoList"/>
    <w:semiHidden/>
    <w:unhideWhenUsed/>
    <w:rsid w:val="00240A20"/>
  </w:style>
  <w:style w:type="numbering" w:customStyle="1" w:styleId="NoList81">
    <w:name w:val="No List81"/>
    <w:next w:val="NoList"/>
    <w:semiHidden/>
    <w:unhideWhenUsed/>
    <w:rsid w:val="00240A20"/>
  </w:style>
  <w:style w:type="numbering" w:customStyle="1" w:styleId="NoList91">
    <w:name w:val="No List91"/>
    <w:next w:val="NoList"/>
    <w:semiHidden/>
    <w:unhideWhenUsed/>
    <w:rsid w:val="00240A20"/>
  </w:style>
  <w:style w:type="numbering" w:customStyle="1" w:styleId="NoList101">
    <w:name w:val="No List101"/>
    <w:next w:val="NoList"/>
    <w:uiPriority w:val="99"/>
    <w:semiHidden/>
    <w:unhideWhenUsed/>
    <w:rsid w:val="00240A20"/>
  </w:style>
  <w:style w:type="numbering" w:customStyle="1" w:styleId="NoList1211">
    <w:name w:val="No List1211"/>
    <w:next w:val="NoList"/>
    <w:semiHidden/>
    <w:unhideWhenUsed/>
    <w:rsid w:val="00240A20"/>
  </w:style>
  <w:style w:type="numbering" w:customStyle="1" w:styleId="NoList1311">
    <w:name w:val="No List1311"/>
    <w:next w:val="NoList"/>
    <w:semiHidden/>
    <w:unhideWhenUsed/>
    <w:rsid w:val="00240A20"/>
  </w:style>
  <w:style w:type="numbering" w:customStyle="1" w:styleId="NoList1411">
    <w:name w:val="No List1411"/>
    <w:next w:val="NoList"/>
    <w:semiHidden/>
    <w:unhideWhenUsed/>
    <w:rsid w:val="00240A20"/>
  </w:style>
  <w:style w:type="character" w:customStyle="1" w:styleId="StyleLatinBaskervilleUnderline">
    <w:name w:val="Style (Latin) Baskerville Underline"/>
    <w:rsid w:val="00240A20"/>
    <w:rPr>
      <w:rFonts w:ascii="Baskerville" w:hAnsi="Baskerville"/>
      <w:sz w:val="26"/>
      <w:u w:val="single"/>
    </w:rPr>
  </w:style>
  <w:style w:type="numbering" w:customStyle="1" w:styleId="NoList221">
    <w:name w:val="No List221"/>
    <w:next w:val="NoList"/>
    <w:semiHidden/>
    <w:unhideWhenUsed/>
    <w:rsid w:val="00240A20"/>
  </w:style>
  <w:style w:type="numbering" w:customStyle="1" w:styleId="NoList231">
    <w:name w:val="No List231"/>
    <w:next w:val="NoList"/>
    <w:semiHidden/>
    <w:unhideWhenUsed/>
    <w:rsid w:val="00240A20"/>
  </w:style>
  <w:style w:type="numbering" w:customStyle="1" w:styleId="NoList24">
    <w:name w:val="No List24"/>
    <w:next w:val="NoList"/>
    <w:semiHidden/>
    <w:unhideWhenUsed/>
    <w:rsid w:val="00240A20"/>
  </w:style>
  <w:style w:type="numbering" w:customStyle="1" w:styleId="NoList25">
    <w:name w:val="No List25"/>
    <w:next w:val="NoList"/>
    <w:semiHidden/>
    <w:unhideWhenUsed/>
    <w:rsid w:val="00240A20"/>
  </w:style>
  <w:style w:type="character" w:customStyle="1" w:styleId="StyleHeading2CharHeading2CharCharCharCharCharCharCharT">
    <w:name w:val="Style Heading 2 CharHeading 2 Char Char Char Char Char Char CharT..."/>
    <w:rsid w:val="00240A20"/>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240A20"/>
    <w:rPr>
      <w:rFonts w:ascii="Garamond" w:hAnsi="Garamond" w:cs="Times New Roman"/>
      <w:b/>
      <w:sz w:val="20"/>
      <w:u w:val="single"/>
      <w:bdr w:val="single" w:sz="8" w:space="0" w:color="auto"/>
      <w:shd w:val="clear" w:color="auto" w:fill="FFFF00"/>
    </w:rPr>
  </w:style>
  <w:style w:type="character" w:customStyle="1" w:styleId="StyleStyleBoldUnderlineIntenseEmphasis1UnderlineIntenseEmph">
    <w:name w:val="Style Style Bold UnderlineIntense Emphasis1UnderlineIntense Emph..."/>
    <w:basedOn w:val="DefaultParagraphFont"/>
    <w:rsid w:val="00240A20"/>
    <w:rPr>
      <w:b w:val="0"/>
      <w:bCs w:val="0"/>
      <w:sz w:val="22"/>
      <w:u w:val="single"/>
      <w:bdr w:val="none" w:sz="0" w:space="0" w:color="auto"/>
    </w:rPr>
  </w:style>
  <w:style w:type="paragraph" w:customStyle="1" w:styleId="Cite8">
    <w:name w:val="Cite8"/>
    <w:basedOn w:val="Normal"/>
    <w:autoRedefine/>
    <w:uiPriority w:val="99"/>
    <w:qFormat/>
    <w:rsid w:val="00240A20"/>
    <w:rPr>
      <w:rFonts w:eastAsia="Calibri"/>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240A20"/>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240A20"/>
    <w:rPr>
      <w:rFonts w:ascii="Georgia" w:hAnsi="Georgia" w:cs="Calibri" w:hint="default"/>
    </w:rPr>
  </w:style>
  <w:style w:type="paragraph" w:customStyle="1" w:styleId="Block2">
    <w:name w:val="Block2"/>
    <w:aliases w:val="Char4,Tags v 21,3: Cite1,Char11,Underlines1,Heading 3 Char31,Block Writing1,Index Headers1,Bold Cite1,Text 71,Foldover1,Tag Char Char2,Cite 11,Read Char1"/>
    <w:basedOn w:val="Normal"/>
    <w:qFormat/>
    <w:rsid w:val="00240A20"/>
    <w:pPr>
      <w:spacing w:before="100" w:beforeAutospacing="1" w:after="100" w:afterAutospacing="1"/>
    </w:pPr>
    <w:rPr>
      <w:rFonts w:eastAsia="Times New Roman"/>
      <w:sz w:val="24"/>
    </w:rPr>
  </w:style>
  <w:style w:type="character" w:customStyle="1" w:styleId="Underline21">
    <w:name w:val="Underline 2"/>
    <w:basedOn w:val="DefaultParagraphFont"/>
    <w:uiPriority w:val="1"/>
    <w:qFormat/>
    <w:rsid w:val="00240A20"/>
    <w:rPr>
      <w:b/>
      <w:bCs w:val="0"/>
      <w:u w:val="single"/>
    </w:rPr>
  </w:style>
  <w:style w:type="paragraph" w:customStyle="1" w:styleId="8font">
    <w:name w:val="8font"/>
    <w:basedOn w:val="Normal"/>
    <w:next w:val="Normal"/>
    <w:autoRedefine/>
    <w:uiPriority w:val="99"/>
    <w:qFormat/>
    <w:rsid w:val="00240A20"/>
    <w:rPr>
      <w:rFonts w:eastAsia="Cambria"/>
      <w:szCs w:val="16"/>
    </w:rPr>
  </w:style>
  <w:style w:type="paragraph" w:customStyle="1" w:styleId="CiteLittle">
    <w:name w:val="Cite Little"/>
    <w:next w:val="Normal"/>
    <w:qFormat/>
    <w:rsid w:val="00240A20"/>
    <w:rPr>
      <w:rFonts w:ascii="Arial" w:eastAsia="Times New Roman" w:hAnsi="Arial" w:cs="Times New Roman"/>
      <w:bCs/>
      <w:kern w:val="32"/>
      <w:sz w:val="16"/>
      <w:szCs w:val="32"/>
    </w:rPr>
  </w:style>
  <w:style w:type="character" w:customStyle="1" w:styleId="StyleAsianMSMinchoBold">
    <w:name w:val="Style (Asian) MS Mincho Bold"/>
    <w:rsid w:val="00240A20"/>
    <w:rPr>
      <w:rFonts w:ascii="Times New Roman" w:eastAsia="MS Mincho" w:hAnsi="Times New Roman"/>
      <w:b/>
      <w:bCs/>
      <w:u w:val="thick"/>
    </w:rPr>
  </w:style>
  <w:style w:type="character" w:customStyle="1" w:styleId="StyleAsianMSMincho">
    <w:name w:val="Style (Asian) MS Mincho"/>
    <w:rsid w:val="00240A20"/>
    <w:rPr>
      <w:rFonts w:ascii="Times New Roman" w:eastAsia="MS Mincho" w:hAnsi="Times New Roman"/>
      <w:u w:val="thick"/>
    </w:rPr>
  </w:style>
  <w:style w:type="paragraph" w:customStyle="1" w:styleId="docheader">
    <w:name w:val="doc header"/>
    <w:autoRedefine/>
    <w:qFormat/>
    <w:rsid w:val="00240A20"/>
    <w:rPr>
      <w:rFonts w:ascii="Times New Roman" w:eastAsia="Malgun Gothic" w:hAnsi="Times New Roman" w:cs="Times New Roman"/>
      <w:b/>
      <w:sz w:val="20"/>
      <w:szCs w:val="24"/>
    </w:rPr>
  </w:style>
  <w:style w:type="paragraph" w:customStyle="1" w:styleId="docfooter">
    <w:name w:val="doc footer"/>
    <w:autoRedefine/>
    <w:qFormat/>
    <w:rsid w:val="00240A20"/>
    <w:pPr>
      <w:jc w:val="right"/>
    </w:pPr>
    <w:rPr>
      <w:rFonts w:ascii="Times New Roman" w:eastAsia="Malgun Gothic" w:hAnsi="Times New Roman" w:cs="Times New Roman"/>
      <w:b/>
      <w:szCs w:val="24"/>
    </w:rPr>
  </w:style>
  <w:style w:type="character" w:customStyle="1" w:styleId="bloctitlesChar">
    <w:name w:val="bloc titles Char"/>
    <w:link w:val="bloctitles"/>
    <w:rsid w:val="00240A20"/>
    <w:rPr>
      <w:rFonts w:eastAsia="Malgun Gothic" w:cs="Arial"/>
      <w:b/>
      <w:bCs/>
      <w:kern w:val="32"/>
      <w:sz w:val="32"/>
      <w:szCs w:val="32"/>
      <w:u w:val="single"/>
    </w:rPr>
  </w:style>
  <w:style w:type="paragraph" w:customStyle="1" w:styleId="blocorganizer">
    <w:name w:val="bloc organizer"/>
    <w:basedOn w:val="Heading1"/>
    <w:next w:val="bloctitles"/>
    <w:link w:val="blocorganizerChar"/>
    <w:autoRedefine/>
    <w:qFormat/>
    <w:rsid w:val="00240A20"/>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val="0"/>
      <w:caps/>
      <w:sz w:val="4"/>
      <w:u w:val="single"/>
    </w:rPr>
  </w:style>
  <w:style w:type="character" w:customStyle="1" w:styleId="blocorganizerChar">
    <w:name w:val="bloc organizer Char"/>
    <w:link w:val="blocorganizer"/>
    <w:rsid w:val="00240A20"/>
    <w:rPr>
      <w:rFonts w:eastAsia="Times New Roman" w:cs="Times New Roman"/>
      <w:b/>
      <w:caps/>
      <w:sz w:val="4"/>
      <w:szCs w:val="32"/>
      <w:u w:val="single"/>
    </w:rPr>
  </w:style>
  <w:style w:type="character" w:customStyle="1" w:styleId="UnderlineBoldChar">
    <w:name w:val="Underline Bold Char"/>
    <w:locked/>
    <w:rsid w:val="00240A20"/>
    <w:rPr>
      <w:rFonts w:ascii="Times New Roman" w:eastAsia="Times New Roman" w:hAnsi="Times New Roman" w:cs="Calibri"/>
      <w:b/>
      <w:sz w:val="24"/>
      <w:szCs w:val="20"/>
      <w:u w:val="single"/>
    </w:rPr>
  </w:style>
  <w:style w:type="character" w:customStyle="1" w:styleId="tagChar0">
    <w:name w:val="%tag Char"/>
    <w:link w:val="tag"/>
    <w:uiPriority w:val="99"/>
    <w:rsid w:val="00240A20"/>
    <w:rPr>
      <w:rFonts w:cs="Arial"/>
      <w:bCs/>
      <w:sz w:val="18"/>
    </w:rPr>
  </w:style>
  <w:style w:type="character" w:customStyle="1" w:styleId="AAAcardChar">
    <w:name w:val="AAAcard Char"/>
    <w:link w:val="AAAcard"/>
    <w:uiPriority w:val="99"/>
    <w:rsid w:val="00240A20"/>
    <w:rPr>
      <w:rFonts w:eastAsia="Times New Roman"/>
      <w:bCs/>
      <w:szCs w:val="20"/>
    </w:rPr>
  </w:style>
  <w:style w:type="character" w:customStyle="1" w:styleId="underlineCharChar0">
    <w:name w:val="underline Char Char"/>
    <w:rsid w:val="00240A20"/>
    <w:rPr>
      <w:rFonts w:ascii="Arial Narrow" w:eastAsia="Times New Roman" w:hAnsi="Arial Narrow" w:cs="Calibri"/>
      <w:sz w:val="24"/>
      <w:u w:val="single"/>
    </w:rPr>
  </w:style>
  <w:style w:type="paragraph" w:customStyle="1" w:styleId="tagstyle0">
    <w:name w:val="tagstyle"/>
    <w:basedOn w:val="Normal"/>
    <w:qFormat/>
    <w:rsid w:val="00240A20"/>
    <w:pPr>
      <w:spacing w:before="100" w:beforeAutospacing="1" w:after="100" w:afterAutospacing="1"/>
    </w:pPr>
    <w:rPr>
      <w:rFonts w:eastAsia="Times New Roman"/>
      <w:sz w:val="24"/>
    </w:rPr>
  </w:style>
  <w:style w:type="character" w:customStyle="1" w:styleId="newsstorytitle">
    <w:name w:val="news_story_title"/>
    <w:rsid w:val="00240A20"/>
  </w:style>
  <w:style w:type="character" w:customStyle="1" w:styleId="yqlink">
    <w:name w:val="yqlink"/>
    <w:rsid w:val="00240A20"/>
  </w:style>
  <w:style w:type="character" w:customStyle="1" w:styleId="clbody">
    <w:name w:val="clbody"/>
    <w:rsid w:val="00240A20"/>
  </w:style>
  <w:style w:type="character" w:customStyle="1" w:styleId="boldandunderlinecharcharcharcharcharcharcharcharcharcharcharcharcharcharcharchar0">
    <w:name w:val="boldandunderlinecharcharcharcharcharcharcharcharcharcharcharcharcharcharcharchar"/>
    <w:rsid w:val="00240A20"/>
  </w:style>
  <w:style w:type="character" w:customStyle="1" w:styleId="underlinecharcharcharcharcharcharcharcharcharcharcharcharcharchar0">
    <w:name w:val="underlinecharcharcharcharcharcharcharcharcharcharcharcharcharchar"/>
    <w:rsid w:val="00240A20"/>
  </w:style>
  <w:style w:type="character" w:customStyle="1" w:styleId="CharCharCharCharCharChar1Char">
    <w:name w:val="Char Char Char Char Char Char1 Char"/>
    <w:rsid w:val="00240A20"/>
    <w:rPr>
      <w:rFonts w:ascii="Times New Roman" w:eastAsia="Times New Roman" w:hAnsi="Times New Roman" w:cs="Times New Roman"/>
      <w:b/>
    </w:rPr>
  </w:style>
  <w:style w:type="character" w:customStyle="1" w:styleId="emphasis22">
    <w:name w:val="emphasis2"/>
    <w:rsid w:val="00240A2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240A20"/>
    <w:rPr>
      <w:sz w:val="24"/>
      <w:szCs w:val="24"/>
      <w:lang w:val="en-US" w:eastAsia="en-US" w:bidi="ar-SA"/>
    </w:rPr>
  </w:style>
  <w:style w:type="character" w:customStyle="1" w:styleId="NewTag">
    <w:name w:val="NewTag"/>
    <w:uiPriority w:val="1"/>
    <w:qFormat/>
    <w:rsid w:val="00240A20"/>
    <w:rPr>
      <w:rFonts w:ascii="Georgia" w:hAnsi="Georgia"/>
      <w:b/>
      <w:sz w:val="24"/>
    </w:rPr>
  </w:style>
  <w:style w:type="character" w:customStyle="1" w:styleId="searchtools-record-title">
    <w:name w:val="searchtools-record-title"/>
    <w:basedOn w:val="DefaultParagraphFont"/>
    <w:rsid w:val="00240A20"/>
  </w:style>
  <w:style w:type="character" w:customStyle="1" w:styleId="rightside">
    <w:name w:val="rightside"/>
    <w:rsid w:val="00240A20"/>
  </w:style>
  <w:style w:type="character" w:customStyle="1" w:styleId="flourish">
    <w:name w:val="flourish"/>
    <w:rsid w:val="00240A20"/>
  </w:style>
  <w:style w:type="character" w:customStyle="1" w:styleId="style150">
    <w:name w:val="style150"/>
    <w:rsid w:val="00240A20"/>
  </w:style>
  <w:style w:type="character" w:customStyle="1" w:styleId="marrontitulobig">
    <w:name w:val="marron_titulo_big"/>
    <w:rsid w:val="00240A20"/>
  </w:style>
  <w:style w:type="character" w:customStyle="1" w:styleId="apturelink">
    <w:name w:val="apturelink"/>
    <w:rsid w:val="00240A20"/>
  </w:style>
  <w:style w:type="character" w:customStyle="1" w:styleId="apturelinkicon">
    <w:name w:val="apturelinkicon"/>
    <w:rsid w:val="00240A20"/>
  </w:style>
  <w:style w:type="character" w:customStyle="1" w:styleId="titletxt">
    <w:name w:val="titletxt"/>
    <w:rsid w:val="00240A20"/>
  </w:style>
  <w:style w:type="character" w:customStyle="1" w:styleId="colbcopy">
    <w:name w:val="colbcopy"/>
    <w:rsid w:val="00240A20"/>
  </w:style>
  <w:style w:type="character" w:customStyle="1" w:styleId="hcard">
    <w:name w:val="hcard"/>
    <w:rsid w:val="00240A20"/>
  </w:style>
  <w:style w:type="table" w:styleId="MediumGrid2">
    <w:name w:val="Medium Grid 2"/>
    <w:basedOn w:val="TableNormal"/>
    <w:uiPriority w:val="68"/>
    <w:rsid w:val="00240A2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240A20"/>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qFormat/>
    <w:rsid w:val="00240A20"/>
    <w:pPr>
      <w:contextualSpacing w:val="0"/>
    </w:pPr>
    <w:rPr>
      <w:rFonts w:ascii="Courier" w:eastAsia="Cambria" w:hAnsi="Courier" w:cs="Times New Roman"/>
      <w:sz w:val="21"/>
      <w:szCs w:val="21"/>
    </w:rPr>
  </w:style>
  <w:style w:type="paragraph" w:customStyle="1" w:styleId="hotroute2">
    <w:name w:val="hotroute"/>
    <w:basedOn w:val="Normal"/>
    <w:qFormat/>
    <w:rsid w:val="00240A20"/>
    <w:pPr>
      <w:ind w:left="288"/>
    </w:pPr>
  </w:style>
  <w:style w:type="paragraph" w:customStyle="1" w:styleId="DeleteAnalytics">
    <w:name w:val="Delete Analytics"/>
    <w:basedOn w:val="Heading4"/>
    <w:qFormat/>
    <w:rsid w:val="00240A20"/>
    <w:rPr>
      <w:bCs w:val="0"/>
      <w:iCs/>
      <w:color w:val="800000"/>
    </w:rPr>
  </w:style>
  <w:style w:type="paragraph" w:customStyle="1" w:styleId="ReallyFuckingSmall0">
    <w:name w:val="Really Fucking Small"/>
    <w:basedOn w:val="Normal"/>
    <w:link w:val="ReallyFuckingSmallChar0"/>
    <w:qFormat/>
    <w:rsid w:val="00240A20"/>
    <w:pPr>
      <w:ind w:left="144"/>
    </w:pPr>
    <w:rPr>
      <w:rFonts w:eastAsia="Times New Roman"/>
      <w:sz w:val="12"/>
    </w:rPr>
  </w:style>
  <w:style w:type="character" w:customStyle="1" w:styleId="ReallyFuckingSmallChar0">
    <w:name w:val="Really Fucking Small Char"/>
    <w:link w:val="ReallyFuckingSmall0"/>
    <w:rsid w:val="00240A20"/>
    <w:rPr>
      <w:rFonts w:eastAsia="Times New Roman"/>
      <w:sz w:val="12"/>
    </w:rPr>
  </w:style>
  <w:style w:type="paragraph" w:customStyle="1" w:styleId="Boxempahsis">
    <w:name w:val="Box empahsis"/>
    <w:basedOn w:val="Normal"/>
    <w:link w:val="BoxempahsisChar"/>
    <w:qFormat/>
    <w:rsid w:val="00240A20"/>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240A20"/>
    <w:rPr>
      <w:rFonts w:ascii="Franklin Gothic Heavy" w:hAnsi="Franklin Gothic Heavy"/>
      <w:sz w:val="24"/>
      <w:u w:val="single"/>
      <w:bdr w:val="single" w:sz="4" w:space="0" w:color="auto"/>
    </w:rPr>
  </w:style>
  <w:style w:type="character" w:customStyle="1" w:styleId="Qualified">
    <w:name w:val="Qualified"/>
    <w:rsid w:val="00240A20"/>
    <w:rPr>
      <w:rFonts w:asciiTheme="majorHAnsi" w:hAnsiTheme="majorHAnsi"/>
      <w:b/>
      <w:bCs/>
      <w:sz w:val="16"/>
    </w:rPr>
  </w:style>
  <w:style w:type="character" w:customStyle="1" w:styleId="Underline-Highlighted-WFU">
    <w:name w:val="Underline-Highlighted-WFU"/>
    <w:basedOn w:val="DefaultParagraphFont"/>
    <w:uiPriority w:val="1"/>
    <w:qFormat/>
    <w:rsid w:val="00240A20"/>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240A20"/>
    <w:rPr>
      <w:rFonts w:ascii="Cambria" w:hAnsi="Cambria"/>
      <w:b/>
      <w:caps w:val="0"/>
      <w:smallCaps w:val="0"/>
      <w:sz w:val="24"/>
      <w:u w:val="none"/>
      <w:bdr w:val="none" w:sz="0" w:space="0" w:color="auto"/>
      <w:shd w:val="clear" w:color="auto" w:fill="BEFF7D"/>
    </w:rPr>
  </w:style>
  <w:style w:type="character" w:customStyle="1" w:styleId="BlockTitleChar2">
    <w:name w:val="%Block Title Char"/>
    <w:rsid w:val="00240A20"/>
    <w:rPr>
      <w:rFonts w:ascii="Arial" w:eastAsia="Times New Roman" w:hAnsi="Arial" w:cs="Arial"/>
      <w:b/>
      <w:bCs/>
      <w:kern w:val="32"/>
      <w:sz w:val="28"/>
      <w:szCs w:val="32"/>
    </w:rPr>
  </w:style>
  <w:style w:type="character" w:customStyle="1" w:styleId="columntexthead">
    <w:name w:val="columntexthead"/>
    <w:rsid w:val="00240A20"/>
  </w:style>
  <w:style w:type="character" w:customStyle="1" w:styleId="instruction">
    <w:name w:val="instruction"/>
    <w:rsid w:val="00240A20"/>
  </w:style>
  <w:style w:type="character" w:customStyle="1" w:styleId="listpipe">
    <w:name w:val="listpipe"/>
    <w:rsid w:val="00240A20"/>
  </w:style>
  <w:style w:type="character" w:customStyle="1" w:styleId="imagelink">
    <w:name w:val="imagelink"/>
    <w:rsid w:val="00240A20"/>
  </w:style>
  <w:style w:type="character" w:customStyle="1" w:styleId="leadin">
    <w:name w:val="leadin"/>
    <w:rsid w:val="00240A20"/>
  </w:style>
  <w:style w:type="character" w:customStyle="1" w:styleId="noticiabyline">
    <w:name w:val="noticia_byline"/>
    <w:rsid w:val="00240A20"/>
  </w:style>
  <w:style w:type="character" w:customStyle="1" w:styleId="rightnowyahoo">
    <w:name w:val="right_now_yahoo"/>
    <w:rsid w:val="00240A20"/>
  </w:style>
  <w:style w:type="character" w:customStyle="1" w:styleId="submittedmeta">
    <w:name w:val="submitted meta"/>
    <w:rsid w:val="00240A20"/>
  </w:style>
  <w:style w:type="character" w:customStyle="1" w:styleId="A11">
    <w:name w:val="A11"/>
    <w:rsid w:val="00240A20"/>
    <w:rPr>
      <w:color w:val="000000"/>
      <w:sz w:val="12"/>
      <w:szCs w:val="12"/>
    </w:rPr>
  </w:style>
  <w:style w:type="character" w:customStyle="1" w:styleId="AAAunderline">
    <w:name w:val="AAAunderline"/>
    <w:qFormat/>
    <w:rsid w:val="00240A20"/>
    <w:rPr>
      <w:b/>
      <w:u w:val="single"/>
    </w:rPr>
  </w:style>
  <w:style w:type="paragraph" w:customStyle="1" w:styleId="IndexHeader">
    <w:name w:val="Index Header"/>
    <w:basedOn w:val="Normal"/>
    <w:qFormat/>
    <w:rsid w:val="00240A20"/>
    <w:pPr>
      <w:ind w:left="-720"/>
      <w:outlineLvl w:val="0"/>
    </w:pPr>
    <w:rPr>
      <w:rFonts w:eastAsia="Times New Roman"/>
      <w:b/>
      <w:bCs/>
      <w:sz w:val="36"/>
      <w:szCs w:val="20"/>
    </w:rPr>
  </w:style>
  <w:style w:type="character" w:customStyle="1" w:styleId="IndexHeaderChar">
    <w:name w:val="Index Header Char"/>
    <w:rsid w:val="00240A20"/>
    <w:rPr>
      <w:rFonts w:ascii="Times New Roman" w:eastAsia="Times New Roman" w:hAnsi="Times New Roman"/>
      <w:b/>
      <w:bCs/>
      <w:sz w:val="36"/>
    </w:rPr>
  </w:style>
  <w:style w:type="paragraph" w:customStyle="1" w:styleId="CardRead">
    <w:name w:val="Card_Read"/>
    <w:basedOn w:val="Normal"/>
    <w:qFormat/>
    <w:rsid w:val="00240A20"/>
    <w:rPr>
      <w:rFonts w:ascii="Times" w:eastAsia="Times" w:hAnsi="Times"/>
      <w:szCs w:val="20"/>
    </w:rPr>
  </w:style>
  <w:style w:type="paragraph" w:customStyle="1" w:styleId="CardNU">
    <w:name w:val="CardNU"/>
    <w:basedOn w:val="Normal"/>
    <w:qFormat/>
    <w:rsid w:val="00240A20"/>
    <w:rPr>
      <w:rFonts w:ascii="Times" w:eastAsia="Times" w:hAnsi="Times"/>
      <w:sz w:val="14"/>
      <w:szCs w:val="20"/>
    </w:rPr>
  </w:style>
  <w:style w:type="paragraph" w:customStyle="1" w:styleId="StyleHeading310pt">
    <w:name w:val="Style Heading 3 + 10 pt"/>
    <w:basedOn w:val="Heading3"/>
    <w:qFormat/>
    <w:rsid w:val="00240A20"/>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240A20"/>
    <w:rPr>
      <w:rFonts w:ascii="Times New Roman" w:eastAsia="Times New Roman" w:hAnsi="Times New Roman" w:cs="Arial"/>
      <w:b/>
      <w:bCs/>
      <w:sz w:val="26"/>
      <w:szCs w:val="26"/>
    </w:rPr>
  </w:style>
  <w:style w:type="paragraph" w:customStyle="1" w:styleId="Style32">
    <w:name w:val="Style 3"/>
    <w:basedOn w:val="Normal"/>
    <w:qFormat/>
    <w:rsid w:val="00240A20"/>
    <w:pPr>
      <w:autoSpaceDE w:val="0"/>
      <w:autoSpaceDN w:val="0"/>
      <w:spacing w:line="326" w:lineRule="auto"/>
      <w:ind w:firstLine="216"/>
      <w:jc w:val="both"/>
    </w:pPr>
    <w:rPr>
      <w:rFonts w:ascii="Arial" w:eastAsia="Times New Roman" w:hAnsi="Arial"/>
      <w:sz w:val="6"/>
      <w:szCs w:val="6"/>
    </w:rPr>
  </w:style>
  <w:style w:type="paragraph" w:customStyle="1" w:styleId="CardText-NotUnderlined">
    <w:name w:val="Card Text - Not Underlined"/>
    <w:basedOn w:val="Normal"/>
    <w:qFormat/>
    <w:rsid w:val="00240A20"/>
    <w:pPr>
      <w:spacing w:after="60"/>
    </w:pPr>
    <w:rPr>
      <w:rFonts w:eastAsia="Times New Roman"/>
      <w:sz w:val="18"/>
    </w:rPr>
  </w:style>
  <w:style w:type="paragraph" w:customStyle="1" w:styleId="OmniPage8">
    <w:name w:val="OmniPage #8"/>
    <w:basedOn w:val="Normal"/>
    <w:qFormat/>
    <w:rsid w:val="00240A20"/>
    <w:rPr>
      <w:rFonts w:eastAsia="Times New Roman"/>
      <w:color w:val="000000"/>
      <w:szCs w:val="20"/>
    </w:rPr>
  </w:style>
  <w:style w:type="paragraph" w:customStyle="1" w:styleId="OmniPage2">
    <w:name w:val="OmniPage #2"/>
    <w:basedOn w:val="Normal"/>
    <w:qFormat/>
    <w:rsid w:val="00240A20"/>
    <w:rPr>
      <w:rFonts w:eastAsia="Times New Roman"/>
      <w:color w:val="000000"/>
      <w:szCs w:val="20"/>
    </w:rPr>
  </w:style>
  <w:style w:type="paragraph" w:customStyle="1" w:styleId="OmniPage6">
    <w:name w:val="OmniPage #6"/>
    <w:basedOn w:val="Normal"/>
    <w:qFormat/>
    <w:rsid w:val="00240A20"/>
    <w:rPr>
      <w:rFonts w:eastAsia="Times New Roman"/>
      <w:color w:val="000000"/>
      <w:szCs w:val="20"/>
    </w:rPr>
  </w:style>
  <w:style w:type="paragraph" w:customStyle="1" w:styleId="OmniPage7">
    <w:name w:val="OmniPage #7"/>
    <w:basedOn w:val="Normal"/>
    <w:qFormat/>
    <w:rsid w:val="00240A20"/>
    <w:rPr>
      <w:rFonts w:eastAsia="Times New Roman"/>
      <w:color w:val="000000"/>
      <w:szCs w:val="20"/>
    </w:rPr>
  </w:style>
  <w:style w:type="paragraph" w:customStyle="1" w:styleId="OmniPage11">
    <w:name w:val="OmniPage #11"/>
    <w:basedOn w:val="Normal"/>
    <w:qFormat/>
    <w:rsid w:val="00240A20"/>
    <w:rPr>
      <w:rFonts w:eastAsia="Times New Roman"/>
      <w:color w:val="000000"/>
      <w:szCs w:val="20"/>
    </w:rPr>
  </w:style>
  <w:style w:type="paragraph" w:customStyle="1" w:styleId="OmniPage12">
    <w:name w:val="OmniPage #12"/>
    <w:basedOn w:val="Normal"/>
    <w:qFormat/>
    <w:rsid w:val="00240A20"/>
    <w:rPr>
      <w:rFonts w:eastAsia="Times New Roman"/>
      <w:color w:val="000000"/>
      <w:szCs w:val="20"/>
    </w:rPr>
  </w:style>
  <w:style w:type="paragraph" w:customStyle="1" w:styleId="OmniPage13">
    <w:name w:val="OmniPage #13"/>
    <w:basedOn w:val="Normal"/>
    <w:qFormat/>
    <w:rsid w:val="00240A20"/>
    <w:rPr>
      <w:rFonts w:eastAsia="Times New Roman"/>
      <w:color w:val="000000"/>
      <w:szCs w:val="20"/>
    </w:rPr>
  </w:style>
  <w:style w:type="paragraph" w:customStyle="1" w:styleId="OmniPage14">
    <w:name w:val="OmniPage #14"/>
    <w:basedOn w:val="Normal"/>
    <w:qFormat/>
    <w:rsid w:val="00240A20"/>
    <w:rPr>
      <w:rFonts w:eastAsia="Times New Roman"/>
      <w:color w:val="000000"/>
      <w:szCs w:val="20"/>
    </w:rPr>
  </w:style>
  <w:style w:type="paragraph" w:customStyle="1" w:styleId="OmniPage15">
    <w:name w:val="OmniPage #15"/>
    <w:basedOn w:val="Normal"/>
    <w:qFormat/>
    <w:rsid w:val="00240A20"/>
    <w:rPr>
      <w:rFonts w:eastAsia="Times New Roman"/>
      <w:color w:val="000000"/>
      <w:szCs w:val="20"/>
    </w:rPr>
  </w:style>
  <w:style w:type="paragraph" w:customStyle="1" w:styleId="OmniPage17">
    <w:name w:val="OmniPage #17"/>
    <w:basedOn w:val="Normal"/>
    <w:qFormat/>
    <w:rsid w:val="00240A20"/>
    <w:rPr>
      <w:rFonts w:eastAsia="Times New Roman"/>
      <w:color w:val="000000"/>
      <w:szCs w:val="20"/>
    </w:rPr>
  </w:style>
  <w:style w:type="paragraph" w:customStyle="1" w:styleId="OmniPage19">
    <w:name w:val="OmniPage #19"/>
    <w:basedOn w:val="Normal"/>
    <w:qFormat/>
    <w:rsid w:val="00240A20"/>
    <w:rPr>
      <w:rFonts w:eastAsia="Times New Roman"/>
      <w:color w:val="000000"/>
      <w:szCs w:val="20"/>
    </w:rPr>
  </w:style>
  <w:style w:type="paragraph" w:customStyle="1" w:styleId="OmniPage20">
    <w:name w:val="OmniPage #20"/>
    <w:basedOn w:val="Normal"/>
    <w:qFormat/>
    <w:rsid w:val="00240A20"/>
    <w:rPr>
      <w:rFonts w:eastAsia="Times New Roman"/>
      <w:color w:val="000000"/>
      <w:szCs w:val="20"/>
    </w:rPr>
  </w:style>
  <w:style w:type="paragraph" w:customStyle="1" w:styleId="OmniPage21">
    <w:name w:val="OmniPage #21"/>
    <w:basedOn w:val="Normal"/>
    <w:qFormat/>
    <w:rsid w:val="00240A20"/>
    <w:rPr>
      <w:rFonts w:eastAsia="Times New Roman"/>
      <w:color w:val="000000"/>
      <w:szCs w:val="20"/>
    </w:rPr>
  </w:style>
  <w:style w:type="paragraph" w:customStyle="1" w:styleId="OmniPage22">
    <w:name w:val="OmniPage #22"/>
    <w:basedOn w:val="Normal"/>
    <w:qFormat/>
    <w:rsid w:val="00240A20"/>
    <w:rPr>
      <w:rFonts w:eastAsia="Times New Roman"/>
      <w:color w:val="000000"/>
      <w:szCs w:val="20"/>
    </w:rPr>
  </w:style>
  <w:style w:type="paragraph" w:customStyle="1" w:styleId="OmniPage25">
    <w:name w:val="OmniPage #25"/>
    <w:basedOn w:val="Normal"/>
    <w:qFormat/>
    <w:rsid w:val="00240A20"/>
    <w:rPr>
      <w:rFonts w:eastAsia="Times New Roman"/>
      <w:color w:val="000000"/>
      <w:szCs w:val="20"/>
    </w:rPr>
  </w:style>
  <w:style w:type="paragraph" w:customStyle="1" w:styleId="OmniPage18">
    <w:name w:val="OmniPage #18"/>
    <w:basedOn w:val="Normal"/>
    <w:qFormat/>
    <w:rsid w:val="00240A20"/>
    <w:rPr>
      <w:rFonts w:eastAsia="Times New Roman"/>
      <w:color w:val="000000"/>
      <w:szCs w:val="20"/>
    </w:rPr>
  </w:style>
  <w:style w:type="paragraph" w:customStyle="1" w:styleId="OmniPage26">
    <w:name w:val="OmniPage #26"/>
    <w:basedOn w:val="Normal"/>
    <w:qFormat/>
    <w:rsid w:val="00240A20"/>
    <w:rPr>
      <w:rFonts w:eastAsia="Times New Roman"/>
      <w:color w:val="000000"/>
      <w:szCs w:val="20"/>
    </w:rPr>
  </w:style>
  <w:style w:type="character" w:customStyle="1" w:styleId="iagsheaderlarge">
    <w:name w:val="iags_header_large"/>
    <w:rsid w:val="00240A20"/>
  </w:style>
  <w:style w:type="paragraph" w:customStyle="1" w:styleId="OmniPage9">
    <w:name w:val="OmniPage #9"/>
    <w:basedOn w:val="Normal"/>
    <w:qFormat/>
    <w:rsid w:val="00240A20"/>
    <w:rPr>
      <w:rFonts w:eastAsia="Times New Roman"/>
      <w:color w:val="000000"/>
      <w:szCs w:val="20"/>
    </w:rPr>
  </w:style>
  <w:style w:type="paragraph" w:customStyle="1" w:styleId="OmniPage5">
    <w:name w:val="OmniPage #5"/>
    <w:basedOn w:val="Normal"/>
    <w:qFormat/>
    <w:rsid w:val="00240A20"/>
    <w:rPr>
      <w:rFonts w:eastAsia="Times New Roman"/>
      <w:color w:val="000000"/>
      <w:szCs w:val="20"/>
    </w:rPr>
  </w:style>
  <w:style w:type="character" w:customStyle="1" w:styleId="style12char0">
    <w:name w:val="style12char"/>
    <w:rsid w:val="00240A20"/>
  </w:style>
  <w:style w:type="character" w:customStyle="1" w:styleId="charchar20">
    <w:name w:val="charchar2"/>
    <w:rsid w:val="00240A20"/>
  </w:style>
  <w:style w:type="character" w:customStyle="1" w:styleId="style11char0">
    <w:name w:val="style11char"/>
    <w:rsid w:val="00240A20"/>
  </w:style>
  <w:style w:type="paragraph" w:customStyle="1" w:styleId="CitesandCardText">
    <w:name w:val="Cites and Card Text"/>
    <w:basedOn w:val="Normal"/>
    <w:qFormat/>
    <w:rsid w:val="00240A20"/>
    <w:rPr>
      <w:rFonts w:eastAsia="Times New Roman"/>
    </w:rPr>
  </w:style>
  <w:style w:type="paragraph" w:styleId="List2">
    <w:name w:val="List 2"/>
    <w:basedOn w:val="Default"/>
    <w:next w:val="Default"/>
    <w:rsid w:val="00240A20"/>
    <w:rPr>
      <w:color w:val="auto"/>
      <w:szCs w:val="22"/>
    </w:rPr>
  </w:style>
  <w:style w:type="character" w:customStyle="1" w:styleId="Heading51">
    <w:name w:val="Heading 51"/>
    <w:aliases w:val="Heading 5 Char Char Char"/>
    <w:rsid w:val="00240A20"/>
    <w:rPr>
      <w:b/>
      <w:bCs/>
      <w:iCs/>
      <w:szCs w:val="26"/>
      <w:lang w:val="en-US" w:eastAsia="en-US" w:bidi="ar-SA"/>
    </w:rPr>
  </w:style>
  <w:style w:type="paragraph" w:customStyle="1" w:styleId="Style160">
    <w:name w:val="Style 16"/>
    <w:basedOn w:val="Normal"/>
    <w:qFormat/>
    <w:rsid w:val="00240A20"/>
    <w:pPr>
      <w:autoSpaceDE w:val="0"/>
      <w:autoSpaceDN w:val="0"/>
      <w:adjustRightInd w:val="0"/>
    </w:pPr>
    <w:rPr>
      <w:rFonts w:eastAsia="Times New Roman"/>
      <w:sz w:val="24"/>
    </w:rPr>
  </w:style>
  <w:style w:type="paragraph" w:customStyle="1" w:styleId="smalltext2">
    <w:name w:val="smalltext"/>
    <w:basedOn w:val="Normal"/>
    <w:link w:val="smalltextChar0"/>
    <w:qFormat/>
    <w:rsid w:val="00240A20"/>
    <w:rPr>
      <w:rFonts w:eastAsia="Times New Roman" w:cs="Arial"/>
    </w:rPr>
  </w:style>
  <w:style w:type="character" w:customStyle="1" w:styleId="smalltextChar0">
    <w:name w:val="smalltext Char"/>
    <w:link w:val="smalltext2"/>
    <w:rsid w:val="00240A20"/>
    <w:rPr>
      <w:rFonts w:eastAsia="Times New Roman" w:cs="Arial"/>
    </w:rPr>
  </w:style>
  <w:style w:type="paragraph" w:customStyle="1" w:styleId="StyleJustifiedFirstline1cmAfter6ptLinespacing1">
    <w:name w:val="Style Justified First line:  1 cm After:  6 pt Line spacing:  1...."/>
    <w:basedOn w:val="Default"/>
    <w:next w:val="Default"/>
    <w:qFormat/>
    <w:rsid w:val="00240A20"/>
    <w:pPr>
      <w:spacing w:after="120"/>
    </w:pPr>
    <w:rPr>
      <w:color w:val="auto"/>
      <w:szCs w:val="22"/>
    </w:rPr>
  </w:style>
  <w:style w:type="paragraph" w:customStyle="1" w:styleId="headingChar">
    <w:name w:val="heading Char"/>
    <w:basedOn w:val="Normal"/>
    <w:qFormat/>
    <w:rsid w:val="00240A20"/>
    <w:pPr>
      <w:jc w:val="center"/>
    </w:pPr>
    <w:rPr>
      <w:rFonts w:ascii="Arial Black" w:eastAsia="Times New Roman" w:hAnsi="Arial Black"/>
      <w:b/>
      <w:sz w:val="36"/>
      <w:u w:val="single"/>
    </w:rPr>
  </w:style>
  <w:style w:type="character" w:customStyle="1" w:styleId="boldunderlineCharChar0">
    <w:name w:val="boldunderline Char Char"/>
    <w:rsid w:val="00240A20"/>
    <w:rPr>
      <w:b/>
      <w:sz w:val="22"/>
      <w:szCs w:val="24"/>
      <w:u w:val="single"/>
      <w:lang w:val="en-US" w:eastAsia="en-US" w:bidi="ar-SA"/>
    </w:rPr>
  </w:style>
  <w:style w:type="paragraph" w:customStyle="1" w:styleId="Bullets-squares">
    <w:name w:val="Bullets - squares"/>
    <w:basedOn w:val="Normal"/>
    <w:next w:val="Normal"/>
    <w:qFormat/>
    <w:rsid w:val="00240A20"/>
    <w:pPr>
      <w:numPr>
        <w:numId w:val="25"/>
      </w:numPr>
      <w:tabs>
        <w:tab w:val="clear" w:pos="567"/>
        <w:tab w:val="num" w:pos="360"/>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qFormat/>
    <w:rsid w:val="00240A20"/>
    <w:rPr>
      <w:rFonts w:ascii="Times New Roman" w:eastAsia="Times New Roman" w:hAnsi="Times New Roman" w:cs="Times New Roman"/>
      <w:sz w:val="16"/>
    </w:rPr>
  </w:style>
  <w:style w:type="character" w:customStyle="1" w:styleId="Size8Char">
    <w:name w:val="Size 8 Char"/>
    <w:link w:val="Size8"/>
    <w:rsid w:val="00240A20"/>
    <w:rPr>
      <w:rFonts w:ascii="Times New Roman" w:eastAsia="Times New Roman" w:hAnsi="Times New Roman" w:cs="Times New Roman"/>
      <w:sz w:val="16"/>
    </w:rPr>
  </w:style>
  <w:style w:type="paragraph" w:customStyle="1" w:styleId="RegularCite">
    <w:name w:val="Regular Cite"/>
    <w:qFormat/>
    <w:rsid w:val="00240A20"/>
    <w:rPr>
      <w:rFonts w:ascii="Times New Roman" w:eastAsia="Times New Roman" w:hAnsi="Times New Roman" w:cs="Times New Roman"/>
      <w:sz w:val="20"/>
    </w:rPr>
  </w:style>
  <w:style w:type="character" w:customStyle="1" w:styleId="eudoraheader">
    <w:name w:val="eudoraheader"/>
    <w:rsid w:val="00240A20"/>
  </w:style>
  <w:style w:type="character" w:customStyle="1" w:styleId="emailstyle26">
    <w:name w:val="emailstyle26"/>
    <w:rsid w:val="00240A20"/>
  </w:style>
  <w:style w:type="paragraph" w:customStyle="1" w:styleId="context">
    <w:name w:val="context"/>
    <w:basedOn w:val="Normal"/>
    <w:qFormat/>
    <w:rsid w:val="00240A20"/>
    <w:pPr>
      <w:spacing w:before="100" w:beforeAutospacing="1" w:after="100" w:afterAutospacing="1"/>
    </w:pPr>
    <w:rPr>
      <w:rFonts w:eastAsia="Times New Roman"/>
      <w:sz w:val="24"/>
    </w:rPr>
  </w:style>
  <w:style w:type="character" w:customStyle="1" w:styleId="articleheadline">
    <w:name w:val="articleheadline"/>
    <w:rsid w:val="00240A20"/>
  </w:style>
  <w:style w:type="character" w:customStyle="1" w:styleId="sendtofriend">
    <w:name w:val="sendtofriend"/>
    <w:rsid w:val="00240A20"/>
  </w:style>
  <w:style w:type="character" w:customStyle="1" w:styleId="pagetype">
    <w:name w:val="pagetype"/>
    <w:rsid w:val="00240A20"/>
  </w:style>
  <w:style w:type="character" w:customStyle="1" w:styleId="byl">
    <w:name w:val="byl"/>
    <w:rsid w:val="00240A20"/>
  </w:style>
  <w:style w:type="paragraph" w:customStyle="1" w:styleId="Size6">
    <w:name w:val="Size 6"/>
    <w:link w:val="Size6Char"/>
    <w:qFormat/>
    <w:rsid w:val="00240A20"/>
    <w:rPr>
      <w:rFonts w:ascii="Times New Roman" w:eastAsia="Times New Roman" w:hAnsi="Times New Roman" w:cs="Times New Roman"/>
      <w:sz w:val="16"/>
    </w:rPr>
  </w:style>
  <w:style w:type="character" w:customStyle="1" w:styleId="Size6Char">
    <w:name w:val="Size 6 Char"/>
    <w:link w:val="Size6"/>
    <w:rsid w:val="00240A20"/>
    <w:rPr>
      <w:rFonts w:ascii="Times New Roman" w:eastAsia="Times New Roman" w:hAnsi="Times New Roman" w:cs="Times New Roman"/>
      <w:sz w:val="16"/>
    </w:rPr>
  </w:style>
  <w:style w:type="character" w:customStyle="1" w:styleId="underliningchar3">
    <w:name w:val="underliningchar"/>
    <w:rsid w:val="00240A20"/>
  </w:style>
  <w:style w:type="paragraph" w:customStyle="1" w:styleId="TxBrp11">
    <w:name w:val="TxBr_p11"/>
    <w:basedOn w:val="Normal"/>
    <w:qFormat/>
    <w:rsid w:val="00240A20"/>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qFormat/>
    <w:rsid w:val="00240A20"/>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qFormat/>
    <w:rsid w:val="00240A20"/>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2">
    <w:name w:val="TxBr_p2"/>
    <w:basedOn w:val="Normal"/>
    <w:qFormat/>
    <w:rsid w:val="00240A20"/>
    <w:pPr>
      <w:tabs>
        <w:tab w:val="left" w:pos="1371"/>
        <w:tab w:val="left" w:pos="1819"/>
      </w:tabs>
      <w:autoSpaceDE w:val="0"/>
      <w:autoSpaceDN w:val="0"/>
      <w:adjustRightInd w:val="0"/>
      <w:spacing w:line="300" w:lineRule="atLeast"/>
      <w:ind w:left="1372" w:firstLine="448"/>
      <w:jc w:val="both"/>
    </w:pPr>
    <w:rPr>
      <w:rFonts w:eastAsia="Times New Roman"/>
      <w:sz w:val="24"/>
    </w:rPr>
  </w:style>
  <w:style w:type="paragraph" w:customStyle="1" w:styleId="TxBrp7">
    <w:name w:val="TxBr_p7"/>
    <w:basedOn w:val="Normal"/>
    <w:qFormat/>
    <w:rsid w:val="00240A20"/>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qFormat/>
    <w:rsid w:val="00240A20"/>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qFormat/>
    <w:rsid w:val="00240A20"/>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qFormat/>
    <w:rsid w:val="00240A20"/>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qFormat/>
    <w:rsid w:val="00240A20"/>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qFormat/>
    <w:rsid w:val="00240A20"/>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qFormat/>
    <w:rsid w:val="00240A20"/>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qFormat/>
    <w:rsid w:val="00240A20"/>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qFormat/>
    <w:rsid w:val="00240A20"/>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qFormat/>
    <w:rsid w:val="00240A20"/>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qFormat/>
    <w:rsid w:val="00240A20"/>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240A20"/>
    <w:rPr>
      <w:vanish w:val="0"/>
      <w:webHidden w:val="0"/>
      <w:color w:val="999999"/>
      <w:sz w:val="12"/>
      <w:szCs w:val="12"/>
      <w:specVanish/>
    </w:rPr>
  </w:style>
  <w:style w:type="character" w:customStyle="1" w:styleId="CardsFont8ptChar">
    <w:name w:val="Cards + Font: 8 pt Char"/>
    <w:rsid w:val="00240A20"/>
    <w:rPr>
      <w:sz w:val="16"/>
    </w:rPr>
  </w:style>
  <w:style w:type="character" w:customStyle="1" w:styleId="TagLineCharChar">
    <w:name w:val="Tag Line Char Char"/>
    <w:rsid w:val="00240A20"/>
    <w:rPr>
      <w:rFonts w:cs="Arial"/>
      <w:b/>
      <w:bCs/>
      <w:iCs/>
      <w:sz w:val="24"/>
      <w:szCs w:val="28"/>
      <w:lang w:val="en-US" w:eastAsia="en-US" w:bidi="ar-SA"/>
    </w:rPr>
  </w:style>
  <w:style w:type="character" w:customStyle="1" w:styleId="articlecommentcount">
    <w:name w:val="article_comment_count"/>
    <w:rsid w:val="00240A20"/>
  </w:style>
  <w:style w:type="character" w:customStyle="1" w:styleId="articlerecommendcount">
    <w:name w:val="article_recommend_count"/>
    <w:rsid w:val="00240A20"/>
  </w:style>
  <w:style w:type="character" w:customStyle="1" w:styleId="normaltext1">
    <w:name w:val="normal_text"/>
    <w:rsid w:val="00240A20"/>
  </w:style>
  <w:style w:type="paragraph" w:customStyle="1" w:styleId="storytimestamp">
    <w:name w:val="storytimestamp"/>
    <w:basedOn w:val="Normal"/>
    <w:qFormat/>
    <w:rsid w:val="00240A20"/>
    <w:pPr>
      <w:spacing w:before="100" w:beforeAutospacing="1" w:after="100" w:afterAutospacing="1"/>
    </w:pPr>
    <w:rPr>
      <w:rFonts w:eastAsia="Times New Roman"/>
      <w:sz w:val="24"/>
    </w:rPr>
  </w:style>
  <w:style w:type="character" w:customStyle="1" w:styleId="story-byline">
    <w:name w:val="story-byline"/>
    <w:rsid w:val="00240A20"/>
  </w:style>
  <w:style w:type="character" w:customStyle="1" w:styleId="story-titleline">
    <w:name w:val="story-titleline"/>
    <w:rsid w:val="00240A20"/>
  </w:style>
  <w:style w:type="paragraph" w:styleId="ListBullet2">
    <w:name w:val="List Bullet 2"/>
    <w:basedOn w:val="Normal"/>
    <w:rsid w:val="00240A20"/>
    <w:pPr>
      <w:tabs>
        <w:tab w:val="num" w:pos="1440"/>
      </w:tabs>
      <w:ind w:left="1440" w:hanging="360"/>
    </w:pPr>
    <w:rPr>
      <w:rFonts w:eastAsia="Times New Roman" w:cs="Arial"/>
      <w:b/>
      <w:sz w:val="24"/>
      <w:szCs w:val="44"/>
    </w:rPr>
  </w:style>
  <w:style w:type="paragraph" w:customStyle="1" w:styleId="Cardnotunderlined0">
    <w:name w:val="Card not underlined"/>
    <w:basedOn w:val="Normal"/>
    <w:qFormat/>
    <w:rsid w:val="00240A20"/>
    <w:rPr>
      <w:rFonts w:eastAsia="Times New Roman"/>
      <w:color w:val="000000"/>
      <w:sz w:val="10"/>
    </w:rPr>
  </w:style>
  <w:style w:type="character" w:customStyle="1" w:styleId="marron">
    <w:name w:val="marron"/>
    <w:rsid w:val="00240A20"/>
  </w:style>
  <w:style w:type="character" w:customStyle="1" w:styleId="UnderlineCardChar1">
    <w:name w:val="Underline Card Char"/>
    <w:rsid w:val="00240A20"/>
    <w:rPr>
      <w:sz w:val="22"/>
      <w:szCs w:val="24"/>
      <w:u w:val="single"/>
      <w:lang w:val="en-US" w:eastAsia="en-US" w:bidi="ar-SA"/>
    </w:rPr>
  </w:style>
  <w:style w:type="character" w:customStyle="1" w:styleId="SourcesCharChar1">
    <w:name w:val="Sources Char Char1"/>
    <w:rsid w:val="00240A20"/>
    <w:rPr>
      <w:rFonts w:cs="Arial"/>
      <w:b/>
      <w:bCs/>
      <w:iCs/>
      <w:sz w:val="24"/>
      <w:szCs w:val="28"/>
      <w:lang w:val="en-US" w:eastAsia="en-US" w:bidi="ar-SA"/>
    </w:rPr>
  </w:style>
  <w:style w:type="paragraph" w:customStyle="1" w:styleId="OmniPage3">
    <w:name w:val="OmniPage #3"/>
    <w:basedOn w:val="Normal"/>
    <w:qFormat/>
    <w:rsid w:val="00240A20"/>
    <w:rPr>
      <w:rFonts w:eastAsia="Times New Roman"/>
      <w:color w:val="000000"/>
      <w:szCs w:val="20"/>
    </w:rPr>
  </w:style>
  <w:style w:type="paragraph" w:customStyle="1" w:styleId="OmniPage16">
    <w:name w:val="OmniPage #16"/>
    <w:basedOn w:val="Normal"/>
    <w:qFormat/>
    <w:rsid w:val="00240A20"/>
    <w:rPr>
      <w:rFonts w:eastAsia="Times New Roman"/>
      <w:color w:val="000000"/>
      <w:szCs w:val="20"/>
    </w:rPr>
  </w:style>
  <w:style w:type="paragraph" w:customStyle="1" w:styleId="OmniPage23">
    <w:name w:val="OmniPage #23"/>
    <w:basedOn w:val="Normal"/>
    <w:qFormat/>
    <w:rsid w:val="00240A20"/>
    <w:rPr>
      <w:rFonts w:eastAsia="Times New Roman"/>
      <w:color w:val="000000"/>
      <w:szCs w:val="20"/>
    </w:rPr>
  </w:style>
  <w:style w:type="paragraph" w:customStyle="1" w:styleId="OmniPage24">
    <w:name w:val="OmniPage #24"/>
    <w:basedOn w:val="Normal"/>
    <w:qFormat/>
    <w:rsid w:val="00240A20"/>
    <w:rPr>
      <w:rFonts w:eastAsia="Times New Roman"/>
      <w:color w:val="000000"/>
      <w:szCs w:val="20"/>
    </w:rPr>
  </w:style>
  <w:style w:type="paragraph" w:customStyle="1" w:styleId="OmniPage27">
    <w:name w:val="OmniPage #27"/>
    <w:basedOn w:val="Normal"/>
    <w:qFormat/>
    <w:rsid w:val="00240A20"/>
    <w:rPr>
      <w:rFonts w:eastAsia="Times New Roman"/>
      <w:color w:val="000000"/>
      <w:szCs w:val="20"/>
    </w:rPr>
  </w:style>
  <w:style w:type="paragraph" w:customStyle="1" w:styleId="OmniPage28">
    <w:name w:val="OmniPage #28"/>
    <w:basedOn w:val="Normal"/>
    <w:qFormat/>
    <w:rsid w:val="00240A20"/>
    <w:rPr>
      <w:rFonts w:eastAsia="Times New Roman"/>
      <w:color w:val="000000"/>
      <w:szCs w:val="20"/>
    </w:rPr>
  </w:style>
  <w:style w:type="paragraph" w:customStyle="1" w:styleId="OmniPage29">
    <w:name w:val="OmniPage #29"/>
    <w:basedOn w:val="Normal"/>
    <w:qFormat/>
    <w:rsid w:val="00240A20"/>
    <w:rPr>
      <w:rFonts w:eastAsia="Times New Roman"/>
      <w:color w:val="000000"/>
      <w:szCs w:val="20"/>
    </w:rPr>
  </w:style>
  <w:style w:type="paragraph" w:customStyle="1" w:styleId="OmniPage30">
    <w:name w:val="OmniPage #30"/>
    <w:basedOn w:val="Normal"/>
    <w:qFormat/>
    <w:rsid w:val="00240A20"/>
    <w:rPr>
      <w:rFonts w:eastAsia="Times New Roman"/>
      <w:color w:val="000000"/>
      <w:szCs w:val="20"/>
    </w:rPr>
  </w:style>
  <w:style w:type="paragraph" w:customStyle="1" w:styleId="OmniPage31">
    <w:name w:val="OmniPage #31"/>
    <w:basedOn w:val="Normal"/>
    <w:qFormat/>
    <w:rsid w:val="00240A20"/>
    <w:rPr>
      <w:rFonts w:eastAsia="Times New Roman"/>
      <w:color w:val="000000"/>
      <w:szCs w:val="20"/>
    </w:rPr>
  </w:style>
  <w:style w:type="paragraph" w:customStyle="1" w:styleId="OmniPage32">
    <w:name w:val="OmniPage #32"/>
    <w:basedOn w:val="Normal"/>
    <w:qFormat/>
    <w:rsid w:val="00240A20"/>
    <w:rPr>
      <w:rFonts w:eastAsia="Times New Roman"/>
      <w:color w:val="000000"/>
      <w:szCs w:val="20"/>
    </w:rPr>
  </w:style>
  <w:style w:type="paragraph" w:customStyle="1" w:styleId="OmniPage33">
    <w:name w:val="OmniPage #33"/>
    <w:basedOn w:val="Normal"/>
    <w:qFormat/>
    <w:rsid w:val="00240A20"/>
    <w:rPr>
      <w:rFonts w:eastAsia="Times New Roman"/>
      <w:color w:val="000000"/>
      <w:szCs w:val="20"/>
    </w:rPr>
  </w:style>
  <w:style w:type="paragraph" w:customStyle="1" w:styleId="OmniPage34">
    <w:name w:val="OmniPage #34"/>
    <w:basedOn w:val="Normal"/>
    <w:qFormat/>
    <w:rsid w:val="00240A20"/>
    <w:rPr>
      <w:rFonts w:eastAsia="Times New Roman"/>
      <w:color w:val="000000"/>
      <w:szCs w:val="20"/>
    </w:rPr>
  </w:style>
  <w:style w:type="paragraph" w:customStyle="1" w:styleId="OmniPage35">
    <w:name w:val="OmniPage #35"/>
    <w:basedOn w:val="Normal"/>
    <w:qFormat/>
    <w:rsid w:val="00240A20"/>
    <w:rPr>
      <w:rFonts w:eastAsia="Times New Roman"/>
      <w:color w:val="000000"/>
      <w:szCs w:val="20"/>
    </w:rPr>
  </w:style>
  <w:style w:type="paragraph" w:customStyle="1" w:styleId="OmniPage36">
    <w:name w:val="OmniPage #36"/>
    <w:basedOn w:val="Normal"/>
    <w:qFormat/>
    <w:rsid w:val="00240A20"/>
    <w:rPr>
      <w:rFonts w:eastAsia="Times New Roman"/>
      <w:color w:val="000000"/>
      <w:szCs w:val="20"/>
    </w:rPr>
  </w:style>
  <w:style w:type="paragraph" w:customStyle="1" w:styleId="OmniPage37">
    <w:name w:val="OmniPage #37"/>
    <w:basedOn w:val="Normal"/>
    <w:qFormat/>
    <w:rsid w:val="00240A20"/>
    <w:rPr>
      <w:rFonts w:eastAsia="Times New Roman"/>
      <w:color w:val="000000"/>
      <w:szCs w:val="20"/>
    </w:rPr>
  </w:style>
  <w:style w:type="paragraph" w:customStyle="1" w:styleId="OmniPage38">
    <w:name w:val="OmniPage #38"/>
    <w:basedOn w:val="Normal"/>
    <w:qFormat/>
    <w:rsid w:val="00240A20"/>
    <w:rPr>
      <w:rFonts w:eastAsia="Times New Roman"/>
      <w:color w:val="000000"/>
      <w:szCs w:val="20"/>
    </w:rPr>
  </w:style>
  <w:style w:type="paragraph" w:customStyle="1" w:styleId="OmniPage39">
    <w:name w:val="OmniPage #39"/>
    <w:basedOn w:val="Normal"/>
    <w:qFormat/>
    <w:rsid w:val="00240A20"/>
    <w:rPr>
      <w:rFonts w:eastAsia="Times New Roman"/>
      <w:color w:val="000000"/>
      <w:szCs w:val="20"/>
    </w:rPr>
  </w:style>
  <w:style w:type="paragraph" w:customStyle="1" w:styleId="OmniPage40">
    <w:name w:val="OmniPage #40"/>
    <w:basedOn w:val="Normal"/>
    <w:qFormat/>
    <w:rsid w:val="00240A20"/>
    <w:rPr>
      <w:rFonts w:eastAsia="Times New Roman"/>
      <w:color w:val="000000"/>
      <w:szCs w:val="20"/>
    </w:rPr>
  </w:style>
  <w:style w:type="paragraph" w:customStyle="1" w:styleId="OmniPage41">
    <w:name w:val="OmniPage #41"/>
    <w:basedOn w:val="Normal"/>
    <w:qFormat/>
    <w:rsid w:val="00240A20"/>
    <w:rPr>
      <w:rFonts w:eastAsia="Times New Roman"/>
      <w:color w:val="000000"/>
      <w:szCs w:val="20"/>
    </w:rPr>
  </w:style>
  <w:style w:type="paragraph" w:customStyle="1" w:styleId="OmniPage42">
    <w:name w:val="OmniPage #42"/>
    <w:basedOn w:val="Normal"/>
    <w:qFormat/>
    <w:rsid w:val="00240A20"/>
    <w:rPr>
      <w:rFonts w:eastAsia="Times New Roman"/>
      <w:color w:val="000000"/>
      <w:szCs w:val="20"/>
    </w:rPr>
  </w:style>
  <w:style w:type="paragraph" w:customStyle="1" w:styleId="OmniPage43">
    <w:name w:val="OmniPage #43"/>
    <w:basedOn w:val="Normal"/>
    <w:qFormat/>
    <w:rsid w:val="00240A20"/>
    <w:rPr>
      <w:rFonts w:eastAsia="Times New Roman"/>
      <w:color w:val="000000"/>
      <w:szCs w:val="20"/>
    </w:rPr>
  </w:style>
  <w:style w:type="paragraph" w:customStyle="1" w:styleId="OmniPage44">
    <w:name w:val="OmniPage #44"/>
    <w:basedOn w:val="Normal"/>
    <w:qFormat/>
    <w:rsid w:val="00240A20"/>
    <w:rPr>
      <w:rFonts w:eastAsia="Times New Roman"/>
      <w:color w:val="000000"/>
      <w:szCs w:val="20"/>
    </w:rPr>
  </w:style>
  <w:style w:type="paragraph" w:customStyle="1" w:styleId="OmniPage45">
    <w:name w:val="OmniPage #45"/>
    <w:basedOn w:val="Normal"/>
    <w:qFormat/>
    <w:rsid w:val="00240A20"/>
    <w:rPr>
      <w:rFonts w:eastAsia="Times New Roman"/>
      <w:color w:val="000000"/>
      <w:szCs w:val="20"/>
    </w:rPr>
  </w:style>
  <w:style w:type="paragraph" w:customStyle="1" w:styleId="OmniPage46">
    <w:name w:val="OmniPage #46"/>
    <w:basedOn w:val="Normal"/>
    <w:qFormat/>
    <w:rsid w:val="00240A20"/>
    <w:rPr>
      <w:rFonts w:eastAsia="Times New Roman"/>
      <w:color w:val="000000"/>
      <w:szCs w:val="20"/>
    </w:rPr>
  </w:style>
  <w:style w:type="paragraph" w:customStyle="1" w:styleId="OmniPage47">
    <w:name w:val="OmniPage #47"/>
    <w:basedOn w:val="Normal"/>
    <w:qFormat/>
    <w:rsid w:val="00240A20"/>
    <w:rPr>
      <w:rFonts w:eastAsia="Times New Roman"/>
      <w:color w:val="000000"/>
      <w:szCs w:val="20"/>
    </w:rPr>
  </w:style>
  <w:style w:type="paragraph" w:customStyle="1" w:styleId="OmniPage48">
    <w:name w:val="OmniPage #48"/>
    <w:basedOn w:val="Normal"/>
    <w:qFormat/>
    <w:rsid w:val="00240A20"/>
    <w:rPr>
      <w:rFonts w:eastAsia="Times New Roman"/>
      <w:color w:val="000000"/>
      <w:szCs w:val="20"/>
    </w:rPr>
  </w:style>
  <w:style w:type="paragraph" w:customStyle="1" w:styleId="OmniPage49">
    <w:name w:val="OmniPage #49"/>
    <w:basedOn w:val="Normal"/>
    <w:qFormat/>
    <w:rsid w:val="00240A20"/>
    <w:rPr>
      <w:rFonts w:eastAsia="Times New Roman"/>
      <w:color w:val="000000"/>
      <w:szCs w:val="20"/>
    </w:rPr>
  </w:style>
  <w:style w:type="paragraph" w:customStyle="1" w:styleId="OmniPage50">
    <w:name w:val="OmniPage #50"/>
    <w:basedOn w:val="Normal"/>
    <w:qFormat/>
    <w:rsid w:val="00240A20"/>
    <w:rPr>
      <w:rFonts w:eastAsia="Times New Roman"/>
      <w:color w:val="000000"/>
      <w:szCs w:val="20"/>
    </w:rPr>
  </w:style>
  <w:style w:type="paragraph" w:customStyle="1" w:styleId="OmniPage51">
    <w:name w:val="OmniPage #51"/>
    <w:basedOn w:val="Normal"/>
    <w:qFormat/>
    <w:rsid w:val="00240A20"/>
    <w:rPr>
      <w:rFonts w:eastAsia="Times New Roman"/>
      <w:color w:val="000000"/>
      <w:szCs w:val="20"/>
    </w:rPr>
  </w:style>
  <w:style w:type="paragraph" w:customStyle="1" w:styleId="OmniPage52">
    <w:name w:val="OmniPage #52"/>
    <w:basedOn w:val="Normal"/>
    <w:qFormat/>
    <w:rsid w:val="00240A20"/>
    <w:rPr>
      <w:rFonts w:eastAsia="Times New Roman"/>
      <w:color w:val="000000"/>
      <w:szCs w:val="20"/>
    </w:rPr>
  </w:style>
  <w:style w:type="paragraph" w:customStyle="1" w:styleId="OmniPage53">
    <w:name w:val="OmniPage #53"/>
    <w:basedOn w:val="Normal"/>
    <w:qFormat/>
    <w:rsid w:val="00240A20"/>
    <w:rPr>
      <w:rFonts w:eastAsia="Times New Roman"/>
      <w:color w:val="000000"/>
      <w:szCs w:val="20"/>
    </w:rPr>
  </w:style>
  <w:style w:type="paragraph" w:customStyle="1" w:styleId="OmniPage54">
    <w:name w:val="OmniPage #54"/>
    <w:basedOn w:val="Normal"/>
    <w:qFormat/>
    <w:rsid w:val="00240A20"/>
    <w:rPr>
      <w:rFonts w:eastAsia="Times New Roman"/>
      <w:color w:val="000000"/>
      <w:szCs w:val="20"/>
    </w:rPr>
  </w:style>
  <w:style w:type="paragraph" w:customStyle="1" w:styleId="OmniPage55">
    <w:name w:val="OmniPage #55"/>
    <w:basedOn w:val="Normal"/>
    <w:qFormat/>
    <w:rsid w:val="00240A20"/>
    <w:rPr>
      <w:rFonts w:eastAsia="Times New Roman"/>
      <w:color w:val="000000"/>
      <w:szCs w:val="20"/>
    </w:rPr>
  </w:style>
  <w:style w:type="paragraph" w:customStyle="1" w:styleId="OmniPage56">
    <w:name w:val="OmniPage #56"/>
    <w:basedOn w:val="Normal"/>
    <w:qFormat/>
    <w:rsid w:val="00240A20"/>
    <w:rPr>
      <w:rFonts w:eastAsia="Times New Roman"/>
      <w:color w:val="000000"/>
      <w:szCs w:val="20"/>
    </w:rPr>
  </w:style>
  <w:style w:type="paragraph" w:customStyle="1" w:styleId="OmniPage57">
    <w:name w:val="OmniPage #57"/>
    <w:basedOn w:val="Normal"/>
    <w:qFormat/>
    <w:rsid w:val="00240A20"/>
    <w:rPr>
      <w:rFonts w:eastAsia="Times New Roman"/>
      <w:color w:val="000000"/>
      <w:szCs w:val="20"/>
    </w:rPr>
  </w:style>
  <w:style w:type="paragraph" w:customStyle="1" w:styleId="OmniPage58">
    <w:name w:val="OmniPage #58"/>
    <w:basedOn w:val="Normal"/>
    <w:qFormat/>
    <w:rsid w:val="00240A20"/>
    <w:rPr>
      <w:rFonts w:eastAsia="Times New Roman"/>
      <w:color w:val="000000"/>
      <w:szCs w:val="20"/>
    </w:rPr>
  </w:style>
  <w:style w:type="paragraph" w:customStyle="1" w:styleId="OmniPage59">
    <w:name w:val="OmniPage #59"/>
    <w:basedOn w:val="Normal"/>
    <w:qFormat/>
    <w:rsid w:val="00240A20"/>
    <w:rPr>
      <w:rFonts w:eastAsia="Times New Roman"/>
      <w:color w:val="000000"/>
      <w:szCs w:val="20"/>
    </w:rPr>
  </w:style>
  <w:style w:type="paragraph" w:customStyle="1" w:styleId="OmniPage60">
    <w:name w:val="OmniPage #60"/>
    <w:basedOn w:val="Normal"/>
    <w:qFormat/>
    <w:rsid w:val="00240A20"/>
    <w:rPr>
      <w:rFonts w:eastAsia="Times New Roman"/>
      <w:color w:val="000000"/>
      <w:szCs w:val="20"/>
    </w:rPr>
  </w:style>
  <w:style w:type="paragraph" w:customStyle="1" w:styleId="OmniPage61">
    <w:name w:val="OmniPage #61"/>
    <w:basedOn w:val="Normal"/>
    <w:qFormat/>
    <w:rsid w:val="00240A20"/>
    <w:rPr>
      <w:rFonts w:eastAsia="Times New Roman"/>
      <w:color w:val="000000"/>
      <w:szCs w:val="20"/>
    </w:rPr>
  </w:style>
  <w:style w:type="paragraph" w:customStyle="1" w:styleId="OmniPage62">
    <w:name w:val="OmniPage #62"/>
    <w:basedOn w:val="Normal"/>
    <w:qFormat/>
    <w:rsid w:val="00240A20"/>
    <w:rPr>
      <w:rFonts w:eastAsia="Times New Roman"/>
      <w:color w:val="000000"/>
      <w:szCs w:val="20"/>
    </w:rPr>
  </w:style>
  <w:style w:type="paragraph" w:customStyle="1" w:styleId="OmniPage63">
    <w:name w:val="OmniPage #63"/>
    <w:basedOn w:val="Normal"/>
    <w:qFormat/>
    <w:rsid w:val="00240A20"/>
    <w:rPr>
      <w:rFonts w:eastAsia="Times New Roman"/>
      <w:color w:val="000000"/>
      <w:szCs w:val="20"/>
    </w:rPr>
  </w:style>
  <w:style w:type="paragraph" w:customStyle="1" w:styleId="OmniPage64">
    <w:name w:val="OmniPage #64"/>
    <w:basedOn w:val="Normal"/>
    <w:qFormat/>
    <w:rsid w:val="00240A20"/>
    <w:rPr>
      <w:rFonts w:eastAsia="Times New Roman"/>
      <w:color w:val="000000"/>
      <w:szCs w:val="20"/>
    </w:rPr>
  </w:style>
  <w:style w:type="paragraph" w:customStyle="1" w:styleId="OmniPage65">
    <w:name w:val="OmniPage #65"/>
    <w:basedOn w:val="Normal"/>
    <w:qFormat/>
    <w:rsid w:val="00240A20"/>
    <w:rPr>
      <w:rFonts w:eastAsia="Times New Roman"/>
      <w:color w:val="000000"/>
      <w:szCs w:val="20"/>
    </w:rPr>
  </w:style>
  <w:style w:type="paragraph" w:customStyle="1" w:styleId="OmniPage66">
    <w:name w:val="OmniPage #66"/>
    <w:basedOn w:val="Normal"/>
    <w:qFormat/>
    <w:rsid w:val="00240A20"/>
    <w:rPr>
      <w:rFonts w:eastAsia="Times New Roman"/>
      <w:color w:val="000000"/>
      <w:szCs w:val="20"/>
    </w:rPr>
  </w:style>
  <w:style w:type="paragraph" w:customStyle="1" w:styleId="OmniPage67">
    <w:name w:val="OmniPage #67"/>
    <w:basedOn w:val="Normal"/>
    <w:qFormat/>
    <w:rsid w:val="00240A20"/>
    <w:rPr>
      <w:rFonts w:eastAsia="Times New Roman"/>
      <w:color w:val="000000"/>
      <w:szCs w:val="20"/>
    </w:rPr>
  </w:style>
  <w:style w:type="paragraph" w:customStyle="1" w:styleId="OmniPage68">
    <w:name w:val="OmniPage #68"/>
    <w:basedOn w:val="Normal"/>
    <w:qFormat/>
    <w:rsid w:val="00240A20"/>
    <w:rPr>
      <w:rFonts w:eastAsia="Times New Roman"/>
      <w:color w:val="000000"/>
      <w:szCs w:val="20"/>
    </w:rPr>
  </w:style>
  <w:style w:type="paragraph" w:customStyle="1" w:styleId="OmniPage69">
    <w:name w:val="OmniPage #69"/>
    <w:basedOn w:val="Normal"/>
    <w:qFormat/>
    <w:rsid w:val="00240A20"/>
    <w:rPr>
      <w:rFonts w:eastAsia="Times New Roman"/>
      <w:color w:val="000000"/>
      <w:szCs w:val="20"/>
    </w:rPr>
  </w:style>
  <w:style w:type="paragraph" w:customStyle="1" w:styleId="OmniPage70">
    <w:name w:val="OmniPage #70"/>
    <w:basedOn w:val="Normal"/>
    <w:qFormat/>
    <w:rsid w:val="00240A20"/>
    <w:rPr>
      <w:rFonts w:eastAsia="Times New Roman"/>
      <w:color w:val="000000"/>
      <w:szCs w:val="20"/>
    </w:rPr>
  </w:style>
  <w:style w:type="paragraph" w:customStyle="1" w:styleId="OmniPage71">
    <w:name w:val="OmniPage #71"/>
    <w:basedOn w:val="Normal"/>
    <w:qFormat/>
    <w:rsid w:val="00240A20"/>
    <w:rPr>
      <w:rFonts w:eastAsia="Times New Roman"/>
      <w:color w:val="000000"/>
      <w:szCs w:val="20"/>
    </w:rPr>
  </w:style>
  <w:style w:type="table" w:customStyle="1" w:styleId="MediumGrid22">
    <w:name w:val="Medium Grid 22"/>
    <w:basedOn w:val="TableNormal"/>
    <w:uiPriority w:val="68"/>
    <w:rsid w:val="00240A20"/>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240A20"/>
    <w:rPr>
      <w:rFonts w:ascii="Times New Roman" w:eastAsia="Times New Roman" w:hAnsi="Times New Roman" w:cs="Calibri"/>
      <w:sz w:val="16"/>
      <w:szCs w:val="20"/>
    </w:rPr>
  </w:style>
  <w:style w:type="character" w:customStyle="1" w:styleId="createby">
    <w:name w:val="createby"/>
    <w:rsid w:val="00240A20"/>
  </w:style>
  <w:style w:type="character" w:customStyle="1" w:styleId="quote-right">
    <w:name w:val="quote-right"/>
    <w:rsid w:val="00240A20"/>
  </w:style>
  <w:style w:type="character" w:customStyle="1" w:styleId="smallcase">
    <w:name w:val="smallcase"/>
    <w:rsid w:val="00240A20"/>
  </w:style>
  <w:style w:type="character" w:customStyle="1" w:styleId="ft0">
    <w:name w:val="ft0"/>
    <w:rsid w:val="00240A20"/>
  </w:style>
  <w:style w:type="character" w:customStyle="1" w:styleId="ft2">
    <w:name w:val="ft2"/>
    <w:rsid w:val="00240A20"/>
  </w:style>
  <w:style w:type="character" w:customStyle="1" w:styleId="ft3">
    <w:name w:val="ft3"/>
    <w:rsid w:val="00240A20"/>
  </w:style>
  <w:style w:type="character" w:customStyle="1" w:styleId="StyleTimesNewRoman12ptBold1">
    <w:name w:val="Style Times New Roman 12 pt Bold1"/>
    <w:rsid w:val="00240A20"/>
    <w:rPr>
      <w:b/>
      <w:bCs/>
      <w:sz w:val="24"/>
    </w:rPr>
  </w:style>
  <w:style w:type="character" w:customStyle="1" w:styleId="UnderlinedChar2">
    <w:name w:val="Underlined Char2"/>
    <w:aliases w:val="Heading 4 Char2,body Char2,No Spacing4 Char1,No Spacing21 Char1,CD - Cite Char1"/>
    <w:qFormat/>
    <w:rsid w:val="00240A20"/>
    <w:rPr>
      <w:rFonts w:eastAsia="MS Mincho"/>
      <w:szCs w:val="24"/>
      <w:u w:val="single"/>
      <w:lang w:val="en-US" w:eastAsia="ja-JP" w:bidi="ar-SA"/>
    </w:rPr>
  </w:style>
  <w:style w:type="character" w:customStyle="1" w:styleId="CircledChar2">
    <w:name w:val="Circled Char2"/>
    <w:rsid w:val="00240A20"/>
    <w:rPr>
      <w:rFonts w:eastAsia="MS Mincho"/>
      <w:b/>
      <w:szCs w:val="24"/>
      <w:u w:val="single"/>
      <w:lang w:val="en-US" w:eastAsia="ja-JP" w:bidi="ar-SA"/>
    </w:rPr>
  </w:style>
  <w:style w:type="character" w:customStyle="1" w:styleId="SmallTextChar2">
    <w:name w:val="Small Text Char2"/>
    <w:rsid w:val="00240A20"/>
    <w:rPr>
      <w:rFonts w:eastAsia="MS Mincho"/>
      <w:sz w:val="15"/>
      <w:szCs w:val="24"/>
      <w:lang w:val="en-US" w:eastAsia="ja-JP" w:bidi="ar-SA"/>
    </w:rPr>
  </w:style>
  <w:style w:type="character" w:customStyle="1" w:styleId="BoldandUnderlineCharCharCharCharChar1">
    <w:name w:val="Bold and Underline Char Char Char Char Char1"/>
    <w:rsid w:val="00240A20"/>
    <w:rPr>
      <w:b/>
      <w:szCs w:val="24"/>
      <w:u w:val="single"/>
      <w:lang w:val="en-US" w:eastAsia="en-US" w:bidi="ar-SA"/>
    </w:rPr>
  </w:style>
  <w:style w:type="character" w:customStyle="1" w:styleId="SmallCardChar">
    <w:name w:val="Small Card Char"/>
    <w:rsid w:val="00240A20"/>
    <w:rPr>
      <w:rFonts w:ascii="Palatino Linotype" w:eastAsia="Times New Roman" w:hAnsi="Palatino Linotype"/>
      <w:sz w:val="12"/>
      <w:szCs w:val="24"/>
    </w:rPr>
  </w:style>
  <w:style w:type="character" w:customStyle="1" w:styleId="StyleBoldUnderline10ptBold">
    <w:name w:val="Style Bold Underline + 10 pt Bold"/>
    <w:rsid w:val="00240A20"/>
    <w:rPr>
      <w:b/>
      <w:bCs/>
      <w:sz w:val="20"/>
      <w:u w:val="thick"/>
    </w:rPr>
  </w:style>
  <w:style w:type="character" w:customStyle="1" w:styleId="PageHeaderChar">
    <w:name w:val="Page Header Char"/>
    <w:link w:val="PageHeader"/>
    <w:uiPriority w:val="99"/>
    <w:rsid w:val="00240A20"/>
    <w:rPr>
      <w:rFonts w:eastAsia="Times New Roman"/>
      <w:b/>
      <w:szCs w:val="18"/>
    </w:rPr>
  </w:style>
  <w:style w:type="paragraph" w:customStyle="1" w:styleId="NormalNoUnderline">
    <w:name w:val="Normal + No Underline"/>
    <w:basedOn w:val="Normal"/>
    <w:link w:val="NormalNoUnderlineChar"/>
    <w:qFormat/>
    <w:rsid w:val="00240A20"/>
    <w:pPr>
      <w:ind w:left="720"/>
    </w:pPr>
    <w:rPr>
      <w:rFonts w:eastAsia="Times New Roman"/>
      <w:sz w:val="12"/>
    </w:rPr>
  </w:style>
  <w:style w:type="character" w:customStyle="1" w:styleId="NormalNoUnderlineChar">
    <w:name w:val="Normal + No Underline Char"/>
    <w:link w:val="NormalNoUnderline"/>
    <w:rsid w:val="00240A20"/>
    <w:rPr>
      <w:rFonts w:eastAsia="Times New Roman"/>
      <w:sz w:val="12"/>
    </w:rPr>
  </w:style>
  <w:style w:type="paragraph" w:customStyle="1" w:styleId="TagCite2">
    <w:name w:val="Tag Cite"/>
    <w:basedOn w:val="PageHeader"/>
    <w:link w:val="TagCiteChar3"/>
    <w:qFormat/>
    <w:rsid w:val="00240A20"/>
    <w:pPr>
      <w:widowControl/>
      <w:numPr>
        <w:numId w:val="0"/>
      </w:numPr>
      <w:tabs>
        <w:tab w:val="clear" w:pos="10080"/>
      </w:tabs>
      <w:suppressAutoHyphens w:val="0"/>
      <w:jc w:val="left"/>
    </w:pPr>
    <w:rPr>
      <w:rFonts w:ascii="Arial Narrow" w:eastAsia="SimSun" w:hAnsi="Arial Narrow" w:cs="Times New Roman"/>
      <w:sz w:val="24"/>
      <w:szCs w:val="22"/>
      <w:lang w:eastAsia="zh-CN"/>
    </w:rPr>
  </w:style>
  <w:style w:type="character" w:customStyle="1" w:styleId="TagCiteChar3">
    <w:name w:val="Tag Cite Char"/>
    <w:link w:val="TagCite2"/>
    <w:rsid w:val="00240A20"/>
    <w:rPr>
      <w:rFonts w:ascii="Arial Narrow" w:eastAsia="SimSun" w:hAnsi="Arial Narrow" w:cs="Times New Roman"/>
      <w:b/>
      <w:sz w:val="24"/>
      <w:lang w:eastAsia="zh-CN"/>
    </w:rPr>
  </w:style>
  <w:style w:type="character" w:customStyle="1" w:styleId="smalllink">
    <w:name w:val="smalllink"/>
    <w:rsid w:val="00240A20"/>
  </w:style>
  <w:style w:type="character" w:customStyle="1" w:styleId="bighead1">
    <w:name w:val="bighead1"/>
    <w:rsid w:val="00240A20"/>
    <w:rPr>
      <w:rFonts w:ascii="Verdana" w:hAnsi="Verdana" w:hint="default"/>
      <w:b/>
      <w:bCs/>
      <w:sz w:val="27"/>
      <w:szCs w:val="27"/>
    </w:rPr>
  </w:style>
  <w:style w:type="character" w:customStyle="1" w:styleId="Underline-WFU">
    <w:name w:val="Underline-WFU"/>
    <w:uiPriority w:val="1"/>
    <w:qFormat/>
    <w:rsid w:val="00240A20"/>
    <w:rPr>
      <w:rFonts w:ascii="Cambria" w:hAnsi="Cambria"/>
      <w:sz w:val="21"/>
      <w:u w:val="single"/>
    </w:rPr>
  </w:style>
  <w:style w:type="paragraph" w:customStyle="1" w:styleId="Tiny-WFU">
    <w:name w:val="Tiny-WFU"/>
    <w:basedOn w:val="Normal"/>
    <w:qFormat/>
    <w:rsid w:val="00240A20"/>
    <w:rPr>
      <w:rFonts w:ascii="Cambria" w:eastAsia="Malgun Gothic" w:hAnsi="Cambria"/>
      <w:sz w:val="12"/>
      <w:lang w:eastAsia="ko-KR"/>
    </w:rPr>
  </w:style>
  <w:style w:type="character" w:customStyle="1" w:styleId="CardTextCharChar">
    <w:name w:val="Card Text Char Char"/>
    <w:rsid w:val="00240A20"/>
    <w:rPr>
      <w:rFonts w:ascii="Arial" w:hAnsi="Arial"/>
      <w:sz w:val="16"/>
      <w:szCs w:val="24"/>
    </w:rPr>
  </w:style>
  <w:style w:type="paragraph" w:customStyle="1" w:styleId="Indentation">
    <w:name w:val="Indentation"/>
    <w:basedOn w:val="Normal"/>
    <w:uiPriority w:val="99"/>
    <w:qFormat/>
    <w:rsid w:val="00240A20"/>
    <w:pPr>
      <w:ind w:left="288" w:right="288"/>
    </w:pPr>
    <w:rPr>
      <w:rFonts w:eastAsia="Calibri"/>
    </w:rPr>
  </w:style>
  <w:style w:type="character" w:customStyle="1" w:styleId="left-date1">
    <w:name w:val="left-date1"/>
    <w:rsid w:val="00240A20"/>
    <w:rPr>
      <w:rFonts w:ascii="Verdana" w:hAnsi="Verdana" w:hint="default"/>
      <w:color w:val="666666"/>
      <w:sz w:val="14"/>
      <w:szCs w:val="14"/>
    </w:rPr>
  </w:style>
  <w:style w:type="paragraph" w:customStyle="1" w:styleId="seeall">
    <w:name w:val="seeall"/>
    <w:basedOn w:val="Normal"/>
    <w:qFormat/>
    <w:rsid w:val="00240A20"/>
    <w:pPr>
      <w:spacing w:before="100" w:beforeAutospacing="1" w:after="100" w:afterAutospacing="1"/>
    </w:pPr>
    <w:rPr>
      <w:rFonts w:eastAsia="Times New Roman"/>
      <w:sz w:val="24"/>
    </w:rPr>
  </w:style>
  <w:style w:type="character" w:customStyle="1" w:styleId="list-comma">
    <w:name w:val="list-comma"/>
    <w:basedOn w:val="DefaultParagraphFont"/>
    <w:rsid w:val="00240A20"/>
  </w:style>
  <w:style w:type="character" w:customStyle="1" w:styleId="livefyre-commentcount">
    <w:name w:val="livefyre-commentcount"/>
    <w:basedOn w:val="DefaultParagraphFont"/>
    <w:rsid w:val="00240A20"/>
  </w:style>
  <w:style w:type="character" w:customStyle="1" w:styleId="rednegchange">
    <w:name w:val="red_neg_change"/>
    <w:basedOn w:val="DefaultParagraphFont"/>
    <w:rsid w:val="00240A20"/>
  </w:style>
  <w:style w:type="character" w:customStyle="1" w:styleId="wsodqchgshow">
    <w:name w:val="wsodq_chgshow"/>
    <w:basedOn w:val="DefaultParagraphFont"/>
    <w:rsid w:val="00240A20"/>
  </w:style>
  <w:style w:type="character" w:customStyle="1" w:styleId="greenposchange">
    <w:name w:val="green_pos_change"/>
    <w:basedOn w:val="DefaultParagraphFont"/>
    <w:rsid w:val="00240A20"/>
  </w:style>
  <w:style w:type="character" w:customStyle="1" w:styleId="image-credit">
    <w:name w:val="image-credit"/>
    <w:basedOn w:val="DefaultParagraphFont"/>
    <w:rsid w:val="00240A20"/>
  </w:style>
  <w:style w:type="paragraph" w:customStyle="1" w:styleId="gascontcredit">
    <w:name w:val="gas_cont_credit"/>
    <w:basedOn w:val="Normal"/>
    <w:qFormat/>
    <w:rsid w:val="00240A20"/>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240A20"/>
    <w:rPr>
      <w:b/>
      <w:szCs w:val="24"/>
      <w:u w:val="single"/>
      <w:lang w:val="en-US" w:eastAsia="en-US" w:bidi="ar-SA"/>
    </w:rPr>
  </w:style>
  <w:style w:type="paragraph" w:customStyle="1" w:styleId="endarticle">
    <w:name w:val="endarticle"/>
    <w:basedOn w:val="Normal"/>
    <w:uiPriority w:val="99"/>
    <w:qFormat/>
    <w:rsid w:val="00240A20"/>
    <w:pPr>
      <w:spacing w:before="100" w:beforeAutospacing="1" w:after="100" w:afterAutospacing="1"/>
    </w:pPr>
    <w:rPr>
      <w:rFonts w:eastAsia="Times New Roman"/>
      <w:sz w:val="24"/>
    </w:rPr>
  </w:style>
  <w:style w:type="paragraph" w:customStyle="1" w:styleId="a-body-text">
    <w:name w:val="a-body-text"/>
    <w:basedOn w:val="Normal"/>
    <w:uiPriority w:val="99"/>
    <w:qFormat/>
    <w:rsid w:val="00240A20"/>
    <w:pPr>
      <w:spacing w:before="100" w:beforeAutospacing="1" w:after="100" w:afterAutospacing="1"/>
    </w:pPr>
    <w:rPr>
      <w:rFonts w:eastAsia="Times New Roman"/>
      <w:sz w:val="24"/>
    </w:rPr>
  </w:style>
  <w:style w:type="paragraph" w:customStyle="1" w:styleId="obgpara">
    <w:name w:val="obg_para"/>
    <w:basedOn w:val="Normal"/>
    <w:uiPriority w:val="99"/>
    <w:qFormat/>
    <w:rsid w:val="00240A20"/>
    <w:pPr>
      <w:spacing w:before="100" w:beforeAutospacing="1" w:after="100" w:afterAutospacing="1"/>
    </w:pPr>
    <w:rPr>
      <w:rFonts w:eastAsia="Times New Roman"/>
      <w:sz w:val="24"/>
    </w:rPr>
  </w:style>
  <w:style w:type="character" w:customStyle="1" w:styleId="caption4">
    <w:name w:val="caption4"/>
    <w:basedOn w:val="DefaultParagraphFont"/>
    <w:rsid w:val="00240A20"/>
  </w:style>
  <w:style w:type="character" w:customStyle="1" w:styleId="honorific-prefix">
    <w:name w:val="honorific-prefix"/>
    <w:basedOn w:val="DefaultParagraphFont"/>
    <w:rsid w:val="00240A20"/>
  </w:style>
  <w:style w:type="character" w:customStyle="1" w:styleId="given-name">
    <w:name w:val="given-name"/>
    <w:basedOn w:val="DefaultParagraphFont"/>
    <w:rsid w:val="00240A20"/>
  </w:style>
  <w:style w:type="character" w:customStyle="1" w:styleId="family-name">
    <w:name w:val="family-name"/>
    <w:basedOn w:val="DefaultParagraphFont"/>
    <w:rsid w:val="00240A20"/>
  </w:style>
  <w:style w:type="character" w:customStyle="1" w:styleId="chead">
    <w:name w:val="chead"/>
    <w:basedOn w:val="DefaultParagraphFont"/>
    <w:rsid w:val="00240A20"/>
  </w:style>
  <w:style w:type="character" w:customStyle="1" w:styleId="obgcapsstart">
    <w:name w:val="obg_caps_start"/>
    <w:basedOn w:val="DefaultParagraphFont"/>
    <w:rsid w:val="00240A20"/>
  </w:style>
  <w:style w:type="character" w:customStyle="1" w:styleId="lrdctph">
    <w:name w:val="lr_dct_ph"/>
    <w:basedOn w:val="DefaultParagraphFont"/>
    <w:rsid w:val="00240A20"/>
  </w:style>
  <w:style w:type="character" w:customStyle="1" w:styleId="BoxX2">
    <w:name w:val="BoxX2"/>
    <w:qFormat/>
    <w:rsid w:val="00240A20"/>
    <w:rPr>
      <w:rFonts w:ascii="Times New Roman" w:hAnsi="Times New Roman"/>
      <w:b/>
      <w:sz w:val="22"/>
      <w:u w:val="single"/>
      <w:bdr w:val="single" w:sz="4" w:space="0" w:color="auto"/>
    </w:rPr>
  </w:style>
  <w:style w:type="paragraph" w:customStyle="1" w:styleId="TxBr41p1">
    <w:name w:val="TxBr_41p1"/>
    <w:basedOn w:val="Normal"/>
    <w:uiPriority w:val="99"/>
    <w:qFormat/>
    <w:rsid w:val="00240A20"/>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240A20"/>
    <w:rPr>
      <w:rFonts w:ascii="Georgia" w:eastAsia="Times New Roman" w:hAnsi="Georgia" w:cs="Arial" w:hint="default"/>
      <w:b/>
      <w:bCs/>
      <w:kern w:val="32"/>
      <w:sz w:val="28"/>
      <w:szCs w:val="32"/>
    </w:rPr>
  </w:style>
  <w:style w:type="character" w:customStyle="1" w:styleId="style3Char0">
    <w:name w:val="style 3 Char"/>
    <w:rsid w:val="00240A20"/>
    <w:rPr>
      <w:sz w:val="18"/>
      <w:szCs w:val="24"/>
      <w:lang w:val="en-US" w:eastAsia="en-US" w:bidi="ar-SA"/>
    </w:rPr>
  </w:style>
  <w:style w:type="paragraph" w:customStyle="1" w:styleId="003Cite">
    <w:name w:val="003Cite"/>
    <w:basedOn w:val="Normal"/>
    <w:uiPriority w:val="99"/>
    <w:qFormat/>
    <w:rsid w:val="00240A20"/>
    <w:rPr>
      <w:rFonts w:eastAsia="Calibri"/>
      <w:szCs w:val="16"/>
    </w:rPr>
  </w:style>
  <w:style w:type="paragraph" w:customStyle="1" w:styleId="NormalBold">
    <w:name w:val="Normal + Bold"/>
    <w:aliases w:val="Double Underline"/>
    <w:basedOn w:val="Normal"/>
    <w:link w:val="NormalBoldChar"/>
    <w:qFormat/>
    <w:rsid w:val="00240A20"/>
    <w:pPr>
      <w:jc w:val="both"/>
    </w:pPr>
    <w:rPr>
      <w:b/>
      <w:color w:val="000000"/>
      <w:u w:val="single"/>
    </w:rPr>
  </w:style>
  <w:style w:type="character" w:customStyle="1" w:styleId="NormalBoldChar">
    <w:name w:val="Normal + Bold Char"/>
    <w:aliases w:val="Double Underline Char"/>
    <w:basedOn w:val="DefaultParagraphFont"/>
    <w:link w:val="NormalBold"/>
    <w:rsid w:val="00240A20"/>
    <w:rPr>
      <w:b/>
      <w:color w:val="000000"/>
      <w:u w:val="single"/>
    </w:rPr>
  </w:style>
  <w:style w:type="character" w:customStyle="1" w:styleId="BlockHeadingsChar1">
    <w:name w:val="Block Headings Char1"/>
    <w:rsid w:val="00240A20"/>
    <w:rPr>
      <w:b/>
      <w:caps/>
    </w:rPr>
  </w:style>
  <w:style w:type="character" w:customStyle="1" w:styleId="FontStyle170">
    <w:name w:val="Font Style170"/>
    <w:uiPriority w:val="99"/>
    <w:rsid w:val="00240A20"/>
    <w:rPr>
      <w:rFonts w:ascii="Bookman Old Style" w:hAnsi="Bookman Old Style" w:cs="Bookman Old Style"/>
      <w:sz w:val="16"/>
      <w:szCs w:val="16"/>
    </w:rPr>
  </w:style>
  <w:style w:type="character" w:customStyle="1" w:styleId="FontStyle17">
    <w:name w:val="Font Style17"/>
    <w:uiPriority w:val="99"/>
    <w:rsid w:val="00240A20"/>
    <w:rPr>
      <w:rFonts w:ascii="Book Antiqua" w:hAnsi="Book Antiqua" w:cs="Book Antiqua"/>
      <w:i/>
      <w:iCs/>
      <w:spacing w:val="10"/>
      <w:sz w:val="22"/>
      <w:szCs w:val="22"/>
    </w:rPr>
  </w:style>
  <w:style w:type="character" w:customStyle="1" w:styleId="articoloinside">
    <w:name w:val="articolo_inside"/>
    <w:rsid w:val="00240A20"/>
  </w:style>
  <w:style w:type="paragraph" w:customStyle="1" w:styleId="pagetools">
    <w:name w:val="pagetools"/>
    <w:basedOn w:val="Normal"/>
    <w:uiPriority w:val="99"/>
    <w:qFormat/>
    <w:rsid w:val="00240A20"/>
    <w:pPr>
      <w:spacing w:before="100" w:beforeAutospacing="1" w:after="100" w:afterAutospacing="1"/>
    </w:pPr>
    <w:rPr>
      <w:rFonts w:eastAsia="Times New Roman"/>
      <w:sz w:val="24"/>
    </w:rPr>
  </w:style>
  <w:style w:type="character" w:customStyle="1" w:styleId="job">
    <w:name w:val="job"/>
    <w:basedOn w:val="DefaultParagraphFont"/>
    <w:rsid w:val="00240A20"/>
  </w:style>
  <w:style w:type="character" w:customStyle="1" w:styleId="publisher">
    <w:name w:val="publisher"/>
    <w:basedOn w:val="DefaultParagraphFont"/>
    <w:rsid w:val="00240A20"/>
  </w:style>
  <w:style w:type="character" w:customStyle="1" w:styleId="pubyear">
    <w:name w:val="pubyear"/>
    <w:basedOn w:val="DefaultParagraphFont"/>
    <w:rsid w:val="00240A20"/>
  </w:style>
  <w:style w:type="character" w:customStyle="1" w:styleId="pubcity">
    <w:name w:val="pubcity"/>
    <w:basedOn w:val="DefaultParagraphFont"/>
    <w:rsid w:val="00240A20"/>
  </w:style>
  <w:style w:type="paragraph" w:customStyle="1" w:styleId="C-Text">
    <w:name w:val="C-Text"/>
    <w:basedOn w:val="Normal"/>
    <w:uiPriority w:val="99"/>
    <w:qFormat/>
    <w:rsid w:val="00240A20"/>
    <w:pPr>
      <w:tabs>
        <w:tab w:val="num" w:pos="720"/>
      </w:tabs>
      <w:ind w:left="720" w:hanging="360"/>
    </w:pPr>
    <w:rPr>
      <w:rFonts w:ascii="Garamond" w:hAnsi="Garamond"/>
      <w:sz w:val="24"/>
    </w:rPr>
  </w:style>
  <w:style w:type="character" w:customStyle="1" w:styleId="ecdate">
    <w:name w:val="ec_date"/>
    <w:basedOn w:val="DefaultParagraphFont"/>
    <w:rsid w:val="00240A20"/>
    <w:rPr>
      <w:rFonts w:ascii="Verdana" w:hAnsi="Verdana" w:hint="default"/>
      <w:sz w:val="20"/>
      <w:szCs w:val="20"/>
      <w:shd w:val="clear" w:color="auto" w:fill="FFFFFF"/>
    </w:rPr>
  </w:style>
  <w:style w:type="paragraph" w:customStyle="1" w:styleId="ecmsonormal">
    <w:name w:val="ec_msonormal"/>
    <w:basedOn w:val="Normal"/>
    <w:uiPriority w:val="99"/>
    <w:qFormat/>
    <w:rsid w:val="00240A20"/>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240A20"/>
  </w:style>
  <w:style w:type="paragraph" w:customStyle="1" w:styleId="u-intro">
    <w:name w:val="u-intro"/>
    <w:basedOn w:val="Normal"/>
    <w:uiPriority w:val="99"/>
    <w:qFormat/>
    <w:rsid w:val="00240A20"/>
    <w:pPr>
      <w:spacing w:before="100" w:beforeAutospacing="1" w:after="100" w:afterAutospacing="1"/>
    </w:pPr>
    <w:rPr>
      <w:sz w:val="24"/>
    </w:rPr>
  </w:style>
  <w:style w:type="character" w:customStyle="1" w:styleId="u-byline">
    <w:name w:val="u-byline"/>
    <w:basedOn w:val="DefaultParagraphFont"/>
    <w:rsid w:val="00240A20"/>
  </w:style>
  <w:style w:type="character" w:customStyle="1" w:styleId="articlebya">
    <w:name w:val="articleby_a"/>
    <w:basedOn w:val="DefaultParagraphFont"/>
    <w:rsid w:val="00240A20"/>
  </w:style>
  <w:style w:type="character" w:customStyle="1" w:styleId="popupwinby">
    <w:name w:val="popupwinby"/>
    <w:basedOn w:val="DefaultParagraphFont"/>
    <w:rsid w:val="00240A20"/>
  </w:style>
  <w:style w:type="character" w:customStyle="1" w:styleId="storyheader">
    <w:name w:val="storyheader"/>
    <w:basedOn w:val="DefaultParagraphFont"/>
    <w:rsid w:val="00240A20"/>
  </w:style>
  <w:style w:type="character" w:customStyle="1" w:styleId="StyleNormalWeb10ptChar">
    <w:name w:val="Style Normal (Web) + 10 pt Char"/>
    <w:basedOn w:val="DefaultParagraphFont"/>
    <w:rsid w:val="00240A20"/>
    <w:rPr>
      <w:szCs w:val="24"/>
      <w:lang w:val="en-US" w:eastAsia="en-US" w:bidi="ar-SA"/>
    </w:rPr>
  </w:style>
  <w:style w:type="paragraph" w:customStyle="1" w:styleId="TagCiteShells">
    <w:name w:val="Tag/Cite/Shells"/>
    <w:basedOn w:val="Normal"/>
    <w:uiPriority w:val="99"/>
    <w:qFormat/>
    <w:rsid w:val="00240A20"/>
    <w:rPr>
      <w:b/>
    </w:rPr>
  </w:style>
  <w:style w:type="paragraph" w:customStyle="1" w:styleId="DefinitionTerm">
    <w:name w:val="Definition Term"/>
    <w:basedOn w:val="Normal"/>
    <w:next w:val="Normal"/>
    <w:uiPriority w:val="99"/>
    <w:qFormat/>
    <w:rsid w:val="00240A20"/>
    <w:rPr>
      <w:snapToGrid w:val="0"/>
      <w:sz w:val="24"/>
    </w:rPr>
  </w:style>
  <w:style w:type="character" w:customStyle="1" w:styleId="Style3CharChar">
    <w:name w:val="Style3 Char Char"/>
    <w:basedOn w:val="DefaultParagraphFont"/>
    <w:rsid w:val="00240A20"/>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240A20"/>
    <w:pPr>
      <w:spacing w:after="60"/>
    </w:pPr>
    <w:rPr>
      <w:rFonts w:eastAsia="SimSun" w:cs="Times New Roman"/>
      <w:bCs w:val="0"/>
      <w:sz w:val="20"/>
      <w:lang w:eastAsia="zh-CN"/>
    </w:rPr>
  </w:style>
  <w:style w:type="character" w:customStyle="1" w:styleId="NormalChar0">
    <w:name w:val="Normal Char"/>
    <w:basedOn w:val="DefaultParagraphFont"/>
    <w:rsid w:val="00240A20"/>
    <w:rPr>
      <w:lang w:eastAsia="en-US"/>
    </w:rPr>
  </w:style>
  <w:style w:type="character" w:customStyle="1" w:styleId="BoldUnderlineChar3">
    <w:name w:val="Bold + Underline Char"/>
    <w:basedOn w:val="DefaultParagraphFont"/>
    <w:rsid w:val="00240A20"/>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240A20"/>
  </w:style>
  <w:style w:type="character" w:customStyle="1" w:styleId="CharacterStyle7">
    <w:name w:val="Character Style 7"/>
    <w:rsid w:val="00240A20"/>
    <w:rPr>
      <w:rFonts w:ascii="Arial Narrow" w:hAnsi="Arial Narrow" w:cs="Arial Narrow"/>
      <w:sz w:val="20"/>
      <w:szCs w:val="20"/>
      <w:u w:val="single"/>
    </w:rPr>
  </w:style>
  <w:style w:type="character" w:customStyle="1" w:styleId="StyleStyle4Char">
    <w:name w:val="Style Style4 + Char"/>
    <w:basedOn w:val="DefaultParagraphFont"/>
    <w:rsid w:val="00240A20"/>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240A20"/>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240A20"/>
    <w:rPr>
      <w:rFonts w:ascii="Verdana" w:hAnsi="Verdana"/>
      <w:szCs w:val="21"/>
      <w:u w:val="thick"/>
    </w:rPr>
  </w:style>
  <w:style w:type="character" w:customStyle="1" w:styleId="Styleunderline12pt">
    <w:name w:val="Style underline + 12 pt"/>
    <w:rsid w:val="00240A20"/>
    <w:rPr>
      <w:rFonts w:ascii="Times New Roman" w:hAnsi="Times New Roman"/>
      <w:bCs/>
      <w:sz w:val="20"/>
      <w:u w:val="single"/>
    </w:rPr>
  </w:style>
  <w:style w:type="character" w:customStyle="1" w:styleId="StyleUnderlineChar19pt">
    <w:name w:val="Style Underline Char1 + 9 pt"/>
    <w:rsid w:val="00240A20"/>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240A20"/>
    <w:rPr>
      <w:rFonts w:ascii="Times New Roman" w:hAnsi="Times New Roman"/>
      <w:b/>
      <w:bCs/>
      <w:sz w:val="20"/>
      <w:szCs w:val="24"/>
      <w:u w:val="single"/>
      <w:lang w:val="en-US" w:eastAsia="en-US" w:bidi="ar-SA"/>
    </w:rPr>
  </w:style>
  <w:style w:type="character" w:customStyle="1" w:styleId="StyleUnderlineChar19pt1">
    <w:name w:val="Style Underline Char1 + 9 pt1"/>
    <w:rsid w:val="00240A20"/>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240A20"/>
    <w:rPr>
      <w:rFonts w:ascii="Times New Roman" w:hAnsi="Times New Roman"/>
      <w:sz w:val="20"/>
      <w:u w:val="single"/>
      <w:lang w:val="en-US" w:eastAsia="en-US" w:bidi="ar-SA"/>
    </w:rPr>
  </w:style>
  <w:style w:type="paragraph" w:customStyle="1" w:styleId="StyleUnderline9pt10">
    <w:name w:val="Style Underline + 9 pt1"/>
    <w:qFormat/>
    <w:rsid w:val="00240A20"/>
    <w:rPr>
      <w:rFonts w:ascii="Times New Roman" w:eastAsia="SimSun" w:hAnsi="Times New Roman" w:cs="Times New Roman"/>
      <w:sz w:val="20"/>
      <w:szCs w:val="20"/>
      <w:u w:val="single"/>
    </w:rPr>
  </w:style>
  <w:style w:type="character" w:customStyle="1" w:styleId="Style9ptUnderline1">
    <w:name w:val="Style 9 pt Underline1"/>
    <w:rsid w:val="00240A20"/>
    <w:rPr>
      <w:sz w:val="20"/>
      <w:u w:val="single"/>
    </w:rPr>
  </w:style>
  <w:style w:type="character" w:customStyle="1" w:styleId="StyleUnderlineChar19pt2">
    <w:name w:val="Style Underline Char1 + 9 pt2"/>
    <w:rsid w:val="00240A20"/>
    <w:rPr>
      <w:rFonts w:ascii="Times New Roman" w:hAnsi="Times New Roman"/>
      <w:sz w:val="20"/>
      <w:szCs w:val="24"/>
      <w:u w:val="single"/>
      <w:lang w:val="en-US" w:eastAsia="en-US" w:bidi="ar-SA"/>
    </w:rPr>
  </w:style>
  <w:style w:type="character" w:customStyle="1" w:styleId="StyleUnderlineChar19pt3">
    <w:name w:val="Style Underline Char1 + 9 pt3"/>
    <w:rsid w:val="00240A20"/>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240A20"/>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240A20"/>
    <w:rPr>
      <w:rFonts w:ascii="Times New Roman" w:hAnsi="Times New Roman"/>
      <w:b/>
      <w:bCs/>
      <w:sz w:val="20"/>
      <w:szCs w:val="24"/>
      <w:u w:val="single"/>
      <w:lang w:val="en-US" w:eastAsia="en-US" w:bidi="ar-SA"/>
    </w:rPr>
  </w:style>
  <w:style w:type="character" w:customStyle="1" w:styleId="content">
    <w:name w:val="content"/>
    <w:basedOn w:val="DefaultParagraphFont"/>
    <w:rsid w:val="00240A20"/>
  </w:style>
  <w:style w:type="paragraph" w:customStyle="1" w:styleId="StyleUnderline9pt2">
    <w:name w:val="Style Underline + 9 pt2"/>
    <w:link w:val="StyleUnderline9pt2Char"/>
    <w:qFormat/>
    <w:rsid w:val="00240A20"/>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240A20"/>
    <w:rPr>
      <w:rFonts w:ascii="Times New Roman" w:eastAsia="SimSun" w:hAnsi="Times New Roman" w:cs="Times New Roman"/>
      <w:sz w:val="20"/>
      <w:szCs w:val="20"/>
      <w:u w:val="single"/>
    </w:rPr>
  </w:style>
  <w:style w:type="character" w:customStyle="1" w:styleId="tagCharCharCharChar">
    <w:name w:val="tag Char Char Char Char"/>
    <w:rsid w:val="00240A20"/>
    <w:rPr>
      <w:rFonts w:ascii="Georgia" w:eastAsia="Calibri" w:hAnsi="Georgia" w:cs="Calibri"/>
      <w:b/>
      <w:sz w:val="24"/>
    </w:rPr>
  </w:style>
  <w:style w:type="character" w:customStyle="1" w:styleId="3">
    <w:name w:val="3"/>
    <w:rsid w:val="00240A20"/>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240A20"/>
    <w:rPr>
      <w:rFonts w:cs="Arial"/>
      <w:b/>
      <w:bCs/>
      <w:iCs/>
      <w:szCs w:val="28"/>
      <w:lang w:val="en-US" w:eastAsia="en-US" w:bidi="ar-SA"/>
    </w:rPr>
  </w:style>
  <w:style w:type="paragraph" w:customStyle="1" w:styleId="EmphasisText">
    <w:name w:val="Emphasis Text"/>
    <w:basedOn w:val="UnderlinedText"/>
    <w:link w:val="EmphasisTextChar"/>
    <w:qFormat/>
    <w:rsid w:val="00240A20"/>
    <w:pPr>
      <w:contextualSpacing w:val="0"/>
    </w:pPr>
    <w:rPr>
      <w:rFonts w:ascii="Times New Roman" w:eastAsia="SimSun" w:hAnsi="Times New Roman" w:cs="Times New Roman"/>
      <w:sz w:val="24"/>
      <w:szCs w:val="22"/>
      <w:u w:val="single"/>
    </w:rPr>
  </w:style>
  <w:style w:type="character" w:customStyle="1" w:styleId="EmphasisTextChar">
    <w:name w:val="Emphasis Text Char"/>
    <w:link w:val="EmphasisText"/>
    <w:rsid w:val="00240A20"/>
    <w:rPr>
      <w:rFonts w:ascii="Times New Roman" w:eastAsia="SimSun" w:hAnsi="Times New Roman" w:cs="Times New Roman"/>
      <w:b/>
      <w:sz w:val="24"/>
      <w:u w:val="single"/>
    </w:rPr>
  </w:style>
  <w:style w:type="character" w:customStyle="1" w:styleId="7">
    <w:name w:val="7"/>
    <w:rsid w:val="00240A20"/>
    <w:rPr>
      <w:rFonts w:cs="Arial"/>
      <w:bCs/>
      <w:sz w:val="20"/>
      <w:u w:val="single"/>
      <w:lang w:val="en-US" w:eastAsia="en-US" w:bidi="ar-SA"/>
    </w:rPr>
  </w:style>
  <w:style w:type="character" w:customStyle="1" w:styleId="StyleUnderlineChar19pt4">
    <w:name w:val="Style Underline Char1 + 9 pt4"/>
    <w:rsid w:val="00240A20"/>
    <w:rPr>
      <w:rFonts w:ascii="Times New Roman" w:hAnsi="Times New Roman"/>
      <w:sz w:val="20"/>
      <w:szCs w:val="24"/>
      <w:u w:val="single"/>
      <w:lang w:val="en-US" w:eastAsia="en-US" w:bidi="ar-SA"/>
    </w:rPr>
  </w:style>
  <w:style w:type="character" w:customStyle="1" w:styleId="StyleUnderlineChar19ptBold1">
    <w:name w:val="Style Underline Char1 + 9 pt Bold1"/>
    <w:rsid w:val="00240A20"/>
    <w:rPr>
      <w:rFonts w:ascii="Times New Roman" w:hAnsi="Times New Roman"/>
      <w:b/>
      <w:bCs/>
      <w:sz w:val="20"/>
      <w:szCs w:val="24"/>
      <w:u w:val="single"/>
      <w:lang w:val="en-US" w:eastAsia="en-US" w:bidi="ar-SA"/>
    </w:rPr>
  </w:style>
  <w:style w:type="character" w:customStyle="1" w:styleId="Style9ptUnderline3">
    <w:name w:val="Style 9 pt Underline3"/>
    <w:rsid w:val="00240A20"/>
    <w:rPr>
      <w:sz w:val="20"/>
      <w:u w:val="single"/>
    </w:rPr>
  </w:style>
  <w:style w:type="character" w:customStyle="1" w:styleId="Style9ptUnderline4">
    <w:name w:val="Style 9 pt Underline4"/>
    <w:rsid w:val="00240A20"/>
    <w:rPr>
      <w:sz w:val="20"/>
      <w:u w:val="single"/>
    </w:rPr>
  </w:style>
  <w:style w:type="character" w:customStyle="1" w:styleId="55">
    <w:name w:val="55"/>
    <w:rsid w:val="00240A20"/>
    <w:rPr>
      <w:rFonts w:cs="Arial"/>
      <w:bCs/>
      <w:sz w:val="20"/>
      <w:u w:val="single"/>
      <w:lang w:val="en-US" w:eastAsia="en-US" w:bidi="ar-SA"/>
    </w:rPr>
  </w:style>
  <w:style w:type="character" w:customStyle="1" w:styleId="Styleunderline9ptBold">
    <w:name w:val="Style underline + 9 pt Bold"/>
    <w:rsid w:val="00240A20"/>
    <w:rPr>
      <w:b/>
      <w:bCs/>
      <w:sz w:val="20"/>
      <w:u w:val="single"/>
    </w:rPr>
  </w:style>
  <w:style w:type="character" w:customStyle="1" w:styleId="StyleUnderliningChar9ptBold">
    <w:name w:val="Style Underlining Char + 9 pt Bold"/>
    <w:rsid w:val="00240A20"/>
    <w:rPr>
      <w:rFonts w:ascii="Times New Roman" w:hAnsi="Times New Roman"/>
      <w:b/>
      <w:bCs/>
      <w:sz w:val="20"/>
      <w:szCs w:val="24"/>
      <w:u w:val="single"/>
      <w:lang w:val="en-US" w:eastAsia="en-US" w:bidi="ar-SA"/>
    </w:rPr>
  </w:style>
  <w:style w:type="character" w:customStyle="1" w:styleId="StyleUnderliningChar9pt">
    <w:name w:val="Style Underlining Char + 9 pt"/>
    <w:rsid w:val="00240A20"/>
    <w:rPr>
      <w:rFonts w:ascii="Times New Roman" w:hAnsi="Times New Roman"/>
      <w:sz w:val="20"/>
      <w:szCs w:val="24"/>
      <w:u w:val="single"/>
      <w:lang w:val="en-US" w:eastAsia="en-US" w:bidi="ar-SA"/>
    </w:rPr>
  </w:style>
  <w:style w:type="character" w:customStyle="1" w:styleId="34">
    <w:name w:val="34"/>
    <w:rsid w:val="00240A20"/>
    <w:rPr>
      <w:rFonts w:ascii="Times New Roman" w:hAnsi="Times New Roman" w:cs="Arial"/>
      <w:bCs/>
      <w:sz w:val="20"/>
      <w:u w:val="single"/>
      <w:lang w:val="en-US" w:eastAsia="en-US" w:bidi="ar-SA"/>
    </w:rPr>
  </w:style>
  <w:style w:type="character" w:customStyle="1" w:styleId="45">
    <w:name w:val="45"/>
    <w:rsid w:val="00240A20"/>
    <w:rPr>
      <w:rFonts w:ascii="Times New Roman" w:hAnsi="Times New Roman" w:cs="Arial"/>
      <w:b/>
      <w:bCs/>
      <w:sz w:val="20"/>
      <w:u w:val="single"/>
      <w:lang w:val="en-US" w:eastAsia="en-US" w:bidi="ar-SA"/>
    </w:rPr>
  </w:style>
  <w:style w:type="character" w:customStyle="1" w:styleId="Style9ptUnderline5">
    <w:name w:val="Style 9 pt Underline5"/>
    <w:rsid w:val="00240A20"/>
    <w:rPr>
      <w:rFonts w:ascii="Times New Roman" w:hAnsi="Times New Roman"/>
      <w:sz w:val="20"/>
      <w:u w:val="single"/>
    </w:rPr>
  </w:style>
  <w:style w:type="character" w:customStyle="1" w:styleId="Style9ptBoldUnderline2">
    <w:name w:val="Style 9 pt Bold Underline2"/>
    <w:rsid w:val="00240A20"/>
    <w:rPr>
      <w:rFonts w:ascii="Times New Roman" w:hAnsi="Times New Roman"/>
      <w:b/>
      <w:bCs/>
      <w:sz w:val="20"/>
      <w:u w:val="single"/>
    </w:rPr>
  </w:style>
  <w:style w:type="character" w:customStyle="1" w:styleId="StyleBoldItalicUnderlineBorderSinglesolidlineAuto">
    <w:name w:val="Style Bold Italic Underline Border: : (Single solid line Auto ..."/>
    <w:rsid w:val="00240A20"/>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240A20"/>
    <w:pPr>
      <w:contextualSpacing w:val="0"/>
    </w:pPr>
    <w:rPr>
      <w:rFonts w:ascii="Georgia" w:eastAsia="Calibri" w:hAnsi="Georgia" w:cs="Times New Roman"/>
      <w:lang w:eastAsia="zh-CN"/>
    </w:rPr>
  </w:style>
  <w:style w:type="character" w:customStyle="1" w:styleId="StyleStyle49pt1Char">
    <w:name w:val="Style Style4 + 9 pt1 Char"/>
    <w:basedOn w:val="Style4Char"/>
    <w:link w:val="StyleStyle49pt1"/>
    <w:rsid w:val="00240A20"/>
    <w:rPr>
      <w:rFonts w:ascii="Georgia" w:eastAsia="Calibri" w:hAnsi="Georgia" w:cs="Times New Roman"/>
      <w:u w:val="single"/>
      <w:lang w:eastAsia="zh-CN"/>
    </w:rPr>
  </w:style>
  <w:style w:type="paragraph" w:customStyle="1" w:styleId="StyleStyle49ptBold1">
    <w:name w:val="Style Style4 + 9 pt Bold1"/>
    <w:basedOn w:val="Style4"/>
    <w:link w:val="StyleStyle49ptBold1Char"/>
    <w:qFormat/>
    <w:rsid w:val="00240A20"/>
    <w:pPr>
      <w:contextualSpacing w:val="0"/>
    </w:pPr>
    <w:rPr>
      <w:rFonts w:ascii="Georgia" w:eastAsia="Calibri" w:hAnsi="Georgia" w:cs="Times New Roman"/>
      <w:b/>
      <w:bCs/>
    </w:rPr>
  </w:style>
  <w:style w:type="character" w:customStyle="1" w:styleId="StyleStyle49ptBold1Char">
    <w:name w:val="Style Style4 + 9 pt Bold1 Char"/>
    <w:link w:val="StyleStyle49ptBold1"/>
    <w:rsid w:val="00240A20"/>
    <w:rPr>
      <w:rFonts w:ascii="Georgia" w:eastAsia="Calibri" w:hAnsi="Georgia" w:cs="Times New Roman"/>
      <w:b/>
      <w:bCs/>
      <w:u w:val="single"/>
    </w:rPr>
  </w:style>
  <w:style w:type="paragraph" w:customStyle="1" w:styleId="StyleStyle49pt2">
    <w:name w:val="Style Style4 + 9 pt2"/>
    <w:basedOn w:val="Style4"/>
    <w:link w:val="StyleStyle49pt2Char"/>
    <w:qFormat/>
    <w:rsid w:val="00240A20"/>
    <w:pPr>
      <w:contextualSpacing w:val="0"/>
    </w:pPr>
    <w:rPr>
      <w:rFonts w:ascii="Georgia" w:eastAsia="Calibri" w:hAnsi="Georgia" w:cs="Times New Roman"/>
      <w:lang w:eastAsia="zh-CN"/>
    </w:rPr>
  </w:style>
  <w:style w:type="character" w:customStyle="1" w:styleId="StyleStyle49pt2Char">
    <w:name w:val="Style Style4 + 9 pt2 Char"/>
    <w:basedOn w:val="Style4Char"/>
    <w:link w:val="StyleStyle49pt2"/>
    <w:rsid w:val="00240A20"/>
    <w:rPr>
      <w:rFonts w:ascii="Georgia" w:eastAsia="Calibri" w:hAnsi="Georgia" w:cs="Times New Roman"/>
      <w:u w:val="single"/>
      <w:lang w:eastAsia="zh-CN"/>
    </w:rPr>
  </w:style>
  <w:style w:type="paragraph" w:customStyle="1" w:styleId="StyleStyle49ptBold2">
    <w:name w:val="Style Style4 + 9 pt Bold2"/>
    <w:basedOn w:val="Style4"/>
    <w:link w:val="StyleStyle49ptBold2Char"/>
    <w:qFormat/>
    <w:rsid w:val="00240A20"/>
    <w:pPr>
      <w:contextualSpacing w:val="0"/>
    </w:pPr>
    <w:rPr>
      <w:rFonts w:ascii="Georgia" w:eastAsia="Calibri" w:hAnsi="Georgia" w:cs="Times New Roman"/>
      <w:b/>
      <w:bCs/>
    </w:rPr>
  </w:style>
  <w:style w:type="character" w:customStyle="1" w:styleId="StyleStyle49ptBold2Char">
    <w:name w:val="Style Style4 + 9 pt Bold2 Char"/>
    <w:link w:val="StyleStyle49ptBold2"/>
    <w:rsid w:val="00240A20"/>
    <w:rPr>
      <w:rFonts w:ascii="Georgia" w:eastAsia="Calibri" w:hAnsi="Georgia" w:cs="Times New Roman"/>
      <w:b/>
      <w:bCs/>
      <w:u w:val="single"/>
    </w:rPr>
  </w:style>
  <w:style w:type="character" w:customStyle="1" w:styleId="23">
    <w:name w:val="23"/>
    <w:rsid w:val="00240A20"/>
    <w:rPr>
      <w:rFonts w:ascii="Times New Roman" w:hAnsi="Times New Roman" w:cs="Arial"/>
      <w:bCs/>
      <w:sz w:val="20"/>
      <w:u w:val="single"/>
      <w:lang w:val="en-US" w:eastAsia="en-US" w:bidi="ar-SA"/>
    </w:rPr>
  </w:style>
  <w:style w:type="character" w:customStyle="1" w:styleId="33">
    <w:name w:val="33"/>
    <w:rsid w:val="00240A20"/>
    <w:rPr>
      <w:rFonts w:ascii="Times New Roman" w:hAnsi="Times New Roman" w:cs="Arial"/>
      <w:b/>
      <w:bCs/>
      <w:sz w:val="20"/>
      <w:u w:val="single"/>
      <w:lang w:val="en-US" w:eastAsia="en-US" w:bidi="ar-SA"/>
    </w:rPr>
  </w:style>
  <w:style w:type="character" w:customStyle="1" w:styleId="StyleArialNarrow9pt">
    <w:name w:val="Style Arial Narrow 9 pt"/>
    <w:rsid w:val="00240A20"/>
    <w:rPr>
      <w:rFonts w:ascii="Times New Roman" w:hAnsi="Times New Roman"/>
      <w:sz w:val="20"/>
    </w:rPr>
  </w:style>
  <w:style w:type="paragraph" w:customStyle="1" w:styleId="CiteBody">
    <w:name w:val="Cite Body"/>
    <w:basedOn w:val="Normal"/>
    <w:link w:val="CiteBodyChar"/>
    <w:qFormat/>
    <w:rsid w:val="00240A20"/>
    <w:rPr>
      <w:rFonts w:eastAsia="Calibri"/>
      <w:szCs w:val="16"/>
    </w:rPr>
  </w:style>
  <w:style w:type="paragraph" w:customStyle="1" w:styleId="CiteBold">
    <w:name w:val="Cite Bold"/>
    <w:basedOn w:val="CiteBody"/>
    <w:link w:val="CiteBoldChar"/>
    <w:qFormat/>
    <w:rsid w:val="00240A20"/>
    <w:rPr>
      <w:b/>
    </w:rPr>
  </w:style>
  <w:style w:type="character" w:customStyle="1" w:styleId="CiteBodyChar">
    <w:name w:val="Cite Body Char"/>
    <w:link w:val="CiteBody"/>
    <w:rsid w:val="00240A20"/>
    <w:rPr>
      <w:rFonts w:eastAsia="Calibri"/>
      <w:szCs w:val="16"/>
    </w:rPr>
  </w:style>
  <w:style w:type="character" w:customStyle="1" w:styleId="CiteBoldChar">
    <w:name w:val="Cite Bold Char"/>
    <w:link w:val="CiteBold"/>
    <w:rsid w:val="00240A20"/>
    <w:rPr>
      <w:rFonts w:eastAsia="Calibri"/>
      <w:b/>
      <w:szCs w:val="16"/>
    </w:rPr>
  </w:style>
  <w:style w:type="paragraph" w:customStyle="1" w:styleId="StyleCardBody11ptUnderline">
    <w:name w:val="Style Card Body + 11 pt Underline"/>
    <w:basedOn w:val="CardBody"/>
    <w:link w:val="StyleCardBody11ptUnderlineChar"/>
    <w:qFormat/>
    <w:rsid w:val="00240A20"/>
    <w:rPr>
      <w:rFonts w:eastAsia="Calibri"/>
      <w:u w:val="single"/>
    </w:rPr>
  </w:style>
  <w:style w:type="character" w:customStyle="1" w:styleId="StyleCardBody11ptUnderlineChar">
    <w:name w:val="Style Card Body + 11 pt Underline Char"/>
    <w:link w:val="StyleCardBody11ptUnderline"/>
    <w:rsid w:val="00240A20"/>
    <w:rPr>
      <w:rFonts w:eastAsia="Calibri"/>
      <w:u w:val="single"/>
    </w:rPr>
  </w:style>
  <w:style w:type="paragraph" w:customStyle="1" w:styleId="StyleStyle49pt4">
    <w:name w:val="Style Style4 + 9 pt4"/>
    <w:basedOn w:val="Style4"/>
    <w:link w:val="StyleStyle49pt4Char"/>
    <w:qFormat/>
    <w:rsid w:val="00240A20"/>
    <w:pPr>
      <w:contextualSpacing w:val="0"/>
    </w:pPr>
    <w:rPr>
      <w:rFonts w:ascii="Georgia" w:eastAsia="Calibri" w:hAnsi="Georgia" w:cs="Times New Roman"/>
      <w:lang w:eastAsia="zh-CN"/>
    </w:rPr>
  </w:style>
  <w:style w:type="character" w:customStyle="1" w:styleId="StyleStyle49pt4Char">
    <w:name w:val="Style Style4 + 9 pt4 Char"/>
    <w:basedOn w:val="Style4Char"/>
    <w:link w:val="StyleStyle49pt4"/>
    <w:rsid w:val="00240A20"/>
    <w:rPr>
      <w:rFonts w:ascii="Georgia" w:eastAsia="Calibri" w:hAnsi="Georgia" w:cs="Times New Roman"/>
      <w:u w:val="single"/>
      <w:lang w:eastAsia="zh-CN"/>
    </w:rPr>
  </w:style>
  <w:style w:type="paragraph" w:customStyle="1" w:styleId="StyleStyle49ptBold4">
    <w:name w:val="Style Style4 + 9 pt Bold4"/>
    <w:basedOn w:val="Style4"/>
    <w:link w:val="StyleStyle49ptBold4Char"/>
    <w:qFormat/>
    <w:rsid w:val="00240A20"/>
    <w:pPr>
      <w:contextualSpacing w:val="0"/>
    </w:pPr>
    <w:rPr>
      <w:rFonts w:ascii="Georgia" w:eastAsia="Calibri" w:hAnsi="Georgia" w:cs="Times New Roman"/>
      <w:b/>
      <w:bCs/>
    </w:rPr>
  </w:style>
  <w:style w:type="character" w:customStyle="1" w:styleId="StyleStyle49ptBold4Char">
    <w:name w:val="Style Style4 + 9 pt Bold4 Char"/>
    <w:link w:val="StyleStyle49ptBold4"/>
    <w:rsid w:val="00240A20"/>
    <w:rPr>
      <w:rFonts w:ascii="Georgia" w:eastAsia="Calibri" w:hAnsi="Georgia" w:cs="Times New Roman"/>
      <w:b/>
      <w:bCs/>
      <w:u w:val="single"/>
    </w:rPr>
  </w:style>
  <w:style w:type="character" w:customStyle="1" w:styleId="Style9ptUnderline8">
    <w:name w:val="Style 9 pt Underline8"/>
    <w:rsid w:val="00240A20"/>
    <w:rPr>
      <w:sz w:val="20"/>
      <w:u w:val="single"/>
    </w:rPr>
  </w:style>
  <w:style w:type="paragraph" w:customStyle="1" w:styleId="StyleStyle49pt5">
    <w:name w:val="Style Style4 + 9 pt5"/>
    <w:basedOn w:val="Style4"/>
    <w:link w:val="StyleStyle49pt5Char"/>
    <w:qFormat/>
    <w:rsid w:val="00240A20"/>
    <w:pPr>
      <w:contextualSpacing w:val="0"/>
    </w:pPr>
    <w:rPr>
      <w:rFonts w:ascii="Georgia" w:eastAsia="Calibri" w:hAnsi="Georgia" w:cs="Times New Roman"/>
      <w:lang w:eastAsia="zh-CN"/>
    </w:rPr>
  </w:style>
  <w:style w:type="character" w:customStyle="1" w:styleId="StyleStyle49pt5Char">
    <w:name w:val="Style Style4 + 9 pt5 Char"/>
    <w:basedOn w:val="Style4Char"/>
    <w:link w:val="StyleStyle49pt5"/>
    <w:rsid w:val="00240A20"/>
    <w:rPr>
      <w:rFonts w:ascii="Georgia" w:eastAsia="Calibri" w:hAnsi="Georgia" w:cs="Times New Roman"/>
      <w:u w:val="single"/>
      <w:lang w:eastAsia="zh-CN"/>
    </w:rPr>
  </w:style>
  <w:style w:type="character" w:customStyle="1" w:styleId="66">
    <w:name w:val="66"/>
    <w:rsid w:val="00240A20"/>
    <w:rPr>
      <w:rFonts w:cs="Arial"/>
      <w:bCs/>
      <w:sz w:val="20"/>
      <w:u w:val="single"/>
      <w:lang w:val="en-US" w:eastAsia="en-US" w:bidi="ar-SA"/>
    </w:rPr>
  </w:style>
  <w:style w:type="character" w:customStyle="1" w:styleId="Style9ptUnderline9">
    <w:name w:val="Style 9 pt Underline9"/>
    <w:rsid w:val="00240A20"/>
    <w:rPr>
      <w:sz w:val="20"/>
      <w:u w:val="single"/>
    </w:rPr>
  </w:style>
  <w:style w:type="paragraph" w:customStyle="1" w:styleId="StyleStyle49ptBold5">
    <w:name w:val="Style Style4 + 9 pt Bold5"/>
    <w:basedOn w:val="Style4"/>
    <w:link w:val="StyleStyle49ptBold5Char"/>
    <w:qFormat/>
    <w:rsid w:val="00240A20"/>
    <w:pPr>
      <w:contextualSpacing w:val="0"/>
    </w:pPr>
    <w:rPr>
      <w:rFonts w:ascii="Georgia" w:eastAsia="Calibri" w:hAnsi="Georgia" w:cs="Times New Roman"/>
      <w:b/>
      <w:bCs/>
    </w:rPr>
  </w:style>
  <w:style w:type="character" w:customStyle="1" w:styleId="StyleStyle49ptBold5Char">
    <w:name w:val="Style Style4 + 9 pt Bold5 Char"/>
    <w:link w:val="StyleStyle49ptBold5"/>
    <w:rsid w:val="00240A20"/>
    <w:rPr>
      <w:rFonts w:ascii="Georgia" w:eastAsia="Calibri" w:hAnsi="Georgia" w:cs="Times New Roman"/>
      <w:b/>
      <w:bCs/>
      <w:u w:val="single"/>
    </w:rPr>
  </w:style>
  <w:style w:type="character" w:customStyle="1" w:styleId="Style9ptBoldUnderline4">
    <w:name w:val="Style 9 pt Bold Underline4"/>
    <w:rsid w:val="00240A20"/>
    <w:rPr>
      <w:b/>
      <w:bCs/>
      <w:sz w:val="20"/>
      <w:u w:val="single"/>
    </w:rPr>
  </w:style>
  <w:style w:type="paragraph" w:customStyle="1" w:styleId="StyleStyle49pt7">
    <w:name w:val="Style Style4 + 9 pt7"/>
    <w:basedOn w:val="Style4"/>
    <w:link w:val="StyleStyle49pt7Char"/>
    <w:qFormat/>
    <w:rsid w:val="00240A20"/>
    <w:pPr>
      <w:contextualSpacing w:val="0"/>
    </w:pPr>
    <w:rPr>
      <w:rFonts w:ascii="Georgia" w:eastAsia="Calibri" w:hAnsi="Georgia" w:cs="Times New Roman"/>
      <w:lang w:eastAsia="zh-CN"/>
    </w:rPr>
  </w:style>
  <w:style w:type="character" w:customStyle="1" w:styleId="StyleStyle49pt7Char">
    <w:name w:val="Style Style4 + 9 pt7 Char"/>
    <w:basedOn w:val="Style4Char"/>
    <w:link w:val="StyleStyle49pt7"/>
    <w:rsid w:val="00240A20"/>
    <w:rPr>
      <w:rFonts w:ascii="Georgia" w:eastAsia="Calibri" w:hAnsi="Georgia" w:cs="Times New Roman"/>
      <w:u w:val="single"/>
      <w:lang w:eastAsia="zh-CN"/>
    </w:rPr>
  </w:style>
  <w:style w:type="character" w:customStyle="1" w:styleId="titleblue14">
    <w:name w:val="titleblue14"/>
    <w:basedOn w:val="DefaultParagraphFont"/>
    <w:rsid w:val="00240A20"/>
  </w:style>
  <w:style w:type="paragraph" w:customStyle="1" w:styleId="FONT7">
    <w:name w:val="FONT 7"/>
    <w:qFormat/>
    <w:rsid w:val="00240A20"/>
    <w:rPr>
      <w:rFonts w:ascii="Times New Roman" w:eastAsia="SimSun" w:hAnsi="Times New Roman" w:cs="Arial"/>
      <w:bCs/>
      <w:iCs/>
      <w:sz w:val="14"/>
      <w:szCs w:val="28"/>
    </w:rPr>
  </w:style>
  <w:style w:type="paragraph" w:customStyle="1" w:styleId="StyleStyle49pt8">
    <w:name w:val="Style Style4 + 9 pt8"/>
    <w:basedOn w:val="Style4"/>
    <w:qFormat/>
    <w:rsid w:val="00240A20"/>
    <w:pPr>
      <w:contextualSpacing w:val="0"/>
    </w:pPr>
    <w:rPr>
      <w:rFonts w:ascii="Georgia" w:eastAsia="Calibri" w:hAnsi="Georgia" w:cs="Times New Roman"/>
    </w:rPr>
  </w:style>
  <w:style w:type="paragraph" w:customStyle="1" w:styleId="StyleHeading2Underline">
    <w:name w:val="Style Heading 2 + Underline"/>
    <w:basedOn w:val="Heading2"/>
    <w:link w:val="StyleHeading2UnderlineChar"/>
    <w:rsid w:val="00240A20"/>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240A20"/>
    <w:rPr>
      <w:rFonts w:eastAsia="Times New Roman" w:cs="Times New Roman"/>
      <w:b/>
      <w:caps/>
      <w:sz w:val="24"/>
      <w:szCs w:val="44"/>
      <w:u w:val="single"/>
    </w:rPr>
  </w:style>
  <w:style w:type="paragraph" w:customStyle="1" w:styleId="StyleCardText11ptBoldUnderline">
    <w:name w:val="Style Card Text + 11 pt Bold Underline"/>
    <w:link w:val="StyleCardText11ptBoldUnderlineChar"/>
    <w:qFormat/>
    <w:rsid w:val="00240A20"/>
    <w:pPr>
      <w:spacing w:after="200" w:line="276" w:lineRule="auto"/>
    </w:pPr>
    <w:rPr>
      <w:rFonts w:asciiTheme="minorHAnsi" w:eastAsia="Calibri" w:hAnsiTheme="minorHAnsi" w:cstheme="minorBidi"/>
      <w:b/>
      <w:bCs/>
      <w:szCs w:val="24"/>
      <w:u w:val="single"/>
    </w:rPr>
  </w:style>
  <w:style w:type="character" w:customStyle="1" w:styleId="StyleCardText11ptBoldUnderlineChar">
    <w:name w:val="Style Card Text + 11 pt Bold Underline Char"/>
    <w:link w:val="StyleCardText11ptBoldUnderline"/>
    <w:rsid w:val="00240A20"/>
    <w:rPr>
      <w:rFonts w:asciiTheme="minorHAnsi" w:eastAsia="Calibri" w:hAnsiTheme="minorHAnsi" w:cstheme="minorBidi"/>
      <w:b/>
      <w:bCs/>
      <w:szCs w:val="24"/>
      <w:u w:val="single"/>
    </w:rPr>
  </w:style>
  <w:style w:type="paragraph" w:customStyle="1" w:styleId="StyleStyle49ptBold6">
    <w:name w:val="Style Style4 + 9 pt Bold6"/>
    <w:basedOn w:val="Style4"/>
    <w:link w:val="StyleStyle49ptBold6Char"/>
    <w:qFormat/>
    <w:rsid w:val="00240A20"/>
    <w:pPr>
      <w:contextualSpacing w:val="0"/>
    </w:pPr>
    <w:rPr>
      <w:rFonts w:ascii="Georgia" w:eastAsia="Calibri" w:hAnsi="Georgia" w:cs="Times New Roman"/>
      <w:b/>
      <w:bCs/>
    </w:rPr>
  </w:style>
  <w:style w:type="character" w:customStyle="1" w:styleId="StyleStyle49ptBold6Char">
    <w:name w:val="Style Style4 + 9 pt Bold6 Char"/>
    <w:link w:val="StyleStyle49ptBold6"/>
    <w:rsid w:val="00240A20"/>
    <w:rPr>
      <w:rFonts w:ascii="Georgia" w:eastAsia="Calibri" w:hAnsi="Georgia" w:cs="Times New Roman"/>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240A20"/>
    <w:rPr>
      <w:rFonts w:asciiTheme="minorHAnsi" w:eastAsia="Calibri" w:hAnsiTheme="minorHAnsi" w:cs="Calibri"/>
      <w:bCs/>
      <w:sz w:val="16"/>
      <w:szCs w:val="22"/>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240A20"/>
    <w:rPr>
      <w:rFonts w:asciiTheme="minorHAnsi" w:eastAsia="Calibri" w:hAnsiTheme="minorHAnsi" w:cs="Calibri"/>
      <w:b/>
      <w:bCs/>
      <w:sz w:val="16"/>
      <w:u w:val="single"/>
      <w:bdr w:val="single" w:sz="4" w:space="0" w:color="auto"/>
    </w:rPr>
  </w:style>
  <w:style w:type="character" w:customStyle="1" w:styleId="StyleUnderlineCharChar9pt3">
    <w:name w:val="Style Underline Char Char + 9 pt3"/>
    <w:basedOn w:val="DefaultParagraphFont"/>
    <w:rsid w:val="00240A20"/>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240A20"/>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240A20"/>
    <w:rPr>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240A20"/>
    <w:rPr>
      <w:b/>
      <w:u w:val="single"/>
    </w:rPr>
  </w:style>
  <w:style w:type="paragraph" w:customStyle="1" w:styleId="textboldChar">
    <w:name w:val="text bold Char"/>
    <w:basedOn w:val="Normal"/>
    <w:link w:val="textboldCharChar"/>
    <w:qFormat/>
    <w:rsid w:val="00240A20"/>
    <w:pPr>
      <w:ind w:left="720"/>
    </w:pPr>
    <w:rPr>
      <w:rFonts w:eastAsia="Calibri"/>
      <w:b/>
      <w:sz w:val="24"/>
      <w:u w:val="thick"/>
    </w:rPr>
  </w:style>
  <w:style w:type="character" w:customStyle="1" w:styleId="textboldCharChar">
    <w:name w:val="text bold Char Char"/>
    <w:link w:val="textboldChar"/>
    <w:rsid w:val="00240A20"/>
    <w:rPr>
      <w:rFonts w:eastAsia="Calibri"/>
      <w:b/>
      <w:sz w:val="24"/>
      <w:u w:val="thick"/>
    </w:rPr>
  </w:style>
  <w:style w:type="character" w:customStyle="1" w:styleId="snapnoshots">
    <w:name w:val="snap_noshots"/>
    <w:basedOn w:val="DefaultParagraphFont"/>
    <w:rsid w:val="00240A20"/>
  </w:style>
  <w:style w:type="character" w:customStyle="1" w:styleId="manchettebig2">
    <w:name w:val="manchettebig2"/>
    <w:basedOn w:val="DefaultParagraphFont"/>
    <w:rsid w:val="00240A20"/>
  </w:style>
  <w:style w:type="character" w:customStyle="1" w:styleId="cnbcsbhdcomp">
    <w:name w:val="cnbc_sbhd_comp"/>
    <w:rsid w:val="00240A20"/>
  </w:style>
  <w:style w:type="character" w:customStyle="1" w:styleId="blox-headline">
    <w:name w:val="blox-headline"/>
    <w:rsid w:val="00240A20"/>
  </w:style>
  <w:style w:type="character" w:customStyle="1" w:styleId="SmallerReal">
    <w:name w:val="SmallerReal"/>
    <w:basedOn w:val="DefaultParagraphFont"/>
    <w:uiPriority w:val="1"/>
    <w:qFormat/>
    <w:rsid w:val="00240A20"/>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240A20"/>
    <w:rPr>
      <w:rFonts w:cs="Arial"/>
      <w:b/>
      <w:bCs/>
      <w:iCs/>
      <w:sz w:val="28"/>
      <w:lang w:val="en-US" w:eastAsia="en-US"/>
    </w:rPr>
  </w:style>
  <w:style w:type="character" w:customStyle="1" w:styleId="postsubtitle">
    <w:name w:val="post_subtitle"/>
    <w:basedOn w:val="DefaultParagraphFont"/>
    <w:rsid w:val="00240A20"/>
  </w:style>
  <w:style w:type="paragraph" w:customStyle="1" w:styleId="bylinejb">
    <w:name w:val="bylinejb"/>
    <w:basedOn w:val="Normal"/>
    <w:qFormat/>
    <w:rsid w:val="00240A20"/>
    <w:pPr>
      <w:spacing w:before="100" w:beforeAutospacing="1" w:after="100" w:afterAutospacing="1"/>
    </w:pPr>
    <w:rPr>
      <w:rFonts w:ascii="Times" w:hAnsi="Times"/>
      <w:szCs w:val="20"/>
    </w:rPr>
  </w:style>
  <w:style w:type="paragraph" w:customStyle="1" w:styleId="bylineaffiliation">
    <w:name w:val="bylineaffiliation"/>
    <w:basedOn w:val="Normal"/>
    <w:qFormat/>
    <w:rsid w:val="00240A20"/>
    <w:pPr>
      <w:spacing w:before="100" w:beforeAutospacing="1" w:after="100" w:afterAutospacing="1"/>
    </w:pPr>
    <w:rPr>
      <w:rFonts w:ascii="Times" w:hAnsi="Times"/>
      <w:szCs w:val="20"/>
    </w:rPr>
  </w:style>
  <w:style w:type="character" w:customStyle="1" w:styleId="apple-tab-span">
    <w:name w:val="apple-tab-span"/>
    <w:basedOn w:val="DefaultParagraphFont"/>
    <w:rsid w:val="00240A20"/>
  </w:style>
  <w:style w:type="character" w:customStyle="1" w:styleId="action-menu-toggled-item">
    <w:name w:val="action-menu-toggled-item"/>
    <w:basedOn w:val="DefaultParagraphFont"/>
    <w:rsid w:val="00240A20"/>
    <w:rPr>
      <w:rFonts w:ascii="Times New Roman" w:hAnsi="Times New Roman"/>
    </w:rPr>
  </w:style>
  <w:style w:type="character" w:customStyle="1" w:styleId="1Tag">
    <w:name w:val="1) Tag"/>
    <w:rsid w:val="00240A20"/>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240A20"/>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240A2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240A2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240A20"/>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240A20"/>
    <w:pPr>
      <w:pBdr>
        <w:bottom w:val="single" w:sz="12" w:space="1" w:color="auto"/>
      </w:pBdr>
      <w:jc w:val="center"/>
      <w:outlineLvl w:val="0"/>
    </w:pPr>
    <w:rPr>
      <w:rFonts w:ascii="Arial" w:eastAsia="Times New Roman" w:hAnsi="Arial"/>
      <w:b/>
      <w:caps/>
      <w:sz w:val="40"/>
      <w:szCs w:val="40"/>
    </w:rPr>
  </w:style>
  <w:style w:type="character" w:customStyle="1" w:styleId="HeaderInitialChar">
    <w:name w:val="Header Initial Char"/>
    <w:link w:val="HeaderInitial"/>
    <w:rsid w:val="00240A20"/>
    <w:rPr>
      <w:rFonts w:ascii="Arial" w:eastAsia="Times New Roman" w:hAnsi="Arial"/>
      <w:b/>
      <w:caps/>
      <w:sz w:val="40"/>
      <w:szCs w:val="40"/>
    </w:rPr>
  </w:style>
  <w:style w:type="character" w:styleId="SubtleReference">
    <w:name w:val="Subtle Reference"/>
    <w:basedOn w:val="DefaultParagraphFont"/>
    <w:uiPriority w:val="31"/>
    <w:qFormat/>
    <w:rsid w:val="00240A20"/>
    <w:rPr>
      <w:smallCaps/>
      <w:color w:val="5A5A5A" w:themeColor="text1" w:themeTint="A5"/>
    </w:rPr>
  </w:style>
  <w:style w:type="paragraph" w:customStyle="1" w:styleId="StyleCardtagNoSpacing1NoSpacing11NoSpacing2DebateTextRea">
    <w:name w:val="Style CardtagNo Spacing1No Spacing11No Spacing2Debate TextRea..."/>
    <w:basedOn w:val="Normal"/>
    <w:qFormat/>
    <w:rsid w:val="00240A20"/>
    <w:rPr>
      <w:bCs/>
    </w:rPr>
  </w:style>
  <w:style w:type="paragraph" w:customStyle="1" w:styleId="Cardd">
    <w:name w:val="Cardd"/>
    <w:basedOn w:val="Normal"/>
    <w:uiPriority w:val="4"/>
    <w:qFormat/>
    <w:rsid w:val="00240A20"/>
    <w:pPr>
      <w:ind w:left="288" w:right="288"/>
    </w:pPr>
  </w:style>
  <w:style w:type="character" w:customStyle="1" w:styleId="BoxBoldUnderline">
    <w:name w:val="Box Bold Underline"/>
    <w:rsid w:val="00240A20"/>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240A20"/>
    <w:rPr>
      <w:rFonts w:eastAsia="Times New Roman"/>
      <w:sz w:val="24"/>
    </w:rPr>
  </w:style>
  <w:style w:type="character" w:customStyle="1" w:styleId="NormalF6Char">
    <w:name w:val="Normal F6 Char"/>
    <w:link w:val="NormalF6"/>
    <w:rsid w:val="00240A20"/>
    <w:rPr>
      <w:rFonts w:eastAsia="Times New Roman"/>
      <w:sz w:val="24"/>
    </w:rPr>
  </w:style>
  <w:style w:type="paragraph" w:customStyle="1" w:styleId="TagNew">
    <w:name w:val="Tag New"/>
    <w:qFormat/>
    <w:rsid w:val="00240A20"/>
    <w:rPr>
      <w:rFonts w:ascii="Times New Roman" w:hAnsi="Times New Roman" w:cs="Times New Roman"/>
      <w:b/>
      <w:sz w:val="24"/>
      <w:szCs w:val="20"/>
    </w:rPr>
  </w:style>
  <w:style w:type="character" w:customStyle="1" w:styleId="moretop">
    <w:name w:val="more_top"/>
    <w:rsid w:val="00240A20"/>
  </w:style>
  <w:style w:type="paragraph" w:customStyle="1" w:styleId="TagNew0">
    <w:name w:val="Tag_New"/>
    <w:qFormat/>
    <w:rsid w:val="00240A20"/>
    <w:rPr>
      <w:rFonts w:ascii="Times New Roman" w:eastAsia="Malgun Gothic" w:hAnsi="Times New Roman" w:cs="Times New Roman"/>
      <w:b/>
      <w:bCs/>
      <w:sz w:val="24"/>
      <w:szCs w:val="26"/>
    </w:rPr>
  </w:style>
  <w:style w:type="paragraph" w:customStyle="1" w:styleId="TagNew1">
    <w:name w:val="Tag+New"/>
    <w:qFormat/>
    <w:rsid w:val="00240A20"/>
    <w:rPr>
      <w:rFonts w:ascii="Times New Roman" w:eastAsia="Calibri" w:hAnsi="Times New Roman" w:cs="Times New Roman"/>
      <w:b/>
      <w:sz w:val="24"/>
    </w:rPr>
  </w:style>
  <w:style w:type="paragraph" w:customStyle="1" w:styleId="FreeForm">
    <w:name w:val="Free Form"/>
    <w:autoRedefine/>
    <w:qFormat/>
    <w:rsid w:val="00240A20"/>
    <w:rPr>
      <w:rFonts w:ascii="Times New Roman" w:eastAsia="ヒラギノ角ゴ Pro W3" w:hAnsi="Times New Roman" w:cs="Times New Roman"/>
      <w:color w:val="000000"/>
      <w:sz w:val="20"/>
      <w:szCs w:val="20"/>
    </w:rPr>
  </w:style>
  <w:style w:type="character" w:customStyle="1" w:styleId="AuthorDateChar0">
    <w:name w:val="Author/Date Char"/>
    <w:locked/>
    <w:rsid w:val="00240A20"/>
    <w:rPr>
      <w:rFonts w:ascii="Times New Roman" w:eastAsia="Calibri" w:hAnsi="Times New Roman" w:cs="Times New Roman"/>
      <w:b/>
      <w:u w:val="single"/>
    </w:rPr>
  </w:style>
  <w:style w:type="paragraph" w:customStyle="1" w:styleId="cnnstorypgraphtxt">
    <w:name w:val="cnn_storypgraphtxt"/>
    <w:basedOn w:val="Normal"/>
    <w:qFormat/>
    <w:rsid w:val="00240A20"/>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qFormat/>
    <w:rsid w:val="00240A20"/>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rmatp">
    <w:name w:val="formatp"/>
    <w:rsid w:val="00240A20"/>
  </w:style>
  <w:style w:type="character" w:customStyle="1" w:styleId="yshortcutscs4-ndcor">
    <w:name w:val="yshortcuts cs4-ndcor"/>
    <w:rsid w:val="00240A20"/>
  </w:style>
  <w:style w:type="character" w:customStyle="1" w:styleId="price">
    <w:name w:val="price"/>
    <w:rsid w:val="00240A20"/>
  </w:style>
  <w:style w:type="character" w:customStyle="1" w:styleId="price-change">
    <w:name w:val="price-change"/>
    <w:rsid w:val="00240A20"/>
  </w:style>
  <w:style w:type="character" w:customStyle="1" w:styleId="percent-change">
    <w:name w:val="percent-change"/>
    <w:rsid w:val="00240A20"/>
  </w:style>
  <w:style w:type="character" w:customStyle="1" w:styleId="bibfont">
    <w:name w:val="bibfont"/>
    <w:rsid w:val="00240A20"/>
    <w:rPr>
      <w:rFonts w:cs="Times New Roman"/>
    </w:rPr>
  </w:style>
  <w:style w:type="character" w:customStyle="1" w:styleId="bps-topic-ident">
    <w:name w:val="bps-topic-ident"/>
    <w:rsid w:val="00240A20"/>
  </w:style>
  <w:style w:type="paragraph" w:customStyle="1" w:styleId="underlined1">
    <w:name w:val="underlined1"/>
    <w:next w:val="Normal"/>
    <w:autoRedefine/>
    <w:qFormat/>
    <w:rsid w:val="00240A20"/>
    <w:pPr>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qFormat/>
    <w:rsid w:val="00240A20"/>
    <w:pPr>
      <w:ind w:left="0"/>
    </w:pPr>
    <w:rPr>
      <w:rFonts w:ascii="Times New Roman" w:eastAsia="Times New Roman" w:hAnsi="Times New Roman" w:cs="Times New Roman"/>
      <w:b/>
      <w:color w:val="auto"/>
      <w:sz w:val="24"/>
      <w:szCs w:val="22"/>
    </w:rPr>
  </w:style>
  <w:style w:type="character" w:customStyle="1" w:styleId="SourceBoldedChar">
    <w:name w:val="Source Bolded Char"/>
    <w:link w:val="SourceBolded"/>
    <w:rsid w:val="00240A20"/>
    <w:rPr>
      <w:rFonts w:ascii="Times New Roman" w:eastAsia="Times New Roman" w:hAnsi="Times New Roman" w:cs="Times New Roman"/>
      <w:b/>
      <w:sz w:val="24"/>
      <w:lang w:val="x-none" w:eastAsia="x-none"/>
    </w:rPr>
  </w:style>
  <w:style w:type="paragraph" w:customStyle="1" w:styleId="CardDownSize">
    <w:name w:val="CardDownSize"/>
    <w:basedOn w:val="Normal"/>
    <w:link w:val="CardDownSizeChar"/>
    <w:qFormat/>
    <w:rsid w:val="00240A20"/>
    <w:rPr>
      <w:rFonts w:eastAsia="Calibri"/>
      <w:szCs w:val="20"/>
      <w:lang w:val="x-none" w:eastAsia="x-none"/>
    </w:rPr>
  </w:style>
  <w:style w:type="character" w:customStyle="1" w:styleId="CardDownSizeChar">
    <w:name w:val="CardDownSize Char"/>
    <w:link w:val="CardDownSize"/>
    <w:rsid w:val="00240A20"/>
    <w:rPr>
      <w:rFonts w:eastAsia="Calibri"/>
      <w:szCs w:val="20"/>
      <w:lang w:val="x-none" w:eastAsia="x-none"/>
    </w:rPr>
  </w:style>
  <w:style w:type="paragraph" w:customStyle="1" w:styleId="Citation10">
    <w:name w:val="Citation1"/>
    <w:basedOn w:val="Normal"/>
    <w:link w:val="Citation1Char"/>
    <w:qFormat/>
    <w:rsid w:val="00240A20"/>
    <w:rPr>
      <w:rFonts w:eastAsia="Calibri"/>
      <w:b/>
      <w:sz w:val="24"/>
      <w:u w:val="single"/>
      <w:lang w:val="x-none" w:eastAsia="x-none"/>
    </w:rPr>
  </w:style>
  <w:style w:type="character" w:customStyle="1" w:styleId="Citation1Char">
    <w:name w:val="Citation1 Char"/>
    <w:link w:val="Citation10"/>
    <w:rsid w:val="00240A20"/>
    <w:rPr>
      <w:rFonts w:eastAsia="Calibri"/>
      <w:b/>
      <w:sz w:val="24"/>
      <w:u w:val="single"/>
      <w:lang w:val="x-none" w:eastAsia="x-none"/>
    </w:rPr>
  </w:style>
  <w:style w:type="paragraph" w:customStyle="1" w:styleId="Tagline1">
    <w:name w:val="Tagline"/>
    <w:basedOn w:val="Normal"/>
    <w:link w:val="TaglineChar"/>
    <w:qFormat/>
    <w:rsid w:val="00240A20"/>
    <w:rPr>
      <w:rFonts w:eastAsia="Calibri"/>
      <w:b/>
      <w:sz w:val="24"/>
      <w:lang w:val="x-none" w:eastAsia="x-none"/>
    </w:rPr>
  </w:style>
  <w:style w:type="character" w:customStyle="1" w:styleId="TaglineChar">
    <w:name w:val="Tagline Char"/>
    <w:link w:val="Tagline1"/>
    <w:rsid w:val="00240A20"/>
    <w:rPr>
      <w:rFonts w:eastAsia="Calibri"/>
      <w:b/>
      <w:sz w:val="24"/>
      <w:lang w:val="x-none" w:eastAsia="x-none"/>
    </w:rPr>
  </w:style>
  <w:style w:type="character" w:customStyle="1" w:styleId="boldciteChar1">
    <w:name w:val="bold cite Char1"/>
    <w:rsid w:val="00240A20"/>
    <w:rPr>
      <w:rFonts w:ascii="Arial" w:hAnsi="Arial"/>
      <w:b/>
      <w:color w:val="000000"/>
      <w:sz w:val="28"/>
      <w:szCs w:val="24"/>
      <w:u w:val="thick" w:color="000000"/>
      <w:lang w:val="en-US" w:eastAsia="en-US" w:bidi="ar-SA"/>
    </w:rPr>
  </w:style>
  <w:style w:type="character" w:customStyle="1" w:styleId="leveluptitle">
    <w:name w:val="leveluptitle"/>
    <w:basedOn w:val="DefaultParagraphFont"/>
    <w:rsid w:val="00240A20"/>
  </w:style>
  <w:style w:type="paragraph" w:customStyle="1" w:styleId="Irrelevant6font">
    <w:name w:val="Irrelevant (6 font)"/>
    <w:basedOn w:val="Normal"/>
    <w:link w:val="Irrelevant6fontChar"/>
    <w:qFormat/>
    <w:rsid w:val="00240A20"/>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240A20"/>
    <w:rPr>
      <w:rFonts w:eastAsia="Times New Roman"/>
      <w:sz w:val="12"/>
      <w:szCs w:val="12"/>
    </w:rPr>
  </w:style>
  <w:style w:type="paragraph" w:customStyle="1" w:styleId="Non-NavPanelTag">
    <w:name w:val="Non-Nav Panel Tag"/>
    <w:basedOn w:val="Normal"/>
    <w:qFormat/>
    <w:rsid w:val="00240A20"/>
    <w:rPr>
      <w:b/>
      <w:sz w:val="26"/>
    </w:rPr>
  </w:style>
  <w:style w:type="character" w:customStyle="1" w:styleId="Hyperlink3">
    <w:name w:val="Hyperlink.3"/>
    <w:basedOn w:val="DefaultParagraphFont"/>
    <w:rsid w:val="00240A20"/>
    <w:rPr>
      <w:sz w:val="18"/>
      <w:szCs w:val="18"/>
    </w:rPr>
  </w:style>
  <w:style w:type="character" w:customStyle="1" w:styleId="Hyperlink4">
    <w:name w:val="Hyperlink.4"/>
    <w:basedOn w:val="DefaultParagraphFont"/>
    <w:rsid w:val="00240A20"/>
    <w:rPr>
      <w:sz w:val="18"/>
      <w:szCs w:val="18"/>
    </w:rPr>
  </w:style>
  <w:style w:type="paragraph" w:customStyle="1" w:styleId="StyleHeading4TagNotBold">
    <w:name w:val="Style Heading 4Tag + Not Bold"/>
    <w:basedOn w:val="Heading4"/>
    <w:qFormat/>
    <w:rsid w:val="00240A20"/>
  </w:style>
  <w:style w:type="paragraph" w:customStyle="1" w:styleId="Aa">
    <w:name w:val="A"/>
    <w:basedOn w:val="Default"/>
    <w:next w:val="Default"/>
    <w:qFormat/>
    <w:rsid w:val="00240A20"/>
    <w:rPr>
      <w:color w:val="auto"/>
      <w:szCs w:val="22"/>
      <w:lang w:bidi="en-US"/>
    </w:rPr>
  </w:style>
  <w:style w:type="character" w:customStyle="1" w:styleId="ac">
    <w:name w:val="••••"/>
    <w:rsid w:val="00240A20"/>
    <w:rPr>
      <w:color w:val="000000"/>
    </w:rPr>
  </w:style>
  <w:style w:type="character" w:customStyle="1" w:styleId="UL-Bold">
    <w:name w:val="UL-Bold"/>
    <w:basedOn w:val="DefaultParagraphFont"/>
    <w:rsid w:val="00240A20"/>
    <w:rPr>
      <w:u w:val="thick"/>
    </w:rPr>
  </w:style>
  <w:style w:type="character" w:customStyle="1" w:styleId="UL-None">
    <w:name w:val="UL-None"/>
    <w:basedOn w:val="DefaultParagraphFont"/>
    <w:rsid w:val="00240A20"/>
    <w:rPr>
      <w:u w:val="none"/>
    </w:rPr>
  </w:style>
  <w:style w:type="character" w:customStyle="1" w:styleId="FontStyle19">
    <w:name w:val="Font Style19"/>
    <w:basedOn w:val="DefaultParagraphFont"/>
    <w:uiPriority w:val="99"/>
    <w:rsid w:val="00240A20"/>
    <w:rPr>
      <w:rFonts w:ascii="Times New Roman" w:hAnsi="Times New Roman" w:cs="Times New Roman"/>
      <w:sz w:val="18"/>
      <w:szCs w:val="18"/>
    </w:rPr>
  </w:style>
  <w:style w:type="character" w:customStyle="1" w:styleId="UnderlineBox">
    <w:name w:val="Underline + Box"/>
    <w:uiPriority w:val="1"/>
    <w:qFormat/>
    <w:rsid w:val="00240A20"/>
    <w:rPr>
      <w:rFonts w:ascii="Georgia" w:hAnsi="Georgia"/>
      <w:b w:val="0"/>
      <w:sz w:val="22"/>
      <w:u w:val="single"/>
      <w:bdr w:val="single" w:sz="4" w:space="0" w:color="auto"/>
    </w:rPr>
  </w:style>
  <w:style w:type="paragraph" w:customStyle="1" w:styleId="ALLCAPS">
    <w:name w:val="ALL CAPS"/>
    <w:basedOn w:val="Normal"/>
    <w:qFormat/>
    <w:rsid w:val="00240A20"/>
    <w:rPr>
      <w:rFonts w:eastAsia="Times New Roman"/>
      <w:b/>
      <w:caps/>
      <w:szCs w:val="20"/>
    </w:rPr>
  </w:style>
  <w:style w:type="character" w:customStyle="1" w:styleId="kn">
    <w:name w:val="kn"/>
    <w:basedOn w:val="DefaultParagraphFont"/>
    <w:rsid w:val="00240A20"/>
  </w:style>
  <w:style w:type="paragraph" w:customStyle="1" w:styleId="StyleCardworksLinespacingsingle">
    <w:name w:val="Style Card works + Line spacing:  single"/>
    <w:basedOn w:val="Normal"/>
    <w:link w:val="StyleCardworksLinespacingsingleChar"/>
    <w:qFormat/>
    <w:rsid w:val="00240A20"/>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240A20"/>
    <w:rPr>
      <w:rFonts w:eastAsia="Times New Roman"/>
      <w:spacing w:val="-3"/>
      <w:szCs w:val="20"/>
    </w:rPr>
  </w:style>
  <w:style w:type="paragraph" w:customStyle="1" w:styleId="BriefTitleWorks">
    <w:name w:val="Brief Title Works"/>
    <w:basedOn w:val="Heading1"/>
    <w:link w:val="BriefTitleWorksChar"/>
    <w:qFormat/>
    <w:rsid w:val="00240A2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caps/>
      <w:kern w:val="32"/>
      <w:u w:val="single"/>
    </w:rPr>
  </w:style>
  <w:style w:type="character" w:customStyle="1" w:styleId="BriefTitleWorksChar">
    <w:name w:val="Brief Title Works Char"/>
    <w:basedOn w:val="DefaultParagraphFont"/>
    <w:link w:val="BriefTitleWorks"/>
    <w:rsid w:val="00240A20"/>
    <w:rPr>
      <w:rFonts w:eastAsia="Times New Roman" w:cs="Arial"/>
      <w:b/>
      <w:caps/>
      <w:kern w:val="32"/>
      <w:sz w:val="52"/>
      <w:szCs w:val="32"/>
      <w:u w:val="single"/>
    </w:rPr>
  </w:style>
  <w:style w:type="character" w:customStyle="1" w:styleId="twelptblackblack1">
    <w:name w:val="twelptblackblack1"/>
    <w:basedOn w:val="DefaultParagraphFont"/>
    <w:rsid w:val="00240A20"/>
    <w:rPr>
      <w:rFonts w:ascii="Verdana" w:hAnsi="Verdana" w:hint="default"/>
      <w:color w:val="000000"/>
      <w:sz w:val="16"/>
      <w:szCs w:val="16"/>
    </w:rPr>
  </w:style>
  <w:style w:type="character" w:customStyle="1" w:styleId="TagCharCharCharChar0">
    <w:name w:val="Tag Char Char Char Char"/>
    <w:basedOn w:val="DefaultParagraphFont"/>
    <w:rsid w:val="00240A20"/>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240A20"/>
  </w:style>
  <w:style w:type="character" w:customStyle="1" w:styleId="BoldandUnderlineChar1Char2">
    <w:name w:val="Bold and Underline Char1 Char2"/>
    <w:basedOn w:val="DefaultParagraphFont"/>
    <w:rsid w:val="00240A20"/>
  </w:style>
  <w:style w:type="character" w:customStyle="1" w:styleId="BoldandUnderlineCharChar1">
    <w:name w:val="Bold and Underline Char Char1"/>
    <w:basedOn w:val="DefaultParagraphFont"/>
    <w:rsid w:val="00240A20"/>
  </w:style>
  <w:style w:type="character" w:customStyle="1" w:styleId="review">
    <w:name w:val="review"/>
    <w:basedOn w:val="DefaultParagraphFont"/>
    <w:rsid w:val="00240A20"/>
  </w:style>
  <w:style w:type="character" w:customStyle="1" w:styleId="feature2caption">
    <w:name w:val="feature2caption"/>
    <w:basedOn w:val="DefaultParagraphFont"/>
    <w:rsid w:val="00240A20"/>
  </w:style>
  <w:style w:type="character" w:customStyle="1" w:styleId="style22">
    <w:name w:val="style2"/>
    <w:basedOn w:val="DefaultParagraphFont"/>
    <w:rsid w:val="00240A20"/>
  </w:style>
  <w:style w:type="character" w:customStyle="1" w:styleId="StyleStyleBoldUnderlineUnderlineIntenseEmphasis1apple-style-2">
    <w:name w:val="Style Style Bold UnderlineUnderlineIntense Emphasis1apple-style-...2"/>
    <w:basedOn w:val="DefaultParagraphFont"/>
    <w:rsid w:val="00240A20"/>
  </w:style>
  <w:style w:type="character" w:customStyle="1" w:styleId="StyleStyleBoldUnderlineUnderlineIntenseEmphasis1apple-style-1">
    <w:name w:val="Style Style Bold UnderlineUnderlineIntense Emphasis1apple-style-...1"/>
    <w:basedOn w:val="DefaultParagraphFont"/>
    <w:rsid w:val="00240A20"/>
    <w:rPr>
      <w:b w:val="0"/>
      <w:bCs w:val="0"/>
      <w:sz w:val="14"/>
      <w:u w:val="none"/>
    </w:rPr>
  </w:style>
  <w:style w:type="character" w:customStyle="1" w:styleId="lrdctspkr">
    <w:name w:val="lr_dct_spkr"/>
    <w:basedOn w:val="DefaultParagraphFont"/>
    <w:rsid w:val="00240A20"/>
  </w:style>
  <w:style w:type="character" w:customStyle="1" w:styleId="lrdctlblinl">
    <w:name w:val="lr_dct_lbl_inl"/>
    <w:basedOn w:val="DefaultParagraphFont"/>
    <w:rsid w:val="00240A20"/>
  </w:style>
  <w:style w:type="character" w:customStyle="1" w:styleId="lrdctlblblk">
    <w:name w:val="lr_dct_lbl_blk"/>
    <w:basedOn w:val="DefaultParagraphFont"/>
    <w:rsid w:val="00240A20"/>
  </w:style>
  <w:style w:type="character" w:customStyle="1" w:styleId="bnp-articles-title1">
    <w:name w:val="bnp-articles-title1"/>
    <w:basedOn w:val="DefaultParagraphFont"/>
    <w:rsid w:val="00240A20"/>
    <w:rPr>
      <w:rFonts w:ascii="Verdana" w:hAnsi="Verdana" w:hint="default"/>
      <w:b/>
      <w:bCs/>
      <w:color w:val="545454"/>
      <w:sz w:val="12"/>
      <w:szCs w:val="12"/>
    </w:rPr>
  </w:style>
  <w:style w:type="character" w:customStyle="1" w:styleId="featuretext">
    <w:name w:val="featuretext"/>
    <w:basedOn w:val="DefaultParagraphFont"/>
    <w:rsid w:val="00240A20"/>
  </w:style>
  <w:style w:type="character" w:customStyle="1" w:styleId="relatedtext">
    <w:name w:val="related_text"/>
    <w:basedOn w:val="DefaultParagraphFont"/>
    <w:rsid w:val="00240A20"/>
  </w:style>
  <w:style w:type="character" w:customStyle="1" w:styleId="fullpost">
    <w:name w:val="fullpost"/>
    <w:basedOn w:val="DefaultParagraphFont"/>
    <w:rsid w:val="00240A20"/>
  </w:style>
  <w:style w:type="character" w:customStyle="1" w:styleId="bcktital">
    <w:name w:val="bcktital"/>
    <w:basedOn w:val="DefaultParagraphFont"/>
    <w:rsid w:val="00240A20"/>
  </w:style>
  <w:style w:type="character" w:customStyle="1" w:styleId="bcktital0">
    <w:name w:val="bckt_ital"/>
    <w:basedOn w:val="DefaultParagraphFont"/>
    <w:rsid w:val="00240A20"/>
  </w:style>
  <w:style w:type="character" w:customStyle="1" w:styleId="fwanimclass">
    <w:name w:val="fwanim_class"/>
    <w:basedOn w:val="DefaultParagraphFont"/>
    <w:rsid w:val="00240A20"/>
  </w:style>
  <w:style w:type="character" w:customStyle="1" w:styleId="CharChar8">
    <w:name w:val="Char Char8"/>
    <w:basedOn w:val="DefaultParagraphFont"/>
    <w:rsid w:val="00240A20"/>
    <w:rPr>
      <w:rFonts w:ascii="Lucida Grande" w:hAnsi="Lucida Grande" w:cs="Times New Roman"/>
    </w:rPr>
  </w:style>
  <w:style w:type="character" w:customStyle="1" w:styleId="DebateTagChar0">
    <w:name w:val="DebateTag Char"/>
    <w:basedOn w:val="DefaultParagraphFont"/>
    <w:rsid w:val="00240A20"/>
    <w:rPr>
      <w:rFonts w:eastAsia="Calibri"/>
      <w:b/>
      <w:sz w:val="24"/>
      <w:szCs w:val="24"/>
      <w:lang w:val="en-US" w:eastAsia="en-US" w:bidi="ar-SA"/>
    </w:rPr>
  </w:style>
  <w:style w:type="paragraph" w:customStyle="1" w:styleId="DebateHeaderFinal">
    <w:name w:val="DebateHeaderFinal"/>
    <w:basedOn w:val="Heading1"/>
    <w:qFormat/>
    <w:rsid w:val="00240A20"/>
    <w:pPr>
      <w:spacing w:line="276" w:lineRule="auto"/>
      <w:jc w:val="left"/>
    </w:pPr>
    <w:rPr>
      <w:rFonts w:eastAsia="Times New Roman" w:cs="Times New Roman"/>
      <w:sz w:val="36"/>
      <w:szCs w:val="36"/>
    </w:rPr>
  </w:style>
  <w:style w:type="character" w:customStyle="1" w:styleId="DebateHeaderFinalChar">
    <w:name w:val="DebateHeaderFinal Char"/>
    <w:rsid w:val="00240A20"/>
    <w:rPr>
      <w:b/>
      <w:bCs/>
      <w:sz w:val="36"/>
      <w:szCs w:val="36"/>
      <w:u w:val="single"/>
      <w:lang w:val="en-US" w:eastAsia="en-US" w:bidi="ar-SA"/>
    </w:rPr>
  </w:style>
  <w:style w:type="paragraph" w:customStyle="1" w:styleId="HeaderInitial0">
    <w:name w:val="HeaderInitial"/>
    <w:basedOn w:val="Normal"/>
    <w:qFormat/>
    <w:rsid w:val="00240A20"/>
    <w:pPr>
      <w:jc w:val="center"/>
      <w:outlineLvl w:val="0"/>
    </w:pPr>
    <w:rPr>
      <w:rFonts w:ascii="Garamond" w:hAnsi="Garamond"/>
      <w:b/>
      <w:caps/>
      <w:sz w:val="28"/>
    </w:rPr>
  </w:style>
  <w:style w:type="character" w:customStyle="1" w:styleId="FooterChar2">
    <w:name w:val="Footer Char2"/>
    <w:basedOn w:val="DefaultParagraphFont"/>
    <w:rsid w:val="00240A20"/>
    <w:rPr>
      <w:rFonts w:eastAsia="MS Mincho"/>
      <w:sz w:val="24"/>
      <w:szCs w:val="24"/>
      <w:lang w:val="en-US" w:eastAsia="ja-JP" w:bidi="ar-SA"/>
    </w:rPr>
  </w:style>
  <w:style w:type="character" w:customStyle="1" w:styleId="BalloonTextChar2">
    <w:name w:val="Balloon Text Char2"/>
    <w:basedOn w:val="DefaultParagraphFont"/>
    <w:rsid w:val="00240A20"/>
    <w:rPr>
      <w:rFonts w:ascii="Tahoma" w:eastAsia="MS Mincho" w:hAnsi="Tahoma" w:cs="Tahoma"/>
      <w:sz w:val="16"/>
      <w:szCs w:val="16"/>
      <w:lang w:val="en-US" w:eastAsia="ja-JP" w:bidi="ar-SA"/>
    </w:rPr>
  </w:style>
  <w:style w:type="paragraph" w:customStyle="1" w:styleId="StyleLinespacingDouble">
    <w:name w:val="Style Line spacing:  Double"/>
    <w:basedOn w:val="Normal"/>
    <w:qFormat/>
    <w:rsid w:val="00240A20"/>
    <w:pPr>
      <w:spacing w:after="240" w:line="480" w:lineRule="auto"/>
    </w:pPr>
    <w:rPr>
      <w:rFonts w:ascii="Cambria" w:hAnsi="Cambria"/>
      <w:sz w:val="24"/>
      <w:szCs w:val="20"/>
    </w:rPr>
  </w:style>
  <w:style w:type="character" w:customStyle="1" w:styleId="StyleLinespacingDoubleChar">
    <w:name w:val="Style Line spacing:  Double Char"/>
    <w:basedOn w:val="DefaultParagraphFont"/>
    <w:rsid w:val="00240A20"/>
    <w:rPr>
      <w:rFonts w:ascii="Cambria" w:hAnsi="Cambria"/>
      <w:sz w:val="24"/>
      <w:lang w:val="en-US" w:eastAsia="en-US" w:bidi="ar-SA"/>
    </w:rPr>
  </w:style>
  <w:style w:type="paragraph" w:customStyle="1" w:styleId="Normalspacing">
    <w:name w:val="Normal + spacing"/>
    <w:basedOn w:val="StyleLinespacingDouble"/>
    <w:qFormat/>
    <w:rsid w:val="00240A20"/>
  </w:style>
  <w:style w:type="character" w:customStyle="1" w:styleId="NormalspacingChar">
    <w:name w:val="Normal + spacing Char"/>
    <w:basedOn w:val="StyleLinespacingDoubleChar"/>
    <w:rsid w:val="00240A20"/>
    <w:rPr>
      <w:rFonts w:ascii="Cambria" w:hAnsi="Cambria"/>
      <w:sz w:val="24"/>
      <w:lang w:val="en-US" w:eastAsia="en-US" w:bidi="ar-SA"/>
    </w:rPr>
  </w:style>
  <w:style w:type="character" w:customStyle="1" w:styleId="textbold0">
    <w:name w:val="textbold"/>
    <w:basedOn w:val="DefaultParagraphFont"/>
    <w:rsid w:val="00240A20"/>
  </w:style>
  <w:style w:type="character" w:customStyle="1" w:styleId="textitalics">
    <w:name w:val="textitalics"/>
    <w:basedOn w:val="DefaultParagraphFont"/>
    <w:rsid w:val="00240A20"/>
  </w:style>
  <w:style w:type="paragraph" w:customStyle="1" w:styleId="lastpar">
    <w:name w:val="lastpar"/>
    <w:basedOn w:val="Normal"/>
    <w:qFormat/>
    <w:rsid w:val="00240A20"/>
    <w:pPr>
      <w:spacing w:before="100" w:beforeAutospacing="1" w:after="100" w:afterAutospacing="1"/>
    </w:pPr>
    <w:rPr>
      <w:sz w:val="24"/>
    </w:rPr>
  </w:style>
  <w:style w:type="table" w:styleId="TableClassic1">
    <w:name w:val="Table Classic 1"/>
    <w:basedOn w:val="TableNormal"/>
    <w:rsid w:val="00240A20"/>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40A20"/>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240A20"/>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Boldunderline2">
    <w:name w:val="Bold/underline"/>
    <w:basedOn w:val="Normal"/>
    <w:autoRedefine/>
    <w:qFormat/>
    <w:rsid w:val="00240A20"/>
    <w:pPr>
      <w:tabs>
        <w:tab w:val="left" w:pos="9450"/>
      </w:tabs>
    </w:pPr>
    <w:rPr>
      <w:rFonts w:eastAsia="SimSun"/>
      <w:b/>
      <w:sz w:val="24"/>
    </w:rPr>
  </w:style>
  <w:style w:type="character" w:customStyle="1" w:styleId="BoldunderlineChar4">
    <w:name w:val="Bold/underline Char"/>
    <w:basedOn w:val="DefaultParagraphFont"/>
    <w:rsid w:val="00240A20"/>
    <w:rPr>
      <w:rFonts w:eastAsia="SimSun"/>
      <w:b/>
      <w:sz w:val="24"/>
      <w:szCs w:val="24"/>
      <w:lang w:val="en-US" w:eastAsia="en-US" w:bidi="ar-SA"/>
    </w:rPr>
  </w:style>
  <w:style w:type="paragraph" w:customStyle="1" w:styleId="TableContents">
    <w:name w:val="Table Contents"/>
    <w:basedOn w:val="Normal"/>
    <w:qFormat/>
    <w:rsid w:val="00240A20"/>
    <w:pPr>
      <w:suppressLineNumbers/>
      <w:tabs>
        <w:tab w:val="left" w:pos="9450"/>
      </w:tabs>
      <w:suppressAutoHyphens/>
    </w:pPr>
    <w:rPr>
      <w:rFonts w:eastAsia="Arial Unicode MS"/>
      <w:kern w:val="1"/>
      <w:sz w:val="24"/>
    </w:rPr>
  </w:style>
  <w:style w:type="paragraph" w:customStyle="1" w:styleId="faketag">
    <w:name w:val="fake tag"/>
    <w:basedOn w:val="Heading1"/>
    <w:qFormat/>
    <w:rsid w:val="00240A20"/>
    <w:pPr>
      <w:tabs>
        <w:tab w:val="left" w:pos="9450"/>
      </w:tabs>
    </w:pPr>
    <w:rPr>
      <w:rFonts w:ascii="Arial Rounded MT Bold" w:eastAsia="Times New Roman" w:hAnsi="Arial Rounded MT Bold" w:cs="Arial"/>
      <w:b w:val="0"/>
      <w:smallCaps/>
    </w:rPr>
  </w:style>
  <w:style w:type="paragraph" w:customStyle="1" w:styleId="Heading1fake">
    <w:name w:val="Heading 1 fake"/>
    <w:basedOn w:val="Normal"/>
    <w:autoRedefine/>
    <w:qFormat/>
    <w:rsid w:val="00240A20"/>
    <w:pPr>
      <w:tabs>
        <w:tab w:val="left" w:pos="9450"/>
      </w:tabs>
      <w:jc w:val="center"/>
    </w:pPr>
    <w:rPr>
      <w:rFonts w:ascii="Verdana" w:hAnsi="Verdana"/>
      <w:sz w:val="24"/>
    </w:rPr>
  </w:style>
  <w:style w:type="paragraph" w:customStyle="1" w:styleId="heading1fake0">
    <w:name w:val="heading 1 fake"/>
    <w:basedOn w:val="Heading1"/>
    <w:autoRedefine/>
    <w:qFormat/>
    <w:rsid w:val="00240A20"/>
    <w:pPr>
      <w:tabs>
        <w:tab w:val="left" w:pos="9450"/>
      </w:tabs>
      <w:outlineLvl w:val="9"/>
    </w:pPr>
    <w:rPr>
      <w:rFonts w:ascii="Verdana" w:eastAsia="Times New Roman" w:hAnsi="Verdana" w:cs="Arial"/>
      <w:smallCaps/>
    </w:rPr>
  </w:style>
  <w:style w:type="paragraph" w:customStyle="1" w:styleId="text1Char">
    <w:name w:val="text1 Char"/>
    <w:basedOn w:val="Normal"/>
    <w:autoRedefine/>
    <w:qFormat/>
    <w:rsid w:val="00240A20"/>
    <w:pPr>
      <w:tabs>
        <w:tab w:val="left" w:pos="9450"/>
      </w:tabs>
    </w:pPr>
    <w:rPr>
      <w:szCs w:val="20"/>
    </w:rPr>
  </w:style>
  <w:style w:type="character" w:customStyle="1" w:styleId="textCharChar1">
    <w:name w:val="text Char Char1"/>
    <w:basedOn w:val="DefaultParagraphFont"/>
    <w:rsid w:val="00240A20"/>
    <w:rPr>
      <w:sz w:val="18"/>
      <w:szCs w:val="24"/>
      <w:lang w:val="en-US" w:eastAsia="en-US" w:bidi="ar-SA"/>
    </w:rPr>
  </w:style>
  <w:style w:type="character" w:customStyle="1" w:styleId="text1CharChar">
    <w:name w:val="text1 Char Char"/>
    <w:basedOn w:val="DefaultParagraphFont"/>
    <w:rsid w:val="00240A20"/>
    <w:rPr>
      <w:lang w:val="en-US" w:eastAsia="en-US" w:bidi="ar-SA"/>
    </w:rPr>
  </w:style>
  <w:style w:type="character" w:customStyle="1" w:styleId="textCharChar">
    <w:name w:val="text Char Char"/>
    <w:basedOn w:val="DefaultParagraphFont"/>
    <w:rsid w:val="00240A20"/>
    <w:rPr>
      <w:sz w:val="18"/>
      <w:szCs w:val="24"/>
      <w:lang w:val="en-US" w:eastAsia="en-US" w:bidi="ar-SA"/>
    </w:rPr>
  </w:style>
  <w:style w:type="character" w:customStyle="1" w:styleId="normalloose1">
    <w:name w:val="normalloose1"/>
    <w:basedOn w:val="DefaultParagraphFont"/>
    <w:rsid w:val="00240A20"/>
    <w:rPr>
      <w:sz w:val="20"/>
      <w:szCs w:val="20"/>
    </w:rPr>
  </w:style>
  <w:style w:type="paragraph" w:customStyle="1" w:styleId="printerheadline">
    <w:name w:val="printer_headline"/>
    <w:basedOn w:val="Normal"/>
    <w:qFormat/>
    <w:rsid w:val="00240A20"/>
    <w:pPr>
      <w:tabs>
        <w:tab w:val="left" w:pos="9450"/>
      </w:tabs>
      <w:spacing w:before="100" w:beforeAutospacing="1" w:after="100" w:afterAutospacing="1"/>
    </w:pPr>
    <w:rPr>
      <w:sz w:val="24"/>
    </w:rPr>
  </w:style>
  <w:style w:type="paragraph" w:customStyle="1" w:styleId="help">
    <w:name w:val="help"/>
    <w:basedOn w:val="Normal"/>
    <w:qFormat/>
    <w:rsid w:val="00240A20"/>
    <w:pPr>
      <w:tabs>
        <w:tab w:val="left" w:pos="9450"/>
      </w:tabs>
      <w:spacing w:before="100" w:beforeAutospacing="1" w:after="100" w:afterAutospacing="1"/>
    </w:pPr>
    <w:rPr>
      <w:sz w:val="24"/>
    </w:rPr>
  </w:style>
  <w:style w:type="character" w:customStyle="1" w:styleId="sponsoredadtext">
    <w:name w:val="sponsoredadtext"/>
    <w:basedOn w:val="DefaultParagraphFont"/>
    <w:rsid w:val="00240A20"/>
  </w:style>
  <w:style w:type="character" w:customStyle="1" w:styleId="georgia">
    <w:name w:val="georgia"/>
    <w:basedOn w:val="DefaultParagraphFont"/>
    <w:rsid w:val="00240A20"/>
  </w:style>
  <w:style w:type="character" w:customStyle="1" w:styleId="isdefault">
    <w:name w:val="isdefault"/>
    <w:basedOn w:val="DefaultParagraphFont"/>
    <w:rsid w:val="00240A20"/>
  </w:style>
  <w:style w:type="character" w:customStyle="1" w:styleId="arial">
    <w:name w:val="arial"/>
    <w:basedOn w:val="DefaultParagraphFont"/>
    <w:rsid w:val="00240A20"/>
  </w:style>
  <w:style w:type="character" w:customStyle="1" w:styleId="pipe">
    <w:name w:val="pipe"/>
    <w:basedOn w:val="DefaultParagraphFont"/>
    <w:rsid w:val="00240A20"/>
  </w:style>
  <w:style w:type="paragraph" w:customStyle="1" w:styleId="dtlcomment">
    <w:name w:val="dtlcomment"/>
    <w:basedOn w:val="Normal"/>
    <w:qFormat/>
    <w:rsid w:val="00240A20"/>
    <w:pPr>
      <w:tabs>
        <w:tab w:val="left" w:pos="9450"/>
      </w:tabs>
      <w:spacing w:before="100" w:beforeAutospacing="1" w:after="100" w:afterAutospacing="1"/>
    </w:pPr>
    <w:rPr>
      <w:sz w:val="24"/>
    </w:rPr>
  </w:style>
  <w:style w:type="character" w:customStyle="1" w:styleId="writername">
    <w:name w:val="writername"/>
    <w:basedOn w:val="DefaultParagraphFont"/>
    <w:rsid w:val="00240A20"/>
  </w:style>
  <w:style w:type="character" w:customStyle="1" w:styleId="CharChar18">
    <w:name w:val="Char Char18"/>
    <w:basedOn w:val="DefaultParagraphFont"/>
    <w:rsid w:val="00240A20"/>
    <w:rPr>
      <w:sz w:val="16"/>
      <w:szCs w:val="24"/>
      <w:lang w:val="en-US" w:eastAsia="en-US" w:bidi="ar-SA"/>
    </w:rPr>
  </w:style>
  <w:style w:type="character" w:customStyle="1" w:styleId="CharChar24">
    <w:name w:val="Char Char24"/>
    <w:basedOn w:val="DefaultParagraphFont"/>
    <w:rsid w:val="00240A20"/>
    <w:rPr>
      <w:b/>
      <w:bCs/>
      <w:sz w:val="28"/>
      <w:szCs w:val="28"/>
      <w:lang w:val="en-US" w:eastAsia="en-US" w:bidi="ar-SA"/>
    </w:rPr>
  </w:style>
  <w:style w:type="character" w:customStyle="1" w:styleId="ln2">
    <w:name w:val="ln2"/>
    <w:basedOn w:val="DefaultParagraphFont"/>
    <w:rsid w:val="00240A20"/>
  </w:style>
  <w:style w:type="paragraph" w:customStyle="1" w:styleId="StyleStyle1">
    <w:name w:val="Style Style1 +"/>
    <w:basedOn w:val="Normal"/>
    <w:qFormat/>
    <w:rsid w:val="00240A20"/>
    <w:rPr>
      <w:sz w:val="24"/>
    </w:rPr>
  </w:style>
  <w:style w:type="character" w:customStyle="1" w:styleId="StyleStyle1Char">
    <w:name w:val="Style Style1 + Char"/>
    <w:basedOn w:val="Style1Char"/>
    <w:rsid w:val="00240A20"/>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240A20"/>
  </w:style>
  <w:style w:type="character" w:customStyle="1" w:styleId="CharChar16">
    <w:name w:val="Char Char16"/>
    <w:basedOn w:val="DefaultParagraphFont"/>
    <w:rsid w:val="00240A20"/>
    <w:rPr>
      <w:rFonts w:ascii="Cambria" w:hAnsi="Cambria"/>
      <w:lang w:val="en-US" w:eastAsia="en-US" w:bidi="ar-SA"/>
    </w:rPr>
  </w:style>
  <w:style w:type="character" w:customStyle="1" w:styleId="CharChar15">
    <w:name w:val="Char Char15"/>
    <w:basedOn w:val="CharChar16"/>
    <w:rsid w:val="00240A20"/>
    <w:rPr>
      <w:rFonts w:ascii="Cambria" w:hAnsi="Cambria"/>
      <w:b/>
      <w:bCs/>
      <w:lang w:val="en-US" w:eastAsia="en-US" w:bidi="ar-SA"/>
    </w:rPr>
  </w:style>
  <w:style w:type="character" w:customStyle="1" w:styleId="CharChar14">
    <w:name w:val="Char Char14"/>
    <w:basedOn w:val="DefaultParagraphFont"/>
    <w:rsid w:val="00240A20"/>
    <w:rPr>
      <w:rFonts w:ascii="Tahoma" w:hAnsi="Tahoma" w:cs="Tahoma"/>
      <w:sz w:val="16"/>
      <w:szCs w:val="16"/>
      <w:lang w:val="en-US" w:eastAsia="en-US" w:bidi="ar-SA"/>
    </w:rPr>
  </w:style>
  <w:style w:type="character" w:customStyle="1" w:styleId="CharChar13">
    <w:name w:val="Char Char13"/>
    <w:basedOn w:val="DefaultParagraphFont"/>
    <w:rsid w:val="00240A20"/>
    <w:rPr>
      <w:rFonts w:ascii="Cambria" w:hAnsi="Cambria"/>
      <w:lang w:val="en-US" w:eastAsia="en-US" w:bidi="ar-SA"/>
    </w:rPr>
  </w:style>
  <w:style w:type="paragraph" w:customStyle="1" w:styleId="normalChar1">
    <w:name w:val="normal Char"/>
    <w:basedOn w:val="Normal"/>
    <w:qFormat/>
    <w:rsid w:val="00240A20"/>
  </w:style>
  <w:style w:type="character" w:customStyle="1" w:styleId="cardtextsmallCharChar">
    <w:name w:val="card text small Char Char"/>
    <w:basedOn w:val="DefaultParagraphFont"/>
    <w:rsid w:val="00240A20"/>
    <w:rPr>
      <w:rFonts w:ascii="Arial Narrow" w:hAnsi="Arial Narrow" w:cs="Times New Roman"/>
      <w:sz w:val="16"/>
    </w:rPr>
  </w:style>
  <w:style w:type="character" w:customStyle="1" w:styleId="reportbody1">
    <w:name w:val="reportbody1"/>
    <w:basedOn w:val="DefaultParagraphFont"/>
    <w:rsid w:val="00240A20"/>
    <w:rPr>
      <w:rFonts w:ascii="Tahoma" w:hAnsi="Tahoma" w:cs="Tahoma" w:hint="default"/>
      <w:color w:val="000000"/>
      <w:sz w:val="14"/>
      <w:szCs w:val="14"/>
    </w:rPr>
  </w:style>
  <w:style w:type="character" w:customStyle="1" w:styleId="TagChar4">
    <w:name w:val="Tag Char4"/>
    <w:basedOn w:val="DefaultParagraphFont"/>
    <w:rsid w:val="00240A20"/>
    <w:rPr>
      <w:b/>
      <w:sz w:val="26"/>
      <w:szCs w:val="24"/>
      <w:lang w:val="en-US" w:eastAsia="en-US" w:bidi="ar-SA"/>
    </w:rPr>
  </w:style>
  <w:style w:type="paragraph" w:customStyle="1" w:styleId="SmallTextGaramond">
    <w:name w:val="Small Text Garamond"/>
    <w:basedOn w:val="Normal"/>
    <w:qFormat/>
    <w:rsid w:val="00240A20"/>
    <w:pPr>
      <w:suppressAutoHyphens/>
      <w:contextualSpacing/>
    </w:pPr>
    <w:rPr>
      <w:rFonts w:ascii="Garamond" w:hAnsi="Garamond"/>
      <w:szCs w:val="18"/>
    </w:rPr>
  </w:style>
  <w:style w:type="paragraph" w:customStyle="1" w:styleId="Taglines">
    <w:name w:val="Taglines"/>
    <w:basedOn w:val="Heading2"/>
    <w:qFormat/>
    <w:rsid w:val="00240A20"/>
    <w:pPr>
      <w:suppressAutoHyphens/>
      <w:spacing w:before="240"/>
      <w:contextualSpacing/>
    </w:pPr>
    <w:rPr>
      <w:rFonts w:eastAsia="Calibri" w:cs="Arial"/>
      <w:b w:val="0"/>
      <w:iCs/>
      <w:caps/>
      <w:szCs w:val="22"/>
    </w:rPr>
  </w:style>
  <w:style w:type="character" w:customStyle="1" w:styleId="TaglinesChar">
    <w:name w:val="Taglines Char"/>
    <w:basedOn w:val="DefaultParagraphFont"/>
    <w:rsid w:val="00240A20"/>
    <w:rPr>
      <w:rFonts w:cs="Arial"/>
      <w:bCs/>
      <w:iCs/>
      <w:szCs w:val="22"/>
      <w:lang w:val="en-US" w:eastAsia="en-US" w:bidi="ar-SA"/>
    </w:rPr>
  </w:style>
  <w:style w:type="paragraph" w:customStyle="1" w:styleId="listterm">
    <w:name w:val="listterm"/>
    <w:basedOn w:val="Normal"/>
    <w:qFormat/>
    <w:rsid w:val="00240A20"/>
    <w:pPr>
      <w:spacing w:before="100" w:beforeAutospacing="1" w:after="100" w:afterAutospacing="1"/>
    </w:pPr>
    <w:rPr>
      <w:sz w:val="24"/>
    </w:rPr>
  </w:style>
  <w:style w:type="character" w:customStyle="1" w:styleId="WW8Num2z0">
    <w:name w:val="WW8Num2z0"/>
    <w:rsid w:val="00240A20"/>
    <w:rPr>
      <w:rFonts w:ascii="Garamond" w:hAnsi="Garamond"/>
    </w:rPr>
  </w:style>
  <w:style w:type="character" w:customStyle="1" w:styleId="WW8Num3z0">
    <w:name w:val="WW8Num3z0"/>
    <w:rsid w:val="00240A20"/>
    <w:rPr>
      <w:rFonts w:ascii="Garamond" w:hAnsi="Garamond"/>
    </w:rPr>
  </w:style>
  <w:style w:type="character" w:customStyle="1" w:styleId="WW8Num4z1">
    <w:name w:val="WW8Num4z1"/>
    <w:rsid w:val="00240A20"/>
    <w:rPr>
      <w:rFonts w:ascii="Garamond" w:hAnsi="Garamond"/>
    </w:rPr>
  </w:style>
  <w:style w:type="character" w:customStyle="1" w:styleId="WW8Num5z0">
    <w:name w:val="WW8Num5z0"/>
    <w:rsid w:val="00240A20"/>
    <w:rPr>
      <w:rFonts w:ascii="Garamond" w:hAnsi="Garamond"/>
    </w:rPr>
  </w:style>
  <w:style w:type="character" w:customStyle="1" w:styleId="WW8Num6z0">
    <w:name w:val="WW8Num6z0"/>
    <w:rsid w:val="00240A20"/>
    <w:rPr>
      <w:rFonts w:ascii="Symbol" w:hAnsi="Symbol"/>
    </w:rPr>
  </w:style>
  <w:style w:type="character" w:customStyle="1" w:styleId="WW8Num7z0">
    <w:name w:val="WW8Num7z0"/>
    <w:rsid w:val="00240A20"/>
    <w:rPr>
      <w:rFonts w:ascii="Symbol" w:hAnsi="Symbol"/>
    </w:rPr>
  </w:style>
  <w:style w:type="character" w:customStyle="1" w:styleId="WW8Num8z0">
    <w:name w:val="WW8Num8z0"/>
    <w:rsid w:val="00240A20"/>
    <w:rPr>
      <w:rFonts w:ascii="Symbol" w:hAnsi="Symbol"/>
    </w:rPr>
  </w:style>
  <w:style w:type="character" w:customStyle="1" w:styleId="WW8Num9z0">
    <w:name w:val="WW8Num9z0"/>
    <w:rsid w:val="00240A20"/>
    <w:rPr>
      <w:rFonts w:ascii="Symbol" w:hAnsi="Symbol"/>
    </w:rPr>
  </w:style>
  <w:style w:type="character" w:customStyle="1" w:styleId="WW8Num10z0">
    <w:name w:val="WW8Num10z0"/>
    <w:rsid w:val="00240A20"/>
    <w:rPr>
      <w:rFonts w:ascii="Garamond" w:hAnsi="Garamond"/>
    </w:rPr>
  </w:style>
  <w:style w:type="character" w:customStyle="1" w:styleId="WW8Num11z1">
    <w:name w:val="WW8Num11z1"/>
    <w:rsid w:val="00240A20"/>
    <w:rPr>
      <w:rFonts w:ascii="Garamond" w:hAnsi="Garamond"/>
    </w:rPr>
  </w:style>
  <w:style w:type="character" w:customStyle="1" w:styleId="Absatz-Standardschriftart">
    <w:name w:val="Absatz-Standardschriftart"/>
    <w:rsid w:val="00240A20"/>
  </w:style>
  <w:style w:type="character" w:customStyle="1" w:styleId="WW-Absatz-Standardschriftart">
    <w:name w:val="WW-Absatz-Standardschriftart"/>
    <w:rsid w:val="00240A20"/>
  </w:style>
  <w:style w:type="character" w:customStyle="1" w:styleId="WW-Absatz-Standardschriftart1">
    <w:name w:val="WW-Absatz-Standardschriftart1"/>
    <w:rsid w:val="00240A20"/>
  </w:style>
  <w:style w:type="character" w:customStyle="1" w:styleId="EndnoteCharacters">
    <w:name w:val="Endnote Characters"/>
    <w:basedOn w:val="DefaultParagraphFont"/>
    <w:rsid w:val="00240A20"/>
    <w:rPr>
      <w:position w:val="0"/>
      <w:sz w:val="24"/>
      <w:vertAlign w:val="baseline"/>
    </w:rPr>
  </w:style>
  <w:style w:type="character" w:customStyle="1" w:styleId="WW8Num1z0">
    <w:name w:val="WW8Num1z0"/>
    <w:rsid w:val="00240A20"/>
    <w:rPr>
      <w:rFonts w:ascii="Symbol" w:hAnsi="Symbol"/>
    </w:rPr>
  </w:style>
  <w:style w:type="character" w:customStyle="1" w:styleId="WW8Num1z2">
    <w:name w:val="WW8Num1z2"/>
    <w:rsid w:val="00240A20"/>
    <w:rPr>
      <w:rFonts w:ascii="Courier New" w:hAnsi="Courier New"/>
    </w:rPr>
  </w:style>
  <w:style w:type="character" w:customStyle="1" w:styleId="WW8Num1z3">
    <w:name w:val="WW8Num1z3"/>
    <w:rsid w:val="00240A20"/>
    <w:rPr>
      <w:rFonts w:ascii="Wingdings" w:hAnsi="Wingdings"/>
    </w:rPr>
  </w:style>
  <w:style w:type="character" w:customStyle="1" w:styleId="WW8Num11z0">
    <w:name w:val="WW8Num11z0"/>
    <w:rsid w:val="00240A20"/>
    <w:rPr>
      <w:rFonts w:ascii="Symbol" w:hAnsi="Symbol"/>
    </w:rPr>
  </w:style>
  <w:style w:type="character" w:customStyle="1" w:styleId="WW8Num83z0">
    <w:name w:val="WW8Num83z0"/>
    <w:rsid w:val="00240A20"/>
    <w:rPr>
      <w:rFonts w:ascii="Symbol" w:hAnsi="Symbol"/>
    </w:rPr>
  </w:style>
  <w:style w:type="character" w:customStyle="1" w:styleId="WW8Num83z1">
    <w:name w:val="WW8Num83z1"/>
    <w:rsid w:val="00240A20"/>
    <w:rPr>
      <w:rFonts w:ascii="Courier New" w:hAnsi="Courier New"/>
    </w:rPr>
  </w:style>
  <w:style w:type="character" w:customStyle="1" w:styleId="WW8Num83z2">
    <w:name w:val="WW8Num83z2"/>
    <w:rsid w:val="00240A20"/>
    <w:rPr>
      <w:rFonts w:ascii="Wingdings" w:hAnsi="Wingdings"/>
    </w:rPr>
  </w:style>
  <w:style w:type="character" w:customStyle="1" w:styleId="WW8Num89z0">
    <w:name w:val="WW8Num89z0"/>
    <w:rsid w:val="00240A20"/>
    <w:rPr>
      <w:rFonts w:ascii="Symbol" w:hAnsi="Symbol"/>
      <w:sz w:val="20"/>
    </w:rPr>
  </w:style>
  <w:style w:type="character" w:customStyle="1" w:styleId="WW8Num90z0">
    <w:name w:val="WW8Num90z0"/>
    <w:rsid w:val="00240A20"/>
    <w:rPr>
      <w:rFonts w:ascii="Times New Roman" w:eastAsia="Times New Roman" w:hAnsi="Times New Roman" w:cs="Times New Roman"/>
    </w:rPr>
  </w:style>
  <w:style w:type="character" w:customStyle="1" w:styleId="WW8Num92z0">
    <w:name w:val="WW8Num92z0"/>
    <w:rsid w:val="00240A20"/>
    <w:rPr>
      <w:rFonts w:ascii="Symbol" w:eastAsia="Times New Roman" w:hAnsi="Symbol"/>
    </w:rPr>
  </w:style>
  <w:style w:type="character" w:customStyle="1" w:styleId="WW8Num92z1">
    <w:name w:val="WW8Num92z1"/>
    <w:rsid w:val="00240A20"/>
    <w:rPr>
      <w:rFonts w:ascii="Courier New" w:hAnsi="Courier New"/>
    </w:rPr>
  </w:style>
  <w:style w:type="character" w:customStyle="1" w:styleId="WW8Num92z2">
    <w:name w:val="WW8Num92z2"/>
    <w:rsid w:val="00240A20"/>
    <w:rPr>
      <w:rFonts w:ascii="Wingdings" w:hAnsi="Wingdings"/>
    </w:rPr>
  </w:style>
  <w:style w:type="character" w:customStyle="1" w:styleId="WW8Num92z3">
    <w:name w:val="WW8Num92z3"/>
    <w:rsid w:val="00240A20"/>
    <w:rPr>
      <w:rFonts w:ascii="Symbol" w:hAnsi="Symbol"/>
    </w:rPr>
  </w:style>
  <w:style w:type="character" w:customStyle="1" w:styleId="WW8Num96z0">
    <w:name w:val="WW8Num96z0"/>
    <w:rsid w:val="00240A20"/>
    <w:rPr>
      <w:rFonts w:ascii="Symbol" w:hAnsi="Symbol"/>
      <w:sz w:val="20"/>
    </w:rPr>
  </w:style>
  <w:style w:type="character" w:customStyle="1" w:styleId="WW8Num96z1">
    <w:name w:val="WW8Num96z1"/>
    <w:rsid w:val="00240A20"/>
    <w:rPr>
      <w:rFonts w:ascii="Courier New" w:hAnsi="Courier New"/>
      <w:sz w:val="20"/>
    </w:rPr>
  </w:style>
  <w:style w:type="character" w:customStyle="1" w:styleId="WW8Num96z2">
    <w:name w:val="WW8Num96z2"/>
    <w:rsid w:val="00240A20"/>
    <w:rPr>
      <w:rFonts w:ascii="Wingdings" w:hAnsi="Wingdings"/>
      <w:sz w:val="20"/>
    </w:rPr>
  </w:style>
  <w:style w:type="character" w:customStyle="1" w:styleId="WW8Num103z0">
    <w:name w:val="WW8Num103z0"/>
    <w:rsid w:val="00240A20"/>
    <w:rPr>
      <w:rFonts w:ascii="Symbol" w:hAnsi="Symbol"/>
      <w:sz w:val="20"/>
    </w:rPr>
  </w:style>
  <w:style w:type="character" w:customStyle="1" w:styleId="WW8Num103z1">
    <w:name w:val="WW8Num103z1"/>
    <w:rsid w:val="00240A20"/>
    <w:rPr>
      <w:rFonts w:ascii="Courier New" w:hAnsi="Courier New"/>
      <w:sz w:val="20"/>
    </w:rPr>
  </w:style>
  <w:style w:type="character" w:customStyle="1" w:styleId="WW8Num103z2">
    <w:name w:val="WW8Num103z2"/>
    <w:rsid w:val="00240A20"/>
    <w:rPr>
      <w:rFonts w:ascii="Wingdings" w:hAnsi="Wingdings"/>
      <w:sz w:val="20"/>
    </w:rPr>
  </w:style>
  <w:style w:type="character" w:customStyle="1" w:styleId="WW8Num108z0">
    <w:name w:val="WW8Num108z0"/>
    <w:rsid w:val="00240A20"/>
    <w:rPr>
      <w:rFonts w:ascii="Symbol" w:hAnsi="Symbol"/>
      <w:sz w:val="20"/>
    </w:rPr>
  </w:style>
  <w:style w:type="character" w:customStyle="1" w:styleId="WW8Num108z1">
    <w:name w:val="WW8Num108z1"/>
    <w:rsid w:val="00240A20"/>
    <w:rPr>
      <w:rFonts w:ascii="Courier New" w:hAnsi="Courier New"/>
      <w:sz w:val="20"/>
    </w:rPr>
  </w:style>
  <w:style w:type="character" w:customStyle="1" w:styleId="WW8Num108z2">
    <w:name w:val="WW8Num108z2"/>
    <w:rsid w:val="00240A20"/>
    <w:rPr>
      <w:rFonts w:ascii="Wingdings" w:hAnsi="Wingdings"/>
      <w:sz w:val="20"/>
    </w:rPr>
  </w:style>
  <w:style w:type="character" w:customStyle="1" w:styleId="WW8Num109z0">
    <w:name w:val="WW8Num109z0"/>
    <w:rsid w:val="00240A20"/>
    <w:rPr>
      <w:rFonts w:ascii="Symbol" w:eastAsia="Times New Roman" w:hAnsi="Symbol"/>
    </w:rPr>
  </w:style>
  <w:style w:type="character" w:customStyle="1" w:styleId="WW8Num109z1">
    <w:name w:val="WW8Num109z1"/>
    <w:rsid w:val="00240A20"/>
    <w:rPr>
      <w:rFonts w:ascii="Courier New" w:hAnsi="Courier New"/>
    </w:rPr>
  </w:style>
  <w:style w:type="character" w:customStyle="1" w:styleId="WW8Num109z2">
    <w:name w:val="WW8Num109z2"/>
    <w:rsid w:val="00240A20"/>
    <w:rPr>
      <w:rFonts w:ascii="Wingdings" w:hAnsi="Wingdings"/>
    </w:rPr>
  </w:style>
  <w:style w:type="character" w:customStyle="1" w:styleId="WW8Num109z3">
    <w:name w:val="WW8Num109z3"/>
    <w:rsid w:val="00240A20"/>
    <w:rPr>
      <w:rFonts w:ascii="Symbol" w:hAnsi="Symbol"/>
    </w:rPr>
  </w:style>
  <w:style w:type="character" w:customStyle="1" w:styleId="WW8Num111z0">
    <w:name w:val="WW8Num111z0"/>
    <w:rsid w:val="00240A20"/>
    <w:rPr>
      <w:rFonts w:ascii="Symbol" w:hAnsi="Symbol"/>
      <w:sz w:val="20"/>
    </w:rPr>
  </w:style>
  <w:style w:type="character" w:customStyle="1" w:styleId="WW8Num111z1">
    <w:name w:val="WW8Num111z1"/>
    <w:rsid w:val="00240A20"/>
    <w:rPr>
      <w:rFonts w:ascii="Courier New" w:hAnsi="Courier New"/>
      <w:sz w:val="20"/>
    </w:rPr>
  </w:style>
  <w:style w:type="character" w:customStyle="1" w:styleId="WW8Num111z2">
    <w:name w:val="WW8Num111z2"/>
    <w:rsid w:val="00240A20"/>
    <w:rPr>
      <w:rFonts w:ascii="Wingdings" w:hAnsi="Wingdings"/>
      <w:sz w:val="20"/>
    </w:rPr>
  </w:style>
  <w:style w:type="character" w:customStyle="1" w:styleId="WW8Num117z0">
    <w:name w:val="WW8Num117z0"/>
    <w:rsid w:val="00240A20"/>
    <w:rPr>
      <w:rFonts w:ascii="Symbol" w:eastAsia="Times New Roman" w:hAnsi="Symbol"/>
    </w:rPr>
  </w:style>
  <w:style w:type="character" w:customStyle="1" w:styleId="WW8Num117z1">
    <w:name w:val="WW8Num117z1"/>
    <w:rsid w:val="00240A20"/>
    <w:rPr>
      <w:rFonts w:ascii="Courier New" w:hAnsi="Courier New"/>
    </w:rPr>
  </w:style>
  <w:style w:type="character" w:customStyle="1" w:styleId="WW8Num117z2">
    <w:name w:val="WW8Num117z2"/>
    <w:rsid w:val="00240A20"/>
    <w:rPr>
      <w:rFonts w:ascii="Wingdings" w:hAnsi="Wingdings"/>
    </w:rPr>
  </w:style>
  <w:style w:type="character" w:customStyle="1" w:styleId="WW8Num117z3">
    <w:name w:val="WW8Num117z3"/>
    <w:rsid w:val="00240A20"/>
    <w:rPr>
      <w:rFonts w:ascii="Symbol" w:hAnsi="Symbol"/>
    </w:rPr>
  </w:style>
  <w:style w:type="character" w:customStyle="1" w:styleId="WW8Num126z0">
    <w:name w:val="WW8Num126z0"/>
    <w:rsid w:val="00240A20"/>
    <w:rPr>
      <w:rFonts w:ascii="Symbol" w:eastAsia="SimSun" w:hAnsi="Symbol"/>
    </w:rPr>
  </w:style>
  <w:style w:type="character" w:customStyle="1" w:styleId="WW8Num126z1">
    <w:name w:val="WW8Num126z1"/>
    <w:rsid w:val="00240A20"/>
    <w:rPr>
      <w:rFonts w:ascii="Courier New" w:hAnsi="Courier New"/>
    </w:rPr>
  </w:style>
  <w:style w:type="character" w:customStyle="1" w:styleId="WW8Num126z2">
    <w:name w:val="WW8Num126z2"/>
    <w:rsid w:val="00240A20"/>
    <w:rPr>
      <w:rFonts w:ascii="Wingdings" w:hAnsi="Wingdings"/>
    </w:rPr>
  </w:style>
  <w:style w:type="character" w:customStyle="1" w:styleId="WW8Num126z3">
    <w:name w:val="WW8Num126z3"/>
    <w:rsid w:val="00240A20"/>
    <w:rPr>
      <w:rFonts w:ascii="Symbol" w:hAnsi="Symbol"/>
    </w:rPr>
  </w:style>
  <w:style w:type="character" w:customStyle="1" w:styleId="WW8Num128z0">
    <w:name w:val="WW8Num128z0"/>
    <w:rsid w:val="00240A20"/>
    <w:rPr>
      <w:rFonts w:ascii="Symbol" w:eastAsia="Times New Roman" w:hAnsi="Symbol"/>
    </w:rPr>
  </w:style>
  <w:style w:type="character" w:customStyle="1" w:styleId="WW8Num128z1">
    <w:name w:val="WW8Num128z1"/>
    <w:rsid w:val="00240A20"/>
    <w:rPr>
      <w:rFonts w:ascii="Courier New" w:hAnsi="Courier New"/>
    </w:rPr>
  </w:style>
  <w:style w:type="character" w:customStyle="1" w:styleId="WW8Num128z2">
    <w:name w:val="WW8Num128z2"/>
    <w:rsid w:val="00240A20"/>
    <w:rPr>
      <w:rFonts w:ascii="Wingdings" w:hAnsi="Wingdings"/>
    </w:rPr>
  </w:style>
  <w:style w:type="character" w:customStyle="1" w:styleId="WW8Num128z3">
    <w:name w:val="WW8Num128z3"/>
    <w:rsid w:val="00240A20"/>
    <w:rPr>
      <w:rFonts w:ascii="Symbol" w:hAnsi="Symbol"/>
    </w:rPr>
  </w:style>
  <w:style w:type="character" w:customStyle="1" w:styleId="WW8Num138z0">
    <w:name w:val="WW8Num138z0"/>
    <w:rsid w:val="00240A20"/>
    <w:rPr>
      <w:rFonts w:ascii="Times-Italic" w:eastAsia="Times New Roman" w:hAnsi="Times-Italic"/>
    </w:rPr>
  </w:style>
  <w:style w:type="character" w:customStyle="1" w:styleId="WW8Num138z1">
    <w:name w:val="WW8Num138z1"/>
    <w:rsid w:val="00240A20"/>
    <w:rPr>
      <w:rFonts w:ascii="Courier New" w:hAnsi="Courier New"/>
    </w:rPr>
  </w:style>
  <w:style w:type="character" w:customStyle="1" w:styleId="WW8Num138z2">
    <w:name w:val="WW8Num138z2"/>
    <w:rsid w:val="00240A20"/>
    <w:rPr>
      <w:rFonts w:ascii="Wingdings" w:hAnsi="Wingdings"/>
    </w:rPr>
  </w:style>
  <w:style w:type="character" w:customStyle="1" w:styleId="WW8Num138z3">
    <w:name w:val="WW8Num138z3"/>
    <w:rsid w:val="00240A20"/>
    <w:rPr>
      <w:rFonts w:ascii="Symbol" w:hAnsi="Symbol"/>
    </w:rPr>
  </w:style>
  <w:style w:type="character" w:customStyle="1" w:styleId="WW8Num143z0">
    <w:name w:val="WW8Num143z0"/>
    <w:rsid w:val="00240A20"/>
    <w:rPr>
      <w:rFonts w:ascii="Times New Roman" w:eastAsia="Times New Roman" w:hAnsi="Times New Roman" w:cs="Times New Roman"/>
    </w:rPr>
  </w:style>
  <w:style w:type="character" w:customStyle="1" w:styleId="WW8Num148z0">
    <w:name w:val="WW8Num148z0"/>
    <w:rsid w:val="00240A20"/>
    <w:rPr>
      <w:rFonts w:ascii="Symbol" w:hAnsi="Symbol"/>
      <w:sz w:val="20"/>
    </w:rPr>
  </w:style>
  <w:style w:type="character" w:customStyle="1" w:styleId="WW8Num148z1">
    <w:name w:val="WW8Num148z1"/>
    <w:rsid w:val="00240A20"/>
    <w:rPr>
      <w:rFonts w:ascii="Courier New" w:hAnsi="Courier New"/>
      <w:sz w:val="20"/>
    </w:rPr>
  </w:style>
  <w:style w:type="character" w:customStyle="1" w:styleId="WW8Num148z2">
    <w:name w:val="WW8Num148z2"/>
    <w:rsid w:val="00240A20"/>
    <w:rPr>
      <w:rFonts w:ascii="Wingdings" w:hAnsi="Wingdings"/>
      <w:sz w:val="20"/>
    </w:rPr>
  </w:style>
  <w:style w:type="character" w:customStyle="1" w:styleId="WW8Num151z0">
    <w:name w:val="WW8Num151z0"/>
    <w:rsid w:val="00240A20"/>
    <w:rPr>
      <w:rFonts w:ascii="Times New Roman" w:eastAsia="Times New Roman" w:hAnsi="Times New Roman" w:cs="Times New Roman"/>
    </w:rPr>
  </w:style>
  <w:style w:type="character" w:customStyle="1" w:styleId="WW8Num152z0">
    <w:name w:val="WW8Num152z0"/>
    <w:rsid w:val="00240A20"/>
    <w:rPr>
      <w:rFonts w:ascii="Symbol" w:hAnsi="Symbol"/>
      <w:sz w:val="20"/>
    </w:rPr>
  </w:style>
  <w:style w:type="character" w:customStyle="1" w:styleId="WW8Num152z1">
    <w:name w:val="WW8Num152z1"/>
    <w:rsid w:val="00240A20"/>
    <w:rPr>
      <w:rFonts w:ascii="Courier New" w:hAnsi="Courier New"/>
      <w:sz w:val="20"/>
    </w:rPr>
  </w:style>
  <w:style w:type="character" w:customStyle="1" w:styleId="WW8Num152z2">
    <w:name w:val="WW8Num152z2"/>
    <w:rsid w:val="00240A20"/>
    <w:rPr>
      <w:rFonts w:ascii="Wingdings" w:hAnsi="Wingdings"/>
      <w:sz w:val="20"/>
    </w:rPr>
  </w:style>
  <w:style w:type="character" w:customStyle="1" w:styleId="WW8Num153z0">
    <w:name w:val="WW8Num153z0"/>
    <w:rsid w:val="00240A20"/>
    <w:rPr>
      <w:sz w:val="24"/>
    </w:rPr>
  </w:style>
  <w:style w:type="character" w:customStyle="1" w:styleId="WW8Num155z0">
    <w:name w:val="WW8Num155z0"/>
    <w:rsid w:val="00240A20"/>
    <w:rPr>
      <w:rFonts w:ascii="Times New Roman" w:eastAsia="Times New Roman" w:hAnsi="Times New Roman" w:cs="Times New Roman"/>
    </w:rPr>
  </w:style>
  <w:style w:type="character" w:customStyle="1" w:styleId="WW8Num157z0">
    <w:name w:val="WW8Num157z0"/>
    <w:rsid w:val="00240A20"/>
    <w:rPr>
      <w:rFonts w:ascii="Symbol" w:hAnsi="Symbol"/>
      <w:sz w:val="20"/>
    </w:rPr>
  </w:style>
  <w:style w:type="character" w:customStyle="1" w:styleId="WW8Num157z1">
    <w:name w:val="WW8Num157z1"/>
    <w:rsid w:val="00240A20"/>
    <w:rPr>
      <w:rFonts w:ascii="Courier New" w:hAnsi="Courier New"/>
      <w:sz w:val="20"/>
    </w:rPr>
  </w:style>
  <w:style w:type="character" w:customStyle="1" w:styleId="WW8Num157z2">
    <w:name w:val="WW8Num157z2"/>
    <w:rsid w:val="00240A20"/>
    <w:rPr>
      <w:rFonts w:ascii="Wingdings" w:hAnsi="Wingdings"/>
      <w:sz w:val="20"/>
    </w:rPr>
  </w:style>
  <w:style w:type="character" w:customStyle="1" w:styleId="WW8Num163z0">
    <w:name w:val="WW8Num163z0"/>
    <w:rsid w:val="00240A20"/>
    <w:rPr>
      <w:rFonts w:ascii="Symbol" w:hAnsi="Symbol"/>
      <w:sz w:val="20"/>
    </w:rPr>
  </w:style>
  <w:style w:type="character" w:customStyle="1" w:styleId="WW8Num163z1">
    <w:name w:val="WW8Num163z1"/>
    <w:rsid w:val="00240A20"/>
    <w:rPr>
      <w:rFonts w:ascii="Courier New" w:hAnsi="Courier New"/>
      <w:sz w:val="20"/>
    </w:rPr>
  </w:style>
  <w:style w:type="character" w:customStyle="1" w:styleId="WW8Num163z2">
    <w:name w:val="WW8Num163z2"/>
    <w:rsid w:val="00240A20"/>
    <w:rPr>
      <w:rFonts w:ascii="Wingdings" w:hAnsi="Wingdings"/>
      <w:sz w:val="20"/>
    </w:rPr>
  </w:style>
  <w:style w:type="character" w:customStyle="1" w:styleId="WW8Num170z0">
    <w:name w:val="WW8Num170z0"/>
    <w:rsid w:val="00240A20"/>
    <w:rPr>
      <w:rFonts w:ascii="Symbol" w:eastAsia="Times New Roman" w:hAnsi="Symbol"/>
    </w:rPr>
  </w:style>
  <w:style w:type="character" w:customStyle="1" w:styleId="WW8Num170z1">
    <w:name w:val="WW8Num170z1"/>
    <w:rsid w:val="00240A20"/>
    <w:rPr>
      <w:rFonts w:ascii="Courier New" w:hAnsi="Courier New"/>
    </w:rPr>
  </w:style>
  <w:style w:type="character" w:customStyle="1" w:styleId="WW8Num170z2">
    <w:name w:val="WW8Num170z2"/>
    <w:rsid w:val="00240A20"/>
    <w:rPr>
      <w:rFonts w:ascii="Wingdings" w:hAnsi="Wingdings"/>
    </w:rPr>
  </w:style>
  <w:style w:type="character" w:customStyle="1" w:styleId="WW8Num170z3">
    <w:name w:val="WW8Num170z3"/>
    <w:rsid w:val="00240A20"/>
    <w:rPr>
      <w:rFonts w:ascii="Symbol" w:hAnsi="Symbol"/>
    </w:rPr>
  </w:style>
  <w:style w:type="character" w:customStyle="1" w:styleId="WW8Num177z0">
    <w:name w:val="WW8Num177z0"/>
    <w:rsid w:val="00240A20"/>
    <w:rPr>
      <w:rFonts w:ascii="Symbol" w:hAnsi="Symbol"/>
      <w:sz w:val="20"/>
    </w:rPr>
  </w:style>
  <w:style w:type="character" w:customStyle="1" w:styleId="WW8Num177z1">
    <w:name w:val="WW8Num177z1"/>
    <w:rsid w:val="00240A20"/>
    <w:rPr>
      <w:rFonts w:ascii="Courier New" w:hAnsi="Courier New"/>
      <w:sz w:val="20"/>
    </w:rPr>
  </w:style>
  <w:style w:type="character" w:customStyle="1" w:styleId="WW8Num177z2">
    <w:name w:val="WW8Num177z2"/>
    <w:rsid w:val="00240A20"/>
    <w:rPr>
      <w:rFonts w:ascii="Wingdings" w:hAnsi="Wingdings"/>
      <w:sz w:val="20"/>
    </w:rPr>
  </w:style>
  <w:style w:type="character" w:customStyle="1" w:styleId="WW8Num181z0">
    <w:name w:val="WW8Num181z0"/>
    <w:rsid w:val="00240A20"/>
    <w:rPr>
      <w:rFonts w:ascii="Symbol" w:eastAsia="Times New Roman" w:hAnsi="Symbol"/>
    </w:rPr>
  </w:style>
  <w:style w:type="character" w:customStyle="1" w:styleId="WW8Num181z1">
    <w:name w:val="WW8Num181z1"/>
    <w:rsid w:val="00240A20"/>
    <w:rPr>
      <w:rFonts w:ascii="Courier New" w:hAnsi="Courier New"/>
    </w:rPr>
  </w:style>
  <w:style w:type="character" w:customStyle="1" w:styleId="WW8Num181z2">
    <w:name w:val="WW8Num181z2"/>
    <w:rsid w:val="00240A20"/>
    <w:rPr>
      <w:rFonts w:ascii="Wingdings" w:hAnsi="Wingdings"/>
    </w:rPr>
  </w:style>
  <w:style w:type="character" w:customStyle="1" w:styleId="WW8Num181z3">
    <w:name w:val="WW8Num181z3"/>
    <w:rsid w:val="00240A20"/>
    <w:rPr>
      <w:rFonts w:ascii="Symbol" w:hAnsi="Symbol"/>
    </w:rPr>
  </w:style>
  <w:style w:type="character" w:customStyle="1" w:styleId="WW8Num185z0">
    <w:name w:val="WW8Num185z0"/>
    <w:rsid w:val="00240A20"/>
    <w:rPr>
      <w:rFonts w:ascii="Symbol" w:eastAsia="Times New Roman" w:hAnsi="Symbol"/>
    </w:rPr>
  </w:style>
  <w:style w:type="character" w:customStyle="1" w:styleId="WW8Num185z1">
    <w:name w:val="WW8Num185z1"/>
    <w:rsid w:val="00240A20"/>
    <w:rPr>
      <w:rFonts w:ascii="Courier New" w:hAnsi="Courier New"/>
    </w:rPr>
  </w:style>
  <w:style w:type="character" w:customStyle="1" w:styleId="WW8Num185z2">
    <w:name w:val="WW8Num185z2"/>
    <w:rsid w:val="00240A20"/>
    <w:rPr>
      <w:rFonts w:ascii="Wingdings" w:hAnsi="Wingdings"/>
    </w:rPr>
  </w:style>
  <w:style w:type="character" w:customStyle="1" w:styleId="WW8Num185z3">
    <w:name w:val="WW8Num185z3"/>
    <w:rsid w:val="00240A20"/>
    <w:rPr>
      <w:rFonts w:ascii="Symbol" w:hAnsi="Symbol"/>
    </w:rPr>
  </w:style>
  <w:style w:type="character" w:customStyle="1" w:styleId="WW8Num186z0">
    <w:name w:val="WW8Num186z0"/>
    <w:rsid w:val="00240A20"/>
    <w:rPr>
      <w:rFonts w:ascii="Symbol" w:hAnsi="Symbol"/>
      <w:sz w:val="20"/>
    </w:rPr>
  </w:style>
  <w:style w:type="character" w:customStyle="1" w:styleId="WW8Num186z1">
    <w:name w:val="WW8Num186z1"/>
    <w:rsid w:val="00240A20"/>
    <w:rPr>
      <w:rFonts w:ascii="Courier New" w:hAnsi="Courier New"/>
      <w:sz w:val="20"/>
    </w:rPr>
  </w:style>
  <w:style w:type="character" w:customStyle="1" w:styleId="WW8Num186z2">
    <w:name w:val="WW8Num186z2"/>
    <w:rsid w:val="00240A20"/>
    <w:rPr>
      <w:rFonts w:ascii="Wingdings" w:hAnsi="Wingdings"/>
      <w:sz w:val="20"/>
    </w:rPr>
  </w:style>
  <w:style w:type="character" w:customStyle="1" w:styleId="WW8Num192z0">
    <w:name w:val="WW8Num192z0"/>
    <w:rsid w:val="00240A20"/>
    <w:rPr>
      <w:rFonts w:ascii="Symbol" w:hAnsi="Symbol"/>
    </w:rPr>
  </w:style>
  <w:style w:type="character" w:customStyle="1" w:styleId="WW8Num192z1">
    <w:name w:val="WW8Num192z1"/>
    <w:rsid w:val="00240A20"/>
    <w:rPr>
      <w:rFonts w:ascii="Courier New" w:hAnsi="Courier New"/>
    </w:rPr>
  </w:style>
  <w:style w:type="character" w:customStyle="1" w:styleId="WW8Num192z2">
    <w:name w:val="WW8Num192z2"/>
    <w:rsid w:val="00240A20"/>
    <w:rPr>
      <w:rFonts w:ascii="Wingdings" w:hAnsi="Wingdings"/>
    </w:rPr>
  </w:style>
  <w:style w:type="character" w:customStyle="1" w:styleId="WW8Num194z0">
    <w:name w:val="WW8Num194z0"/>
    <w:rsid w:val="00240A20"/>
    <w:rPr>
      <w:rFonts w:ascii="Times-Roman" w:eastAsia="Times New Roman" w:hAnsi="Times-Roman"/>
      <w:i w:val="0"/>
    </w:rPr>
  </w:style>
  <w:style w:type="character" w:customStyle="1" w:styleId="WW8Num194z1">
    <w:name w:val="WW8Num194z1"/>
    <w:rsid w:val="00240A20"/>
    <w:rPr>
      <w:rFonts w:ascii="Courier New" w:hAnsi="Courier New"/>
    </w:rPr>
  </w:style>
  <w:style w:type="character" w:customStyle="1" w:styleId="WW8Num194z2">
    <w:name w:val="WW8Num194z2"/>
    <w:rsid w:val="00240A20"/>
    <w:rPr>
      <w:rFonts w:ascii="Wingdings" w:hAnsi="Wingdings"/>
    </w:rPr>
  </w:style>
  <w:style w:type="character" w:customStyle="1" w:styleId="WW8Num194z3">
    <w:name w:val="WW8Num194z3"/>
    <w:rsid w:val="00240A20"/>
    <w:rPr>
      <w:rFonts w:ascii="Symbol" w:hAnsi="Symbol"/>
    </w:rPr>
  </w:style>
  <w:style w:type="character" w:customStyle="1" w:styleId="WW8Num203z0">
    <w:name w:val="WW8Num203z0"/>
    <w:rsid w:val="00240A20"/>
    <w:rPr>
      <w:rFonts w:ascii="Wingdings" w:eastAsia="Times New Roman" w:hAnsi="Wingdings"/>
    </w:rPr>
  </w:style>
  <w:style w:type="character" w:customStyle="1" w:styleId="WW8Num203z1">
    <w:name w:val="WW8Num203z1"/>
    <w:rsid w:val="00240A20"/>
    <w:rPr>
      <w:rFonts w:ascii="Courier New" w:hAnsi="Courier New"/>
    </w:rPr>
  </w:style>
  <w:style w:type="character" w:customStyle="1" w:styleId="WW8Num203z2">
    <w:name w:val="WW8Num203z2"/>
    <w:rsid w:val="00240A20"/>
    <w:rPr>
      <w:rFonts w:ascii="Wingdings" w:hAnsi="Wingdings"/>
    </w:rPr>
  </w:style>
  <w:style w:type="character" w:customStyle="1" w:styleId="WW8Num203z3">
    <w:name w:val="WW8Num203z3"/>
    <w:rsid w:val="00240A20"/>
    <w:rPr>
      <w:rFonts w:ascii="Symbol" w:hAnsi="Symbol"/>
    </w:rPr>
  </w:style>
  <w:style w:type="character" w:customStyle="1" w:styleId="WW8Num204z1">
    <w:name w:val="WW8Num204z1"/>
    <w:rsid w:val="00240A20"/>
    <w:rPr>
      <w:b/>
    </w:rPr>
  </w:style>
  <w:style w:type="character" w:customStyle="1" w:styleId="WW8Num206z0">
    <w:name w:val="WW8Num206z0"/>
    <w:rsid w:val="00240A20"/>
    <w:rPr>
      <w:rFonts w:ascii="Symbol" w:eastAsia="Times New Roman" w:hAnsi="Symbol"/>
    </w:rPr>
  </w:style>
  <w:style w:type="character" w:customStyle="1" w:styleId="WW8Num206z1">
    <w:name w:val="WW8Num206z1"/>
    <w:rsid w:val="00240A20"/>
    <w:rPr>
      <w:rFonts w:ascii="Courier New" w:hAnsi="Courier New"/>
    </w:rPr>
  </w:style>
  <w:style w:type="character" w:customStyle="1" w:styleId="WW8Num206z2">
    <w:name w:val="WW8Num206z2"/>
    <w:rsid w:val="00240A20"/>
    <w:rPr>
      <w:rFonts w:ascii="Wingdings" w:hAnsi="Wingdings"/>
    </w:rPr>
  </w:style>
  <w:style w:type="character" w:customStyle="1" w:styleId="WW8Num206z3">
    <w:name w:val="WW8Num206z3"/>
    <w:rsid w:val="00240A20"/>
    <w:rPr>
      <w:rFonts w:ascii="Symbol" w:hAnsi="Symbol"/>
    </w:rPr>
  </w:style>
  <w:style w:type="character" w:customStyle="1" w:styleId="WW8Num207z0">
    <w:name w:val="WW8Num207z0"/>
    <w:rsid w:val="00240A20"/>
    <w:rPr>
      <w:rFonts w:ascii="Symbol" w:hAnsi="Symbol"/>
      <w:sz w:val="20"/>
    </w:rPr>
  </w:style>
  <w:style w:type="character" w:customStyle="1" w:styleId="WW8Num213z0">
    <w:name w:val="WW8Num213z0"/>
    <w:rsid w:val="00240A20"/>
    <w:rPr>
      <w:rFonts w:ascii="Symbol" w:hAnsi="Symbol"/>
      <w:sz w:val="20"/>
    </w:rPr>
  </w:style>
  <w:style w:type="character" w:customStyle="1" w:styleId="WW8Num214z0">
    <w:name w:val="WW8Num214z0"/>
    <w:rsid w:val="00240A20"/>
    <w:rPr>
      <w:rFonts w:ascii="Symbol" w:hAnsi="Symbol"/>
    </w:rPr>
  </w:style>
  <w:style w:type="character" w:customStyle="1" w:styleId="WW8Num214z1">
    <w:name w:val="WW8Num214z1"/>
    <w:rsid w:val="00240A20"/>
    <w:rPr>
      <w:rFonts w:ascii="Courier New" w:hAnsi="Courier New"/>
    </w:rPr>
  </w:style>
  <w:style w:type="character" w:customStyle="1" w:styleId="WW8Num220z0">
    <w:name w:val="WW8Num220z0"/>
    <w:rsid w:val="00240A20"/>
    <w:rPr>
      <w:u w:val="single"/>
    </w:rPr>
  </w:style>
  <w:style w:type="character" w:customStyle="1" w:styleId="WW8Num228z0">
    <w:name w:val="WW8Num228z0"/>
    <w:rsid w:val="00240A20"/>
    <w:rPr>
      <w:rFonts w:ascii="Symbol" w:hAnsi="Symbol"/>
      <w:sz w:val="20"/>
    </w:rPr>
  </w:style>
  <w:style w:type="character" w:customStyle="1" w:styleId="WW8Num228z1">
    <w:name w:val="WW8Num228z1"/>
    <w:rsid w:val="00240A20"/>
    <w:rPr>
      <w:rFonts w:ascii="Courier New" w:hAnsi="Courier New"/>
      <w:sz w:val="20"/>
    </w:rPr>
  </w:style>
  <w:style w:type="character" w:customStyle="1" w:styleId="WW8Num228z2">
    <w:name w:val="WW8Num228z2"/>
    <w:rsid w:val="00240A20"/>
    <w:rPr>
      <w:rFonts w:ascii="Wingdings" w:hAnsi="Wingdings"/>
      <w:sz w:val="20"/>
    </w:rPr>
  </w:style>
  <w:style w:type="character" w:customStyle="1" w:styleId="WW8Num236z0">
    <w:name w:val="WW8Num236z0"/>
    <w:rsid w:val="00240A20"/>
    <w:rPr>
      <w:rFonts w:ascii="Symbol" w:eastAsia="Times New Roman" w:hAnsi="Symbol"/>
    </w:rPr>
  </w:style>
  <w:style w:type="character" w:customStyle="1" w:styleId="WW8Num236z1">
    <w:name w:val="WW8Num236z1"/>
    <w:rsid w:val="00240A20"/>
    <w:rPr>
      <w:rFonts w:ascii="Courier New" w:hAnsi="Courier New"/>
    </w:rPr>
  </w:style>
  <w:style w:type="character" w:customStyle="1" w:styleId="WW8Num236z2">
    <w:name w:val="WW8Num236z2"/>
    <w:rsid w:val="00240A20"/>
    <w:rPr>
      <w:rFonts w:ascii="Wingdings" w:hAnsi="Wingdings"/>
    </w:rPr>
  </w:style>
  <w:style w:type="character" w:customStyle="1" w:styleId="WW8Num236z3">
    <w:name w:val="WW8Num236z3"/>
    <w:rsid w:val="00240A20"/>
    <w:rPr>
      <w:rFonts w:ascii="Symbol" w:hAnsi="Symbol"/>
    </w:rPr>
  </w:style>
  <w:style w:type="character" w:customStyle="1" w:styleId="WW8Num239z0">
    <w:name w:val="WW8Num239z0"/>
    <w:rsid w:val="00240A20"/>
    <w:rPr>
      <w:rFonts w:ascii="Times New Roman" w:eastAsia="Times New Roman" w:hAnsi="Times New Roman" w:cs="Times New Roman"/>
    </w:rPr>
  </w:style>
  <w:style w:type="character" w:customStyle="1" w:styleId="WW8Num239z1">
    <w:name w:val="WW8Num239z1"/>
    <w:rsid w:val="00240A20"/>
    <w:rPr>
      <w:rFonts w:ascii="Courier New" w:hAnsi="Courier New"/>
    </w:rPr>
  </w:style>
  <w:style w:type="character" w:customStyle="1" w:styleId="WW8Num239z2">
    <w:name w:val="WW8Num239z2"/>
    <w:rsid w:val="00240A20"/>
    <w:rPr>
      <w:rFonts w:ascii="Wingdings" w:hAnsi="Wingdings"/>
    </w:rPr>
  </w:style>
  <w:style w:type="character" w:customStyle="1" w:styleId="WW8Num239z3">
    <w:name w:val="WW8Num239z3"/>
    <w:rsid w:val="00240A20"/>
    <w:rPr>
      <w:rFonts w:ascii="Symbol" w:hAnsi="Symbol"/>
    </w:rPr>
  </w:style>
  <w:style w:type="character" w:customStyle="1" w:styleId="NumberingSymbols">
    <w:name w:val="Numbering Symbols"/>
    <w:rsid w:val="00240A20"/>
    <w:rPr>
      <w:rFonts w:ascii="Garamond" w:hAnsi="Garamond"/>
    </w:rPr>
  </w:style>
  <w:style w:type="character" w:customStyle="1" w:styleId="Bullets">
    <w:name w:val="Bullets"/>
    <w:rsid w:val="00240A20"/>
    <w:rPr>
      <w:rFonts w:ascii="StarSymbol" w:eastAsia="StarSymbol" w:hAnsi="StarSymbol" w:cs="StarSymbol"/>
      <w:sz w:val="18"/>
      <w:szCs w:val="18"/>
    </w:rPr>
  </w:style>
  <w:style w:type="paragraph" w:customStyle="1" w:styleId="NoteLevel12">
    <w:name w:val="Note Level 12"/>
    <w:basedOn w:val="Normal"/>
    <w:rsid w:val="00240A20"/>
    <w:pPr>
      <w:keepNext/>
      <w:tabs>
        <w:tab w:val="left" w:pos="0"/>
      </w:tabs>
      <w:suppressAutoHyphens/>
    </w:pPr>
    <w:rPr>
      <w:rFonts w:ascii="Verdana" w:eastAsia="MS Gothic" w:hAnsi="Verdana"/>
      <w:szCs w:val="26"/>
      <w:lang w:eastAsia="ar-SA"/>
    </w:rPr>
  </w:style>
  <w:style w:type="paragraph" w:customStyle="1" w:styleId="NoteLevel32">
    <w:name w:val="Note Level 32"/>
    <w:basedOn w:val="Normal"/>
    <w:rsid w:val="00240A20"/>
    <w:pPr>
      <w:keepNext/>
      <w:tabs>
        <w:tab w:val="left" w:pos="1440"/>
      </w:tabs>
      <w:suppressAutoHyphens/>
      <w:ind w:left="1800" w:hanging="360"/>
    </w:pPr>
    <w:rPr>
      <w:rFonts w:ascii="Verdana" w:eastAsia="MS Gothic" w:hAnsi="Verdana"/>
      <w:szCs w:val="26"/>
      <w:lang w:eastAsia="ar-SA"/>
    </w:rPr>
  </w:style>
  <w:style w:type="paragraph" w:customStyle="1" w:styleId="NoteLevel42">
    <w:name w:val="Note Level 42"/>
    <w:basedOn w:val="Normal"/>
    <w:rsid w:val="00240A20"/>
    <w:pPr>
      <w:keepNext/>
      <w:tabs>
        <w:tab w:val="left" w:pos="2160"/>
      </w:tabs>
      <w:suppressAutoHyphens/>
      <w:ind w:left="2520" w:hanging="360"/>
    </w:pPr>
    <w:rPr>
      <w:rFonts w:ascii="Verdana" w:eastAsia="MS Gothic" w:hAnsi="Verdana"/>
      <w:szCs w:val="26"/>
      <w:lang w:eastAsia="ar-SA"/>
    </w:rPr>
  </w:style>
  <w:style w:type="paragraph" w:customStyle="1" w:styleId="NoteLevel52">
    <w:name w:val="Note Level 52"/>
    <w:basedOn w:val="Normal"/>
    <w:rsid w:val="00240A20"/>
    <w:pPr>
      <w:keepNext/>
      <w:tabs>
        <w:tab w:val="left" w:pos="2880"/>
      </w:tabs>
      <w:suppressAutoHyphens/>
      <w:ind w:left="3240" w:hanging="360"/>
    </w:pPr>
    <w:rPr>
      <w:rFonts w:ascii="Verdana" w:eastAsia="MS Gothic" w:hAnsi="Verdana"/>
      <w:szCs w:val="26"/>
      <w:lang w:eastAsia="ar-SA"/>
    </w:rPr>
  </w:style>
  <w:style w:type="paragraph" w:customStyle="1" w:styleId="NoteLevel62">
    <w:name w:val="Note Level 62"/>
    <w:basedOn w:val="Normal"/>
    <w:rsid w:val="00240A20"/>
    <w:pPr>
      <w:keepNext/>
      <w:tabs>
        <w:tab w:val="left" w:pos="3600"/>
      </w:tabs>
      <w:suppressAutoHyphens/>
      <w:ind w:left="3960" w:hanging="360"/>
    </w:pPr>
    <w:rPr>
      <w:rFonts w:ascii="Verdana" w:eastAsia="MS Gothic" w:hAnsi="Verdana"/>
      <w:szCs w:val="26"/>
      <w:lang w:eastAsia="ar-SA"/>
    </w:rPr>
  </w:style>
  <w:style w:type="paragraph" w:customStyle="1" w:styleId="NoteLevel72">
    <w:name w:val="Note Level 72"/>
    <w:basedOn w:val="Normal"/>
    <w:rsid w:val="00240A20"/>
    <w:pPr>
      <w:keepNext/>
      <w:tabs>
        <w:tab w:val="left" w:pos="4320"/>
      </w:tabs>
      <w:suppressAutoHyphens/>
      <w:ind w:left="4680" w:hanging="360"/>
    </w:pPr>
    <w:rPr>
      <w:rFonts w:ascii="Verdana" w:eastAsia="MS Gothic" w:hAnsi="Verdana"/>
      <w:szCs w:val="26"/>
      <w:lang w:eastAsia="ar-SA"/>
    </w:rPr>
  </w:style>
  <w:style w:type="paragraph" w:customStyle="1" w:styleId="NoteLevel82">
    <w:name w:val="Note Level 82"/>
    <w:basedOn w:val="Normal"/>
    <w:rsid w:val="00240A20"/>
    <w:pPr>
      <w:keepNext/>
      <w:tabs>
        <w:tab w:val="left" w:pos="5040"/>
      </w:tabs>
      <w:suppressAutoHyphens/>
      <w:ind w:left="5400" w:hanging="360"/>
    </w:pPr>
    <w:rPr>
      <w:rFonts w:ascii="Verdana" w:eastAsia="MS Gothic" w:hAnsi="Verdana"/>
      <w:szCs w:val="26"/>
      <w:lang w:eastAsia="ar-SA"/>
    </w:rPr>
  </w:style>
  <w:style w:type="paragraph" w:customStyle="1" w:styleId="NoteLevel92">
    <w:name w:val="Note Level 92"/>
    <w:basedOn w:val="Normal"/>
    <w:rsid w:val="00240A20"/>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qFormat/>
    <w:rsid w:val="00240A20"/>
    <w:pPr>
      <w:suppressAutoHyphens/>
      <w:spacing w:after="120"/>
      <w:contextualSpacing/>
      <w:jc w:val="left"/>
      <w:outlineLvl w:val="9"/>
    </w:pPr>
    <w:rPr>
      <w:rFonts w:eastAsia="Lucida Sans Unicode" w:cs="Tahoma"/>
      <w:sz w:val="21"/>
      <w:szCs w:val="21"/>
      <w:lang w:bidi="en-US"/>
    </w:rPr>
  </w:style>
  <w:style w:type="paragraph" w:customStyle="1" w:styleId="Quotations">
    <w:name w:val="Quotations"/>
    <w:basedOn w:val="Normal"/>
    <w:qFormat/>
    <w:rsid w:val="00240A20"/>
    <w:pPr>
      <w:suppressAutoHyphens/>
      <w:spacing w:after="283"/>
      <w:ind w:left="567" w:right="567"/>
    </w:pPr>
    <w:rPr>
      <w:rFonts w:ascii="Garamond" w:hAnsi="Garamond"/>
      <w:lang w:bidi="en-US"/>
    </w:rPr>
  </w:style>
  <w:style w:type="paragraph" w:customStyle="1" w:styleId="HorizontalLine">
    <w:name w:val="Horizontal Line"/>
    <w:basedOn w:val="Normal"/>
    <w:next w:val="BodyText"/>
    <w:qFormat/>
    <w:rsid w:val="00240A20"/>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qFormat/>
    <w:rsid w:val="00240A20"/>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240A20"/>
    <w:rPr>
      <w:color w:val="008000"/>
    </w:rPr>
  </w:style>
  <w:style w:type="paragraph" w:customStyle="1" w:styleId="Repeatblockheading0">
    <w:name w:val="Repeat block heading"/>
    <w:basedOn w:val="Title"/>
    <w:qFormat/>
    <w:rsid w:val="00240A20"/>
  </w:style>
  <w:style w:type="character" w:customStyle="1" w:styleId="lqqtgroup">
    <w:name w:val="lqqtgroup"/>
    <w:basedOn w:val="DefaultParagraphFont"/>
    <w:rsid w:val="00240A20"/>
  </w:style>
  <w:style w:type="character" w:customStyle="1" w:styleId="quotedtooltip">
    <w:name w:val="quotedtooltip"/>
    <w:basedOn w:val="DefaultParagraphFont"/>
    <w:rsid w:val="00240A20"/>
  </w:style>
  <w:style w:type="character" w:customStyle="1" w:styleId="quotedtooltipbox">
    <w:name w:val="quotedtooltipbox"/>
    <w:basedOn w:val="DefaultParagraphFont"/>
    <w:rsid w:val="00240A20"/>
  </w:style>
  <w:style w:type="character" w:customStyle="1" w:styleId="mwlivequotes">
    <w:name w:val="mwlivequotes"/>
    <w:basedOn w:val="DefaultParagraphFont"/>
    <w:rsid w:val="00240A20"/>
  </w:style>
  <w:style w:type="character" w:customStyle="1" w:styleId="lastlabel">
    <w:name w:val="lastlabel"/>
    <w:basedOn w:val="DefaultParagraphFont"/>
    <w:rsid w:val="00240A20"/>
  </w:style>
  <w:style w:type="character" w:customStyle="1" w:styleId="lb07">
    <w:name w:val="lb07"/>
    <w:basedOn w:val="DefaultParagraphFont"/>
    <w:rsid w:val="00240A20"/>
  </w:style>
  <w:style w:type="character" w:customStyle="1" w:styleId="qted">
    <w:name w:val="qted"/>
    <w:basedOn w:val="DefaultParagraphFont"/>
    <w:rsid w:val="00240A20"/>
  </w:style>
  <w:style w:type="character" w:customStyle="1" w:styleId="t14">
    <w:name w:val="t14"/>
    <w:basedOn w:val="DefaultParagraphFont"/>
    <w:rsid w:val="00240A20"/>
  </w:style>
  <w:style w:type="paragraph" w:customStyle="1" w:styleId="format-body">
    <w:name w:val="format-body"/>
    <w:basedOn w:val="Normal"/>
    <w:qFormat/>
    <w:rsid w:val="00240A20"/>
    <w:pPr>
      <w:spacing w:before="100" w:beforeAutospacing="1" w:after="100" w:afterAutospacing="1"/>
    </w:pPr>
    <w:rPr>
      <w:sz w:val="24"/>
    </w:rPr>
  </w:style>
  <w:style w:type="character" w:customStyle="1" w:styleId="searchtermbold">
    <w:name w:val="searchtermbold"/>
    <w:basedOn w:val="DefaultParagraphFont"/>
    <w:rsid w:val="00240A20"/>
  </w:style>
  <w:style w:type="character" w:customStyle="1" w:styleId="spanstyle">
    <w:name w:val="spanstyle"/>
    <w:basedOn w:val="DefaultParagraphFont"/>
    <w:rsid w:val="00240A20"/>
  </w:style>
  <w:style w:type="character" w:customStyle="1" w:styleId="nfakpe">
    <w:name w:val="nfakpe"/>
    <w:basedOn w:val="DefaultParagraphFont"/>
    <w:rsid w:val="00240A20"/>
  </w:style>
  <w:style w:type="character" w:customStyle="1" w:styleId="DebateBlockCharChar">
    <w:name w:val="Debate Block Char Char"/>
    <w:basedOn w:val="DefaultParagraphFont"/>
    <w:rsid w:val="00240A20"/>
    <w:rPr>
      <w:rFonts w:cs="Arial"/>
      <w:b/>
      <w:bCs/>
      <w:kern w:val="32"/>
      <w:sz w:val="36"/>
      <w:szCs w:val="32"/>
      <w:u w:val="single"/>
    </w:rPr>
  </w:style>
  <w:style w:type="character" w:customStyle="1" w:styleId="citsource">
    <w:name w:val="citsource"/>
    <w:basedOn w:val="DefaultParagraphFont"/>
    <w:rsid w:val="00240A20"/>
  </w:style>
  <w:style w:type="character" w:customStyle="1" w:styleId="sc">
    <w:name w:val="sc"/>
    <w:basedOn w:val="DefaultParagraphFont"/>
    <w:rsid w:val="00240A20"/>
  </w:style>
  <w:style w:type="character" w:customStyle="1" w:styleId="atime">
    <w:name w:val="atime"/>
    <w:basedOn w:val="DefaultParagraphFont"/>
    <w:rsid w:val="00240A20"/>
  </w:style>
  <w:style w:type="character" w:customStyle="1" w:styleId="ReadText">
    <w:name w:val="Read Text"/>
    <w:basedOn w:val="DefaultParagraphFont"/>
    <w:rsid w:val="00240A20"/>
    <w:rPr>
      <w:rFonts w:ascii="Times New Roman" w:hAnsi="Times New Roman"/>
      <w:b/>
      <w:bCs/>
      <w:sz w:val="24"/>
      <w:u w:val="single"/>
    </w:rPr>
  </w:style>
  <w:style w:type="paragraph" w:customStyle="1" w:styleId="unread">
    <w:name w:val="unread"/>
    <w:basedOn w:val="Normal"/>
    <w:qFormat/>
    <w:rsid w:val="00240A20"/>
  </w:style>
  <w:style w:type="character" w:customStyle="1" w:styleId="unreadChar">
    <w:name w:val="unread Char"/>
    <w:basedOn w:val="DefaultParagraphFont"/>
    <w:rsid w:val="00240A20"/>
    <w:rPr>
      <w:szCs w:val="24"/>
      <w:lang w:val="en-US" w:eastAsia="en-US" w:bidi="ar-SA"/>
    </w:rPr>
  </w:style>
  <w:style w:type="paragraph" w:customStyle="1" w:styleId="cardunderlined0">
    <w:name w:val="card underlined"/>
    <w:basedOn w:val="Normal"/>
    <w:qFormat/>
    <w:rsid w:val="00240A20"/>
    <w:rPr>
      <w:rFonts w:ascii="Arial" w:hAnsi="Arial"/>
      <w:u w:val="single"/>
    </w:rPr>
  </w:style>
  <w:style w:type="character" w:customStyle="1" w:styleId="Internetlink1">
    <w:name w:val="Internet link1"/>
    <w:rsid w:val="00240A20"/>
    <w:rPr>
      <w:color w:val="000080"/>
      <w:u w:val="single"/>
    </w:rPr>
  </w:style>
  <w:style w:type="character" w:customStyle="1" w:styleId="insideheadline">
    <w:name w:val="insideheadline"/>
    <w:basedOn w:val="DefaultParagraphFont"/>
    <w:rsid w:val="00240A20"/>
  </w:style>
  <w:style w:type="character" w:customStyle="1" w:styleId="mwlivequotesupdelayed">
    <w:name w:val="mwlivequotes up delayed"/>
    <w:basedOn w:val="DefaultParagraphFont"/>
    <w:rsid w:val="00240A20"/>
  </w:style>
  <w:style w:type="character" w:customStyle="1" w:styleId="mwlivequotesdowndelayed">
    <w:name w:val="mwlivequotes down delayed"/>
    <w:basedOn w:val="DefaultParagraphFont"/>
    <w:rsid w:val="00240A20"/>
  </w:style>
  <w:style w:type="character" w:customStyle="1" w:styleId="shirttail">
    <w:name w:val="shirttail"/>
    <w:basedOn w:val="DefaultParagraphFont"/>
    <w:rsid w:val="00240A20"/>
  </w:style>
  <w:style w:type="character" w:customStyle="1" w:styleId="definition">
    <w:name w:val="definition"/>
    <w:basedOn w:val="DefaultParagraphFont"/>
    <w:rsid w:val="00240A20"/>
  </w:style>
  <w:style w:type="character" w:customStyle="1" w:styleId="CardTextCharCharChar">
    <w:name w:val="Card Text Char Char Char"/>
    <w:basedOn w:val="DefaultParagraphFont"/>
    <w:rsid w:val="00240A20"/>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240A20"/>
    <w:rPr>
      <w:rFonts w:ascii="Arial Narrow" w:hAnsi="Arial Narrow"/>
      <w:sz w:val="18"/>
      <w:u w:val="single"/>
    </w:rPr>
  </w:style>
  <w:style w:type="character" w:customStyle="1" w:styleId="UnderlineStyleCharCharChar">
    <w:name w:val="Underline Style Char Char Char"/>
    <w:basedOn w:val="DefaultParagraphFont"/>
    <w:rsid w:val="00240A20"/>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240A20"/>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qFormat/>
    <w:rsid w:val="00240A20"/>
    <w:pPr>
      <w:spacing w:after="200" w:line="276" w:lineRule="auto"/>
    </w:pPr>
    <w:rPr>
      <w:rFonts w:ascii="Georgia" w:eastAsiaTheme="minorHAnsi" w:hAnsi="Georgia" w:cs="AKDPE C+ Utopia"/>
      <w:color w:val="auto"/>
      <w:sz w:val="16"/>
      <w:szCs w:val="22"/>
    </w:rPr>
  </w:style>
  <w:style w:type="character" w:customStyle="1" w:styleId="articlesheader1">
    <w:name w:val="articles_header1"/>
    <w:basedOn w:val="DefaultParagraphFont"/>
    <w:rsid w:val="00240A20"/>
    <w:rPr>
      <w:rFonts w:ascii="Arial" w:hAnsi="Arial" w:cs="Arial" w:hint="default"/>
      <w:b/>
      <w:bCs/>
      <w:color w:val="990000"/>
      <w:sz w:val="26"/>
      <w:szCs w:val="26"/>
    </w:rPr>
  </w:style>
  <w:style w:type="character" w:customStyle="1" w:styleId="bodytitle1">
    <w:name w:val="bodytitle1"/>
    <w:basedOn w:val="DefaultParagraphFont"/>
    <w:rsid w:val="00240A20"/>
    <w:rPr>
      <w:rFonts w:ascii="Arial" w:hAnsi="Arial" w:cs="Arial" w:hint="default"/>
      <w:b/>
      <w:bCs/>
      <w:smallCaps w:val="0"/>
      <w:color w:val="000000"/>
      <w:sz w:val="28"/>
      <w:szCs w:val="28"/>
    </w:rPr>
  </w:style>
  <w:style w:type="paragraph" w:customStyle="1" w:styleId="style109">
    <w:name w:val="style109"/>
    <w:basedOn w:val="Normal"/>
    <w:qFormat/>
    <w:rsid w:val="00240A20"/>
    <w:pPr>
      <w:spacing w:before="100" w:beforeAutospacing="1" w:after="100" w:afterAutospacing="1"/>
    </w:pPr>
    <w:rPr>
      <w:sz w:val="24"/>
    </w:rPr>
  </w:style>
  <w:style w:type="paragraph" w:customStyle="1" w:styleId="style1100">
    <w:name w:val="style110"/>
    <w:basedOn w:val="Normal"/>
    <w:qFormat/>
    <w:rsid w:val="00240A20"/>
    <w:pPr>
      <w:spacing w:before="100" w:beforeAutospacing="1" w:after="100" w:afterAutospacing="1"/>
    </w:pPr>
    <w:rPr>
      <w:sz w:val="24"/>
    </w:rPr>
  </w:style>
  <w:style w:type="paragraph" w:customStyle="1" w:styleId="captionpaddingstyle114">
    <w:name w:val="captionpadding style114"/>
    <w:basedOn w:val="Normal"/>
    <w:qFormat/>
    <w:rsid w:val="00240A20"/>
    <w:pPr>
      <w:spacing w:before="100" w:beforeAutospacing="1" w:after="100" w:afterAutospacing="1"/>
    </w:pPr>
    <w:rPr>
      <w:sz w:val="24"/>
    </w:rPr>
  </w:style>
  <w:style w:type="character" w:customStyle="1" w:styleId="captionpaddingstyle1141">
    <w:name w:val="captionpadding style1141"/>
    <w:basedOn w:val="DefaultParagraphFont"/>
    <w:rsid w:val="00240A20"/>
  </w:style>
  <w:style w:type="character" w:customStyle="1" w:styleId="style114style118">
    <w:name w:val="style114 style118"/>
    <w:basedOn w:val="DefaultParagraphFont"/>
    <w:rsid w:val="00240A20"/>
  </w:style>
  <w:style w:type="paragraph" w:customStyle="1" w:styleId="mainstorybody">
    <w:name w:val="mainstorybody"/>
    <w:basedOn w:val="Normal"/>
    <w:qFormat/>
    <w:rsid w:val="00240A20"/>
    <w:pPr>
      <w:spacing w:before="100" w:beforeAutospacing="1" w:after="100" w:afterAutospacing="1"/>
    </w:pPr>
    <w:rPr>
      <w:sz w:val="24"/>
    </w:rPr>
  </w:style>
  <w:style w:type="character" w:customStyle="1" w:styleId="hint">
    <w:name w:val="hint"/>
    <w:basedOn w:val="DefaultParagraphFont"/>
    <w:rsid w:val="00240A20"/>
  </w:style>
  <w:style w:type="character" w:customStyle="1" w:styleId="flw">
    <w:name w:val="flw"/>
    <w:basedOn w:val="DefaultParagraphFont"/>
    <w:rsid w:val="00240A20"/>
  </w:style>
  <w:style w:type="character" w:customStyle="1" w:styleId="illustration">
    <w:name w:val="illustration"/>
    <w:basedOn w:val="DefaultParagraphFont"/>
    <w:rsid w:val="00240A20"/>
  </w:style>
  <w:style w:type="paragraph" w:customStyle="1" w:styleId="ga">
    <w:name w:val="ga"/>
    <w:basedOn w:val="Normal"/>
    <w:qFormat/>
    <w:rsid w:val="00240A20"/>
    <w:rPr>
      <w:rFonts w:ascii="Times" w:hAnsi="Times"/>
      <w:color w:val="231F20"/>
      <w:sz w:val="18"/>
      <w:szCs w:val="18"/>
    </w:rPr>
  </w:style>
  <w:style w:type="character" w:customStyle="1" w:styleId="StyleArialNarrowBoldThickunderline">
    <w:name w:val="Style Arial Narrow Bold Thick underline"/>
    <w:basedOn w:val="DefaultParagraphFont"/>
    <w:rsid w:val="00240A20"/>
    <w:rPr>
      <w:rFonts w:ascii="Arial Narrow" w:hAnsi="Arial Narrow"/>
      <w:b/>
      <w:bCs/>
      <w:u w:val="thick"/>
    </w:rPr>
  </w:style>
  <w:style w:type="paragraph" w:customStyle="1" w:styleId="tag10">
    <w:name w:val="tag1"/>
    <w:basedOn w:val="Heading2"/>
    <w:qFormat/>
    <w:rsid w:val="00240A20"/>
    <w:pPr>
      <w:outlineLvl w:val="9"/>
    </w:pPr>
    <w:rPr>
      <w:rFonts w:eastAsia="Calibri" w:cs="Times New Roman"/>
      <w:bCs w:val="0"/>
      <w:caps/>
      <w:sz w:val="24"/>
      <w:szCs w:val="20"/>
    </w:rPr>
  </w:style>
  <w:style w:type="paragraph" w:customStyle="1" w:styleId="tagcite3">
    <w:name w:val="tagcite"/>
    <w:basedOn w:val="TagCite0"/>
    <w:qFormat/>
    <w:rsid w:val="00240A20"/>
    <w:pPr>
      <w:contextualSpacing w:val="0"/>
    </w:pPr>
    <w:rPr>
      <w:rFonts w:ascii="Garamond" w:eastAsiaTheme="minorHAnsi" w:hAnsi="Garamond" w:cs="Times New Roman"/>
      <w:sz w:val="24"/>
    </w:rPr>
  </w:style>
  <w:style w:type="character" w:customStyle="1" w:styleId="tag1Char">
    <w:name w:val="tag1 Char"/>
    <w:basedOn w:val="DefaultParagraphFont"/>
    <w:rsid w:val="00240A20"/>
    <w:rPr>
      <w:b/>
      <w:sz w:val="24"/>
    </w:rPr>
  </w:style>
  <w:style w:type="paragraph" w:customStyle="1" w:styleId="SmallFontCharCharChar">
    <w:name w:val="Small Font Char Char Char"/>
    <w:basedOn w:val="Normal"/>
    <w:uiPriority w:val="99"/>
    <w:qFormat/>
    <w:rsid w:val="00240A20"/>
    <w:rPr>
      <w:rFonts w:ascii="Arial" w:hAnsi="Arial"/>
      <w:sz w:val="12"/>
    </w:rPr>
  </w:style>
  <w:style w:type="character" w:customStyle="1" w:styleId="SmallFontCharCharCharChar">
    <w:name w:val="Small Font Char Char Char Char"/>
    <w:basedOn w:val="DefaultParagraphFont"/>
    <w:rsid w:val="00240A20"/>
    <w:rPr>
      <w:rFonts w:ascii="Arial" w:hAnsi="Arial"/>
      <w:sz w:val="12"/>
      <w:szCs w:val="24"/>
    </w:rPr>
  </w:style>
  <w:style w:type="character" w:customStyle="1" w:styleId="TagCiteChar4">
    <w:name w:val="TagCite Char"/>
    <w:basedOn w:val="DefaultParagraphFont"/>
    <w:rsid w:val="00240A20"/>
    <w:rPr>
      <w:rFonts w:ascii="Garamond" w:hAnsi="Garamond"/>
      <w:b/>
      <w:sz w:val="24"/>
      <w:szCs w:val="24"/>
    </w:rPr>
  </w:style>
  <w:style w:type="character" w:customStyle="1" w:styleId="subtitlesarticles1">
    <w:name w:val="subtitles_articles1"/>
    <w:basedOn w:val="DefaultParagraphFont"/>
    <w:rsid w:val="00240A20"/>
    <w:rPr>
      <w:rFonts w:ascii="Verdana" w:hAnsi="Verdana" w:cs="Times New Roman"/>
      <w:b/>
      <w:bCs/>
      <w:color w:val="000000"/>
      <w:sz w:val="20"/>
      <w:szCs w:val="20"/>
    </w:rPr>
  </w:style>
  <w:style w:type="character" w:customStyle="1" w:styleId="StyleArial12ptBlack">
    <w:name w:val="Style Arial 12 pt Black"/>
    <w:basedOn w:val="DefaultParagraphFont"/>
    <w:rsid w:val="00240A20"/>
    <w:rPr>
      <w:rFonts w:ascii="Garamond" w:hAnsi="Garamond"/>
      <w:color w:val="000000"/>
      <w:sz w:val="20"/>
      <w:u w:val="single"/>
    </w:rPr>
  </w:style>
  <w:style w:type="character" w:customStyle="1" w:styleId="StyleArialBlack">
    <w:name w:val="Style Arial Black"/>
    <w:basedOn w:val="DefaultParagraphFont"/>
    <w:rsid w:val="00240A20"/>
    <w:rPr>
      <w:rFonts w:ascii="Garamond" w:hAnsi="Garamond"/>
      <w:color w:val="000000"/>
      <w:sz w:val="14"/>
    </w:rPr>
  </w:style>
  <w:style w:type="character" w:customStyle="1" w:styleId="3TagCite">
    <w:name w:val="3 Tag/Cite"/>
    <w:basedOn w:val="DefaultParagraphFont"/>
    <w:rsid w:val="00240A20"/>
    <w:rPr>
      <w:rFonts w:ascii="Times New Roman" w:hAnsi="Times New Roman"/>
      <w:b/>
      <w:color w:val="FF0000"/>
      <w:sz w:val="22"/>
    </w:rPr>
  </w:style>
  <w:style w:type="character" w:customStyle="1" w:styleId="mediatype">
    <w:name w:val="mediatype"/>
    <w:basedOn w:val="DefaultParagraphFont"/>
    <w:rsid w:val="00240A20"/>
  </w:style>
  <w:style w:type="paragraph" w:customStyle="1" w:styleId="StyleHeading4Tagheading2Heading2Char2CharHeading2Char1">
    <w:name w:val="Style Heading 4Tagheading 2Heading 2 Char2 CharHeading 2 Char1 ..."/>
    <w:basedOn w:val="Heading4"/>
    <w:qFormat/>
    <w:rsid w:val="00240A20"/>
    <w:rPr>
      <w:bCs w:val="0"/>
    </w:rPr>
  </w:style>
  <w:style w:type="character" w:customStyle="1" w:styleId="FontStyle13">
    <w:name w:val="Font Style13"/>
    <w:basedOn w:val="DefaultParagraphFont"/>
    <w:uiPriority w:val="99"/>
    <w:rsid w:val="00240A20"/>
    <w:rPr>
      <w:rFonts w:ascii="Constantia" w:hAnsi="Constantia" w:cs="Constantia"/>
      <w:sz w:val="18"/>
      <w:szCs w:val="18"/>
    </w:rPr>
  </w:style>
  <w:style w:type="character" w:customStyle="1" w:styleId="StyleStyleUnderlineUnderlineStyleBoldUnderlineIntenseEmphas">
    <w:name w:val="Style Style UnderlineUnderlineStyle Bold UnderlineIntense Emphas..."/>
    <w:basedOn w:val="DefaultParagraphFont"/>
    <w:rsid w:val="00240A20"/>
    <w:rPr>
      <w:b w:val="0"/>
      <w:sz w:val="22"/>
      <w:u w:val="single"/>
      <w:bdr w:val="none" w:sz="0" w:space="0" w:color="auto"/>
    </w:rPr>
  </w:style>
  <w:style w:type="paragraph" w:customStyle="1" w:styleId="ReduceText">
    <w:name w:val="Reduce Text"/>
    <w:basedOn w:val="Normal"/>
    <w:autoRedefine/>
    <w:rsid w:val="00240A20"/>
    <w:pPr>
      <w:ind w:right="720"/>
    </w:pPr>
    <w:rPr>
      <w:rFonts w:eastAsia="Times New Roman"/>
      <w:szCs w:val="20"/>
    </w:rPr>
  </w:style>
  <w:style w:type="character" w:customStyle="1" w:styleId="m3305018628354387823inbox-inbox-style13ptbold">
    <w:name w:val="m_3305018628354387823inbox-inbox-style13ptbold"/>
    <w:basedOn w:val="DefaultParagraphFont"/>
    <w:rsid w:val="00240A20"/>
  </w:style>
  <w:style w:type="character" w:customStyle="1" w:styleId="m3305018628354387823inbox-inbox-styleunderline">
    <w:name w:val="m_3305018628354387823inbox-inbox-styleunderline"/>
    <w:basedOn w:val="DefaultParagraphFont"/>
    <w:rsid w:val="00240A20"/>
  </w:style>
  <w:style w:type="character" w:customStyle="1" w:styleId="getmorearticleslink">
    <w:name w:val="getmorearticleslink"/>
    <w:basedOn w:val="DefaultParagraphFont"/>
    <w:rsid w:val="00240A20"/>
  </w:style>
  <w:style w:type="paragraph" w:customStyle="1" w:styleId="PhoTag">
    <w:name w:val="PhoTag"/>
    <w:basedOn w:val="Normal"/>
    <w:next w:val="Normal"/>
    <w:autoRedefine/>
    <w:qFormat/>
    <w:rsid w:val="00240A20"/>
    <w:rPr>
      <w:b/>
    </w:rPr>
  </w:style>
  <w:style w:type="character" w:customStyle="1" w:styleId="boldunderlineChar5">
    <w:name w:val="bold underline Char"/>
    <w:basedOn w:val="DefaultParagraphFont"/>
    <w:rsid w:val="00240A20"/>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qFormat/>
    <w:rsid w:val="00240A20"/>
    <w:rPr>
      <w:rFonts w:eastAsia="Times New Roman"/>
      <w:szCs w:val="20"/>
    </w:rPr>
  </w:style>
  <w:style w:type="character" w:customStyle="1" w:styleId="ReallySmallChar">
    <w:name w:val="Really Small Char"/>
    <w:basedOn w:val="DefaultParagraphFont"/>
    <w:link w:val="ReallySmall"/>
    <w:rsid w:val="00240A20"/>
    <w:rPr>
      <w:rFonts w:eastAsia="Times New Roman"/>
      <w:szCs w:val="20"/>
    </w:rPr>
  </w:style>
  <w:style w:type="paragraph" w:customStyle="1" w:styleId="PageTitle0">
    <w:name w:val="Page Title"/>
    <w:basedOn w:val="Normal"/>
    <w:next w:val="Normal"/>
    <w:qFormat/>
    <w:rsid w:val="00240A20"/>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240A20"/>
    <w:rPr>
      <w:rFonts w:eastAsia="Calibri"/>
      <w:b/>
      <w:color w:val="000000"/>
      <w:u w:val="single"/>
    </w:rPr>
  </w:style>
  <w:style w:type="character" w:customStyle="1" w:styleId="UnderlineEmphasisChar">
    <w:name w:val="Underline + Emphasis Char"/>
    <w:link w:val="UnderlineEmphasis"/>
    <w:rsid w:val="00240A20"/>
    <w:rPr>
      <w:rFonts w:eastAsia="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240A20"/>
    <w:pPr>
      <w:keepLines w:val="0"/>
      <w:pageBreakBefore w:val="0"/>
      <w:spacing w:before="0" w:after="60"/>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240A20"/>
    <w:pPr>
      <w:keepLines w:val="0"/>
      <w:spacing w:before="0" w:after="120"/>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240A20"/>
    <w:rPr>
      <w:rFonts w:eastAsia="Times New Roman"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240A20"/>
    <w:rPr>
      <w:rFonts w:eastAsia="Times New Roman" w:cs="Times New Roman"/>
      <w:bCs/>
      <w:color w:val="000000"/>
      <w:sz w:val="16"/>
      <w:szCs w:val="28"/>
    </w:rPr>
  </w:style>
  <w:style w:type="paragraph" w:customStyle="1" w:styleId="TxBr5p1">
    <w:name w:val="TxBr_5p1"/>
    <w:basedOn w:val="Normal"/>
    <w:qFormat/>
    <w:rsid w:val="00240A20"/>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240A20"/>
    <w:pPr>
      <w:ind w:left="400"/>
    </w:pPr>
    <w:rPr>
      <w:rFonts w:eastAsia="Calibri"/>
      <w:color w:val="000000"/>
    </w:rPr>
  </w:style>
  <w:style w:type="numbering" w:customStyle="1" w:styleId="NoList2111">
    <w:name w:val="No List2111"/>
    <w:next w:val="NoList"/>
    <w:uiPriority w:val="99"/>
    <w:semiHidden/>
    <w:unhideWhenUsed/>
    <w:rsid w:val="00240A20"/>
  </w:style>
  <w:style w:type="character" w:customStyle="1" w:styleId="flagicon">
    <w:name w:val="flagicon"/>
    <w:basedOn w:val="DefaultParagraphFont"/>
    <w:rsid w:val="00240A20"/>
  </w:style>
  <w:style w:type="character" w:customStyle="1" w:styleId="A120">
    <w:name w:val="A12"/>
    <w:uiPriority w:val="99"/>
    <w:rsid w:val="00240A20"/>
    <w:rPr>
      <w:rFonts w:ascii="Minion Pro" w:hAnsi="Minion Pro" w:cs="Minion Pro" w:hint="default"/>
      <w:color w:val="211D1E"/>
      <w:sz w:val="22"/>
      <w:szCs w:val="22"/>
    </w:rPr>
  </w:style>
  <w:style w:type="character" w:customStyle="1" w:styleId="CitationChar1">
    <w:name w:val="Citation Char1"/>
    <w:basedOn w:val="DefaultParagraphFont"/>
    <w:rsid w:val="00240A20"/>
    <w:rPr>
      <w:rFonts w:ascii="Times New Roman" w:eastAsia="Times New Roman" w:hAnsi="Times New Roman" w:cs="Arial"/>
      <w:b/>
      <w:sz w:val="20"/>
      <w:szCs w:val="36"/>
    </w:rPr>
  </w:style>
  <w:style w:type="character" w:customStyle="1" w:styleId="bold-italic-sub-c">
    <w:name w:val="bold-italic-sub-c"/>
    <w:basedOn w:val="DefaultParagraphFont"/>
    <w:rsid w:val="00240A20"/>
  </w:style>
  <w:style w:type="character" w:customStyle="1" w:styleId="charoverride-4">
    <w:name w:val="charoverride-4"/>
    <w:basedOn w:val="DefaultParagraphFont"/>
    <w:rsid w:val="00240A20"/>
  </w:style>
  <w:style w:type="character" w:customStyle="1" w:styleId="charoverride-3">
    <w:name w:val="charoverride-3"/>
    <w:basedOn w:val="DefaultParagraphFont"/>
    <w:rsid w:val="00240A20"/>
  </w:style>
  <w:style w:type="character" w:customStyle="1" w:styleId="BlockTitle2Char">
    <w:name w:val="Block Title2 Char"/>
    <w:link w:val="BlockTitle2"/>
    <w:uiPriority w:val="99"/>
    <w:rsid w:val="00240A20"/>
    <w:rPr>
      <w:rFonts w:ascii="Arial" w:eastAsia="Times New Roman" w:hAnsi="Arial" w:cs="Arial"/>
      <w:b/>
      <w:sz w:val="32"/>
      <w:u w:val="single"/>
      <w:lang w:bidi="en-US"/>
    </w:rPr>
  </w:style>
  <w:style w:type="character" w:customStyle="1" w:styleId="HilightChar">
    <w:name w:val="Hilight Char"/>
    <w:rsid w:val="00240A20"/>
    <w:rPr>
      <w:rFonts w:eastAsia="Calibri"/>
      <w:b/>
      <w:noProof w:val="0"/>
      <w:sz w:val="22"/>
      <w:szCs w:val="22"/>
      <w:u w:val="single"/>
      <w:lang w:val="en-US" w:eastAsia="ar-SA" w:bidi="ar-SA"/>
    </w:rPr>
  </w:style>
  <w:style w:type="character" w:customStyle="1" w:styleId="StyleUnderlineCharChar">
    <w:name w:val="Style Underline Char Char"/>
    <w:rsid w:val="00240A20"/>
    <w:rPr>
      <w:rFonts w:ascii="Times New Roman" w:eastAsia="Times New Roman" w:hAnsi="Times New Roman" w:cs="Times New Roman"/>
      <w:sz w:val="20"/>
      <w:szCs w:val="20"/>
      <w:u w:val="single"/>
    </w:rPr>
  </w:style>
  <w:style w:type="character" w:customStyle="1" w:styleId="c1">
    <w:name w:val="c1"/>
    <w:rsid w:val="00240A20"/>
  </w:style>
  <w:style w:type="paragraph" w:customStyle="1" w:styleId="Hat2">
    <w:name w:val="Hat2"/>
    <w:basedOn w:val="Heading2"/>
    <w:next w:val="Heading2"/>
    <w:autoRedefine/>
    <w:uiPriority w:val="99"/>
    <w:qFormat/>
    <w:rsid w:val="00240A20"/>
    <w:pPr>
      <w:keepNext w:val="0"/>
      <w:keepLines w:val="0"/>
      <w:pageBreakBefore w:val="0"/>
      <w:jc w:val="left"/>
    </w:pPr>
    <w:rPr>
      <w:rFonts w:ascii="Arial Narrow" w:eastAsia="Calibri" w:hAnsi="Arial Narrow" w:cs="Times New Roman"/>
      <w:bCs w:val="0"/>
      <w:sz w:val="20"/>
      <w:u w:val="none"/>
    </w:rPr>
  </w:style>
  <w:style w:type="paragraph" w:customStyle="1" w:styleId="StyleCardTextUnderline3">
    <w:name w:val="Style Card Text + Underline3"/>
    <w:link w:val="StyleCardTextUnderline3Char"/>
    <w:qFormat/>
    <w:rsid w:val="00240A20"/>
    <w:pPr>
      <w:spacing w:after="200" w:line="276" w:lineRule="auto"/>
    </w:pPr>
    <w:rPr>
      <w:rFonts w:eastAsia="SimSun"/>
      <w:u w:val="thick"/>
      <w:lang w:eastAsia="zh-CN"/>
    </w:rPr>
  </w:style>
  <w:style w:type="character" w:customStyle="1" w:styleId="Underline4">
    <w:name w:val="*Underline*"/>
    <w:rsid w:val="00240A20"/>
    <w:rPr>
      <w:rFonts w:ascii="Times New Roman" w:hAnsi="Times New Roman"/>
      <w:b/>
      <w:sz w:val="24"/>
      <w:u w:val="single"/>
    </w:rPr>
  </w:style>
  <w:style w:type="paragraph" w:customStyle="1" w:styleId="TxBr33p1">
    <w:name w:val="TxBr_33p1"/>
    <w:basedOn w:val="Normal"/>
    <w:uiPriority w:val="99"/>
    <w:qFormat/>
    <w:rsid w:val="00240A20"/>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240A20"/>
    <w:rPr>
      <w:rFonts w:eastAsia="SimSun"/>
      <w:lang w:eastAsia="zh-CN"/>
    </w:rPr>
  </w:style>
  <w:style w:type="character" w:customStyle="1" w:styleId="comments-post">
    <w:name w:val="comments-post"/>
    <w:rsid w:val="00240A20"/>
  </w:style>
  <w:style w:type="character" w:customStyle="1" w:styleId="Irrelevant5fontChar">
    <w:name w:val="Irrelevant (5 font) Char"/>
    <w:rsid w:val="00240A20"/>
    <w:rPr>
      <w:sz w:val="10"/>
      <w:szCs w:val="10"/>
    </w:rPr>
  </w:style>
  <w:style w:type="character" w:customStyle="1" w:styleId="Hyperlink13">
    <w:name w:val="Hyperlink13"/>
    <w:rsid w:val="00240A20"/>
    <w:rPr>
      <w:b w:val="0"/>
      <w:bCs w:val="0"/>
      <w:strike w:val="0"/>
      <w:dstrike w:val="0"/>
      <w:color w:val="008000"/>
      <w:sz w:val="20"/>
      <w:szCs w:val="20"/>
      <w:u w:val="none"/>
      <w:effect w:val="none"/>
    </w:rPr>
  </w:style>
  <w:style w:type="character" w:customStyle="1" w:styleId="standardcontent1">
    <w:name w:val="standardcontent1"/>
    <w:rsid w:val="00240A20"/>
    <w:rPr>
      <w:rFonts w:ascii="Arial" w:hAnsi="Arial" w:cs="Arial" w:hint="default"/>
      <w:strike w:val="0"/>
      <w:dstrike w:val="0"/>
      <w:sz w:val="24"/>
      <w:szCs w:val="24"/>
      <w:u w:val="none"/>
      <w:effect w:val="none"/>
    </w:rPr>
  </w:style>
  <w:style w:type="character" w:customStyle="1" w:styleId="Hyperlink40">
    <w:name w:val="Hyperlink4"/>
    <w:rsid w:val="00240A20"/>
    <w:rPr>
      <w:color w:val="000066"/>
      <w:u w:val="single"/>
    </w:rPr>
  </w:style>
  <w:style w:type="paragraph" w:customStyle="1" w:styleId="rddateline">
    <w:name w:val="rddateline"/>
    <w:basedOn w:val="Normal"/>
    <w:uiPriority w:val="99"/>
    <w:qFormat/>
    <w:rsid w:val="00240A20"/>
    <w:rPr>
      <w:rFonts w:eastAsia="Calibri"/>
      <w:szCs w:val="20"/>
    </w:rPr>
  </w:style>
  <w:style w:type="paragraph" w:customStyle="1" w:styleId="rdheadline">
    <w:name w:val="rdheadline"/>
    <w:basedOn w:val="Normal"/>
    <w:uiPriority w:val="99"/>
    <w:qFormat/>
    <w:rsid w:val="00240A20"/>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240A20"/>
    <w:pPr>
      <w:spacing w:after="100" w:afterAutospacing="1"/>
    </w:pPr>
    <w:rPr>
      <w:rFonts w:ascii="Verdana" w:eastAsia="Calibri" w:hAnsi="Verdana"/>
      <w:szCs w:val="20"/>
    </w:rPr>
  </w:style>
  <w:style w:type="character" w:customStyle="1" w:styleId="rddeckline1">
    <w:name w:val="rddeckline1"/>
    <w:rsid w:val="00240A20"/>
    <w:rPr>
      <w:rFonts w:ascii="Verdana" w:hAnsi="Verdana" w:hint="default"/>
      <w:b/>
      <w:bCs/>
      <w:sz w:val="22"/>
      <w:szCs w:val="22"/>
    </w:rPr>
  </w:style>
  <w:style w:type="character" w:customStyle="1" w:styleId="contact1">
    <w:name w:val="contact1"/>
    <w:rsid w:val="00240A20"/>
    <w:rPr>
      <w:rFonts w:ascii="Tahoma" w:hAnsi="Tahoma" w:cs="Tahoma" w:hint="default"/>
      <w:color w:val="999999"/>
      <w:sz w:val="20"/>
      <w:szCs w:val="20"/>
    </w:rPr>
  </w:style>
  <w:style w:type="character" w:customStyle="1" w:styleId="credits1">
    <w:name w:val="credits1"/>
    <w:rsid w:val="00240A20"/>
    <w:rPr>
      <w:rFonts w:ascii="Tahoma" w:hAnsi="Tahoma" w:cs="Tahoma" w:hint="default"/>
      <w:color w:val="999999"/>
      <w:sz w:val="16"/>
      <w:szCs w:val="16"/>
    </w:rPr>
  </w:style>
  <w:style w:type="paragraph" w:customStyle="1" w:styleId="Heading20">
    <w:name w:val="Heading2"/>
    <w:basedOn w:val="Normal"/>
    <w:link w:val="Heading2Char2"/>
    <w:qFormat/>
    <w:rsid w:val="00240A20"/>
    <w:pPr>
      <w:jc w:val="center"/>
    </w:pPr>
    <w:rPr>
      <w:rFonts w:eastAsia="Times New Roman"/>
      <w:b/>
      <w:caps/>
    </w:rPr>
  </w:style>
  <w:style w:type="character" w:customStyle="1" w:styleId="Heading2Char2">
    <w:name w:val="Heading2 Char"/>
    <w:link w:val="Heading20"/>
    <w:rsid w:val="00240A20"/>
    <w:rPr>
      <w:rFonts w:eastAsia="Times New Roman"/>
      <w:b/>
      <w:caps/>
    </w:rPr>
  </w:style>
  <w:style w:type="character" w:customStyle="1" w:styleId="Header2Char">
    <w:name w:val="Header2 Char"/>
    <w:link w:val="Header2"/>
    <w:rsid w:val="00240A20"/>
    <w:rPr>
      <w:rFonts w:eastAsia="Times New Roman" w:cs="Times New Roman"/>
      <w:b/>
      <w:bCs/>
      <w:kern w:val="32"/>
      <w:sz w:val="52"/>
      <w:szCs w:val="24"/>
      <w:u w:val="single"/>
    </w:rPr>
  </w:style>
  <w:style w:type="paragraph" w:customStyle="1" w:styleId="Underlinedcard1">
    <w:name w:val="Underlined card"/>
    <w:basedOn w:val="Normal"/>
    <w:link w:val="UnderlinedcardChar1"/>
    <w:autoRedefine/>
    <w:qFormat/>
    <w:rsid w:val="00240A20"/>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240A20"/>
    <w:rPr>
      <w:rFonts w:eastAsia="Times New Roman"/>
      <w:u w:val="thick"/>
    </w:rPr>
  </w:style>
  <w:style w:type="paragraph" w:customStyle="1" w:styleId="StyleHeading212pt">
    <w:name w:val="Style Heading2 + 12 pt"/>
    <w:basedOn w:val="Heading20"/>
    <w:link w:val="StyleHeading212ptChar"/>
    <w:qFormat/>
    <w:rsid w:val="00240A20"/>
    <w:rPr>
      <w:bCs/>
    </w:rPr>
  </w:style>
  <w:style w:type="character" w:customStyle="1" w:styleId="StyleHeading212ptChar">
    <w:name w:val="Style Heading2 + 12 pt Char"/>
    <w:link w:val="StyleHeading212pt"/>
    <w:rsid w:val="00240A20"/>
    <w:rPr>
      <w:rFonts w:eastAsia="Times New Roman"/>
      <w:b/>
      <w:bCs/>
      <w:caps/>
    </w:rPr>
  </w:style>
  <w:style w:type="paragraph" w:customStyle="1" w:styleId="Heading212pt">
    <w:name w:val="Heading2 + 12 pt"/>
    <w:basedOn w:val="StyleHeading212pt"/>
    <w:link w:val="Heading212ptChar"/>
    <w:qFormat/>
    <w:rsid w:val="00240A20"/>
  </w:style>
  <w:style w:type="character" w:customStyle="1" w:styleId="Heading212ptChar">
    <w:name w:val="Heading2 + 12 pt Char"/>
    <w:link w:val="Heading212pt"/>
    <w:rsid w:val="00240A20"/>
    <w:rPr>
      <w:rFonts w:eastAsia="Times New Roman"/>
      <w:b/>
      <w:bCs/>
      <w:caps/>
    </w:rPr>
  </w:style>
  <w:style w:type="character" w:customStyle="1" w:styleId="StyleBoldText12pt10ptNotBoldKernat16pt">
    <w:name w:val="Style Bold Text 12 pt + 10 pt Not Bold Kern at 16 pt"/>
    <w:rsid w:val="00240A20"/>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240A20"/>
  </w:style>
  <w:style w:type="paragraph" w:customStyle="1" w:styleId="highlightcardtext">
    <w:name w:val="highlight card text"/>
    <w:basedOn w:val="evidencetext"/>
    <w:link w:val="highlightcardtextChar2"/>
    <w:uiPriority w:val="99"/>
    <w:qFormat/>
    <w:rsid w:val="00240A20"/>
    <w:pPr>
      <w:framePr w:hSpace="187" w:vSpace="187" w:wrap="around" w:vAnchor="text" w:hAnchor="text" w:y="1"/>
      <w:shd w:val="pct10" w:color="3366FF" w:fill="3366FF"/>
      <w:ind w:left="1440" w:right="2016"/>
      <w:contextualSpacing w:val="0"/>
    </w:pPr>
    <w:rPr>
      <w:rFonts w:ascii="Times New Roman" w:eastAsia="Calibri" w:hAnsi="Times New Roman" w:cs="Times New Roman"/>
      <w:sz w:val="18"/>
      <w:u w:val="single"/>
    </w:rPr>
  </w:style>
  <w:style w:type="paragraph" w:customStyle="1" w:styleId="underlineevidencetext">
    <w:name w:val="underline evidence text"/>
    <w:basedOn w:val="evidencetext"/>
    <w:uiPriority w:val="99"/>
    <w:qFormat/>
    <w:rsid w:val="00240A20"/>
    <w:pPr>
      <w:ind w:left="1440" w:right="2016"/>
      <w:contextualSpacing w:val="0"/>
    </w:pPr>
    <w:rPr>
      <w:rFonts w:ascii="Times New Roman" w:eastAsia="Calibri" w:hAnsi="Times New Roman" w:cs="Times New Roman"/>
      <w:sz w:val="18"/>
      <w:u w:val="single"/>
      <w:lang w:val="en-US" w:eastAsia="en-US"/>
    </w:rPr>
  </w:style>
  <w:style w:type="paragraph" w:customStyle="1" w:styleId="underlinecard1">
    <w:name w:val="underline card"/>
    <w:basedOn w:val="Normal"/>
    <w:uiPriority w:val="99"/>
    <w:qFormat/>
    <w:rsid w:val="00240A20"/>
    <w:pPr>
      <w:ind w:left="1728" w:right="1728"/>
    </w:pPr>
    <w:rPr>
      <w:rFonts w:eastAsia="Calibri"/>
      <w:sz w:val="18"/>
      <w:u w:val="single"/>
    </w:rPr>
  </w:style>
  <w:style w:type="paragraph" w:customStyle="1" w:styleId="CardsChar2">
    <w:name w:val="Cards Char2"/>
    <w:basedOn w:val="Normal"/>
    <w:uiPriority w:val="99"/>
    <w:qFormat/>
    <w:rsid w:val="00240A20"/>
    <w:pPr>
      <w:autoSpaceDE w:val="0"/>
      <w:autoSpaceDN w:val="0"/>
      <w:adjustRightInd w:val="0"/>
      <w:ind w:left="432" w:right="432"/>
      <w:jc w:val="both"/>
    </w:pPr>
    <w:rPr>
      <w:rFonts w:eastAsia="Calibri"/>
      <w:szCs w:val="20"/>
    </w:rPr>
  </w:style>
  <w:style w:type="character" w:customStyle="1" w:styleId="UnderlinedCards">
    <w:name w:val="Underlined Cards"/>
    <w:rsid w:val="00240A20"/>
    <w:rPr>
      <w:sz w:val="24"/>
      <w:szCs w:val="24"/>
      <w:u w:val="thick"/>
      <w:lang w:val="en-US" w:eastAsia="en-US" w:bidi="ar-SA"/>
    </w:rPr>
  </w:style>
  <w:style w:type="character" w:customStyle="1" w:styleId="highlightcardtextChar">
    <w:name w:val="highlight card text Char"/>
    <w:rsid w:val="00240A20"/>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240A20"/>
    <w:pPr>
      <w:ind w:left="1728" w:right="1728"/>
    </w:pPr>
    <w:rPr>
      <w:rFonts w:eastAsia="Times New Roman"/>
      <w:sz w:val="18"/>
    </w:rPr>
  </w:style>
  <w:style w:type="character" w:customStyle="1" w:styleId="CardTextCharCharCharCharChar">
    <w:name w:val="Card Text Char Char Char Char Char"/>
    <w:link w:val="CardTextCharCharCharChar"/>
    <w:rsid w:val="00240A20"/>
    <w:rPr>
      <w:rFonts w:eastAsia="Times New Roman"/>
      <w:sz w:val="18"/>
    </w:rPr>
  </w:style>
  <w:style w:type="character" w:customStyle="1" w:styleId="TagsChar4">
    <w:name w:val="Tags Char4"/>
    <w:rsid w:val="00240A20"/>
    <w:rPr>
      <w:b/>
      <w:lang w:val="en-US" w:eastAsia="en-US" w:bidi="ar-SA"/>
    </w:rPr>
  </w:style>
  <w:style w:type="character" w:customStyle="1" w:styleId="tightinline1">
    <w:name w:val="tightinline1"/>
    <w:rsid w:val="00240A20"/>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240A20"/>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bCs w:val="0"/>
      <w:sz w:val="24"/>
      <w:szCs w:val="24"/>
    </w:rPr>
  </w:style>
  <w:style w:type="character" w:customStyle="1" w:styleId="blsp-spelling-corrected">
    <w:name w:val="blsp-spelling-corrected"/>
    <w:rsid w:val="00240A20"/>
  </w:style>
  <w:style w:type="character" w:customStyle="1" w:styleId="blsp-spelling-error">
    <w:name w:val="blsp-spelling-error"/>
    <w:rsid w:val="00240A20"/>
  </w:style>
  <w:style w:type="character" w:customStyle="1" w:styleId="sup">
    <w:name w:val="sup"/>
    <w:rsid w:val="00240A20"/>
  </w:style>
  <w:style w:type="character" w:customStyle="1" w:styleId="pgnum">
    <w:name w:val="pgnum"/>
    <w:rsid w:val="00240A20"/>
  </w:style>
  <w:style w:type="character" w:customStyle="1" w:styleId="SmallFontCharChar">
    <w:name w:val="Small Font Char Char"/>
    <w:rsid w:val="00240A20"/>
    <w:rPr>
      <w:rFonts w:ascii="Arial" w:hAnsi="Arial"/>
      <w:sz w:val="12"/>
      <w:szCs w:val="24"/>
      <w:lang w:val="en-US" w:eastAsia="en-US" w:bidi="ar-SA"/>
    </w:rPr>
  </w:style>
  <w:style w:type="paragraph" w:customStyle="1" w:styleId="textmargin">
    <w:name w:val="textmargin"/>
    <w:basedOn w:val="Normal"/>
    <w:uiPriority w:val="99"/>
    <w:qFormat/>
    <w:rsid w:val="00240A2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240A20"/>
    <w:pPr>
      <w:spacing w:before="100" w:beforeAutospacing="1" w:after="100" w:afterAutospacing="1"/>
    </w:pPr>
    <w:rPr>
      <w:rFonts w:eastAsia="Calibri"/>
      <w:color w:val="000000"/>
    </w:rPr>
  </w:style>
  <w:style w:type="paragraph" w:customStyle="1" w:styleId="header10">
    <w:name w:val="header1"/>
    <w:basedOn w:val="Normal"/>
    <w:uiPriority w:val="99"/>
    <w:qFormat/>
    <w:rsid w:val="00240A20"/>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240A20"/>
    <w:rPr>
      <w:rFonts w:ascii="Arial Narrow" w:eastAsia="Calibri" w:hAnsi="Arial Narrow"/>
      <w:color w:val="000000"/>
    </w:rPr>
  </w:style>
  <w:style w:type="paragraph" w:customStyle="1" w:styleId="bc2">
    <w:name w:val="bc_2"/>
    <w:basedOn w:val="Normal"/>
    <w:uiPriority w:val="99"/>
    <w:qFormat/>
    <w:rsid w:val="00240A20"/>
    <w:pPr>
      <w:spacing w:before="100" w:beforeAutospacing="1" w:after="100" w:afterAutospacing="1"/>
    </w:pPr>
    <w:rPr>
      <w:rFonts w:eastAsia="Calibri"/>
      <w:color w:val="000000"/>
    </w:rPr>
  </w:style>
  <w:style w:type="character" w:customStyle="1" w:styleId="bc21">
    <w:name w:val="bc_21"/>
    <w:rsid w:val="00240A20"/>
  </w:style>
  <w:style w:type="paragraph" w:customStyle="1" w:styleId="quote20">
    <w:name w:val="quote2"/>
    <w:basedOn w:val="Normal"/>
    <w:uiPriority w:val="99"/>
    <w:qFormat/>
    <w:rsid w:val="00240A20"/>
    <w:rPr>
      <w:rFonts w:ascii="Verdana" w:eastAsia="Calibri" w:hAnsi="Verdana"/>
      <w:szCs w:val="20"/>
    </w:rPr>
  </w:style>
  <w:style w:type="character" w:customStyle="1" w:styleId="copystyle">
    <w:name w:val="copystyle"/>
    <w:rsid w:val="00240A20"/>
  </w:style>
  <w:style w:type="character" w:customStyle="1" w:styleId="boldciteCharChar1">
    <w:name w:val="bold cite Char Char1"/>
    <w:rsid w:val="00240A20"/>
    <w:rPr>
      <w:rFonts w:ascii="Arial" w:hAnsi="Arial" w:cs="Arial"/>
      <w:b/>
      <w:bCs/>
      <w:kern w:val="32"/>
      <w:sz w:val="24"/>
      <w:szCs w:val="24"/>
      <w:lang w:val="en-US" w:eastAsia="en-US" w:bidi="ar-SA"/>
    </w:rPr>
  </w:style>
  <w:style w:type="character" w:customStyle="1" w:styleId="ReadUnderline">
    <w:name w:val="Read Underline"/>
    <w:rsid w:val="00240A20"/>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240A20"/>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240A20"/>
    <w:rPr>
      <w:rFonts w:ascii="Century Gothic" w:eastAsia="Times New Roman" w:hAnsi="Century Gothic" w:cs="Arial"/>
      <w:spacing w:val="-20"/>
      <w:kern w:val="32"/>
      <w:sz w:val="36"/>
      <w:szCs w:val="32"/>
    </w:rPr>
  </w:style>
  <w:style w:type="paragraph" w:customStyle="1" w:styleId="F4">
    <w:name w:val="F4"/>
    <w:basedOn w:val="Normal"/>
    <w:link w:val="F4Char"/>
    <w:qFormat/>
    <w:rsid w:val="00240A20"/>
    <w:pPr>
      <w:ind w:left="288" w:right="288"/>
    </w:pPr>
    <w:rPr>
      <w:rFonts w:ascii="Arial Narrow" w:eastAsia="Times New Roman" w:hAnsi="Arial Narrow"/>
      <w:szCs w:val="20"/>
      <w:u w:val="single"/>
    </w:rPr>
  </w:style>
  <w:style w:type="character" w:customStyle="1" w:styleId="F4Char">
    <w:name w:val="F4 Char"/>
    <w:link w:val="F4"/>
    <w:rsid w:val="00240A20"/>
    <w:rPr>
      <w:rFonts w:ascii="Arial Narrow" w:eastAsia="Times New Roman" w:hAnsi="Arial Narrow"/>
      <w:szCs w:val="20"/>
      <w:u w:val="single"/>
    </w:rPr>
  </w:style>
  <w:style w:type="paragraph" w:customStyle="1" w:styleId="StyleCARD">
    <w:name w:val="Style CARD +"/>
    <w:basedOn w:val="Normal"/>
    <w:link w:val="StyleCARDChar"/>
    <w:qFormat/>
    <w:rsid w:val="00240A20"/>
    <w:pPr>
      <w:ind w:left="300" w:right="288"/>
    </w:pPr>
    <w:rPr>
      <w:rFonts w:ascii="Arial Narrow" w:eastAsia="Times New Roman" w:hAnsi="Arial Narrow"/>
      <w:szCs w:val="20"/>
    </w:rPr>
  </w:style>
  <w:style w:type="character" w:customStyle="1" w:styleId="StyleCARDChar">
    <w:name w:val="Style CARD + Char"/>
    <w:link w:val="StyleCARD"/>
    <w:rsid w:val="00240A20"/>
    <w:rPr>
      <w:rFonts w:ascii="Arial Narrow" w:eastAsia="Times New Roman" w:hAnsi="Arial Narrow"/>
      <w:szCs w:val="20"/>
    </w:rPr>
  </w:style>
  <w:style w:type="character" w:customStyle="1" w:styleId="noiconheadline">
    <w:name w:val="noicon_headline"/>
    <w:rsid w:val="00240A20"/>
  </w:style>
  <w:style w:type="paragraph" w:styleId="MacroText">
    <w:name w:val="macro"/>
    <w:link w:val="MacroTextChar"/>
    <w:rsid w:val="00240A2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240A20"/>
    <w:rPr>
      <w:rFonts w:ascii="Courier New" w:eastAsia="Times New Roman" w:hAnsi="Courier New" w:cs="Courier New"/>
      <w:sz w:val="20"/>
      <w:szCs w:val="20"/>
    </w:rPr>
  </w:style>
  <w:style w:type="character" w:customStyle="1" w:styleId="pp1">
    <w:name w:val="pp1"/>
    <w:rsid w:val="00240A20"/>
    <w:rPr>
      <w:rFonts w:ascii="Times New Roman" w:hAnsi="Times New Roman" w:cs="Times New Roman" w:hint="default"/>
      <w:i w:val="0"/>
      <w:iCs w:val="0"/>
      <w:smallCaps w:val="0"/>
      <w:sz w:val="30"/>
      <w:szCs w:val="30"/>
    </w:rPr>
  </w:style>
  <w:style w:type="character" w:customStyle="1" w:styleId="articlehead">
    <w:name w:val="articlehead"/>
    <w:rsid w:val="00240A20"/>
  </w:style>
  <w:style w:type="character" w:customStyle="1" w:styleId="blue3">
    <w:name w:val="blue3"/>
    <w:rsid w:val="00240A20"/>
  </w:style>
  <w:style w:type="paragraph" w:customStyle="1" w:styleId="issuedetails">
    <w:name w:val="issue_details"/>
    <w:basedOn w:val="Normal"/>
    <w:uiPriority w:val="99"/>
    <w:qFormat/>
    <w:rsid w:val="00240A20"/>
    <w:pPr>
      <w:spacing w:before="100" w:beforeAutospacing="1" w:after="100" w:afterAutospacing="1"/>
    </w:pPr>
    <w:rPr>
      <w:rFonts w:eastAsia="Times New Roman"/>
    </w:rPr>
  </w:style>
  <w:style w:type="character" w:customStyle="1" w:styleId="over-title">
    <w:name w:val="over-title"/>
    <w:rsid w:val="00240A20"/>
  </w:style>
  <w:style w:type="character" w:customStyle="1" w:styleId="contentheader">
    <w:name w:val="contentheader"/>
    <w:rsid w:val="00240A20"/>
  </w:style>
  <w:style w:type="character" w:customStyle="1" w:styleId="Stylecites10ptNotBoldChar">
    <w:name w:val="Style cites + 10 pt Not Bold Char"/>
    <w:rsid w:val="00240A20"/>
    <w:rPr>
      <w:rFonts w:eastAsia="SimSun"/>
      <w:szCs w:val="24"/>
      <w:lang w:val="en-US" w:eastAsia="zh-CN" w:bidi="ar-SA"/>
    </w:rPr>
  </w:style>
  <w:style w:type="character" w:customStyle="1" w:styleId="tagscharchar0">
    <w:name w:val="tagscharchar"/>
    <w:rsid w:val="00240A20"/>
  </w:style>
  <w:style w:type="character" w:customStyle="1" w:styleId="FontStyle16">
    <w:name w:val="Font Style16"/>
    <w:uiPriority w:val="99"/>
    <w:rsid w:val="00240A20"/>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240A20"/>
    <w:pPr>
      <w:spacing w:before="100" w:beforeAutospacing="1" w:after="100" w:afterAutospacing="1"/>
    </w:pPr>
    <w:rPr>
      <w:rFonts w:eastAsia="Times New Roman"/>
    </w:rPr>
  </w:style>
  <w:style w:type="paragraph" w:customStyle="1" w:styleId="tussenkop">
    <w:name w:val="tussenkop"/>
    <w:basedOn w:val="Normal"/>
    <w:uiPriority w:val="99"/>
    <w:qFormat/>
    <w:rsid w:val="00240A20"/>
    <w:pPr>
      <w:spacing w:before="100" w:beforeAutospacing="1" w:after="100" w:afterAutospacing="1"/>
    </w:pPr>
    <w:rPr>
      <w:rFonts w:eastAsia="Times New Roman"/>
    </w:rPr>
  </w:style>
  <w:style w:type="character" w:customStyle="1" w:styleId="docnumbertitle">
    <w:name w:val="doc_number_title"/>
    <w:basedOn w:val="DefaultParagraphFont"/>
    <w:rsid w:val="00240A20"/>
  </w:style>
  <w:style w:type="character" w:customStyle="1" w:styleId="Heading6Char1">
    <w:name w:val="Heading 6 Char1"/>
    <w:aliases w:val="Title (no index) Char1"/>
    <w:basedOn w:val="DefaultParagraphFont"/>
    <w:uiPriority w:val="9"/>
    <w:semiHidden/>
    <w:rsid w:val="00240A20"/>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240A20"/>
    <w:rPr>
      <w:rFonts w:ascii="Consolas" w:hAnsi="Consolas" w:cs="Consolas"/>
      <w:sz w:val="20"/>
      <w:szCs w:val="20"/>
    </w:rPr>
  </w:style>
  <w:style w:type="paragraph" w:customStyle="1" w:styleId="StyleHeading3BlockLatinBodyCalibri">
    <w:name w:val="Style Heading 3Block + (Latin) +Body (Calibri)"/>
    <w:basedOn w:val="Heading3"/>
    <w:qFormat/>
    <w:rsid w:val="00240A20"/>
    <w:rPr>
      <w:bCs w:val="0"/>
    </w:rPr>
  </w:style>
  <w:style w:type="character" w:customStyle="1" w:styleId="StyleStyleBoldUnderlineIntenseEmphasisUnderlineStyleapple-s1">
    <w:name w:val="Style Style Bold UnderlineIntense EmphasisUnderlineStyleapple-s...1"/>
    <w:basedOn w:val="DefaultParagraphFont"/>
    <w:rsid w:val="00240A20"/>
    <w:rPr>
      <w:rFonts w:ascii="Garamond" w:hAnsi="Garamond"/>
      <w:b w:val="0"/>
      <w:bCs w:val="0"/>
      <w:sz w:val="24"/>
      <w:u w:val="single"/>
    </w:rPr>
  </w:style>
  <w:style w:type="paragraph" w:customStyle="1" w:styleId="10ptfont">
    <w:name w:val="10pt font"/>
    <w:basedOn w:val="Normal"/>
    <w:link w:val="10ptfontChar"/>
    <w:autoRedefine/>
    <w:qFormat/>
    <w:rsid w:val="00240A20"/>
    <w:rPr>
      <w:rFonts w:eastAsia="Times New Roman"/>
    </w:rPr>
  </w:style>
  <w:style w:type="character" w:customStyle="1" w:styleId="10ptfontChar">
    <w:name w:val="10pt font Char"/>
    <w:link w:val="10ptfont"/>
    <w:rsid w:val="00240A20"/>
    <w:rPr>
      <w:rFonts w:eastAsia="Times New Roman"/>
    </w:rPr>
  </w:style>
  <w:style w:type="character" w:customStyle="1" w:styleId="StyleIntenseReferenceGaramond">
    <w:name w:val="Style Intense Reference + Garamond"/>
    <w:rsid w:val="00240A20"/>
    <w:rPr>
      <w:rFonts w:ascii="Garamond" w:hAnsi="Garamond"/>
      <w:bCs/>
      <w:color w:val="auto"/>
      <w:spacing w:val="5"/>
      <w:sz w:val="20"/>
      <w:u w:val="single"/>
    </w:rPr>
  </w:style>
  <w:style w:type="character" w:customStyle="1" w:styleId="StyleIntenseReferenceGaramondBold">
    <w:name w:val="Style Intense Reference + Garamond Bold"/>
    <w:rsid w:val="00240A20"/>
    <w:rPr>
      <w:rFonts w:ascii="Garamond" w:hAnsi="Garamond"/>
      <w:b/>
      <w:bCs/>
      <w:color w:val="auto"/>
      <w:spacing w:val="5"/>
      <w:sz w:val="20"/>
      <w:u w:val="single"/>
    </w:rPr>
  </w:style>
  <w:style w:type="character" w:customStyle="1" w:styleId="newstime">
    <w:name w:val="newstime"/>
    <w:basedOn w:val="DefaultParagraphFont"/>
    <w:rsid w:val="00240A20"/>
  </w:style>
  <w:style w:type="character" w:customStyle="1" w:styleId="IntenseReference1">
    <w:name w:val="Intense Reference1"/>
    <w:qFormat/>
    <w:rsid w:val="00240A20"/>
    <w:rPr>
      <w:rFonts w:ascii="Arial" w:hAnsi="Arial"/>
      <w:bCs/>
      <w:color w:val="auto"/>
      <w:spacing w:val="5"/>
      <w:sz w:val="20"/>
      <w:u w:val="thick"/>
    </w:rPr>
  </w:style>
  <w:style w:type="character" w:customStyle="1" w:styleId="ilad1">
    <w:name w:val="il_ad1"/>
    <w:rsid w:val="00240A20"/>
    <w:rPr>
      <w:vanish/>
      <w:webHidden w:val="0"/>
      <w:color w:val="000000"/>
      <w:u w:val="single"/>
      <w:specVanish/>
    </w:rPr>
  </w:style>
  <w:style w:type="character" w:customStyle="1" w:styleId="tx">
    <w:name w:val="tx"/>
    <w:basedOn w:val="DefaultParagraphFont"/>
    <w:rsid w:val="00240A20"/>
  </w:style>
  <w:style w:type="character" w:customStyle="1" w:styleId="oneclick-link">
    <w:name w:val="oneclick-link"/>
    <w:basedOn w:val="DefaultParagraphFont"/>
    <w:rsid w:val="00240A20"/>
  </w:style>
  <w:style w:type="character" w:customStyle="1" w:styleId="StyleStyleUnderlineUnderlineStyleBoldUnderlineIntenseEmphas1">
    <w:name w:val="Style Style UnderlineUnderlineStyle Bold UnderlineIntense Emphas...1"/>
    <w:basedOn w:val="DefaultParagraphFont"/>
    <w:rsid w:val="00240A20"/>
    <w:rPr>
      <w:b w:val="0"/>
      <w:sz w:val="24"/>
      <w:u w:val="single"/>
      <w:bdr w:val="none" w:sz="0" w:space="0" w:color="auto"/>
    </w:rPr>
  </w:style>
  <w:style w:type="character" w:customStyle="1" w:styleId="Bodytext116">
    <w:name w:val="Body text (11)"/>
    <w:rsid w:val="00240A2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240A2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240A20"/>
  </w:style>
  <w:style w:type="character" w:customStyle="1" w:styleId="Style5Char">
    <w:name w:val="Style5 Char"/>
    <w:link w:val="Style5"/>
    <w:uiPriority w:val="4"/>
    <w:rsid w:val="00240A20"/>
    <w:rPr>
      <w:rFonts w:eastAsia="Times New Roman"/>
    </w:rPr>
  </w:style>
  <w:style w:type="character" w:customStyle="1" w:styleId="Style10Char">
    <w:name w:val="Style10 Char"/>
    <w:link w:val="Style10"/>
    <w:rsid w:val="00240A20"/>
    <w:rPr>
      <w:rFonts w:eastAsia="Times New Roman"/>
    </w:rPr>
  </w:style>
  <w:style w:type="character" w:customStyle="1" w:styleId="StyleStyleBoldUnderlineUnderlineapple-style-span6ptBoldK">
    <w:name w:val="Style Style Bold UnderlineUnderlineapple-style-span + 6 ptBoldK..."/>
    <w:basedOn w:val="DefaultParagraphFont"/>
    <w:rsid w:val="00240A20"/>
    <w:rPr>
      <w:b w:val="0"/>
      <w:bCs w:val="0"/>
      <w:sz w:val="22"/>
      <w:u w:val="single"/>
      <w:bdr w:val="none" w:sz="0" w:space="0" w:color="auto"/>
    </w:rPr>
  </w:style>
  <w:style w:type="paragraph" w:customStyle="1" w:styleId="UnderlinedEv">
    <w:name w:val="Underlined Ev"/>
    <w:basedOn w:val="Normal"/>
    <w:next w:val="Normal"/>
    <w:link w:val="UnderlinedEvChar"/>
    <w:qFormat/>
    <w:rsid w:val="00240A20"/>
    <w:rPr>
      <w:rFonts w:ascii="Verdana" w:hAnsi="Verdana"/>
      <w:sz w:val="16"/>
      <w:u w:val="thick"/>
    </w:rPr>
  </w:style>
  <w:style w:type="character" w:customStyle="1" w:styleId="StyleUnderlineBorderSinglesolidlineAuto225ptLine">
    <w:name w:val="Style Underline Border: : (Single solid line Auto  2.25 pt Line ..."/>
    <w:basedOn w:val="DefaultParagraphFont"/>
    <w:rsid w:val="00240A20"/>
    <w:rPr>
      <w:u w:val="single"/>
      <w:bdr w:val="none" w:sz="0" w:space="0" w:color="auto"/>
    </w:rPr>
  </w:style>
  <w:style w:type="paragraph" w:customStyle="1" w:styleId="txttitle">
    <w:name w:val="txttitle"/>
    <w:basedOn w:val="Normal"/>
    <w:qFormat/>
    <w:rsid w:val="00240A20"/>
    <w:pPr>
      <w:spacing w:before="100" w:beforeAutospacing="1" w:after="100" w:afterAutospacing="1"/>
    </w:pPr>
    <w:rPr>
      <w:sz w:val="24"/>
    </w:rPr>
  </w:style>
  <w:style w:type="character" w:customStyle="1" w:styleId="z3988">
    <w:name w:val="z3988"/>
    <w:basedOn w:val="DefaultParagraphFont"/>
    <w:rsid w:val="00240A20"/>
  </w:style>
  <w:style w:type="character" w:customStyle="1" w:styleId="nowrap">
    <w:name w:val="nowrap"/>
    <w:basedOn w:val="DefaultParagraphFont"/>
    <w:rsid w:val="00240A20"/>
  </w:style>
  <w:style w:type="character" w:customStyle="1" w:styleId="freeaccess">
    <w:name w:val="freeaccess"/>
    <w:basedOn w:val="DefaultParagraphFont"/>
    <w:rsid w:val="00240A20"/>
  </w:style>
  <w:style w:type="character" w:customStyle="1" w:styleId="CharacterStyle14">
    <w:name w:val="Character Style 14"/>
    <w:rsid w:val="00240A20"/>
    <w:rPr>
      <w:sz w:val="30"/>
      <w:szCs w:val="30"/>
    </w:rPr>
  </w:style>
  <w:style w:type="character" w:customStyle="1" w:styleId="CharacterStyle13">
    <w:name w:val="Character Style 13"/>
    <w:rsid w:val="00240A20"/>
    <w:rPr>
      <w:i/>
      <w:iCs/>
      <w:sz w:val="17"/>
      <w:szCs w:val="17"/>
    </w:rPr>
  </w:style>
  <w:style w:type="character" w:customStyle="1" w:styleId="CardsNotUnderlined">
    <w:name w:val="Cards Not Underlined"/>
    <w:qFormat/>
    <w:rsid w:val="00240A20"/>
    <w:rPr>
      <w:rFonts w:ascii="Times New Roman" w:hAnsi="Times New Roman"/>
      <w:sz w:val="16"/>
    </w:rPr>
  </w:style>
  <w:style w:type="character" w:customStyle="1" w:styleId="FifthChar">
    <w:name w:val="Fifth Char"/>
    <w:link w:val="Fifth"/>
    <w:uiPriority w:val="99"/>
    <w:rsid w:val="00240A20"/>
    <w:rPr>
      <w:rFonts w:ascii="Arial" w:eastAsia="Calibri" w:hAnsi="Arial"/>
    </w:rPr>
  </w:style>
  <w:style w:type="character" w:customStyle="1" w:styleId="imgcreditcaption">
    <w:name w:val="imgcreditcaption"/>
    <w:rsid w:val="00240A20"/>
  </w:style>
  <w:style w:type="character" w:customStyle="1" w:styleId="hps">
    <w:name w:val="hps"/>
    <w:rsid w:val="00240A20"/>
  </w:style>
  <w:style w:type="paragraph" w:customStyle="1" w:styleId="TashmaHeader2">
    <w:name w:val="Tashma_Header2"/>
    <w:basedOn w:val="Heading2"/>
    <w:uiPriority w:val="99"/>
    <w:qFormat/>
    <w:rsid w:val="00240A20"/>
    <w:rPr>
      <w:rFonts w:eastAsia="SimSun" w:cstheme="minorBidi"/>
      <w:bCs w:val="0"/>
      <w:caps/>
    </w:rPr>
  </w:style>
  <w:style w:type="paragraph" w:customStyle="1" w:styleId="TashmaHeading1">
    <w:name w:val="Tashma_Heading1"/>
    <w:basedOn w:val="Heading1"/>
    <w:uiPriority w:val="99"/>
    <w:qFormat/>
    <w:rsid w:val="00240A20"/>
    <w:rPr>
      <w:rFonts w:eastAsia="Times New Roman" w:cstheme="minorBidi"/>
      <w:bCs w:val="0"/>
    </w:rPr>
  </w:style>
  <w:style w:type="character" w:customStyle="1" w:styleId="CitationCharCharCharCharCharCharCharChar">
    <w:name w:val="Citation Char Char Char Char Char Char Char Char"/>
    <w:link w:val="CitationCharCharCharCharCharCharChar"/>
    <w:locked/>
    <w:rsid w:val="00240A20"/>
    <w:rPr>
      <w:rFonts w:cs="Calibri"/>
    </w:rPr>
  </w:style>
  <w:style w:type="paragraph" w:customStyle="1" w:styleId="CitationCharCharCharCharCharCharChar">
    <w:name w:val="Citation Char Char Char Char Char Char Char"/>
    <w:basedOn w:val="Normal"/>
    <w:link w:val="CitationCharCharCharCharCharCharCharChar"/>
    <w:qFormat/>
    <w:rsid w:val="00240A20"/>
    <w:pPr>
      <w:ind w:left="1440" w:right="1440"/>
    </w:pPr>
    <w:rPr>
      <w:rFonts w:cs="Calibri"/>
    </w:rPr>
  </w:style>
  <w:style w:type="paragraph" w:customStyle="1" w:styleId="pagpag1">
    <w:name w:val="pagpag1"/>
    <w:basedOn w:val="Normal"/>
    <w:uiPriority w:val="99"/>
    <w:qFormat/>
    <w:rsid w:val="00240A20"/>
    <w:pPr>
      <w:spacing w:before="100" w:beforeAutospacing="1" w:after="100" w:afterAutospacing="1"/>
    </w:pPr>
    <w:rPr>
      <w:rFonts w:eastAsia="Times New Roman"/>
      <w:sz w:val="24"/>
    </w:rPr>
  </w:style>
  <w:style w:type="paragraph" w:customStyle="1" w:styleId="pagpag2">
    <w:name w:val="pagpag2"/>
    <w:basedOn w:val="Normal"/>
    <w:uiPriority w:val="99"/>
    <w:qFormat/>
    <w:rsid w:val="00240A20"/>
    <w:pPr>
      <w:spacing w:before="100" w:beforeAutospacing="1" w:after="100" w:afterAutospacing="1"/>
    </w:pPr>
    <w:rPr>
      <w:rFonts w:eastAsia="Times New Roman"/>
      <w:sz w:val="24"/>
    </w:rPr>
  </w:style>
  <w:style w:type="paragraph" w:customStyle="1" w:styleId="BodyText311">
    <w:name w:val="Body Text 31"/>
    <w:basedOn w:val="Normal"/>
    <w:next w:val="BodyText3"/>
    <w:unhideWhenUsed/>
    <w:qFormat/>
    <w:rsid w:val="00240A20"/>
    <w:pPr>
      <w:spacing w:after="120"/>
    </w:pPr>
    <w:rPr>
      <w:bCs/>
      <w:color w:val="000000"/>
    </w:rPr>
  </w:style>
  <w:style w:type="paragraph" w:customStyle="1" w:styleId="BodyText210">
    <w:name w:val="Body Text 21"/>
    <w:basedOn w:val="Normal"/>
    <w:next w:val="BodyText2"/>
    <w:unhideWhenUsed/>
    <w:qFormat/>
    <w:rsid w:val="00240A20"/>
    <w:pPr>
      <w:spacing w:after="120" w:line="480" w:lineRule="auto"/>
    </w:pPr>
    <w:rPr>
      <w:sz w:val="12"/>
    </w:rPr>
  </w:style>
  <w:style w:type="paragraph" w:customStyle="1" w:styleId="BodyTextIndent1">
    <w:name w:val="Body Text Indent1"/>
    <w:basedOn w:val="Normal"/>
    <w:next w:val="BodyTextIndent"/>
    <w:unhideWhenUsed/>
    <w:qFormat/>
    <w:rsid w:val="00240A20"/>
    <w:pPr>
      <w:spacing w:after="120"/>
      <w:ind w:left="360"/>
    </w:pPr>
  </w:style>
  <w:style w:type="paragraph" w:customStyle="1" w:styleId="BodyTextIndent31">
    <w:name w:val="Body Text Indent 31"/>
    <w:basedOn w:val="Normal"/>
    <w:next w:val="BodyTextIndent3"/>
    <w:semiHidden/>
    <w:unhideWhenUsed/>
    <w:qFormat/>
    <w:rsid w:val="00240A20"/>
    <w:pPr>
      <w:spacing w:after="120"/>
      <w:ind w:left="360"/>
    </w:pPr>
    <w:rPr>
      <w:sz w:val="14"/>
    </w:rPr>
  </w:style>
  <w:style w:type="paragraph" w:customStyle="1" w:styleId="BodyTextIndent21">
    <w:name w:val="Body Text Indent 21"/>
    <w:basedOn w:val="Normal"/>
    <w:next w:val="BodyTextIndent2"/>
    <w:uiPriority w:val="99"/>
    <w:unhideWhenUsed/>
    <w:qFormat/>
    <w:rsid w:val="00240A20"/>
    <w:pPr>
      <w:spacing w:after="120" w:line="480" w:lineRule="auto"/>
      <w:ind w:left="360"/>
    </w:pPr>
  </w:style>
  <w:style w:type="character" w:customStyle="1" w:styleId="Caption11">
    <w:name w:val="Caption11"/>
    <w:rsid w:val="00240A20"/>
  </w:style>
  <w:style w:type="paragraph" w:customStyle="1" w:styleId="z-BottomofForm1">
    <w:name w:val="z-Bottom of Form1"/>
    <w:basedOn w:val="Normal"/>
    <w:next w:val="Normal"/>
    <w:hidden/>
    <w:unhideWhenUsed/>
    <w:qFormat/>
    <w:rsid w:val="00240A20"/>
    <w:pPr>
      <w:pBdr>
        <w:top w:val="single" w:sz="6" w:space="1" w:color="auto"/>
      </w:pBdr>
      <w:jc w:val="center"/>
    </w:pPr>
    <w:rPr>
      <w:rFonts w:eastAsia="Times New Roman"/>
      <w:vanish/>
      <w:szCs w:val="16"/>
    </w:rPr>
  </w:style>
  <w:style w:type="paragraph" w:customStyle="1" w:styleId="arcticletext">
    <w:name w:val="arcticle_text"/>
    <w:basedOn w:val="Normal"/>
    <w:qFormat/>
    <w:rsid w:val="00240A20"/>
    <w:pPr>
      <w:spacing w:before="100" w:beforeAutospacing="1" w:after="100" w:afterAutospacing="1"/>
    </w:pPr>
    <w:rPr>
      <w:rFonts w:eastAsia="Times New Roman"/>
      <w:sz w:val="24"/>
    </w:rPr>
  </w:style>
  <w:style w:type="paragraph" w:customStyle="1" w:styleId="cptchblock">
    <w:name w:val="cptch_block"/>
    <w:basedOn w:val="Normal"/>
    <w:qFormat/>
    <w:rsid w:val="00240A20"/>
    <w:pPr>
      <w:spacing w:before="100" w:beforeAutospacing="1" w:after="100" w:afterAutospacing="1"/>
    </w:pPr>
    <w:rPr>
      <w:rFonts w:eastAsia="Times New Roman"/>
      <w:sz w:val="24"/>
    </w:rPr>
  </w:style>
  <w:style w:type="paragraph" w:customStyle="1" w:styleId="publisheddate">
    <w:name w:val="published_date"/>
    <w:basedOn w:val="Normal"/>
    <w:qFormat/>
    <w:rsid w:val="00240A20"/>
    <w:pPr>
      <w:spacing w:before="100" w:beforeAutospacing="1" w:after="100" w:afterAutospacing="1"/>
    </w:pPr>
    <w:rPr>
      <w:rFonts w:eastAsia="Times New Roman"/>
      <w:sz w:val="24"/>
    </w:rPr>
  </w:style>
  <w:style w:type="paragraph" w:customStyle="1" w:styleId="headline-title">
    <w:name w:val="headline-title"/>
    <w:basedOn w:val="Normal"/>
    <w:uiPriority w:val="99"/>
    <w:qFormat/>
    <w:rsid w:val="00240A20"/>
    <w:pPr>
      <w:spacing w:before="100" w:beforeAutospacing="1" w:after="100" w:afterAutospacing="1"/>
    </w:pPr>
    <w:rPr>
      <w:rFonts w:eastAsia="Times New Roman"/>
      <w:sz w:val="24"/>
    </w:rPr>
  </w:style>
  <w:style w:type="table" w:styleId="MediumGrid1">
    <w:name w:val="Medium Grid 1"/>
    <w:basedOn w:val="TableNormal"/>
    <w:uiPriority w:val="67"/>
    <w:rsid w:val="00240A20"/>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StyleCards12ptThickunderlineChar1">
    <w:name w:val="Style Cards + 12 pt Thick underline Char1"/>
    <w:rsid w:val="00240A20"/>
    <w:rPr>
      <w:sz w:val="24"/>
      <w:szCs w:val="24"/>
      <w:u w:val="thick"/>
    </w:rPr>
  </w:style>
  <w:style w:type="character" w:customStyle="1" w:styleId="BodyTextIndentChar2">
    <w:name w:val="Body Text Indent Char2"/>
    <w:basedOn w:val="DefaultParagraphFont"/>
    <w:uiPriority w:val="99"/>
    <w:semiHidden/>
    <w:rsid w:val="00240A20"/>
    <w:rPr>
      <w:rFonts w:ascii="Georgia" w:hAnsi="Georgia"/>
      <w:sz w:val="22"/>
      <w:szCs w:val="22"/>
    </w:rPr>
  </w:style>
  <w:style w:type="character" w:customStyle="1" w:styleId="BodyText2Char2">
    <w:name w:val="Body Text 2 Char2"/>
    <w:basedOn w:val="DefaultParagraphFont"/>
    <w:uiPriority w:val="99"/>
    <w:semiHidden/>
    <w:rsid w:val="00240A20"/>
    <w:rPr>
      <w:rFonts w:ascii="Georgia" w:hAnsi="Georgia"/>
      <w:sz w:val="22"/>
      <w:szCs w:val="22"/>
    </w:rPr>
  </w:style>
  <w:style w:type="character" w:customStyle="1" w:styleId="BodyText3Char2">
    <w:name w:val="Body Text 3 Char2"/>
    <w:basedOn w:val="DefaultParagraphFont"/>
    <w:uiPriority w:val="99"/>
    <w:semiHidden/>
    <w:rsid w:val="00240A20"/>
    <w:rPr>
      <w:rFonts w:ascii="Georgia" w:hAnsi="Georgia"/>
      <w:sz w:val="16"/>
      <w:szCs w:val="16"/>
    </w:rPr>
  </w:style>
  <w:style w:type="character" w:customStyle="1" w:styleId="BodyTextIndent2Char2">
    <w:name w:val="Body Text Indent 2 Char2"/>
    <w:basedOn w:val="DefaultParagraphFont"/>
    <w:uiPriority w:val="99"/>
    <w:semiHidden/>
    <w:rsid w:val="00240A20"/>
    <w:rPr>
      <w:rFonts w:ascii="Georgia" w:hAnsi="Georgia"/>
      <w:sz w:val="22"/>
      <w:szCs w:val="22"/>
    </w:rPr>
  </w:style>
  <w:style w:type="character" w:customStyle="1" w:styleId="BodyTextIndent3Char2">
    <w:name w:val="Body Text Indent 3 Char2"/>
    <w:basedOn w:val="DefaultParagraphFont"/>
    <w:uiPriority w:val="99"/>
    <w:semiHidden/>
    <w:rsid w:val="00240A20"/>
    <w:rPr>
      <w:rFonts w:ascii="Georgia" w:hAnsi="Georgia"/>
      <w:sz w:val="16"/>
      <w:szCs w:val="16"/>
    </w:rPr>
  </w:style>
  <w:style w:type="character" w:customStyle="1" w:styleId="z-BottomofFormChar2">
    <w:name w:val="z-Bottom of Form Char2"/>
    <w:basedOn w:val="DefaultParagraphFont"/>
    <w:uiPriority w:val="99"/>
    <w:semiHidden/>
    <w:rsid w:val="00240A20"/>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qFormat/>
    <w:rsid w:val="00240A20"/>
    <w:pPr>
      <w:ind w:left="0"/>
      <w:contextualSpacing w:val="0"/>
    </w:pPr>
    <w:rPr>
      <w:rFonts w:ascii="Garamond" w:eastAsia="Cambria" w:hAnsi="Garamond" w:cs="Times New Roman"/>
    </w:rPr>
  </w:style>
  <w:style w:type="character" w:customStyle="1" w:styleId="StyleHotRouteLatinGaramond10ptChar">
    <w:name w:val="Style Hot Route + (Latin) Garamond 10 pt Char"/>
    <w:basedOn w:val="DefaultParagraphFont"/>
    <w:link w:val="StyleHotRouteLatinGaramond10pt"/>
    <w:rsid w:val="00240A20"/>
    <w:rPr>
      <w:rFonts w:ascii="Garamond" w:eastAsia="Cambria" w:hAnsi="Garamond" w:cs="Times New Roman"/>
    </w:rPr>
  </w:style>
  <w:style w:type="paragraph" w:customStyle="1" w:styleId="StyleHotRouteLatinGaramond10ptUnderline">
    <w:name w:val="Style Hot Route + (Latin) Garamond 10 pt Underline"/>
    <w:basedOn w:val="HotRoute"/>
    <w:link w:val="StyleHotRouteLatinGaramond10ptUnderlineChar"/>
    <w:qFormat/>
    <w:rsid w:val="00240A20"/>
    <w:pPr>
      <w:ind w:left="0"/>
      <w:contextualSpacing w:val="0"/>
    </w:pPr>
    <w:rPr>
      <w:rFonts w:ascii="Garamond" w:eastAsia="Cambria" w:hAnsi="Garamond" w:cs="Times New Roman"/>
      <w:u w:val="single"/>
    </w:rPr>
  </w:style>
  <w:style w:type="character" w:customStyle="1" w:styleId="StyleHotRouteLatinGaramond10ptUnderlineChar">
    <w:name w:val="Style Hot Route + (Latin) Garamond 10 pt Underline Char"/>
    <w:basedOn w:val="DefaultParagraphFont"/>
    <w:link w:val="StyleHotRouteLatinGaramond10ptUnderline"/>
    <w:rsid w:val="00240A20"/>
    <w:rPr>
      <w:rFonts w:ascii="Garamond" w:eastAsia="Cambria" w:hAnsi="Garamond" w:cs="Times New Roman"/>
      <w:u w:val="single"/>
    </w:rPr>
  </w:style>
  <w:style w:type="character" w:customStyle="1" w:styleId="m5686307894942199640gmail-style13ptbold">
    <w:name w:val="m_5686307894942199640gmail-style13ptbold"/>
    <w:basedOn w:val="DefaultParagraphFont"/>
    <w:rsid w:val="00240A20"/>
  </w:style>
  <w:style w:type="character" w:customStyle="1" w:styleId="m5686307894942199640gmail-styleunderline">
    <w:name w:val="m_5686307894942199640gmail-styleunderline"/>
    <w:basedOn w:val="DefaultParagraphFont"/>
    <w:rsid w:val="00240A20"/>
  </w:style>
  <w:style w:type="paragraph" w:customStyle="1" w:styleId="Hyperlink2">
    <w:name w:val="Hyperlink2"/>
    <w:basedOn w:val="Normal"/>
    <w:qFormat/>
    <w:rsid w:val="00240A20"/>
    <w:rPr>
      <w:rFonts w:ascii="Arial" w:eastAsia="Calibri" w:hAnsi="Arial" w:cs="Arial"/>
      <w:color w:val="00B0F0"/>
      <w:u w:val="single" w:color="00B0F0"/>
    </w:rPr>
  </w:style>
  <w:style w:type="character" w:customStyle="1" w:styleId="messagecontent">
    <w:name w:val="message_content"/>
    <w:rsid w:val="00240A20"/>
  </w:style>
  <w:style w:type="paragraph" w:customStyle="1" w:styleId="UnderlineCharCharCharCharCharCharCharCharChar">
    <w:name w:val="Underline Char Char Char Char Char Char Char Char Char"/>
    <w:link w:val="UnderlineCharCharCharCharCharCharCharCharCharChar"/>
    <w:qFormat/>
    <w:rsid w:val="00240A20"/>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qFormat/>
    <w:rsid w:val="00240A20"/>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240A20"/>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240A20"/>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240A20"/>
    <w:rPr>
      <w:rFonts w:ascii="Times New Roman" w:eastAsia="SimSun" w:hAnsi="Times New Roman" w:cs="Times New Roman"/>
      <w:sz w:val="24"/>
      <w:szCs w:val="24"/>
      <w:lang w:eastAsia="zh-CN"/>
    </w:rPr>
  </w:style>
  <w:style w:type="character" w:customStyle="1" w:styleId="Char1Char1">
    <w:name w:val="Char1 Char1"/>
    <w:rsid w:val="00240A20"/>
    <w:rPr>
      <w:rFonts w:ascii="Arial" w:hAnsi="Arial" w:cs="Arial"/>
      <w:b/>
      <w:bCs/>
      <w:kern w:val="32"/>
      <w:sz w:val="28"/>
      <w:szCs w:val="32"/>
      <w:lang w:val="en-US" w:eastAsia="en-US" w:bidi="ar-SA"/>
    </w:rPr>
  </w:style>
  <w:style w:type="paragraph" w:customStyle="1" w:styleId="Blocks1">
    <w:name w:val="Blocks1"/>
    <w:basedOn w:val="Normal"/>
    <w:next w:val="Normal"/>
    <w:qFormat/>
    <w:rsid w:val="00240A20"/>
    <w:pPr>
      <w:spacing w:before="280" w:line="360" w:lineRule="auto"/>
      <w:outlineLvl w:val="4"/>
    </w:pPr>
    <w:rPr>
      <w:rFonts w:ascii="Cambria" w:eastAsia="Times New Roman" w:hAnsi="Cambria"/>
      <w:b/>
      <w:bCs/>
      <w:i/>
      <w:iCs/>
      <w:lang w:bidi="en-US"/>
    </w:rPr>
  </w:style>
  <w:style w:type="paragraph" w:customStyle="1" w:styleId="Titlenoindex1">
    <w:name w:val="Title (no index)1"/>
    <w:basedOn w:val="Normal"/>
    <w:next w:val="Normal"/>
    <w:qFormat/>
    <w:rsid w:val="00240A20"/>
    <w:pPr>
      <w:spacing w:before="280" w:after="80" w:line="360" w:lineRule="auto"/>
      <w:outlineLvl w:val="5"/>
    </w:pPr>
    <w:rPr>
      <w:rFonts w:ascii="Cambria" w:eastAsia="Times New Roman" w:hAnsi="Cambria"/>
      <w:b/>
      <w:bCs/>
      <w:i/>
      <w:iCs/>
      <w:lang w:bidi="en-US"/>
    </w:rPr>
  </w:style>
  <w:style w:type="paragraph" w:customStyle="1" w:styleId="Heading71">
    <w:name w:val="Heading 71"/>
    <w:basedOn w:val="Normal"/>
    <w:next w:val="Normal"/>
    <w:qFormat/>
    <w:rsid w:val="00240A20"/>
    <w:pPr>
      <w:spacing w:before="280" w:line="360" w:lineRule="auto"/>
      <w:outlineLvl w:val="6"/>
    </w:pPr>
    <w:rPr>
      <w:rFonts w:ascii="Cambria" w:eastAsia="Times New Roman" w:hAnsi="Cambria"/>
      <w:b/>
      <w:bCs/>
      <w:i/>
      <w:iCs/>
      <w:szCs w:val="20"/>
      <w:lang w:bidi="en-US"/>
    </w:rPr>
  </w:style>
  <w:style w:type="paragraph" w:customStyle="1" w:styleId="Heading81">
    <w:name w:val="Heading 81"/>
    <w:basedOn w:val="Normal"/>
    <w:next w:val="Normal"/>
    <w:uiPriority w:val="9"/>
    <w:unhideWhenUsed/>
    <w:qFormat/>
    <w:rsid w:val="00240A20"/>
    <w:pPr>
      <w:keepNext/>
      <w:keepLines/>
      <w:spacing w:before="40"/>
      <w:outlineLvl w:val="7"/>
    </w:pPr>
    <w:rPr>
      <w:rFonts w:eastAsia="MS Gothic"/>
      <w:color w:val="272727"/>
      <w:szCs w:val="21"/>
    </w:rPr>
  </w:style>
  <w:style w:type="paragraph" w:customStyle="1" w:styleId="Heading91">
    <w:name w:val="Heading 91"/>
    <w:basedOn w:val="Normal"/>
    <w:next w:val="Normal"/>
    <w:qFormat/>
    <w:rsid w:val="00240A20"/>
    <w:pPr>
      <w:spacing w:before="280" w:line="360" w:lineRule="auto"/>
      <w:outlineLvl w:val="8"/>
    </w:pPr>
    <w:rPr>
      <w:rFonts w:ascii="Cambria" w:eastAsia="Times New Roman" w:hAnsi="Cambria"/>
      <w:i/>
      <w:iCs/>
      <w:szCs w:val="18"/>
      <w:lang w:bidi="en-US"/>
    </w:rPr>
  </w:style>
  <w:style w:type="paragraph" w:customStyle="1" w:styleId="slate-paragraph">
    <w:name w:val="slate-paragraph"/>
    <w:basedOn w:val="Normal"/>
    <w:rsid w:val="00240A20"/>
    <w:pPr>
      <w:spacing w:before="100" w:beforeAutospacing="1" w:after="100" w:afterAutospacing="1"/>
    </w:pPr>
    <w:rPr>
      <w:rFonts w:eastAsia="Times New Roman"/>
      <w:sz w:val="24"/>
    </w:rPr>
  </w:style>
  <w:style w:type="paragraph" w:customStyle="1" w:styleId="6font1">
    <w:name w:val="6 font1"/>
    <w:basedOn w:val="Normal"/>
    <w:next w:val="ListParagraph"/>
    <w:uiPriority w:val="99"/>
    <w:unhideWhenUsed/>
    <w:qFormat/>
    <w:rsid w:val="00240A20"/>
    <w:pPr>
      <w:ind w:left="720"/>
      <w:contextualSpacing/>
    </w:pPr>
  </w:style>
  <w:style w:type="paragraph" w:customStyle="1" w:styleId="BlockHeading10">
    <w:name w:val="Block Heading1"/>
    <w:basedOn w:val="Normal"/>
    <w:next w:val="Normal"/>
    <w:uiPriority w:val="6"/>
    <w:qFormat/>
    <w:rsid w:val="00240A20"/>
    <w:pPr>
      <w:pBdr>
        <w:bottom w:val="single" w:sz="8" w:space="4" w:color="4F81BD"/>
      </w:pBdr>
      <w:spacing w:after="300"/>
      <w:contextualSpacing/>
    </w:pPr>
    <w:rPr>
      <w:rFonts w:ascii="Cambria" w:hAnsi="Cambria"/>
      <w:bCs/>
      <w:u w:val="single"/>
    </w:rPr>
  </w:style>
  <w:style w:type="paragraph" w:customStyle="1" w:styleId="NormalWebChar1CharCharCharCharCharChar1">
    <w:name w:val="Normal (Web) Char1 Char Char Char Char Char Char1"/>
    <w:basedOn w:val="Normal"/>
    <w:next w:val="NormalWeb"/>
    <w:uiPriority w:val="99"/>
    <w:unhideWhenUsed/>
    <w:qFormat/>
    <w:rsid w:val="00240A20"/>
    <w:pPr>
      <w:spacing w:before="100" w:beforeAutospacing="1" w:after="100" w:afterAutospacing="1"/>
    </w:pPr>
    <w:rPr>
      <w:rFonts w:eastAsia="Times New Roman"/>
      <w:sz w:val="24"/>
    </w:rPr>
  </w:style>
  <w:style w:type="paragraph" w:customStyle="1" w:styleId="BlockCharChar1">
    <w:name w:val="Block Char Char1"/>
    <w:basedOn w:val="Normal"/>
    <w:next w:val="Header"/>
    <w:uiPriority w:val="99"/>
    <w:rsid w:val="00240A20"/>
    <w:pPr>
      <w:tabs>
        <w:tab w:val="center" w:pos="4680"/>
        <w:tab w:val="right" w:pos="9360"/>
      </w:tabs>
    </w:pPr>
    <w:rPr>
      <w:rFonts w:eastAsia="Cambria"/>
    </w:rPr>
  </w:style>
  <w:style w:type="paragraph" w:customStyle="1" w:styleId="Footer1">
    <w:name w:val="Footer1"/>
    <w:basedOn w:val="Normal"/>
    <w:next w:val="Footer"/>
    <w:uiPriority w:val="99"/>
    <w:rsid w:val="00240A20"/>
    <w:pPr>
      <w:tabs>
        <w:tab w:val="center" w:pos="4680"/>
        <w:tab w:val="right" w:pos="9360"/>
      </w:tabs>
    </w:pPr>
    <w:rPr>
      <w:rFonts w:eastAsia="Cambria"/>
    </w:rPr>
  </w:style>
  <w:style w:type="paragraph" w:customStyle="1" w:styleId="BT1">
    <w:name w:val="BT1"/>
    <w:basedOn w:val="Normal"/>
    <w:next w:val="BodyText"/>
    <w:qFormat/>
    <w:rsid w:val="00240A20"/>
    <w:pPr>
      <w:spacing w:before="100" w:beforeAutospacing="1" w:after="100" w:afterAutospacing="1"/>
    </w:pPr>
    <w:rPr>
      <w:rFonts w:eastAsia="Times New Roman"/>
    </w:rPr>
  </w:style>
  <w:style w:type="paragraph" w:customStyle="1" w:styleId="Quote3">
    <w:name w:val="Quote3"/>
    <w:basedOn w:val="Normal"/>
    <w:next w:val="Normal"/>
    <w:uiPriority w:val="29"/>
    <w:qFormat/>
    <w:rsid w:val="00240A20"/>
    <w:pPr>
      <w:widowControl w:val="0"/>
    </w:pPr>
    <w:rPr>
      <w:rFonts w:eastAsia="Times New Roman"/>
      <w:iCs/>
      <w:color w:val="000000"/>
      <w:lang w:bidi="en-US"/>
    </w:rPr>
  </w:style>
  <w:style w:type="paragraph" w:customStyle="1" w:styleId="BalloonText1">
    <w:name w:val="Balloon Text1"/>
    <w:basedOn w:val="Normal"/>
    <w:next w:val="BalloonText"/>
    <w:uiPriority w:val="99"/>
    <w:rsid w:val="00240A20"/>
    <w:rPr>
      <w:rFonts w:eastAsia="Cambria"/>
      <w:szCs w:val="16"/>
    </w:rPr>
  </w:style>
  <w:style w:type="paragraph" w:customStyle="1" w:styleId="IndexBasic1">
    <w:name w:val="Index Basic1"/>
    <w:basedOn w:val="Normal"/>
    <w:next w:val="Normal"/>
    <w:autoRedefine/>
    <w:qFormat/>
    <w:rsid w:val="00240A20"/>
    <w:pPr>
      <w:widowControl w:val="0"/>
    </w:pPr>
    <w:rPr>
      <w:rFonts w:eastAsia="Times New Roman"/>
      <w:szCs w:val="20"/>
    </w:rPr>
  </w:style>
  <w:style w:type="paragraph" w:customStyle="1" w:styleId="TOC21">
    <w:name w:val="TOC 21"/>
    <w:basedOn w:val="Normal"/>
    <w:next w:val="Normal"/>
    <w:autoRedefine/>
    <w:unhideWhenUsed/>
    <w:rsid w:val="00240A20"/>
    <w:pPr>
      <w:spacing w:after="100"/>
      <w:ind w:left="220"/>
    </w:pPr>
  </w:style>
  <w:style w:type="paragraph" w:customStyle="1" w:styleId="FootnoteText1">
    <w:name w:val="Footnote Text1"/>
    <w:basedOn w:val="Normal"/>
    <w:next w:val="FootnoteText"/>
    <w:unhideWhenUsed/>
    <w:rsid w:val="00240A20"/>
    <w:rPr>
      <w:rFonts w:eastAsia="Calibri"/>
      <w:szCs w:val="20"/>
      <w:lang w:eastAsia="zh-CN"/>
    </w:rPr>
  </w:style>
  <w:style w:type="paragraph" w:customStyle="1" w:styleId="Underlinedcardtext1">
    <w:name w:val="Underlined card text1"/>
    <w:basedOn w:val="Normal"/>
    <w:next w:val="Normal"/>
    <w:qFormat/>
    <w:rsid w:val="00240A20"/>
    <w:pPr>
      <w:numPr>
        <w:ilvl w:val="1"/>
      </w:numPr>
    </w:pPr>
    <w:rPr>
      <w:rFonts w:ascii="Cambria" w:eastAsia="MS Mincho" w:hAnsi="Cambria"/>
      <w:bCs/>
      <w:sz w:val="24"/>
      <w:szCs w:val="26"/>
      <w:u w:val="single"/>
    </w:rPr>
  </w:style>
  <w:style w:type="paragraph" w:customStyle="1" w:styleId="TOC91">
    <w:name w:val="TOC 91"/>
    <w:basedOn w:val="Normal"/>
    <w:next w:val="Normal"/>
    <w:autoRedefine/>
    <w:rsid w:val="00240A20"/>
    <w:pPr>
      <w:ind w:left="1600"/>
    </w:pPr>
    <w:rPr>
      <w:rFonts w:eastAsia="Times New Roman"/>
      <w:lang w:bidi="en-US"/>
    </w:rPr>
  </w:style>
  <w:style w:type="character" w:customStyle="1" w:styleId="m1575249786560259391gmail-styleunderline">
    <w:name w:val="m_1575249786560259391gmail-styleunderline"/>
    <w:basedOn w:val="DefaultParagraphFont"/>
    <w:rsid w:val="00240A20"/>
  </w:style>
  <w:style w:type="character" w:customStyle="1" w:styleId="m1575249786560259391gmail-style13ptbold">
    <w:name w:val="m_1575249786560259391gmail-style13ptbold"/>
    <w:basedOn w:val="DefaultParagraphFont"/>
    <w:rsid w:val="00240A20"/>
  </w:style>
  <w:style w:type="paragraph" w:customStyle="1" w:styleId="m-8120030040935583278gmail-msonospacing">
    <w:name w:val="m_-8120030040935583278gmail-msonospacing"/>
    <w:basedOn w:val="Normal"/>
    <w:rsid w:val="00240A20"/>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240A20"/>
  </w:style>
  <w:style w:type="character" w:customStyle="1" w:styleId="m-8120030040935583278gmail-styleunderline">
    <w:name w:val="m_-8120030040935583278gmail-styleunderline"/>
    <w:basedOn w:val="DefaultParagraphFont"/>
    <w:rsid w:val="00240A20"/>
  </w:style>
  <w:style w:type="paragraph" w:customStyle="1" w:styleId="Char21">
    <w:name w:val="Char21"/>
    <w:basedOn w:val="Normal"/>
    <w:next w:val="Normal"/>
    <w:uiPriority w:val="1"/>
    <w:unhideWhenUsed/>
    <w:qFormat/>
    <w:rsid w:val="00240A20"/>
    <w:pPr>
      <w:keepNext/>
      <w:keepLines/>
      <w:pageBreakBefore/>
      <w:spacing w:before="480"/>
      <w:jc w:val="center"/>
      <w:outlineLvl w:val="1"/>
    </w:pPr>
    <w:rPr>
      <w:rFonts w:eastAsia="Times New Roman"/>
      <w:b/>
      <w:sz w:val="44"/>
      <w:szCs w:val="26"/>
      <w:u w:val="double"/>
    </w:rPr>
  </w:style>
  <w:style w:type="paragraph" w:customStyle="1" w:styleId="Ch1">
    <w:name w:val="Ch1"/>
    <w:basedOn w:val="Normal"/>
    <w:next w:val="Normal"/>
    <w:uiPriority w:val="3"/>
    <w:unhideWhenUsed/>
    <w:qFormat/>
    <w:rsid w:val="00240A20"/>
    <w:pPr>
      <w:keepNext/>
      <w:keepLines/>
      <w:spacing w:before="200"/>
      <w:outlineLvl w:val="3"/>
    </w:pPr>
    <w:rPr>
      <w:rFonts w:eastAsia="Times New Roman"/>
      <w:b/>
      <w:iCs/>
      <w:sz w:val="24"/>
    </w:rPr>
  </w:style>
  <w:style w:type="character" w:customStyle="1" w:styleId="TitleChar3">
    <w:name w:val="Title Char3"/>
    <w:basedOn w:val="DefaultParagraphFont"/>
    <w:uiPriority w:val="99"/>
    <w:rsid w:val="00240A20"/>
    <w:rPr>
      <w:rFonts w:ascii="Calibri" w:eastAsia="MS Gothic" w:hAnsi="Calibri" w:cs="Times New Roman"/>
      <w:color w:val="17365D"/>
      <w:spacing w:val="5"/>
      <w:kern w:val="28"/>
      <w:sz w:val="52"/>
      <w:szCs w:val="52"/>
    </w:rPr>
  </w:style>
  <w:style w:type="character" w:customStyle="1" w:styleId="SubtitleChar3">
    <w:name w:val="Subtitle Char3"/>
    <w:basedOn w:val="DefaultParagraphFont"/>
    <w:uiPriority w:val="99"/>
    <w:rsid w:val="00240A20"/>
    <w:rPr>
      <w:rFonts w:ascii="Calibri" w:eastAsia="MS Gothic" w:hAnsi="Calibri" w:cs="Times New Roman"/>
      <w:i/>
      <w:iCs/>
      <w:color w:val="4F81BD"/>
      <w:spacing w:val="15"/>
      <w:sz w:val="24"/>
      <w:szCs w:val="24"/>
    </w:rPr>
  </w:style>
  <w:style w:type="character" w:customStyle="1" w:styleId="dateline-separator">
    <w:name w:val="dateline-separator"/>
    <w:basedOn w:val="DefaultParagraphFont"/>
    <w:rsid w:val="00240A20"/>
  </w:style>
  <w:style w:type="paragraph" w:customStyle="1" w:styleId="BlockTitle20">
    <w:name w:val="Block Title #2"/>
    <w:basedOn w:val="BlockTitle10"/>
    <w:next w:val="Normal"/>
    <w:uiPriority w:val="99"/>
    <w:qFormat/>
    <w:rsid w:val="00240A20"/>
    <w:pPr>
      <w:keepLines/>
      <w:pageBreakBefore/>
      <w:outlineLvl w:val="9"/>
    </w:pPr>
    <w:rPr>
      <w:rFonts w:ascii="Times New Roman" w:hAnsi="Times New Roman" w:cstheme="majorBidi"/>
      <w:bCs w:val="0"/>
      <w:caps w:val="0"/>
      <w:kern w:val="0"/>
      <w:sz w:val="24"/>
      <w:szCs w:val="28"/>
    </w:rPr>
  </w:style>
  <w:style w:type="character" w:customStyle="1" w:styleId="bigbody1">
    <w:name w:val="bigbody1"/>
    <w:basedOn w:val="DefaultParagraphFont"/>
    <w:rsid w:val="00240A20"/>
    <w:rPr>
      <w:rFonts w:ascii="Arial" w:hAnsi="Arial" w:cs="Arial" w:hint="default"/>
      <w:sz w:val="24"/>
      <w:szCs w:val="24"/>
    </w:rPr>
  </w:style>
  <w:style w:type="character" w:customStyle="1" w:styleId="papercaption1">
    <w:name w:val="papercaption1"/>
    <w:basedOn w:val="DefaultParagraphFont"/>
    <w:rsid w:val="00240A20"/>
    <w:rPr>
      <w:rFonts w:ascii="Verdana" w:hAnsi="Verdana" w:hint="default"/>
      <w:b/>
      <w:bCs/>
      <w:i w:val="0"/>
      <w:iCs w:val="0"/>
      <w:color w:val="000000"/>
      <w:sz w:val="21"/>
      <w:szCs w:val="21"/>
    </w:rPr>
  </w:style>
  <w:style w:type="character" w:customStyle="1" w:styleId="paperquote1">
    <w:name w:val="paperquote1"/>
    <w:basedOn w:val="DefaultParagraphFont"/>
    <w:rsid w:val="00240A20"/>
    <w:rPr>
      <w:rFonts w:ascii="Verdana" w:hAnsi="Verdana" w:hint="default"/>
      <w:b w:val="0"/>
      <w:bCs w:val="0"/>
      <w:i w:val="0"/>
      <w:iCs w:val="0"/>
      <w:sz w:val="18"/>
      <w:szCs w:val="18"/>
    </w:rPr>
  </w:style>
  <w:style w:type="paragraph" w:customStyle="1" w:styleId="TxBr25p1">
    <w:name w:val="TxBr_25p1"/>
    <w:basedOn w:val="Normal"/>
    <w:rsid w:val="00240A20"/>
    <w:pPr>
      <w:tabs>
        <w:tab w:val="left" w:pos="204"/>
      </w:tabs>
      <w:autoSpaceDE w:val="0"/>
      <w:autoSpaceDN w:val="0"/>
      <w:adjustRightInd w:val="0"/>
      <w:spacing w:line="260" w:lineRule="atLeast"/>
      <w:jc w:val="both"/>
    </w:pPr>
  </w:style>
  <w:style w:type="character" w:customStyle="1" w:styleId="boldciteChar1Char">
    <w:name w:val="bold cite Char1 Char"/>
    <w:basedOn w:val="DefaultParagraphFont"/>
    <w:rsid w:val="00240A20"/>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240A20"/>
    <w:rPr>
      <w:sz w:val="24"/>
      <w:szCs w:val="24"/>
      <w:lang w:val="en-US" w:eastAsia="en-US" w:bidi="ar-SA"/>
    </w:rPr>
  </w:style>
  <w:style w:type="character" w:customStyle="1" w:styleId="headline1">
    <w:name w:val="headline1"/>
    <w:basedOn w:val="DefaultParagraphFont"/>
    <w:rsid w:val="00240A20"/>
  </w:style>
  <w:style w:type="character" w:customStyle="1" w:styleId="boldciteChar2">
    <w:name w:val="bold cite Char2"/>
    <w:basedOn w:val="DefaultParagraphFont"/>
    <w:rsid w:val="00240A20"/>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240A20"/>
    <w:rPr>
      <w:rFonts w:ascii="Arial" w:hAnsi="Arial" w:cs="Arial"/>
      <w:color w:val="000000"/>
      <w:u w:val="thick"/>
      <w:lang w:val="en-US" w:eastAsia="en-US" w:bidi="ar-SA"/>
    </w:rPr>
  </w:style>
  <w:style w:type="character" w:customStyle="1" w:styleId="Style14ptBoldUnderline">
    <w:name w:val="Style 14 pt Bold Underline"/>
    <w:basedOn w:val="DefaultParagraphFont"/>
    <w:rsid w:val="00240A20"/>
    <w:rPr>
      <w:rFonts w:ascii="Arial" w:hAnsi="Arial"/>
      <w:b/>
      <w:bCs/>
      <w:sz w:val="28"/>
      <w:u w:val="single"/>
    </w:rPr>
  </w:style>
  <w:style w:type="paragraph" w:customStyle="1" w:styleId="CardFormatCharCharCharCharCharChar">
    <w:name w:val="Card Format Char Char Char Char Char Char"/>
    <w:basedOn w:val="Normal"/>
    <w:uiPriority w:val="99"/>
    <w:qFormat/>
    <w:rsid w:val="00240A20"/>
    <w:pPr>
      <w:widowControl w:val="0"/>
      <w:autoSpaceDE w:val="0"/>
      <w:autoSpaceDN w:val="0"/>
      <w:adjustRightInd w:val="0"/>
    </w:pPr>
    <w:rPr>
      <w:color w:val="000000"/>
      <w:szCs w:val="18"/>
    </w:rPr>
  </w:style>
  <w:style w:type="character" w:customStyle="1" w:styleId="CardFormatCharCharCharCharCharCharChar">
    <w:name w:val="Card Format Char Char Char Char Char Char Char"/>
    <w:basedOn w:val="DefaultParagraphFont"/>
    <w:rsid w:val="00240A20"/>
    <w:rPr>
      <w:color w:val="000000"/>
      <w:sz w:val="18"/>
      <w:szCs w:val="18"/>
      <w:lang w:val="en-US" w:eastAsia="en-US" w:bidi="ar-SA"/>
    </w:rPr>
  </w:style>
  <w:style w:type="paragraph" w:customStyle="1" w:styleId="BlockTitle1Char">
    <w:name w:val="Block Title #1 Char"/>
    <w:basedOn w:val="Heading1"/>
    <w:rsid w:val="00240A20"/>
    <w:pPr>
      <w:pBdr>
        <w:top w:val="single" w:sz="18" w:space="1" w:color="000000"/>
        <w:left w:val="single" w:sz="18" w:space="4" w:color="000000"/>
        <w:bottom w:val="single" w:sz="18" w:space="1" w:color="000000"/>
        <w:right w:val="single" w:sz="18" w:space="4" w:color="000000"/>
      </w:pBdr>
      <w:spacing w:before="0"/>
      <w:ind w:left="1728" w:right="1728"/>
    </w:pPr>
    <w:rPr>
      <w:bCs w:val="0"/>
      <w:color w:val="000000"/>
      <w:szCs w:val="28"/>
    </w:rPr>
  </w:style>
  <w:style w:type="character" w:customStyle="1" w:styleId="BlockTitle1CharChar">
    <w:name w:val="Block Title #1 Char Char"/>
    <w:basedOn w:val="DefaultParagraphFont"/>
    <w:rsid w:val="00240A20"/>
    <w:rPr>
      <w:rFonts w:ascii="Arial" w:hAnsi="Arial" w:cs="Arial"/>
      <w:b/>
      <w:bCs/>
      <w:color w:val="000000"/>
      <w:kern w:val="32"/>
      <w:sz w:val="32"/>
      <w:szCs w:val="32"/>
      <w:lang w:val="en-US" w:eastAsia="en-US" w:bidi="ar-SA"/>
    </w:rPr>
  </w:style>
  <w:style w:type="paragraph" w:customStyle="1" w:styleId="BlockTitle-Unlisted">
    <w:name w:val="Block Title - Unlisted"/>
    <w:next w:val="Heading4"/>
    <w:rsid w:val="00240A20"/>
    <w:pPr>
      <w:jc w:val="center"/>
    </w:pPr>
    <w:rPr>
      <w:rFonts w:ascii="Arial" w:eastAsia="Times New Roman" w:hAnsi="Arial" w:cs="Arial"/>
      <w:b/>
      <w:kern w:val="32"/>
      <w:sz w:val="36"/>
      <w:szCs w:val="32"/>
    </w:rPr>
  </w:style>
  <w:style w:type="paragraph" w:customStyle="1" w:styleId="BigCite">
    <w:name w:val="Big Cite"/>
    <w:basedOn w:val="Heading3"/>
    <w:rsid w:val="00240A20"/>
    <w:pPr>
      <w:spacing w:before="0"/>
    </w:pPr>
    <w:rPr>
      <w:bCs w:val="0"/>
      <w:szCs w:val="22"/>
    </w:rPr>
  </w:style>
  <w:style w:type="character" w:customStyle="1" w:styleId="documentbody">
    <w:name w:val="documentbody"/>
    <w:basedOn w:val="DefaultParagraphFont"/>
    <w:rsid w:val="00240A20"/>
  </w:style>
  <w:style w:type="character" w:customStyle="1" w:styleId="searchterm">
    <w:name w:val="searchterm"/>
    <w:basedOn w:val="DefaultParagraphFont"/>
    <w:rsid w:val="00240A20"/>
  </w:style>
  <w:style w:type="character" w:customStyle="1" w:styleId="text-bold">
    <w:name w:val="text-bold"/>
    <w:basedOn w:val="DefaultParagraphFont"/>
    <w:rsid w:val="00240A20"/>
  </w:style>
  <w:style w:type="character" w:customStyle="1" w:styleId="highlightcardtextChar1">
    <w:name w:val="highlight card text Char1"/>
    <w:basedOn w:val="DefaultParagraphFont"/>
    <w:rsid w:val="00240A20"/>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240A20"/>
    <w:rPr>
      <w:rFonts w:cs="Arial"/>
      <w:b/>
      <w:bCs/>
      <w:sz w:val="24"/>
      <w:szCs w:val="26"/>
      <w:lang w:val="en-US" w:eastAsia="en-US" w:bidi="ar-SA"/>
    </w:rPr>
  </w:style>
  <w:style w:type="character" w:customStyle="1" w:styleId="Style10ptUnderline1">
    <w:name w:val="Style 10 pt Underline1"/>
    <w:basedOn w:val="DefaultParagraphFont"/>
    <w:rsid w:val="00240A20"/>
    <w:rPr>
      <w:rFonts w:ascii="Times New Roman" w:hAnsi="Times New Roman"/>
      <w:sz w:val="20"/>
      <w:u w:val="single"/>
    </w:rPr>
  </w:style>
  <w:style w:type="paragraph" w:customStyle="1" w:styleId="Hotroute3">
    <w:name w:val="Hot route"/>
    <w:basedOn w:val="Normal"/>
    <w:rsid w:val="00240A20"/>
    <w:pPr>
      <w:ind w:left="144"/>
    </w:pPr>
  </w:style>
  <w:style w:type="character" w:customStyle="1" w:styleId="StyleLatinArialBold">
    <w:name w:val="Style (Latin) Arial Bold"/>
    <w:basedOn w:val="DefaultParagraphFont"/>
    <w:rsid w:val="00240A20"/>
    <w:rPr>
      <w:rFonts w:ascii="Times New Roman" w:hAnsi="Times New Roman"/>
      <w:b/>
      <w:bCs/>
      <w:sz w:val="24"/>
    </w:rPr>
  </w:style>
  <w:style w:type="character" w:customStyle="1" w:styleId="10ptUnderline">
    <w:name w:val="10 ptUnderline"/>
    <w:basedOn w:val="DefaultParagraphFont"/>
    <w:rsid w:val="00240A20"/>
    <w:rPr>
      <w:rFonts w:ascii="Times New Roman" w:hAnsi="Times New Roman"/>
      <w:bCs/>
      <w:sz w:val="20"/>
      <w:u w:val="single"/>
    </w:rPr>
  </w:style>
  <w:style w:type="character" w:customStyle="1" w:styleId="boldciteCharChar2">
    <w:name w:val="bold cite Char Char2"/>
    <w:basedOn w:val="DefaultParagraphFont"/>
    <w:rsid w:val="00240A20"/>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240A20"/>
    <w:rPr>
      <w:b/>
      <w:bCs/>
      <w:sz w:val="24"/>
      <w:szCs w:val="24"/>
      <w:lang w:val="en-US" w:eastAsia="en-US" w:bidi="ar-SA"/>
    </w:rPr>
  </w:style>
  <w:style w:type="character" w:customStyle="1" w:styleId="textlarge">
    <w:name w:val="textlarge"/>
    <w:basedOn w:val="DefaultParagraphFont"/>
    <w:rsid w:val="00240A20"/>
  </w:style>
  <w:style w:type="paragraph" w:customStyle="1" w:styleId="BlockTOC">
    <w:name w:val="Block TOC"/>
    <w:basedOn w:val="Heading1"/>
    <w:rsid w:val="00240A20"/>
    <w:pPr>
      <w:spacing w:before="0"/>
      <w:ind w:left="547" w:right="360"/>
    </w:pPr>
    <w:rPr>
      <w:bCs w:val="0"/>
      <w:szCs w:val="28"/>
    </w:rPr>
  </w:style>
  <w:style w:type="character" w:customStyle="1" w:styleId="bylinetitle">
    <w:name w:val="bylinetitle"/>
    <w:basedOn w:val="DefaultParagraphFont"/>
    <w:rsid w:val="00240A20"/>
  </w:style>
  <w:style w:type="character" w:customStyle="1" w:styleId="afpdateline">
    <w:name w:val="afp_dateline"/>
    <w:basedOn w:val="DefaultParagraphFont"/>
    <w:rsid w:val="00240A20"/>
  </w:style>
  <w:style w:type="character" w:customStyle="1" w:styleId="smallcap">
    <w:name w:val="smallcap"/>
    <w:basedOn w:val="DefaultParagraphFont"/>
    <w:rsid w:val="00240A20"/>
  </w:style>
  <w:style w:type="paragraph" w:customStyle="1" w:styleId="TagsAndCites">
    <w:name w:val="Tags And Cites"/>
    <w:basedOn w:val="Normal"/>
    <w:rsid w:val="00240A20"/>
    <w:rPr>
      <w:b/>
    </w:rPr>
  </w:style>
  <w:style w:type="character" w:customStyle="1" w:styleId="highlightcardtextChar2">
    <w:name w:val="highlight card text Char2"/>
    <w:basedOn w:val="evidencetextChar1"/>
    <w:link w:val="highlightcardtext"/>
    <w:uiPriority w:val="99"/>
    <w:rsid w:val="00240A20"/>
    <w:rPr>
      <w:rFonts w:ascii="Times New Roman" w:eastAsia="Calibri" w:hAnsi="Times New Roman" w:cs="Times New Roman"/>
      <w:color w:val="000000"/>
      <w:sz w:val="18"/>
      <w:u w:val="single"/>
      <w:shd w:val="pct10" w:color="3366FF" w:fill="3366FF"/>
      <w:lang w:val="x-none" w:eastAsia="x-none"/>
    </w:rPr>
  </w:style>
  <w:style w:type="character" w:customStyle="1" w:styleId="datestamp2">
    <w:name w:val="datestamp2"/>
    <w:rsid w:val="00240A20"/>
  </w:style>
  <w:style w:type="character" w:customStyle="1" w:styleId="linktypelabel1">
    <w:name w:val="link_type_label1"/>
    <w:rsid w:val="00240A20"/>
    <w:rPr>
      <w:color w:val="000000"/>
    </w:rPr>
  </w:style>
  <w:style w:type="character" w:customStyle="1" w:styleId="CharChar7">
    <w:name w:val="Char Char7"/>
    <w:rsid w:val="00240A20"/>
    <w:rPr>
      <w:rFonts w:ascii="Arial" w:eastAsia="Times New Roman" w:hAnsi="Arial" w:cs="Times New Roman" w:hint="default"/>
      <w:b/>
      <w:bCs/>
      <w:caps/>
      <w:sz w:val="20"/>
      <w:szCs w:val="26"/>
    </w:rPr>
  </w:style>
  <w:style w:type="paragraph" w:customStyle="1" w:styleId="TENPOINT">
    <w:name w:val="TENPOINT"/>
    <w:basedOn w:val="Normal"/>
    <w:link w:val="TENPOINTChar"/>
    <w:rsid w:val="00240A20"/>
    <w:rPr>
      <w:rFonts w:eastAsia="SimSun"/>
      <w:szCs w:val="20"/>
      <w:lang w:eastAsia="zh-CN"/>
    </w:rPr>
  </w:style>
  <w:style w:type="character" w:customStyle="1" w:styleId="TENPOINTChar">
    <w:name w:val="TENPOINT Char"/>
    <w:basedOn w:val="DefaultParagraphFont"/>
    <w:link w:val="TENPOINT"/>
    <w:rsid w:val="00240A20"/>
    <w:rPr>
      <w:rFonts w:eastAsia="SimSun"/>
      <w:szCs w:val="20"/>
      <w:lang w:eastAsia="zh-CN"/>
    </w:rPr>
  </w:style>
  <w:style w:type="paragraph" w:customStyle="1" w:styleId="EIGHTPOINT">
    <w:name w:val="EIGHTPOINT"/>
    <w:basedOn w:val="Normal"/>
    <w:link w:val="EIGHTPOINTChar"/>
    <w:rsid w:val="00240A20"/>
    <w:rPr>
      <w:rFonts w:eastAsia="SimSun"/>
      <w:szCs w:val="20"/>
      <w:lang w:eastAsia="zh-CN"/>
    </w:rPr>
  </w:style>
  <w:style w:type="character" w:customStyle="1" w:styleId="EIGHTPOINTChar">
    <w:name w:val="EIGHTPOINT Char"/>
    <w:basedOn w:val="DefaultParagraphFont"/>
    <w:link w:val="EIGHTPOINT"/>
    <w:rsid w:val="00240A20"/>
    <w:rPr>
      <w:rFonts w:eastAsia="SimSun"/>
      <w:szCs w:val="20"/>
      <w:lang w:eastAsia="zh-CN"/>
    </w:rPr>
  </w:style>
  <w:style w:type="character" w:customStyle="1" w:styleId="4Qualifications">
    <w:name w:val="4 Qualifications"/>
    <w:basedOn w:val="DefaultParagraphFont"/>
    <w:rsid w:val="00240A20"/>
    <w:rPr>
      <w:rFonts w:ascii="Times New Roman" w:hAnsi="Times New Roman"/>
      <w:sz w:val="19"/>
    </w:rPr>
  </w:style>
  <w:style w:type="character" w:customStyle="1" w:styleId="StyleDebateUnderlineBold">
    <w:name w:val="Style Debate Underline + Bold"/>
    <w:basedOn w:val="DebateUnderline"/>
    <w:rsid w:val="00240A20"/>
    <w:rPr>
      <w:rFonts w:ascii="Times New Roman" w:hAnsi="Times New Roman"/>
      <w:b/>
      <w:bCs/>
      <w:sz w:val="20"/>
      <w:szCs w:val="20"/>
      <w:u w:val="single"/>
    </w:rPr>
  </w:style>
  <w:style w:type="character" w:customStyle="1" w:styleId="Bold12">
    <w:name w:val="Bold12"/>
    <w:uiPriority w:val="1"/>
    <w:qFormat/>
    <w:rsid w:val="00240A20"/>
    <w:rPr>
      <w:rFonts w:ascii="Times New Roman" w:hAnsi="Times New Roman"/>
      <w:b/>
      <w:sz w:val="24"/>
    </w:rPr>
  </w:style>
  <w:style w:type="character" w:customStyle="1" w:styleId="NotBold10Final">
    <w:name w:val="NotBold10Final"/>
    <w:uiPriority w:val="1"/>
    <w:qFormat/>
    <w:rsid w:val="00240A20"/>
    <w:rPr>
      <w:rFonts w:ascii="Times New Roman" w:hAnsi="Times New Roman"/>
      <w:b w:val="0"/>
      <w:i w:val="0"/>
      <w:sz w:val="20"/>
    </w:rPr>
  </w:style>
  <w:style w:type="paragraph" w:customStyle="1" w:styleId="legend">
    <w:name w:val="legend"/>
    <w:basedOn w:val="Normal"/>
    <w:rsid w:val="00240A20"/>
    <w:pPr>
      <w:spacing w:before="100" w:beforeAutospacing="1" w:after="100" w:afterAutospacing="1"/>
    </w:pPr>
  </w:style>
  <w:style w:type="character" w:customStyle="1" w:styleId="Style12ptBold">
    <w:name w:val="Style 12 pt Bold"/>
    <w:basedOn w:val="DefaultParagraphFont"/>
    <w:rsid w:val="00240A20"/>
    <w:rPr>
      <w:b/>
      <w:bCs/>
      <w:sz w:val="20"/>
    </w:rPr>
  </w:style>
  <w:style w:type="character" w:customStyle="1" w:styleId="senselabel">
    <w:name w:val="sense_label"/>
    <w:basedOn w:val="DefaultParagraphFont"/>
    <w:rsid w:val="00240A20"/>
  </w:style>
  <w:style w:type="character" w:customStyle="1" w:styleId="labset">
    <w:name w:val="labset"/>
    <w:basedOn w:val="DefaultParagraphFont"/>
    <w:rsid w:val="00240A20"/>
  </w:style>
  <w:style w:type="paragraph" w:customStyle="1" w:styleId="CM123">
    <w:name w:val="CM123"/>
    <w:basedOn w:val="Normal"/>
    <w:next w:val="Normal"/>
    <w:uiPriority w:val="99"/>
    <w:rsid w:val="00240A20"/>
    <w:pPr>
      <w:widowControl w:val="0"/>
      <w:autoSpaceDE w:val="0"/>
      <w:autoSpaceDN w:val="0"/>
      <w:adjustRightInd w:val="0"/>
    </w:pPr>
    <w:rPr>
      <w:rFonts w:ascii="Gill Sans MT Pro Light" w:eastAsia="MS Mincho" w:hAnsi="Gill Sans MT Pro Light"/>
    </w:rPr>
  </w:style>
  <w:style w:type="character" w:customStyle="1" w:styleId="longtitlespan">
    <w:name w:val="longtitlespan"/>
    <w:rsid w:val="00240A20"/>
  </w:style>
  <w:style w:type="character" w:customStyle="1" w:styleId="addressspan">
    <w:name w:val="addressspan"/>
    <w:rsid w:val="00240A20"/>
  </w:style>
  <w:style w:type="paragraph" w:customStyle="1" w:styleId="ReportTitle0">
    <w:name w:val="Report Title"/>
    <w:basedOn w:val="Default"/>
    <w:next w:val="Default"/>
    <w:uiPriority w:val="99"/>
    <w:rsid w:val="00240A20"/>
    <w:pPr>
      <w:spacing w:after="200" w:line="276" w:lineRule="auto"/>
    </w:pPr>
    <w:rPr>
      <w:rFonts w:ascii="Century" w:eastAsia="Calibri" w:hAnsi="Century"/>
      <w:color w:val="auto"/>
      <w:sz w:val="16"/>
    </w:rPr>
  </w:style>
  <w:style w:type="paragraph" w:customStyle="1" w:styleId="UnreadF7">
    <w:name w:val="Unread F7"/>
    <w:basedOn w:val="Normal"/>
    <w:next w:val="NormalF6"/>
    <w:link w:val="UnreadF7Char"/>
    <w:uiPriority w:val="99"/>
    <w:rsid w:val="00240A20"/>
    <w:rPr>
      <w:sz w:val="12"/>
      <w:lang w:val="x-none" w:eastAsia="x-none"/>
    </w:rPr>
  </w:style>
  <w:style w:type="character" w:customStyle="1" w:styleId="UnreadF7Char">
    <w:name w:val="Unread F7 Char"/>
    <w:link w:val="UnreadF7"/>
    <w:uiPriority w:val="99"/>
    <w:rsid w:val="00240A20"/>
    <w:rPr>
      <w:sz w:val="12"/>
      <w:lang w:val="x-none" w:eastAsia="x-none"/>
    </w:rPr>
  </w:style>
  <w:style w:type="paragraph" w:customStyle="1" w:styleId="TagCiteF8">
    <w:name w:val="Tag/Cite F8"/>
    <w:basedOn w:val="Normal"/>
    <w:next w:val="NormalF6"/>
    <w:link w:val="TagCiteF8Char"/>
    <w:rsid w:val="00240A20"/>
    <w:rPr>
      <w:b/>
      <w:lang w:val="x-none" w:eastAsia="x-none"/>
    </w:rPr>
  </w:style>
  <w:style w:type="character" w:customStyle="1" w:styleId="TagCiteF8Char">
    <w:name w:val="Tag/Cite F8 Char"/>
    <w:link w:val="TagCiteF8"/>
    <w:rsid w:val="00240A20"/>
    <w:rPr>
      <w:b/>
      <w:lang w:val="x-none" w:eastAsia="x-none"/>
    </w:rPr>
  </w:style>
  <w:style w:type="paragraph" w:customStyle="1" w:styleId="UnderlinedF9">
    <w:name w:val="Underlined F9"/>
    <w:basedOn w:val="Normal"/>
    <w:next w:val="NormalF6"/>
    <w:link w:val="UnderlinedF9Char"/>
    <w:rsid w:val="00240A20"/>
    <w:rPr>
      <w:b/>
      <w:u w:val="single"/>
      <w:lang w:val="x-none" w:eastAsia="x-none"/>
    </w:rPr>
  </w:style>
  <w:style w:type="character" w:customStyle="1" w:styleId="UnderlinedF9Char">
    <w:name w:val="Underlined F9 Char"/>
    <w:link w:val="UnderlinedF9"/>
    <w:rsid w:val="00240A20"/>
    <w:rPr>
      <w:b/>
      <w:u w:val="single"/>
      <w:lang w:val="x-none" w:eastAsia="x-none"/>
    </w:rPr>
  </w:style>
  <w:style w:type="character" w:customStyle="1" w:styleId="UnderlineCharChar2">
    <w:name w:val="Underline Char Char2"/>
    <w:basedOn w:val="DefaultParagraphFont"/>
    <w:rsid w:val="00240A20"/>
    <w:rPr>
      <w:rFonts w:eastAsia="MS Mincho"/>
      <w:u w:val="single"/>
      <w:lang w:val="en-US" w:eastAsia="en-US" w:bidi="ar-SA"/>
    </w:rPr>
  </w:style>
  <w:style w:type="paragraph" w:customStyle="1" w:styleId="author-image">
    <w:name w:val="author-image"/>
    <w:basedOn w:val="Normal"/>
    <w:rsid w:val="00240A20"/>
    <w:pPr>
      <w:spacing w:before="100" w:beforeAutospacing="1" w:after="100" w:afterAutospacing="1"/>
    </w:pPr>
  </w:style>
  <w:style w:type="character" w:customStyle="1" w:styleId="ColorfulGrid-Accent1Char1">
    <w:name w:val="Colorful Grid - Accent 1 Char1"/>
    <w:uiPriority w:val="29"/>
    <w:rsid w:val="00240A20"/>
    <w:rPr>
      <w:iCs/>
      <w:sz w:val="16"/>
      <w:szCs w:val="22"/>
    </w:rPr>
  </w:style>
  <w:style w:type="character" w:customStyle="1" w:styleId="HATChar0">
    <w:name w:val="HAT Char"/>
    <w:basedOn w:val="DefaultParagraphFont"/>
    <w:uiPriority w:val="1"/>
    <w:rsid w:val="00240A20"/>
    <w:rPr>
      <w:rFonts w:ascii="Arial" w:eastAsia="Times New Roman" w:hAnsi="Arial"/>
      <w:b/>
      <w:bCs/>
      <w:caps/>
      <w:sz w:val="22"/>
      <w:szCs w:val="28"/>
    </w:rPr>
  </w:style>
  <w:style w:type="paragraph" w:customStyle="1" w:styleId="EndnoteText1">
    <w:name w:val="Endnote Text1"/>
    <w:basedOn w:val="Normal"/>
    <w:next w:val="EndnoteText"/>
    <w:rsid w:val="00240A20"/>
    <w:rPr>
      <w:rFonts w:eastAsia="Cambria"/>
      <w:szCs w:val="20"/>
    </w:rPr>
  </w:style>
  <w:style w:type="paragraph" w:customStyle="1" w:styleId="ListBullet21">
    <w:name w:val="List Bullet 21"/>
    <w:basedOn w:val="Normal"/>
    <w:next w:val="ListBullet2"/>
    <w:rsid w:val="00240A20"/>
    <w:pPr>
      <w:tabs>
        <w:tab w:val="num" w:pos="1440"/>
      </w:tabs>
      <w:ind w:left="1440" w:hanging="360"/>
    </w:pPr>
    <w:rPr>
      <w:b/>
      <w:szCs w:val="44"/>
    </w:rPr>
  </w:style>
  <w:style w:type="character" w:customStyle="1" w:styleId="6Underlined">
    <w:name w:val="6 Underlined"/>
    <w:rsid w:val="00240A20"/>
    <w:rPr>
      <w:rFonts w:ascii="Times New Roman" w:hAnsi="Times New Roman"/>
      <w:b/>
      <w:sz w:val="22"/>
      <w:u w:val="single"/>
    </w:rPr>
  </w:style>
  <w:style w:type="paragraph" w:customStyle="1" w:styleId="NormalTag1">
    <w:name w:val="Normal Tag1"/>
    <w:basedOn w:val="Normal"/>
    <w:next w:val="Normal"/>
    <w:uiPriority w:val="4"/>
    <w:qFormat/>
    <w:rsid w:val="00240A20"/>
    <w:pPr>
      <w:keepNext/>
      <w:keepLines/>
      <w:spacing w:before="200"/>
      <w:outlineLvl w:val="3"/>
    </w:pPr>
    <w:rPr>
      <w:rFonts w:ascii="Garamond" w:hAnsi="Garamond"/>
      <w:b/>
      <w:bCs/>
      <w:iCs/>
      <w:sz w:val="26"/>
    </w:rPr>
  </w:style>
  <w:style w:type="character" w:customStyle="1" w:styleId="searchwithinhl">
    <w:name w:val="searchwithinhl"/>
    <w:basedOn w:val="DefaultParagraphFont"/>
    <w:rsid w:val="00240A20"/>
  </w:style>
  <w:style w:type="character" w:customStyle="1" w:styleId="read-pgnum">
    <w:name w:val="read-pgnum"/>
    <w:basedOn w:val="DefaultParagraphFont"/>
    <w:rsid w:val="00240A20"/>
  </w:style>
  <w:style w:type="character" w:customStyle="1" w:styleId="middleheadline">
    <w:name w:val="middleheadline"/>
    <w:basedOn w:val="DefaultParagraphFont"/>
    <w:rsid w:val="00240A20"/>
  </w:style>
  <w:style w:type="paragraph" w:customStyle="1" w:styleId="style1style2">
    <w:name w:val="style1 style2"/>
    <w:basedOn w:val="Normal"/>
    <w:rsid w:val="00240A20"/>
    <w:pPr>
      <w:spacing w:beforeLines="1" w:afterLines="1"/>
    </w:pPr>
    <w:rPr>
      <w:rFonts w:ascii="Times" w:hAnsi="Times"/>
      <w:szCs w:val="20"/>
    </w:rPr>
  </w:style>
  <w:style w:type="character" w:customStyle="1" w:styleId="endemailtag">
    <w:name w:val="endemailtag"/>
    <w:basedOn w:val="DefaultParagraphFont"/>
    <w:rsid w:val="00240A20"/>
  </w:style>
  <w:style w:type="paragraph" w:customStyle="1" w:styleId="assert">
    <w:name w:val="assert"/>
    <w:basedOn w:val="Normal"/>
    <w:uiPriority w:val="99"/>
    <w:qFormat/>
    <w:rsid w:val="00240A20"/>
    <w:pPr>
      <w:spacing w:beforeLines="1" w:afterLines="1"/>
    </w:pPr>
    <w:rPr>
      <w:rFonts w:ascii="Times" w:hAnsi="Times"/>
      <w:szCs w:val="20"/>
    </w:rPr>
  </w:style>
  <w:style w:type="character" w:customStyle="1" w:styleId="fpred">
    <w:name w:val="fp_red"/>
    <w:basedOn w:val="DefaultParagraphFont"/>
    <w:rsid w:val="00240A20"/>
  </w:style>
  <w:style w:type="character" w:customStyle="1" w:styleId="title3">
    <w:name w:val="title3"/>
    <w:rsid w:val="00240A20"/>
    <w:rPr>
      <w:b/>
      <w:bCs/>
      <w:sz w:val="26"/>
      <w:szCs w:val="26"/>
    </w:rPr>
  </w:style>
  <w:style w:type="character" w:customStyle="1" w:styleId="articlebyline">
    <w:name w:val="articlebyline"/>
    <w:basedOn w:val="DefaultParagraphFont"/>
    <w:rsid w:val="00240A20"/>
  </w:style>
  <w:style w:type="paragraph" w:customStyle="1" w:styleId="non-feed">
    <w:name w:val="non-feed"/>
    <w:basedOn w:val="Normal"/>
    <w:rsid w:val="00240A20"/>
    <w:pPr>
      <w:spacing w:beforeLines="1" w:afterLines="1"/>
    </w:pPr>
    <w:rPr>
      <w:rFonts w:ascii="Times" w:hAnsi="Times"/>
      <w:szCs w:val="20"/>
    </w:rPr>
  </w:style>
  <w:style w:type="paragraph" w:customStyle="1" w:styleId="articleparagraphenarticleparagraph">
    <w:name w:val="articleparagraph enarticleparagraph"/>
    <w:basedOn w:val="Normal"/>
    <w:rsid w:val="00240A20"/>
    <w:pPr>
      <w:spacing w:beforeLines="1" w:afterLines="1"/>
    </w:pPr>
    <w:rPr>
      <w:rFonts w:ascii="Times" w:hAnsi="Times"/>
      <w:szCs w:val="20"/>
    </w:rPr>
  </w:style>
  <w:style w:type="paragraph" w:customStyle="1" w:styleId="pagpag3">
    <w:name w:val="pagpag3"/>
    <w:basedOn w:val="Normal"/>
    <w:uiPriority w:val="99"/>
    <w:qFormat/>
    <w:rsid w:val="00240A20"/>
    <w:pPr>
      <w:spacing w:beforeLines="1" w:afterLines="1"/>
    </w:pPr>
    <w:rPr>
      <w:rFonts w:ascii="Times" w:hAnsi="Times"/>
      <w:szCs w:val="20"/>
    </w:rPr>
  </w:style>
  <w:style w:type="character" w:customStyle="1" w:styleId="authorpub2">
    <w:name w:val="author_pub2"/>
    <w:basedOn w:val="DefaultParagraphFont"/>
    <w:rsid w:val="00240A20"/>
  </w:style>
  <w:style w:type="paragraph" w:customStyle="1" w:styleId="epblock">
    <w:name w:val="ep_block"/>
    <w:basedOn w:val="Normal"/>
    <w:rsid w:val="00240A20"/>
    <w:pPr>
      <w:spacing w:beforeLines="1" w:afterLines="1"/>
    </w:pPr>
    <w:rPr>
      <w:rFonts w:ascii="Times" w:hAnsi="Times"/>
      <w:szCs w:val="20"/>
    </w:rPr>
  </w:style>
  <w:style w:type="character" w:customStyle="1" w:styleId="personname">
    <w:name w:val="person_name"/>
    <w:rsid w:val="00240A20"/>
  </w:style>
  <w:style w:type="paragraph" w:customStyle="1" w:styleId="BoldItalics">
    <w:name w:val="Bold Italics"/>
    <w:basedOn w:val="Normal"/>
    <w:rsid w:val="00240A20"/>
    <w:rPr>
      <w:b/>
      <w:i/>
    </w:rPr>
  </w:style>
  <w:style w:type="paragraph" w:customStyle="1" w:styleId="story2">
    <w:name w:val="story2"/>
    <w:basedOn w:val="Normal"/>
    <w:rsid w:val="00240A20"/>
    <w:pPr>
      <w:spacing w:before="100" w:beforeAutospacing="1" w:after="100" w:afterAutospacing="1"/>
    </w:pPr>
  </w:style>
  <w:style w:type="paragraph" w:customStyle="1" w:styleId="spintrotext">
    <w:name w:val="spintrotext"/>
    <w:basedOn w:val="Normal"/>
    <w:rsid w:val="00240A20"/>
    <w:pPr>
      <w:spacing w:before="100" w:beforeAutospacing="1" w:after="180"/>
    </w:pPr>
    <w:rPr>
      <w:b/>
      <w:bCs/>
    </w:rPr>
  </w:style>
  <w:style w:type="character" w:customStyle="1" w:styleId="majorhd1">
    <w:name w:val="majorhd1"/>
    <w:basedOn w:val="DefaultParagraphFont"/>
    <w:rsid w:val="00240A20"/>
    <w:rPr>
      <w:rFonts w:ascii="Arial" w:hAnsi="Arial" w:cs="Arial" w:hint="default"/>
      <w:b/>
      <w:bCs/>
      <w:color w:val="660000"/>
      <w:sz w:val="25"/>
      <w:szCs w:val="25"/>
    </w:rPr>
  </w:style>
  <w:style w:type="paragraph" w:customStyle="1" w:styleId="summary10">
    <w:name w:val="summary10"/>
    <w:basedOn w:val="Normal"/>
    <w:rsid w:val="00240A20"/>
    <w:pPr>
      <w:spacing w:before="30" w:line="336" w:lineRule="atLeast"/>
    </w:pPr>
    <w:rPr>
      <w:color w:val="333333"/>
    </w:rPr>
  </w:style>
  <w:style w:type="character" w:customStyle="1" w:styleId="origin10">
    <w:name w:val="origin10"/>
    <w:basedOn w:val="DefaultParagraphFont"/>
    <w:rsid w:val="00240A20"/>
    <w:rPr>
      <w:b w:val="0"/>
      <w:bCs w:val="0"/>
      <w:i/>
      <w:iCs/>
      <w:caps w:val="0"/>
      <w:strike w:val="0"/>
      <w:dstrike w:val="0"/>
      <w:vanish w:val="0"/>
      <w:webHidden w:val="0"/>
      <w:color w:val="666666"/>
      <w:sz w:val="20"/>
      <w:szCs w:val="20"/>
      <w:u w:val="none"/>
      <w:effect w:val="none"/>
      <w:specVanish w:val="0"/>
    </w:rPr>
  </w:style>
  <w:style w:type="character" w:customStyle="1" w:styleId="bzhistoryinfo">
    <w:name w:val="bz_history_info"/>
    <w:basedOn w:val="DefaultParagraphFont"/>
    <w:rsid w:val="00240A20"/>
  </w:style>
  <w:style w:type="character" w:customStyle="1" w:styleId="firstlast">
    <w:name w:val="first last"/>
    <w:basedOn w:val="DefaultParagraphFont"/>
    <w:rsid w:val="00240A20"/>
  </w:style>
  <w:style w:type="paragraph" w:customStyle="1" w:styleId="h">
    <w:name w:val="h"/>
    <w:basedOn w:val="Normal"/>
    <w:rsid w:val="00240A20"/>
    <w:pPr>
      <w:spacing w:before="100" w:beforeAutospacing="1" w:after="100" w:afterAutospacing="1"/>
    </w:pPr>
    <w:rPr>
      <w:rFonts w:ascii="Times" w:hAnsi="Times"/>
      <w:szCs w:val="20"/>
    </w:rPr>
  </w:style>
  <w:style w:type="paragraph" w:customStyle="1" w:styleId="p3">
    <w:name w:val="p3"/>
    <w:basedOn w:val="Normal"/>
    <w:uiPriority w:val="99"/>
    <w:qFormat/>
    <w:rsid w:val="00240A20"/>
    <w:pPr>
      <w:spacing w:beforeLines="1" w:afterLines="1"/>
    </w:pPr>
    <w:rPr>
      <w:rFonts w:ascii="Times" w:hAnsi="Times"/>
      <w:szCs w:val="20"/>
    </w:rPr>
  </w:style>
  <w:style w:type="paragraph" w:customStyle="1" w:styleId="p5">
    <w:name w:val="p5"/>
    <w:basedOn w:val="Normal"/>
    <w:uiPriority w:val="99"/>
    <w:qFormat/>
    <w:rsid w:val="00240A20"/>
    <w:pPr>
      <w:spacing w:beforeLines="1" w:afterLines="1"/>
    </w:pPr>
    <w:rPr>
      <w:rFonts w:ascii="Times" w:hAnsi="Times"/>
      <w:szCs w:val="20"/>
    </w:rPr>
  </w:style>
  <w:style w:type="paragraph" w:customStyle="1" w:styleId="p6">
    <w:name w:val="p6"/>
    <w:basedOn w:val="Normal"/>
    <w:uiPriority w:val="99"/>
    <w:qFormat/>
    <w:rsid w:val="00240A20"/>
    <w:pPr>
      <w:spacing w:beforeLines="1" w:afterLines="1"/>
    </w:pPr>
    <w:rPr>
      <w:rFonts w:ascii="Times" w:hAnsi="Times"/>
      <w:szCs w:val="20"/>
    </w:rPr>
  </w:style>
  <w:style w:type="character" w:customStyle="1" w:styleId="styledate">
    <w:name w:val="styledate"/>
    <w:basedOn w:val="DefaultParagraphFont"/>
    <w:rsid w:val="00240A20"/>
  </w:style>
  <w:style w:type="paragraph" w:customStyle="1" w:styleId="p7">
    <w:name w:val="p7"/>
    <w:basedOn w:val="Normal"/>
    <w:uiPriority w:val="99"/>
    <w:qFormat/>
    <w:rsid w:val="00240A20"/>
    <w:pPr>
      <w:spacing w:beforeLines="1" w:afterLines="1"/>
    </w:pPr>
    <w:rPr>
      <w:rFonts w:ascii="Times" w:hAnsi="Times"/>
      <w:szCs w:val="20"/>
    </w:rPr>
  </w:style>
  <w:style w:type="paragraph" w:customStyle="1" w:styleId="p8">
    <w:name w:val="p8"/>
    <w:basedOn w:val="Normal"/>
    <w:uiPriority w:val="99"/>
    <w:qFormat/>
    <w:rsid w:val="00240A20"/>
    <w:pPr>
      <w:spacing w:beforeLines="1" w:afterLines="1"/>
    </w:pPr>
    <w:rPr>
      <w:rFonts w:ascii="Times" w:hAnsi="Times"/>
      <w:szCs w:val="20"/>
    </w:rPr>
  </w:style>
  <w:style w:type="paragraph" w:customStyle="1" w:styleId="p9">
    <w:name w:val="p9"/>
    <w:basedOn w:val="Normal"/>
    <w:uiPriority w:val="99"/>
    <w:qFormat/>
    <w:rsid w:val="00240A20"/>
    <w:pPr>
      <w:spacing w:beforeLines="1" w:afterLines="1"/>
    </w:pPr>
    <w:rPr>
      <w:rFonts w:ascii="Times" w:hAnsi="Times"/>
      <w:szCs w:val="20"/>
    </w:rPr>
  </w:style>
  <w:style w:type="paragraph" w:customStyle="1" w:styleId="p10">
    <w:name w:val="p10"/>
    <w:basedOn w:val="Normal"/>
    <w:uiPriority w:val="99"/>
    <w:qFormat/>
    <w:rsid w:val="00240A20"/>
    <w:pPr>
      <w:spacing w:beforeLines="1" w:afterLines="1"/>
    </w:pPr>
    <w:rPr>
      <w:rFonts w:ascii="Times" w:hAnsi="Times"/>
      <w:szCs w:val="20"/>
    </w:rPr>
  </w:style>
  <w:style w:type="character" w:customStyle="1" w:styleId="s3">
    <w:name w:val="s3"/>
    <w:basedOn w:val="DefaultParagraphFont"/>
    <w:rsid w:val="00240A20"/>
  </w:style>
  <w:style w:type="paragraph" w:customStyle="1" w:styleId="p13">
    <w:name w:val="p13"/>
    <w:basedOn w:val="Normal"/>
    <w:rsid w:val="00240A20"/>
    <w:pPr>
      <w:spacing w:beforeLines="1" w:afterLines="1"/>
    </w:pPr>
    <w:rPr>
      <w:rFonts w:ascii="Times" w:hAnsi="Times"/>
      <w:szCs w:val="20"/>
    </w:rPr>
  </w:style>
  <w:style w:type="character" w:customStyle="1" w:styleId="s6">
    <w:name w:val="s6"/>
    <w:basedOn w:val="DefaultParagraphFont"/>
    <w:rsid w:val="00240A20"/>
  </w:style>
  <w:style w:type="character" w:customStyle="1" w:styleId="detailcname">
    <w:name w:val="detailcname"/>
    <w:basedOn w:val="DefaultParagraphFont"/>
    <w:rsid w:val="00240A20"/>
  </w:style>
  <w:style w:type="character" w:customStyle="1" w:styleId="block-spacer">
    <w:name w:val="block-spacer"/>
    <w:basedOn w:val="DefaultParagraphFont"/>
    <w:rsid w:val="00240A20"/>
  </w:style>
  <w:style w:type="paragraph" w:customStyle="1" w:styleId="cnnfirst">
    <w:name w:val="cnn_first"/>
    <w:basedOn w:val="Normal"/>
    <w:rsid w:val="00240A20"/>
    <w:pPr>
      <w:spacing w:beforeLines="1" w:afterLines="1"/>
    </w:pPr>
    <w:rPr>
      <w:rFonts w:ascii="Times" w:hAnsi="Times"/>
      <w:szCs w:val="20"/>
    </w:rPr>
  </w:style>
  <w:style w:type="character" w:customStyle="1" w:styleId="articlesource">
    <w:name w:val="articlesource"/>
    <w:basedOn w:val="DefaultParagraphFont"/>
    <w:rsid w:val="00240A20"/>
  </w:style>
  <w:style w:type="character" w:customStyle="1" w:styleId="itxtrstitxtrstspanitxthookspan">
    <w:name w:val="itxtrst itxtrstspan itxthookspan"/>
    <w:basedOn w:val="DefaultParagraphFont"/>
    <w:rsid w:val="00240A20"/>
  </w:style>
  <w:style w:type="paragraph" w:customStyle="1" w:styleId="darkgreen">
    <w:name w:val="darkgreen"/>
    <w:basedOn w:val="Normal"/>
    <w:rsid w:val="00240A20"/>
    <w:pPr>
      <w:spacing w:beforeLines="1" w:afterLines="1"/>
    </w:pPr>
    <w:rPr>
      <w:rFonts w:ascii="Times" w:hAnsi="Times"/>
      <w:szCs w:val="20"/>
    </w:rPr>
  </w:style>
  <w:style w:type="character" w:customStyle="1" w:styleId="wl-startdate">
    <w:name w:val="wl-startdate"/>
    <w:basedOn w:val="DefaultParagraphFont"/>
    <w:rsid w:val="00240A20"/>
  </w:style>
  <w:style w:type="character" w:customStyle="1" w:styleId="authorvcard">
    <w:name w:val="author vcard"/>
    <w:basedOn w:val="DefaultParagraphFont"/>
    <w:rsid w:val="00240A20"/>
  </w:style>
  <w:style w:type="paragraph" w:customStyle="1" w:styleId="cpf-viewbox-edit-highlight">
    <w:name w:val="cpf-viewbox-edit-highlight"/>
    <w:basedOn w:val="Normal"/>
    <w:rsid w:val="00240A20"/>
    <w:pPr>
      <w:spacing w:beforeLines="1" w:afterLines="1"/>
    </w:pPr>
    <w:rPr>
      <w:rFonts w:ascii="Times" w:hAnsi="Times"/>
      <w:szCs w:val="20"/>
    </w:rPr>
  </w:style>
  <w:style w:type="paragraph" w:customStyle="1" w:styleId="CM104">
    <w:name w:val="CM104"/>
    <w:basedOn w:val="Default"/>
    <w:next w:val="Default"/>
    <w:uiPriority w:val="99"/>
    <w:rsid w:val="00240A20"/>
    <w:pPr>
      <w:widowControl w:val="0"/>
    </w:pPr>
    <w:rPr>
      <w:rFonts w:ascii="Arial" w:hAnsi="Arial"/>
      <w:color w:val="auto"/>
    </w:rPr>
  </w:style>
  <w:style w:type="paragraph" w:customStyle="1" w:styleId="CM105">
    <w:name w:val="CM105"/>
    <w:basedOn w:val="Default"/>
    <w:next w:val="Default"/>
    <w:uiPriority w:val="99"/>
    <w:rsid w:val="00240A20"/>
    <w:pPr>
      <w:widowControl w:val="0"/>
    </w:pPr>
    <w:rPr>
      <w:rFonts w:ascii="Arial" w:hAnsi="Arial"/>
      <w:color w:val="auto"/>
    </w:rPr>
  </w:style>
  <w:style w:type="character" w:customStyle="1" w:styleId="referencetext">
    <w:name w:val="referencetext"/>
    <w:basedOn w:val="DefaultParagraphFont"/>
    <w:rsid w:val="00240A20"/>
  </w:style>
  <w:style w:type="paragraph" w:customStyle="1" w:styleId="UnderlinedV2">
    <w:name w:val="Underlined V2"/>
    <w:basedOn w:val="Normal"/>
    <w:next w:val="Normal"/>
    <w:link w:val="UnderlinedV2Char"/>
    <w:qFormat/>
    <w:rsid w:val="00240A20"/>
    <w:rPr>
      <w:rFonts w:ascii="Cambria" w:hAnsi="Cambria"/>
      <w:u w:val="single"/>
      <w:lang w:val="x-none" w:eastAsia="x-none"/>
    </w:rPr>
  </w:style>
  <w:style w:type="character" w:customStyle="1" w:styleId="UnderlinedV2Char">
    <w:name w:val="Underlined V2 Char"/>
    <w:link w:val="UnderlinedV2"/>
    <w:rsid w:val="00240A20"/>
    <w:rPr>
      <w:rFonts w:ascii="Cambria" w:hAnsi="Cambria"/>
      <w:u w:val="single"/>
      <w:lang w:val="x-none" w:eastAsia="x-none"/>
    </w:rPr>
  </w:style>
  <w:style w:type="character" w:customStyle="1" w:styleId="LDDebateCard">
    <w:name w:val="LD Debate Card"/>
    <w:basedOn w:val="DefaultParagraphFont"/>
    <w:rsid w:val="00240A20"/>
    <w:rPr>
      <w:rFonts w:ascii="Times New Roman" w:hAnsi="Times New Roman" w:cs="Times New Roman" w:hint="default"/>
      <w:b/>
      <w:bCs/>
      <w:color w:val="000000"/>
      <w:u w:val="single"/>
    </w:rPr>
  </w:style>
  <w:style w:type="character" w:customStyle="1" w:styleId="F5Normal">
    <w:name w:val="F5 Normal"/>
    <w:basedOn w:val="DefaultParagraphFont"/>
    <w:rsid w:val="00240A20"/>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240A20"/>
    <w:rPr>
      <w:rFonts w:ascii="Times New Roman" w:hAnsi="Times New Roman"/>
      <w:sz w:val="18"/>
    </w:rPr>
  </w:style>
  <w:style w:type="paragraph" w:customStyle="1" w:styleId="TableofFigures1">
    <w:name w:val="Table of Figures1"/>
    <w:basedOn w:val="Normal"/>
    <w:next w:val="Normal"/>
    <w:unhideWhenUsed/>
    <w:rsid w:val="00240A20"/>
    <w:pPr>
      <w:ind w:left="400" w:hanging="400"/>
    </w:pPr>
    <w:rPr>
      <w:szCs w:val="20"/>
    </w:rPr>
  </w:style>
  <w:style w:type="paragraph" w:customStyle="1" w:styleId="F5CardText">
    <w:name w:val="F5 Card Text"/>
    <w:rsid w:val="00240A20"/>
    <w:rPr>
      <w:rFonts w:ascii="Times New Roman" w:eastAsia="ヒラギノ角ゴ Pro W3" w:hAnsi="Times New Roman" w:cs="Times New Roman"/>
      <w:color w:val="000000"/>
      <w:sz w:val="24"/>
      <w:szCs w:val="24"/>
    </w:rPr>
  </w:style>
  <w:style w:type="character" w:customStyle="1" w:styleId="fulltext-bd">
    <w:name w:val="fulltext-bd"/>
    <w:basedOn w:val="DefaultParagraphFont"/>
    <w:rsid w:val="00240A20"/>
  </w:style>
  <w:style w:type="character" w:customStyle="1" w:styleId="citation-abbreviation">
    <w:name w:val="citation-abbreviation"/>
    <w:basedOn w:val="DefaultParagraphFont"/>
    <w:rsid w:val="00240A20"/>
  </w:style>
  <w:style w:type="character" w:customStyle="1" w:styleId="citation-publication-date">
    <w:name w:val="citation-publication-date"/>
    <w:basedOn w:val="DefaultParagraphFont"/>
    <w:rsid w:val="00240A20"/>
  </w:style>
  <w:style w:type="character" w:customStyle="1" w:styleId="citation-volume">
    <w:name w:val="citation-volume"/>
    <w:basedOn w:val="DefaultParagraphFont"/>
    <w:rsid w:val="00240A20"/>
  </w:style>
  <w:style w:type="character" w:customStyle="1" w:styleId="citation-issue">
    <w:name w:val="citation-issue"/>
    <w:basedOn w:val="DefaultParagraphFont"/>
    <w:rsid w:val="00240A20"/>
  </w:style>
  <w:style w:type="character" w:customStyle="1" w:styleId="citation-flpages">
    <w:name w:val="citation-flpages"/>
    <w:basedOn w:val="DefaultParagraphFont"/>
    <w:rsid w:val="00240A20"/>
  </w:style>
  <w:style w:type="character" w:customStyle="1" w:styleId="stnd">
    <w:name w:val="stnd"/>
    <w:basedOn w:val="DefaultParagraphFont"/>
    <w:rsid w:val="00240A20"/>
  </w:style>
  <w:style w:type="paragraph" w:customStyle="1" w:styleId="FileTitle">
    <w:name w:val="File Title"/>
    <w:autoRedefine/>
    <w:rsid w:val="00240A20"/>
    <w:pPr>
      <w:jc w:val="center"/>
    </w:pPr>
    <w:rPr>
      <w:rFonts w:ascii="Times New Roman" w:eastAsia="ヒラギノ角ゴ Pro W3" w:hAnsi="Times New Roman" w:cs="Times New Roman"/>
      <w:b/>
      <w:color w:val="000000"/>
      <w:sz w:val="40"/>
      <w:szCs w:val="24"/>
    </w:rPr>
  </w:style>
  <w:style w:type="paragraph" w:customStyle="1" w:styleId="Starblocktitle">
    <w:name w:val="Star block title"/>
    <w:rsid w:val="00240A20"/>
    <w:pPr>
      <w:spacing w:before="60" w:after="60"/>
      <w:ind w:left="1440" w:right="1440"/>
      <w:jc w:val="center"/>
    </w:pPr>
    <w:rPr>
      <w:rFonts w:ascii="Times New Roman" w:eastAsia="ヒラギノ角ゴ Pro W3" w:hAnsi="Times New Roman" w:cs="Times New Roman"/>
      <w:b/>
      <w:caps/>
      <w:color w:val="000000"/>
      <w:sz w:val="28"/>
      <w:szCs w:val="24"/>
    </w:rPr>
  </w:style>
  <w:style w:type="character" w:customStyle="1" w:styleId="F6BoldUnderline">
    <w:name w:val="F6 Bold Underline"/>
    <w:basedOn w:val="F5Normal"/>
    <w:rsid w:val="00240A20"/>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rsid w:val="00240A20"/>
    <w:pPr>
      <w:jc w:val="both"/>
    </w:pPr>
    <w:rPr>
      <w:rFonts w:ascii="Arial Narrow" w:hAnsi="Arial Narrow"/>
      <w:b/>
      <w:u w:val="thick"/>
      <w:lang w:val="x-none" w:eastAsia="x-none"/>
    </w:rPr>
  </w:style>
  <w:style w:type="character" w:customStyle="1" w:styleId="HighlightedTextBoldChar">
    <w:name w:val="Highlighted Text &amp; Bold Char"/>
    <w:link w:val="HighlightedTextBold"/>
    <w:rsid w:val="00240A20"/>
    <w:rPr>
      <w:rFonts w:ascii="Arial Narrow" w:hAnsi="Arial Narrow"/>
      <w:b/>
      <w:u w:val="thick"/>
      <w:lang w:val="x-none" w:eastAsia="x-none"/>
    </w:rPr>
  </w:style>
  <w:style w:type="character" w:customStyle="1" w:styleId="StyleHeading1JustifiedChar">
    <w:name w:val="Style Heading 1 + Justified Char"/>
    <w:link w:val="StyleHeading1Justified"/>
    <w:rsid w:val="00240A20"/>
    <w:rPr>
      <w:rFonts w:ascii="Arial" w:eastAsia="Times New Roman" w:hAnsi="Arial"/>
      <w:szCs w:val="20"/>
    </w:rPr>
  </w:style>
  <w:style w:type="character" w:customStyle="1" w:styleId="AAAEmphasis2">
    <w:name w:val="AAAEmphasis2"/>
    <w:rsid w:val="00240A20"/>
    <w:rPr>
      <w:rFonts w:ascii="Cooper Black" w:hAnsi="Cooper Black"/>
      <w:iCs/>
      <w:u w:val="single"/>
    </w:rPr>
  </w:style>
  <w:style w:type="paragraph" w:customStyle="1" w:styleId="shrink80">
    <w:name w:val="shrink8"/>
    <w:basedOn w:val="Normal"/>
    <w:rsid w:val="00240A20"/>
    <w:pPr>
      <w:spacing w:beforeLines="1" w:afterLines="1"/>
    </w:pPr>
    <w:rPr>
      <w:rFonts w:ascii="Times" w:hAnsi="Times"/>
      <w:szCs w:val="20"/>
    </w:rPr>
  </w:style>
  <w:style w:type="character" w:customStyle="1" w:styleId="underline00">
    <w:name w:val="underline0"/>
    <w:basedOn w:val="DefaultParagraphFont"/>
    <w:rsid w:val="00240A20"/>
  </w:style>
  <w:style w:type="character" w:customStyle="1" w:styleId="sub">
    <w:name w:val="sub"/>
    <w:basedOn w:val="DefaultParagraphFont"/>
    <w:rsid w:val="00240A20"/>
  </w:style>
  <w:style w:type="paragraph" w:customStyle="1" w:styleId="blockquote0">
    <w:name w:val="blockquote"/>
    <w:basedOn w:val="Normal"/>
    <w:rsid w:val="00240A20"/>
    <w:pPr>
      <w:spacing w:beforeLines="1" w:afterLines="1"/>
    </w:pPr>
    <w:rPr>
      <w:rFonts w:ascii="Times" w:hAnsi="Times"/>
      <w:szCs w:val="20"/>
    </w:rPr>
  </w:style>
  <w:style w:type="character" w:customStyle="1" w:styleId="citedby">
    <w:name w:val="citedby_"/>
    <w:basedOn w:val="DefaultParagraphFont"/>
    <w:rsid w:val="00240A20"/>
  </w:style>
  <w:style w:type="paragraph" w:customStyle="1" w:styleId="svarticlesection">
    <w:name w:val="svarticle section"/>
    <w:basedOn w:val="Normal"/>
    <w:rsid w:val="00240A20"/>
    <w:pPr>
      <w:spacing w:beforeLines="1" w:afterLines="1"/>
    </w:pPr>
    <w:rPr>
      <w:rFonts w:ascii="Times" w:hAnsi="Times"/>
      <w:szCs w:val="20"/>
    </w:rPr>
  </w:style>
  <w:style w:type="character" w:customStyle="1" w:styleId="formulatext">
    <w:name w:val="formulatext"/>
    <w:basedOn w:val="DefaultParagraphFont"/>
    <w:rsid w:val="00240A20"/>
  </w:style>
  <w:style w:type="character" w:customStyle="1" w:styleId="fu-autorenangabe-fu-beschreibung">
    <w:name w:val="fu-autorenangabe-fu-beschreibung"/>
    <w:rsid w:val="00240A20"/>
  </w:style>
  <w:style w:type="paragraph" w:customStyle="1" w:styleId="MicroMicroText">
    <w:name w:val="MicroMicroText"/>
    <w:basedOn w:val="Normal"/>
    <w:next w:val="Normal"/>
    <w:link w:val="MicroMicroTextChar"/>
    <w:qFormat/>
    <w:rsid w:val="00240A20"/>
    <w:rPr>
      <w:rFonts w:eastAsia="Calibri"/>
      <w:sz w:val="8"/>
      <w:lang w:val="x-none" w:eastAsia="x-none"/>
    </w:rPr>
  </w:style>
  <w:style w:type="character" w:customStyle="1" w:styleId="MicroMicroTextChar">
    <w:name w:val="MicroMicroText Char"/>
    <w:link w:val="MicroMicroText"/>
    <w:rsid w:val="00240A20"/>
    <w:rPr>
      <w:rFonts w:eastAsia="Calibri"/>
      <w:sz w:val="8"/>
      <w:lang w:val="x-none" w:eastAsia="x-none"/>
    </w:rPr>
  </w:style>
  <w:style w:type="character" w:customStyle="1" w:styleId="paragraph">
    <w:name w:val="paragraph"/>
    <w:rsid w:val="00240A20"/>
  </w:style>
  <w:style w:type="character" w:customStyle="1" w:styleId="heading4char0">
    <w:name w:val="heading4char"/>
    <w:basedOn w:val="DefaultParagraphFont"/>
    <w:rsid w:val="00240A20"/>
  </w:style>
  <w:style w:type="character" w:customStyle="1" w:styleId="createdby">
    <w:name w:val="createdby"/>
    <w:rsid w:val="00240A20"/>
  </w:style>
  <w:style w:type="paragraph" w:customStyle="1" w:styleId="spip">
    <w:name w:val="spip"/>
    <w:basedOn w:val="Normal"/>
    <w:rsid w:val="00240A20"/>
    <w:pPr>
      <w:spacing w:before="100" w:beforeAutospacing="1" w:after="100" w:afterAutospacing="1"/>
    </w:pPr>
  </w:style>
  <w:style w:type="character" w:customStyle="1" w:styleId="publicationinfo">
    <w:name w:val="publicationinfo"/>
    <w:rsid w:val="00240A20"/>
  </w:style>
  <w:style w:type="character" w:customStyle="1" w:styleId="style131">
    <w:name w:val="style131"/>
    <w:rsid w:val="00240A20"/>
    <w:rPr>
      <w:sz w:val="20"/>
      <w:szCs w:val="20"/>
    </w:rPr>
  </w:style>
  <w:style w:type="paragraph" w:customStyle="1" w:styleId="authorcontact">
    <w:name w:val="authorcontact"/>
    <w:basedOn w:val="Normal"/>
    <w:rsid w:val="00240A20"/>
    <w:pPr>
      <w:spacing w:before="100" w:beforeAutospacing="1" w:after="100" w:afterAutospacing="1"/>
    </w:pPr>
  </w:style>
  <w:style w:type="paragraph" w:customStyle="1" w:styleId="StyleStyle4ArialNarrow9pt">
    <w:name w:val="Style Style4 + Arial Narrow 9 pt"/>
    <w:basedOn w:val="Normal"/>
    <w:link w:val="StyleStyle4ArialNarrow9ptChar"/>
    <w:qFormat/>
    <w:rsid w:val="00240A20"/>
    <w:rPr>
      <w:u w:val="single"/>
    </w:rPr>
  </w:style>
  <w:style w:type="character" w:customStyle="1" w:styleId="StyleStyle4ArialNarrow9ptChar">
    <w:name w:val="Style Style4 + Arial Narrow 9 pt Char"/>
    <w:basedOn w:val="DefaultParagraphFont"/>
    <w:link w:val="StyleStyle4ArialNarrow9pt"/>
    <w:rsid w:val="00240A20"/>
    <w:rPr>
      <w:u w:val="single"/>
    </w:rPr>
  </w:style>
  <w:style w:type="paragraph" w:customStyle="1" w:styleId="StyleStyle4ArialNarrow9ptBold">
    <w:name w:val="Style Style4 + Arial Narrow 9 pt Bold"/>
    <w:basedOn w:val="Normal"/>
    <w:link w:val="StyleStyle4ArialNarrow9ptBoldChar"/>
    <w:qFormat/>
    <w:rsid w:val="00240A20"/>
    <w:rPr>
      <w:b/>
      <w:bCs/>
      <w:u w:val="single"/>
    </w:rPr>
  </w:style>
  <w:style w:type="character" w:customStyle="1" w:styleId="StyleStyle4ArialNarrow9ptBoldChar">
    <w:name w:val="Style Style4 + Arial Narrow 9 pt Bold Char"/>
    <w:basedOn w:val="DefaultParagraphFont"/>
    <w:link w:val="StyleStyle4ArialNarrow9ptBold"/>
    <w:rsid w:val="00240A20"/>
    <w:rPr>
      <w:b/>
      <w:bCs/>
      <w:u w:val="single"/>
    </w:rPr>
  </w:style>
  <w:style w:type="paragraph" w:customStyle="1" w:styleId="card3">
    <w:name w:val="card 3"/>
    <w:basedOn w:val="Normal"/>
    <w:rsid w:val="00240A20"/>
    <w:pPr>
      <w:ind w:left="400"/>
    </w:pPr>
    <w:rPr>
      <w:szCs w:val="20"/>
    </w:rPr>
  </w:style>
  <w:style w:type="character" w:customStyle="1" w:styleId="text11gold">
    <w:name w:val="text11 gold"/>
    <w:basedOn w:val="DefaultParagraphFont"/>
    <w:rsid w:val="00240A20"/>
  </w:style>
  <w:style w:type="character" w:customStyle="1" w:styleId="StyleunderlineNotBold">
    <w:name w:val="Style underline + Not Bold"/>
    <w:basedOn w:val="DefaultParagraphFont"/>
    <w:rsid w:val="00240A20"/>
    <w:rPr>
      <w:b/>
      <w:u w:val="single"/>
    </w:rPr>
  </w:style>
  <w:style w:type="character" w:customStyle="1" w:styleId="StyleunderlineNotBold1">
    <w:name w:val="Style underline + Not Bold1"/>
    <w:basedOn w:val="DefaultParagraphFont"/>
    <w:rsid w:val="00240A20"/>
    <w:rPr>
      <w:b/>
      <w:u w:val="single"/>
    </w:rPr>
  </w:style>
  <w:style w:type="paragraph" w:customStyle="1" w:styleId="BodyText55">
    <w:name w:val="Body Text55"/>
    <w:basedOn w:val="Normal"/>
    <w:rsid w:val="00240A20"/>
    <w:pPr>
      <w:shd w:val="clear" w:color="auto" w:fill="FFFFFF"/>
      <w:spacing w:line="252" w:lineRule="exact"/>
      <w:jc w:val="both"/>
    </w:pPr>
    <w:rPr>
      <w:sz w:val="19"/>
      <w:szCs w:val="19"/>
      <w:lang w:val="x-none" w:eastAsia="x-none"/>
    </w:rPr>
  </w:style>
  <w:style w:type="character" w:customStyle="1" w:styleId="Bodytext595pt">
    <w:name w:val="Body text (5) + 9.5 pt"/>
    <w:rsid w:val="00240A20"/>
    <w:rPr>
      <w:rFonts w:ascii="Times New Roman" w:eastAsia="Times New Roman" w:hAnsi="Times New Roman" w:cs="Times New Roman"/>
      <w:b w:val="0"/>
      <w:bCs w:val="0"/>
      <w:i w:val="0"/>
      <w:iCs w:val="0"/>
      <w:smallCaps w:val="0"/>
      <w:strike w:val="0"/>
      <w:spacing w:val="0"/>
      <w:sz w:val="19"/>
      <w:szCs w:val="19"/>
    </w:rPr>
  </w:style>
  <w:style w:type="character" w:customStyle="1" w:styleId="StyleBoldandUnderlineCharChar29pt">
    <w:name w:val="Style Bold and Underline Char Char2 + 9 pt"/>
    <w:rsid w:val="00240A20"/>
    <w:rPr>
      <w:rFonts w:ascii="Times New Roman" w:hAnsi="Times New Roman"/>
      <w:b/>
      <w:bCs/>
      <w:noProof w:val="0"/>
      <w:sz w:val="20"/>
      <w:u w:val="single"/>
    </w:rPr>
  </w:style>
  <w:style w:type="character" w:customStyle="1" w:styleId="StyleUnderlineCharChar19pt">
    <w:name w:val="Style Underline Char Char1 + 9 pt"/>
    <w:rsid w:val="00240A2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40A2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40A20"/>
    <w:rPr>
      <w:rFonts w:ascii="Arial" w:hAnsi="Arial" w:cs="Calibri"/>
      <w:b/>
      <w:smallCaps/>
      <w:u w:val="single"/>
      <w:lang w:val="x-none" w:eastAsia="x-none"/>
    </w:rPr>
  </w:style>
  <w:style w:type="paragraph" w:customStyle="1" w:styleId="Third">
    <w:name w:val="Third"/>
    <w:basedOn w:val="Normal"/>
    <w:link w:val="ThirdChar"/>
    <w:qFormat/>
    <w:rsid w:val="00240A20"/>
    <w:rPr>
      <w:b/>
      <w:u w:val="single"/>
      <w:lang w:val="x-none" w:eastAsia="x-none"/>
    </w:rPr>
  </w:style>
  <w:style w:type="character" w:customStyle="1" w:styleId="ThirdChar">
    <w:name w:val="Third Char"/>
    <w:link w:val="Third"/>
    <w:rsid w:val="00240A20"/>
    <w:rPr>
      <w:b/>
      <w:u w:val="single"/>
      <w:lang w:val="x-none" w:eastAsia="x-none"/>
    </w:rPr>
  </w:style>
  <w:style w:type="paragraph" w:customStyle="1" w:styleId="CharCharCharCharCharChar1CharCharCharCharChar">
    <w:name w:val="Char Char Char Char Char Char1 Char Char Char Char Char"/>
    <w:next w:val="Normal"/>
    <w:uiPriority w:val="99"/>
    <w:qFormat/>
    <w:rsid w:val="00240A20"/>
    <w:pPr>
      <w:widowControl w:val="0"/>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240A20"/>
  </w:style>
  <w:style w:type="character" w:customStyle="1" w:styleId="DebateUnderlineBoldCharChar">
    <w:name w:val="Debate Underline Bold Char Char"/>
    <w:rsid w:val="00240A20"/>
    <w:rPr>
      <w:rFonts w:ascii="Arial" w:hAnsi="Arial" w:cs="Calibri"/>
      <w:b/>
      <w:u w:val="thick"/>
      <w:lang w:val="x-none" w:eastAsia="x-none"/>
    </w:rPr>
  </w:style>
  <w:style w:type="character" w:customStyle="1" w:styleId="resultbodyblack">
    <w:name w:val="resultbodyblack"/>
    <w:rsid w:val="00240A20"/>
    <w:rPr>
      <w:rFonts w:cs="Times New Roman"/>
    </w:rPr>
  </w:style>
  <w:style w:type="character" w:customStyle="1" w:styleId="CharChar61">
    <w:name w:val="Char Char61"/>
    <w:rsid w:val="00240A20"/>
    <w:rPr>
      <w:rFonts w:cs="Arial"/>
      <w:bCs/>
      <w:sz w:val="16"/>
      <w:szCs w:val="26"/>
      <w:lang w:val="en-US" w:eastAsia="en-US" w:bidi="ar-SA"/>
    </w:rPr>
  </w:style>
  <w:style w:type="paragraph" w:customStyle="1" w:styleId="CiteSmallText">
    <w:name w:val="Cite Small Text"/>
    <w:basedOn w:val="Normal"/>
    <w:uiPriority w:val="99"/>
    <w:qFormat/>
    <w:rsid w:val="00240A20"/>
    <w:pPr>
      <w:widowControl w:val="0"/>
      <w:spacing w:after="200"/>
    </w:pPr>
    <w:rPr>
      <w:rFonts w:ascii="Helvetica Neue" w:eastAsia="Calibri" w:hAnsi="Helvetica Neue"/>
      <w:b/>
    </w:rPr>
  </w:style>
  <w:style w:type="paragraph" w:customStyle="1" w:styleId="Cards1CharChar">
    <w:name w:val="Cards1 Char Char"/>
    <w:basedOn w:val="Normal"/>
    <w:link w:val="Cards1CharCharChar"/>
    <w:qFormat/>
    <w:rsid w:val="00240A20"/>
    <w:pPr>
      <w:autoSpaceDE w:val="0"/>
      <w:autoSpaceDN w:val="0"/>
      <w:adjustRightInd w:val="0"/>
      <w:ind w:left="432" w:right="432"/>
      <w:jc w:val="both"/>
    </w:pPr>
    <w:rPr>
      <w:rFonts w:eastAsia="Calibri"/>
      <w:lang w:val="x-none" w:eastAsia="x-none"/>
    </w:rPr>
  </w:style>
  <w:style w:type="character" w:customStyle="1" w:styleId="Cards1CharCharChar">
    <w:name w:val="Cards1 Char Char Char"/>
    <w:link w:val="Cards1CharChar"/>
    <w:rsid w:val="00240A20"/>
    <w:rPr>
      <w:rFonts w:eastAsia="Calibri"/>
      <w:lang w:val="x-none" w:eastAsia="x-none"/>
    </w:rPr>
  </w:style>
  <w:style w:type="character" w:customStyle="1" w:styleId="nohighlighting">
    <w:name w:val="no highlighting"/>
    <w:rsid w:val="00240A20"/>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240A20"/>
    <w:rPr>
      <w:rFonts w:eastAsia="Calibri"/>
      <w:color w:val="0000FF"/>
      <w:sz w:val="12"/>
      <w:u w:val="single"/>
      <w:lang w:val="x-none" w:eastAsia="x-none"/>
    </w:rPr>
  </w:style>
  <w:style w:type="character" w:customStyle="1" w:styleId="SwagChar">
    <w:name w:val="Swag Char"/>
    <w:link w:val="Swag"/>
    <w:rsid w:val="00240A20"/>
    <w:rPr>
      <w:rFonts w:eastAsia="Calibri"/>
      <w:color w:val="0000FF"/>
      <w:sz w:val="12"/>
      <w:u w:val="single"/>
      <w:lang w:val="x-none" w:eastAsia="x-none"/>
    </w:rPr>
  </w:style>
  <w:style w:type="paragraph" w:customStyle="1" w:styleId="StyleUnderlineTimesNewRoman1">
    <w:name w:val="Style Underline + Times New Roman1"/>
    <w:link w:val="StyleUnderlineTimesNewRoman1Char"/>
    <w:qFormat/>
    <w:rsid w:val="00240A20"/>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240A20"/>
    <w:rPr>
      <w:rFonts w:eastAsia="Times New Roman" w:cs="Times New Roman"/>
      <w:szCs w:val="24"/>
      <w:u w:val="single"/>
    </w:rPr>
  </w:style>
  <w:style w:type="paragraph" w:customStyle="1" w:styleId="StyleUnderlineTimesNewRomanBold1">
    <w:name w:val="Style Underline + Times New Roman Bold1"/>
    <w:link w:val="StyleUnderlineTimesNewRomanBold1Char"/>
    <w:qFormat/>
    <w:rsid w:val="00240A20"/>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240A20"/>
    <w:rPr>
      <w:rFonts w:eastAsia="Times New Roman" w:cs="Times New Roman"/>
      <w:b/>
      <w:bCs/>
      <w:szCs w:val="24"/>
      <w:u w:val="single"/>
    </w:rPr>
  </w:style>
  <w:style w:type="paragraph" w:customStyle="1" w:styleId="conintrotext">
    <w:name w:val="conintrotext"/>
    <w:basedOn w:val="Normal"/>
    <w:uiPriority w:val="99"/>
    <w:qFormat/>
    <w:rsid w:val="00240A20"/>
    <w:pPr>
      <w:spacing w:before="100" w:beforeAutospacing="1" w:after="100" w:afterAutospacing="1"/>
    </w:pPr>
  </w:style>
  <w:style w:type="character" w:customStyle="1" w:styleId="comment-body">
    <w:name w:val="comment-body"/>
    <w:rsid w:val="00240A20"/>
  </w:style>
  <w:style w:type="character" w:customStyle="1" w:styleId="ListBulletChar">
    <w:name w:val="List Bullet Char"/>
    <w:link w:val="ListBullet"/>
    <w:uiPriority w:val="99"/>
    <w:rsid w:val="00240A20"/>
  </w:style>
  <w:style w:type="character" w:customStyle="1" w:styleId="citationdate">
    <w:name w:val="citation_date"/>
    <w:basedOn w:val="DefaultParagraphFont"/>
    <w:rsid w:val="00240A20"/>
  </w:style>
  <w:style w:type="character" w:customStyle="1" w:styleId="citationarticletitle">
    <w:name w:val="citation_article_title"/>
    <w:basedOn w:val="DefaultParagraphFont"/>
    <w:rsid w:val="00240A20"/>
  </w:style>
  <w:style w:type="character" w:customStyle="1" w:styleId="citationjournaltitle">
    <w:name w:val="citation_journal_title"/>
    <w:basedOn w:val="DefaultParagraphFont"/>
    <w:rsid w:val="00240A20"/>
  </w:style>
  <w:style w:type="paragraph" w:customStyle="1" w:styleId="shrinkCharChar">
    <w:name w:val="shrink Char Char"/>
    <w:basedOn w:val="Heading3"/>
    <w:link w:val="shrinkCharCharChar"/>
    <w:autoRedefine/>
    <w:rsid w:val="00240A20"/>
    <w:rPr>
      <w:b w:val="0"/>
      <w:bCs w:val="0"/>
      <w:color w:val="000000"/>
      <w:sz w:val="10"/>
      <w:szCs w:val="17"/>
    </w:rPr>
  </w:style>
  <w:style w:type="character" w:customStyle="1" w:styleId="shrinkCharCharChar">
    <w:name w:val="shrink Char Char Char"/>
    <w:link w:val="shrinkCharChar"/>
    <w:rsid w:val="00240A20"/>
    <w:rPr>
      <w:rFonts w:eastAsiaTheme="majorEastAsia" w:cstheme="majorBidi"/>
      <w:color w:val="000000"/>
      <w:sz w:val="10"/>
      <w:szCs w:val="17"/>
      <w:u w:val="single"/>
    </w:rPr>
  </w:style>
  <w:style w:type="paragraph" w:customStyle="1" w:styleId="BBCite">
    <w:name w:val="BB Cite"/>
    <w:basedOn w:val="Normal"/>
    <w:autoRedefine/>
    <w:rsid w:val="00240A20"/>
    <w:pPr>
      <w:keepNext/>
      <w:keepLines/>
      <w:widowControl w:val="0"/>
      <w:tabs>
        <w:tab w:val="left" w:pos="8280"/>
      </w:tabs>
      <w:autoSpaceDE w:val="0"/>
      <w:autoSpaceDN w:val="0"/>
      <w:adjustRightInd w:val="0"/>
      <w:spacing w:line="200" w:lineRule="exact"/>
      <w:ind w:left="994"/>
    </w:pPr>
    <w:rPr>
      <w:snapToGrid w:val="0"/>
      <w:color w:val="000000"/>
      <w:szCs w:val="20"/>
    </w:rPr>
  </w:style>
  <w:style w:type="character" w:customStyle="1" w:styleId="addr-line">
    <w:name w:val="addr-line"/>
    <w:basedOn w:val="DefaultParagraphFont"/>
    <w:rsid w:val="00240A20"/>
  </w:style>
  <w:style w:type="paragraph" w:customStyle="1" w:styleId="CardsShrunk">
    <w:name w:val="Cards Shrunk"/>
    <w:basedOn w:val="Normal"/>
    <w:next w:val="Normal"/>
    <w:qFormat/>
    <w:rsid w:val="00240A20"/>
    <w:pPr>
      <w:ind w:left="432" w:right="432"/>
      <w:jc w:val="both"/>
    </w:pPr>
    <w:rPr>
      <w:rFonts w:ascii="Helvetica" w:eastAsia="Arial Unicode MS" w:hAnsi="Helvetica"/>
      <w:sz w:val="12"/>
      <w:szCs w:val="20"/>
      <w:lang w:val="x-none" w:eastAsia="x-none"/>
    </w:rPr>
  </w:style>
  <w:style w:type="paragraph" w:customStyle="1" w:styleId="Lettered">
    <w:name w:val="Lettered"/>
    <w:basedOn w:val="Normal"/>
    <w:link w:val="LetteredChar"/>
    <w:rsid w:val="00240A20"/>
    <w:pPr>
      <w:numPr>
        <w:numId w:val="26"/>
      </w:numPr>
      <w:tabs>
        <w:tab w:val="num" w:pos="567"/>
      </w:tabs>
      <w:ind w:left="360" w:hanging="567"/>
      <w:outlineLvl w:val="3"/>
    </w:pPr>
    <w:rPr>
      <w:rFonts w:eastAsia="Calibri"/>
      <w:b/>
      <w:sz w:val="26"/>
    </w:rPr>
  </w:style>
  <w:style w:type="character" w:customStyle="1" w:styleId="LetteredChar">
    <w:name w:val="Lettered Char"/>
    <w:basedOn w:val="DefaultParagraphFont"/>
    <w:link w:val="Lettered"/>
    <w:rsid w:val="00240A20"/>
    <w:rPr>
      <w:rFonts w:eastAsia="Calibri"/>
      <w:b/>
      <w:sz w:val="26"/>
    </w:rPr>
  </w:style>
  <w:style w:type="paragraph" w:customStyle="1" w:styleId="Numbered">
    <w:name w:val="Numbered"/>
    <w:basedOn w:val="Normal"/>
    <w:link w:val="NumberedChar"/>
    <w:qFormat/>
    <w:rsid w:val="00240A20"/>
    <w:pPr>
      <w:tabs>
        <w:tab w:val="num" w:pos="360"/>
      </w:tabs>
      <w:ind w:left="360" w:hanging="360"/>
      <w:outlineLvl w:val="3"/>
    </w:pPr>
    <w:rPr>
      <w:rFonts w:eastAsia="Calibri"/>
      <w:b/>
      <w:sz w:val="26"/>
    </w:rPr>
  </w:style>
  <w:style w:type="character" w:customStyle="1" w:styleId="NumberedChar">
    <w:name w:val="Numbered Char"/>
    <w:basedOn w:val="DefaultParagraphFont"/>
    <w:link w:val="Numbered"/>
    <w:rsid w:val="00240A20"/>
    <w:rPr>
      <w:rFonts w:eastAsia="Calibri"/>
      <w:b/>
      <w:sz w:val="26"/>
    </w:rPr>
  </w:style>
  <w:style w:type="character" w:customStyle="1" w:styleId="noindex">
    <w:name w:val="noindex"/>
    <w:basedOn w:val="DefaultParagraphFont"/>
    <w:rsid w:val="00240A20"/>
  </w:style>
  <w:style w:type="character" w:customStyle="1" w:styleId="dispurl">
    <w:name w:val="dispurl"/>
    <w:basedOn w:val="DefaultParagraphFont"/>
    <w:rsid w:val="00240A20"/>
  </w:style>
  <w:style w:type="paragraph" w:customStyle="1" w:styleId="c-4">
    <w:name w:val="c-4"/>
    <w:basedOn w:val="Normal"/>
    <w:rsid w:val="00240A20"/>
    <w:pPr>
      <w:spacing w:before="100" w:beforeAutospacing="1" w:after="100" w:afterAutospacing="1"/>
    </w:pPr>
    <w:rPr>
      <w:rFonts w:eastAsia="Calibri"/>
    </w:rPr>
  </w:style>
  <w:style w:type="character" w:customStyle="1" w:styleId="imgleft">
    <w:name w:val="imgleft"/>
    <w:basedOn w:val="DefaultParagraphFont"/>
    <w:rsid w:val="00240A20"/>
  </w:style>
  <w:style w:type="character" w:customStyle="1" w:styleId="printmail">
    <w:name w:val="print_mail"/>
    <w:basedOn w:val="DefaultParagraphFont"/>
    <w:rsid w:val="00240A20"/>
  </w:style>
  <w:style w:type="character" w:customStyle="1" w:styleId="printhtml">
    <w:name w:val="print_html"/>
    <w:basedOn w:val="DefaultParagraphFont"/>
    <w:rsid w:val="00240A20"/>
  </w:style>
  <w:style w:type="character" w:customStyle="1" w:styleId="nodetype">
    <w:name w:val="nodetype"/>
    <w:basedOn w:val="DefaultParagraphFont"/>
    <w:rsid w:val="00240A20"/>
  </w:style>
  <w:style w:type="character" w:customStyle="1" w:styleId="Underline-Highlighted-WFU-Big">
    <w:name w:val="Underline-Highlighted-WFU-Big"/>
    <w:uiPriority w:val="1"/>
    <w:qFormat/>
    <w:rsid w:val="00240A20"/>
    <w:rPr>
      <w:rFonts w:ascii="Cambria" w:hAnsi="Cambria"/>
      <w:b/>
      <w:sz w:val="24"/>
      <w:u w:val="single"/>
      <w:bdr w:val="single" w:sz="4" w:space="0" w:color="000000"/>
      <w:shd w:val="clear" w:color="auto" w:fill="BEFF7D"/>
    </w:rPr>
  </w:style>
  <w:style w:type="character" w:customStyle="1" w:styleId="gsstx">
    <w:name w:val="gsstx"/>
    <w:rsid w:val="00240A20"/>
  </w:style>
  <w:style w:type="character" w:customStyle="1" w:styleId="StyleStyleHighlightedunderlineBorderSinglesolidlineAu">
    <w:name w:val="Style Style Highlighted underline + Border: : (Single solid line Au..."/>
    <w:basedOn w:val="DefaultParagraphFont"/>
    <w:rsid w:val="00240A20"/>
    <w:rPr>
      <w:rFonts w:ascii="Times New Roman" w:hAnsi="Times New Roman"/>
      <w:b/>
      <w:bCs/>
      <w:sz w:val="20"/>
      <w:u w:val="single"/>
      <w:bdr w:val="single" w:sz="6" w:space="0" w:color="auto"/>
      <w:shd w:val="clear" w:color="auto" w:fill="C4C4C4"/>
    </w:rPr>
  </w:style>
  <w:style w:type="character" w:customStyle="1" w:styleId="cardChar20">
    <w:name w:val="card Char2"/>
    <w:basedOn w:val="DefaultParagraphFont"/>
    <w:uiPriority w:val="6"/>
    <w:rsid w:val="00240A20"/>
  </w:style>
  <w:style w:type="character" w:customStyle="1" w:styleId="citebold0">
    <w:name w:val="cite bold"/>
    <w:basedOn w:val="DefaultParagraphFont"/>
    <w:rsid w:val="00240A20"/>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rsid w:val="00240A20"/>
    <w:pPr>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rsid w:val="00240A20"/>
    <w:pPr>
      <w:jc w:val="both"/>
    </w:pPr>
    <w:rPr>
      <w:b/>
    </w:rPr>
  </w:style>
  <w:style w:type="paragraph" w:customStyle="1" w:styleId="TxBr13p3">
    <w:name w:val="TxBr_13p3"/>
    <w:basedOn w:val="Normal"/>
    <w:rsid w:val="00240A20"/>
    <w:pPr>
      <w:tabs>
        <w:tab w:val="left" w:pos="289"/>
      </w:tabs>
      <w:autoSpaceDE w:val="0"/>
      <w:autoSpaceDN w:val="0"/>
      <w:adjustRightInd w:val="0"/>
      <w:spacing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rsid w:val="00240A20"/>
    <w:pPr>
      <w:jc w:val="both"/>
    </w:pPr>
    <w:rPr>
      <w:b/>
    </w:rPr>
  </w:style>
  <w:style w:type="paragraph" w:customStyle="1" w:styleId="TxBr5p2">
    <w:name w:val="TxBr_5p2"/>
    <w:basedOn w:val="Normal"/>
    <w:rsid w:val="00240A20"/>
    <w:pPr>
      <w:tabs>
        <w:tab w:val="left" w:pos="204"/>
      </w:tabs>
      <w:autoSpaceDE w:val="0"/>
      <w:autoSpaceDN w:val="0"/>
      <w:adjustRightInd w:val="0"/>
      <w:spacing w:line="198" w:lineRule="atLeast"/>
      <w:jc w:val="both"/>
    </w:pPr>
  </w:style>
  <w:style w:type="paragraph" w:customStyle="1" w:styleId="tagCharCharCharCharCharCharCharCharCharCharCharCharCharCharChar">
    <w:name w:val="tag Char Char Char Char Char Char Char Char Char Char Char Char Char Char Char"/>
    <w:basedOn w:val="Normal"/>
    <w:rsid w:val="00240A20"/>
    <w:pPr>
      <w:jc w:val="both"/>
    </w:pPr>
    <w:rPr>
      <w:b/>
    </w:rPr>
  </w:style>
  <w:style w:type="paragraph" w:customStyle="1" w:styleId="TxBr10p1">
    <w:name w:val="TxBr_10p1"/>
    <w:basedOn w:val="Normal"/>
    <w:rsid w:val="00240A20"/>
    <w:pPr>
      <w:tabs>
        <w:tab w:val="left" w:pos="204"/>
      </w:tabs>
      <w:autoSpaceDE w:val="0"/>
      <w:autoSpaceDN w:val="0"/>
      <w:adjustRightInd w:val="0"/>
      <w:spacing w:line="198" w:lineRule="atLeast"/>
      <w:jc w:val="both"/>
    </w:pPr>
  </w:style>
  <w:style w:type="paragraph" w:customStyle="1" w:styleId="TagCharCharCharCharCharCharCharChar">
    <w:name w:val="Tag Char Char Char Char Char Char Char Char"/>
    <w:basedOn w:val="Normal"/>
    <w:rsid w:val="00240A20"/>
    <w:pPr>
      <w:ind w:left="720" w:right="720"/>
    </w:pPr>
    <w:rPr>
      <w:b/>
      <w:sz w:val="28"/>
    </w:rPr>
  </w:style>
  <w:style w:type="paragraph" w:customStyle="1" w:styleId="underlinecardCharChar">
    <w:name w:val="underline card Char Char"/>
    <w:basedOn w:val="Normal"/>
    <w:rsid w:val="00240A20"/>
    <w:pPr>
      <w:ind w:left="1728" w:right="1728"/>
    </w:pPr>
    <w:rPr>
      <w:u w:val="single"/>
    </w:rPr>
  </w:style>
  <w:style w:type="paragraph" w:customStyle="1" w:styleId="DebateHeading1">
    <w:name w:val="Debate.Heading1"/>
    <w:basedOn w:val="Heading1"/>
    <w:autoRedefine/>
    <w:rsid w:val="00240A20"/>
    <w:pPr>
      <w:spacing w:before="0"/>
      <w:ind w:right="1440"/>
    </w:pPr>
    <w:rPr>
      <w:rFonts w:cs="Times New Roman"/>
      <w:bCs w:val="0"/>
      <w:caps/>
      <w:sz w:val="20"/>
      <w:szCs w:val="28"/>
    </w:rPr>
  </w:style>
  <w:style w:type="paragraph" w:customStyle="1" w:styleId="morenews">
    <w:name w:val="morenews"/>
    <w:basedOn w:val="Normal"/>
    <w:rsid w:val="00240A20"/>
    <w:pPr>
      <w:spacing w:before="100" w:beforeAutospacing="1" w:after="100" w:afterAutospacing="1"/>
    </w:pPr>
  </w:style>
  <w:style w:type="paragraph" w:customStyle="1" w:styleId="BodyTextFirstIndent1">
    <w:name w:val="Body Text First Indent1"/>
    <w:basedOn w:val="BodyText"/>
    <w:next w:val="BodyTextFirstIndent"/>
    <w:uiPriority w:val="99"/>
    <w:rsid w:val="00240A20"/>
    <w:pPr>
      <w:ind w:firstLine="210"/>
    </w:pPr>
    <w:rPr>
      <w:rFonts w:asciiTheme="minorHAnsi" w:hAnsiTheme="minorHAnsi" w:cstheme="minorBidi"/>
    </w:rPr>
  </w:style>
  <w:style w:type="paragraph" w:customStyle="1" w:styleId="NormalIndent1">
    <w:name w:val="Normal Indent1"/>
    <w:basedOn w:val="Normal"/>
    <w:next w:val="NormalIndent"/>
    <w:rsid w:val="00240A20"/>
    <w:pPr>
      <w:ind w:left="720"/>
    </w:pPr>
    <w:rPr>
      <w:szCs w:val="20"/>
      <w:lang w:bidi="en-US"/>
    </w:rPr>
  </w:style>
  <w:style w:type="paragraph" w:customStyle="1" w:styleId="EnvelopeReturn1">
    <w:name w:val="Envelope Return1"/>
    <w:basedOn w:val="Normal"/>
    <w:next w:val="EnvelopeReturn"/>
    <w:rsid w:val="00240A20"/>
    <w:rPr>
      <w:szCs w:val="20"/>
      <w:lang w:bidi="en-US"/>
    </w:rPr>
  </w:style>
  <w:style w:type="paragraph" w:customStyle="1" w:styleId="EnvelopeAddress1">
    <w:name w:val="Envelope Address1"/>
    <w:basedOn w:val="Normal"/>
    <w:next w:val="EnvelopeAddress"/>
    <w:rsid w:val="00240A20"/>
    <w:pPr>
      <w:framePr w:w="7920" w:h="1980" w:hRule="exact" w:hSpace="180" w:wrap="auto" w:hAnchor="page" w:xAlign="center" w:yAlign="bottom"/>
      <w:ind w:left="2880"/>
    </w:pPr>
    <w:rPr>
      <w:sz w:val="28"/>
      <w:lang w:bidi="en-US"/>
    </w:rPr>
  </w:style>
  <w:style w:type="character" w:customStyle="1" w:styleId="headlinetext">
    <w:name w:val="headlinetext"/>
    <w:basedOn w:val="DefaultParagraphFont"/>
    <w:rsid w:val="00240A20"/>
    <w:rPr>
      <w:rFonts w:cs="Times New Roman"/>
    </w:rPr>
  </w:style>
  <w:style w:type="paragraph" w:customStyle="1" w:styleId="ExtendedText">
    <w:name w:val="Extended Text"/>
    <w:basedOn w:val="Normal"/>
    <w:rsid w:val="00240A20"/>
    <w:pPr>
      <w:widowControl w:val="0"/>
    </w:pPr>
    <w:rPr>
      <w:sz w:val="12"/>
      <w:szCs w:val="20"/>
      <w:lang w:bidi="en-US"/>
    </w:rPr>
  </w:style>
  <w:style w:type="character" w:customStyle="1" w:styleId="ExtendedTextChar">
    <w:name w:val="Extended Text Char"/>
    <w:basedOn w:val="DefaultParagraphFont"/>
    <w:rsid w:val="00240A20"/>
    <w:rPr>
      <w:rFonts w:cs="Times New Roman"/>
      <w:sz w:val="12"/>
    </w:rPr>
  </w:style>
  <w:style w:type="paragraph" w:customStyle="1" w:styleId="DiamondList">
    <w:name w:val="Diamond List"/>
    <w:rsid w:val="00240A20"/>
    <w:pPr>
      <w:widowControl w:val="0"/>
      <w:autoSpaceDE w:val="0"/>
      <w:autoSpaceDN w:val="0"/>
      <w:adjustRightInd w:val="0"/>
      <w:ind w:left="720" w:hanging="431"/>
    </w:pPr>
    <w:rPr>
      <w:rFonts w:ascii="Times New Roman" w:eastAsia="Times New Roman" w:hAnsi="Times New Roman" w:cs="Times New Roman"/>
      <w:sz w:val="24"/>
      <w:szCs w:val="24"/>
      <w:lang w:bidi="en-US"/>
    </w:rPr>
  </w:style>
  <w:style w:type="paragraph" w:customStyle="1" w:styleId="SquareList">
    <w:name w:val="Square List"/>
    <w:rsid w:val="00240A20"/>
    <w:pPr>
      <w:widowControl w:val="0"/>
      <w:autoSpaceDE w:val="0"/>
      <w:autoSpaceDN w:val="0"/>
      <w:adjustRightInd w:val="0"/>
      <w:ind w:left="720" w:hanging="431"/>
    </w:pPr>
    <w:rPr>
      <w:rFonts w:ascii="Times New Roman" w:eastAsia="Times New Roman" w:hAnsi="Times New Roman" w:cs="Times New Roman"/>
      <w:sz w:val="24"/>
      <w:szCs w:val="24"/>
      <w:lang w:bidi="en-US"/>
    </w:rPr>
  </w:style>
  <w:style w:type="paragraph" w:customStyle="1" w:styleId="NumberedList">
    <w:name w:val="Numbered List"/>
    <w:rsid w:val="00240A20"/>
    <w:pPr>
      <w:widowControl w:val="0"/>
      <w:autoSpaceDE w:val="0"/>
      <w:autoSpaceDN w:val="0"/>
      <w:adjustRightInd w:val="0"/>
      <w:ind w:left="720" w:hanging="431"/>
    </w:pPr>
    <w:rPr>
      <w:rFonts w:ascii="Times New Roman" w:eastAsia="Times New Roman" w:hAnsi="Times New Roman" w:cs="Times New Roman"/>
      <w:sz w:val="24"/>
      <w:szCs w:val="24"/>
      <w:lang w:bidi="en-US"/>
    </w:rPr>
  </w:style>
  <w:style w:type="paragraph" w:customStyle="1" w:styleId="TriangleList">
    <w:name w:val="Triangle List"/>
    <w:rsid w:val="00240A20"/>
    <w:pPr>
      <w:widowControl w:val="0"/>
      <w:autoSpaceDE w:val="0"/>
      <w:autoSpaceDN w:val="0"/>
      <w:adjustRightInd w:val="0"/>
      <w:ind w:left="720" w:hanging="431"/>
    </w:pPr>
    <w:rPr>
      <w:rFonts w:ascii="Times New Roman" w:eastAsia="Times New Roman" w:hAnsi="Times New Roman" w:cs="Times New Roman"/>
      <w:sz w:val="24"/>
      <w:szCs w:val="24"/>
      <w:lang w:bidi="en-US"/>
    </w:rPr>
  </w:style>
  <w:style w:type="paragraph" w:customStyle="1" w:styleId="DashedList">
    <w:name w:val="Dashed List"/>
    <w:rsid w:val="00240A20"/>
    <w:pPr>
      <w:widowControl w:val="0"/>
      <w:autoSpaceDE w:val="0"/>
      <w:autoSpaceDN w:val="0"/>
      <w:adjustRightInd w:val="0"/>
      <w:ind w:left="720" w:hanging="431"/>
    </w:pPr>
    <w:rPr>
      <w:rFonts w:ascii="Times New Roman" w:eastAsia="Times New Roman" w:hAnsi="Times New Roman" w:cs="Times New Roman"/>
      <w:sz w:val="24"/>
      <w:szCs w:val="24"/>
      <w:lang w:bidi="en-US"/>
    </w:rPr>
  </w:style>
  <w:style w:type="paragraph" w:customStyle="1" w:styleId="HeartList">
    <w:name w:val="Heart List"/>
    <w:rsid w:val="00240A20"/>
    <w:pPr>
      <w:widowControl w:val="0"/>
      <w:autoSpaceDE w:val="0"/>
      <w:autoSpaceDN w:val="0"/>
      <w:adjustRightInd w:val="0"/>
      <w:ind w:left="720" w:hanging="431"/>
    </w:pPr>
    <w:rPr>
      <w:rFonts w:ascii="Times New Roman" w:eastAsia="Times New Roman" w:hAnsi="Times New Roman" w:cs="Times New Roman"/>
      <w:sz w:val="24"/>
      <w:szCs w:val="24"/>
      <w:lang w:bidi="en-US"/>
    </w:rPr>
  </w:style>
  <w:style w:type="character" w:customStyle="1" w:styleId="Reference2">
    <w:name w:val="Reference2"/>
    <w:rsid w:val="00240A20"/>
    <w:rPr>
      <w:sz w:val="20"/>
    </w:rPr>
  </w:style>
  <w:style w:type="paragraph" w:customStyle="1" w:styleId="BulletList">
    <w:name w:val="Bullet List"/>
    <w:rsid w:val="00240A20"/>
    <w:pPr>
      <w:widowControl w:val="0"/>
      <w:autoSpaceDE w:val="0"/>
      <w:autoSpaceDN w:val="0"/>
      <w:adjustRightInd w:val="0"/>
      <w:ind w:left="720" w:hanging="431"/>
    </w:pPr>
    <w:rPr>
      <w:rFonts w:ascii="Times New Roman" w:eastAsia="Times New Roman" w:hAnsi="Times New Roman" w:cs="Times New Roman"/>
      <w:sz w:val="24"/>
      <w:szCs w:val="24"/>
      <w:lang w:bidi="en-US"/>
    </w:rPr>
  </w:style>
  <w:style w:type="paragraph" w:customStyle="1" w:styleId="HandList">
    <w:name w:val="Hand List"/>
    <w:rsid w:val="00240A20"/>
    <w:pPr>
      <w:widowControl w:val="0"/>
      <w:autoSpaceDE w:val="0"/>
      <w:autoSpaceDN w:val="0"/>
      <w:adjustRightInd w:val="0"/>
      <w:ind w:left="720" w:hanging="431"/>
    </w:pPr>
    <w:rPr>
      <w:rFonts w:ascii="Times New Roman" w:eastAsia="Times New Roman" w:hAnsi="Times New Roman" w:cs="Times New Roman"/>
      <w:sz w:val="24"/>
      <w:szCs w:val="24"/>
      <w:lang w:bidi="en-US"/>
    </w:rPr>
  </w:style>
  <w:style w:type="paragraph" w:customStyle="1" w:styleId="TickList">
    <w:name w:val="Tick List"/>
    <w:rsid w:val="00240A20"/>
    <w:pPr>
      <w:widowControl w:val="0"/>
      <w:autoSpaceDE w:val="0"/>
      <w:autoSpaceDN w:val="0"/>
      <w:adjustRightInd w:val="0"/>
      <w:ind w:left="720" w:hanging="431"/>
    </w:pPr>
    <w:rPr>
      <w:rFonts w:ascii="Times New Roman" w:eastAsia="Times New Roman" w:hAnsi="Times New Roman" w:cs="Times New Roman"/>
      <w:sz w:val="24"/>
      <w:szCs w:val="24"/>
      <w:lang w:bidi="en-US"/>
    </w:rPr>
  </w:style>
  <w:style w:type="paragraph" w:customStyle="1" w:styleId="BoxList">
    <w:name w:val="Box List"/>
    <w:rsid w:val="00240A20"/>
    <w:pPr>
      <w:widowControl w:val="0"/>
      <w:autoSpaceDE w:val="0"/>
      <w:autoSpaceDN w:val="0"/>
      <w:adjustRightInd w:val="0"/>
      <w:ind w:left="720" w:hanging="431"/>
    </w:pPr>
    <w:rPr>
      <w:rFonts w:ascii="Times New Roman" w:eastAsia="Times New Roman" w:hAnsi="Times New Roman" w:cs="Times New Roman"/>
      <w:sz w:val="24"/>
      <w:szCs w:val="24"/>
      <w:lang w:bidi="en-US"/>
    </w:rPr>
  </w:style>
  <w:style w:type="paragraph" w:customStyle="1" w:styleId="ImpliesList">
    <w:name w:val="Implies List"/>
    <w:rsid w:val="00240A20"/>
    <w:pPr>
      <w:widowControl w:val="0"/>
      <w:autoSpaceDE w:val="0"/>
      <w:autoSpaceDN w:val="0"/>
      <w:adjustRightInd w:val="0"/>
      <w:ind w:left="720" w:hanging="431"/>
    </w:pPr>
    <w:rPr>
      <w:rFonts w:ascii="Times New Roman" w:eastAsia="Times New Roman" w:hAnsi="Times New Roman" w:cs="Times New Roman"/>
      <w:sz w:val="24"/>
      <w:szCs w:val="24"/>
      <w:lang w:bidi="en-US"/>
    </w:rPr>
  </w:style>
  <w:style w:type="paragraph" w:customStyle="1" w:styleId="StarList">
    <w:name w:val="Star List"/>
    <w:rsid w:val="00240A20"/>
    <w:pPr>
      <w:widowControl w:val="0"/>
      <w:autoSpaceDE w:val="0"/>
      <w:autoSpaceDN w:val="0"/>
      <w:adjustRightInd w:val="0"/>
      <w:ind w:left="720" w:hanging="431"/>
    </w:pPr>
    <w:rPr>
      <w:rFonts w:ascii="Times New Roman" w:eastAsia="Times New Roman" w:hAnsi="Times New Roman" w:cs="Times New Roman"/>
      <w:sz w:val="24"/>
      <w:szCs w:val="24"/>
      <w:lang w:bidi="en-US"/>
    </w:rPr>
  </w:style>
  <w:style w:type="character" w:customStyle="1" w:styleId="Reference1">
    <w:name w:val="Reference1"/>
    <w:rsid w:val="00240A20"/>
    <w:rPr>
      <w:sz w:val="20"/>
    </w:rPr>
  </w:style>
  <w:style w:type="character" w:customStyle="1" w:styleId="boxChar">
    <w:name w:val="box Char"/>
    <w:basedOn w:val="DefaultParagraphFont"/>
    <w:rsid w:val="00240A20"/>
    <w:rPr>
      <w:rFonts w:cs="Times New Roman"/>
      <w:sz w:val="24"/>
      <w:bdr w:val="single" w:sz="4" w:space="0" w:color="auto"/>
      <w:lang w:val="en-US" w:eastAsia="en-US"/>
    </w:rPr>
  </w:style>
  <w:style w:type="paragraph" w:customStyle="1" w:styleId="StylecardGaramond12ptUnderline">
    <w:name w:val="Style card + Garamond 12 pt Underline"/>
    <w:basedOn w:val="Normal"/>
    <w:rsid w:val="00240A20"/>
    <w:pPr>
      <w:ind w:left="288" w:right="288"/>
    </w:pPr>
    <w:rPr>
      <w:rFonts w:ascii="Garamond" w:eastAsia="Calibri" w:hAnsi="Garamond"/>
      <w:u w:val="single"/>
      <w:lang w:bidi="en-US"/>
    </w:rPr>
  </w:style>
  <w:style w:type="character" w:customStyle="1" w:styleId="StylecardGaramond12ptUnderlineChar">
    <w:name w:val="Style card + Garamond 12 pt Underline Char"/>
    <w:rsid w:val="00240A20"/>
    <w:rPr>
      <w:rFonts w:ascii="Garamond" w:hAnsi="Garamond"/>
      <w:sz w:val="24"/>
      <w:u w:val="single"/>
    </w:rPr>
  </w:style>
  <w:style w:type="paragraph" w:customStyle="1" w:styleId="StyletagGaramond">
    <w:name w:val="Style tag + Garamond"/>
    <w:basedOn w:val="Heading2"/>
    <w:rsid w:val="00240A20"/>
    <w:pPr>
      <w:keepNext w:val="0"/>
      <w:outlineLvl w:val="9"/>
    </w:pPr>
    <w:rPr>
      <w:rFonts w:ascii="Garamond" w:hAnsi="Garamond" w:cs="Times New Roman"/>
      <w:sz w:val="24"/>
      <w:szCs w:val="24"/>
      <w:lang w:bidi="en-US"/>
    </w:rPr>
  </w:style>
  <w:style w:type="character" w:customStyle="1" w:styleId="StyletagGaramondChar">
    <w:name w:val="Style tag + Garamond Char"/>
    <w:basedOn w:val="DefaultParagraphFont"/>
    <w:rsid w:val="00240A20"/>
    <w:rPr>
      <w:rFonts w:ascii="Garamond" w:hAnsi="Garamond" w:cs="Times New Roman"/>
      <w:b/>
      <w:bCs/>
      <w:sz w:val="24"/>
    </w:rPr>
  </w:style>
  <w:style w:type="character" w:customStyle="1" w:styleId="StyleGaramond">
    <w:name w:val="Style Garamond"/>
    <w:basedOn w:val="DefaultParagraphFont"/>
    <w:rsid w:val="00240A20"/>
    <w:rPr>
      <w:rFonts w:ascii="Garamond" w:hAnsi="Garamond" w:cs="Times New Roman"/>
    </w:rPr>
  </w:style>
  <w:style w:type="paragraph" w:customStyle="1" w:styleId="StyleUnderliningBorderSinglesolidlineAuto05ptLin">
    <w:name w:val="Style Underlining + Border: : (Single solid line Auto  0.5 pt Lin..."/>
    <w:basedOn w:val="Underlining"/>
    <w:rsid w:val="00240A20"/>
    <w:pPr>
      <w:contextualSpacing w:val="0"/>
    </w:pPr>
    <w:rPr>
      <w:rFonts w:ascii="Times New Roman" w:eastAsia="Cambria" w:hAnsi="Times New Roman"/>
      <w:bdr w:val="single" w:sz="4" w:space="0" w:color="auto"/>
      <w:lang w:bidi="en-US"/>
    </w:rPr>
  </w:style>
  <w:style w:type="character" w:customStyle="1" w:styleId="StyleUnderliningBorderSinglesolidlineAuto05ptLinChar">
    <w:name w:val="Style Underlining + Border: : (Single solid line Auto  0.5 pt Lin... Char"/>
    <w:basedOn w:val="UnderliningChar"/>
    <w:rsid w:val="00240A20"/>
    <w:rPr>
      <w:rFonts w:ascii="Arial Narrow" w:eastAsia="Times New Roman" w:hAnsi="Arial Narrow" w:cs="Times New Roman"/>
      <w:noProof w:val="0"/>
      <w:u w:val="single"/>
      <w:bdr w:val="single" w:sz="4" w:space="0" w:color="auto"/>
      <w:lang w:val="en-US" w:eastAsia="en-US" w:bidi="ar-SA"/>
    </w:rPr>
  </w:style>
  <w:style w:type="paragraph" w:customStyle="1" w:styleId="StyleHeading1Garamond">
    <w:name w:val="Style Heading 1 + Garamond"/>
    <w:basedOn w:val="Heading1"/>
    <w:rsid w:val="00240A20"/>
    <w:pPr>
      <w:spacing w:before="0"/>
    </w:pPr>
    <w:rPr>
      <w:rFonts w:ascii="Garamond" w:hAnsi="Garamond" w:cs="Times New Roman"/>
      <w:bCs w:val="0"/>
      <w:sz w:val="36"/>
      <w:szCs w:val="28"/>
      <w:u w:val="single"/>
      <w:lang w:bidi="en-US"/>
    </w:rPr>
  </w:style>
  <w:style w:type="character" w:customStyle="1" w:styleId="StyleHeading1GaramondChar">
    <w:name w:val="Style Heading 1 + Garamond Char"/>
    <w:rsid w:val="00240A20"/>
    <w:rPr>
      <w:rFonts w:ascii="Garamond" w:hAnsi="Garamond"/>
      <w:b/>
      <w:kern w:val="32"/>
      <w:sz w:val="32"/>
      <w:u w:val="single"/>
    </w:rPr>
  </w:style>
  <w:style w:type="paragraph" w:customStyle="1" w:styleId="cleanformatting">
    <w:name w:val="clean formatting"/>
    <w:basedOn w:val="Heading4"/>
    <w:rsid w:val="00240A20"/>
    <w:pPr>
      <w:keepNext w:val="0"/>
      <w:keepLines w:val="0"/>
      <w:widowControl w:val="0"/>
      <w:autoSpaceDE w:val="0"/>
      <w:autoSpaceDN w:val="0"/>
      <w:adjustRightInd w:val="0"/>
      <w:spacing w:before="0"/>
      <w:outlineLvl w:val="9"/>
    </w:pPr>
    <w:rPr>
      <w:rFonts w:ascii="Garamond" w:eastAsia="Calibri" w:hAnsi="Garamond" w:cs="Calibri"/>
      <w:b w:val="0"/>
      <w:iCs/>
      <w:sz w:val="20"/>
      <w:szCs w:val="18"/>
      <w:lang w:bidi="en-US"/>
    </w:rPr>
  </w:style>
  <w:style w:type="paragraph" w:customStyle="1" w:styleId="cardCharChar1CharCharCharCharChar">
    <w:name w:val="card Char Char1 Char Char Char Char Char"/>
    <w:basedOn w:val="Normal"/>
    <w:rsid w:val="00240A20"/>
    <w:pPr>
      <w:ind w:left="288" w:right="288"/>
    </w:pPr>
    <w:rPr>
      <w:szCs w:val="20"/>
    </w:rPr>
  </w:style>
  <w:style w:type="paragraph" w:customStyle="1" w:styleId="tagCharCharChar1">
    <w:name w:val="tag Char Char Char1"/>
    <w:basedOn w:val="cardCharChar1CharCharCharCharChar"/>
    <w:rsid w:val="00240A20"/>
    <w:pPr>
      <w:ind w:left="0" w:right="0"/>
    </w:pPr>
    <w:rPr>
      <w:b/>
      <w:bCs/>
      <w:szCs w:val="24"/>
    </w:rPr>
  </w:style>
  <w:style w:type="character" w:customStyle="1" w:styleId="tagChar1CharChar1">
    <w:name w:val="tag Char1 Char Char1"/>
    <w:basedOn w:val="DefaultParagraphFont"/>
    <w:rsid w:val="00240A20"/>
    <w:rPr>
      <w:b/>
      <w:bCs/>
      <w:sz w:val="24"/>
      <w:szCs w:val="24"/>
      <w:lang w:val="en-US" w:eastAsia="en-US" w:bidi="ar-SA"/>
    </w:rPr>
  </w:style>
  <w:style w:type="character" w:customStyle="1" w:styleId="tagChar1Char1CharChar">
    <w:name w:val="tag Char1 Char1 Char Char"/>
    <w:basedOn w:val="DefaultParagraphFont"/>
    <w:rsid w:val="00240A20"/>
    <w:rPr>
      <w:b/>
      <w:bCs/>
      <w:sz w:val="24"/>
      <w:szCs w:val="24"/>
      <w:lang w:val="en-US" w:eastAsia="en-US" w:bidi="ar-SA"/>
    </w:rPr>
  </w:style>
  <w:style w:type="character" w:customStyle="1" w:styleId="c2">
    <w:name w:val="c2"/>
    <w:basedOn w:val="DefaultParagraphFont"/>
    <w:rsid w:val="00240A20"/>
  </w:style>
  <w:style w:type="character" w:customStyle="1" w:styleId="looseChar">
    <w:name w:val="loose Char"/>
    <w:basedOn w:val="DefaultParagraphFont"/>
    <w:rsid w:val="00240A20"/>
    <w:rPr>
      <w:sz w:val="24"/>
      <w:szCs w:val="24"/>
      <w:lang w:val="en-US" w:eastAsia="en-US" w:bidi="ar-SA"/>
    </w:rPr>
  </w:style>
  <w:style w:type="character" w:customStyle="1" w:styleId="c6">
    <w:name w:val="c6"/>
    <w:basedOn w:val="DefaultParagraphFont"/>
    <w:rsid w:val="00240A20"/>
  </w:style>
  <w:style w:type="character" w:customStyle="1" w:styleId="StyleCards12ptThickunderlineChar">
    <w:name w:val="Style Cards + 12 pt Thick underline Char"/>
    <w:basedOn w:val="DefaultParagraphFont"/>
    <w:rsid w:val="00240A20"/>
    <w:rPr>
      <w:sz w:val="24"/>
      <w:u w:val="thick"/>
      <w:lang w:val="en-US" w:eastAsia="en-US" w:bidi="ar-SA"/>
    </w:rPr>
  </w:style>
  <w:style w:type="character" w:customStyle="1" w:styleId="StyleCites12ptChar">
    <w:name w:val="Style Cites + 12 pt Char"/>
    <w:basedOn w:val="DefaultParagraphFont"/>
    <w:rsid w:val="00240A20"/>
    <w:rPr>
      <w:rFonts w:eastAsia="SimSun"/>
      <w:b/>
      <w:bCs/>
      <w:sz w:val="24"/>
      <w:lang w:val="en-US" w:eastAsia="en-US" w:bidi="ar-SA"/>
    </w:rPr>
  </w:style>
  <w:style w:type="character" w:customStyle="1" w:styleId="news1">
    <w:name w:val="news1"/>
    <w:basedOn w:val="DefaultParagraphFont"/>
    <w:rsid w:val="00240A20"/>
  </w:style>
  <w:style w:type="character" w:customStyle="1" w:styleId="articlebody0">
    <w:name w:val="article_body"/>
    <w:basedOn w:val="DefaultParagraphFont"/>
    <w:rsid w:val="00240A20"/>
  </w:style>
  <w:style w:type="character" w:customStyle="1" w:styleId="newstdtext12">
    <w:name w:val="newstdtext12"/>
    <w:basedOn w:val="DefaultParagraphFont"/>
    <w:rsid w:val="00240A20"/>
  </w:style>
  <w:style w:type="character" w:customStyle="1" w:styleId="underlinecardCharCharChar">
    <w:name w:val="underline card Char Char Char"/>
    <w:basedOn w:val="DefaultParagraphFont"/>
    <w:rsid w:val="00240A20"/>
    <w:rPr>
      <w:rFonts w:ascii="Arial" w:hAnsi="Arial"/>
      <w:sz w:val="18"/>
      <w:szCs w:val="24"/>
      <w:u w:val="single"/>
      <w:lang w:val="en-US" w:eastAsia="en-US" w:bidi="ar-SA"/>
    </w:rPr>
  </w:style>
  <w:style w:type="character" w:customStyle="1" w:styleId="style33">
    <w:name w:val="style3"/>
    <w:basedOn w:val="DefaultParagraphFont"/>
    <w:rsid w:val="00240A20"/>
  </w:style>
  <w:style w:type="paragraph" w:customStyle="1" w:styleId="Tagnotes">
    <w:name w:val="Tag notes"/>
    <w:link w:val="TagnotesChar"/>
    <w:uiPriority w:val="4"/>
    <w:qFormat/>
    <w:rsid w:val="00240A20"/>
    <w:pPr>
      <w:spacing w:after="160" w:line="259" w:lineRule="auto"/>
    </w:pPr>
    <w:rPr>
      <w:rFonts w:eastAsiaTheme="majorEastAsia" w:cstheme="majorBidi"/>
      <w:b/>
      <w:color w:val="1F497D" w:themeColor="text2"/>
      <w:sz w:val="24"/>
      <w:szCs w:val="24"/>
    </w:rPr>
  </w:style>
  <w:style w:type="character" w:customStyle="1" w:styleId="TagnotesChar">
    <w:name w:val="Tag notes Char"/>
    <w:basedOn w:val="DefaultParagraphFont"/>
    <w:link w:val="Tagnotes"/>
    <w:uiPriority w:val="4"/>
    <w:rsid w:val="00240A20"/>
    <w:rPr>
      <w:rFonts w:eastAsiaTheme="majorEastAsia" w:cstheme="majorBidi"/>
      <w:b/>
      <w:color w:val="1F497D" w:themeColor="text2"/>
      <w:sz w:val="24"/>
      <w:szCs w:val="24"/>
    </w:rPr>
  </w:style>
  <w:style w:type="paragraph" w:customStyle="1" w:styleId="cardnotes">
    <w:name w:val="card notes"/>
    <w:uiPriority w:val="4"/>
    <w:qFormat/>
    <w:rsid w:val="00240A20"/>
    <w:pPr>
      <w:spacing w:after="160" w:line="259" w:lineRule="auto"/>
    </w:pPr>
    <w:rPr>
      <w:rFonts w:eastAsiaTheme="majorEastAsia" w:cstheme="majorBidi"/>
      <w:b/>
      <w:iCs/>
      <w:color w:val="E36C0A" w:themeColor="accent6"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lib.vt.edu/ejournals/JOTS/v41/v41n1/tate.html" TargetMode="External"/><Relationship Id="rId18" Type="http://schemas.openxmlformats.org/officeDocument/2006/relationships/hyperlink" Target="https://scholar.lib.vt.edu/ejournals/JOTS/v41/v41n1/tate.html" TargetMode="External"/><Relationship Id="rId26" Type="http://schemas.openxmlformats.org/officeDocument/2006/relationships/hyperlink" Target="http://talkingpointsmemo.com/cafe/why-left-will-eventually-win-ruy-teixeira" TargetMode="External"/><Relationship Id="rId3" Type="http://schemas.openxmlformats.org/officeDocument/2006/relationships/customXml" Target="../customXml/item3.xml"/><Relationship Id="rId21" Type="http://schemas.openxmlformats.org/officeDocument/2006/relationships/hyperlink" Target="https://scholar.lib.vt.edu/ejournals/JOTS/v41/v41n1/tate.html" TargetMode="External"/><Relationship Id="rId7" Type="http://schemas.openxmlformats.org/officeDocument/2006/relationships/settings" Target="settings.xml"/><Relationship Id="rId12" Type="http://schemas.openxmlformats.org/officeDocument/2006/relationships/hyperlink" Target="https://scholar.lib.vt.edu/ejournals/JOTS/v41/v41n1/tate.html" TargetMode="External"/><Relationship Id="rId17" Type="http://schemas.openxmlformats.org/officeDocument/2006/relationships/hyperlink" Target="https://scholar.lib.vt.edu/ejournals/JOTS/v41/v41n1/tate.html" TargetMode="External"/><Relationship Id="rId25" Type="http://schemas.openxmlformats.org/officeDocument/2006/relationships/hyperlink" Target="https://scholar.lib.vt.edu/ejournals/JOTS/v41/v41n1/tate.html" TargetMode="External"/><Relationship Id="rId2" Type="http://schemas.openxmlformats.org/officeDocument/2006/relationships/customXml" Target="../customXml/item2.xml"/><Relationship Id="rId16" Type="http://schemas.openxmlformats.org/officeDocument/2006/relationships/hyperlink" Target="https://scholar.lib.vt.edu/ejournals/JOTS/v41/v41n1/tate.html" TargetMode="External"/><Relationship Id="rId20" Type="http://schemas.openxmlformats.org/officeDocument/2006/relationships/hyperlink" Target="https://scholar.lib.vt.edu/ejournals/JOTS/v41/v41n1/tat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ib.vt.edu/ejournals/JOTS/v41/v41n1/tate.html" TargetMode="External"/><Relationship Id="rId24" Type="http://schemas.openxmlformats.org/officeDocument/2006/relationships/hyperlink" Target="https://scholar.lib.vt.edu/ejournals/JOTS/v41/v41n1/tate.html" TargetMode="External"/><Relationship Id="rId5" Type="http://schemas.openxmlformats.org/officeDocument/2006/relationships/numbering" Target="numbering.xml"/><Relationship Id="rId15" Type="http://schemas.openxmlformats.org/officeDocument/2006/relationships/hyperlink" Target="https://scholar.lib.vt.edu/ejournals/JOTS/v41/v41n1/tate.html" TargetMode="External"/><Relationship Id="rId23" Type="http://schemas.openxmlformats.org/officeDocument/2006/relationships/hyperlink" Target="https://scholar.lib.vt.edu/ejournals/JOTS/v41/v41n1/tate.html" TargetMode="External"/><Relationship Id="rId28" Type="http://schemas.openxmlformats.org/officeDocument/2006/relationships/theme" Target="theme/theme1.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19" Type="http://schemas.openxmlformats.org/officeDocument/2006/relationships/hyperlink" Target="https://scholar.lib.vt.edu/ejournals/JOTS/v41/v41n1/tate.html"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14" Type="http://schemas.openxmlformats.org/officeDocument/2006/relationships/hyperlink" Target="https://scholar.lib.vt.edu/ejournals/JOTS/v41/v41n1/tate.html" TargetMode="External"/><Relationship Id="rId22" Type="http://schemas.openxmlformats.org/officeDocument/2006/relationships/hyperlink" Target="https://scholar.lib.vt.edu/ejournals/JOTS/v41/v41n1/tate.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25</Pages>
  <Words>18924</Words>
  <Characters>107873</Characters>
  <Application>Microsoft Office Word</Application>
  <DocSecurity>0</DocSecurity>
  <Lines>898</Lines>
  <Paragraphs>253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2022-02-06T15:29:00Z</dcterms:created>
  <dcterms:modified xsi:type="dcterms:W3CDTF">2022-02-06T15:57:00Z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