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72688" w14:textId="77777777" w:rsidR="004F0D8B" w:rsidRDefault="004F0D8B" w:rsidP="004F0D8B">
      <w:pPr>
        <w:pStyle w:val="Heading2"/>
      </w:pPr>
      <w:r>
        <w:t>1</w:t>
      </w:r>
    </w:p>
    <w:p w14:paraId="5AFE0EF0" w14:textId="77777777" w:rsidR="004F0D8B" w:rsidRPr="006C434D" w:rsidRDefault="004F0D8B" w:rsidP="004F0D8B">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 xml:space="preserve">that member nations of the World Trade Organization ought to reduce intellectual property protections for a medicine or subset of medicines.  </w:t>
      </w:r>
    </w:p>
    <w:p w14:paraId="5F8FFDBA" w14:textId="77777777" w:rsidR="004F0D8B" w:rsidRDefault="004F0D8B" w:rsidP="004F0D8B">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3205C208" w14:textId="77777777" w:rsidR="004F0D8B" w:rsidRPr="00EB1E45" w:rsidRDefault="004F0D8B" w:rsidP="004F0D8B">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21F1713E" w14:textId="77777777" w:rsidR="004F0D8B" w:rsidRPr="00EB1E45" w:rsidRDefault="004F0D8B" w:rsidP="004F0D8B">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4692242D" w14:textId="77777777" w:rsidR="004F0D8B" w:rsidRPr="00EB1E45" w:rsidRDefault="004F0D8B" w:rsidP="004F0D8B">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6F82A537" w14:textId="77777777" w:rsidR="004F0D8B" w:rsidRPr="003072EF" w:rsidRDefault="004F0D8B" w:rsidP="004F0D8B">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02092B24" w14:textId="77777777" w:rsidR="004F0D8B" w:rsidRPr="00553C4E" w:rsidRDefault="004F0D8B" w:rsidP="004F0D8B">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34C8B6CE" w14:textId="77777777" w:rsidR="004F0D8B" w:rsidRPr="009140CF" w:rsidRDefault="004F0D8B" w:rsidP="004F0D8B">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1319D58E" w14:textId="77777777" w:rsidR="004F0D8B" w:rsidRPr="00D222A7" w:rsidRDefault="004F0D8B" w:rsidP="004F0D8B">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61227576" w14:textId="77777777" w:rsidR="004F0D8B" w:rsidRDefault="004F0D8B" w:rsidP="004F0D8B">
      <w:pPr>
        <w:pStyle w:val="Heading4"/>
      </w:pPr>
      <w:r>
        <w:t>Violation: They spec genomic medicines</w:t>
      </w:r>
    </w:p>
    <w:p w14:paraId="020117A6" w14:textId="77777777" w:rsidR="004F0D8B" w:rsidRPr="00A353FF" w:rsidRDefault="004F0D8B" w:rsidP="004F0D8B">
      <w:pPr>
        <w:pStyle w:val="Heading4"/>
      </w:pPr>
      <w:r w:rsidRPr="00A353FF">
        <w:t>Standards:</w:t>
      </w:r>
    </w:p>
    <w:p w14:paraId="7EF4DE5E" w14:textId="77777777" w:rsidR="004F0D8B" w:rsidRPr="007E7B26" w:rsidRDefault="004F0D8B" w:rsidP="004F0D8B">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1303BCA8" w14:textId="77777777" w:rsidR="004F0D8B" w:rsidRPr="005F3BCD" w:rsidRDefault="004F0D8B" w:rsidP="004F0D8B">
      <w:pPr>
        <w:pStyle w:val="Heading4"/>
      </w:pPr>
      <w:r w:rsidRPr="005F3BCD">
        <w:t>[</w:t>
      </w:r>
      <w:r>
        <w:t>2</w:t>
      </w:r>
      <w:r w:rsidRPr="005F3BCD">
        <w:t xml:space="preserve">] Limits and ground – their model allows affs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affs which makes cutting stable neg links impossible — limits key to reciprocal engagement since they create a caselist for neg prep and it takes out ground like DAs to certain </w:t>
      </w:r>
      <w:r>
        <w:t>medicines</w:t>
      </w:r>
      <w:r w:rsidRPr="005F3BCD">
        <w:t xml:space="preserve"> which are some of the few neg generics when affs spec </w:t>
      </w:r>
      <w:r>
        <w:t>medicines</w:t>
      </w:r>
      <w:r w:rsidRPr="005F3BCD">
        <w:t>.</w:t>
      </w:r>
    </w:p>
    <w:p w14:paraId="116930DB" w14:textId="77777777" w:rsidR="004F0D8B" w:rsidRPr="007E7B26" w:rsidRDefault="004F0D8B" w:rsidP="004F0D8B">
      <w:pPr>
        <w:pStyle w:val="Heading4"/>
      </w:pPr>
      <w:r w:rsidRPr="005F3BCD">
        <w:t>[</w:t>
      </w:r>
      <w:r>
        <w:t>3</w:t>
      </w:r>
      <w:r w:rsidRPr="005F3BCD">
        <w:t xml:space="preserve">] </w:t>
      </w:r>
      <w:r>
        <w:t>TVA solves – you could’ve read your plan as an advantage under a whole res advocacy.</w:t>
      </w:r>
    </w:p>
    <w:p w14:paraId="0B840167" w14:textId="77777777" w:rsidR="004F0D8B" w:rsidRDefault="004F0D8B" w:rsidP="004F0D8B">
      <w:pPr>
        <w:pStyle w:val="Heading2"/>
      </w:pPr>
      <w:r>
        <w:t>2</w:t>
      </w:r>
    </w:p>
    <w:p w14:paraId="6236769A" w14:textId="77777777" w:rsidR="004F0D8B" w:rsidRDefault="004F0D8B" w:rsidP="004F0D8B">
      <w:pPr>
        <w:pStyle w:val="Heading4"/>
      </w:pPr>
      <w:r>
        <w:t>Interpretation: affirmative debaters must delineate what intellectual property they reduce in the 1AC.</w:t>
      </w:r>
    </w:p>
    <w:p w14:paraId="5E70D5E6" w14:textId="77777777" w:rsidR="004F0D8B" w:rsidRDefault="004F0D8B" w:rsidP="004F0D8B"/>
    <w:p w14:paraId="29CABE3C" w14:textId="77777777" w:rsidR="004F0D8B" w:rsidRDefault="004F0D8B" w:rsidP="004F0D8B">
      <w:pPr>
        <w:pStyle w:val="Heading4"/>
      </w:pPr>
      <w:r>
        <w:t xml:space="preserve">Four types of IP that </w:t>
      </w:r>
      <w:r w:rsidRPr="00393704">
        <w:rPr>
          <w:u w:val="single"/>
        </w:rPr>
        <w:t>are vastly different</w:t>
      </w:r>
      <w:r>
        <w:t>.</w:t>
      </w:r>
    </w:p>
    <w:p w14:paraId="61F0C9EE" w14:textId="77777777" w:rsidR="004F0D8B" w:rsidRPr="00393704" w:rsidRDefault="004F0D8B" w:rsidP="004F0D8B">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1" w:history="1">
        <w:r w:rsidRPr="007272F2">
          <w:rPr>
            <w:rStyle w:val="Hyperlink"/>
          </w:rPr>
          <w:t>https://www.innovation-asset.com/blog/the-4-main-types-of-intellectual-property-and-related-costs</w:t>
        </w:r>
      </w:hyperlink>
      <w:r>
        <w:t>] Justin</w:t>
      </w:r>
    </w:p>
    <w:p w14:paraId="6D7F89E6" w14:textId="77777777" w:rsidR="004F0D8B" w:rsidRPr="00A608CE" w:rsidRDefault="004F0D8B" w:rsidP="004F0D8B">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50DA1F9C" w14:textId="77777777" w:rsidR="004F0D8B" w:rsidRPr="00A608CE" w:rsidRDefault="004F0D8B" w:rsidP="004F0D8B">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5AFB829B" w14:textId="77777777" w:rsidR="004F0D8B" w:rsidRPr="00A608CE" w:rsidRDefault="004F0D8B" w:rsidP="004F0D8B">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7DCE5377" w14:textId="77777777" w:rsidR="004F0D8B" w:rsidRPr="00A608CE" w:rsidRDefault="004F0D8B" w:rsidP="004F0D8B">
      <w:pPr>
        <w:rPr>
          <w:sz w:val="16"/>
        </w:rPr>
      </w:pPr>
      <w:r w:rsidRPr="00A608CE">
        <w:rPr>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6F64F04B" w14:textId="77777777" w:rsidR="004F0D8B" w:rsidRPr="00A608CE" w:rsidRDefault="004F0D8B" w:rsidP="004F0D8B">
      <w:pPr>
        <w:rPr>
          <w:u w:val="single"/>
        </w:rPr>
      </w:pPr>
      <w:r w:rsidRPr="00A608CE">
        <w:rPr>
          <w:rStyle w:val="Emphasis"/>
          <w:highlight w:val="green"/>
        </w:rPr>
        <w:t>Trademark</w:t>
      </w:r>
    </w:p>
    <w:p w14:paraId="0E635506" w14:textId="77777777" w:rsidR="004F0D8B" w:rsidRPr="00A608CE" w:rsidRDefault="004F0D8B" w:rsidP="004F0D8B">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13C190B0" w14:textId="77777777" w:rsidR="004F0D8B" w:rsidRPr="00A608CE" w:rsidRDefault="004F0D8B" w:rsidP="004F0D8B">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03D86AAF" w14:textId="77777777" w:rsidR="004F0D8B" w:rsidRPr="00A608CE" w:rsidRDefault="004F0D8B" w:rsidP="004F0D8B">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20817EA3" w14:textId="77777777" w:rsidR="004F0D8B" w:rsidRPr="00A608CE" w:rsidRDefault="004F0D8B" w:rsidP="004F0D8B">
      <w:pPr>
        <w:rPr>
          <w:rStyle w:val="Emphasis"/>
        </w:rPr>
      </w:pPr>
      <w:r w:rsidRPr="00A608CE">
        <w:rPr>
          <w:rStyle w:val="Emphasis"/>
          <w:highlight w:val="green"/>
        </w:rPr>
        <w:t>Trade Secret</w:t>
      </w:r>
    </w:p>
    <w:p w14:paraId="22E3FC7F" w14:textId="77777777" w:rsidR="004F0D8B" w:rsidRPr="00A608CE" w:rsidRDefault="004F0D8B" w:rsidP="004F0D8B">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1F5A6057" w14:textId="77777777" w:rsidR="004F0D8B" w:rsidRPr="00A608CE" w:rsidRDefault="004F0D8B" w:rsidP="004F0D8B"/>
    <w:p w14:paraId="692EB907" w14:textId="77777777" w:rsidR="004F0D8B" w:rsidRDefault="004F0D8B" w:rsidP="004F0D8B">
      <w:pPr>
        <w:pStyle w:val="Heading4"/>
      </w:pPr>
      <w:r>
        <w:t xml:space="preserve">Violation: </w:t>
      </w:r>
    </w:p>
    <w:p w14:paraId="407D3010" w14:textId="77777777" w:rsidR="004F0D8B" w:rsidRDefault="004F0D8B" w:rsidP="004F0D8B"/>
    <w:p w14:paraId="1DA9AC95" w14:textId="77777777" w:rsidR="004F0D8B" w:rsidRDefault="004F0D8B" w:rsidP="004F0D8B">
      <w:pPr>
        <w:pStyle w:val="Heading4"/>
      </w:pPr>
      <w:r>
        <w:t>Negate:</w:t>
      </w:r>
    </w:p>
    <w:p w14:paraId="114E90A5" w14:textId="77777777" w:rsidR="004F0D8B" w:rsidRPr="004501D4" w:rsidRDefault="004F0D8B" w:rsidP="004F0D8B">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0E0FCC7B" w14:textId="77777777" w:rsidR="004F0D8B" w:rsidRPr="004501D4" w:rsidRDefault="004F0D8B" w:rsidP="004F0D8B">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0F24498D" w14:textId="77777777" w:rsidR="004F0D8B" w:rsidRDefault="004F0D8B" w:rsidP="004F0D8B">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7E2668E8" w14:textId="77777777" w:rsidR="004F0D8B" w:rsidRDefault="004F0D8B" w:rsidP="004F0D8B">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22937F73" w14:textId="77777777" w:rsidR="004F0D8B" w:rsidRDefault="004F0D8B" w:rsidP="004F0D8B"/>
    <w:p w14:paraId="0F8D194D" w14:textId="77777777" w:rsidR="004F0D8B" w:rsidRPr="00D147A7" w:rsidRDefault="004F0D8B" w:rsidP="004F0D8B"/>
    <w:p w14:paraId="33104D21" w14:textId="77777777" w:rsidR="004F0D8B" w:rsidRDefault="004F0D8B" w:rsidP="004F0D8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136BC0A2" w14:textId="77777777" w:rsidR="004F0D8B" w:rsidRDefault="004F0D8B" w:rsidP="004F0D8B">
      <w:pPr>
        <w:pStyle w:val="Heading4"/>
      </w:pPr>
      <w:r>
        <w:t>Drop the debater – a] deter future abuse and b] set better norms for debate.</w:t>
      </w:r>
    </w:p>
    <w:p w14:paraId="27C9D1EE" w14:textId="77777777" w:rsidR="004F0D8B" w:rsidRDefault="004F0D8B" w:rsidP="004F0D8B">
      <w:pPr>
        <w:pStyle w:val="Heading4"/>
      </w:pPr>
      <w:r>
        <w:t>Competing interps – [a] reasonability is arbitrary and encourages judge intervention since there’s no clear norm, [b] it creates a race to the top where we create the best possible norms for debate.</w:t>
      </w:r>
    </w:p>
    <w:p w14:paraId="04877174" w14:textId="77777777" w:rsidR="004F0D8B" w:rsidRDefault="004F0D8B" w:rsidP="004F0D8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B182862" w14:textId="77777777" w:rsidR="004F0D8B" w:rsidRDefault="004F0D8B" w:rsidP="004F0D8B">
      <w:pPr>
        <w:pStyle w:val="Heading2"/>
      </w:pPr>
      <w:r>
        <w:t>3</w:t>
      </w:r>
    </w:p>
    <w:p w14:paraId="48D22F1D" w14:textId="77777777" w:rsidR="004F0D8B" w:rsidRPr="00413D39" w:rsidRDefault="004F0D8B" w:rsidP="004F0D8B">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42663A82" w14:textId="77777777" w:rsidR="004F0D8B" w:rsidRPr="00413D39" w:rsidRDefault="004F0D8B" w:rsidP="004F0D8B">
      <w:r w:rsidRPr="00413D39">
        <w:rPr>
          <w:rStyle w:val="Style13ptBold"/>
        </w:rPr>
        <w:t>Gupta 21</w:t>
      </w:r>
      <w:r w:rsidRPr="00413D39">
        <w:t xml:space="preserve"> [Gaurav; Physician, founder of the biotechnology investment firm Ascendant BioCapital; “As Washington Ties Pharma’s Hands, China Is Leaping Ahead,” Barrons; 6/11/21; </w:t>
      </w:r>
      <w:hyperlink r:id="rId12" w:history="1">
        <w:r w:rsidRPr="00413D39">
          <w:rPr>
            <w:rStyle w:val="Hyperlink"/>
          </w:rPr>
          <w:t>https://www.barrons.com/articles/as-washington-ties-pharmas-hands-china-is-leaping-ahead-51623438808</w:t>
        </w:r>
      </w:hyperlink>
      <w:r w:rsidRPr="00413D39">
        <w:t>] Justin</w:t>
      </w:r>
    </w:p>
    <w:p w14:paraId="66DF784C" w14:textId="77777777" w:rsidR="004F0D8B" w:rsidRPr="00413D39" w:rsidRDefault="004F0D8B" w:rsidP="004F0D8B">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2616EB1B" w14:textId="77777777" w:rsidR="004F0D8B" w:rsidRPr="00413D39" w:rsidRDefault="004F0D8B" w:rsidP="004F0D8B">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58462913" w14:textId="77777777" w:rsidR="004F0D8B" w:rsidRPr="00413D39" w:rsidRDefault="004F0D8B" w:rsidP="004F0D8B">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16A29592" w14:textId="77777777" w:rsidR="004F0D8B" w:rsidRPr="00413D39" w:rsidRDefault="004F0D8B" w:rsidP="004F0D8B">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7650C971" w14:textId="77777777" w:rsidR="004F0D8B" w:rsidRPr="00413D39" w:rsidRDefault="004F0D8B" w:rsidP="004F0D8B">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144CF83A" w14:textId="77777777" w:rsidR="004F0D8B" w:rsidRPr="00413D39" w:rsidRDefault="004F0D8B" w:rsidP="004F0D8B"/>
    <w:p w14:paraId="67DB8C6E" w14:textId="77777777" w:rsidR="004F0D8B" w:rsidRPr="00413D39" w:rsidRDefault="004F0D8B" w:rsidP="004F0D8B">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6CA73D1D" w14:textId="77777777" w:rsidR="004F0D8B" w:rsidRPr="00413D39" w:rsidRDefault="004F0D8B" w:rsidP="004F0D8B">
      <w:r w:rsidRPr="00413D39">
        <w:rPr>
          <w:rStyle w:val="Style13ptBold"/>
        </w:rPr>
        <w:t>Rogin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Rogin holds a BA in international affairs from George Washington University and studied at Sophia University in Tokyo. He lives in Washington, DC; “Opinion: The wrong way to fight vaccine nationalism,” The Washington Post; 4/8/21; </w:t>
      </w:r>
      <w:hyperlink r:id="rId13" w:history="1">
        <w:r w:rsidRPr="00413D39">
          <w:rPr>
            <w:rStyle w:val="Hyperlink"/>
          </w:rPr>
          <w:t>https://www.washingtonpost.com/opinions/global-opinions/the-wrong-way-to-fight-vaccine-nationalism/2021/04/08/9a65e15e-98a8-11eb-962b-78c1d8228819_story.html</w:t>
        </w:r>
      </w:hyperlink>
      <w:r w:rsidRPr="00413D39">
        <w:t>] Justin</w:t>
      </w:r>
    </w:p>
    <w:p w14:paraId="66E0639D" w14:textId="77777777" w:rsidR="004F0D8B" w:rsidRPr="00413D39" w:rsidRDefault="004F0D8B" w:rsidP="004F0D8B">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495A7565" w14:textId="77777777" w:rsidR="004F0D8B" w:rsidRPr="00413D39" w:rsidRDefault="004F0D8B" w:rsidP="004F0D8B">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2E568B18" w14:textId="77777777" w:rsidR="004F0D8B" w:rsidRPr="00413D39" w:rsidRDefault="004F0D8B" w:rsidP="004F0D8B">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4922E4AB" w14:textId="77777777" w:rsidR="004F0D8B" w:rsidRPr="00413D39" w:rsidRDefault="004F0D8B" w:rsidP="004F0D8B">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5AAB62DD" w14:textId="77777777" w:rsidR="004F0D8B" w:rsidRPr="00413D39" w:rsidRDefault="004F0D8B" w:rsidP="004F0D8B">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7BFCA3F4" w14:textId="77777777" w:rsidR="004F0D8B" w:rsidRPr="00413D39" w:rsidRDefault="004F0D8B" w:rsidP="004F0D8B">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262AC885" w14:textId="77777777" w:rsidR="004F0D8B" w:rsidRPr="00413D39" w:rsidRDefault="004F0D8B" w:rsidP="004F0D8B">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Pfizer and Moderna</w:t>
      </w:r>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525B59FA" w14:textId="77777777" w:rsidR="004F0D8B" w:rsidRPr="00413D39" w:rsidRDefault="004F0D8B" w:rsidP="004F0D8B">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1597A67D" w14:textId="77777777" w:rsidR="004F0D8B" w:rsidRPr="00413D39" w:rsidRDefault="004F0D8B" w:rsidP="004F0D8B">
      <w:pPr>
        <w:rPr>
          <w:sz w:val="16"/>
        </w:rPr>
      </w:pPr>
      <w:r w:rsidRPr="00413D39">
        <w:rPr>
          <w:sz w:val="16"/>
        </w:rPr>
        <w:t>On Wednesday, U.S. Trade Representative Katherine Tai spoke with WTO Director General Ngozi Okonjo-Iweala about the waiver issue. USTR is convening its own interagency meetings on the issue, which many see as a move to reassert its jurisdiction over WTO matters.</w:t>
      </w:r>
    </w:p>
    <w:p w14:paraId="75DAB4A4" w14:textId="77777777" w:rsidR="004F0D8B" w:rsidRPr="00413D39" w:rsidRDefault="004F0D8B" w:rsidP="004F0D8B">
      <w:pPr>
        <w:rPr>
          <w:sz w:val="16"/>
        </w:rPr>
      </w:pPr>
      <w:r w:rsidRPr="00413D39">
        <w:rPr>
          <w:sz w:val="16"/>
        </w:rPr>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6250F05C" w14:textId="77777777" w:rsidR="004F0D8B" w:rsidRPr="00413D39" w:rsidRDefault="004F0D8B" w:rsidP="004F0D8B">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5621F221" w14:textId="77777777" w:rsidR="004F0D8B" w:rsidRPr="006E5757" w:rsidRDefault="004F0D8B" w:rsidP="004F0D8B">
      <w:pPr>
        <w:pStyle w:val="Heading4"/>
      </w:pPr>
      <w:r>
        <w:t xml:space="preserve">China is </w:t>
      </w:r>
      <w:r w:rsidRPr="006E5757">
        <w:rPr>
          <w:u w:val="single"/>
        </w:rPr>
        <w:t>actively seeking</w:t>
      </w:r>
      <w:r>
        <w:t xml:space="preserve"> out CRISPR tech to facilitate </w:t>
      </w:r>
      <w:r w:rsidRPr="006E5757">
        <w:rPr>
          <w:u w:val="single"/>
        </w:rPr>
        <w:t>battlefield enhancements</w:t>
      </w:r>
      <w:r>
        <w:rPr>
          <w:u w:val="single"/>
        </w:rPr>
        <w:t xml:space="preserve">- </w:t>
      </w:r>
      <w:r>
        <w:t xml:space="preserve">the aff gives it away </w:t>
      </w:r>
    </w:p>
    <w:p w14:paraId="6F52CDBA" w14:textId="77777777" w:rsidR="004F0D8B" w:rsidRPr="006E5757" w:rsidRDefault="004F0D8B" w:rsidP="004F0D8B">
      <w:r w:rsidRPr="006E5757">
        <w:rPr>
          <w:rStyle w:val="Style13ptBold"/>
        </w:rPr>
        <w:t>Kania and VornDick 19</w:t>
      </w:r>
      <w:r>
        <w:t xml:space="preserve"> </w:t>
      </w:r>
      <w:r w:rsidRPr="006E5757">
        <w:t>Elsa Kania and Wilson VornDick  (Elsa Kania is an Adjunct Senior Fellow with the Technology and National Security Program at the Center for a New American Security. Wilson VornDick consults on national security, emerging technologies, and China for Duco and Rane. )10-8-2019, "China’s Military Biotech Frontier: CRISPR, Military-Civil Fusion, and the New Revolution in Military Affairs," Jamestown, https://jamestown.org/program/chinas-military-biotech-frontier-crispr-military-civil-fusion-and-the-new-revolution-in-military-affairs/</w:t>
      </w:r>
      <w:r>
        <w:t>SJKS</w:t>
      </w:r>
    </w:p>
    <w:p w14:paraId="56AB4E6E" w14:textId="77777777" w:rsidR="004F0D8B" w:rsidRPr="006E5757" w:rsidRDefault="004F0D8B" w:rsidP="004F0D8B">
      <w:pPr>
        <w:rPr>
          <w:sz w:val="16"/>
        </w:rPr>
      </w:pPr>
      <w:r w:rsidRPr="006E5757">
        <w:rPr>
          <w:sz w:val="16"/>
        </w:rPr>
        <w:t xml:space="preserve">While </w:t>
      </w:r>
      <w:r w:rsidRPr="006E5757">
        <w:rPr>
          <w:rStyle w:val="Emphasis"/>
          <w:highlight w:val="green"/>
        </w:rPr>
        <w:t>the</w:t>
      </w:r>
      <w:r w:rsidRPr="006E5757">
        <w:rPr>
          <w:rStyle w:val="Emphasis"/>
        </w:rPr>
        <w:t xml:space="preserve"> potential </w:t>
      </w:r>
      <w:r w:rsidRPr="006E5757">
        <w:rPr>
          <w:rStyle w:val="Emphasis"/>
          <w:highlight w:val="green"/>
        </w:rPr>
        <w:t>leveraging</w:t>
      </w:r>
      <w:r w:rsidRPr="006E5757">
        <w:rPr>
          <w:rStyle w:val="Emphasis"/>
        </w:rPr>
        <w:t xml:space="preserve"> of </w:t>
      </w:r>
      <w:r w:rsidRPr="006E5757">
        <w:rPr>
          <w:rStyle w:val="Emphasis"/>
          <w:highlight w:val="green"/>
        </w:rPr>
        <w:t>CRISPR to</w:t>
      </w:r>
      <w:r w:rsidRPr="006E5757">
        <w:rPr>
          <w:rStyle w:val="Emphasis"/>
        </w:rPr>
        <w:t xml:space="preserve"> increase human capabilities on </w:t>
      </w:r>
      <w:r w:rsidRPr="006E5757">
        <w:rPr>
          <w:rStyle w:val="Emphasis"/>
          <w:highlight w:val="green"/>
        </w:rPr>
        <w:t>the</w:t>
      </w:r>
      <w:r w:rsidRPr="006E5757">
        <w:rPr>
          <w:rStyle w:val="Emphasis"/>
        </w:rPr>
        <w:t xml:space="preserve"> future </w:t>
      </w:r>
      <w:r w:rsidRPr="006E5757">
        <w:rPr>
          <w:rStyle w:val="Emphasis"/>
          <w:highlight w:val="green"/>
        </w:rPr>
        <w:t>battlefield</w:t>
      </w:r>
      <w:r w:rsidRPr="006E5757">
        <w:rPr>
          <w:rStyle w:val="Emphasis"/>
        </w:rPr>
        <w:t xml:space="preserve"> </w:t>
      </w:r>
      <w:r w:rsidRPr="006E5757">
        <w:rPr>
          <w:sz w:val="16"/>
        </w:rPr>
        <w:t xml:space="preserve">remains only a hypothetical possibility at the present, </w:t>
      </w:r>
      <w:r w:rsidRPr="006E5757">
        <w:rPr>
          <w:rStyle w:val="Emphasis"/>
        </w:rPr>
        <w:t xml:space="preserve">there are indications that </w:t>
      </w:r>
      <w:r w:rsidRPr="006E5757">
        <w:rPr>
          <w:rStyle w:val="Emphasis"/>
          <w:highlight w:val="green"/>
        </w:rPr>
        <w:t>Chinese</w:t>
      </w:r>
      <w:r w:rsidRPr="006E5757">
        <w:rPr>
          <w:rStyle w:val="Emphasis"/>
        </w:rPr>
        <w:t xml:space="preserve"> military </w:t>
      </w:r>
      <w:r w:rsidRPr="006E5757">
        <w:rPr>
          <w:rStyle w:val="Emphasis"/>
          <w:highlight w:val="green"/>
        </w:rPr>
        <w:t>researchers</w:t>
      </w:r>
      <w:r w:rsidRPr="006E5757">
        <w:rPr>
          <w:rStyle w:val="Emphasis"/>
        </w:rPr>
        <w:t xml:space="preserve"> are starting to </w:t>
      </w:r>
      <w:r w:rsidRPr="006E5757">
        <w:rPr>
          <w:rStyle w:val="Emphasis"/>
          <w:highlight w:val="green"/>
        </w:rPr>
        <w:t>explore</w:t>
      </w:r>
      <w:r w:rsidRPr="006E5757">
        <w:rPr>
          <w:rStyle w:val="Emphasis"/>
        </w:rPr>
        <w:t xml:space="preserve"> its potential. Of course, genetic engineering has numerous military applications </w:t>
      </w:r>
      <w:r w:rsidRPr="006E5757">
        <w:rPr>
          <w:sz w:val="16"/>
        </w:rPr>
        <w:t xml:space="preserve">in materials science, such as those that can involve maritime and aerospace applications. However, at a time when </w:t>
      </w:r>
      <w:r w:rsidRPr="006E5757">
        <w:rPr>
          <w:rStyle w:val="Emphasis"/>
          <w:highlight w:val="green"/>
        </w:rPr>
        <w:t>the</w:t>
      </w:r>
      <w:r w:rsidRPr="006E5757">
        <w:rPr>
          <w:rStyle w:val="Emphasis"/>
        </w:rPr>
        <w:t xml:space="preserve"> Central Military Commission (</w:t>
      </w:r>
      <w:r w:rsidRPr="006E5757">
        <w:rPr>
          <w:rStyle w:val="Emphasis"/>
          <w:highlight w:val="green"/>
        </w:rPr>
        <w:t>CMC</w:t>
      </w:r>
      <w:r w:rsidRPr="006E5757">
        <w:rPr>
          <w:rStyle w:val="Emphasis"/>
        </w:rPr>
        <w:t>)</w:t>
      </w:r>
      <w:r w:rsidRPr="006E5757">
        <w:rPr>
          <w:sz w:val="16"/>
        </w:rPr>
        <w:t xml:space="preserve"> Science and Technology Commission is also supporting research in human performance enhancement and “new concept” biotechnology, the potential intersections of these interests merit concern and consideration. For instance, a doctoral dissertation titled “Evaluation and Research on Human Performance Enhancement Technology,” published in 2016, </w:t>
      </w:r>
      <w:r w:rsidRPr="006E5757">
        <w:rPr>
          <w:rStyle w:val="Emphasis"/>
          <w:highlight w:val="green"/>
        </w:rPr>
        <w:t>envisions CRISPR as one</w:t>
      </w:r>
      <w:r w:rsidRPr="006E5757">
        <w:rPr>
          <w:rStyle w:val="Emphasis"/>
        </w:rPr>
        <w:t xml:space="preserve"> of three </w:t>
      </w:r>
      <w:r w:rsidRPr="006E5757">
        <w:rPr>
          <w:rStyle w:val="Emphasis"/>
          <w:highlight w:val="green"/>
        </w:rPr>
        <w:t>primary “human performance enhancement technologies</w:t>
      </w:r>
      <w:r w:rsidRPr="006E5757">
        <w:rPr>
          <w:sz w:val="16"/>
          <w:highlight w:val="green"/>
        </w:rPr>
        <w:t>”</w:t>
      </w:r>
      <w:r w:rsidRPr="006E5757">
        <w:rPr>
          <w:sz w:val="16"/>
        </w:rPr>
        <w:t xml:space="preserve"> (</w:t>
      </w:r>
      <w:r w:rsidRPr="006E5757">
        <w:rPr>
          <w:rFonts w:ascii="MS Mincho" w:eastAsia="MS Mincho" w:hAnsi="MS Mincho" w:cs="MS Mincho" w:hint="eastAsia"/>
          <w:sz w:val="16"/>
        </w:rPr>
        <w:t>人效能增</w:t>
      </w:r>
      <w:r w:rsidRPr="006E5757">
        <w:rPr>
          <w:rFonts w:ascii="Yu Gothic" w:eastAsia="Yu Gothic" w:hAnsi="Yu Gothic" w:cs="Yu Gothic" w:hint="eastAsia"/>
          <w:sz w:val="16"/>
        </w:rPr>
        <w:t>强</w:t>
      </w:r>
      <w:r w:rsidRPr="006E5757">
        <w:rPr>
          <w:rFonts w:ascii="MS Mincho" w:eastAsia="MS Mincho" w:hAnsi="MS Mincho" w:cs="MS Mincho" w:hint="eastAsia"/>
          <w:sz w:val="16"/>
        </w:rPr>
        <w:t>技</w:t>
      </w:r>
      <w:r w:rsidRPr="006E5757">
        <w:rPr>
          <w:rFonts w:ascii="PingFang TC" w:eastAsia="PingFang TC" w:hAnsi="PingFang TC" w:cs="PingFang TC" w:hint="eastAsia"/>
          <w:sz w:val="16"/>
        </w:rPr>
        <w:t>术</w:t>
      </w:r>
      <w:r w:rsidRPr="006E5757">
        <w:rPr>
          <w:sz w:val="16"/>
        </w:rPr>
        <w:t xml:space="preserve">, ren xiaoneng zengqiang jishu) that can be utilized to boost personnel combat effectiveness. The researcher argues that because CRISPR holds such “great potential” as a “disruptive” technology, China must “seize the initiative.” Conclusion and Implications Ultimately, today’s advances in biotechnology may prove revolutionary, and the strategic implications, whether for medicine or the military or aggregate national competitiveness, are only just starting to be appreciated. [22] </w:t>
      </w:r>
      <w:r w:rsidRPr="006E5757">
        <w:rPr>
          <w:rStyle w:val="Emphasis"/>
        </w:rPr>
        <w:t xml:space="preserve">Today, </w:t>
      </w:r>
      <w:r w:rsidRPr="006E5757">
        <w:rPr>
          <w:rStyle w:val="Emphasis"/>
          <w:highlight w:val="green"/>
        </w:rPr>
        <w:t>the PRC is actively exploring</w:t>
      </w:r>
      <w:r w:rsidRPr="006E5757">
        <w:rPr>
          <w:sz w:val="16"/>
        </w:rPr>
        <w:t xml:space="preserve"> new frontiers of such biological cross-disciplinary technologies: from these </w:t>
      </w:r>
      <w:r w:rsidRPr="006E5757">
        <w:rPr>
          <w:rStyle w:val="Emphasis"/>
          <w:highlight w:val="green"/>
        </w:rPr>
        <w:t>prominent developments in CRISPR</w:t>
      </w:r>
      <w:r w:rsidRPr="006E5757">
        <w:rPr>
          <w:sz w:val="16"/>
        </w:rPr>
        <w:t xml:space="preserve"> to bionic robotics, intelligentized exoskeletons, and techniques for human-machine collaboration. So too, at a time when Chinese universities and enterprises are pursuing investment and expanding global research collaborations in such fields, it is important that their foreign partners remain cognizant of the interests and involvements of their counterparts. For instance, although biomedical research involves numerous promising applications in medicine and therapeutics, there are also reasons for concern about some of the ethical and security externalities of these research engagements. [23] Going forward, these trends will merit continued analytic attention. </w:t>
      </w:r>
    </w:p>
    <w:p w14:paraId="04ECC787" w14:textId="77777777" w:rsidR="004F0D8B" w:rsidRPr="00413D39" w:rsidRDefault="004F0D8B" w:rsidP="004F0D8B"/>
    <w:p w14:paraId="0AAF394C" w14:textId="77777777" w:rsidR="004F0D8B" w:rsidRPr="00413D39" w:rsidRDefault="004F0D8B" w:rsidP="004F0D8B">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BA30CD">
        <w:rPr>
          <w:rFonts w:cs="Calibri"/>
          <w:u w:val="single"/>
        </w:rPr>
        <w:t>unravels the liberal order</w:t>
      </w:r>
    </w:p>
    <w:p w14:paraId="7F35D55F" w14:textId="77777777" w:rsidR="004F0D8B" w:rsidRPr="00413D39" w:rsidRDefault="004F0D8B" w:rsidP="004F0D8B">
      <w:r w:rsidRPr="00413D39">
        <w:rPr>
          <w:rStyle w:val="Style13ptBold"/>
        </w:rPr>
        <w:t>Kuo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4" w:history="1">
        <w:r w:rsidRPr="00413D39">
          <w:rPr>
            <w:rStyle w:val="Hyperlink"/>
          </w:rPr>
          <w:t>https://thediplomat.com/2017/08/the-great-us-china-biotechnology-and-artificial-intelligence-race/</w:t>
        </w:r>
      </w:hyperlink>
      <w:r w:rsidRPr="00413D39">
        <w:t>] TDI // Re-Cut Justin</w:t>
      </w:r>
    </w:p>
    <w:p w14:paraId="4F47A9A1" w14:textId="77777777" w:rsidR="004F0D8B" w:rsidRPr="00413D39" w:rsidRDefault="004F0D8B" w:rsidP="004F0D8B">
      <w:pPr>
        <w:rPr>
          <w:sz w:val="16"/>
        </w:rPr>
      </w:pPr>
      <w:r w:rsidRPr="00413D39">
        <w:rPr>
          <w:sz w:val="16"/>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0B4352BE" w14:textId="77777777" w:rsidR="004F0D8B" w:rsidRPr="00413D39" w:rsidRDefault="004F0D8B" w:rsidP="004F0D8B">
      <w:pPr>
        <w:rPr>
          <w:sz w:val="16"/>
        </w:rPr>
      </w:pPr>
      <w:r w:rsidRPr="00413D39">
        <w:rPr>
          <w:sz w:val="16"/>
        </w:rPr>
        <w:t xml:space="preserve">Explain the motivation behind Chinese investment in U.S. genomics and artificial intelligence (AI). </w:t>
      </w:r>
    </w:p>
    <w:p w14:paraId="30CA00EA" w14:textId="77777777" w:rsidR="004F0D8B" w:rsidRPr="00413D39" w:rsidRDefault="004F0D8B" w:rsidP="004F0D8B">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5091EC32" w14:textId="77777777" w:rsidR="004F0D8B" w:rsidRPr="00413D39" w:rsidRDefault="004F0D8B" w:rsidP="004F0D8B">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091F162E" w14:textId="77777777" w:rsidR="004F0D8B" w:rsidRPr="00413D39" w:rsidRDefault="004F0D8B" w:rsidP="004F0D8B">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08A2984A" w14:textId="77777777" w:rsidR="004F0D8B" w:rsidRPr="00413D39" w:rsidRDefault="004F0D8B" w:rsidP="004F0D8B">
      <w:pPr>
        <w:rPr>
          <w:sz w:val="16"/>
        </w:rPr>
      </w:pPr>
      <w:r w:rsidRPr="00413D39">
        <w:rPr>
          <w:sz w:val="16"/>
        </w:rPr>
        <w:t xml:space="preserve">Assess the implications of iCarbonX of Shenzhen’s decision to invest US$100 million in U.S.-company PatientsLikeMe relative to AI and genomic data collection. </w:t>
      </w:r>
    </w:p>
    <w:p w14:paraId="60B8FD7D" w14:textId="77777777" w:rsidR="004F0D8B" w:rsidRPr="00413D39" w:rsidRDefault="004F0D8B" w:rsidP="004F0D8B">
      <w:pPr>
        <w:rPr>
          <w:sz w:val="16"/>
        </w:rPr>
      </w:pPr>
      <w:r w:rsidRPr="00413D39">
        <w:rPr>
          <w:sz w:val="16"/>
        </w:rPr>
        <w:t xml:space="preserve">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w:t>
      </w:r>
    </w:p>
    <w:p w14:paraId="33E17D80" w14:textId="77777777" w:rsidR="004F0D8B" w:rsidRPr="00413D39" w:rsidRDefault="004F0D8B" w:rsidP="004F0D8B">
      <w:pPr>
        <w:rPr>
          <w:sz w:val="16"/>
        </w:rPr>
      </w:pPr>
      <w:r w:rsidRPr="00413D39">
        <w:rPr>
          <w:sz w:val="16"/>
        </w:rPr>
        <w:t xml:space="preserve">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6C987036" w14:textId="77777777" w:rsidR="004F0D8B" w:rsidRPr="00413D39" w:rsidRDefault="004F0D8B" w:rsidP="004F0D8B">
      <w:pPr>
        <w:rPr>
          <w:sz w:val="16"/>
        </w:rPr>
      </w:pPr>
      <w:r w:rsidRPr="00413D39">
        <w:rPr>
          <w:sz w:val="16"/>
        </w:rPr>
        <w:t xml:space="preserve">Why is Chinese access to U.S. genomic data a national security concern? </w:t>
      </w:r>
    </w:p>
    <w:p w14:paraId="2F15CA38" w14:textId="77777777" w:rsidR="004F0D8B" w:rsidRPr="00413D39" w:rsidRDefault="004F0D8B" w:rsidP="004F0D8B">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r w:rsidRPr="00413D39">
        <w:rPr>
          <w:b/>
          <w:bCs/>
          <w:highlight w:val="green"/>
          <w:u w:val="single"/>
        </w:rPr>
        <w:t>is</w:t>
      </w:r>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71FB90E5" w14:textId="77777777" w:rsidR="004F0D8B" w:rsidRPr="00413D39" w:rsidRDefault="004F0D8B" w:rsidP="004F0D8B">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data-sets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Bioworks, and DARPA aims to genetically design new probiotics as a protection for soldiers against a variety of stomach bugs and illnesses. </w:t>
      </w:r>
    </w:p>
    <w:p w14:paraId="5AF29721" w14:textId="77777777" w:rsidR="004F0D8B" w:rsidRPr="00413D39" w:rsidRDefault="004F0D8B" w:rsidP="004F0D8B">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U.S. genomic data-sets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279CA33C" w14:textId="77777777" w:rsidR="004F0D8B" w:rsidRPr="00413D39" w:rsidRDefault="004F0D8B" w:rsidP="004F0D8B">
      <w:pPr>
        <w:rPr>
          <w:sz w:val="16"/>
        </w:rPr>
      </w:pPr>
      <w:r w:rsidRPr="00413D39">
        <w:rPr>
          <w:sz w:val="16"/>
        </w:rPr>
        <w:t xml:space="preserve">Could biomedical data be used to develop bioweapons? Explain. </w:t>
      </w:r>
    </w:p>
    <w:p w14:paraId="3F2EEAE5" w14:textId="77777777" w:rsidR="004F0D8B" w:rsidRPr="00413D39" w:rsidRDefault="004F0D8B" w:rsidP="004F0D8B">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newly-discovered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05F63294" w14:textId="77777777" w:rsidR="004F0D8B" w:rsidRPr="00413D39" w:rsidRDefault="004F0D8B" w:rsidP="004F0D8B"/>
    <w:p w14:paraId="50FF1402" w14:textId="77777777" w:rsidR="004F0D8B" w:rsidRPr="00413D39" w:rsidRDefault="004F0D8B" w:rsidP="004F0D8B">
      <w:pPr>
        <w:pStyle w:val="Heading4"/>
        <w:rPr>
          <w:rFonts w:cs="Calibri"/>
        </w:rPr>
      </w:pPr>
      <w:r w:rsidRPr="00413D39">
        <w:rPr>
          <w:rFonts w:cs="Calibri"/>
        </w:rPr>
        <w:t xml:space="preserve">That causes </w:t>
      </w:r>
      <w:r w:rsidRPr="00413D39">
        <w:rPr>
          <w:rFonts w:cs="Calibri"/>
          <w:u w:val="single"/>
        </w:rPr>
        <w:t>extinction</w:t>
      </w:r>
      <w:r>
        <w:rPr>
          <w:rFonts w:cs="Calibri"/>
        </w:rPr>
        <w:t xml:space="preserve"> through GPW</w:t>
      </w:r>
    </w:p>
    <w:p w14:paraId="64AF6C10" w14:textId="77777777" w:rsidR="004F0D8B" w:rsidRPr="00413D39" w:rsidRDefault="004F0D8B" w:rsidP="004F0D8B">
      <w:r w:rsidRPr="00413D39">
        <w:rPr>
          <w:rStyle w:val="Style13ptBold"/>
        </w:rPr>
        <w:t>Yulis 17</w:t>
      </w:r>
      <w:r w:rsidRPr="00413D39">
        <w:t xml:space="preserve"> [Max; Major in PoliSci, Penn Political Review; “In Defense of Liberal Internationalism,” Penn Political Review; 4/8/17; </w:t>
      </w:r>
      <w:hyperlink r:id="rId15" w:history="1">
        <w:r w:rsidRPr="00413D39">
          <w:rPr>
            <w:rStyle w:val="Hyperlink"/>
          </w:rPr>
          <w:t>http://pennpoliticalreview.org/2017/04/in-defense-of-liberal-internationalism/</w:t>
        </w:r>
      </w:hyperlink>
      <w:r w:rsidRPr="00413D39">
        <w:t>] // Re-Cut Justin</w:t>
      </w:r>
    </w:p>
    <w:p w14:paraId="38D18BC3" w14:textId="77777777" w:rsidR="004F0D8B" w:rsidRPr="00413D39" w:rsidRDefault="004F0D8B" w:rsidP="004F0D8B">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59EB8B89" w14:textId="77777777" w:rsidR="004F0D8B" w:rsidRPr="00413D39" w:rsidRDefault="004F0D8B" w:rsidP="004F0D8B">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3C54DC7D" w14:textId="77777777" w:rsidR="004F0D8B" w:rsidRPr="00413D39" w:rsidRDefault="004F0D8B" w:rsidP="004F0D8B">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deproliferation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1E9B7976" w14:textId="77777777" w:rsidR="004F0D8B" w:rsidRPr="00413D39" w:rsidRDefault="004F0D8B" w:rsidP="004F0D8B"/>
    <w:p w14:paraId="472A31B1" w14:textId="0D7C0B50" w:rsidR="00E42E4C" w:rsidRDefault="004F0D8B" w:rsidP="004F0D8B">
      <w:pPr>
        <w:pStyle w:val="Heading2"/>
      </w:pPr>
      <w:r>
        <w:t>Case</w:t>
      </w:r>
    </w:p>
    <w:p w14:paraId="7B477A9E" w14:textId="77777777" w:rsidR="004F0D8B" w:rsidRDefault="004F0D8B" w:rsidP="004F0D8B">
      <w:pPr>
        <w:pStyle w:val="Heading3"/>
      </w:pPr>
      <w:r>
        <w:t>1NC- DeDev</w:t>
      </w:r>
    </w:p>
    <w:p w14:paraId="0037F4D1" w14:textId="77777777" w:rsidR="004F0D8B" w:rsidRPr="00CB26B5" w:rsidRDefault="004F0D8B" w:rsidP="004F0D8B">
      <w:pPr>
        <w:pStyle w:val="Heading4"/>
        <w:rPr>
          <w:rFonts w:asciiTheme="majorHAnsi" w:hAnsiTheme="majorHAnsi" w:cstheme="majorHAnsi"/>
        </w:rPr>
      </w:pPr>
      <w:r>
        <w:rPr>
          <w:rFonts w:asciiTheme="majorHAnsi" w:hAnsiTheme="majorHAnsi" w:cstheme="majorHAnsi"/>
        </w:rPr>
        <w:t xml:space="preserve">No war - </w:t>
      </w:r>
      <w:r w:rsidRPr="00CB26B5">
        <w:rPr>
          <w:rFonts w:asciiTheme="majorHAnsi" w:hAnsiTheme="majorHAnsi" w:cstheme="majorHAnsi"/>
        </w:rPr>
        <w:t>Cheap talk solves.</w:t>
      </w:r>
    </w:p>
    <w:p w14:paraId="7DB79B50" w14:textId="77777777" w:rsidR="004F0D8B" w:rsidRPr="00CB26B5" w:rsidRDefault="004F0D8B" w:rsidP="004F0D8B">
      <w:pPr>
        <w:rPr>
          <w:rFonts w:asciiTheme="majorHAnsi" w:hAnsiTheme="majorHAnsi" w:cstheme="majorHAnsi"/>
        </w:rPr>
      </w:pPr>
      <w:r w:rsidRPr="00CB26B5">
        <w:rPr>
          <w:rStyle w:val="Style13ptBold"/>
          <w:rFonts w:asciiTheme="majorHAnsi" w:hAnsiTheme="majorHAnsi" w:cstheme="majorHAnsi"/>
        </w:rPr>
        <w:t>Carter 18</w:t>
      </w:r>
      <w:r w:rsidRPr="00CB26B5">
        <w:rPr>
          <w:rFonts w:asciiTheme="majorHAnsi" w:hAnsiTheme="majorHAnsi" w:cstheme="majorHAnsi"/>
        </w:rPr>
        <w:t xml:space="preserve"> Erin Baggott Carter, International Relations Professor at the University of Southern California. [Diversionary Cheap Talk: Unemployment and US Foreign Policy Rhetoric, 1945-2010, http://www.erinbcarter.org/documents/diversionUS.pdf]//BPS</w:t>
      </w:r>
    </w:p>
    <w:p w14:paraId="07CE3E69" w14:textId="77777777" w:rsidR="004F0D8B" w:rsidRPr="00CB26B5" w:rsidRDefault="004F0D8B" w:rsidP="004F0D8B">
      <w:pPr>
        <w:rPr>
          <w:rFonts w:asciiTheme="majorHAnsi" w:hAnsiTheme="majorHAnsi" w:cstheme="majorHAnsi"/>
        </w:rPr>
      </w:pPr>
      <w:r w:rsidRPr="00CB26B5">
        <w:rPr>
          <w:rFonts w:asciiTheme="majorHAnsi" w:hAnsiTheme="majorHAnsi" w:cstheme="majorHAnsi"/>
          <w:sz w:val="16"/>
        </w:rPr>
        <w:t xml:space="preserve">5 Conclusion </w:t>
      </w:r>
      <w:r w:rsidRPr="00CB26B5">
        <w:rPr>
          <w:rStyle w:val="StyleUnderline"/>
          <w:rFonts w:asciiTheme="majorHAnsi" w:hAnsiTheme="majorHAnsi" w:cstheme="majorHAnsi"/>
        </w:rPr>
        <w:t>This study</w:t>
      </w:r>
      <w:r w:rsidRPr="00CB26B5">
        <w:rPr>
          <w:rFonts w:asciiTheme="majorHAnsi" w:hAnsiTheme="majorHAnsi" w:cstheme="majorHAnsi"/>
          <w:sz w:val="16"/>
        </w:rPr>
        <w:t xml:space="preserve"> shows that </w:t>
      </w:r>
      <w:r w:rsidRPr="00CB26B5">
        <w:rPr>
          <w:rStyle w:val="StyleUnderline"/>
          <w:rFonts w:asciiTheme="majorHAnsi" w:hAnsiTheme="majorHAnsi" w:cstheme="majorHAnsi"/>
          <w:highlight w:val="cyan"/>
        </w:rPr>
        <w:t>when econ</w:t>
      </w:r>
      <w:r w:rsidRPr="00CB26B5">
        <w:rPr>
          <w:rStyle w:val="StyleUnderline"/>
          <w:rFonts w:asciiTheme="majorHAnsi" w:hAnsiTheme="majorHAnsi" w:cstheme="majorHAnsi"/>
        </w:rPr>
        <w:t xml:space="preserve">omic conditions </w:t>
      </w:r>
      <w:r w:rsidRPr="00CB26B5">
        <w:rPr>
          <w:rStyle w:val="StyleUnderline"/>
          <w:rFonts w:asciiTheme="majorHAnsi" w:hAnsiTheme="majorHAnsi" w:cstheme="majorHAnsi"/>
          <w:highlight w:val="cyan"/>
        </w:rPr>
        <w:t>deteriorate,</w:t>
      </w:r>
      <w:r w:rsidRPr="00CB26B5">
        <w:rPr>
          <w:rStyle w:val="StyleUnderline"/>
          <w:rFonts w:asciiTheme="majorHAnsi" w:hAnsiTheme="majorHAnsi" w:cstheme="majorHAnsi"/>
        </w:rPr>
        <w:t xml:space="preserve"> </w:t>
      </w:r>
      <w:r w:rsidRPr="00CB26B5">
        <w:rPr>
          <w:rStyle w:val="Emphasis"/>
          <w:rFonts w:asciiTheme="majorHAnsi" w:hAnsiTheme="majorHAnsi" w:cstheme="majorHAnsi"/>
        </w:rPr>
        <w:t xml:space="preserve">American </w:t>
      </w:r>
      <w:r w:rsidRPr="00CB26B5">
        <w:rPr>
          <w:rStyle w:val="Emphasis"/>
          <w:rFonts w:asciiTheme="majorHAnsi" w:hAnsiTheme="majorHAnsi" w:cstheme="majorHAnsi"/>
          <w:highlight w:val="cyan"/>
        </w:rPr>
        <w:t>pres</w:t>
      </w:r>
      <w:r w:rsidRPr="00CB26B5">
        <w:rPr>
          <w:rStyle w:val="Emphasis"/>
          <w:rFonts w:asciiTheme="majorHAnsi" w:hAnsiTheme="majorHAnsi" w:cstheme="majorHAnsi"/>
        </w:rPr>
        <w:t>idents</w:t>
      </w:r>
      <w:r w:rsidRPr="00CB26B5">
        <w:rPr>
          <w:rFonts w:asciiTheme="majorHAnsi" w:hAnsiTheme="majorHAnsi" w:cstheme="majorHAnsi"/>
          <w:sz w:val="16"/>
        </w:rPr>
        <w:t xml:space="preserve"> </w:t>
      </w:r>
      <w:r w:rsidRPr="00CB26B5">
        <w:rPr>
          <w:rStyle w:val="StyleUnderline"/>
          <w:rFonts w:asciiTheme="majorHAnsi" w:hAnsiTheme="majorHAnsi" w:cstheme="majorHAnsi"/>
          <w:highlight w:val="cyan"/>
        </w:rPr>
        <w:t>consolidate</w:t>
      </w:r>
      <w:r w:rsidRPr="00CB26B5">
        <w:rPr>
          <w:rFonts w:asciiTheme="majorHAnsi" w:hAnsiTheme="majorHAnsi" w:cstheme="majorHAnsi"/>
          <w:sz w:val="16"/>
        </w:rPr>
        <w:t xml:space="preserve"> domestic </w:t>
      </w:r>
      <w:r w:rsidRPr="00CB26B5">
        <w:rPr>
          <w:rStyle w:val="StyleUnderline"/>
          <w:rFonts w:asciiTheme="majorHAnsi" w:hAnsiTheme="majorHAnsi" w:cstheme="majorHAnsi"/>
          <w:highlight w:val="cyan"/>
        </w:rPr>
        <w:t>support by criticizing</w:t>
      </w:r>
      <w:r w:rsidRPr="00CB26B5">
        <w:rPr>
          <w:rStyle w:val="StyleUnderline"/>
          <w:rFonts w:asciiTheme="majorHAnsi" w:hAnsiTheme="majorHAnsi" w:cstheme="majorHAnsi"/>
        </w:rPr>
        <w:t xml:space="preserve"> other countries.</w:t>
      </w:r>
      <w:r w:rsidRPr="00CB26B5">
        <w:rPr>
          <w:rFonts w:asciiTheme="majorHAnsi" w:hAnsiTheme="majorHAnsi" w:cstheme="majorHAnsi"/>
          <w:sz w:val="16"/>
        </w:rPr>
        <w:t xml:space="preserve"> By cueing national identity and highlighting differences between nations, </w:t>
      </w:r>
      <w:r w:rsidRPr="00CB26B5">
        <w:rPr>
          <w:rStyle w:val="StyleUnderline"/>
          <w:rFonts w:asciiTheme="majorHAnsi" w:hAnsiTheme="majorHAnsi" w:cstheme="majorHAnsi"/>
        </w:rPr>
        <w:t xml:space="preserve">they elicit an </w:t>
      </w:r>
      <w:r w:rsidRPr="00CB26B5">
        <w:rPr>
          <w:rStyle w:val="Emphasis"/>
          <w:rFonts w:asciiTheme="majorHAnsi" w:hAnsiTheme="majorHAnsi" w:cstheme="majorHAnsi"/>
        </w:rPr>
        <w:t xml:space="preserve">ingroup </w:t>
      </w:r>
      <w:r w:rsidRPr="00CB26B5">
        <w:rPr>
          <w:rStyle w:val="Emphasis"/>
          <w:rFonts w:asciiTheme="majorHAnsi" w:hAnsiTheme="majorHAnsi" w:cstheme="majorHAnsi"/>
          <w:highlight w:val="cyan"/>
        </w:rPr>
        <w:t>rally</w:t>
      </w:r>
      <w:r w:rsidRPr="00CB26B5">
        <w:rPr>
          <w:rFonts w:asciiTheme="majorHAnsi" w:hAnsiTheme="majorHAnsi" w:cstheme="majorHAnsi"/>
          <w:sz w:val="16"/>
        </w:rPr>
        <w:t xml:space="preserve"> </w:t>
      </w:r>
      <w:r w:rsidRPr="00CB26B5">
        <w:rPr>
          <w:rStyle w:val="StyleUnderline"/>
          <w:rFonts w:asciiTheme="majorHAnsi" w:hAnsiTheme="majorHAnsi" w:cstheme="majorHAnsi"/>
        </w:rPr>
        <w:t>that</w:t>
      </w:r>
      <w:r w:rsidRPr="00CB26B5">
        <w:rPr>
          <w:rFonts w:asciiTheme="majorHAnsi" w:hAnsiTheme="majorHAnsi" w:cstheme="majorHAnsi"/>
          <w:sz w:val="16"/>
        </w:rPr>
        <w:t xml:space="preserve"> </w:t>
      </w:r>
      <w:r w:rsidRPr="00CB26B5">
        <w:rPr>
          <w:rStyle w:val="Emphasis"/>
          <w:rFonts w:asciiTheme="majorHAnsi" w:hAnsiTheme="majorHAnsi" w:cstheme="majorHAnsi"/>
          <w:highlight w:val="cyan"/>
        </w:rPr>
        <w:t>boosts</w:t>
      </w:r>
      <w:r w:rsidRPr="00CB26B5">
        <w:rPr>
          <w:rStyle w:val="Emphasis"/>
          <w:rFonts w:asciiTheme="majorHAnsi" w:hAnsiTheme="majorHAnsi" w:cstheme="majorHAnsi"/>
        </w:rPr>
        <w:t xml:space="preserve"> their </w:t>
      </w:r>
      <w:r w:rsidRPr="00CB26B5">
        <w:rPr>
          <w:rStyle w:val="Emphasis"/>
          <w:rFonts w:asciiTheme="majorHAnsi" w:hAnsiTheme="majorHAnsi" w:cstheme="majorHAnsi"/>
          <w:highlight w:val="cyan"/>
        </w:rPr>
        <w:t>popularity.</w:t>
      </w:r>
      <w:r w:rsidRPr="00CB26B5">
        <w:rPr>
          <w:rFonts w:asciiTheme="majorHAnsi" w:hAnsiTheme="majorHAnsi" w:cstheme="majorHAnsi"/>
          <w:sz w:val="16"/>
        </w:rPr>
        <w:t xml:space="preserve"> Poll data show that citizens evaluate leaders more highly after they engage in hostile for¬eign policy rhetoric and economic data show that leaders are more likely to engage in that rhetoric when unemployment (or the misery index) is higher. Further strengthening the no¬tion that </w:t>
      </w:r>
      <w:r w:rsidRPr="00CB26B5">
        <w:rPr>
          <w:rStyle w:val="Emphasis"/>
          <w:rFonts w:asciiTheme="majorHAnsi" w:hAnsiTheme="majorHAnsi" w:cstheme="majorHAnsi"/>
          <w:highlight w:val="cyan"/>
        </w:rPr>
        <w:t>this</w:t>
      </w:r>
      <w:r w:rsidRPr="00CB26B5">
        <w:rPr>
          <w:rStyle w:val="Emphasis"/>
          <w:rFonts w:asciiTheme="majorHAnsi" w:hAnsiTheme="majorHAnsi" w:cstheme="majorHAnsi"/>
        </w:rPr>
        <w:t xml:space="preserve"> behavior</w:t>
      </w:r>
      <w:r w:rsidRPr="00CB26B5">
        <w:rPr>
          <w:rStyle w:val="StyleUnderline"/>
          <w:rFonts w:asciiTheme="majorHAnsi" w:hAnsiTheme="majorHAnsi" w:cstheme="majorHAnsi"/>
        </w:rPr>
        <w:t xml:space="preserve"> </w:t>
      </w:r>
      <w:r w:rsidRPr="00CB26B5">
        <w:rPr>
          <w:rStyle w:val="StyleUnderline"/>
          <w:rFonts w:asciiTheme="majorHAnsi" w:hAnsiTheme="majorHAnsi" w:cstheme="majorHAnsi"/>
          <w:highlight w:val="cyan"/>
        </w:rPr>
        <w:t xml:space="preserve">is </w:t>
      </w:r>
      <w:r w:rsidRPr="00CB26B5">
        <w:rPr>
          <w:rStyle w:val="Emphasis"/>
          <w:rFonts w:asciiTheme="majorHAnsi" w:hAnsiTheme="majorHAnsi" w:cstheme="majorHAnsi"/>
          <w:highlight w:val="cyan"/>
        </w:rPr>
        <w:t>strategic</w:t>
      </w:r>
      <w:r w:rsidRPr="00CB26B5">
        <w:rPr>
          <w:rFonts w:asciiTheme="majorHAnsi" w:hAnsiTheme="majorHAnsi" w:cstheme="majorHAnsi"/>
          <w:sz w:val="16"/>
        </w:rPr>
        <w:t xml:space="preserve">, leaders target traditional adversaries for hostile foreign policy rhetoric, since threatening outgroups render intergroup distinctions most stark. </w:t>
      </w:r>
      <w:r w:rsidRPr="00CB26B5">
        <w:rPr>
          <w:rStyle w:val="StyleUnderline"/>
          <w:rFonts w:asciiTheme="majorHAnsi" w:hAnsiTheme="majorHAnsi" w:cstheme="majorHAnsi"/>
          <w:highlight w:val="cyan"/>
        </w:rPr>
        <w:t xml:space="preserve">I find </w:t>
      </w:r>
      <w:r w:rsidRPr="00CB26B5">
        <w:rPr>
          <w:rStyle w:val="Emphasis"/>
          <w:rFonts w:asciiTheme="majorHAnsi" w:hAnsiTheme="majorHAnsi" w:cstheme="majorHAnsi"/>
          <w:highlight w:val="cyan"/>
        </w:rPr>
        <w:t>no ev</w:t>
      </w:r>
      <w:r w:rsidRPr="00CB26B5">
        <w:rPr>
          <w:rStyle w:val="Emphasis"/>
          <w:rFonts w:asciiTheme="majorHAnsi" w:hAnsiTheme="majorHAnsi" w:cstheme="majorHAnsi"/>
        </w:rPr>
        <w:t>idence</w:t>
      </w:r>
      <w:r w:rsidRPr="00CB26B5">
        <w:rPr>
          <w:rStyle w:val="StyleUnderline"/>
          <w:rFonts w:asciiTheme="majorHAnsi" w:hAnsiTheme="majorHAnsi" w:cstheme="majorHAnsi"/>
        </w:rPr>
        <w:t xml:space="preserve"> </w:t>
      </w:r>
      <w:r w:rsidRPr="00CB26B5">
        <w:rPr>
          <w:rStyle w:val="StyleUnderline"/>
          <w:rFonts w:asciiTheme="majorHAnsi" w:hAnsiTheme="majorHAnsi" w:cstheme="majorHAnsi"/>
          <w:highlight w:val="cyan"/>
        </w:rPr>
        <w:t>for</w:t>
      </w:r>
      <w:r w:rsidRPr="00CB26B5">
        <w:rPr>
          <w:rStyle w:val="StyleUnderline"/>
          <w:rFonts w:asciiTheme="majorHAnsi" w:hAnsiTheme="majorHAnsi" w:cstheme="majorHAnsi"/>
        </w:rPr>
        <w:t xml:space="preserve"> diversion in the form of </w:t>
      </w:r>
      <w:r w:rsidRPr="00CB26B5">
        <w:rPr>
          <w:rStyle w:val="Emphasis"/>
          <w:rFonts w:asciiTheme="majorHAnsi" w:hAnsiTheme="majorHAnsi" w:cstheme="majorHAnsi"/>
          <w:highlight w:val="cyan"/>
        </w:rPr>
        <w:t>material dispute initiation.</w:t>
      </w:r>
      <w:r w:rsidRPr="00CB26B5">
        <w:rPr>
          <w:rStyle w:val="StyleUnderline"/>
          <w:rFonts w:asciiTheme="majorHAnsi" w:hAnsiTheme="majorHAnsi" w:cstheme="majorHAnsi"/>
          <w:highlight w:val="cyan"/>
        </w:rPr>
        <w:t xml:space="preserve"> For leaders choosing between</w:t>
      </w:r>
      <w:r w:rsidRPr="00CB26B5">
        <w:rPr>
          <w:rStyle w:val="StyleUnderline"/>
          <w:rFonts w:asciiTheme="majorHAnsi" w:hAnsiTheme="majorHAnsi" w:cstheme="majorHAnsi"/>
        </w:rPr>
        <w:t xml:space="preserve"> hostile </w:t>
      </w:r>
      <w:r w:rsidRPr="00CB26B5">
        <w:rPr>
          <w:rStyle w:val="StyleUnderline"/>
          <w:rFonts w:asciiTheme="majorHAnsi" w:hAnsiTheme="majorHAnsi" w:cstheme="majorHAnsi"/>
          <w:highlight w:val="cyan"/>
        </w:rPr>
        <w:t>rhetoric</w:t>
      </w:r>
      <w:r w:rsidRPr="00CB26B5">
        <w:rPr>
          <w:rStyle w:val="StyleUnderline"/>
          <w:rFonts w:asciiTheme="majorHAnsi" w:hAnsiTheme="majorHAnsi" w:cstheme="majorHAnsi"/>
        </w:rPr>
        <w:t xml:space="preserve">, economic </w:t>
      </w:r>
      <w:r w:rsidRPr="00CB26B5">
        <w:rPr>
          <w:rStyle w:val="StyleUnderline"/>
          <w:rFonts w:asciiTheme="majorHAnsi" w:hAnsiTheme="majorHAnsi" w:cstheme="majorHAnsi"/>
          <w:highlight w:val="cyan"/>
        </w:rPr>
        <w:t>reform, and</w:t>
      </w:r>
      <w:r w:rsidRPr="00CB26B5">
        <w:rPr>
          <w:rStyle w:val="StyleUnderline"/>
          <w:rFonts w:asciiTheme="majorHAnsi" w:hAnsiTheme="majorHAnsi" w:cstheme="majorHAnsi"/>
        </w:rPr>
        <w:t xml:space="preserve"> </w:t>
      </w:r>
      <w:r w:rsidRPr="00CB26B5">
        <w:rPr>
          <w:rStyle w:val="Emphasis"/>
          <w:rFonts w:asciiTheme="majorHAnsi" w:hAnsiTheme="majorHAnsi" w:cstheme="majorHAnsi"/>
        </w:rPr>
        <w:t xml:space="preserve">international </w:t>
      </w:r>
      <w:r w:rsidRPr="00CB26B5">
        <w:rPr>
          <w:rStyle w:val="Emphasis"/>
          <w:rFonts w:asciiTheme="majorHAnsi" w:hAnsiTheme="majorHAnsi" w:cstheme="majorHAnsi"/>
          <w:highlight w:val="cyan"/>
        </w:rPr>
        <w:t>conflict</w:t>
      </w:r>
      <w:r w:rsidRPr="00CB26B5">
        <w:rPr>
          <w:rFonts w:asciiTheme="majorHAnsi" w:hAnsiTheme="majorHAnsi" w:cstheme="majorHAnsi"/>
          <w:sz w:val="16"/>
        </w:rPr>
        <w:t xml:space="preserve"> </w:t>
      </w:r>
      <w:r w:rsidRPr="00CB26B5">
        <w:rPr>
          <w:rStyle w:val="StyleUnderline"/>
          <w:rFonts w:asciiTheme="majorHAnsi" w:hAnsiTheme="majorHAnsi" w:cstheme="majorHAnsi"/>
        </w:rPr>
        <w:t xml:space="preserve">to increase domestic popularity, hostile </w:t>
      </w:r>
      <w:r w:rsidRPr="00CB26B5">
        <w:rPr>
          <w:rStyle w:val="StyleUnderline"/>
          <w:rFonts w:asciiTheme="majorHAnsi" w:hAnsiTheme="majorHAnsi" w:cstheme="majorHAnsi"/>
          <w:highlight w:val="cyan"/>
        </w:rPr>
        <w:t xml:space="preserve">rhetoric is the </w:t>
      </w:r>
      <w:r w:rsidRPr="00CB26B5">
        <w:rPr>
          <w:rStyle w:val="Emphasis"/>
          <w:rFonts w:asciiTheme="majorHAnsi" w:hAnsiTheme="majorHAnsi" w:cstheme="majorHAnsi"/>
          <w:highlight w:val="cyan"/>
        </w:rPr>
        <w:t>least costly and risky</w:t>
      </w:r>
      <w:r w:rsidRPr="00CB26B5">
        <w:rPr>
          <w:rStyle w:val="Emphasis"/>
          <w:rFonts w:asciiTheme="majorHAnsi" w:hAnsiTheme="majorHAnsi" w:cstheme="majorHAnsi"/>
        </w:rPr>
        <w:t xml:space="preserve"> option</w:t>
      </w:r>
      <w:r w:rsidRPr="00CB26B5">
        <w:rPr>
          <w:rFonts w:asciiTheme="majorHAnsi" w:hAnsiTheme="majorHAnsi" w:cstheme="majorHAnsi"/>
          <w:sz w:val="16"/>
        </w:rPr>
        <w:t xml:space="preserve">, even though it is a short term solution because sustained bluster invites the criticism of party elites. For American presidents, </w:t>
      </w:r>
      <w:r w:rsidRPr="00CB26B5">
        <w:rPr>
          <w:rStyle w:val="Emphasis"/>
          <w:rFonts w:asciiTheme="majorHAnsi" w:hAnsiTheme="majorHAnsi" w:cstheme="majorHAnsi"/>
          <w:highlight w:val="cyan"/>
        </w:rPr>
        <w:t>cheap talk pays.</w:t>
      </w:r>
      <w:r w:rsidRPr="00CB26B5">
        <w:rPr>
          <w:rFonts w:asciiTheme="majorHAnsi" w:hAnsiTheme="majorHAnsi" w:cstheme="majorHAnsi"/>
        </w:rPr>
        <w:t xml:space="preserve"> </w:t>
      </w:r>
      <w:r w:rsidRPr="00CB26B5">
        <w:rPr>
          <w:rFonts w:asciiTheme="majorHAnsi" w:hAnsiTheme="majorHAnsi" w:cstheme="majorHAnsi"/>
          <w:sz w:val="16"/>
        </w:rPr>
        <w:t xml:space="preserve">Future research should focus on three areas. First, citizens have multiple political al¬legiances. The political communication literature suggests that the media is an important intermediary between elites and citizens. For example, rallies are smaller when there is elite debate surrounding a presidential action. While this study finds that presidents are able to generate rallies with rhetoric and that rallies are mediated by citizen partisanship, further research might focus on how sub- and superordinate group membership affects the accep¬tance of political cues from leaders in a more complex—perhaps experimental—framework. Second, there is little research on political rhetoric in less representative countries. </w:t>
      </w:r>
      <w:r w:rsidRPr="00CB26B5">
        <w:rPr>
          <w:rStyle w:val="StyleUnderline"/>
          <w:rFonts w:asciiTheme="majorHAnsi" w:hAnsiTheme="majorHAnsi" w:cstheme="majorHAnsi"/>
        </w:rPr>
        <w:t xml:space="preserve">Diversionary </w:t>
      </w:r>
      <w:r w:rsidRPr="00CB26B5">
        <w:rPr>
          <w:rStyle w:val="StyleUnderline"/>
          <w:rFonts w:asciiTheme="majorHAnsi" w:hAnsiTheme="majorHAnsi" w:cstheme="majorHAnsi"/>
          <w:highlight w:val="cyan"/>
        </w:rPr>
        <w:t xml:space="preserve">cheap talk is </w:t>
      </w:r>
      <w:r w:rsidRPr="00CB26B5">
        <w:rPr>
          <w:rStyle w:val="Emphasis"/>
          <w:rFonts w:asciiTheme="majorHAnsi" w:hAnsiTheme="majorHAnsi" w:cstheme="majorHAnsi"/>
          <w:highlight w:val="cyan"/>
        </w:rPr>
        <w:t>not particular to America</w:t>
      </w:r>
      <w:r w:rsidRPr="00CB26B5">
        <w:rPr>
          <w:rFonts w:asciiTheme="majorHAnsi" w:hAnsiTheme="majorHAnsi" w:cstheme="majorHAnsi"/>
          <w:sz w:val="16"/>
        </w:rPr>
        <w:t xml:space="preserve">: Mahmoud Ahmadinejad and Hugo Chavez 10 won massive popularity through their anti-Americanism, for instance. Chinese policymak¬ers bluster about the South China Sea to increase their domestic legitimacy. </w:t>
      </w:r>
      <w:r w:rsidRPr="00CB26B5">
        <w:rPr>
          <w:rStyle w:val="StyleUnderline"/>
          <w:rFonts w:asciiTheme="majorHAnsi" w:hAnsiTheme="majorHAnsi" w:cstheme="majorHAnsi"/>
        </w:rPr>
        <w:t>Scholars</w:t>
      </w:r>
      <w:r w:rsidRPr="00CB26B5">
        <w:rPr>
          <w:rFonts w:asciiTheme="majorHAnsi" w:hAnsiTheme="majorHAnsi" w:cstheme="majorHAnsi"/>
          <w:sz w:val="16"/>
        </w:rPr>
        <w:t xml:space="preserve"> have </w:t>
      </w:r>
      <w:r w:rsidRPr="00CB26B5">
        <w:rPr>
          <w:rStyle w:val="StyleUnderline"/>
          <w:rFonts w:asciiTheme="majorHAnsi" w:hAnsiTheme="majorHAnsi" w:cstheme="majorHAnsi"/>
        </w:rPr>
        <w:t>devoted</w:t>
      </w:r>
      <w:r w:rsidRPr="00CB26B5">
        <w:rPr>
          <w:rFonts w:asciiTheme="majorHAnsi" w:hAnsiTheme="majorHAnsi" w:cstheme="majorHAnsi"/>
          <w:sz w:val="16"/>
        </w:rPr>
        <w:t xml:space="preserve"> relatively </w:t>
      </w:r>
      <w:r w:rsidRPr="00CB26B5">
        <w:rPr>
          <w:rStyle w:val="Emphasis"/>
          <w:rFonts w:asciiTheme="majorHAnsi" w:hAnsiTheme="majorHAnsi" w:cstheme="majorHAnsi"/>
        </w:rPr>
        <w:t>little attention to rhetoric</w:t>
      </w:r>
      <w:r w:rsidRPr="00CB26B5">
        <w:rPr>
          <w:rFonts w:asciiTheme="majorHAnsi" w:hAnsiTheme="majorHAnsi" w:cstheme="majorHAnsi"/>
          <w:sz w:val="16"/>
        </w:rPr>
        <w:t xml:space="preserve"> in international politics </w:t>
      </w:r>
      <w:r w:rsidRPr="00CB26B5">
        <w:rPr>
          <w:rStyle w:val="StyleUnderline"/>
          <w:rFonts w:asciiTheme="majorHAnsi" w:hAnsiTheme="majorHAnsi" w:cstheme="majorHAnsi"/>
        </w:rPr>
        <w:t>due</w:t>
      </w:r>
      <w:r w:rsidRPr="00CB26B5">
        <w:rPr>
          <w:rFonts w:asciiTheme="majorHAnsi" w:hAnsiTheme="majorHAnsi" w:cstheme="majorHAnsi"/>
          <w:sz w:val="16"/>
        </w:rPr>
        <w:t xml:space="preserve">, in part, </w:t>
      </w:r>
      <w:r w:rsidRPr="00CB26B5">
        <w:rPr>
          <w:rStyle w:val="StyleUnderline"/>
          <w:rFonts w:asciiTheme="majorHAnsi" w:hAnsiTheme="majorHAnsi" w:cstheme="majorHAnsi"/>
        </w:rPr>
        <w:t>to scarce data. The</w:t>
      </w:r>
      <w:r w:rsidRPr="00CB26B5">
        <w:rPr>
          <w:rFonts w:asciiTheme="majorHAnsi" w:hAnsiTheme="majorHAnsi" w:cstheme="majorHAnsi"/>
          <w:sz w:val="16"/>
        </w:rPr>
        <w:t xml:space="preserve"> American Diplomacy </w:t>
      </w:r>
      <w:r w:rsidRPr="00CB26B5">
        <w:rPr>
          <w:rStyle w:val="StyleUnderline"/>
          <w:rFonts w:asciiTheme="majorHAnsi" w:hAnsiTheme="majorHAnsi" w:cstheme="majorHAnsi"/>
        </w:rPr>
        <w:t>Dataset helps address that</w:t>
      </w:r>
      <w:r w:rsidRPr="00CB26B5">
        <w:rPr>
          <w:rFonts w:asciiTheme="majorHAnsi" w:hAnsiTheme="majorHAnsi" w:cstheme="majorHAnsi"/>
          <w:sz w:val="16"/>
        </w:rPr>
        <w:t xml:space="preserve"> paucity. While </w:t>
      </w:r>
      <w:r w:rsidRPr="00CB26B5">
        <w:rPr>
          <w:rStyle w:val="StyleUnderline"/>
          <w:rFonts w:asciiTheme="majorHAnsi" w:hAnsiTheme="majorHAnsi" w:cstheme="majorHAnsi"/>
          <w:highlight w:val="cyan"/>
        </w:rPr>
        <w:t>verbal and material</w:t>
      </w:r>
      <w:r w:rsidRPr="00CB26B5">
        <w:rPr>
          <w:rStyle w:val="StyleUnderline"/>
          <w:rFonts w:asciiTheme="majorHAnsi" w:hAnsiTheme="majorHAnsi" w:cstheme="majorHAnsi"/>
        </w:rPr>
        <w:t xml:space="preserve"> behavior</w:t>
      </w:r>
      <w:r w:rsidRPr="00CB26B5">
        <w:rPr>
          <w:rFonts w:asciiTheme="majorHAnsi" w:hAnsiTheme="majorHAnsi" w:cstheme="majorHAnsi"/>
          <w:sz w:val="16"/>
        </w:rPr>
        <w:t xml:space="preserve"> are theoretically and empirically distinct, they </w:t>
      </w:r>
      <w:r w:rsidRPr="00CB26B5">
        <w:rPr>
          <w:rStyle w:val="Emphasis"/>
          <w:rFonts w:asciiTheme="majorHAnsi" w:hAnsiTheme="majorHAnsi" w:cstheme="majorHAnsi"/>
          <w:highlight w:val="cyan"/>
        </w:rPr>
        <w:t>are</w:t>
      </w:r>
      <w:r w:rsidRPr="00CB26B5">
        <w:rPr>
          <w:rFonts w:asciiTheme="majorHAnsi" w:hAnsiTheme="majorHAnsi" w:cstheme="majorHAnsi"/>
          <w:sz w:val="16"/>
        </w:rPr>
        <w:t xml:space="preserve"> sometimes </w:t>
      </w:r>
      <w:r w:rsidRPr="00CB26B5">
        <w:rPr>
          <w:rStyle w:val="Emphasis"/>
          <w:rFonts w:asciiTheme="majorHAnsi" w:hAnsiTheme="majorHAnsi" w:cstheme="majorHAnsi"/>
          <w:highlight w:val="cyan"/>
        </w:rPr>
        <w:t>substitutes</w:t>
      </w:r>
      <w:r w:rsidRPr="00CB26B5">
        <w:rPr>
          <w:rFonts w:asciiTheme="majorHAnsi" w:hAnsiTheme="majorHAnsi" w:cstheme="majorHAnsi"/>
          <w:sz w:val="16"/>
        </w:rPr>
        <w:t xml:space="preserve">, and </w:t>
      </w:r>
      <w:r w:rsidRPr="00CB26B5">
        <w:rPr>
          <w:rStyle w:val="StyleUnderline"/>
          <w:rFonts w:asciiTheme="majorHAnsi" w:hAnsiTheme="majorHAnsi" w:cstheme="majorHAnsi"/>
        </w:rPr>
        <w:t xml:space="preserve">the </w:t>
      </w:r>
      <w:r w:rsidRPr="00CB26B5">
        <w:rPr>
          <w:rStyle w:val="StyleUnderline"/>
          <w:rFonts w:asciiTheme="majorHAnsi" w:hAnsiTheme="majorHAnsi" w:cstheme="majorHAnsi"/>
          <w:highlight w:val="cyan"/>
        </w:rPr>
        <w:t>rhetorical aspects</w:t>
      </w:r>
      <w:r w:rsidRPr="00CB26B5">
        <w:rPr>
          <w:rFonts w:asciiTheme="majorHAnsi" w:hAnsiTheme="majorHAnsi" w:cstheme="majorHAnsi"/>
          <w:sz w:val="16"/>
        </w:rPr>
        <w:t xml:space="preserve"> of international politics </w:t>
      </w:r>
      <w:r w:rsidRPr="00CB26B5">
        <w:rPr>
          <w:rStyle w:val="StyleUnderline"/>
          <w:rFonts w:asciiTheme="majorHAnsi" w:hAnsiTheme="majorHAnsi" w:cstheme="majorHAnsi"/>
          <w:highlight w:val="cyan"/>
        </w:rPr>
        <w:t xml:space="preserve">remain </w:t>
      </w:r>
      <w:r w:rsidRPr="00CB26B5">
        <w:rPr>
          <w:rStyle w:val="Emphasis"/>
          <w:rFonts w:asciiTheme="majorHAnsi" w:hAnsiTheme="majorHAnsi" w:cstheme="majorHAnsi"/>
          <w:highlight w:val="cyan"/>
        </w:rPr>
        <w:t>under-theorized</w:t>
      </w:r>
      <w:r w:rsidRPr="00CB26B5">
        <w:rPr>
          <w:rFonts w:asciiTheme="majorHAnsi" w:hAnsiTheme="majorHAnsi" w:cstheme="majorHAnsi"/>
          <w:sz w:val="16"/>
        </w:rPr>
        <w:t xml:space="preserve"> </w:t>
      </w:r>
      <w:r w:rsidRPr="00CB26B5">
        <w:rPr>
          <w:rStyle w:val="StyleUnderline"/>
          <w:rFonts w:asciiTheme="majorHAnsi" w:hAnsiTheme="majorHAnsi" w:cstheme="majorHAnsi"/>
        </w:rPr>
        <w:t>and</w:t>
      </w:r>
      <w:r w:rsidRPr="00CB26B5">
        <w:rPr>
          <w:rFonts w:asciiTheme="majorHAnsi" w:hAnsiTheme="majorHAnsi" w:cstheme="majorHAnsi"/>
          <w:sz w:val="16"/>
        </w:rPr>
        <w:t xml:space="preserve"> </w:t>
      </w:r>
      <w:r w:rsidRPr="00CB26B5">
        <w:rPr>
          <w:rStyle w:val="Emphasis"/>
          <w:rFonts w:asciiTheme="majorHAnsi" w:hAnsiTheme="majorHAnsi" w:cstheme="majorHAnsi"/>
        </w:rPr>
        <w:t>under-explored.</w:t>
      </w:r>
    </w:p>
    <w:p w14:paraId="0E3CE4B1" w14:textId="77777777" w:rsidR="004F0D8B" w:rsidRPr="00870B13" w:rsidRDefault="004F0D8B" w:rsidP="004F0D8B">
      <w:pPr>
        <w:pStyle w:val="Heading4"/>
        <w:rPr>
          <w:rFonts w:asciiTheme="majorHAnsi" w:hAnsiTheme="majorHAnsi" w:cstheme="majorHAnsi"/>
          <w:b w:val="0"/>
          <w:bCs w:val="0"/>
        </w:rPr>
      </w:pPr>
      <w:r w:rsidRPr="00870B13">
        <w:rPr>
          <w:rFonts w:asciiTheme="majorHAnsi" w:hAnsiTheme="majorHAnsi" w:cstheme="majorHAnsi"/>
        </w:rPr>
        <w:t xml:space="preserve">Downturn </w:t>
      </w:r>
      <w:r w:rsidRPr="00870B13">
        <w:rPr>
          <w:rFonts w:asciiTheme="majorHAnsi" w:hAnsiTheme="majorHAnsi" w:cstheme="majorHAnsi"/>
          <w:u w:val="single"/>
        </w:rPr>
        <w:t>won’t cause war</w:t>
      </w:r>
      <w:r w:rsidRPr="00870B13">
        <w:rPr>
          <w:rFonts w:asciiTheme="majorHAnsi" w:hAnsiTheme="majorHAnsi" w:cstheme="majorHAnsi"/>
        </w:rPr>
        <w:t xml:space="preserve"> – prefer </w:t>
      </w:r>
      <w:r w:rsidRPr="00870B13">
        <w:rPr>
          <w:rFonts w:asciiTheme="majorHAnsi" w:hAnsiTheme="majorHAnsi" w:cstheme="majorHAnsi"/>
          <w:u w:val="single"/>
        </w:rPr>
        <w:t>post</w:t>
      </w:r>
      <w:r w:rsidRPr="00870B13">
        <w:rPr>
          <w:rFonts w:asciiTheme="majorHAnsi" w:hAnsiTheme="majorHAnsi" w:cstheme="majorHAnsi"/>
        </w:rPr>
        <w:t xml:space="preserve">-COVID evidence </w:t>
      </w:r>
    </w:p>
    <w:p w14:paraId="511E03A9" w14:textId="77777777" w:rsidR="004F0D8B" w:rsidRPr="00870B13" w:rsidRDefault="004F0D8B" w:rsidP="004F0D8B">
      <w:pPr>
        <w:rPr>
          <w:rFonts w:asciiTheme="majorHAnsi" w:hAnsiTheme="majorHAnsi" w:cstheme="majorHAnsi"/>
        </w:rPr>
      </w:pPr>
      <w:r w:rsidRPr="00870B13">
        <w:rPr>
          <w:rStyle w:val="Style13ptBold"/>
          <w:rFonts w:asciiTheme="majorHAnsi" w:hAnsiTheme="majorHAnsi" w:cstheme="majorHAnsi"/>
        </w:rPr>
        <w:t xml:space="preserve">Walt 5/13 </w:t>
      </w:r>
      <w:r w:rsidRPr="00870B13">
        <w:rPr>
          <w:rFonts w:asciiTheme="majorHAnsi" w:hAnsiTheme="majorHAnsi" w:cstheme="majorHAnsi"/>
          <w:sz w:val="16"/>
          <w:szCs w:val="16"/>
        </w:rPr>
        <w:t xml:space="preserve">(Stephen M. Walt is the Robert and Renée Belfer professor of international relations at Harvard University; 5/13/20; "Will a Global Depression Trigger Another World War?"; </w:t>
      </w:r>
      <w:r w:rsidRPr="00870B13">
        <w:rPr>
          <w:rFonts w:asciiTheme="majorHAnsi" w:hAnsiTheme="majorHAnsi" w:cstheme="majorHAnsi"/>
          <w:i/>
          <w:iCs/>
          <w:sz w:val="16"/>
          <w:szCs w:val="16"/>
        </w:rPr>
        <w:t>Foreign Policy</w:t>
      </w:r>
      <w:r w:rsidRPr="00870B13">
        <w:rPr>
          <w:rFonts w:asciiTheme="majorHAnsi" w:hAnsiTheme="majorHAnsi" w:cstheme="majorHAnsi"/>
          <w:sz w:val="16"/>
          <w:szCs w:val="16"/>
        </w:rPr>
        <w:t>; https://foreignpolicy.com/2020/05/13/coronavirus-pandemic-depression-economy-world-war/)</w:t>
      </w:r>
    </w:p>
    <w:p w14:paraId="077F4E6D" w14:textId="77777777" w:rsidR="004F0D8B" w:rsidRPr="00490378" w:rsidRDefault="004F0D8B" w:rsidP="004F0D8B">
      <w:pPr>
        <w:rPr>
          <w:rFonts w:asciiTheme="majorHAnsi" w:hAnsiTheme="majorHAnsi" w:cstheme="majorHAnsi"/>
          <w:sz w:val="16"/>
        </w:rPr>
      </w:pPr>
      <w:r w:rsidRPr="00490378">
        <w:rPr>
          <w:rFonts w:asciiTheme="majorHAnsi" w:hAnsiTheme="majorHAnsi" w:cstheme="majorHAnsi"/>
          <w:sz w:val="16"/>
        </w:rPr>
        <w:t xml:space="preserve">One familiar argument is </w:t>
      </w:r>
      <w:r w:rsidRPr="00490378">
        <w:rPr>
          <w:rStyle w:val="StyleUnderline"/>
          <w:rFonts w:cstheme="majorHAnsi"/>
        </w:rPr>
        <w:t>the</w:t>
      </w:r>
      <w:r w:rsidRPr="00490378">
        <w:rPr>
          <w:rFonts w:asciiTheme="majorHAnsi" w:hAnsiTheme="majorHAnsi" w:cstheme="majorHAnsi"/>
          <w:sz w:val="16"/>
        </w:rPr>
        <w:t xml:space="preserve"> so-called </w:t>
      </w:r>
      <w:r w:rsidRPr="00490378">
        <w:rPr>
          <w:rStyle w:val="Emphasis"/>
          <w:rFonts w:asciiTheme="majorHAnsi" w:hAnsiTheme="majorHAnsi" w:cstheme="majorHAnsi"/>
        </w:rPr>
        <w:t>diversionary</w:t>
      </w:r>
      <w:r w:rsidRPr="00490378">
        <w:rPr>
          <w:rFonts w:asciiTheme="majorHAnsi" w:hAnsiTheme="majorHAnsi" w:cstheme="majorHAnsi"/>
          <w:sz w:val="16"/>
        </w:rPr>
        <w:t xml:space="preserve"> (or “scapegoat”) </w:t>
      </w:r>
      <w:r w:rsidRPr="00490378">
        <w:rPr>
          <w:rStyle w:val="StyleUnderline"/>
          <w:rFonts w:cstheme="majorHAnsi"/>
        </w:rPr>
        <w:t>theory of war</w:t>
      </w:r>
      <w:r w:rsidRPr="00490378">
        <w:rPr>
          <w:rFonts w:asciiTheme="majorHAnsi" w:hAnsiTheme="majorHAnsi" w:cstheme="majorHAnsi"/>
          <w:sz w:val="16"/>
        </w:rPr>
        <w:t xml:space="preserve">. It </w:t>
      </w:r>
      <w:r w:rsidRPr="00490378">
        <w:rPr>
          <w:rStyle w:val="StyleUnderline"/>
          <w:rFonts w:cstheme="majorHAnsi"/>
        </w:rPr>
        <w:t>suggests</w:t>
      </w:r>
      <w:r w:rsidRPr="00490378">
        <w:rPr>
          <w:rFonts w:asciiTheme="majorHAnsi" w:hAnsiTheme="majorHAnsi" w:cstheme="majorHAnsi"/>
          <w:sz w:val="16"/>
        </w:rPr>
        <w:t xml:space="preserve"> that </w:t>
      </w:r>
      <w:r w:rsidRPr="00490378">
        <w:rPr>
          <w:rStyle w:val="StyleUnderline"/>
          <w:rFonts w:cstheme="majorHAnsi"/>
        </w:rPr>
        <w:t>leaders</w:t>
      </w:r>
      <w:r w:rsidRPr="00490378">
        <w:rPr>
          <w:rFonts w:asciiTheme="majorHAnsi" w:hAnsiTheme="majorHAnsi" w:cstheme="majorHAnsi"/>
          <w:sz w:val="16"/>
        </w:rPr>
        <w:t xml:space="preserve"> who are worried about their popularity at home </w:t>
      </w:r>
      <w:r w:rsidRPr="00490378">
        <w:rPr>
          <w:rStyle w:val="StyleUnderline"/>
          <w:rFonts w:cstheme="majorHAnsi"/>
        </w:rPr>
        <w:t>will</w:t>
      </w:r>
      <w:r w:rsidRPr="00490378">
        <w:rPr>
          <w:rFonts w:asciiTheme="majorHAnsi" w:hAnsiTheme="majorHAnsi" w:cstheme="majorHAnsi"/>
          <w:sz w:val="16"/>
        </w:rPr>
        <w:t xml:space="preserve"> try to </w:t>
      </w:r>
      <w:r w:rsidRPr="00490378">
        <w:rPr>
          <w:rStyle w:val="Emphasis"/>
          <w:rFonts w:asciiTheme="majorHAnsi" w:hAnsiTheme="majorHAnsi" w:cstheme="majorHAnsi"/>
        </w:rPr>
        <w:t>divert attention</w:t>
      </w:r>
      <w:r w:rsidRPr="00490378">
        <w:rPr>
          <w:rFonts w:asciiTheme="majorHAnsi" w:hAnsiTheme="majorHAnsi" w:cstheme="majorHAnsi"/>
          <w:sz w:val="16"/>
        </w:rPr>
        <w:t xml:space="preserve"> from their failures </w:t>
      </w:r>
      <w:r w:rsidRPr="00490378">
        <w:rPr>
          <w:rStyle w:val="StyleUnderline"/>
          <w:rFonts w:cstheme="majorHAnsi"/>
        </w:rPr>
        <w:t xml:space="preserve">by </w:t>
      </w:r>
      <w:r w:rsidRPr="00490378">
        <w:rPr>
          <w:rStyle w:val="Emphasis"/>
          <w:rFonts w:asciiTheme="majorHAnsi" w:hAnsiTheme="majorHAnsi" w:cstheme="majorHAnsi"/>
        </w:rPr>
        <w:t>provoking a crisis</w:t>
      </w:r>
      <w:r w:rsidRPr="00490378">
        <w:rPr>
          <w:rFonts w:asciiTheme="majorHAnsi" w:hAnsiTheme="majorHAnsi" w:cstheme="majorHAnsi"/>
          <w:sz w:val="16"/>
        </w:rPr>
        <w:t xml:space="preserve"> with a foreign power and maybe even using force against it. Drawing on this logic, </w:t>
      </w:r>
      <w:r w:rsidRPr="00490378">
        <w:rPr>
          <w:rStyle w:val="StyleUnderline"/>
          <w:rFonts w:cstheme="majorHAnsi"/>
        </w:rPr>
        <w:t>some</w:t>
      </w:r>
      <w:r w:rsidRPr="00490378">
        <w:rPr>
          <w:rFonts w:asciiTheme="majorHAnsi" w:hAnsiTheme="majorHAnsi" w:cstheme="majorHAnsi"/>
          <w:sz w:val="16"/>
        </w:rPr>
        <w:t xml:space="preserve"> Americans now </w:t>
      </w:r>
      <w:r w:rsidRPr="00490378">
        <w:rPr>
          <w:rStyle w:val="StyleUnderline"/>
          <w:rFonts w:cstheme="majorHAnsi"/>
        </w:rPr>
        <w:t>worry</w:t>
      </w:r>
      <w:r w:rsidRPr="00490378">
        <w:rPr>
          <w:rFonts w:asciiTheme="majorHAnsi" w:hAnsiTheme="majorHAnsi" w:cstheme="majorHAnsi"/>
          <w:sz w:val="16"/>
        </w:rPr>
        <w:t xml:space="preserve"> that President Donald </w:t>
      </w:r>
      <w:r w:rsidRPr="00490378">
        <w:rPr>
          <w:rStyle w:val="Emphasis"/>
          <w:rFonts w:asciiTheme="majorHAnsi" w:hAnsiTheme="majorHAnsi" w:cstheme="majorHAnsi"/>
        </w:rPr>
        <w:t>Trump</w:t>
      </w:r>
      <w:r w:rsidRPr="00490378">
        <w:rPr>
          <w:rFonts w:asciiTheme="majorHAnsi" w:hAnsiTheme="majorHAnsi" w:cstheme="majorHAnsi"/>
          <w:sz w:val="16"/>
        </w:rPr>
        <w:t xml:space="preserve"> </w:t>
      </w:r>
      <w:r w:rsidRPr="00490378">
        <w:rPr>
          <w:rStyle w:val="StyleUnderline"/>
          <w:rFonts w:cstheme="majorHAnsi"/>
        </w:rPr>
        <w:t xml:space="preserve">will decide to </w:t>
      </w:r>
      <w:r w:rsidRPr="00490378">
        <w:rPr>
          <w:rStyle w:val="Emphasis"/>
          <w:rFonts w:asciiTheme="majorHAnsi" w:hAnsiTheme="majorHAnsi" w:cstheme="majorHAnsi"/>
        </w:rPr>
        <w:t>attack</w:t>
      </w:r>
      <w:r w:rsidRPr="00490378">
        <w:rPr>
          <w:rFonts w:asciiTheme="majorHAnsi" w:hAnsiTheme="majorHAnsi" w:cstheme="majorHAnsi"/>
          <w:sz w:val="16"/>
        </w:rPr>
        <w:t xml:space="preserve"> a country like </w:t>
      </w:r>
      <w:r w:rsidRPr="00490378">
        <w:rPr>
          <w:rStyle w:val="Emphasis"/>
          <w:rFonts w:asciiTheme="majorHAnsi" w:hAnsiTheme="majorHAnsi" w:cstheme="majorHAnsi"/>
        </w:rPr>
        <w:t>Iran</w:t>
      </w:r>
      <w:r w:rsidRPr="00490378">
        <w:rPr>
          <w:rStyle w:val="StyleUnderline"/>
          <w:rFonts w:cstheme="majorHAnsi"/>
        </w:rPr>
        <w:t xml:space="preserve"> or </w:t>
      </w:r>
      <w:r w:rsidRPr="00490378">
        <w:rPr>
          <w:rStyle w:val="Emphasis"/>
          <w:rFonts w:asciiTheme="majorHAnsi" w:hAnsiTheme="majorHAnsi" w:cstheme="majorHAnsi"/>
        </w:rPr>
        <w:t>Venezuela</w:t>
      </w:r>
      <w:r w:rsidRPr="00490378">
        <w:rPr>
          <w:rFonts w:asciiTheme="majorHAnsi" w:hAnsiTheme="majorHAnsi" w:cstheme="majorHAnsi"/>
          <w:sz w:val="16"/>
        </w:rPr>
        <w:t xml:space="preserve"> in the run-up to the presidential election and especially if he thinks he’s likely to lose. </w:t>
      </w:r>
      <w:r w:rsidRPr="00490378">
        <w:rPr>
          <w:rStyle w:val="StyleUnderline"/>
          <w:rFonts w:cstheme="majorHAnsi"/>
        </w:rPr>
        <w:t>This</w:t>
      </w:r>
      <w:r w:rsidRPr="00490378">
        <w:rPr>
          <w:rFonts w:asciiTheme="majorHAnsi" w:hAnsiTheme="majorHAnsi" w:cstheme="majorHAnsi"/>
          <w:sz w:val="16"/>
        </w:rPr>
        <w:t xml:space="preserve"> outcome </w:t>
      </w:r>
      <w:r w:rsidRPr="00490378">
        <w:rPr>
          <w:rStyle w:val="StyleUnderline"/>
          <w:rFonts w:cstheme="majorHAnsi"/>
        </w:rPr>
        <w:t xml:space="preserve">strikes me as </w:t>
      </w:r>
      <w:r w:rsidRPr="00490378">
        <w:rPr>
          <w:rStyle w:val="Emphasis"/>
          <w:rFonts w:asciiTheme="majorHAnsi" w:hAnsiTheme="majorHAnsi" w:cstheme="majorHAnsi"/>
        </w:rPr>
        <w:t>unlikely</w:t>
      </w:r>
      <w:r w:rsidRPr="00490378">
        <w:rPr>
          <w:rStyle w:val="StyleUnderline"/>
          <w:rFonts w:cstheme="majorHAnsi"/>
        </w:rPr>
        <w:t xml:space="preserve">, even if one ignores the </w:t>
      </w:r>
      <w:r w:rsidRPr="00490378">
        <w:rPr>
          <w:rStyle w:val="Emphasis"/>
          <w:rFonts w:asciiTheme="majorHAnsi" w:hAnsiTheme="majorHAnsi" w:cstheme="majorHAnsi"/>
        </w:rPr>
        <w:t>logical</w:t>
      </w:r>
      <w:r w:rsidRPr="00490378">
        <w:rPr>
          <w:rStyle w:val="StyleUnderline"/>
          <w:rFonts w:cstheme="majorHAnsi"/>
        </w:rPr>
        <w:t xml:space="preserve"> and </w:t>
      </w:r>
      <w:r w:rsidRPr="00490378">
        <w:rPr>
          <w:rStyle w:val="Emphasis"/>
          <w:rFonts w:asciiTheme="majorHAnsi" w:hAnsiTheme="majorHAnsi" w:cstheme="majorHAnsi"/>
        </w:rPr>
        <w:t>empirical flaws</w:t>
      </w:r>
      <w:r w:rsidRPr="00490378">
        <w:rPr>
          <w:rStyle w:val="StyleUnderline"/>
          <w:rFonts w:cstheme="majorHAnsi"/>
        </w:rPr>
        <w:t xml:space="preserve"> in the theory </w:t>
      </w:r>
      <w:r w:rsidRPr="00490378">
        <w:rPr>
          <w:rStyle w:val="Emphasis"/>
          <w:rFonts w:asciiTheme="majorHAnsi" w:hAnsiTheme="majorHAnsi" w:cstheme="majorHAnsi"/>
        </w:rPr>
        <w:t>itself</w:t>
      </w:r>
      <w:r w:rsidRPr="00490378">
        <w:rPr>
          <w:rStyle w:val="StyleUnderline"/>
          <w:rFonts w:cstheme="majorHAnsi"/>
        </w:rPr>
        <w:t xml:space="preserve">. War is </w:t>
      </w:r>
      <w:r w:rsidRPr="00490378">
        <w:rPr>
          <w:rStyle w:val="Emphasis"/>
          <w:rFonts w:asciiTheme="majorHAnsi" w:hAnsiTheme="majorHAnsi" w:cstheme="majorHAnsi"/>
        </w:rPr>
        <w:t>always a gamble</w:t>
      </w:r>
      <w:r w:rsidRPr="00490378">
        <w:rPr>
          <w:rStyle w:val="StyleUnderline"/>
          <w:rFonts w:cstheme="majorHAnsi"/>
        </w:rPr>
        <w:t xml:space="preserve">, and should things go </w:t>
      </w:r>
      <w:r w:rsidRPr="00490378">
        <w:rPr>
          <w:rStyle w:val="Emphasis"/>
          <w:rFonts w:asciiTheme="majorHAnsi" w:hAnsiTheme="majorHAnsi" w:cstheme="majorHAnsi"/>
        </w:rPr>
        <w:t>badly</w:t>
      </w:r>
      <w:r w:rsidRPr="00490378">
        <w:rPr>
          <w:rStyle w:val="StyleUnderline"/>
          <w:rFonts w:cstheme="majorHAnsi"/>
        </w:rPr>
        <w:t xml:space="preserve">—even a </w:t>
      </w:r>
      <w:r w:rsidRPr="00490378">
        <w:rPr>
          <w:rStyle w:val="Emphasis"/>
          <w:rFonts w:asciiTheme="majorHAnsi" w:hAnsiTheme="majorHAnsi" w:cstheme="majorHAnsi"/>
        </w:rPr>
        <w:t>little bit</w:t>
      </w:r>
      <w:r w:rsidRPr="00490378">
        <w:rPr>
          <w:rStyle w:val="StyleUnderline"/>
          <w:rFonts w:cstheme="majorHAnsi"/>
        </w:rPr>
        <w:t xml:space="preserve">—it would </w:t>
      </w:r>
      <w:r w:rsidRPr="00490378">
        <w:rPr>
          <w:rStyle w:val="Emphasis"/>
          <w:rFonts w:asciiTheme="majorHAnsi" w:hAnsiTheme="majorHAnsi" w:cstheme="majorHAnsi"/>
        </w:rPr>
        <w:t>hammer the last nail</w:t>
      </w:r>
      <w:r w:rsidRPr="00490378">
        <w:rPr>
          <w:rStyle w:val="StyleUnderline"/>
          <w:rFonts w:cstheme="majorHAnsi"/>
        </w:rPr>
        <w:t xml:space="preserve"> in the </w:t>
      </w:r>
      <w:r w:rsidRPr="00490378">
        <w:rPr>
          <w:rStyle w:val="Emphasis"/>
          <w:rFonts w:asciiTheme="majorHAnsi" w:hAnsiTheme="majorHAnsi" w:cstheme="majorHAnsi"/>
        </w:rPr>
        <w:t>coffin</w:t>
      </w:r>
      <w:r w:rsidRPr="00490378">
        <w:rPr>
          <w:rStyle w:val="StyleUnderline"/>
          <w:rFonts w:cstheme="majorHAnsi"/>
        </w:rPr>
        <w:t xml:space="preserve"> of </w:t>
      </w:r>
      <w:r w:rsidRPr="00490378">
        <w:rPr>
          <w:rStyle w:val="Emphasis"/>
          <w:rFonts w:asciiTheme="majorHAnsi" w:hAnsiTheme="majorHAnsi" w:cstheme="majorHAnsi"/>
        </w:rPr>
        <w:t>Trump’s declining fortunes</w:t>
      </w:r>
      <w:r w:rsidRPr="00490378">
        <w:rPr>
          <w:rFonts w:asciiTheme="majorHAnsi" w:hAnsiTheme="majorHAnsi" w:cstheme="majorHAnsi"/>
          <w:sz w:val="16"/>
        </w:rPr>
        <w:t xml:space="preserve">. Moreover, none of the countries Trump might consider going after pose an imminent threat to U.S. security, and even </w:t>
      </w:r>
      <w:r w:rsidRPr="00490378">
        <w:rPr>
          <w:rStyle w:val="StyleUnderline"/>
          <w:rFonts w:cstheme="majorHAnsi"/>
        </w:rPr>
        <w:t xml:space="preserve">his </w:t>
      </w:r>
      <w:r w:rsidRPr="00490378">
        <w:rPr>
          <w:rStyle w:val="Emphasis"/>
          <w:rFonts w:asciiTheme="majorHAnsi" w:hAnsiTheme="majorHAnsi" w:cstheme="majorHAnsi"/>
        </w:rPr>
        <w:t>staunchest supporters</w:t>
      </w:r>
      <w:r w:rsidRPr="00490378">
        <w:rPr>
          <w:rStyle w:val="StyleUnderline"/>
          <w:rFonts w:cstheme="majorHAnsi"/>
        </w:rPr>
        <w:t xml:space="preserve"> may wonder why he is </w:t>
      </w:r>
      <w:r w:rsidRPr="00490378">
        <w:rPr>
          <w:rStyle w:val="Emphasis"/>
          <w:rFonts w:asciiTheme="majorHAnsi" w:hAnsiTheme="majorHAnsi" w:cstheme="majorHAnsi"/>
        </w:rPr>
        <w:t>wasting time</w:t>
      </w:r>
      <w:r w:rsidRPr="00490378">
        <w:rPr>
          <w:rStyle w:val="StyleUnderline"/>
          <w:rFonts w:cstheme="majorHAnsi"/>
        </w:rPr>
        <w:t xml:space="preserve"> and </w:t>
      </w:r>
      <w:r w:rsidRPr="00490378">
        <w:rPr>
          <w:rStyle w:val="Emphasis"/>
          <w:rFonts w:asciiTheme="majorHAnsi" w:hAnsiTheme="majorHAnsi" w:cstheme="majorHAnsi"/>
        </w:rPr>
        <w:t>money</w:t>
      </w:r>
      <w:r w:rsidRPr="00490378">
        <w:rPr>
          <w:rStyle w:val="StyleUnderline"/>
          <w:rFonts w:cstheme="majorHAnsi"/>
        </w:rPr>
        <w:t xml:space="preserve"> going after Iran or Venezuela</w:t>
      </w:r>
      <w:r w:rsidRPr="00490378">
        <w:rPr>
          <w:rFonts w:asciiTheme="majorHAnsi" w:hAnsiTheme="majorHAnsi" w:cstheme="majorHAnsi"/>
          <w:sz w:val="16"/>
        </w:rPr>
        <w:t xml:space="preserve"> at a moment </w:t>
      </w:r>
      <w:r w:rsidRPr="00490378">
        <w:rPr>
          <w:rStyle w:val="StyleUnderline"/>
          <w:rFonts w:cstheme="majorHAnsi"/>
        </w:rPr>
        <w:t xml:space="preserve">when </w:t>
      </w:r>
      <w:r w:rsidRPr="00490378">
        <w:rPr>
          <w:rStyle w:val="Emphasis"/>
          <w:rFonts w:asciiTheme="majorHAnsi" w:hAnsiTheme="majorHAnsi" w:cstheme="majorHAnsi"/>
        </w:rPr>
        <w:t>thousands of Americans</w:t>
      </w:r>
      <w:r w:rsidRPr="00490378">
        <w:rPr>
          <w:rStyle w:val="StyleUnderline"/>
          <w:rFonts w:cstheme="majorHAnsi"/>
        </w:rPr>
        <w:t xml:space="preserve"> are </w:t>
      </w:r>
      <w:r w:rsidRPr="00490378">
        <w:rPr>
          <w:rStyle w:val="Emphasis"/>
          <w:rFonts w:asciiTheme="majorHAnsi" w:hAnsiTheme="majorHAnsi" w:cstheme="majorHAnsi"/>
        </w:rPr>
        <w:t>dying preventable deaths</w:t>
      </w:r>
      <w:r w:rsidRPr="00490378">
        <w:rPr>
          <w:rFonts w:asciiTheme="majorHAnsi" w:hAnsiTheme="majorHAnsi" w:cstheme="majorHAnsi"/>
          <w:sz w:val="16"/>
        </w:rPr>
        <w:t xml:space="preserve"> at home. </w:t>
      </w:r>
      <w:r w:rsidRPr="00490378">
        <w:rPr>
          <w:rStyle w:val="StyleUnderline"/>
          <w:rFonts w:cstheme="majorHAnsi"/>
        </w:rPr>
        <w:t xml:space="preserve">Even a successful military action won’t </w:t>
      </w:r>
      <w:r w:rsidRPr="00490378">
        <w:rPr>
          <w:rStyle w:val="Emphasis"/>
          <w:rFonts w:asciiTheme="majorHAnsi" w:hAnsiTheme="majorHAnsi" w:cstheme="majorHAnsi"/>
        </w:rPr>
        <w:t>put Americans back to work</w:t>
      </w:r>
      <w:r w:rsidRPr="00490378">
        <w:rPr>
          <w:rFonts w:asciiTheme="majorHAnsi" w:hAnsiTheme="majorHAnsi" w:cstheme="majorHAnsi"/>
          <w:sz w:val="16"/>
        </w:rPr>
        <w:t xml:space="preserve">, </w:t>
      </w:r>
      <w:r w:rsidRPr="00490378">
        <w:rPr>
          <w:rStyle w:val="StyleUnderline"/>
          <w:rFonts w:cstheme="majorHAnsi"/>
        </w:rPr>
        <w:t>create</w:t>
      </w:r>
      <w:r w:rsidRPr="00490378">
        <w:rPr>
          <w:rFonts w:asciiTheme="majorHAnsi" w:hAnsiTheme="majorHAnsi" w:cstheme="majorHAnsi"/>
          <w:sz w:val="16"/>
        </w:rPr>
        <w:t xml:space="preserve"> the sort of </w:t>
      </w:r>
      <w:r w:rsidRPr="00490378">
        <w:rPr>
          <w:rStyle w:val="Emphasis"/>
          <w:rFonts w:asciiTheme="majorHAnsi" w:hAnsiTheme="majorHAnsi" w:cstheme="majorHAnsi"/>
        </w:rPr>
        <w:t>testing-and-tracing</w:t>
      </w:r>
      <w:r w:rsidRPr="00490378">
        <w:rPr>
          <w:rFonts w:asciiTheme="majorHAnsi" w:hAnsiTheme="majorHAnsi" w:cstheme="majorHAnsi"/>
          <w:sz w:val="16"/>
        </w:rPr>
        <w:t xml:space="preserve"> regime that competent governments around the world have been able to implement already, </w:t>
      </w:r>
      <w:r w:rsidRPr="00490378">
        <w:rPr>
          <w:rStyle w:val="StyleUnderline"/>
          <w:rFonts w:cstheme="majorHAnsi"/>
        </w:rPr>
        <w:t xml:space="preserve">or </w:t>
      </w:r>
      <w:r w:rsidRPr="00490378">
        <w:rPr>
          <w:rStyle w:val="Emphasis"/>
          <w:rFonts w:asciiTheme="majorHAnsi" w:hAnsiTheme="majorHAnsi" w:cstheme="majorHAnsi"/>
        </w:rPr>
        <w:t>hasten</w:t>
      </w:r>
      <w:r w:rsidRPr="00490378">
        <w:rPr>
          <w:rFonts w:asciiTheme="majorHAnsi" w:hAnsiTheme="majorHAnsi" w:cstheme="majorHAnsi"/>
          <w:sz w:val="16"/>
        </w:rPr>
        <w:t xml:space="preserve"> the development </w:t>
      </w:r>
      <w:r w:rsidRPr="00490378">
        <w:rPr>
          <w:rStyle w:val="StyleUnderline"/>
          <w:rFonts w:cstheme="majorHAnsi"/>
        </w:rPr>
        <w:t xml:space="preserve">of a </w:t>
      </w:r>
      <w:r w:rsidRPr="00490378">
        <w:rPr>
          <w:rStyle w:val="Emphasis"/>
          <w:rFonts w:asciiTheme="majorHAnsi" w:hAnsiTheme="majorHAnsi" w:cstheme="majorHAnsi"/>
        </w:rPr>
        <w:t>vaccine</w:t>
      </w:r>
      <w:r w:rsidRPr="00490378">
        <w:rPr>
          <w:rFonts w:asciiTheme="majorHAnsi" w:hAnsiTheme="majorHAnsi" w:cstheme="majorHAnsi"/>
          <w:sz w:val="16"/>
        </w:rPr>
        <w:t xml:space="preserve">. </w:t>
      </w:r>
      <w:r w:rsidRPr="00490378">
        <w:rPr>
          <w:rStyle w:val="StyleUnderline"/>
          <w:rFonts w:cstheme="majorHAnsi"/>
        </w:rPr>
        <w:t xml:space="preserve">The </w:t>
      </w:r>
      <w:r w:rsidRPr="00490378">
        <w:rPr>
          <w:rStyle w:val="Emphasis"/>
          <w:rFonts w:asciiTheme="majorHAnsi" w:hAnsiTheme="majorHAnsi" w:cstheme="majorHAnsi"/>
        </w:rPr>
        <w:t>same logic</w:t>
      </w:r>
      <w:r w:rsidRPr="00490378">
        <w:rPr>
          <w:rStyle w:val="StyleUnderline"/>
          <w:rFonts w:cstheme="majorHAnsi"/>
        </w:rPr>
        <w:t xml:space="preserve"> is likely to guide the decisions of </w:t>
      </w:r>
      <w:r w:rsidRPr="00490378">
        <w:rPr>
          <w:rStyle w:val="Emphasis"/>
          <w:rFonts w:asciiTheme="majorHAnsi" w:hAnsiTheme="majorHAnsi" w:cstheme="majorHAnsi"/>
        </w:rPr>
        <w:t>other world leaders</w:t>
      </w:r>
      <w:r w:rsidRPr="00490378">
        <w:rPr>
          <w:rStyle w:val="StyleUnderline"/>
          <w:rFonts w:cstheme="majorHAnsi"/>
        </w:rPr>
        <w:t xml:space="preserve"> too. </w:t>
      </w:r>
      <w:r w:rsidRPr="00490378">
        <w:rPr>
          <w:rFonts w:asciiTheme="majorHAnsi" w:hAnsiTheme="majorHAnsi" w:cstheme="majorHAnsi"/>
          <w:sz w:val="16"/>
        </w:rPr>
        <w:t xml:space="preserve">Another familiar folk theory is “military Keynesianism.”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870B13">
        <w:rPr>
          <w:rStyle w:val="StyleUnderline"/>
          <w:rFonts w:cstheme="majorHAnsi"/>
        </w:rPr>
        <w:t xml:space="preserve">It takes a </w:t>
      </w:r>
      <w:r w:rsidRPr="00870B13">
        <w:rPr>
          <w:rStyle w:val="Emphasis"/>
          <w:rFonts w:asciiTheme="majorHAnsi" w:hAnsiTheme="majorHAnsi" w:cstheme="majorHAnsi"/>
        </w:rPr>
        <w:t>really big war</w:t>
      </w:r>
      <w:r w:rsidRPr="00870B13">
        <w:rPr>
          <w:rStyle w:val="StyleUnderline"/>
          <w:rFonts w:cstheme="majorHAnsi"/>
        </w:rPr>
        <w:t xml:space="preserve"> to generate a </w:t>
      </w:r>
      <w:r w:rsidRPr="00870B13">
        <w:rPr>
          <w:rStyle w:val="Emphasis"/>
          <w:rFonts w:asciiTheme="majorHAnsi" w:hAnsiTheme="majorHAnsi" w:cstheme="majorHAnsi"/>
        </w:rPr>
        <w:t>significant stimulus</w:t>
      </w:r>
      <w:r w:rsidRPr="00490378">
        <w:rPr>
          <w:rFonts w:asciiTheme="majorHAnsi" w:hAnsiTheme="majorHAnsi" w:cstheme="majorHAnsi"/>
          <w:sz w:val="16"/>
        </w:rPr>
        <w:t xml:space="preserve">, and </w:t>
      </w:r>
      <w:r w:rsidRPr="00870B13">
        <w:rPr>
          <w:rStyle w:val="StyleUnderline"/>
          <w:rFonts w:cstheme="majorHAnsi"/>
          <w:highlight w:val="green"/>
        </w:rPr>
        <w:t>it is hard to imagine</w:t>
      </w:r>
      <w:r w:rsidRPr="00870B13">
        <w:rPr>
          <w:rStyle w:val="StyleUnderline"/>
          <w:rFonts w:cstheme="majorHAnsi"/>
        </w:rPr>
        <w:t xml:space="preserve"> any country launching </w:t>
      </w:r>
      <w:r w:rsidRPr="00870B13">
        <w:rPr>
          <w:rStyle w:val="StyleUnderline"/>
          <w:rFonts w:cstheme="majorHAnsi"/>
          <w:highlight w:val="green"/>
        </w:rPr>
        <w:t>a</w:t>
      </w:r>
      <w:r w:rsidRPr="00870B13">
        <w:rPr>
          <w:rStyle w:val="StyleUnderline"/>
          <w:rFonts w:cstheme="majorHAnsi"/>
        </w:rPr>
        <w:t xml:space="preserve"> </w:t>
      </w:r>
      <w:r w:rsidRPr="00870B13">
        <w:rPr>
          <w:rStyle w:val="Emphasis"/>
          <w:rFonts w:asciiTheme="majorHAnsi" w:hAnsiTheme="majorHAnsi" w:cstheme="majorHAnsi"/>
          <w:highlight w:val="green"/>
        </w:rPr>
        <w:t>large-scale war</w:t>
      </w:r>
      <w:r w:rsidRPr="00490378">
        <w:rPr>
          <w:rFonts w:asciiTheme="majorHAnsi" w:hAnsiTheme="majorHAnsi" w:cstheme="majorHAnsi"/>
          <w:sz w:val="16"/>
        </w:rPr>
        <w:t xml:space="preserve">—with all its attendant risks—at a moment </w:t>
      </w:r>
      <w:r w:rsidRPr="00870B13">
        <w:rPr>
          <w:rStyle w:val="StyleUnderline"/>
          <w:rFonts w:cstheme="majorHAnsi"/>
          <w:highlight w:val="green"/>
        </w:rPr>
        <w:t xml:space="preserve">when </w:t>
      </w:r>
      <w:r w:rsidRPr="00870B13">
        <w:rPr>
          <w:rStyle w:val="Emphasis"/>
          <w:rFonts w:asciiTheme="majorHAnsi" w:hAnsiTheme="majorHAnsi" w:cstheme="majorHAnsi"/>
          <w:highlight w:val="green"/>
        </w:rPr>
        <w:t>debt levels</w:t>
      </w:r>
      <w:r w:rsidRPr="00870B13">
        <w:rPr>
          <w:rStyle w:val="StyleUnderline"/>
          <w:rFonts w:cstheme="majorHAnsi"/>
          <w:highlight w:val="green"/>
        </w:rPr>
        <w:t xml:space="preserve"> are</w:t>
      </w:r>
      <w:r w:rsidRPr="00870B13">
        <w:rPr>
          <w:rStyle w:val="StyleUnderline"/>
          <w:rFonts w:cstheme="majorHAnsi"/>
        </w:rPr>
        <w:t xml:space="preserve"> </w:t>
      </w:r>
      <w:r w:rsidRPr="00870B13">
        <w:rPr>
          <w:rStyle w:val="Emphasis"/>
          <w:rFonts w:asciiTheme="majorHAnsi" w:hAnsiTheme="majorHAnsi" w:cstheme="majorHAnsi"/>
        </w:rPr>
        <w:t xml:space="preserve">already </w:t>
      </w:r>
      <w:r w:rsidRPr="00870B13">
        <w:rPr>
          <w:rStyle w:val="Emphasis"/>
          <w:rFonts w:asciiTheme="majorHAnsi" w:hAnsiTheme="majorHAnsi" w:cstheme="majorHAnsi"/>
          <w:highlight w:val="green"/>
        </w:rPr>
        <w:t>soaring</w:t>
      </w:r>
      <w:r w:rsidRPr="00490378">
        <w:rPr>
          <w:rFonts w:asciiTheme="majorHAnsi" w:hAnsiTheme="majorHAnsi" w:cstheme="majorHAnsi"/>
          <w:sz w:val="16"/>
        </w:rPr>
        <w:t xml:space="preserve">. More importantly, </w:t>
      </w:r>
      <w:r w:rsidRPr="00870B13">
        <w:rPr>
          <w:rStyle w:val="StyleUnderline"/>
          <w:rFonts w:cstheme="majorHAnsi"/>
          <w:highlight w:val="green"/>
        </w:rPr>
        <w:t>there are lots</w:t>
      </w:r>
      <w:r w:rsidRPr="00870B13">
        <w:rPr>
          <w:rStyle w:val="StyleUnderline"/>
          <w:rFonts w:cstheme="majorHAnsi"/>
        </w:rPr>
        <w:t xml:space="preserve"> of </w:t>
      </w:r>
      <w:r w:rsidRPr="00870B13">
        <w:rPr>
          <w:rStyle w:val="Emphasis"/>
          <w:rFonts w:asciiTheme="majorHAnsi" w:hAnsiTheme="majorHAnsi" w:cstheme="majorHAnsi"/>
          <w:highlight w:val="green"/>
        </w:rPr>
        <w:t>easier</w:t>
      </w:r>
      <w:r w:rsidRPr="00870B13">
        <w:rPr>
          <w:rStyle w:val="StyleUnderline"/>
          <w:rFonts w:cstheme="majorHAnsi"/>
        </w:rPr>
        <w:t xml:space="preserve"> and more </w:t>
      </w:r>
      <w:r w:rsidRPr="00870B13">
        <w:rPr>
          <w:rStyle w:val="Emphasis"/>
          <w:rFonts w:asciiTheme="majorHAnsi" w:hAnsiTheme="majorHAnsi" w:cstheme="majorHAnsi"/>
        </w:rPr>
        <w:t xml:space="preserve">direct </w:t>
      </w:r>
      <w:r w:rsidRPr="00870B13">
        <w:rPr>
          <w:rStyle w:val="Emphasis"/>
          <w:rFonts w:asciiTheme="majorHAnsi" w:hAnsiTheme="majorHAnsi" w:cstheme="majorHAnsi"/>
          <w:highlight w:val="green"/>
        </w:rPr>
        <w:t>ways</w:t>
      </w:r>
      <w:r w:rsidRPr="00870B13">
        <w:rPr>
          <w:rStyle w:val="StyleUnderline"/>
          <w:rFonts w:cstheme="majorHAnsi"/>
          <w:highlight w:val="green"/>
        </w:rPr>
        <w:t xml:space="preserve"> to </w:t>
      </w:r>
      <w:r w:rsidRPr="00870B13">
        <w:rPr>
          <w:rStyle w:val="Emphasis"/>
          <w:rFonts w:asciiTheme="majorHAnsi" w:hAnsiTheme="majorHAnsi" w:cstheme="majorHAnsi"/>
          <w:highlight w:val="green"/>
        </w:rPr>
        <w:t>stimulate the economy</w:t>
      </w:r>
      <w:r w:rsidRPr="00490378">
        <w:rPr>
          <w:rFonts w:asciiTheme="majorHAnsi" w:hAnsiTheme="majorHAnsi" w:cstheme="majorHAnsi"/>
          <w:sz w:val="16"/>
        </w:rPr>
        <w:t xml:space="preserve">—infrastructure spending, unemployment insurance, even “helicopter payments”—and </w:t>
      </w:r>
      <w:r w:rsidRPr="00870B13">
        <w:rPr>
          <w:rStyle w:val="Emphasis"/>
          <w:rFonts w:asciiTheme="majorHAnsi" w:hAnsiTheme="majorHAnsi" w:cstheme="majorHAnsi"/>
        </w:rPr>
        <w:t>launching a war</w:t>
      </w:r>
      <w:r w:rsidRPr="00870B13">
        <w:rPr>
          <w:rStyle w:val="StyleUnderline"/>
          <w:rFonts w:cstheme="majorHAnsi"/>
        </w:rPr>
        <w:t xml:space="preserve"> has to be one of the least </w:t>
      </w:r>
      <w:r w:rsidRPr="00870B13">
        <w:rPr>
          <w:rStyle w:val="Emphasis"/>
          <w:rFonts w:asciiTheme="majorHAnsi" w:hAnsiTheme="majorHAnsi" w:cstheme="majorHAnsi"/>
        </w:rPr>
        <w:t>efficient methods available</w:t>
      </w:r>
      <w:r w:rsidRPr="00490378">
        <w:rPr>
          <w:rFonts w:asciiTheme="majorHAnsi" w:hAnsiTheme="majorHAnsi" w:cstheme="majorHAnsi"/>
          <w:sz w:val="16"/>
        </w:rPr>
        <w:t xml:space="preserve">. The threat of war usually spooks investors too, which any politician with their eye on the stock market would be loath to do. </w:t>
      </w:r>
      <w:r w:rsidRPr="00490378">
        <w:rPr>
          <w:sz w:val="16"/>
        </w:rPr>
        <w:t>Economic downturns can encourage war in some special circumstances,</w:t>
      </w:r>
      <w:r w:rsidRPr="00490378">
        <w:rPr>
          <w:rFonts w:asciiTheme="majorHAnsi" w:hAnsiTheme="majorHAnsi" w:cstheme="majorHAnsi"/>
          <w:sz w:val="16"/>
        </w:rPr>
        <w:t xml:space="preserve">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w:t>
      </w:r>
      <w:r w:rsidRPr="00490378">
        <w:rPr>
          <w:rStyle w:val="StyleUnderline"/>
          <w:rFonts w:cstheme="majorHAnsi"/>
        </w:rPr>
        <w:t xml:space="preserve"> I cannot think of </w:t>
      </w:r>
      <w:r w:rsidRPr="00870B13">
        <w:rPr>
          <w:rStyle w:val="Emphasis"/>
          <w:rFonts w:asciiTheme="majorHAnsi" w:hAnsiTheme="majorHAnsi" w:cstheme="majorHAnsi"/>
          <w:highlight w:val="green"/>
        </w:rPr>
        <w:t>any country</w:t>
      </w:r>
      <w:r w:rsidRPr="00870B13">
        <w:rPr>
          <w:rStyle w:val="StyleUnderline"/>
          <w:rFonts w:cstheme="majorHAnsi"/>
          <w:highlight w:val="green"/>
        </w:rPr>
        <w:t xml:space="preserve"> in </w:t>
      </w:r>
      <w:r w:rsidRPr="00870B13">
        <w:rPr>
          <w:rStyle w:val="Emphasis"/>
          <w:rFonts w:asciiTheme="majorHAnsi" w:hAnsiTheme="majorHAnsi" w:cstheme="majorHAnsi"/>
          <w:highlight w:val="green"/>
        </w:rPr>
        <w:t>similar circumstances today</w:t>
      </w:r>
      <w:r w:rsidRPr="00870B13">
        <w:rPr>
          <w:rStyle w:val="StyleUnderline"/>
          <w:rFonts w:cstheme="majorHAnsi"/>
        </w:rPr>
        <w:t xml:space="preserve">. Now is </w:t>
      </w:r>
      <w:r w:rsidRPr="00870B13">
        <w:rPr>
          <w:rStyle w:val="Emphasis"/>
          <w:rFonts w:asciiTheme="majorHAnsi" w:hAnsiTheme="majorHAnsi" w:cstheme="majorHAnsi"/>
        </w:rPr>
        <w:t>hardly the time</w:t>
      </w:r>
      <w:r w:rsidRPr="00870B13">
        <w:rPr>
          <w:rStyle w:val="StyleUnderline"/>
          <w:rFonts w:cstheme="majorHAnsi"/>
        </w:rPr>
        <w:t xml:space="preserve"> </w:t>
      </w:r>
      <w:r w:rsidRPr="00870B13">
        <w:rPr>
          <w:rStyle w:val="StyleUnderline"/>
          <w:rFonts w:cstheme="majorHAnsi"/>
          <w:highlight w:val="green"/>
        </w:rPr>
        <w:t xml:space="preserve">for </w:t>
      </w:r>
      <w:r w:rsidRPr="00870B13">
        <w:rPr>
          <w:rStyle w:val="Emphasis"/>
          <w:rFonts w:asciiTheme="majorHAnsi" w:hAnsiTheme="majorHAnsi" w:cstheme="majorHAnsi"/>
          <w:highlight w:val="green"/>
        </w:rPr>
        <w:t>Russia</w:t>
      </w:r>
      <w:r w:rsidRPr="00870B13">
        <w:rPr>
          <w:rStyle w:val="StyleUnderline"/>
          <w:rFonts w:cstheme="majorHAnsi"/>
          <w:highlight w:val="green"/>
        </w:rPr>
        <w:t xml:space="preserve"> to</w:t>
      </w:r>
      <w:r w:rsidRPr="00870B13">
        <w:rPr>
          <w:rStyle w:val="StyleUnderline"/>
          <w:rFonts w:cstheme="majorHAnsi"/>
        </w:rPr>
        <w:t xml:space="preserve"> try to </w:t>
      </w:r>
      <w:r w:rsidRPr="00870B13">
        <w:rPr>
          <w:rStyle w:val="Emphasis"/>
          <w:rFonts w:asciiTheme="majorHAnsi" w:hAnsiTheme="majorHAnsi" w:cstheme="majorHAnsi"/>
          <w:highlight w:val="green"/>
        </w:rPr>
        <w:t>grab</w:t>
      </w:r>
      <w:r w:rsidRPr="00490378">
        <w:rPr>
          <w:rFonts w:asciiTheme="majorHAnsi" w:hAnsiTheme="majorHAnsi" w:cstheme="majorHAnsi"/>
          <w:sz w:val="16"/>
        </w:rPr>
        <w:t xml:space="preserve"> more of </w:t>
      </w:r>
      <w:r w:rsidRPr="00870B13">
        <w:rPr>
          <w:rStyle w:val="Emphasis"/>
          <w:rFonts w:asciiTheme="majorHAnsi" w:hAnsiTheme="majorHAnsi" w:cstheme="majorHAnsi"/>
          <w:highlight w:val="green"/>
        </w:rPr>
        <w:t>Ukraine</w:t>
      </w:r>
      <w:r w:rsidRPr="00490378">
        <w:rPr>
          <w:rFonts w:asciiTheme="majorHAnsi" w:hAnsiTheme="majorHAnsi" w:cstheme="majorHAnsi"/>
          <w:sz w:val="16"/>
        </w:rPr>
        <w:t>—</w:t>
      </w:r>
      <w:r w:rsidRPr="00870B13">
        <w:rPr>
          <w:rStyle w:val="StyleUnderline"/>
          <w:rFonts w:cstheme="majorHAnsi"/>
        </w:rPr>
        <w:t xml:space="preserve">if it even </w:t>
      </w:r>
      <w:r w:rsidRPr="00870B13">
        <w:rPr>
          <w:rStyle w:val="Emphasis"/>
          <w:rFonts w:asciiTheme="majorHAnsi" w:hAnsiTheme="majorHAnsi" w:cstheme="majorHAnsi"/>
        </w:rPr>
        <w:t>wanted</w:t>
      </w:r>
      <w:r w:rsidRPr="00870B13">
        <w:rPr>
          <w:rStyle w:val="StyleUnderline"/>
          <w:rFonts w:cstheme="majorHAnsi"/>
        </w:rPr>
        <w:t xml:space="preserve"> to</w:t>
      </w:r>
      <w:r w:rsidRPr="00490378">
        <w:rPr>
          <w:rFonts w:asciiTheme="majorHAnsi" w:hAnsiTheme="majorHAnsi" w:cstheme="majorHAnsi"/>
          <w:sz w:val="16"/>
        </w:rPr>
        <w:t>—</w:t>
      </w:r>
      <w:r w:rsidRPr="00870B13">
        <w:rPr>
          <w:rStyle w:val="StyleUnderline"/>
          <w:rFonts w:cstheme="majorHAnsi"/>
          <w:highlight w:val="green"/>
        </w:rPr>
        <w:t>or</w:t>
      </w:r>
      <w:r w:rsidRPr="00870B13">
        <w:rPr>
          <w:rStyle w:val="StyleUnderline"/>
          <w:rFonts w:cstheme="majorHAnsi"/>
        </w:rPr>
        <w:t xml:space="preserve"> for </w:t>
      </w:r>
      <w:r w:rsidRPr="00870B13">
        <w:rPr>
          <w:rStyle w:val="StyleUnderline"/>
          <w:rFonts w:cstheme="majorHAnsi"/>
          <w:highlight w:val="green"/>
        </w:rPr>
        <w:t>China</w:t>
      </w:r>
      <w:r w:rsidRPr="00870B13">
        <w:rPr>
          <w:rStyle w:val="StyleUnderline"/>
          <w:rFonts w:cstheme="majorHAnsi"/>
        </w:rPr>
        <w:t xml:space="preserve"> to </w:t>
      </w:r>
      <w:r w:rsidRPr="00870B13">
        <w:rPr>
          <w:rStyle w:val="Emphasis"/>
          <w:rFonts w:asciiTheme="majorHAnsi" w:hAnsiTheme="majorHAnsi" w:cstheme="majorHAnsi"/>
        </w:rPr>
        <w:t xml:space="preserve">make a play for </w:t>
      </w:r>
      <w:r w:rsidRPr="00870B13">
        <w:rPr>
          <w:rStyle w:val="Emphasis"/>
          <w:rFonts w:asciiTheme="majorHAnsi" w:hAnsiTheme="majorHAnsi" w:cstheme="majorHAnsi"/>
          <w:highlight w:val="green"/>
        </w:rPr>
        <w:t>Taiwan</w:t>
      </w:r>
      <w:r w:rsidRPr="00490378">
        <w:rPr>
          <w:rFonts w:asciiTheme="majorHAnsi" w:hAnsiTheme="majorHAnsi" w:cstheme="majorHAnsi"/>
          <w:sz w:val="16"/>
        </w:rPr>
        <w:t xml:space="preserve">, </w:t>
      </w:r>
      <w:r w:rsidRPr="00870B13">
        <w:rPr>
          <w:rStyle w:val="StyleUnderline"/>
          <w:rFonts w:cstheme="majorHAnsi"/>
        </w:rPr>
        <w:t xml:space="preserve">because </w:t>
      </w:r>
      <w:r w:rsidRPr="00870B13">
        <w:rPr>
          <w:rStyle w:val="StyleUnderline"/>
          <w:rFonts w:cstheme="majorHAnsi"/>
          <w:highlight w:val="green"/>
        </w:rPr>
        <w:t xml:space="preserve">the </w:t>
      </w:r>
      <w:r w:rsidRPr="00870B13">
        <w:rPr>
          <w:rStyle w:val="Emphasis"/>
          <w:rFonts w:asciiTheme="majorHAnsi" w:hAnsiTheme="majorHAnsi" w:cstheme="majorHAnsi"/>
          <w:highlight w:val="green"/>
        </w:rPr>
        <w:t>costs</w:t>
      </w:r>
      <w:r w:rsidRPr="00870B13">
        <w:rPr>
          <w:rStyle w:val="StyleUnderline"/>
          <w:rFonts w:cstheme="majorHAnsi"/>
          <w:highlight w:val="green"/>
        </w:rPr>
        <w:t xml:space="preserve"> of doing so would</w:t>
      </w:r>
      <w:r w:rsidRPr="00870B13">
        <w:rPr>
          <w:rStyle w:val="StyleUnderline"/>
          <w:rFonts w:cstheme="majorHAnsi"/>
        </w:rPr>
        <w:t xml:space="preserve"> </w:t>
      </w:r>
      <w:r w:rsidRPr="00870B13">
        <w:rPr>
          <w:rStyle w:val="Emphasis"/>
          <w:rFonts w:asciiTheme="majorHAnsi" w:hAnsiTheme="majorHAnsi" w:cstheme="majorHAnsi"/>
        </w:rPr>
        <w:t xml:space="preserve">clearly </w:t>
      </w:r>
      <w:r w:rsidRPr="00870B13">
        <w:rPr>
          <w:rStyle w:val="Emphasis"/>
          <w:rFonts w:asciiTheme="majorHAnsi" w:hAnsiTheme="majorHAnsi" w:cstheme="majorHAnsi"/>
          <w:highlight w:val="green"/>
        </w:rPr>
        <w:t>outweigh the</w:t>
      </w:r>
      <w:r w:rsidRPr="00870B13">
        <w:rPr>
          <w:rStyle w:val="Emphasis"/>
          <w:rFonts w:asciiTheme="majorHAnsi" w:hAnsiTheme="majorHAnsi" w:cstheme="majorHAnsi"/>
        </w:rPr>
        <w:t xml:space="preserve"> economic </w:t>
      </w:r>
      <w:r w:rsidRPr="00870B13">
        <w:rPr>
          <w:rStyle w:val="Emphasis"/>
          <w:rFonts w:asciiTheme="majorHAnsi" w:hAnsiTheme="majorHAnsi" w:cstheme="majorHAnsi"/>
          <w:highlight w:val="green"/>
        </w:rPr>
        <w:t>benefits</w:t>
      </w:r>
      <w:r w:rsidRPr="00490378">
        <w:rPr>
          <w:rFonts w:asciiTheme="majorHAnsi" w:hAnsiTheme="majorHAnsi" w:cstheme="majorHAnsi"/>
          <w:sz w:val="16"/>
        </w:rPr>
        <w:t xml:space="preserve">. </w:t>
      </w:r>
      <w:r w:rsidRPr="00870B13">
        <w:rPr>
          <w:rStyle w:val="StyleUnderline"/>
          <w:rFonts w:cstheme="majorHAnsi"/>
          <w:highlight w:val="green"/>
        </w:rPr>
        <w:t>Even</w:t>
      </w:r>
      <w:r w:rsidRPr="00870B13">
        <w:rPr>
          <w:rStyle w:val="StyleUnderline"/>
          <w:rFonts w:cstheme="majorHAnsi"/>
        </w:rPr>
        <w:t xml:space="preserve"> conquering an </w:t>
      </w:r>
      <w:r w:rsidRPr="00870B13">
        <w:rPr>
          <w:rStyle w:val="Emphasis"/>
          <w:rFonts w:asciiTheme="majorHAnsi" w:hAnsiTheme="majorHAnsi" w:cstheme="majorHAnsi"/>
          <w:highlight w:val="green"/>
        </w:rPr>
        <w:t>oil</w:t>
      </w:r>
      <w:r w:rsidRPr="00870B13">
        <w:rPr>
          <w:rStyle w:val="Emphasis"/>
          <w:rFonts w:asciiTheme="majorHAnsi" w:hAnsiTheme="majorHAnsi" w:cstheme="majorHAnsi"/>
        </w:rPr>
        <w:t>-rich country</w:t>
      </w:r>
      <w:r w:rsidRPr="00490378">
        <w:rPr>
          <w:rFonts w:asciiTheme="majorHAnsi" w:hAnsiTheme="majorHAnsi" w:cstheme="majorHAnsi"/>
          <w:sz w:val="16"/>
        </w:rPr>
        <w:t>—the sort of greedy acquisitiveness that Trump occasionally hints at—</w:t>
      </w:r>
      <w:r w:rsidRPr="00870B13">
        <w:rPr>
          <w:rStyle w:val="Emphasis"/>
          <w:rFonts w:asciiTheme="majorHAnsi" w:hAnsiTheme="majorHAnsi" w:cstheme="majorHAnsi"/>
          <w:highlight w:val="green"/>
        </w:rPr>
        <w:t>doesn’t look attractive</w:t>
      </w:r>
      <w:r w:rsidRPr="00870B13">
        <w:rPr>
          <w:rStyle w:val="StyleUnderline"/>
          <w:rFonts w:cstheme="majorHAnsi"/>
          <w:highlight w:val="green"/>
        </w:rPr>
        <w:t xml:space="preserve"> when there’s a </w:t>
      </w:r>
      <w:r w:rsidRPr="00870B13">
        <w:rPr>
          <w:rStyle w:val="Emphasis"/>
          <w:rFonts w:asciiTheme="majorHAnsi" w:hAnsiTheme="majorHAnsi" w:cstheme="majorHAnsi"/>
          <w:highlight w:val="green"/>
        </w:rPr>
        <w:t>vast glut on the market</w:t>
      </w:r>
      <w:r w:rsidRPr="00490378">
        <w:rPr>
          <w:rFonts w:asciiTheme="majorHAnsi" w:hAnsiTheme="majorHAnsi" w:cstheme="majorHAnsi"/>
          <w:sz w:val="16"/>
        </w:rPr>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870B13">
        <w:rPr>
          <w:rStyle w:val="Emphasis"/>
          <w:rFonts w:asciiTheme="majorHAnsi" w:hAnsiTheme="majorHAnsi" w:cstheme="majorHAnsi"/>
        </w:rPr>
        <w:t xml:space="preserve">On </w:t>
      </w:r>
      <w:r w:rsidRPr="00490378">
        <w:rPr>
          <w:rStyle w:val="Emphasis"/>
          <w:rFonts w:asciiTheme="majorHAnsi" w:hAnsiTheme="majorHAnsi" w:cstheme="majorHAnsi"/>
        </w:rPr>
        <w:t>balance</w:t>
      </w:r>
      <w:r w:rsidRPr="00490378">
        <w:rPr>
          <w:rFonts w:asciiTheme="majorHAnsi" w:hAnsiTheme="majorHAnsi" w:cstheme="majorHAnsi"/>
          <w:sz w:val="16"/>
        </w:rPr>
        <w:t xml:space="preserve">, however, </w:t>
      </w:r>
      <w:r w:rsidRPr="00490378">
        <w:rPr>
          <w:rStyle w:val="StyleUnderline"/>
          <w:rFonts w:cstheme="majorHAnsi"/>
        </w:rPr>
        <w:t>I do not think that</w:t>
      </w:r>
      <w:r w:rsidRPr="00870B13">
        <w:rPr>
          <w:rStyle w:val="StyleUnderline"/>
          <w:rFonts w:cstheme="majorHAnsi"/>
        </w:rPr>
        <w:t xml:space="preserve"> </w:t>
      </w:r>
      <w:r w:rsidRPr="00870B13">
        <w:rPr>
          <w:rStyle w:val="StyleUnderline"/>
          <w:rFonts w:cstheme="majorHAnsi"/>
          <w:highlight w:val="green"/>
        </w:rPr>
        <w:t>even</w:t>
      </w:r>
      <w:r w:rsidRPr="00490378">
        <w:rPr>
          <w:rFonts w:asciiTheme="majorHAnsi" w:hAnsiTheme="majorHAnsi" w:cstheme="majorHAnsi"/>
          <w:sz w:val="16"/>
        </w:rPr>
        <w:t xml:space="preserve"> the </w:t>
      </w:r>
      <w:r w:rsidRPr="00870B13">
        <w:rPr>
          <w:rStyle w:val="Emphasis"/>
          <w:rFonts w:asciiTheme="majorHAnsi" w:hAnsiTheme="majorHAnsi" w:cstheme="majorHAnsi"/>
          <w:highlight w:val="green"/>
        </w:rPr>
        <w:t>extraordinary economic conditions</w:t>
      </w:r>
      <w:r w:rsidRPr="00490378">
        <w:rPr>
          <w:rFonts w:asciiTheme="majorHAnsi" w:hAnsiTheme="majorHAnsi" w:cstheme="majorHAnsi"/>
          <w:sz w:val="16"/>
        </w:rPr>
        <w:t xml:space="preserve"> we are witnessing today are going to </w:t>
      </w:r>
      <w:r w:rsidRPr="00870B13">
        <w:rPr>
          <w:rStyle w:val="StyleUnderline"/>
          <w:rFonts w:cstheme="majorHAnsi"/>
          <w:highlight w:val="green"/>
        </w:rPr>
        <w:t xml:space="preserve">have </w:t>
      </w:r>
      <w:r w:rsidRPr="00870B13">
        <w:rPr>
          <w:rStyle w:val="Emphasis"/>
          <w:rFonts w:asciiTheme="majorHAnsi" w:hAnsiTheme="majorHAnsi" w:cstheme="majorHAnsi"/>
          <w:highlight w:val="green"/>
        </w:rPr>
        <w:t>much impact</w:t>
      </w:r>
      <w:r w:rsidRPr="00870B13">
        <w:rPr>
          <w:rStyle w:val="StyleUnderline"/>
          <w:rFonts w:cstheme="majorHAnsi"/>
          <w:highlight w:val="green"/>
        </w:rPr>
        <w:t xml:space="preserve"> on</w:t>
      </w:r>
      <w:r w:rsidRPr="00870B13">
        <w:rPr>
          <w:rStyle w:val="StyleUnderline"/>
          <w:rFonts w:cstheme="majorHAnsi"/>
        </w:rPr>
        <w:t xml:space="preserve"> the </w:t>
      </w:r>
      <w:r w:rsidRPr="00870B13">
        <w:rPr>
          <w:rStyle w:val="Emphasis"/>
          <w:rFonts w:asciiTheme="majorHAnsi" w:hAnsiTheme="majorHAnsi" w:cstheme="majorHAnsi"/>
        </w:rPr>
        <w:t xml:space="preserve">likelihood of </w:t>
      </w:r>
      <w:r w:rsidRPr="00870B13">
        <w:rPr>
          <w:rStyle w:val="Emphasis"/>
          <w:rFonts w:asciiTheme="majorHAnsi" w:hAnsiTheme="majorHAnsi" w:cstheme="majorHAnsi"/>
          <w:highlight w:val="green"/>
        </w:rPr>
        <w:t>war</w:t>
      </w:r>
      <w:r w:rsidRPr="00490378">
        <w:rPr>
          <w:rFonts w:asciiTheme="majorHAnsi" w:hAnsiTheme="majorHAnsi" w:cstheme="majorHAnsi"/>
          <w:sz w:val="16"/>
        </w:rPr>
        <w:t xml:space="preserve">. Why? First of all, </w:t>
      </w:r>
      <w:r w:rsidRPr="00870B13">
        <w:rPr>
          <w:rStyle w:val="StyleUnderline"/>
          <w:rFonts w:cstheme="majorHAnsi"/>
        </w:rPr>
        <w:t xml:space="preserve">if depressions </w:t>
      </w:r>
      <w:r w:rsidRPr="00870B13">
        <w:rPr>
          <w:rStyle w:val="Emphasis"/>
          <w:rFonts w:asciiTheme="majorHAnsi" w:hAnsiTheme="majorHAnsi" w:cstheme="majorHAnsi"/>
        </w:rPr>
        <w:t>were</w:t>
      </w:r>
      <w:r w:rsidRPr="00870B13">
        <w:rPr>
          <w:rStyle w:val="StyleUnderline"/>
          <w:rFonts w:cstheme="majorHAnsi"/>
        </w:rPr>
        <w:t xml:space="preserve"> a </w:t>
      </w:r>
      <w:r w:rsidRPr="00870B13">
        <w:rPr>
          <w:rStyle w:val="Emphasis"/>
          <w:rFonts w:asciiTheme="majorHAnsi" w:hAnsiTheme="majorHAnsi" w:cstheme="majorHAnsi"/>
        </w:rPr>
        <w:t>powerful cause of war</w:t>
      </w:r>
      <w:r w:rsidRPr="00870B13">
        <w:rPr>
          <w:rStyle w:val="StyleUnderline"/>
          <w:rFonts w:cstheme="majorHAnsi"/>
        </w:rPr>
        <w:t xml:space="preserve">, there would be a </w:t>
      </w:r>
      <w:r w:rsidRPr="00870B13">
        <w:rPr>
          <w:rStyle w:val="Emphasis"/>
          <w:rFonts w:asciiTheme="majorHAnsi" w:hAnsiTheme="majorHAnsi" w:cstheme="majorHAnsi"/>
        </w:rPr>
        <w:t>lot more</w:t>
      </w:r>
      <w:r w:rsidRPr="00870B13">
        <w:rPr>
          <w:rStyle w:val="StyleUnderline"/>
          <w:rFonts w:cstheme="majorHAnsi"/>
        </w:rPr>
        <w:t xml:space="preserve"> of the </w:t>
      </w:r>
      <w:r w:rsidRPr="00870B13">
        <w:rPr>
          <w:rStyle w:val="Emphasis"/>
          <w:rFonts w:asciiTheme="majorHAnsi" w:hAnsiTheme="majorHAnsi" w:cstheme="majorHAnsi"/>
        </w:rPr>
        <w:t>latter</w:t>
      </w:r>
      <w:r w:rsidRPr="00490378">
        <w:rPr>
          <w:rFonts w:asciiTheme="majorHAnsi" w:hAnsiTheme="majorHAnsi" w:cstheme="majorHAnsi"/>
          <w:sz w:val="16"/>
        </w:rPr>
        <w:t xml:space="preserve">. To take one example, </w:t>
      </w:r>
      <w:r w:rsidRPr="00870B13">
        <w:rPr>
          <w:rStyle w:val="StyleUnderline"/>
          <w:rFonts w:cstheme="majorHAnsi"/>
          <w:highlight w:val="green"/>
        </w:rPr>
        <w:t>the U</w:t>
      </w:r>
      <w:r w:rsidRPr="00490378">
        <w:rPr>
          <w:rFonts w:asciiTheme="majorHAnsi" w:hAnsiTheme="majorHAnsi" w:cstheme="majorHAnsi"/>
          <w:sz w:val="16"/>
        </w:rPr>
        <w:t xml:space="preserve">nited </w:t>
      </w:r>
      <w:r w:rsidRPr="00870B13">
        <w:rPr>
          <w:rStyle w:val="StyleUnderline"/>
          <w:rFonts w:cstheme="majorHAnsi"/>
          <w:highlight w:val="green"/>
        </w:rPr>
        <w:t>S</w:t>
      </w:r>
      <w:r w:rsidRPr="00490378">
        <w:rPr>
          <w:rFonts w:asciiTheme="majorHAnsi" w:hAnsiTheme="majorHAnsi" w:cstheme="majorHAnsi"/>
          <w:sz w:val="16"/>
        </w:rPr>
        <w:t xml:space="preserve">tates </w:t>
      </w:r>
      <w:r w:rsidRPr="00870B13">
        <w:rPr>
          <w:rStyle w:val="StyleUnderline"/>
          <w:rFonts w:cstheme="majorHAnsi"/>
          <w:highlight w:val="green"/>
        </w:rPr>
        <w:t xml:space="preserve">has suffered </w:t>
      </w:r>
      <w:r w:rsidRPr="00870B13">
        <w:rPr>
          <w:rStyle w:val="Emphasis"/>
          <w:rFonts w:asciiTheme="majorHAnsi" w:hAnsiTheme="majorHAnsi" w:cstheme="majorHAnsi"/>
          <w:highlight w:val="green"/>
        </w:rPr>
        <w:t>40</w:t>
      </w:r>
      <w:r w:rsidRPr="00870B13">
        <w:rPr>
          <w:rStyle w:val="Emphasis"/>
          <w:rFonts w:asciiTheme="majorHAnsi" w:hAnsiTheme="majorHAnsi" w:cstheme="majorHAnsi"/>
        </w:rPr>
        <w:t xml:space="preserve"> or more </w:t>
      </w:r>
      <w:r w:rsidRPr="00870B13">
        <w:rPr>
          <w:rStyle w:val="Emphasis"/>
          <w:rFonts w:asciiTheme="majorHAnsi" w:hAnsiTheme="majorHAnsi" w:cstheme="majorHAnsi"/>
          <w:highlight w:val="green"/>
        </w:rPr>
        <w:t>recessions</w:t>
      </w:r>
      <w:r w:rsidRPr="00870B13">
        <w:rPr>
          <w:rStyle w:val="StyleUnderline"/>
          <w:rFonts w:cstheme="majorHAnsi"/>
        </w:rPr>
        <w:t xml:space="preserve"> </w:t>
      </w:r>
      <w:r w:rsidRPr="00490378">
        <w:rPr>
          <w:rFonts w:asciiTheme="majorHAnsi" w:hAnsiTheme="majorHAnsi" w:cstheme="majorHAnsi"/>
          <w:sz w:val="16"/>
        </w:rPr>
        <w:t xml:space="preserve">since the country was founded, </w:t>
      </w:r>
      <w:r w:rsidRPr="00870B13">
        <w:rPr>
          <w:rStyle w:val="StyleUnderline"/>
          <w:rFonts w:cstheme="majorHAnsi"/>
          <w:highlight w:val="green"/>
        </w:rPr>
        <w:t>yet</w:t>
      </w:r>
      <w:r w:rsidRPr="00870B13">
        <w:rPr>
          <w:rStyle w:val="StyleUnderline"/>
          <w:rFonts w:cstheme="majorHAnsi"/>
        </w:rPr>
        <w:t xml:space="preserve"> it has </w:t>
      </w:r>
      <w:r w:rsidRPr="00870B13">
        <w:rPr>
          <w:rStyle w:val="StyleUnderline"/>
          <w:rFonts w:cstheme="majorHAnsi"/>
          <w:highlight w:val="green"/>
        </w:rPr>
        <w:t>fought</w:t>
      </w:r>
      <w:r w:rsidRPr="00870B13">
        <w:rPr>
          <w:rStyle w:val="StyleUnderline"/>
          <w:rFonts w:cstheme="majorHAnsi"/>
        </w:rPr>
        <w:t xml:space="preserve"> perhaps </w:t>
      </w:r>
      <w:r w:rsidRPr="00870B13">
        <w:rPr>
          <w:rStyle w:val="StyleUnderline"/>
          <w:rFonts w:cstheme="majorHAnsi"/>
          <w:highlight w:val="green"/>
        </w:rPr>
        <w:t>20</w:t>
      </w:r>
      <w:r w:rsidRPr="00870B13">
        <w:rPr>
          <w:rStyle w:val="StyleUnderline"/>
          <w:rFonts w:cstheme="majorHAnsi"/>
        </w:rPr>
        <w:t xml:space="preserve"> interstate </w:t>
      </w:r>
      <w:r w:rsidRPr="00870B13">
        <w:rPr>
          <w:rStyle w:val="StyleUnderline"/>
          <w:rFonts w:cstheme="majorHAnsi"/>
          <w:highlight w:val="green"/>
        </w:rPr>
        <w:t>wars</w:t>
      </w:r>
      <w:r w:rsidRPr="00870B13">
        <w:rPr>
          <w:rStyle w:val="StyleUnderline"/>
          <w:rFonts w:cstheme="majorHAnsi"/>
        </w:rPr>
        <w:t xml:space="preserve">, most of them </w:t>
      </w:r>
      <w:r w:rsidRPr="00870B13">
        <w:rPr>
          <w:rStyle w:val="Emphasis"/>
          <w:rFonts w:asciiTheme="majorHAnsi" w:hAnsiTheme="majorHAnsi" w:cstheme="majorHAnsi"/>
          <w:highlight w:val="green"/>
        </w:rPr>
        <w:t xml:space="preserve">unrelated to </w:t>
      </w:r>
      <w:r w:rsidRPr="00870B13">
        <w:rPr>
          <w:rStyle w:val="Emphasis"/>
          <w:rFonts w:asciiTheme="majorHAnsi" w:hAnsiTheme="majorHAnsi" w:cstheme="majorHAnsi"/>
        </w:rPr>
        <w:t xml:space="preserve">the state of </w:t>
      </w:r>
      <w:r w:rsidRPr="00870B13">
        <w:rPr>
          <w:rStyle w:val="Emphasis"/>
          <w:rFonts w:asciiTheme="majorHAnsi" w:hAnsiTheme="majorHAnsi" w:cstheme="majorHAnsi"/>
          <w:highlight w:val="green"/>
        </w:rPr>
        <w:t>the economy</w:t>
      </w:r>
      <w:r>
        <w:rPr>
          <w:rStyle w:val="Emphasis"/>
          <w:rFonts w:asciiTheme="majorHAnsi" w:hAnsiTheme="majorHAnsi" w:cstheme="majorHAnsi"/>
        </w:rPr>
        <w:t xml:space="preserve"> </w:t>
      </w:r>
      <w:r w:rsidRPr="00870B13">
        <w:rPr>
          <w:rStyle w:val="StyleUnderline"/>
          <w:rFonts w:cstheme="majorHAnsi"/>
        </w:rPr>
        <w:t>.</w:t>
      </w:r>
      <w:r w:rsidRPr="00490378">
        <w:rPr>
          <w:rFonts w:asciiTheme="majorHAnsi" w:hAnsiTheme="majorHAnsi" w:cstheme="majorHAnsi"/>
          <w:sz w:val="16"/>
        </w:rPr>
        <w:t xml:space="preserve"> To paraphrase the economist Paul Samuelson’s famous quip about the stock market, </w:t>
      </w:r>
      <w:r w:rsidRPr="00870B13">
        <w:rPr>
          <w:rStyle w:val="StyleUnderline"/>
          <w:rFonts w:cstheme="majorHAnsi"/>
        </w:rPr>
        <w:t xml:space="preserve">if recessions were a </w:t>
      </w:r>
      <w:r w:rsidRPr="00870B13">
        <w:rPr>
          <w:rStyle w:val="Emphasis"/>
          <w:rFonts w:asciiTheme="majorHAnsi" w:hAnsiTheme="majorHAnsi" w:cstheme="majorHAnsi"/>
        </w:rPr>
        <w:t>powerful cause of war,</w:t>
      </w:r>
      <w:r w:rsidRPr="00870B13">
        <w:rPr>
          <w:rStyle w:val="StyleUnderline"/>
          <w:rFonts w:cstheme="majorHAnsi"/>
        </w:rPr>
        <w:t xml:space="preserve"> they would have predicted “</w:t>
      </w:r>
      <w:r w:rsidRPr="00870B13">
        <w:rPr>
          <w:rStyle w:val="Emphasis"/>
          <w:rFonts w:asciiTheme="majorHAnsi" w:hAnsiTheme="majorHAnsi" w:cstheme="majorHAnsi"/>
        </w:rPr>
        <w:t>nine out of the last five</w:t>
      </w:r>
      <w:r w:rsidRPr="00870B13">
        <w:rPr>
          <w:rStyle w:val="StyleUnderline"/>
          <w:rFonts w:cstheme="majorHAnsi"/>
        </w:rPr>
        <w:t xml:space="preserve"> (or fewer).”</w:t>
      </w:r>
      <w:r w:rsidRPr="00870B13">
        <w:rPr>
          <w:rFonts w:asciiTheme="majorHAnsi" w:hAnsiTheme="majorHAnsi" w:cstheme="majorHAnsi"/>
          <w:u w:val="single"/>
        </w:rPr>
        <w:t xml:space="preserve"> </w:t>
      </w:r>
      <w:r w:rsidRPr="00490378">
        <w:rPr>
          <w:rFonts w:asciiTheme="majorHAnsi" w:hAnsiTheme="majorHAnsi" w:cstheme="majorHAnsi"/>
          <w:sz w:val="16"/>
        </w:rPr>
        <w:t xml:space="preserve">Second, </w:t>
      </w:r>
      <w:r w:rsidRPr="00870B13">
        <w:rPr>
          <w:rStyle w:val="StyleUnderline"/>
          <w:rFonts w:cstheme="majorHAnsi"/>
          <w:highlight w:val="green"/>
        </w:rPr>
        <w:t xml:space="preserve">states </w:t>
      </w:r>
      <w:r w:rsidRPr="00870B13">
        <w:rPr>
          <w:rStyle w:val="Emphasis"/>
          <w:rFonts w:asciiTheme="majorHAnsi" w:hAnsiTheme="majorHAnsi" w:cstheme="majorHAnsi"/>
          <w:highlight w:val="green"/>
        </w:rPr>
        <w:t>do not start wars</w:t>
      </w:r>
      <w:r w:rsidRPr="00870B13">
        <w:rPr>
          <w:rStyle w:val="StyleUnderline"/>
          <w:rFonts w:cstheme="majorHAnsi"/>
          <w:highlight w:val="green"/>
        </w:rPr>
        <w:t xml:space="preserve"> unless they believe they will win a </w:t>
      </w:r>
      <w:r w:rsidRPr="00870B13">
        <w:rPr>
          <w:rStyle w:val="Emphasis"/>
          <w:rFonts w:asciiTheme="majorHAnsi" w:hAnsiTheme="majorHAnsi" w:cstheme="majorHAnsi"/>
          <w:highlight w:val="green"/>
        </w:rPr>
        <w:t>quick</w:t>
      </w:r>
      <w:r w:rsidRPr="00870B13">
        <w:rPr>
          <w:rStyle w:val="StyleUnderline"/>
          <w:rFonts w:cstheme="majorHAnsi"/>
          <w:highlight w:val="green"/>
        </w:rPr>
        <w:t xml:space="preserve"> and</w:t>
      </w:r>
      <w:r w:rsidRPr="00490378">
        <w:rPr>
          <w:rFonts w:asciiTheme="majorHAnsi" w:hAnsiTheme="majorHAnsi" w:cstheme="majorHAnsi"/>
          <w:sz w:val="16"/>
        </w:rPr>
        <w:t xml:space="preserve"> relatively </w:t>
      </w:r>
      <w:r w:rsidRPr="00870B13">
        <w:rPr>
          <w:rStyle w:val="Emphasis"/>
          <w:rFonts w:asciiTheme="majorHAnsi" w:hAnsiTheme="majorHAnsi" w:cstheme="majorHAnsi"/>
          <w:highlight w:val="green"/>
        </w:rPr>
        <w:t>cheap victory</w:t>
      </w:r>
      <w:r w:rsidRPr="00490378">
        <w:rPr>
          <w:rFonts w:asciiTheme="majorHAnsi" w:hAnsiTheme="majorHAnsi" w:cstheme="majorHAnsi"/>
          <w:sz w:val="16"/>
        </w:rPr>
        <w:t xml:space="preserve">. As John Mearsheimer showed in his classic book Conventional Deterrence, </w:t>
      </w:r>
      <w:r w:rsidRPr="00870B13">
        <w:rPr>
          <w:rStyle w:val="StyleUnderline"/>
          <w:rFonts w:cstheme="majorHAnsi"/>
        </w:rPr>
        <w:t xml:space="preserve">national leaders </w:t>
      </w:r>
      <w:r w:rsidRPr="00870B13">
        <w:rPr>
          <w:rStyle w:val="Emphasis"/>
          <w:rFonts w:asciiTheme="majorHAnsi" w:hAnsiTheme="majorHAnsi" w:cstheme="majorHAnsi"/>
        </w:rPr>
        <w:t>avoid</w:t>
      </w:r>
      <w:r w:rsidRPr="00870B13">
        <w:rPr>
          <w:rStyle w:val="StyleUnderline"/>
          <w:rFonts w:cstheme="majorHAnsi"/>
        </w:rPr>
        <w:t xml:space="preserve"> war when they are convinced it will be </w:t>
      </w:r>
      <w:r w:rsidRPr="00870B13">
        <w:rPr>
          <w:rStyle w:val="Emphasis"/>
          <w:rFonts w:asciiTheme="majorHAnsi" w:hAnsiTheme="majorHAnsi" w:cstheme="majorHAnsi"/>
        </w:rPr>
        <w:t>long, bloody, costly</w:t>
      </w:r>
      <w:r w:rsidRPr="00870B13">
        <w:rPr>
          <w:rStyle w:val="StyleUnderline"/>
          <w:rFonts w:cstheme="majorHAnsi"/>
        </w:rPr>
        <w:t xml:space="preserve">, and </w:t>
      </w:r>
      <w:r w:rsidRPr="00870B13">
        <w:rPr>
          <w:rStyle w:val="Emphasis"/>
          <w:rFonts w:asciiTheme="majorHAnsi" w:hAnsiTheme="majorHAnsi" w:cstheme="majorHAnsi"/>
        </w:rPr>
        <w:t>uncertain</w:t>
      </w:r>
      <w:r w:rsidRPr="00490378">
        <w:rPr>
          <w:rFonts w:asciiTheme="majorHAnsi" w:hAnsiTheme="majorHAnsi" w:cstheme="majorHAnsi"/>
          <w:sz w:val="16"/>
        </w:rPr>
        <w:t xml:space="preserve">. To choose war, political leaders have to convince themselves they can either win a quick, cheap, and decisive victory or achieve some limited objective at low cost. </w:t>
      </w:r>
      <w:r w:rsidRPr="00870B13">
        <w:rPr>
          <w:rStyle w:val="Emphasis"/>
          <w:rFonts w:asciiTheme="majorHAnsi" w:hAnsiTheme="majorHAnsi" w:cstheme="majorHAnsi"/>
        </w:rPr>
        <w:t>Europe</w:t>
      </w:r>
      <w:r w:rsidRPr="00870B13">
        <w:rPr>
          <w:rStyle w:val="StyleUnderline"/>
          <w:rFonts w:cstheme="majorHAnsi"/>
        </w:rPr>
        <w:t xml:space="preserve"> went to war in </w:t>
      </w:r>
      <w:r w:rsidRPr="00870B13">
        <w:rPr>
          <w:rStyle w:val="Emphasis"/>
          <w:rFonts w:asciiTheme="majorHAnsi" w:hAnsiTheme="majorHAnsi" w:cstheme="majorHAnsi"/>
        </w:rPr>
        <w:t>1914</w:t>
      </w:r>
      <w:r w:rsidRPr="00490378">
        <w:rPr>
          <w:rFonts w:asciiTheme="majorHAnsi" w:hAnsiTheme="majorHAnsi" w:cstheme="majorHAnsi"/>
          <w:sz w:val="16"/>
        </w:rPr>
        <w:t xml:space="preserve"> </w:t>
      </w:r>
      <w:r w:rsidRPr="00870B13">
        <w:rPr>
          <w:rStyle w:val="StyleUnderline"/>
          <w:rFonts w:cstheme="majorHAnsi"/>
        </w:rPr>
        <w:t xml:space="preserve">with each side believing it would win a </w:t>
      </w:r>
      <w:r w:rsidRPr="00870B13">
        <w:rPr>
          <w:rStyle w:val="Emphasis"/>
          <w:rFonts w:asciiTheme="majorHAnsi" w:hAnsiTheme="majorHAnsi" w:cstheme="majorHAnsi"/>
        </w:rPr>
        <w:t>rapid and easy victory</w:t>
      </w:r>
      <w:r w:rsidRPr="00490378">
        <w:rPr>
          <w:rFonts w:asciiTheme="majorHAnsi" w:hAnsiTheme="majorHAnsi" w:cstheme="majorHAnsi"/>
          <w:sz w:val="16"/>
        </w:rPr>
        <w:t xml:space="preserve">, and Nazi Germany developed the strategy of blitzkrieg in order to subdue its foes as quickly and cheaply as possible. </w:t>
      </w:r>
      <w:r w:rsidRPr="00870B13">
        <w:rPr>
          <w:rStyle w:val="Emphasis"/>
          <w:rFonts w:asciiTheme="majorHAnsi" w:hAnsiTheme="majorHAnsi" w:cstheme="majorHAnsi"/>
        </w:rPr>
        <w:t>Iraq</w:t>
      </w:r>
      <w:r w:rsidRPr="00870B13">
        <w:rPr>
          <w:rStyle w:val="StyleUnderline"/>
          <w:rFonts w:cstheme="majorHAnsi"/>
        </w:rPr>
        <w:t xml:space="preserve"> attacked </w:t>
      </w:r>
      <w:r w:rsidRPr="00870B13">
        <w:rPr>
          <w:rStyle w:val="Emphasis"/>
          <w:rFonts w:asciiTheme="majorHAnsi" w:hAnsiTheme="majorHAnsi" w:cstheme="majorHAnsi"/>
        </w:rPr>
        <w:t>Iran</w:t>
      </w:r>
      <w:r w:rsidRPr="00870B13">
        <w:rPr>
          <w:rStyle w:val="StyleUnderline"/>
          <w:rFonts w:cstheme="majorHAnsi"/>
        </w:rPr>
        <w:t xml:space="preserve"> in 1980</w:t>
      </w:r>
      <w:r w:rsidRPr="00490378">
        <w:rPr>
          <w:rFonts w:asciiTheme="majorHAnsi" w:hAnsiTheme="majorHAnsi" w:cstheme="majorHAnsi"/>
          <w:sz w:val="16"/>
        </w:rPr>
        <w:t xml:space="preserve"> </w:t>
      </w:r>
      <w:r w:rsidRPr="00870B13">
        <w:rPr>
          <w:rStyle w:val="StyleUnderline"/>
          <w:rFonts w:cstheme="majorHAnsi"/>
        </w:rPr>
        <w:t xml:space="preserve">because Saddam believed the Islamic Republic was in </w:t>
      </w:r>
      <w:r w:rsidRPr="00870B13">
        <w:rPr>
          <w:rStyle w:val="Emphasis"/>
          <w:rFonts w:asciiTheme="majorHAnsi" w:hAnsiTheme="majorHAnsi" w:cstheme="majorHAnsi"/>
        </w:rPr>
        <w:t>disarray</w:t>
      </w:r>
      <w:r w:rsidRPr="00870B13">
        <w:rPr>
          <w:rStyle w:val="StyleUnderline"/>
          <w:rFonts w:cstheme="majorHAnsi"/>
        </w:rPr>
        <w:t xml:space="preserve"> and would be </w:t>
      </w:r>
      <w:r w:rsidRPr="00870B13">
        <w:rPr>
          <w:rStyle w:val="Emphasis"/>
          <w:rFonts w:asciiTheme="majorHAnsi" w:hAnsiTheme="majorHAnsi" w:cstheme="majorHAnsi"/>
        </w:rPr>
        <w:t>easy to defeat</w:t>
      </w:r>
      <w:r w:rsidRPr="00490378">
        <w:rPr>
          <w:rFonts w:asciiTheme="majorHAnsi" w:hAnsiTheme="majorHAnsi" w:cstheme="majorHAnsi"/>
          <w:sz w:val="16"/>
        </w:rPr>
        <w:t xml:space="preserve">, and George W. </w:t>
      </w:r>
      <w:r w:rsidRPr="00870B13">
        <w:rPr>
          <w:rStyle w:val="StyleUnderline"/>
          <w:rFonts w:cstheme="majorHAnsi"/>
        </w:rPr>
        <w:t xml:space="preserve">Bush </w:t>
      </w:r>
      <w:r w:rsidRPr="00870B13">
        <w:rPr>
          <w:rStyle w:val="Emphasis"/>
          <w:rFonts w:asciiTheme="majorHAnsi" w:hAnsiTheme="majorHAnsi" w:cstheme="majorHAnsi"/>
        </w:rPr>
        <w:t>invaded Iraq</w:t>
      </w:r>
      <w:r w:rsidRPr="00870B13">
        <w:rPr>
          <w:rStyle w:val="StyleUnderline"/>
          <w:rFonts w:cstheme="majorHAnsi"/>
        </w:rPr>
        <w:t xml:space="preserve"> in 2003 convinced the war would be </w:t>
      </w:r>
      <w:r w:rsidRPr="00870B13">
        <w:rPr>
          <w:rStyle w:val="Emphasis"/>
          <w:rFonts w:asciiTheme="majorHAnsi" w:hAnsiTheme="majorHAnsi" w:cstheme="majorHAnsi"/>
        </w:rPr>
        <w:t>short, successful</w:t>
      </w:r>
      <w:r w:rsidRPr="00870B13">
        <w:rPr>
          <w:rStyle w:val="StyleUnderline"/>
          <w:rFonts w:cstheme="majorHAnsi"/>
        </w:rPr>
        <w:t xml:space="preserve">, and </w:t>
      </w:r>
      <w:r w:rsidRPr="00870B13">
        <w:rPr>
          <w:rStyle w:val="Emphasis"/>
          <w:rFonts w:asciiTheme="majorHAnsi" w:hAnsiTheme="majorHAnsi" w:cstheme="majorHAnsi"/>
        </w:rPr>
        <w:t>pay for itself.</w:t>
      </w:r>
      <w:r w:rsidRPr="00870B13">
        <w:rPr>
          <w:rFonts w:asciiTheme="majorHAnsi" w:hAnsiTheme="majorHAnsi" w:cstheme="majorHAnsi"/>
          <w:b/>
          <w:iCs/>
          <w:u w:val="single"/>
          <w:bdr w:val="single" w:sz="8" w:space="0" w:color="auto"/>
        </w:rPr>
        <w:t xml:space="preserve"> </w:t>
      </w:r>
      <w:r w:rsidRPr="00870B13">
        <w:rPr>
          <w:rStyle w:val="StyleUnderline"/>
          <w:rFonts w:cstheme="majorHAnsi"/>
        </w:rPr>
        <w:t xml:space="preserve">The fact that each of these leaders </w:t>
      </w:r>
      <w:r w:rsidRPr="00870B13">
        <w:rPr>
          <w:rStyle w:val="Emphasis"/>
          <w:rFonts w:asciiTheme="majorHAnsi" w:hAnsiTheme="majorHAnsi" w:cstheme="majorHAnsi"/>
        </w:rPr>
        <w:t>miscalculated badly</w:t>
      </w:r>
      <w:r w:rsidRPr="00870B13">
        <w:rPr>
          <w:rStyle w:val="StyleUnderline"/>
          <w:rFonts w:cstheme="majorHAnsi"/>
        </w:rPr>
        <w:t xml:space="preserve"> does not alter the </w:t>
      </w:r>
      <w:r w:rsidRPr="00870B13">
        <w:rPr>
          <w:rStyle w:val="Emphasis"/>
          <w:rFonts w:asciiTheme="majorHAnsi" w:hAnsiTheme="majorHAnsi" w:cstheme="majorHAnsi"/>
        </w:rPr>
        <w:t>main point</w:t>
      </w:r>
      <w:r w:rsidRPr="00870B13">
        <w:rPr>
          <w:rStyle w:val="StyleUnderline"/>
          <w:rFonts w:cstheme="majorHAnsi"/>
        </w:rPr>
        <w:t xml:space="preserve">: </w:t>
      </w:r>
      <w:r w:rsidRPr="00870B13">
        <w:rPr>
          <w:rStyle w:val="Emphasis"/>
          <w:rFonts w:asciiTheme="majorHAnsi" w:hAnsiTheme="majorHAnsi" w:cstheme="majorHAnsi"/>
        </w:rPr>
        <w:t>No matter</w:t>
      </w:r>
      <w:r w:rsidRPr="00870B13">
        <w:rPr>
          <w:rStyle w:val="StyleUnderline"/>
          <w:rFonts w:cstheme="majorHAnsi"/>
        </w:rPr>
        <w:t xml:space="preserve"> what a country’s </w:t>
      </w:r>
      <w:r w:rsidRPr="00870B13">
        <w:rPr>
          <w:rStyle w:val="Emphasis"/>
          <w:rFonts w:asciiTheme="majorHAnsi" w:hAnsiTheme="majorHAnsi" w:cstheme="majorHAnsi"/>
        </w:rPr>
        <w:t>economic condition</w:t>
      </w:r>
      <w:r w:rsidRPr="00870B13">
        <w:rPr>
          <w:rStyle w:val="StyleUnderline"/>
          <w:rFonts w:cstheme="majorHAnsi"/>
        </w:rPr>
        <w:t xml:space="preserve"> might be, its leaders </w:t>
      </w:r>
      <w:r w:rsidRPr="00870B13">
        <w:rPr>
          <w:rStyle w:val="Emphasis"/>
          <w:rFonts w:asciiTheme="majorHAnsi" w:hAnsiTheme="majorHAnsi" w:cstheme="majorHAnsi"/>
        </w:rPr>
        <w:t>will not go to war</w:t>
      </w:r>
      <w:r w:rsidRPr="00870B13">
        <w:rPr>
          <w:rStyle w:val="StyleUnderline"/>
          <w:rFonts w:cstheme="majorHAnsi"/>
        </w:rPr>
        <w:t xml:space="preserve"> unless they think they can do so </w:t>
      </w:r>
      <w:r w:rsidRPr="00870B13">
        <w:rPr>
          <w:rStyle w:val="Emphasis"/>
          <w:rFonts w:asciiTheme="majorHAnsi" w:hAnsiTheme="majorHAnsi" w:cstheme="majorHAnsi"/>
        </w:rPr>
        <w:t>quickly, cheaply</w:t>
      </w:r>
      <w:r w:rsidRPr="00870B13">
        <w:rPr>
          <w:rStyle w:val="StyleUnderline"/>
          <w:rFonts w:cstheme="majorHAnsi"/>
        </w:rPr>
        <w:t xml:space="preserve">, and with a </w:t>
      </w:r>
      <w:r w:rsidRPr="00870B13">
        <w:rPr>
          <w:rStyle w:val="Emphasis"/>
          <w:rFonts w:asciiTheme="majorHAnsi" w:hAnsiTheme="majorHAnsi" w:cstheme="majorHAnsi"/>
        </w:rPr>
        <w:t xml:space="preserve">reasonable probability of success. </w:t>
      </w:r>
      <w:r w:rsidRPr="00490378">
        <w:rPr>
          <w:rFonts w:asciiTheme="majorHAnsi" w:hAnsiTheme="majorHAnsi" w:cstheme="majorHAnsi"/>
          <w:sz w:val="16"/>
        </w:rPr>
        <w:t xml:space="preserve">Third, and most important, </w:t>
      </w:r>
      <w:r w:rsidRPr="00870B13">
        <w:rPr>
          <w:rStyle w:val="StyleUnderline"/>
          <w:rFonts w:cstheme="majorHAnsi"/>
          <w:highlight w:val="green"/>
        </w:rPr>
        <w:t>the</w:t>
      </w:r>
      <w:r w:rsidRPr="00870B13">
        <w:rPr>
          <w:rStyle w:val="StyleUnderline"/>
          <w:rFonts w:cstheme="majorHAnsi"/>
        </w:rPr>
        <w:t xml:space="preserve"> primary </w:t>
      </w:r>
      <w:r w:rsidRPr="00870B13">
        <w:rPr>
          <w:rStyle w:val="Emphasis"/>
          <w:rFonts w:asciiTheme="majorHAnsi" w:hAnsiTheme="majorHAnsi" w:cstheme="majorHAnsi"/>
          <w:highlight w:val="green"/>
        </w:rPr>
        <w:t>motivation</w:t>
      </w:r>
      <w:r w:rsidRPr="00870B13">
        <w:rPr>
          <w:rStyle w:val="StyleUnderline"/>
          <w:rFonts w:cstheme="majorHAnsi"/>
          <w:highlight w:val="green"/>
        </w:rPr>
        <w:t xml:space="preserve"> for</w:t>
      </w:r>
      <w:r w:rsidRPr="00870B13">
        <w:rPr>
          <w:rStyle w:val="StyleUnderline"/>
          <w:rFonts w:cstheme="majorHAnsi"/>
        </w:rPr>
        <w:t xml:space="preserve"> most </w:t>
      </w:r>
      <w:r w:rsidRPr="00870B13">
        <w:rPr>
          <w:rStyle w:val="StyleUnderline"/>
          <w:rFonts w:cstheme="majorHAnsi"/>
          <w:highlight w:val="green"/>
        </w:rPr>
        <w:t>wars is</w:t>
      </w:r>
      <w:r w:rsidRPr="00870B13">
        <w:rPr>
          <w:rStyle w:val="StyleUnderline"/>
          <w:rFonts w:cstheme="majorHAnsi"/>
        </w:rPr>
        <w:t xml:space="preserve"> the desire for </w:t>
      </w:r>
      <w:r w:rsidRPr="00870B13">
        <w:rPr>
          <w:rStyle w:val="Emphasis"/>
          <w:rFonts w:asciiTheme="majorHAnsi" w:hAnsiTheme="majorHAnsi" w:cstheme="majorHAnsi"/>
          <w:highlight w:val="green"/>
        </w:rPr>
        <w:t>security</w:t>
      </w:r>
      <w:r w:rsidRPr="00870B13">
        <w:rPr>
          <w:rStyle w:val="StyleUnderline"/>
          <w:rFonts w:cstheme="majorHAnsi"/>
        </w:rPr>
        <w:t>,</w:t>
      </w:r>
      <w:r w:rsidRPr="00490378">
        <w:rPr>
          <w:rFonts w:asciiTheme="majorHAnsi" w:hAnsiTheme="majorHAnsi" w:cstheme="majorHAnsi"/>
          <w:sz w:val="16"/>
        </w:rPr>
        <w:t xml:space="preserve"> </w:t>
      </w:r>
      <w:r w:rsidRPr="00870B13">
        <w:rPr>
          <w:rStyle w:val="StyleUnderline"/>
          <w:rFonts w:cstheme="majorHAnsi"/>
          <w:highlight w:val="green"/>
        </w:rPr>
        <w:t xml:space="preserve">not </w:t>
      </w:r>
      <w:r w:rsidRPr="00870B13">
        <w:rPr>
          <w:rStyle w:val="Emphasis"/>
          <w:rFonts w:asciiTheme="majorHAnsi" w:hAnsiTheme="majorHAnsi" w:cstheme="majorHAnsi"/>
          <w:highlight w:val="green"/>
        </w:rPr>
        <w:t>economic gain</w:t>
      </w:r>
      <w:r w:rsidRPr="00490378">
        <w:rPr>
          <w:rFonts w:asciiTheme="majorHAnsi" w:hAnsiTheme="majorHAnsi" w:cstheme="majorHAnsi"/>
          <w:sz w:val="16"/>
        </w:rPr>
        <w:t>. For this reason, 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 The historian A.J.P. Taylor once observed that “</w:t>
      </w:r>
      <w:r w:rsidRPr="00870B13">
        <w:rPr>
          <w:rStyle w:val="Emphasis"/>
          <w:rFonts w:asciiTheme="majorHAnsi" w:hAnsiTheme="majorHAnsi" w:cstheme="majorHAnsi"/>
        </w:rPr>
        <w:t>every war</w:t>
      </w:r>
      <w:r w:rsidRPr="00870B13">
        <w:rPr>
          <w:rStyle w:val="StyleUnderline"/>
          <w:rFonts w:cstheme="majorHAnsi"/>
        </w:rPr>
        <w:t xml:space="preserve"> between </w:t>
      </w:r>
      <w:r w:rsidRPr="00870B13">
        <w:rPr>
          <w:rStyle w:val="Emphasis"/>
          <w:rFonts w:asciiTheme="majorHAnsi" w:hAnsiTheme="majorHAnsi" w:cstheme="majorHAnsi"/>
        </w:rPr>
        <w:t>Great Powers</w:t>
      </w:r>
      <w:r w:rsidRPr="00490378">
        <w:rPr>
          <w:rFonts w:asciiTheme="majorHAnsi" w:hAnsiTheme="majorHAnsi" w:cstheme="majorHAnsi"/>
          <w:sz w:val="16"/>
        </w:rPr>
        <w:t xml:space="preserve"> [between 1848 and 1918] … </w:t>
      </w:r>
      <w:r w:rsidRPr="00870B13">
        <w:rPr>
          <w:rStyle w:val="StyleUnderline"/>
          <w:rFonts w:cstheme="majorHAnsi"/>
        </w:rPr>
        <w:t xml:space="preserve">started as a </w:t>
      </w:r>
      <w:r w:rsidRPr="00870B13">
        <w:rPr>
          <w:rStyle w:val="Emphasis"/>
          <w:rFonts w:asciiTheme="majorHAnsi" w:hAnsiTheme="majorHAnsi" w:cstheme="majorHAnsi"/>
        </w:rPr>
        <w:t>preventive</w:t>
      </w:r>
      <w:r w:rsidRPr="00870B13">
        <w:rPr>
          <w:rStyle w:val="StyleUnderline"/>
          <w:rFonts w:cstheme="majorHAnsi"/>
        </w:rPr>
        <w:t xml:space="preserve"> war, not as a </w:t>
      </w:r>
      <w:r w:rsidRPr="00870B13">
        <w:rPr>
          <w:rStyle w:val="Emphasis"/>
          <w:rFonts w:asciiTheme="majorHAnsi" w:hAnsiTheme="majorHAnsi" w:cstheme="majorHAnsi"/>
        </w:rPr>
        <w:t>war of conquest</w:t>
      </w:r>
      <w:r w:rsidRPr="00490378">
        <w:rPr>
          <w:rFonts w:asciiTheme="majorHAnsi" w:hAnsiTheme="majorHAnsi" w:cstheme="majorHAnsi"/>
          <w:sz w:val="16"/>
        </w:rPr>
        <w:t xml:space="preserve">,” and </w:t>
      </w:r>
      <w:r w:rsidRPr="00870B13">
        <w:rPr>
          <w:rStyle w:val="StyleUnderline"/>
          <w:rFonts w:cstheme="majorHAnsi"/>
        </w:rPr>
        <w:t xml:space="preserve">that </w:t>
      </w:r>
      <w:r w:rsidRPr="00870B13">
        <w:rPr>
          <w:rStyle w:val="Emphasis"/>
          <w:rFonts w:asciiTheme="majorHAnsi" w:hAnsiTheme="majorHAnsi" w:cstheme="majorHAnsi"/>
        </w:rPr>
        <w:t>remains true</w:t>
      </w:r>
      <w:r w:rsidRPr="00490378">
        <w:rPr>
          <w:rFonts w:asciiTheme="majorHAnsi" w:hAnsiTheme="majorHAnsi" w:cstheme="majorHAnsi"/>
          <w:sz w:val="16"/>
        </w:rPr>
        <w:t xml:space="preserve"> of most wars fought since then. The bottom line: </w:t>
      </w:r>
      <w:r w:rsidRPr="00870B13">
        <w:rPr>
          <w:rStyle w:val="Emphasis"/>
          <w:rFonts w:asciiTheme="majorHAnsi" w:hAnsiTheme="majorHAnsi" w:cstheme="majorHAnsi"/>
          <w:highlight w:val="green"/>
        </w:rPr>
        <w:t>Economic conditions</w:t>
      </w:r>
      <w:r w:rsidRPr="00490378">
        <w:rPr>
          <w:rFonts w:asciiTheme="majorHAnsi" w:hAnsiTheme="majorHAnsi" w:cstheme="majorHAnsi"/>
          <w:sz w:val="16"/>
        </w:rPr>
        <w:t xml:space="preserve"> (i.e., a depression) may affect the broader political environment in which decisions for war or peace are made, but they </w:t>
      </w:r>
      <w:r w:rsidRPr="00870B13">
        <w:rPr>
          <w:rStyle w:val="StyleUnderline"/>
          <w:rFonts w:cstheme="majorHAnsi"/>
          <w:highlight w:val="green"/>
        </w:rPr>
        <w:t>are</w:t>
      </w:r>
      <w:r w:rsidRPr="00870B13">
        <w:rPr>
          <w:rStyle w:val="StyleUnderline"/>
          <w:rFonts w:cstheme="majorHAnsi"/>
        </w:rPr>
        <w:t xml:space="preserve"> only </w:t>
      </w:r>
      <w:r w:rsidRPr="00870B13">
        <w:rPr>
          <w:rStyle w:val="Emphasis"/>
          <w:rFonts w:asciiTheme="majorHAnsi" w:hAnsiTheme="majorHAnsi" w:cstheme="majorHAnsi"/>
          <w:highlight w:val="green"/>
        </w:rPr>
        <w:t>one factor among many</w:t>
      </w:r>
      <w:r w:rsidRPr="00870B13">
        <w:rPr>
          <w:rStyle w:val="StyleUnderline"/>
          <w:rFonts w:cstheme="majorHAnsi"/>
          <w:highlight w:val="green"/>
        </w:rPr>
        <w:t xml:space="preserve"> and </w:t>
      </w:r>
      <w:r w:rsidRPr="00870B13">
        <w:rPr>
          <w:rStyle w:val="Emphasis"/>
          <w:rFonts w:asciiTheme="majorHAnsi" w:hAnsiTheme="majorHAnsi" w:cstheme="majorHAnsi"/>
          <w:highlight w:val="green"/>
        </w:rPr>
        <w:t>rarely</w:t>
      </w:r>
      <w:r w:rsidRPr="00870B13">
        <w:rPr>
          <w:rStyle w:val="StyleUnderline"/>
          <w:rFonts w:cstheme="majorHAnsi"/>
          <w:highlight w:val="green"/>
        </w:rPr>
        <w:t xml:space="preserve"> the most significant</w:t>
      </w:r>
      <w:r w:rsidRPr="00490378">
        <w:rPr>
          <w:rFonts w:asciiTheme="majorHAnsi" w:hAnsiTheme="majorHAnsi" w:cstheme="majorHAnsi"/>
          <w:sz w:val="16"/>
        </w:rPr>
        <w:t>. Even if the COVID-19 pandemic has large, lasting, and negative effects on the world economy—as seems quite likely—it is not likely to affect the probability of war very much, especially in the short term. To be sure, I can’t rule out another powerful cause of war—stupidity—especially when it is so much in evidence in some quarters these days. So there is no guarantee that we won’t see misguided leaders stumbling into another foolish bloodletting. But given that it’s hard to find any rays of sunshine at this particular moment in history, I’m going to hope I’m right about this one.</w:t>
      </w:r>
    </w:p>
    <w:p w14:paraId="39F071E2" w14:textId="77777777" w:rsidR="004F0D8B" w:rsidRPr="00854FDB" w:rsidRDefault="004F0D8B" w:rsidP="004F0D8B">
      <w:pPr>
        <w:pStyle w:val="Heading4"/>
      </w:pPr>
      <w:r>
        <w:t>Growth means extinction:</w:t>
      </w:r>
    </w:p>
    <w:p w14:paraId="584DAD1D" w14:textId="77777777" w:rsidR="004F0D8B" w:rsidRPr="00870B13" w:rsidRDefault="004F0D8B" w:rsidP="004F0D8B">
      <w:pPr>
        <w:pStyle w:val="Heading4"/>
        <w:rPr>
          <w:rFonts w:asciiTheme="majorHAnsi" w:hAnsiTheme="majorHAnsi" w:cstheme="majorHAnsi"/>
        </w:rPr>
      </w:pPr>
      <w:r>
        <w:rPr>
          <w:rFonts w:asciiTheme="majorHAnsi" w:hAnsiTheme="majorHAnsi" w:cstheme="majorHAnsi"/>
        </w:rPr>
        <w:t xml:space="preserve">Warming – </w:t>
      </w:r>
      <w:r w:rsidRPr="00870B13">
        <w:rPr>
          <w:rFonts w:asciiTheme="majorHAnsi" w:hAnsiTheme="majorHAnsi" w:cstheme="majorHAnsi"/>
        </w:rPr>
        <w:t xml:space="preserve">Growth causes </w:t>
      </w:r>
      <w:r w:rsidRPr="00870B13">
        <w:rPr>
          <w:rFonts w:asciiTheme="majorHAnsi" w:hAnsiTheme="majorHAnsi" w:cstheme="majorHAnsi"/>
          <w:u w:val="single"/>
        </w:rPr>
        <w:t>converging ecological crises</w:t>
      </w:r>
      <w:r w:rsidRPr="00870B13">
        <w:rPr>
          <w:rFonts w:asciiTheme="majorHAnsi" w:hAnsiTheme="majorHAnsi" w:cstheme="majorHAnsi"/>
        </w:rPr>
        <w:t xml:space="preserve"> that culminate in </w:t>
      </w:r>
      <w:r w:rsidRPr="00870B13">
        <w:rPr>
          <w:rFonts w:asciiTheme="majorHAnsi" w:hAnsiTheme="majorHAnsi" w:cstheme="majorHAnsi"/>
          <w:u w:val="single"/>
        </w:rPr>
        <w:t>extinction</w:t>
      </w:r>
      <w:r w:rsidRPr="00870B13">
        <w:rPr>
          <w:rFonts w:asciiTheme="majorHAnsi" w:hAnsiTheme="majorHAnsi" w:cstheme="majorHAnsi"/>
        </w:rPr>
        <w:t xml:space="preserve"> </w:t>
      </w:r>
    </w:p>
    <w:p w14:paraId="36F70C59" w14:textId="77777777" w:rsidR="004F0D8B" w:rsidRPr="00870B13" w:rsidRDefault="004F0D8B" w:rsidP="004F0D8B">
      <w:pPr>
        <w:rPr>
          <w:rFonts w:asciiTheme="majorHAnsi" w:hAnsiTheme="majorHAnsi" w:cstheme="majorHAnsi"/>
        </w:rPr>
      </w:pPr>
      <w:r w:rsidRPr="00870B13">
        <w:rPr>
          <w:rStyle w:val="Style13ptBold"/>
          <w:rFonts w:asciiTheme="majorHAnsi" w:hAnsiTheme="majorHAnsi" w:cstheme="majorHAnsi"/>
        </w:rPr>
        <w:t xml:space="preserve">Williams ‘19 </w:t>
      </w:r>
      <w:r w:rsidRPr="00870B13">
        <w:rPr>
          <w:rFonts w:asciiTheme="majorHAnsi" w:hAnsiTheme="majorHAnsi" w:cstheme="majorHAnsi"/>
          <w:sz w:val="16"/>
        </w:rPr>
        <w:t xml:space="preserve">(Casey Williams; freelance writer covering climate, environment, and labor politics, citing Ingrid Visseren-Hamakers, associate professor of environmental science and policy at George Mason University and a coordinating lead author of the IPBES report; 5/16/19; "The “Great Dying” Has Begun. Only Transforming the Economy Can Stop It."; </w:t>
      </w:r>
      <w:r w:rsidRPr="00870B13">
        <w:rPr>
          <w:rFonts w:asciiTheme="majorHAnsi" w:hAnsiTheme="majorHAnsi" w:cstheme="majorHAnsi"/>
          <w:i/>
          <w:sz w:val="16"/>
        </w:rPr>
        <w:t>Medium</w:t>
      </w:r>
      <w:r w:rsidRPr="00870B13">
        <w:rPr>
          <w:rFonts w:asciiTheme="majorHAnsi" w:hAnsiTheme="majorHAnsi" w:cstheme="majorHAnsi"/>
          <w:sz w:val="16"/>
        </w:rPr>
        <w:t>; https://onezero.medium.com/the-great-dying-has-begun-only-transforming-the-economy-can-stop-it-4eadd8f7ccf8)</w:t>
      </w:r>
    </w:p>
    <w:p w14:paraId="3EA191DE" w14:textId="77777777" w:rsidR="004F0D8B" w:rsidRPr="00870B13" w:rsidRDefault="004F0D8B" w:rsidP="004F0D8B">
      <w:pPr>
        <w:rPr>
          <w:rFonts w:asciiTheme="majorHAnsi" w:hAnsiTheme="majorHAnsi" w:cstheme="majorHAnsi"/>
          <w:sz w:val="16"/>
        </w:rPr>
      </w:pPr>
      <w:r w:rsidRPr="00870B13">
        <w:rPr>
          <w:rFonts w:asciiTheme="majorHAnsi" w:hAnsiTheme="majorHAnsi" w:cstheme="majorHAnsi"/>
          <w:sz w:val="16"/>
        </w:rPr>
        <w:t xml:space="preserve">Extinction has threatened Earth’s plant and animal life several times over the planet’s multibillion-year history. </w:t>
      </w:r>
      <w:r w:rsidRPr="00870B13">
        <w:rPr>
          <w:rStyle w:val="StyleUnderline"/>
          <w:rFonts w:asciiTheme="majorHAnsi" w:hAnsiTheme="majorHAnsi" w:cstheme="majorHAnsi"/>
        </w:rPr>
        <w:t>During</w:t>
      </w:r>
      <w:r w:rsidRPr="00870B13">
        <w:rPr>
          <w:rFonts w:asciiTheme="majorHAnsi" w:hAnsiTheme="majorHAnsi" w:cstheme="majorHAnsi"/>
          <w:sz w:val="16"/>
        </w:rPr>
        <w:t xml:space="preserve"> the mass extinction event called </w:t>
      </w:r>
      <w:r w:rsidRPr="00870B13">
        <w:rPr>
          <w:rStyle w:val="StyleUnderline"/>
          <w:rFonts w:asciiTheme="majorHAnsi" w:hAnsiTheme="majorHAnsi" w:cstheme="majorHAnsi"/>
        </w:rPr>
        <w:t>the “</w:t>
      </w:r>
      <w:r w:rsidRPr="00870B13">
        <w:rPr>
          <w:rStyle w:val="Emphasis"/>
          <w:rFonts w:asciiTheme="majorHAnsi" w:hAnsiTheme="majorHAnsi" w:cstheme="majorHAnsi"/>
        </w:rPr>
        <w:t>Great Dying</w:t>
      </w:r>
      <w:r w:rsidRPr="00870B13">
        <w:rPr>
          <w:rStyle w:val="StyleUnderline"/>
          <w:rFonts w:asciiTheme="majorHAnsi" w:hAnsiTheme="majorHAnsi" w:cstheme="majorHAnsi"/>
        </w:rPr>
        <w:t>,”</w:t>
      </w:r>
      <w:r w:rsidRPr="00870B13">
        <w:rPr>
          <w:rFonts w:asciiTheme="majorHAnsi" w:hAnsiTheme="majorHAnsi" w:cstheme="majorHAnsi"/>
          <w:sz w:val="16"/>
        </w:rPr>
        <w:t xml:space="preserve"> around 250 million years ago, </w:t>
      </w:r>
      <w:r w:rsidRPr="00870B13">
        <w:rPr>
          <w:rStyle w:val="Emphasis"/>
          <w:rFonts w:asciiTheme="majorHAnsi" w:hAnsiTheme="majorHAnsi" w:cstheme="majorHAnsi"/>
        </w:rPr>
        <w:t>96%</w:t>
      </w:r>
      <w:r w:rsidRPr="00870B13">
        <w:rPr>
          <w:rFonts w:asciiTheme="majorHAnsi" w:hAnsiTheme="majorHAnsi" w:cstheme="majorHAnsi"/>
          <w:sz w:val="16"/>
        </w:rPr>
        <w:t xml:space="preserve"> </w:t>
      </w:r>
      <w:r w:rsidRPr="00870B13">
        <w:rPr>
          <w:rStyle w:val="StyleUnderline"/>
          <w:rFonts w:asciiTheme="majorHAnsi" w:hAnsiTheme="majorHAnsi" w:cstheme="majorHAnsi"/>
        </w:rPr>
        <w:t>of</w:t>
      </w:r>
      <w:r w:rsidRPr="00870B13">
        <w:rPr>
          <w:rFonts w:asciiTheme="majorHAnsi" w:hAnsiTheme="majorHAnsi" w:cstheme="majorHAnsi"/>
          <w:sz w:val="16"/>
        </w:rPr>
        <w:t xml:space="preserve"> all marine </w:t>
      </w:r>
      <w:r w:rsidRPr="00870B13">
        <w:rPr>
          <w:rStyle w:val="StyleUnderline"/>
          <w:rFonts w:asciiTheme="majorHAnsi" w:hAnsiTheme="majorHAnsi" w:cstheme="majorHAnsi"/>
        </w:rPr>
        <w:t xml:space="preserve">species </w:t>
      </w:r>
      <w:r w:rsidRPr="00870B13">
        <w:rPr>
          <w:rStyle w:val="Emphasis"/>
          <w:rFonts w:asciiTheme="majorHAnsi" w:hAnsiTheme="majorHAnsi" w:cstheme="majorHAnsi"/>
        </w:rPr>
        <w:t>died out</w:t>
      </w:r>
      <w:r w:rsidRPr="00870B13">
        <w:rPr>
          <w:rFonts w:asciiTheme="majorHAnsi" w:hAnsiTheme="majorHAnsi" w:cstheme="majorHAnsi"/>
          <w:sz w:val="16"/>
        </w:rPr>
        <w:t xml:space="preserve"> – gone forever. </w:t>
      </w:r>
      <w:r w:rsidRPr="00870B13">
        <w:rPr>
          <w:rStyle w:val="StyleUnderline"/>
          <w:rFonts w:asciiTheme="majorHAnsi" w:hAnsiTheme="majorHAnsi" w:cstheme="majorHAnsi"/>
          <w:highlight w:val="green"/>
        </w:rPr>
        <w:t>Life is</w:t>
      </w:r>
      <w:r w:rsidRPr="00870B13">
        <w:rPr>
          <w:rStyle w:val="StyleUnderline"/>
          <w:rFonts w:asciiTheme="majorHAnsi" w:hAnsiTheme="majorHAnsi" w:cstheme="majorHAnsi"/>
        </w:rPr>
        <w:t xml:space="preserve"> </w:t>
      </w:r>
      <w:r w:rsidRPr="00870B13">
        <w:rPr>
          <w:rStyle w:val="Emphasis"/>
          <w:rFonts w:asciiTheme="majorHAnsi" w:hAnsiTheme="majorHAnsi" w:cstheme="majorHAnsi"/>
        </w:rPr>
        <w:t>once again</w:t>
      </w:r>
      <w:r w:rsidRPr="00870B13">
        <w:rPr>
          <w:rStyle w:val="StyleUnderline"/>
          <w:rFonts w:asciiTheme="majorHAnsi" w:hAnsiTheme="majorHAnsi" w:cstheme="majorHAnsi"/>
        </w:rPr>
        <w:t xml:space="preserve"> </w:t>
      </w:r>
      <w:r w:rsidRPr="00870B13">
        <w:rPr>
          <w:rStyle w:val="StyleUnderline"/>
          <w:rFonts w:asciiTheme="majorHAnsi" w:hAnsiTheme="majorHAnsi" w:cstheme="majorHAnsi"/>
          <w:highlight w:val="green"/>
        </w:rPr>
        <w:t xml:space="preserve">headed for </w:t>
      </w:r>
      <w:r w:rsidRPr="00870B13">
        <w:rPr>
          <w:rStyle w:val="Emphasis"/>
          <w:rFonts w:asciiTheme="majorHAnsi" w:hAnsiTheme="majorHAnsi" w:cstheme="majorHAnsi"/>
          <w:highlight w:val="green"/>
        </w:rPr>
        <w:t>total collapse</w:t>
      </w:r>
      <w:r w:rsidRPr="00870B13">
        <w:rPr>
          <w:rFonts w:asciiTheme="majorHAnsi" w:hAnsiTheme="majorHAnsi" w:cstheme="majorHAnsi"/>
          <w:sz w:val="16"/>
        </w:rPr>
        <w:t xml:space="preserve">. While coverage of last week’s major Intergovernmental Science-Policy Platform on Biodiversity and Ecosystem Services (IPBES) report on biodiversity loss rightly played up the dire numbers – </w:t>
      </w:r>
      <w:r w:rsidRPr="00870B13">
        <w:rPr>
          <w:rStyle w:val="StyleUnderline"/>
          <w:rFonts w:asciiTheme="majorHAnsi" w:hAnsiTheme="majorHAnsi" w:cstheme="majorHAnsi"/>
        </w:rPr>
        <w:t xml:space="preserve">an estimated 1 million species </w:t>
      </w:r>
      <w:r w:rsidRPr="00870B13">
        <w:rPr>
          <w:rStyle w:val="Emphasis"/>
          <w:rFonts w:asciiTheme="majorHAnsi" w:hAnsiTheme="majorHAnsi" w:cstheme="majorHAnsi"/>
        </w:rPr>
        <w:t>gone by 2050</w:t>
      </w:r>
      <w:r w:rsidRPr="00870B13">
        <w:rPr>
          <w:rFonts w:asciiTheme="majorHAnsi" w:hAnsiTheme="majorHAnsi" w:cstheme="majorHAnsi"/>
          <w:sz w:val="16"/>
        </w:rPr>
        <w:t xml:space="preserve"> – what’s truly remarkable are the solutions the authors offer in response. Ditching the timid pragmatism of technocrats, these scientists are calling for nothing less than the total transformation of the global economy. Producing for profit has failed us, they say, and failed the planet. We need a new system. </w:t>
      </w:r>
      <w:r w:rsidRPr="00870B13">
        <w:rPr>
          <w:rStyle w:val="StyleUnderline"/>
          <w:rFonts w:asciiTheme="majorHAnsi" w:hAnsiTheme="majorHAnsi" w:cstheme="majorHAnsi"/>
          <w:highlight w:val="green"/>
        </w:rPr>
        <w:t xml:space="preserve">Only “transformative change” can stop </w:t>
      </w:r>
      <w:r w:rsidRPr="00870B13">
        <w:rPr>
          <w:rStyle w:val="Emphasis"/>
          <w:rFonts w:asciiTheme="majorHAnsi" w:hAnsiTheme="majorHAnsi" w:cstheme="majorHAnsi"/>
          <w:highlight w:val="green"/>
        </w:rPr>
        <w:t>massive species loss</w:t>
      </w:r>
      <w:r w:rsidRPr="00870B13">
        <w:rPr>
          <w:rStyle w:val="Emphasis"/>
          <w:rFonts w:asciiTheme="majorHAnsi" w:hAnsiTheme="majorHAnsi" w:cstheme="majorHAnsi"/>
        </w:rPr>
        <w:t>,</w:t>
      </w:r>
      <w:r w:rsidRPr="00870B13">
        <w:rPr>
          <w:rFonts w:asciiTheme="majorHAnsi" w:hAnsiTheme="majorHAnsi" w:cstheme="majorHAnsi"/>
          <w:sz w:val="16"/>
        </w:rPr>
        <w:t xml:space="preserve"> according to the report’s conclusion. </w:t>
      </w:r>
      <w:r w:rsidRPr="00870B13">
        <w:rPr>
          <w:rStyle w:val="StyleUnderline"/>
          <w:rFonts w:asciiTheme="majorHAnsi" w:hAnsiTheme="majorHAnsi" w:cstheme="majorHAnsi"/>
          <w:highlight w:val="green"/>
        </w:rPr>
        <w:t xml:space="preserve">That means </w:t>
      </w:r>
      <w:r w:rsidRPr="00870B13">
        <w:rPr>
          <w:rStyle w:val="Emphasis"/>
          <w:rFonts w:asciiTheme="majorHAnsi" w:hAnsiTheme="majorHAnsi" w:cstheme="majorHAnsi"/>
          <w:highlight w:val="green"/>
        </w:rPr>
        <w:t>overhauling</w:t>
      </w:r>
      <w:r w:rsidRPr="00870B13">
        <w:rPr>
          <w:rStyle w:val="StyleUnderline"/>
          <w:rFonts w:asciiTheme="majorHAnsi" w:hAnsiTheme="majorHAnsi" w:cstheme="majorHAnsi"/>
          <w:highlight w:val="green"/>
        </w:rPr>
        <w:t xml:space="preserve"> the global economy</w:t>
      </w:r>
      <w:r w:rsidRPr="00870B13">
        <w:rPr>
          <w:rFonts w:asciiTheme="majorHAnsi" w:hAnsiTheme="majorHAnsi" w:cstheme="majorHAnsi"/>
          <w:sz w:val="16"/>
        </w:rPr>
        <w:t xml:space="preserve"> to prioritize human well-being and environmental sustainability rather than the pursuit of profit. “</w:t>
      </w:r>
      <w:r w:rsidRPr="00870B13">
        <w:rPr>
          <w:rStyle w:val="StyleUnderline"/>
          <w:rFonts w:asciiTheme="majorHAnsi" w:hAnsiTheme="majorHAnsi" w:cstheme="majorHAnsi"/>
        </w:rPr>
        <w:t xml:space="preserve">We’re not addressing the </w:t>
      </w:r>
      <w:r w:rsidRPr="00870B13">
        <w:rPr>
          <w:rStyle w:val="Emphasis"/>
          <w:rFonts w:asciiTheme="majorHAnsi" w:hAnsiTheme="majorHAnsi" w:cstheme="majorHAnsi"/>
        </w:rPr>
        <w:t>underlying causes</w:t>
      </w:r>
      <w:r w:rsidRPr="00870B13">
        <w:rPr>
          <w:rStyle w:val="StyleUnderline"/>
          <w:rFonts w:asciiTheme="majorHAnsi" w:hAnsiTheme="majorHAnsi" w:cstheme="majorHAnsi"/>
        </w:rPr>
        <w:t xml:space="preserve"> of biodiversity loss, which is the way we </w:t>
      </w:r>
      <w:r w:rsidRPr="00870B13">
        <w:rPr>
          <w:rStyle w:val="Emphasis"/>
          <w:rFonts w:asciiTheme="majorHAnsi" w:hAnsiTheme="majorHAnsi" w:cstheme="majorHAnsi"/>
        </w:rPr>
        <w:t>organize economies</w:t>
      </w:r>
      <w:r w:rsidRPr="00870B13">
        <w:rPr>
          <w:rStyle w:val="StyleUnderline"/>
          <w:rFonts w:asciiTheme="majorHAnsi" w:hAnsiTheme="majorHAnsi" w:cstheme="majorHAnsi"/>
        </w:rPr>
        <w:t xml:space="preserve">, </w:t>
      </w:r>
      <w:r w:rsidRPr="00870B13">
        <w:rPr>
          <w:rStyle w:val="Emphasis"/>
          <w:rFonts w:asciiTheme="majorHAnsi" w:hAnsiTheme="majorHAnsi" w:cstheme="majorHAnsi"/>
        </w:rPr>
        <w:t>production and consumption patterns</w:t>
      </w:r>
      <w:r w:rsidRPr="00870B13">
        <w:rPr>
          <w:rStyle w:val="StyleUnderline"/>
          <w:rFonts w:asciiTheme="majorHAnsi" w:hAnsiTheme="majorHAnsi" w:cstheme="majorHAnsi"/>
        </w:rPr>
        <w:t xml:space="preserve">, our </w:t>
      </w:r>
      <w:r w:rsidRPr="00870B13">
        <w:rPr>
          <w:rStyle w:val="Emphasis"/>
          <w:rFonts w:asciiTheme="majorHAnsi" w:hAnsiTheme="majorHAnsi" w:cstheme="majorHAnsi"/>
        </w:rPr>
        <w:t>institutions</w:t>
      </w:r>
      <w:r w:rsidRPr="00870B13">
        <w:rPr>
          <w:rStyle w:val="StyleUnderline"/>
          <w:rFonts w:asciiTheme="majorHAnsi" w:hAnsiTheme="majorHAnsi" w:cstheme="majorHAnsi"/>
        </w:rPr>
        <w:t xml:space="preserve">, and our </w:t>
      </w:r>
      <w:r w:rsidRPr="00870B13">
        <w:rPr>
          <w:rStyle w:val="Emphasis"/>
          <w:rFonts w:asciiTheme="majorHAnsi" w:hAnsiTheme="majorHAnsi" w:cstheme="majorHAnsi"/>
        </w:rPr>
        <w:t>rules</w:t>
      </w:r>
      <w:r w:rsidRPr="00870B13">
        <w:rPr>
          <w:rFonts w:asciiTheme="majorHAnsi" w:hAnsiTheme="majorHAnsi" w:cstheme="majorHAnsi"/>
          <w:sz w:val="16"/>
        </w:rPr>
        <w:t>,” says Ingrid Visseren-Hamakers, associate professor of environmental science and policy at George Mason University and a coordinating lead author of the IPBES report. “</w:t>
      </w:r>
      <w:r w:rsidRPr="00870B13">
        <w:rPr>
          <w:rStyle w:val="StyleUnderline"/>
          <w:rFonts w:asciiTheme="majorHAnsi" w:hAnsiTheme="majorHAnsi" w:cstheme="majorHAnsi"/>
        </w:rPr>
        <w:t xml:space="preserve">We need to transform the </w:t>
      </w:r>
      <w:r w:rsidRPr="00870B13">
        <w:rPr>
          <w:rStyle w:val="Emphasis"/>
          <w:rFonts w:asciiTheme="majorHAnsi" w:hAnsiTheme="majorHAnsi" w:cstheme="majorHAnsi"/>
        </w:rPr>
        <w:t>sheer fabric of our society</w:t>
      </w:r>
      <w:r w:rsidRPr="00870B13">
        <w:rPr>
          <w:rFonts w:asciiTheme="majorHAnsi" w:hAnsiTheme="majorHAnsi" w:cstheme="majorHAnsi"/>
          <w:sz w:val="16"/>
        </w:rPr>
        <w:t xml:space="preserve"> to become more sustainable.” Today’s </w:t>
      </w:r>
      <w:r w:rsidRPr="00870B13">
        <w:rPr>
          <w:rStyle w:val="StyleUnderline"/>
          <w:rFonts w:asciiTheme="majorHAnsi" w:hAnsiTheme="majorHAnsi" w:cstheme="majorHAnsi"/>
        </w:rPr>
        <w:t xml:space="preserve">great dying is happening faster than ever before, and its causes are clear: </w:t>
      </w:r>
      <w:r w:rsidRPr="00870B13">
        <w:rPr>
          <w:rStyle w:val="Emphasis"/>
          <w:rFonts w:asciiTheme="majorHAnsi" w:hAnsiTheme="majorHAnsi" w:cstheme="majorHAnsi"/>
          <w:highlight w:val="green"/>
        </w:rPr>
        <w:t>breakneck development</w:t>
      </w:r>
      <w:r w:rsidRPr="00870B13">
        <w:rPr>
          <w:rStyle w:val="StyleUnderline"/>
          <w:rFonts w:asciiTheme="majorHAnsi" w:hAnsiTheme="majorHAnsi" w:cstheme="majorHAnsi"/>
        </w:rPr>
        <w:t xml:space="preserve">, fossil-fueled </w:t>
      </w:r>
      <w:r w:rsidRPr="00870B13">
        <w:rPr>
          <w:rStyle w:val="Emphasis"/>
          <w:rFonts w:asciiTheme="majorHAnsi" w:hAnsiTheme="majorHAnsi" w:cstheme="majorHAnsi"/>
        </w:rPr>
        <w:t xml:space="preserve">global </w:t>
      </w:r>
      <w:r w:rsidRPr="00870B13">
        <w:rPr>
          <w:rStyle w:val="Emphasis"/>
          <w:rFonts w:asciiTheme="majorHAnsi" w:hAnsiTheme="majorHAnsi" w:cstheme="majorHAnsi"/>
          <w:highlight w:val="green"/>
        </w:rPr>
        <w:t>warming</w:t>
      </w:r>
      <w:r w:rsidRPr="00870B13">
        <w:rPr>
          <w:rStyle w:val="StyleUnderline"/>
          <w:rFonts w:asciiTheme="majorHAnsi" w:hAnsiTheme="majorHAnsi" w:cstheme="majorHAnsi"/>
        </w:rPr>
        <w:t xml:space="preserve">, </w:t>
      </w:r>
      <w:r w:rsidRPr="00870B13">
        <w:rPr>
          <w:rStyle w:val="Emphasis"/>
          <w:rFonts w:asciiTheme="majorHAnsi" w:hAnsiTheme="majorHAnsi" w:cstheme="majorHAnsi"/>
        </w:rPr>
        <w:t xml:space="preserve">industrial </w:t>
      </w:r>
      <w:r w:rsidRPr="00870B13">
        <w:rPr>
          <w:rStyle w:val="Emphasis"/>
          <w:rFonts w:asciiTheme="majorHAnsi" w:hAnsiTheme="majorHAnsi" w:cstheme="majorHAnsi"/>
          <w:highlight w:val="green"/>
        </w:rPr>
        <w:t>pollution</w:t>
      </w:r>
      <w:r w:rsidRPr="00870B13">
        <w:rPr>
          <w:rStyle w:val="Emphasis"/>
          <w:rFonts w:asciiTheme="majorHAnsi" w:hAnsiTheme="majorHAnsi" w:cstheme="majorHAnsi"/>
        </w:rPr>
        <w:t xml:space="preserve">, </w:t>
      </w:r>
      <w:r w:rsidRPr="00870B13">
        <w:rPr>
          <w:rStyle w:val="Emphasis"/>
          <w:rFonts w:asciiTheme="majorHAnsi" w:hAnsiTheme="majorHAnsi" w:cstheme="majorHAnsi"/>
          <w:highlight w:val="green"/>
        </w:rPr>
        <w:t>single-crop ag</w:t>
      </w:r>
      <w:r w:rsidRPr="00870B13">
        <w:rPr>
          <w:rStyle w:val="Emphasis"/>
          <w:rFonts w:asciiTheme="majorHAnsi" w:hAnsiTheme="majorHAnsi" w:cstheme="majorHAnsi"/>
        </w:rPr>
        <w:t>riculture</w:t>
      </w:r>
      <w:r w:rsidRPr="00870B13">
        <w:rPr>
          <w:rFonts w:asciiTheme="majorHAnsi" w:hAnsiTheme="majorHAnsi" w:cstheme="majorHAnsi"/>
          <w:sz w:val="16"/>
        </w:rPr>
        <w:t xml:space="preserve">. Complex as </w:t>
      </w:r>
      <w:r w:rsidRPr="00870B13">
        <w:rPr>
          <w:rStyle w:val="StyleUnderline"/>
          <w:rFonts w:asciiTheme="majorHAnsi" w:hAnsiTheme="majorHAnsi" w:cstheme="majorHAnsi"/>
        </w:rPr>
        <w:t>these processes</w:t>
      </w:r>
      <w:r w:rsidRPr="00870B13">
        <w:rPr>
          <w:rFonts w:asciiTheme="majorHAnsi" w:hAnsiTheme="majorHAnsi" w:cstheme="majorHAnsi"/>
          <w:sz w:val="16"/>
        </w:rPr>
        <w:t xml:space="preserve"> are, they </w:t>
      </w:r>
      <w:r w:rsidRPr="00870B13">
        <w:rPr>
          <w:rStyle w:val="StyleUnderline"/>
          <w:rFonts w:asciiTheme="majorHAnsi" w:hAnsiTheme="majorHAnsi" w:cstheme="majorHAnsi"/>
          <w:highlight w:val="green"/>
        </w:rPr>
        <w:t xml:space="preserve">point to a </w:t>
      </w:r>
      <w:r w:rsidRPr="00870B13">
        <w:rPr>
          <w:rStyle w:val="Emphasis"/>
          <w:rFonts w:asciiTheme="majorHAnsi" w:hAnsiTheme="majorHAnsi" w:cstheme="majorHAnsi"/>
          <w:highlight w:val="green"/>
        </w:rPr>
        <w:t>common culprit</w:t>
      </w:r>
      <w:r w:rsidRPr="00870B13">
        <w:rPr>
          <w:rStyle w:val="StyleUnderline"/>
          <w:rFonts w:asciiTheme="majorHAnsi" w:hAnsiTheme="majorHAnsi" w:cstheme="majorHAnsi"/>
          <w:highlight w:val="green"/>
        </w:rPr>
        <w:t xml:space="preserve">: A </w:t>
      </w:r>
      <w:r w:rsidRPr="00870B13">
        <w:rPr>
          <w:rStyle w:val="Emphasis"/>
          <w:rFonts w:asciiTheme="majorHAnsi" w:hAnsiTheme="majorHAnsi" w:cstheme="majorHAnsi"/>
          <w:highlight w:val="green"/>
        </w:rPr>
        <w:t>growth-based economic system</w:t>
      </w:r>
      <w:r w:rsidRPr="00870B13">
        <w:rPr>
          <w:rFonts w:asciiTheme="majorHAnsi" w:hAnsiTheme="majorHAnsi" w:cstheme="majorHAnsi"/>
          <w:sz w:val="16"/>
        </w:rPr>
        <w:t xml:space="preserve"> </w:t>
      </w:r>
      <w:r w:rsidRPr="00870B13">
        <w:rPr>
          <w:rStyle w:val="StyleUnderline"/>
          <w:rFonts w:asciiTheme="majorHAnsi" w:hAnsiTheme="majorHAnsi" w:cstheme="majorHAnsi"/>
        </w:rPr>
        <w:t xml:space="preserve">bent on </w:t>
      </w:r>
      <w:r w:rsidRPr="00870B13">
        <w:rPr>
          <w:rStyle w:val="Emphasis"/>
          <w:rFonts w:asciiTheme="majorHAnsi" w:hAnsiTheme="majorHAnsi" w:cstheme="majorHAnsi"/>
        </w:rPr>
        <w:t>wringing cash from nature</w:t>
      </w:r>
      <w:r w:rsidRPr="00870B13">
        <w:rPr>
          <w:rStyle w:val="StyleUnderline"/>
          <w:rFonts w:asciiTheme="majorHAnsi" w:hAnsiTheme="majorHAnsi" w:cstheme="majorHAnsi"/>
        </w:rPr>
        <w:t xml:space="preserve"> has exploited the planet’s ecosystems </w:t>
      </w:r>
      <w:r w:rsidRPr="00870B13">
        <w:rPr>
          <w:rStyle w:val="Emphasis"/>
          <w:rFonts w:asciiTheme="majorHAnsi" w:hAnsiTheme="majorHAnsi" w:cstheme="majorHAnsi"/>
        </w:rPr>
        <w:t>beyond what they can bear</w:t>
      </w:r>
      <w:r w:rsidRPr="00870B13">
        <w:rPr>
          <w:rFonts w:asciiTheme="majorHAnsi" w:hAnsiTheme="majorHAnsi" w:cstheme="majorHAnsi"/>
          <w:sz w:val="16"/>
        </w:rPr>
        <w:t xml:space="preserve">. Now, </w:t>
      </w:r>
      <w:r w:rsidRPr="00870B13">
        <w:rPr>
          <w:rStyle w:val="StyleUnderline"/>
          <w:rFonts w:asciiTheme="majorHAnsi" w:hAnsiTheme="majorHAnsi" w:cstheme="majorHAnsi"/>
          <w:highlight w:val="green"/>
        </w:rPr>
        <w:t>Earth’s</w:t>
      </w:r>
      <w:r w:rsidRPr="00870B13">
        <w:rPr>
          <w:rStyle w:val="StyleUnderline"/>
          <w:rFonts w:asciiTheme="majorHAnsi" w:hAnsiTheme="majorHAnsi" w:cstheme="majorHAnsi"/>
        </w:rPr>
        <w:t xml:space="preserve"> fragile </w:t>
      </w:r>
      <w:r w:rsidRPr="00870B13">
        <w:rPr>
          <w:rStyle w:val="StyleUnderline"/>
          <w:rFonts w:asciiTheme="majorHAnsi" w:hAnsiTheme="majorHAnsi" w:cstheme="majorHAnsi"/>
          <w:highlight w:val="green"/>
        </w:rPr>
        <w:t xml:space="preserve">life-support system is entering a </w:t>
      </w:r>
      <w:r w:rsidRPr="00870B13">
        <w:rPr>
          <w:rStyle w:val="Emphasis"/>
          <w:rFonts w:asciiTheme="majorHAnsi" w:hAnsiTheme="majorHAnsi" w:cstheme="majorHAnsi"/>
          <w:highlight w:val="green"/>
        </w:rPr>
        <w:t>death spiral</w:t>
      </w:r>
      <w:r w:rsidRPr="00870B13">
        <w:rPr>
          <w:rStyle w:val="StyleUnderline"/>
          <w:rFonts w:asciiTheme="majorHAnsi" w:hAnsiTheme="majorHAnsi" w:cstheme="majorHAnsi"/>
          <w:highlight w:val="green"/>
        </w:rPr>
        <w:t xml:space="preserve"> that </w:t>
      </w:r>
      <w:r w:rsidRPr="00870B13">
        <w:rPr>
          <w:rStyle w:val="Emphasis"/>
          <w:rFonts w:asciiTheme="majorHAnsi" w:hAnsiTheme="majorHAnsi" w:cstheme="majorHAnsi"/>
          <w:highlight w:val="green"/>
        </w:rPr>
        <w:t>threatens human existence</w:t>
      </w:r>
      <w:r w:rsidRPr="00870B13">
        <w:rPr>
          <w:rFonts w:asciiTheme="majorHAnsi" w:hAnsiTheme="majorHAnsi" w:cstheme="majorHAnsi"/>
          <w:sz w:val="16"/>
        </w:rPr>
        <w:t xml:space="preserve"> and which no one is prepared to stop.</w:t>
      </w:r>
      <w:r w:rsidRPr="00870B13">
        <w:rPr>
          <w:rStyle w:val="StyleUnderline"/>
          <w:rFonts w:asciiTheme="majorHAnsi" w:hAnsiTheme="majorHAnsi" w:cstheme="majorHAnsi"/>
        </w:rPr>
        <w:t xml:space="preserve"> </w:t>
      </w:r>
      <w:r w:rsidRPr="00870B13">
        <w:rPr>
          <w:rFonts w:asciiTheme="majorHAnsi" w:hAnsiTheme="majorHAnsi" w:cstheme="majorHAnsi"/>
          <w:sz w:val="16"/>
        </w:rPr>
        <w:t xml:space="preserve">Evidence of an impending mass extinction has been accumulating for years, but this report paints an especially dire picture of the pace and scale of the crisis. Plant and animal species are vanishing at an unprecedented rate: </w:t>
      </w:r>
      <w:r w:rsidRPr="00870B13">
        <w:rPr>
          <w:rStyle w:val="Emphasis"/>
          <w:rFonts w:asciiTheme="majorHAnsi" w:hAnsiTheme="majorHAnsi" w:cstheme="majorHAnsi"/>
          <w:highlight w:val="green"/>
        </w:rPr>
        <w:t>1 million</w:t>
      </w:r>
      <w:r w:rsidRPr="00870B13">
        <w:rPr>
          <w:rStyle w:val="StyleUnderline"/>
          <w:rFonts w:asciiTheme="majorHAnsi" w:hAnsiTheme="majorHAnsi" w:cstheme="majorHAnsi"/>
        </w:rPr>
        <w:t xml:space="preserve"> of Earth’s 8 million known </w:t>
      </w:r>
      <w:r w:rsidRPr="00870B13">
        <w:rPr>
          <w:rStyle w:val="StyleUnderline"/>
          <w:rFonts w:asciiTheme="majorHAnsi" w:hAnsiTheme="majorHAnsi" w:cstheme="majorHAnsi"/>
          <w:highlight w:val="green"/>
        </w:rPr>
        <w:t xml:space="preserve">species could go extinct within </w:t>
      </w:r>
      <w:r w:rsidRPr="00870B13">
        <w:rPr>
          <w:rStyle w:val="Emphasis"/>
          <w:rFonts w:asciiTheme="majorHAnsi" w:hAnsiTheme="majorHAnsi" w:cstheme="majorHAnsi"/>
          <w:highlight w:val="green"/>
        </w:rPr>
        <w:t>30 years</w:t>
      </w:r>
      <w:r w:rsidRPr="00870B13">
        <w:rPr>
          <w:rStyle w:val="StyleUnderline"/>
          <w:rFonts w:asciiTheme="majorHAnsi" w:hAnsiTheme="majorHAnsi" w:cstheme="majorHAnsi"/>
        </w:rPr>
        <w:t>.</w:t>
      </w:r>
      <w:r w:rsidRPr="00870B13">
        <w:rPr>
          <w:rFonts w:asciiTheme="majorHAnsi" w:hAnsiTheme="majorHAnsi" w:cstheme="majorHAnsi"/>
          <w:sz w:val="16"/>
        </w:rPr>
        <w:t xml:space="preserve"> </w:t>
      </w:r>
      <w:r w:rsidRPr="00870B13">
        <w:rPr>
          <w:rStyle w:val="StyleUnderline"/>
          <w:rFonts w:asciiTheme="majorHAnsi" w:hAnsiTheme="majorHAnsi" w:cstheme="majorHAnsi"/>
        </w:rPr>
        <w:t xml:space="preserve">Biodiversity “is declining </w:t>
      </w:r>
      <w:r w:rsidRPr="00870B13">
        <w:rPr>
          <w:rStyle w:val="Emphasis"/>
          <w:rFonts w:asciiTheme="majorHAnsi" w:hAnsiTheme="majorHAnsi" w:cstheme="majorHAnsi"/>
        </w:rPr>
        <w:t>faster</w:t>
      </w:r>
      <w:r w:rsidRPr="00870B13">
        <w:rPr>
          <w:rStyle w:val="StyleUnderline"/>
          <w:rFonts w:asciiTheme="majorHAnsi" w:hAnsiTheme="majorHAnsi" w:cstheme="majorHAnsi"/>
        </w:rPr>
        <w:t xml:space="preserve"> than at </w:t>
      </w:r>
      <w:r w:rsidRPr="00870B13">
        <w:rPr>
          <w:rStyle w:val="Emphasis"/>
          <w:rFonts w:asciiTheme="majorHAnsi" w:hAnsiTheme="majorHAnsi" w:cstheme="majorHAnsi"/>
        </w:rPr>
        <w:t>any time in human history</w:t>
      </w:r>
      <w:r w:rsidRPr="00870B13">
        <w:rPr>
          <w:rStyle w:val="StyleUnderline"/>
          <w:rFonts w:asciiTheme="majorHAnsi" w:hAnsiTheme="majorHAnsi" w:cstheme="majorHAnsi"/>
        </w:rPr>
        <w:t xml:space="preserve">,” </w:t>
      </w:r>
      <w:r w:rsidRPr="00870B13">
        <w:rPr>
          <w:rFonts w:asciiTheme="majorHAnsi" w:hAnsiTheme="majorHAnsi" w:cstheme="majorHAnsi"/>
          <w:sz w:val="16"/>
        </w:rPr>
        <w:t xml:space="preserve">the report’s authors conclude. And with it, </w:t>
      </w:r>
      <w:r w:rsidRPr="00870B13">
        <w:rPr>
          <w:rStyle w:val="StyleUnderline"/>
          <w:rFonts w:asciiTheme="majorHAnsi" w:hAnsiTheme="majorHAnsi" w:cstheme="majorHAnsi"/>
          <w:highlight w:val="green"/>
        </w:rPr>
        <w:t xml:space="preserve">the </w:t>
      </w:r>
      <w:r w:rsidRPr="00870B13">
        <w:rPr>
          <w:rStyle w:val="Emphasis"/>
          <w:rFonts w:asciiTheme="majorHAnsi" w:hAnsiTheme="majorHAnsi" w:cstheme="majorHAnsi"/>
          <w:highlight w:val="green"/>
        </w:rPr>
        <w:t>ecological prerequisites</w:t>
      </w:r>
      <w:r w:rsidRPr="00870B13">
        <w:rPr>
          <w:rStyle w:val="StyleUnderline"/>
          <w:rFonts w:asciiTheme="majorHAnsi" w:hAnsiTheme="majorHAnsi" w:cstheme="majorHAnsi"/>
          <w:highlight w:val="green"/>
        </w:rPr>
        <w:t xml:space="preserve"> for</w:t>
      </w:r>
      <w:r w:rsidRPr="00870B13">
        <w:rPr>
          <w:rStyle w:val="StyleUnderline"/>
          <w:rFonts w:asciiTheme="majorHAnsi" w:hAnsiTheme="majorHAnsi" w:cstheme="majorHAnsi"/>
        </w:rPr>
        <w:t xml:space="preserve"> human </w:t>
      </w:r>
      <w:r w:rsidRPr="00870B13">
        <w:rPr>
          <w:rStyle w:val="StyleUnderline"/>
          <w:rFonts w:asciiTheme="majorHAnsi" w:hAnsiTheme="majorHAnsi" w:cstheme="majorHAnsi"/>
          <w:highlight w:val="green"/>
        </w:rPr>
        <w:t>life are dwindling</w:t>
      </w:r>
      <w:r w:rsidRPr="00870B13">
        <w:rPr>
          <w:rFonts w:asciiTheme="majorHAnsi" w:hAnsiTheme="majorHAnsi" w:cstheme="majorHAnsi"/>
          <w:sz w:val="16"/>
        </w:rPr>
        <w:t xml:space="preserve">: </w:t>
      </w:r>
      <w:r w:rsidRPr="00870B13">
        <w:rPr>
          <w:rStyle w:val="Emphasis"/>
          <w:rFonts w:asciiTheme="majorHAnsi" w:hAnsiTheme="majorHAnsi" w:cstheme="majorHAnsi"/>
          <w:highlight w:val="green"/>
        </w:rPr>
        <w:t>clean air and water</w:t>
      </w:r>
      <w:r w:rsidRPr="00870B13">
        <w:rPr>
          <w:rStyle w:val="Emphasis"/>
          <w:rFonts w:asciiTheme="majorHAnsi" w:hAnsiTheme="majorHAnsi" w:cstheme="majorHAnsi"/>
        </w:rPr>
        <w:t xml:space="preserve">, healthy </w:t>
      </w:r>
      <w:r w:rsidRPr="00870B13">
        <w:rPr>
          <w:rStyle w:val="Emphasis"/>
          <w:rFonts w:asciiTheme="majorHAnsi" w:hAnsiTheme="majorHAnsi" w:cstheme="majorHAnsi"/>
          <w:highlight w:val="green"/>
        </w:rPr>
        <w:t>food</w:t>
      </w:r>
      <w:r w:rsidRPr="00870B13">
        <w:rPr>
          <w:rStyle w:val="Emphasis"/>
          <w:rFonts w:asciiTheme="majorHAnsi" w:hAnsiTheme="majorHAnsi" w:cstheme="majorHAnsi"/>
        </w:rPr>
        <w:t xml:space="preserve">, </w:t>
      </w:r>
      <w:r w:rsidRPr="00870B13">
        <w:rPr>
          <w:rStyle w:val="Emphasis"/>
          <w:rFonts w:asciiTheme="majorHAnsi" w:hAnsiTheme="majorHAnsi" w:cstheme="majorHAnsi"/>
          <w:highlight w:val="green"/>
        </w:rPr>
        <w:t>stable climates, medicines</w:t>
      </w:r>
      <w:r w:rsidRPr="00870B13">
        <w:rPr>
          <w:rStyle w:val="StyleUnderline"/>
          <w:rFonts w:asciiTheme="majorHAnsi" w:hAnsiTheme="majorHAnsi" w:cstheme="majorHAnsi"/>
        </w:rPr>
        <w:t>,</w:t>
      </w:r>
      <w:r w:rsidRPr="00870B13">
        <w:rPr>
          <w:rFonts w:asciiTheme="majorHAnsi" w:hAnsiTheme="majorHAnsi" w:cstheme="majorHAnsi"/>
          <w:sz w:val="16"/>
        </w:rPr>
        <w:t xml:space="preserve"> and much more. </w:t>
      </w:r>
      <w:r w:rsidRPr="00870B13">
        <w:rPr>
          <w:rStyle w:val="StyleUnderline"/>
          <w:rFonts w:asciiTheme="majorHAnsi" w:hAnsiTheme="majorHAnsi" w:cstheme="majorHAnsi"/>
        </w:rPr>
        <w:t xml:space="preserve">Efforts to slow the dying have proven </w:t>
      </w:r>
      <w:r w:rsidRPr="00870B13">
        <w:rPr>
          <w:rStyle w:val="Emphasis"/>
          <w:rFonts w:asciiTheme="majorHAnsi" w:hAnsiTheme="majorHAnsi" w:cstheme="majorHAnsi"/>
        </w:rPr>
        <w:t>woefully inadequate</w:t>
      </w:r>
      <w:r w:rsidRPr="00870B13">
        <w:rPr>
          <w:rFonts w:asciiTheme="majorHAnsi" w:hAnsiTheme="majorHAnsi" w:cstheme="majorHAnsi"/>
          <w:sz w:val="16"/>
        </w:rPr>
        <w:t xml:space="preserve">. </w:t>
      </w:r>
      <w:r w:rsidRPr="00870B13">
        <w:rPr>
          <w:rStyle w:val="StyleUnderline"/>
          <w:rFonts w:asciiTheme="majorHAnsi" w:hAnsiTheme="majorHAnsi" w:cstheme="majorHAnsi"/>
          <w:highlight w:val="green"/>
        </w:rPr>
        <w:t xml:space="preserve">Governments will </w:t>
      </w:r>
      <w:r w:rsidRPr="00870B13">
        <w:rPr>
          <w:rStyle w:val="Emphasis"/>
          <w:rFonts w:asciiTheme="majorHAnsi" w:hAnsiTheme="majorHAnsi" w:cstheme="majorHAnsi"/>
          <w:highlight w:val="green"/>
        </w:rPr>
        <w:t>miss key conservation targets</w:t>
      </w:r>
      <w:r w:rsidRPr="00870B13">
        <w:rPr>
          <w:rStyle w:val="StyleUnderline"/>
          <w:rFonts w:asciiTheme="majorHAnsi" w:hAnsiTheme="majorHAnsi" w:cstheme="majorHAnsi"/>
          <w:highlight w:val="green"/>
        </w:rPr>
        <w:t xml:space="preserve"> </w:t>
      </w:r>
      <w:r w:rsidRPr="00870B13">
        <w:rPr>
          <w:rStyle w:val="StyleUnderline"/>
          <w:rFonts w:asciiTheme="majorHAnsi" w:hAnsiTheme="majorHAnsi" w:cstheme="majorHAnsi"/>
        </w:rPr>
        <w:t xml:space="preserve">in the </w:t>
      </w:r>
      <w:r w:rsidRPr="00870B13">
        <w:rPr>
          <w:rStyle w:val="Emphasis"/>
          <w:rFonts w:asciiTheme="majorHAnsi" w:hAnsiTheme="majorHAnsi" w:cstheme="majorHAnsi"/>
        </w:rPr>
        <w:t>coming years</w:t>
      </w:r>
      <w:r w:rsidRPr="00870B13">
        <w:rPr>
          <w:rFonts w:asciiTheme="majorHAnsi" w:hAnsiTheme="majorHAnsi" w:cstheme="majorHAnsi"/>
          <w:sz w:val="16"/>
        </w:rPr>
        <w:t xml:space="preserve">, </w:t>
      </w:r>
      <w:r w:rsidRPr="00870B13">
        <w:rPr>
          <w:rStyle w:val="StyleUnderline"/>
          <w:rFonts w:asciiTheme="majorHAnsi" w:hAnsiTheme="majorHAnsi" w:cstheme="majorHAnsi"/>
          <w:highlight w:val="green"/>
        </w:rPr>
        <w:t xml:space="preserve">signing </w:t>
      </w:r>
      <w:r w:rsidRPr="00870B13">
        <w:rPr>
          <w:rStyle w:val="Emphasis"/>
          <w:rFonts w:asciiTheme="majorHAnsi" w:hAnsiTheme="majorHAnsi" w:cstheme="majorHAnsi"/>
          <w:highlight w:val="green"/>
        </w:rPr>
        <w:t>death warrants</w:t>
      </w:r>
      <w:r w:rsidRPr="00870B13">
        <w:rPr>
          <w:rStyle w:val="StyleUnderline"/>
          <w:rFonts w:asciiTheme="majorHAnsi" w:hAnsiTheme="majorHAnsi" w:cstheme="majorHAnsi"/>
          <w:highlight w:val="green"/>
        </w:rPr>
        <w:t xml:space="preserve"> for</w:t>
      </w:r>
      <w:r w:rsidRPr="00870B13">
        <w:rPr>
          <w:rStyle w:val="StyleUnderline"/>
          <w:rFonts w:asciiTheme="majorHAnsi" w:hAnsiTheme="majorHAnsi" w:cstheme="majorHAnsi"/>
        </w:rPr>
        <w:t xml:space="preserve"> countless </w:t>
      </w:r>
      <w:r w:rsidRPr="00870B13">
        <w:rPr>
          <w:rStyle w:val="Emphasis"/>
          <w:rFonts w:asciiTheme="majorHAnsi" w:hAnsiTheme="majorHAnsi" w:cstheme="majorHAnsi"/>
          <w:highlight w:val="green"/>
        </w:rPr>
        <w:t>corals</w:t>
      </w:r>
      <w:r w:rsidRPr="00870B13">
        <w:rPr>
          <w:rStyle w:val="StyleUnderline"/>
          <w:rFonts w:asciiTheme="majorHAnsi" w:hAnsiTheme="majorHAnsi" w:cstheme="majorHAnsi"/>
          <w:highlight w:val="green"/>
        </w:rPr>
        <w:t xml:space="preserve"> and </w:t>
      </w:r>
      <w:r w:rsidRPr="00870B13">
        <w:rPr>
          <w:rStyle w:val="Emphasis"/>
          <w:rFonts w:asciiTheme="majorHAnsi" w:hAnsiTheme="majorHAnsi" w:cstheme="majorHAnsi"/>
          <w:highlight w:val="green"/>
        </w:rPr>
        <w:t>amphibians</w:t>
      </w:r>
      <w:r w:rsidRPr="00870B13">
        <w:rPr>
          <w:rFonts w:asciiTheme="majorHAnsi" w:hAnsiTheme="majorHAnsi" w:cstheme="majorHAnsi"/>
          <w:sz w:val="16"/>
        </w:rPr>
        <w:t xml:space="preserve"> and exposing up to 300 million additional people to dangerous flooding as coastal habitats vanish. That’s because </w:t>
      </w:r>
      <w:r w:rsidRPr="00870B13">
        <w:rPr>
          <w:rStyle w:val="StyleUnderline"/>
          <w:rFonts w:asciiTheme="majorHAnsi" w:hAnsiTheme="majorHAnsi" w:cstheme="majorHAnsi"/>
        </w:rPr>
        <w:t>governments</w:t>
      </w:r>
      <w:r w:rsidRPr="00870B13">
        <w:rPr>
          <w:rFonts w:asciiTheme="majorHAnsi" w:hAnsiTheme="majorHAnsi" w:cstheme="majorHAnsi"/>
          <w:sz w:val="16"/>
        </w:rPr>
        <w:t xml:space="preserve">, businesses, and others </w:t>
      </w:r>
      <w:r w:rsidRPr="00870B13">
        <w:rPr>
          <w:rStyle w:val="StyleUnderline"/>
          <w:rFonts w:asciiTheme="majorHAnsi" w:hAnsiTheme="majorHAnsi" w:cstheme="majorHAnsi"/>
        </w:rPr>
        <w:t xml:space="preserve">have failed to tackle </w:t>
      </w:r>
      <w:r w:rsidRPr="00870B13">
        <w:rPr>
          <w:rStyle w:val="Emphasis"/>
          <w:rFonts w:asciiTheme="majorHAnsi" w:hAnsiTheme="majorHAnsi" w:cstheme="majorHAnsi"/>
        </w:rPr>
        <w:t xml:space="preserve">root causes of ecosystem collapse. </w:t>
      </w:r>
      <w:r w:rsidRPr="00870B13">
        <w:rPr>
          <w:rFonts w:asciiTheme="majorHAnsi" w:hAnsiTheme="majorHAnsi" w:cstheme="majorHAnsi"/>
          <w:sz w:val="16"/>
        </w:rPr>
        <w:t xml:space="preserve">“It’s inevitable that you come to conclusions like this, because that’s what the science says.” IPBES is careful to remain nonpartisan and lays out options, not prescriptions, for policymakers. But the report’s conclusions are “in essence political,” Visseren-Hamakers says. “We’re changing the goals of our society. We want to switch the goal from making profit to living sustainably.” </w:t>
      </w:r>
      <w:r w:rsidRPr="00870B13">
        <w:rPr>
          <w:rStyle w:val="StyleUnderline"/>
          <w:rFonts w:asciiTheme="majorHAnsi" w:hAnsiTheme="majorHAnsi" w:cstheme="majorHAnsi"/>
        </w:rPr>
        <w:t xml:space="preserve">The authors of </w:t>
      </w:r>
      <w:r w:rsidRPr="00870B13">
        <w:rPr>
          <w:rStyle w:val="StyleUnderline"/>
          <w:rFonts w:asciiTheme="majorHAnsi" w:hAnsiTheme="majorHAnsi" w:cstheme="majorHAnsi"/>
          <w:highlight w:val="green"/>
        </w:rPr>
        <w:t>the report propose</w:t>
      </w:r>
      <w:r w:rsidRPr="00870B13">
        <w:rPr>
          <w:rFonts w:asciiTheme="majorHAnsi" w:hAnsiTheme="majorHAnsi" w:cstheme="majorHAnsi"/>
          <w:sz w:val="16"/>
        </w:rPr>
        <w:t xml:space="preserve"> “</w:t>
      </w:r>
      <w:r w:rsidRPr="00870B13">
        <w:rPr>
          <w:rStyle w:val="Emphasis"/>
          <w:rFonts w:asciiTheme="majorHAnsi" w:hAnsiTheme="majorHAnsi" w:cstheme="majorHAnsi"/>
          <w:highlight w:val="green"/>
        </w:rPr>
        <w:t>steering away</w:t>
      </w:r>
      <w:r w:rsidRPr="00870B13">
        <w:rPr>
          <w:rStyle w:val="StyleUnderline"/>
          <w:rFonts w:asciiTheme="majorHAnsi" w:hAnsiTheme="majorHAnsi" w:cstheme="majorHAnsi"/>
          <w:highlight w:val="green"/>
        </w:rPr>
        <w:t xml:space="preserve"> from the</w:t>
      </w:r>
      <w:r w:rsidRPr="00870B13">
        <w:rPr>
          <w:rFonts w:asciiTheme="majorHAnsi" w:hAnsiTheme="majorHAnsi" w:cstheme="majorHAnsi"/>
          <w:sz w:val="16"/>
        </w:rPr>
        <w:t xml:space="preserve"> current limited </w:t>
      </w:r>
      <w:r w:rsidRPr="00870B13">
        <w:rPr>
          <w:rStyle w:val="Emphasis"/>
          <w:rFonts w:asciiTheme="majorHAnsi" w:hAnsiTheme="majorHAnsi" w:cstheme="majorHAnsi"/>
          <w:highlight w:val="green"/>
        </w:rPr>
        <w:t>paradigm of economic growth</w:t>
      </w:r>
      <w:r w:rsidRPr="00870B13">
        <w:rPr>
          <w:rStyle w:val="StyleUnderline"/>
          <w:rFonts w:asciiTheme="majorHAnsi" w:hAnsiTheme="majorHAnsi" w:cstheme="majorHAnsi"/>
        </w:rPr>
        <w:t>,”</w:t>
      </w:r>
      <w:r w:rsidRPr="00870B13">
        <w:rPr>
          <w:rFonts w:asciiTheme="majorHAnsi" w:hAnsiTheme="majorHAnsi" w:cstheme="majorHAnsi"/>
          <w:sz w:val="16"/>
        </w:rPr>
        <w:t xml:space="preserve"> though they “expect opposition from those with interests vested in the status quo.” Given that growth is the market economy’s animating principle, </w:t>
      </w:r>
      <w:r w:rsidRPr="00870B13">
        <w:rPr>
          <w:rStyle w:val="StyleUnderline"/>
          <w:rFonts w:asciiTheme="majorHAnsi" w:hAnsiTheme="majorHAnsi" w:cstheme="majorHAnsi"/>
        </w:rPr>
        <w:t xml:space="preserve">this is essentially code for </w:t>
      </w:r>
      <w:r w:rsidRPr="00870B13">
        <w:rPr>
          <w:rStyle w:val="Emphasis"/>
          <w:rFonts w:asciiTheme="majorHAnsi" w:hAnsiTheme="majorHAnsi" w:cstheme="majorHAnsi"/>
        </w:rPr>
        <w:t>overhauling global capitalism</w:t>
      </w:r>
      <w:r w:rsidRPr="00870B13">
        <w:rPr>
          <w:rFonts w:asciiTheme="majorHAnsi" w:hAnsiTheme="majorHAnsi" w:cstheme="majorHAnsi"/>
          <w:sz w:val="16"/>
        </w:rPr>
        <w:t xml:space="preserve"> and angering some large corporations in the process. Like the Intergovernmental Panel on Climate Change’s 2018 Special Report on Global Warming, the new study’s frankness is history-making. After years of highlighting piecemeal reforms, the scientific community is now asking us to completely rethink modern society. Not because they’re ideological, but because they’re scientists. They go where the evidence leads. “It’s inevitable that you come to conclusions like this, because that’s what the science says,” Visseren-Hamakers says. Of course, the authors also offer less drastic solutions. Deep in the report, they suggest that putting a price tag on “ecosystem services” can help account for and redress the costs of treating nature like a waste dump. It’s an old idea. Factoring nature’s value into economic calculations would eliminate “perverse incentives” to pollute and give companies and governments greater incentive to conserve biodiversity. For example, carbon pricing is designed to account for the value of a stable climate. Factoring environmental costs of carbon pollution into production decisions should discourage, in theory, the use of fossil fuels that, directly and indirectly, degrade ecosystems. Though not particularly ambitious, pricing nature was once widely believed to be a pragmatic response to species loss. “Fifteen years ago, financialization of nature schemes would have been front and center of a report like this,” says Jesse Goldstein, assistant professor of sociology at Virginia Commonwealth University. The fact that such policies are not front and center marks a historic shift in tone. Pragmatic scientists and policymakers want fast, achievable solutions to urgent problems. And so, for decades, they’ve resisted calling for fundamental changes to the economic system. Even when it’s been clear that economic growth accelerates biodiversity loss, reigning in global capitalism has seemed too drastic, cumbersome, and infeasible to count as a realistic solution to the crisis. “The overarching language [of the report] says everything’s got to change,” Goldstein says. “But the assumption is that massive, transformative political and economic change takes too much time and that technocratic and technological policy-based solutions are quicker.” But now it’s the pragmatic solutions that seem out of step with the reality of the extinction crisis. </w:t>
      </w:r>
      <w:r w:rsidRPr="00870B13">
        <w:rPr>
          <w:rStyle w:val="StyleUnderline"/>
          <w:rFonts w:asciiTheme="majorHAnsi" w:hAnsiTheme="majorHAnsi" w:cstheme="majorHAnsi"/>
        </w:rPr>
        <w:t xml:space="preserve">Given the deadly seriousness of species extinction, the </w:t>
      </w:r>
      <w:r w:rsidRPr="00870B13">
        <w:rPr>
          <w:rStyle w:val="Emphasis"/>
          <w:rFonts w:asciiTheme="majorHAnsi" w:hAnsiTheme="majorHAnsi" w:cstheme="majorHAnsi"/>
        </w:rPr>
        <w:t>most ambitious</w:t>
      </w:r>
      <w:r w:rsidRPr="00870B13">
        <w:rPr>
          <w:rStyle w:val="StyleUnderline"/>
          <w:rFonts w:asciiTheme="majorHAnsi" w:hAnsiTheme="majorHAnsi" w:cstheme="majorHAnsi"/>
        </w:rPr>
        <w:t xml:space="preserve"> solutions have become the most necessary. </w:t>
      </w:r>
      <w:r w:rsidRPr="00870B13">
        <w:rPr>
          <w:rFonts w:asciiTheme="majorHAnsi" w:hAnsiTheme="majorHAnsi" w:cstheme="majorHAnsi"/>
          <w:sz w:val="16"/>
        </w:rPr>
        <w:t xml:space="preserve">It would be reductive to attribute biodiversity loss solely to modern capitalism. After all, humans have destroyed environments since they learned to whittle sticks into spears and clear forests to make farms. Indigenous peoples in North America wiped out the mastodon long before they could hope to cash in on its hide. But </w:t>
      </w:r>
      <w:r w:rsidRPr="00870B13">
        <w:rPr>
          <w:rStyle w:val="StyleUnderline"/>
          <w:rFonts w:asciiTheme="majorHAnsi" w:hAnsiTheme="majorHAnsi" w:cstheme="majorHAnsi"/>
        </w:rPr>
        <w:t xml:space="preserve">capitalism introduces a </w:t>
      </w:r>
      <w:r w:rsidRPr="00870B13">
        <w:rPr>
          <w:rStyle w:val="Emphasis"/>
          <w:rFonts w:asciiTheme="majorHAnsi" w:hAnsiTheme="majorHAnsi" w:cstheme="majorHAnsi"/>
        </w:rPr>
        <w:t>totally different set of incentives</w:t>
      </w:r>
      <w:r w:rsidRPr="00870B13">
        <w:rPr>
          <w:rFonts w:asciiTheme="majorHAnsi" w:hAnsiTheme="majorHAnsi" w:cstheme="majorHAnsi"/>
          <w:sz w:val="16"/>
        </w:rPr>
        <w:t xml:space="preserve">: </w:t>
      </w:r>
      <w:r w:rsidRPr="00870B13">
        <w:rPr>
          <w:rStyle w:val="StyleUnderline"/>
          <w:rFonts w:asciiTheme="majorHAnsi" w:hAnsiTheme="majorHAnsi" w:cstheme="majorHAnsi"/>
        </w:rPr>
        <w:t xml:space="preserve">Once plant and animal life is viewed as a </w:t>
      </w:r>
      <w:r w:rsidRPr="00870B13">
        <w:rPr>
          <w:rStyle w:val="Emphasis"/>
          <w:rFonts w:asciiTheme="majorHAnsi" w:hAnsiTheme="majorHAnsi" w:cstheme="majorHAnsi"/>
        </w:rPr>
        <w:t>production input</w:t>
      </w:r>
      <w:r w:rsidRPr="00870B13">
        <w:rPr>
          <w:rStyle w:val="StyleUnderline"/>
          <w:rFonts w:asciiTheme="majorHAnsi" w:hAnsiTheme="majorHAnsi" w:cstheme="majorHAnsi"/>
        </w:rPr>
        <w:t xml:space="preserve">, a </w:t>
      </w:r>
      <w:r w:rsidRPr="00870B13">
        <w:rPr>
          <w:rStyle w:val="Emphasis"/>
          <w:rFonts w:asciiTheme="majorHAnsi" w:hAnsiTheme="majorHAnsi" w:cstheme="majorHAnsi"/>
        </w:rPr>
        <w:t>cash engine</w:t>
      </w:r>
      <w:r w:rsidRPr="00870B13">
        <w:rPr>
          <w:rStyle w:val="StyleUnderline"/>
          <w:rFonts w:asciiTheme="majorHAnsi" w:hAnsiTheme="majorHAnsi" w:cstheme="majorHAnsi"/>
        </w:rPr>
        <w:t xml:space="preserve">, or an </w:t>
      </w:r>
      <w:r w:rsidRPr="00870B13">
        <w:rPr>
          <w:rStyle w:val="Emphasis"/>
          <w:rFonts w:asciiTheme="majorHAnsi" w:hAnsiTheme="majorHAnsi" w:cstheme="majorHAnsi"/>
        </w:rPr>
        <w:t>acceptable casualty of profit accumulation</w:t>
      </w:r>
      <w:r w:rsidRPr="00870B13">
        <w:rPr>
          <w:rStyle w:val="StyleUnderline"/>
          <w:rFonts w:asciiTheme="majorHAnsi" w:hAnsiTheme="majorHAnsi" w:cstheme="majorHAnsi"/>
        </w:rPr>
        <w:t xml:space="preserve">, it makes sense to </w:t>
      </w:r>
      <w:r w:rsidRPr="00870B13">
        <w:rPr>
          <w:rStyle w:val="Emphasis"/>
          <w:rFonts w:asciiTheme="majorHAnsi" w:hAnsiTheme="majorHAnsi" w:cstheme="majorHAnsi"/>
        </w:rPr>
        <w:t>wring revenue from life until it’s gone</w:t>
      </w:r>
      <w:r w:rsidRPr="00870B13">
        <w:rPr>
          <w:rFonts w:asciiTheme="majorHAnsi" w:hAnsiTheme="majorHAnsi" w:cstheme="majorHAnsi"/>
          <w:sz w:val="16"/>
        </w:rPr>
        <w:t>, especially when competitive pressures reward making a quick buck.</w:t>
      </w:r>
      <w:r w:rsidRPr="00870B13">
        <w:rPr>
          <w:rStyle w:val="StyleUnderline"/>
          <w:rFonts w:asciiTheme="majorHAnsi" w:hAnsiTheme="majorHAnsi" w:cstheme="majorHAnsi"/>
        </w:rPr>
        <w:t xml:space="preserve"> </w:t>
      </w:r>
      <w:r w:rsidRPr="00870B13">
        <w:rPr>
          <w:rFonts w:asciiTheme="majorHAnsi" w:hAnsiTheme="majorHAnsi" w:cstheme="majorHAnsi"/>
          <w:sz w:val="16"/>
        </w:rPr>
        <w:t xml:space="preserve">The IPBES report makes clear that today’s great dying differs in kind, not degree, from earlier waves of biodiversity loss. Since 1900, </w:t>
      </w:r>
      <w:r w:rsidRPr="00870B13">
        <w:rPr>
          <w:rStyle w:val="StyleUnderline"/>
          <w:rFonts w:asciiTheme="majorHAnsi" w:hAnsiTheme="majorHAnsi" w:cstheme="majorHAnsi"/>
        </w:rPr>
        <w:t xml:space="preserve">the </w:t>
      </w:r>
      <w:r w:rsidRPr="00870B13">
        <w:rPr>
          <w:rStyle w:val="StyleUnderline"/>
          <w:rFonts w:asciiTheme="majorHAnsi" w:hAnsiTheme="majorHAnsi" w:cstheme="majorHAnsi"/>
          <w:highlight w:val="green"/>
        </w:rPr>
        <w:t>abundance of</w:t>
      </w:r>
      <w:r w:rsidRPr="00870B13">
        <w:rPr>
          <w:rStyle w:val="StyleUnderline"/>
          <w:rFonts w:asciiTheme="majorHAnsi" w:hAnsiTheme="majorHAnsi" w:cstheme="majorHAnsi"/>
        </w:rPr>
        <w:t xml:space="preserve"> major </w:t>
      </w:r>
      <w:r w:rsidRPr="00870B13">
        <w:rPr>
          <w:rStyle w:val="StyleUnderline"/>
          <w:rFonts w:asciiTheme="majorHAnsi" w:hAnsiTheme="majorHAnsi" w:cstheme="majorHAnsi"/>
          <w:highlight w:val="green"/>
        </w:rPr>
        <w:t xml:space="preserve">species has declined by </w:t>
      </w:r>
      <w:r w:rsidRPr="00870B13">
        <w:rPr>
          <w:rStyle w:val="Emphasis"/>
          <w:rFonts w:asciiTheme="majorHAnsi" w:hAnsiTheme="majorHAnsi" w:cstheme="majorHAnsi"/>
          <w:highlight w:val="green"/>
        </w:rPr>
        <w:t>20%</w:t>
      </w:r>
      <w:r w:rsidRPr="00870B13">
        <w:rPr>
          <w:rStyle w:val="StyleUnderline"/>
          <w:rFonts w:asciiTheme="majorHAnsi" w:hAnsiTheme="majorHAnsi" w:cstheme="majorHAnsi"/>
        </w:rPr>
        <w:t xml:space="preserve"> globally</w:t>
      </w:r>
      <w:r w:rsidRPr="00870B13">
        <w:rPr>
          <w:rFonts w:asciiTheme="majorHAnsi" w:hAnsiTheme="majorHAnsi" w:cstheme="majorHAnsi"/>
          <w:sz w:val="16"/>
        </w:rPr>
        <w:t xml:space="preserve">. And since 1970, as industrial production has exploded, </w:t>
      </w:r>
      <w:r w:rsidRPr="00870B13">
        <w:rPr>
          <w:rStyle w:val="StyleUnderline"/>
          <w:rFonts w:asciiTheme="majorHAnsi" w:hAnsiTheme="majorHAnsi" w:cstheme="majorHAnsi"/>
        </w:rPr>
        <w:t xml:space="preserve">nature’s productivity has </w:t>
      </w:r>
      <w:r w:rsidRPr="00870B13">
        <w:rPr>
          <w:rStyle w:val="Emphasis"/>
          <w:rFonts w:asciiTheme="majorHAnsi" w:hAnsiTheme="majorHAnsi" w:cstheme="majorHAnsi"/>
        </w:rPr>
        <w:t>plummeted across the board</w:t>
      </w:r>
      <w:r w:rsidRPr="00870B13">
        <w:rPr>
          <w:rFonts w:asciiTheme="majorHAnsi" w:hAnsiTheme="majorHAnsi" w:cstheme="majorHAnsi"/>
          <w:sz w:val="16"/>
        </w:rPr>
        <w:t xml:space="preserve">. </w:t>
      </w:r>
      <w:r w:rsidRPr="00870B13">
        <w:rPr>
          <w:rStyle w:val="StyleUnderline"/>
          <w:rFonts w:asciiTheme="majorHAnsi" w:hAnsiTheme="majorHAnsi" w:cstheme="majorHAnsi"/>
          <w:highlight w:val="green"/>
        </w:rPr>
        <w:t>Species extinction is</w:t>
      </w:r>
      <w:r w:rsidRPr="00870B13">
        <w:rPr>
          <w:rStyle w:val="StyleUnderline"/>
          <w:rFonts w:asciiTheme="majorHAnsi" w:hAnsiTheme="majorHAnsi" w:cstheme="majorHAnsi"/>
        </w:rPr>
        <w:t xml:space="preserve"> now</w:t>
      </w:r>
      <w:r w:rsidRPr="00870B13">
        <w:rPr>
          <w:rFonts w:asciiTheme="majorHAnsi" w:hAnsiTheme="majorHAnsi" w:cstheme="majorHAnsi"/>
          <w:sz w:val="16"/>
        </w:rPr>
        <w:t xml:space="preserve"> “tens to </w:t>
      </w:r>
      <w:r w:rsidRPr="00870B13">
        <w:rPr>
          <w:rStyle w:val="Emphasis"/>
          <w:rFonts w:asciiTheme="majorHAnsi" w:hAnsiTheme="majorHAnsi" w:cstheme="majorHAnsi"/>
          <w:highlight w:val="green"/>
        </w:rPr>
        <w:t>hundreds of times higher</w:t>
      </w:r>
      <w:r w:rsidRPr="00870B13">
        <w:rPr>
          <w:rFonts w:asciiTheme="majorHAnsi" w:hAnsiTheme="majorHAnsi" w:cstheme="majorHAnsi"/>
          <w:sz w:val="16"/>
          <w:highlight w:val="green"/>
        </w:rPr>
        <w:t xml:space="preserve"> </w:t>
      </w:r>
      <w:r w:rsidRPr="00870B13">
        <w:rPr>
          <w:rStyle w:val="StyleUnderline"/>
          <w:rFonts w:asciiTheme="majorHAnsi" w:hAnsiTheme="majorHAnsi" w:cstheme="majorHAnsi"/>
          <w:highlight w:val="green"/>
        </w:rPr>
        <w:t>than it has averaged</w:t>
      </w:r>
      <w:r w:rsidRPr="00870B13">
        <w:rPr>
          <w:rStyle w:val="StyleUnderline"/>
          <w:rFonts w:asciiTheme="majorHAnsi" w:hAnsiTheme="majorHAnsi" w:cstheme="majorHAnsi"/>
        </w:rPr>
        <w:t xml:space="preserve"> over the past 10 million years</w:t>
      </w:r>
      <w:r w:rsidRPr="00870B13">
        <w:rPr>
          <w:rFonts w:asciiTheme="majorHAnsi" w:hAnsiTheme="majorHAnsi" w:cstheme="majorHAnsi"/>
          <w:sz w:val="16"/>
        </w:rPr>
        <w:t xml:space="preserve">,” the authors write. In The Sixth Extinction, journalist Elizabeth Kolbert documents the dizzying pace of modern ecological destruction. “Just in the past century, CO2 levels in the atmosphere have changed by as much – a hundred parts per million – as they normally do in a hundred-thousand-year glacial cycle,” she writes. “Meanwhile, </w:t>
      </w:r>
      <w:r w:rsidRPr="00870B13">
        <w:rPr>
          <w:rStyle w:val="StyleUnderline"/>
          <w:rFonts w:asciiTheme="majorHAnsi" w:hAnsiTheme="majorHAnsi" w:cstheme="majorHAnsi"/>
        </w:rPr>
        <w:t xml:space="preserve">the drop in </w:t>
      </w:r>
      <w:r w:rsidRPr="00870B13">
        <w:rPr>
          <w:rStyle w:val="Emphasis"/>
          <w:rFonts w:asciiTheme="majorHAnsi" w:hAnsiTheme="majorHAnsi" w:cstheme="majorHAnsi"/>
        </w:rPr>
        <w:t>ocean pH levels</w:t>
      </w:r>
      <w:r w:rsidRPr="00870B13">
        <w:rPr>
          <w:rStyle w:val="StyleUnderline"/>
          <w:rFonts w:asciiTheme="majorHAnsi" w:hAnsiTheme="majorHAnsi" w:cstheme="majorHAnsi"/>
        </w:rPr>
        <w:t xml:space="preserve"> that has occurred over the past fifty years may well </w:t>
      </w:r>
      <w:r w:rsidRPr="00870B13">
        <w:rPr>
          <w:rStyle w:val="Emphasis"/>
          <w:rFonts w:asciiTheme="majorHAnsi" w:hAnsiTheme="majorHAnsi" w:cstheme="majorHAnsi"/>
        </w:rPr>
        <w:t>exceed</w:t>
      </w:r>
      <w:r w:rsidRPr="00870B13">
        <w:rPr>
          <w:rStyle w:val="StyleUnderline"/>
          <w:rFonts w:asciiTheme="majorHAnsi" w:hAnsiTheme="majorHAnsi" w:cstheme="majorHAnsi"/>
        </w:rPr>
        <w:t xml:space="preserve"> anything that happened in the seas during the previous fifty million</w:t>
      </w:r>
      <w:r w:rsidRPr="00870B13">
        <w:rPr>
          <w:rFonts w:asciiTheme="majorHAnsi" w:hAnsiTheme="majorHAnsi" w:cstheme="majorHAnsi"/>
          <w:sz w:val="16"/>
        </w:rPr>
        <w:t xml:space="preserve">.” This past weekend, </w:t>
      </w:r>
      <w:r w:rsidRPr="00870B13">
        <w:rPr>
          <w:rStyle w:val="StyleUnderline"/>
          <w:rFonts w:asciiTheme="majorHAnsi" w:hAnsiTheme="majorHAnsi" w:cstheme="majorHAnsi"/>
        </w:rPr>
        <w:t xml:space="preserve">air </w:t>
      </w:r>
      <w:r w:rsidRPr="00870B13">
        <w:rPr>
          <w:rStyle w:val="StyleUnderline"/>
          <w:rFonts w:asciiTheme="majorHAnsi" w:hAnsiTheme="majorHAnsi" w:cstheme="majorHAnsi"/>
          <w:highlight w:val="green"/>
        </w:rPr>
        <w:t>temperatures around parts</w:t>
      </w:r>
      <w:r w:rsidRPr="00870B13">
        <w:rPr>
          <w:rStyle w:val="StyleUnderline"/>
          <w:rFonts w:asciiTheme="majorHAnsi" w:hAnsiTheme="majorHAnsi" w:cstheme="majorHAnsi"/>
        </w:rPr>
        <w:t xml:space="preserve"> of </w:t>
      </w:r>
      <w:r w:rsidRPr="00870B13">
        <w:rPr>
          <w:rStyle w:val="StyleUnderline"/>
          <w:rFonts w:asciiTheme="majorHAnsi" w:hAnsiTheme="majorHAnsi" w:cstheme="majorHAnsi"/>
          <w:highlight w:val="green"/>
        </w:rPr>
        <w:t xml:space="preserve">the </w:t>
      </w:r>
      <w:r w:rsidRPr="00870B13">
        <w:rPr>
          <w:rStyle w:val="Emphasis"/>
          <w:rFonts w:asciiTheme="majorHAnsi" w:hAnsiTheme="majorHAnsi" w:cstheme="majorHAnsi"/>
          <w:highlight w:val="green"/>
        </w:rPr>
        <w:t>Arctic Ocean</w:t>
      </w:r>
      <w:r w:rsidRPr="00870B13">
        <w:rPr>
          <w:rStyle w:val="StyleUnderline"/>
          <w:rFonts w:asciiTheme="majorHAnsi" w:hAnsiTheme="majorHAnsi" w:cstheme="majorHAnsi"/>
          <w:highlight w:val="green"/>
        </w:rPr>
        <w:t xml:space="preserve"> reached </w:t>
      </w:r>
      <w:r w:rsidRPr="00870B13">
        <w:rPr>
          <w:rStyle w:val="Emphasis"/>
          <w:rFonts w:asciiTheme="majorHAnsi" w:hAnsiTheme="majorHAnsi" w:cstheme="majorHAnsi"/>
          <w:highlight w:val="green"/>
        </w:rPr>
        <w:t>84 degrees</w:t>
      </w:r>
      <w:r w:rsidRPr="00870B13">
        <w:rPr>
          <w:rStyle w:val="Emphasis"/>
          <w:rFonts w:asciiTheme="majorHAnsi" w:hAnsiTheme="majorHAnsi" w:cstheme="majorHAnsi"/>
        </w:rPr>
        <w:t xml:space="preserve"> Fahrenheit</w:t>
      </w:r>
      <w:r w:rsidRPr="00870B13">
        <w:rPr>
          <w:rFonts w:asciiTheme="majorHAnsi" w:hAnsiTheme="majorHAnsi" w:cstheme="majorHAnsi"/>
          <w:sz w:val="16"/>
        </w:rPr>
        <w:t>, while the concentration of CO2 eclipsed 415 parts per million for the first time in human history.</w:t>
      </w:r>
      <w:r w:rsidRPr="00870B13">
        <w:rPr>
          <w:rStyle w:val="StyleUnderline"/>
          <w:rFonts w:asciiTheme="majorHAnsi" w:hAnsiTheme="majorHAnsi" w:cstheme="majorHAnsi"/>
        </w:rPr>
        <w:t xml:space="preserve"> No matter how unsustainable our </w:t>
      </w:r>
      <w:r w:rsidRPr="00870B13">
        <w:rPr>
          <w:rStyle w:val="Emphasis"/>
          <w:rFonts w:asciiTheme="majorHAnsi" w:hAnsiTheme="majorHAnsi" w:cstheme="majorHAnsi"/>
        </w:rPr>
        <w:t>ancestors’</w:t>
      </w:r>
      <w:r w:rsidRPr="00870B13">
        <w:rPr>
          <w:rStyle w:val="StyleUnderline"/>
          <w:rFonts w:asciiTheme="majorHAnsi" w:hAnsiTheme="majorHAnsi" w:cstheme="majorHAnsi"/>
        </w:rPr>
        <w:t xml:space="preserve"> societies were, ours is </w:t>
      </w:r>
      <w:r w:rsidRPr="00870B13">
        <w:rPr>
          <w:rStyle w:val="Emphasis"/>
          <w:rFonts w:asciiTheme="majorHAnsi" w:hAnsiTheme="majorHAnsi" w:cstheme="majorHAnsi"/>
        </w:rPr>
        <w:t xml:space="preserve">infinitely worse. </w:t>
      </w:r>
      <w:r w:rsidRPr="00870B13">
        <w:rPr>
          <w:rStyle w:val="StyleUnderline"/>
          <w:rFonts w:asciiTheme="majorHAnsi" w:hAnsiTheme="majorHAnsi" w:cstheme="majorHAnsi"/>
        </w:rPr>
        <w:t xml:space="preserve">Amid the dying, however, the </w:t>
      </w:r>
      <w:r w:rsidRPr="00870B13">
        <w:rPr>
          <w:rStyle w:val="Emphasis"/>
          <w:rFonts w:asciiTheme="majorHAnsi" w:hAnsiTheme="majorHAnsi" w:cstheme="majorHAnsi"/>
        </w:rPr>
        <w:t>economy booms</w:t>
      </w:r>
      <w:r w:rsidRPr="00870B13">
        <w:rPr>
          <w:rFonts w:asciiTheme="majorHAnsi" w:hAnsiTheme="majorHAnsi" w:cstheme="majorHAnsi"/>
          <w:sz w:val="16"/>
        </w:rPr>
        <w:t>. Crop yields have increased 300% since the 1970s, per the IPBES report, and businesses are now extracting 60 billion tons of resources from the earth each year. Those resources run the gamut: oil for cars, timber for buildings, precious metals for our precious iPhones. It might be one thing if biodiversity loss were paying for better lives for everyone – an unfortunate cost of making sure everyone has a safe home, healthy food, and reliable transportation – but trends in wealth inequality tell a different story. America’s richest people have doubled their incomes since the 1970s, while working people have experienced wage stagnation and disproportionately suffered the effects of habitat loss, extreme weather, and food shortages. Given these trends, “</w:t>
      </w:r>
      <w:r w:rsidRPr="00870B13">
        <w:rPr>
          <w:rStyle w:val="StyleUnderline"/>
          <w:rFonts w:asciiTheme="majorHAnsi" w:hAnsiTheme="majorHAnsi" w:cstheme="majorHAnsi"/>
          <w:highlight w:val="green"/>
        </w:rPr>
        <w:t>it’s hard to make</w:t>
      </w:r>
      <w:r w:rsidRPr="00870B13">
        <w:rPr>
          <w:rStyle w:val="StyleUnderline"/>
          <w:rFonts w:asciiTheme="majorHAnsi" w:hAnsiTheme="majorHAnsi" w:cstheme="majorHAnsi"/>
        </w:rPr>
        <w:t xml:space="preserve"> with a straight face </w:t>
      </w:r>
      <w:r w:rsidRPr="00870B13">
        <w:rPr>
          <w:rStyle w:val="StyleUnderline"/>
          <w:rFonts w:asciiTheme="majorHAnsi" w:hAnsiTheme="majorHAnsi" w:cstheme="majorHAnsi"/>
          <w:highlight w:val="green"/>
        </w:rPr>
        <w:t xml:space="preserve">the argument that </w:t>
      </w:r>
      <w:r w:rsidRPr="00870B13">
        <w:rPr>
          <w:rStyle w:val="Emphasis"/>
          <w:rFonts w:asciiTheme="majorHAnsi" w:hAnsiTheme="majorHAnsi" w:cstheme="majorHAnsi"/>
          <w:highlight w:val="green"/>
        </w:rPr>
        <w:t>green capitalism is going to save the planet</w:t>
      </w:r>
      <w:r w:rsidRPr="00870B13">
        <w:rPr>
          <w:rFonts w:asciiTheme="majorHAnsi" w:hAnsiTheme="majorHAnsi" w:cstheme="majorHAnsi"/>
          <w:sz w:val="16"/>
        </w:rPr>
        <w:t>,” Goldstein added. What seems needed is something far more radical. The world’s best scientists seem to agree. “The discourse on sustainability is changing,” Visseren-Hamakers says. “It’s now normal to talk about transformation, which is nothing less than a revolution.”</w:t>
      </w:r>
    </w:p>
    <w:p w14:paraId="5765BBD4" w14:textId="77777777" w:rsidR="004F0D8B" w:rsidRPr="00192AAB" w:rsidRDefault="004F0D8B" w:rsidP="004F0D8B">
      <w:pPr>
        <w:pStyle w:val="Heading4"/>
        <w:rPr>
          <w:u w:val="single"/>
        </w:rPr>
      </w:pPr>
      <w:r>
        <w:t xml:space="preserve">Society is </w:t>
      </w:r>
      <w:r>
        <w:rPr>
          <w:u w:val="single"/>
        </w:rPr>
        <w:t>unsustainably complex</w:t>
      </w:r>
      <w:r>
        <w:t xml:space="preserve"> – that ensures a </w:t>
      </w:r>
      <w:r>
        <w:rPr>
          <w:u w:val="single"/>
        </w:rPr>
        <w:t>global cognitive collapse</w:t>
      </w:r>
      <w:r>
        <w:t xml:space="preserve"> – </w:t>
      </w:r>
      <w:r>
        <w:rPr>
          <w:u w:val="single"/>
        </w:rPr>
        <w:t>extinction</w:t>
      </w:r>
      <w:r>
        <w:t>.</w:t>
      </w:r>
    </w:p>
    <w:p w14:paraId="74E3871C" w14:textId="77777777" w:rsidR="004F0D8B" w:rsidRDefault="004F0D8B" w:rsidP="004F0D8B">
      <w:r w:rsidRPr="001B184C">
        <w:rPr>
          <w:rStyle w:val="Style13ptBold"/>
        </w:rPr>
        <w:t>Annunziata and McManus</w:t>
      </w:r>
      <w:r>
        <w:rPr>
          <w:rStyle w:val="Style13ptBold"/>
        </w:rPr>
        <w:t xml:space="preserve"> </w:t>
      </w:r>
      <w:r w:rsidRPr="007758E0">
        <w:rPr>
          <w:b/>
          <w:sz w:val="26"/>
          <w:szCs w:val="26"/>
        </w:rPr>
        <w:t>’</w:t>
      </w:r>
      <w:r w:rsidRPr="001B184C">
        <w:rPr>
          <w:rStyle w:val="Style13ptBold"/>
        </w:rPr>
        <w:t>1-11</w:t>
      </w:r>
      <w:r>
        <w:t xml:space="preserve">—former Chief Economist and Head of Business Innovation Strategy at General Electric AND Visiting Research Fellow at Autodesk, Senior Advisor at BCG (Marco and Mickey, “The Great Cognitive Depression,” </w:t>
      </w:r>
      <w:hyperlink r:id="rId16" w:anchor="49ed9dc174c1" w:history="1">
        <w:r w:rsidRPr="00EF053C">
          <w:rPr>
            <w:rStyle w:val="Hyperlink"/>
          </w:rPr>
          <w:t>https://www.forbes.com/sites/marcoannunziata/2019/01/11/the-great-cognitive-depression/#49ed9dc174c1</w:t>
        </w:r>
      </w:hyperlink>
      <w:r>
        <w:t>, dml)</w:t>
      </w:r>
    </w:p>
    <w:p w14:paraId="57C327DE" w14:textId="77777777" w:rsidR="004F0D8B" w:rsidRPr="00192AAB" w:rsidRDefault="004F0D8B" w:rsidP="004F0D8B">
      <w:r w:rsidRPr="001B184C">
        <w:rPr>
          <w:rStyle w:val="StyleUnderline"/>
        </w:rPr>
        <w:t xml:space="preserve">We have seen a </w:t>
      </w:r>
      <w:r w:rsidRPr="0053793E">
        <w:rPr>
          <w:rStyle w:val="Emphasis"/>
          <w:highlight w:val="yellow"/>
        </w:rPr>
        <w:t>dramatic increase</w:t>
      </w:r>
      <w:r w:rsidRPr="0053793E">
        <w:rPr>
          <w:rStyle w:val="StyleUnderline"/>
          <w:highlight w:val="yellow"/>
        </w:rPr>
        <w:t xml:space="preserve"> in</w:t>
      </w:r>
      <w:r w:rsidRPr="001B184C">
        <w:rPr>
          <w:rStyle w:val="StyleUnderline"/>
        </w:rPr>
        <w:t xml:space="preserve"> the amount of </w:t>
      </w:r>
      <w:r w:rsidRPr="0053793E">
        <w:rPr>
          <w:rStyle w:val="StyleUnderline"/>
          <w:highlight w:val="yellow"/>
        </w:rPr>
        <w:t>complexity</w:t>
      </w:r>
      <w:r w:rsidRPr="001B184C">
        <w:rPr>
          <w:rStyle w:val="StyleUnderline"/>
        </w:rPr>
        <w:t xml:space="preserve"> that exists in the world</w:t>
      </w:r>
      <w:r w:rsidRPr="001B184C">
        <w:rPr>
          <w:sz w:val="16"/>
        </w:rPr>
        <w:t xml:space="preserve">. Mickey McManus’s book Trillions noted that as early as 2010, the semiconductor industry had reached the point where they were making more transistors than grains of rice, cheaper. </w:t>
      </w:r>
      <w:r w:rsidRPr="001B184C">
        <w:rPr>
          <w:rStyle w:val="StyleUnderline"/>
        </w:rPr>
        <w:t xml:space="preserve">Connectivity </w:t>
      </w:r>
      <w:r w:rsidRPr="0053793E">
        <w:rPr>
          <w:rStyle w:val="StyleUnderline"/>
          <w:highlight w:val="yellow"/>
        </w:rPr>
        <w:t xml:space="preserve">has </w:t>
      </w:r>
      <w:r w:rsidRPr="0053793E">
        <w:rPr>
          <w:rStyle w:val="Emphasis"/>
          <w:highlight w:val="yellow"/>
        </w:rPr>
        <w:t>amplified</w:t>
      </w:r>
      <w:r w:rsidRPr="00DE4750">
        <w:rPr>
          <w:rStyle w:val="Emphasis"/>
        </w:rPr>
        <w:t xml:space="preserve"> the global amount of aggregate complexity</w:t>
      </w:r>
      <w:r w:rsidRPr="001B184C">
        <w:rPr>
          <w:rStyle w:val="StyleUnderline"/>
        </w:rPr>
        <w:t xml:space="preserve"> by enabling it to break out of any given domain and spread across the world. The rise of the</w:t>
      </w:r>
      <w:r w:rsidRPr="001B184C">
        <w:rPr>
          <w:sz w:val="16"/>
        </w:rPr>
        <w:t xml:space="preserve"> so called </w:t>
      </w:r>
      <w:r w:rsidRPr="001B184C">
        <w:rPr>
          <w:rStyle w:val="StyleUnderline"/>
        </w:rPr>
        <w:t>“</w:t>
      </w:r>
      <w:r w:rsidRPr="0053793E">
        <w:rPr>
          <w:rStyle w:val="Emphasis"/>
          <w:highlight w:val="yellow"/>
        </w:rPr>
        <w:t>I</w:t>
      </w:r>
      <w:r w:rsidRPr="00DE4750">
        <w:rPr>
          <w:rStyle w:val="Emphasis"/>
        </w:rPr>
        <w:t xml:space="preserve">nternet </w:t>
      </w:r>
      <w:r w:rsidRPr="0053793E">
        <w:rPr>
          <w:rStyle w:val="Emphasis"/>
          <w:highlight w:val="yellow"/>
        </w:rPr>
        <w:t>o</w:t>
      </w:r>
      <w:r w:rsidRPr="00DE4750">
        <w:rPr>
          <w:rStyle w:val="Emphasis"/>
        </w:rPr>
        <w:t xml:space="preserve">f </w:t>
      </w:r>
      <w:r w:rsidRPr="0053793E">
        <w:rPr>
          <w:rStyle w:val="Emphasis"/>
          <w:highlight w:val="yellow"/>
        </w:rPr>
        <w:t>T</w:t>
      </w:r>
      <w:r w:rsidRPr="00DE4750">
        <w:rPr>
          <w:rStyle w:val="Emphasis"/>
        </w:rPr>
        <w:t>hings</w:t>
      </w:r>
      <w:r w:rsidRPr="001B184C">
        <w:rPr>
          <w:rStyle w:val="StyleUnderline"/>
        </w:rPr>
        <w:t>”</w:t>
      </w:r>
      <w:r w:rsidRPr="001B184C">
        <w:rPr>
          <w:sz w:val="16"/>
        </w:rPr>
        <w:t>—starting with mobile devices and now connected products and vehicles and platforms—</w:t>
      </w:r>
      <w:r w:rsidRPr="0053793E">
        <w:rPr>
          <w:rStyle w:val="StyleUnderline"/>
          <w:highlight w:val="yellow"/>
        </w:rPr>
        <w:t xml:space="preserve">is </w:t>
      </w:r>
      <w:r w:rsidRPr="0053793E">
        <w:rPr>
          <w:rStyle w:val="Emphasis"/>
          <w:highlight w:val="yellow"/>
        </w:rPr>
        <w:t>flooding every corner</w:t>
      </w:r>
      <w:r w:rsidRPr="001B184C">
        <w:rPr>
          <w:rStyle w:val="StyleUnderline"/>
        </w:rPr>
        <w:t xml:space="preserve"> of our homes, factories, and communities. </w:t>
      </w:r>
      <w:r w:rsidRPr="007A22EB">
        <w:rPr>
          <w:rStyle w:val="Emphasis"/>
        </w:rPr>
        <w:t>Everything becomes connected</w:t>
      </w:r>
      <w:r w:rsidRPr="007A22EB">
        <w:rPr>
          <w:rStyle w:val="StyleUnderline"/>
        </w:rPr>
        <w:t xml:space="preserve">—to everything else and to us. The global economy has also become </w:t>
      </w:r>
      <w:r w:rsidRPr="007A22EB">
        <w:rPr>
          <w:rStyle w:val="Emphasis"/>
        </w:rPr>
        <w:t>inextricably interconnected</w:t>
      </w:r>
      <w:r w:rsidRPr="007A22EB">
        <w:rPr>
          <w:rStyle w:val="StyleUnderline"/>
        </w:rPr>
        <w:t xml:space="preserve">; our society is </w:t>
      </w:r>
      <w:r w:rsidRPr="007A22EB">
        <w:rPr>
          <w:rStyle w:val="Emphasis"/>
        </w:rPr>
        <w:t>more</w:t>
      </w:r>
      <w:r w:rsidRPr="007A22EB">
        <w:rPr>
          <w:rStyle w:val="StyleUnderline"/>
        </w:rPr>
        <w:t xml:space="preserve"> and </w:t>
      </w:r>
      <w:r w:rsidRPr="007A22EB">
        <w:rPr>
          <w:rStyle w:val="Emphasis"/>
        </w:rPr>
        <w:t>more interdependent</w:t>
      </w:r>
      <w:r w:rsidRPr="007A22EB">
        <w:rPr>
          <w:sz w:val="16"/>
        </w:rPr>
        <w:t>. Across multiple fields</w:t>
      </w:r>
      <w:r w:rsidRPr="001B184C">
        <w:rPr>
          <w:sz w:val="16"/>
        </w:rPr>
        <w:t xml:space="preserve">, our knowledge gets deeper and more detailed; we solve old problems and create new ones at accelerating speed. No </w:t>
      </w:r>
      <w:r w:rsidRPr="001B184C">
        <w:rPr>
          <w:rStyle w:val="StyleUnderline"/>
        </w:rPr>
        <w:t xml:space="preserve">matter our walk of life, today we are asked to grasp a </w:t>
      </w:r>
      <w:r w:rsidRPr="00DE4750">
        <w:rPr>
          <w:rStyle w:val="Emphasis"/>
        </w:rPr>
        <w:t>widening range of increasingly complex issues</w:t>
      </w:r>
      <w:r w:rsidRPr="001B184C">
        <w:rPr>
          <w:rStyle w:val="StyleUnderline"/>
        </w:rPr>
        <w:t>: climate change, energy policy, advances in health care</w:t>
      </w:r>
      <w:r w:rsidRPr="001B184C">
        <w:rPr>
          <w:sz w:val="16"/>
        </w:rPr>
        <w:t xml:space="preserve">, the likely impact of </w:t>
      </w:r>
      <w:r w:rsidRPr="001B184C">
        <w:rPr>
          <w:rStyle w:val="StyleUnderline"/>
        </w:rPr>
        <w:t>robotics and A</w:t>
      </w:r>
      <w:r w:rsidRPr="001B184C">
        <w:rPr>
          <w:sz w:val="16"/>
        </w:rPr>
        <w:t xml:space="preserve">rtificial </w:t>
      </w:r>
      <w:r w:rsidRPr="001B184C">
        <w:rPr>
          <w:rStyle w:val="StyleUnderline"/>
        </w:rPr>
        <w:t>I</w:t>
      </w:r>
      <w:r w:rsidRPr="001B184C">
        <w:rPr>
          <w:sz w:val="16"/>
        </w:rPr>
        <w:t>ntelligence.</w:t>
      </w:r>
      <w:r>
        <w:rPr>
          <w:sz w:val="16"/>
        </w:rPr>
        <w:t xml:space="preserve"> </w:t>
      </w:r>
      <w:r w:rsidRPr="001B184C">
        <w:rPr>
          <w:rStyle w:val="StyleUnderline"/>
        </w:rPr>
        <w:t xml:space="preserve">All </w:t>
      </w:r>
      <w:r w:rsidRPr="0053793E">
        <w:rPr>
          <w:rStyle w:val="StyleUnderline"/>
          <w:highlight w:val="yellow"/>
        </w:rPr>
        <w:t>these</w:t>
      </w:r>
      <w:r w:rsidRPr="007A22EB">
        <w:rPr>
          <w:rStyle w:val="StyleUnderline"/>
        </w:rPr>
        <w:t xml:space="preserve"> new </w:t>
      </w:r>
      <w:r w:rsidRPr="0053793E">
        <w:rPr>
          <w:rStyle w:val="StyleUnderline"/>
          <w:highlight w:val="yellow"/>
        </w:rPr>
        <w:t xml:space="preserve">sources of complexity are </w:t>
      </w:r>
      <w:r w:rsidRPr="0053793E">
        <w:rPr>
          <w:rStyle w:val="Emphasis"/>
          <w:highlight w:val="yellow"/>
        </w:rPr>
        <w:t>increasing the</w:t>
      </w:r>
      <w:r w:rsidRPr="00DE4750">
        <w:rPr>
          <w:rStyle w:val="Emphasis"/>
        </w:rPr>
        <w:t xml:space="preserve"> frequency</w:t>
      </w:r>
      <w:r w:rsidRPr="001B184C">
        <w:rPr>
          <w:rStyle w:val="StyleUnderline"/>
        </w:rPr>
        <w:t xml:space="preserve"> and </w:t>
      </w:r>
      <w:r w:rsidRPr="00DE4750">
        <w:rPr>
          <w:rStyle w:val="Emphasis"/>
        </w:rPr>
        <w:t>amplitude of positive</w:t>
      </w:r>
      <w:r w:rsidRPr="001B184C">
        <w:rPr>
          <w:rStyle w:val="StyleUnderline"/>
        </w:rPr>
        <w:t xml:space="preserve"> and </w:t>
      </w:r>
      <w:r w:rsidRPr="00DE4750">
        <w:rPr>
          <w:rStyle w:val="Emphasis"/>
        </w:rPr>
        <w:t xml:space="preserve">negative </w:t>
      </w:r>
      <w:r w:rsidRPr="0053793E">
        <w:rPr>
          <w:rStyle w:val="Emphasis"/>
          <w:highlight w:val="yellow"/>
        </w:rPr>
        <w:t>feedback loops into</w:t>
      </w:r>
      <w:r w:rsidRPr="00DE4750">
        <w:rPr>
          <w:rStyle w:val="Emphasis"/>
        </w:rPr>
        <w:t xml:space="preserve"> crashing waves</w:t>
      </w:r>
      <w:r w:rsidRPr="001B184C">
        <w:rPr>
          <w:rStyle w:val="StyleUnderline"/>
        </w:rPr>
        <w:t xml:space="preserve"> and </w:t>
      </w:r>
      <w:r w:rsidRPr="0053793E">
        <w:rPr>
          <w:rStyle w:val="StyleUnderline"/>
          <w:highlight w:val="yellow"/>
        </w:rPr>
        <w:t xml:space="preserve">a </w:t>
      </w:r>
      <w:r w:rsidRPr="007A22EB">
        <w:rPr>
          <w:rStyle w:val="Emphasis"/>
        </w:rPr>
        <w:t xml:space="preserve">torrential </w:t>
      </w:r>
      <w:r w:rsidRPr="0053793E">
        <w:rPr>
          <w:rStyle w:val="Emphasis"/>
          <w:highlight w:val="yellow"/>
        </w:rPr>
        <w:t>flood</w:t>
      </w:r>
      <w:r w:rsidRPr="001B184C">
        <w:rPr>
          <w:rStyle w:val="StyleUnderline"/>
        </w:rPr>
        <w:t xml:space="preserve">. There are </w:t>
      </w:r>
      <w:r w:rsidRPr="00DE4750">
        <w:rPr>
          <w:rStyle w:val="Emphasis"/>
        </w:rPr>
        <w:t>no signs</w:t>
      </w:r>
      <w:r w:rsidRPr="001B184C">
        <w:rPr>
          <w:rStyle w:val="StyleUnderline"/>
        </w:rPr>
        <w:t xml:space="preserve"> of </w:t>
      </w:r>
      <w:r w:rsidRPr="0053793E">
        <w:rPr>
          <w:rStyle w:val="StyleUnderline"/>
          <w:highlight w:val="yellow"/>
        </w:rPr>
        <w:t>this complexity</w:t>
      </w:r>
      <w:r w:rsidRPr="001B184C">
        <w:rPr>
          <w:rStyle w:val="StyleUnderline"/>
        </w:rPr>
        <w:t xml:space="preserve"> leveling out, </w:t>
      </w:r>
      <w:r w:rsidRPr="00DE4750">
        <w:rPr>
          <w:rStyle w:val="Emphasis"/>
        </w:rPr>
        <w:t>quite the opposite</w:t>
      </w:r>
      <w:r w:rsidRPr="001B184C">
        <w:rPr>
          <w:rStyle w:val="StyleUnderline"/>
        </w:rPr>
        <w:t xml:space="preserve">—the waves are </w:t>
      </w:r>
      <w:r w:rsidRPr="0053793E">
        <w:rPr>
          <w:rStyle w:val="StyleUnderline"/>
          <w:highlight w:val="yellow"/>
        </w:rPr>
        <w:t xml:space="preserve">getting </w:t>
      </w:r>
      <w:r w:rsidRPr="0053793E">
        <w:rPr>
          <w:rStyle w:val="Emphasis"/>
          <w:highlight w:val="yellow"/>
        </w:rPr>
        <w:t>more erratic</w:t>
      </w:r>
      <w:r w:rsidRPr="001B184C">
        <w:rPr>
          <w:rStyle w:val="StyleUnderline"/>
        </w:rPr>
        <w:t xml:space="preserve"> and </w:t>
      </w:r>
      <w:r w:rsidRPr="00DE4750">
        <w:rPr>
          <w:rStyle w:val="Emphasis"/>
        </w:rPr>
        <w:t>larger</w:t>
      </w:r>
      <w:r w:rsidRPr="001B184C">
        <w:rPr>
          <w:rStyle w:val="StyleUnderline"/>
        </w:rPr>
        <w:t xml:space="preserve"> and </w:t>
      </w:r>
      <w:r w:rsidRPr="00DE4750">
        <w:rPr>
          <w:rStyle w:val="Emphasis"/>
        </w:rPr>
        <w:t>larger</w:t>
      </w:r>
      <w:r w:rsidRPr="001B184C">
        <w:rPr>
          <w:rStyle w:val="StyleUnderline"/>
        </w:rPr>
        <w:t xml:space="preserve">. We are standing on the shores of </w:t>
      </w:r>
      <w:r w:rsidRPr="0053793E">
        <w:rPr>
          <w:rStyle w:val="StyleUnderline"/>
          <w:highlight w:val="yellow"/>
        </w:rPr>
        <w:t xml:space="preserve">a </w:t>
      </w:r>
      <w:r w:rsidRPr="0053793E">
        <w:rPr>
          <w:rStyle w:val="Emphasis"/>
          <w:highlight w:val="yellow"/>
        </w:rPr>
        <w:t>trillion-node</w:t>
      </w:r>
      <w:r w:rsidRPr="00DE4750">
        <w:rPr>
          <w:rStyle w:val="Emphasis"/>
        </w:rPr>
        <w:t xml:space="preserve">-network </w:t>
      </w:r>
      <w:r w:rsidRPr="0053793E">
        <w:rPr>
          <w:rStyle w:val="Emphasis"/>
          <w:highlight w:val="yellow"/>
        </w:rPr>
        <w:t>tsunam</w:t>
      </w:r>
      <w:r w:rsidRPr="00DE4750">
        <w:rPr>
          <w:rStyle w:val="Emphasis"/>
        </w:rPr>
        <w:t xml:space="preserve">i-like </w:t>
      </w:r>
      <w:r w:rsidRPr="0053793E">
        <w:rPr>
          <w:rStyle w:val="Emphasis"/>
          <w:highlight w:val="yellow"/>
        </w:rPr>
        <w:t>event</w:t>
      </w:r>
      <w:r w:rsidRPr="001B184C">
        <w:rPr>
          <w:rStyle w:val="StyleUnderline"/>
        </w:rPr>
        <w:t xml:space="preserve"> that has </w:t>
      </w:r>
      <w:r w:rsidRPr="0053793E">
        <w:rPr>
          <w:rStyle w:val="Emphasis"/>
          <w:highlight w:val="yellow"/>
        </w:rPr>
        <w:t>never</w:t>
      </w:r>
      <w:r w:rsidRPr="00DE4750">
        <w:rPr>
          <w:rStyle w:val="Emphasis"/>
        </w:rPr>
        <w:t xml:space="preserve"> been </w:t>
      </w:r>
      <w:r w:rsidRPr="0053793E">
        <w:rPr>
          <w:rStyle w:val="Emphasis"/>
          <w:highlight w:val="yellow"/>
        </w:rPr>
        <w:t>seen before</w:t>
      </w:r>
      <w:r w:rsidRPr="001B184C">
        <w:rPr>
          <w:sz w:val="16"/>
        </w:rPr>
        <w:t xml:space="preserve">. Worse this isn’t just a rise of passive information, but also a deluge of active machine agents. </w:t>
      </w:r>
      <w:r w:rsidRPr="001B184C">
        <w:rPr>
          <w:rStyle w:val="StyleUnderline"/>
        </w:rPr>
        <w:t xml:space="preserve">When trillions of things not only collect billions of bits of information but also demand our attention and change our environments dynamically on the fly, </w:t>
      </w:r>
      <w:r w:rsidRPr="0053793E">
        <w:rPr>
          <w:rStyle w:val="StyleUnderline"/>
          <w:highlight w:val="yellow"/>
        </w:rPr>
        <w:t xml:space="preserve">our </w:t>
      </w:r>
      <w:r w:rsidRPr="0053793E">
        <w:rPr>
          <w:rStyle w:val="Emphasis"/>
          <w:highlight w:val="yellow"/>
        </w:rPr>
        <w:t>ability to think</w:t>
      </w:r>
      <w:r w:rsidRPr="001B184C">
        <w:rPr>
          <w:rStyle w:val="StyleUnderline"/>
        </w:rPr>
        <w:t xml:space="preserve">, </w:t>
      </w:r>
      <w:r w:rsidRPr="00DE4750">
        <w:rPr>
          <w:rStyle w:val="Emphasis"/>
        </w:rPr>
        <w:t>make decisions</w:t>
      </w:r>
      <w:r w:rsidRPr="001B184C">
        <w:rPr>
          <w:rStyle w:val="StyleUnderline"/>
        </w:rPr>
        <w:t xml:space="preserve"> and </w:t>
      </w:r>
      <w:r w:rsidRPr="00DE4750">
        <w:rPr>
          <w:rStyle w:val="Emphasis"/>
        </w:rPr>
        <w:t>take actions</w:t>
      </w:r>
      <w:r w:rsidRPr="001B184C">
        <w:rPr>
          <w:rStyle w:val="StyleUnderline"/>
        </w:rPr>
        <w:t xml:space="preserve"> may be </w:t>
      </w:r>
      <w:r w:rsidRPr="0053793E">
        <w:rPr>
          <w:rStyle w:val="StyleUnderline"/>
          <w:highlight w:val="yellow"/>
        </w:rPr>
        <w:t xml:space="preserve">on the </w:t>
      </w:r>
      <w:r w:rsidRPr="0053793E">
        <w:rPr>
          <w:rStyle w:val="Emphasis"/>
          <w:highlight w:val="yellow"/>
        </w:rPr>
        <w:t>verge of collapse</w:t>
      </w:r>
      <w:r w:rsidRPr="0053793E">
        <w:rPr>
          <w:sz w:val="16"/>
          <w:highlight w:val="yellow"/>
        </w:rPr>
        <w:t>.</w:t>
      </w:r>
      <w:r>
        <w:rPr>
          <w:sz w:val="16"/>
        </w:rPr>
        <w:t xml:space="preserve"> </w:t>
      </w:r>
      <w:r w:rsidRPr="001B184C">
        <w:rPr>
          <w:rStyle w:val="StyleUnderline"/>
        </w:rPr>
        <w:t xml:space="preserve">The </w:t>
      </w:r>
      <w:r w:rsidRPr="007A22EB">
        <w:rPr>
          <w:rStyle w:val="StyleUnderline"/>
        </w:rPr>
        <w:t>coming together of</w:t>
      </w:r>
      <w:r w:rsidRPr="001B184C">
        <w:rPr>
          <w:rStyle w:val="StyleUnderline"/>
        </w:rPr>
        <w:t xml:space="preserve"> digital and physical </w:t>
      </w:r>
      <w:r w:rsidRPr="0053793E">
        <w:rPr>
          <w:rStyle w:val="StyleUnderline"/>
          <w:highlight w:val="yellow"/>
        </w:rPr>
        <w:t>tech</w:t>
      </w:r>
      <w:r w:rsidRPr="001B184C">
        <w:rPr>
          <w:rStyle w:val="StyleUnderline"/>
        </w:rPr>
        <w:t xml:space="preserve">nologies </w:t>
      </w:r>
      <w:r w:rsidRPr="007A22EB">
        <w:rPr>
          <w:rStyle w:val="StyleUnderline"/>
        </w:rPr>
        <w:t xml:space="preserve">has </w:t>
      </w:r>
      <w:r w:rsidRPr="007A22EB">
        <w:rPr>
          <w:rStyle w:val="Emphasis"/>
        </w:rPr>
        <w:t>turned business models upside down</w:t>
      </w:r>
      <w:r w:rsidRPr="007A22EB">
        <w:rPr>
          <w:rStyle w:val="StyleUnderline"/>
        </w:rPr>
        <w:t xml:space="preserve"> and </w:t>
      </w:r>
      <w:r w:rsidRPr="0053793E">
        <w:rPr>
          <w:rStyle w:val="StyleUnderline"/>
          <w:highlight w:val="yellow"/>
        </w:rPr>
        <w:t>made it</w:t>
      </w:r>
      <w:r w:rsidRPr="001B184C">
        <w:rPr>
          <w:rStyle w:val="StyleUnderline"/>
        </w:rPr>
        <w:t xml:space="preserve"> </w:t>
      </w:r>
      <w:r w:rsidRPr="00DE4750">
        <w:rPr>
          <w:rStyle w:val="Emphasis"/>
        </w:rPr>
        <w:t xml:space="preserve">even </w:t>
      </w:r>
      <w:r w:rsidRPr="0053793E">
        <w:rPr>
          <w:rStyle w:val="Emphasis"/>
          <w:highlight w:val="yellow"/>
        </w:rPr>
        <w:t>harder</w:t>
      </w:r>
      <w:r w:rsidRPr="0053793E">
        <w:rPr>
          <w:rStyle w:val="StyleUnderline"/>
          <w:highlight w:val="yellow"/>
        </w:rPr>
        <w:t xml:space="preserve"> for</w:t>
      </w:r>
      <w:r w:rsidRPr="001B184C">
        <w:rPr>
          <w:rStyle w:val="StyleUnderline"/>
        </w:rPr>
        <w:t xml:space="preserve"> economic </w:t>
      </w:r>
      <w:r w:rsidRPr="0053793E">
        <w:rPr>
          <w:rStyle w:val="StyleUnderline"/>
          <w:highlight w:val="yellow"/>
        </w:rPr>
        <w:t>analysis to keep up</w:t>
      </w:r>
      <w:r w:rsidRPr="0053793E">
        <w:rPr>
          <w:sz w:val="16"/>
          <w:highlight w:val="yellow"/>
        </w:rPr>
        <w:t>.</w:t>
      </w:r>
      <w:r w:rsidRPr="001B184C">
        <w:rPr>
          <w:sz w:val="16"/>
        </w:rPr>
        <w:t xml:space="preserve"> The “prosumer” concept of the 1980s is back with a vengeance as new technologies allow households to produce electricity and sell it back into the grid, and give them access to manufacturing power with affordable 3D printers. </w:t>
      </w:r>
      <w:r w:rsidRPr="0053793E">
        <w:rPr>
          <w:rStyle w:val="StyleUnderline"/>
          <w:highlight w:val="yellow"/>
        </w:rPr>
        <w:t xml:space="preserve">Economists </w:t>
      </w:r>
      <w:r w:rsidRPr="0053793E">
        <w:rPr>
          <w:rStyle w:val="Emphasis"/>
          <w:highlight w:val="yellow"/>
        </w:rPr>
        <w:t>struggle to explain</w:t>
      </w:r>
      <w:r w:rsidRPr="001B184C">
        <w:rPr>
          <w:rStyle w:val="StyleUnderline"/>
        </w:rPr>
        <w:t xml:space="preserve"> the collapse in productivity that accompanied the latest surge in innovations—and that shows </w:t>
      </w:r>
      <w:r w:rsidRPr="00DE4750">
        <w:rPr>
          <w:rStyle w:val="Emphasis"/>
        </w:rPr>
        <w:t>compelling inverse correlation</w:t>
      </w:r>
      <w:r w:rsidRPr="001B184C">
        <w:rPr>
          <w:rStyle w:val="StyleUnderline"/>
        </w:rPr>
        <w:t xml:space="preserve"> to the rise of connected (and cognitive) devices like mobile phones</w:t>
      </w:r>
      <w:r w:rsidRPr="001B184C">
        <w:rPr>
          <w:sz w:val="16"/>
        </w:rPr>
        <w:t>; their cacophony of explanations ranges from the charge that new digital innovations have no economic value to the claim that they create massive value delivered for free, and hence not recorded in the official statistics.</w:t>
      </w:r>
      <w:r>
        <w:rPr>
          <w:sz w:val="16"/>
        </w:rPr>
        <w:t xml:space="preserve"> </w:t>
      </w:r>
      <w:r w:rsidRPr="001B184C">
        <w:rPr>
          <w:rStyle w:val="StyleUnderline"/>
        </w:rPr>
        <w:t xml:space="preserve">Our </w:t>
      </w:r>
      <w:r w:rsidRPr="00DE4750">
        <w:rPr>
          <w:rStyle w:val="Emphasis"/>
        </w:rPr>
        <w:t>ability to think</w:t>
      </w:r>
      <w:r w:rsidRPr="001B184C">
        <w:rPr>
          <w:rStyle w:val="StyleUnderline"/>
        </w:rPr>
        <w:t xml:space="preserve"> and </w:t>
      </w:r>
      <w:r w:rsidRPr="00DE4750">
        <w:rPr>
          <w:rStyle w:val="Emphasis"/>
        </w:rPr>
        <w:t>make smart decisions is eroding</w:t>
      </w:r>
      <w:r w:rsidRPr="001B184C">
        <w:rPr>
          <w:rStyle w:val="StyleUnderline"/>
        </w:rPr>
        <w:t xml:space="preserve"> just </w:t>
      </w:r>
      <w:r w:rsidRPr="0053793E">
        <w:rPr>
          <w:rStyle w:val="StyleUnderline"/>
          <w:highlight w:val="yellow"/>
        </w:rPr>
        <w:t>as our environment gets</w:t>
      </w:r>
      <w:r w:rsidRPr="001B184C">
        <w:rPr>
          <w:rStyle w:val="StyleUnderline"/>
        </w:rPr>
        <w:t xml:space="preserve"> </w:t>
      </w:r>
      <w:r w:rsidRPr="00DE4750">
        <w:rPr>
          <w:rStyle w:val="Emphasis"/>
        </w:rPr>
        <w:t>more complex</w:t>
      </w:r>
      <w:r w:rsidRPr="001B184C">
        <w:rPr>
          <w:rStyle w:val="StyleUnderline"/>
        </w:rPr>
        <w:t xml:space="preserve"> and </w:t>
      </w:r>
      <w:r w:rsidRPr="0053793E">
        <w:rPr>
          <w:rStyle w:val="Emphasis"/>
          <w:highlight w:val="yellow"/>
        </w:rPr>
        <w:t>harder to grasp</w:t>
      </w:r>
      <w:r w:rsidRPr="001B184C">
        <w:rPr>
          <w:rStyle w:val="StyleUnderline"/>
        </w:rPr>
        <w:t xml:space="preserve"> with our traditional tools</w:t>
      </w:r>
      <w:r w:rsidRPr="001B184C">
        <w:rPr>
          <w:sz w:val="16"/>
        </w:rPr>
        <w:t>.</w:t>
      </w:r>
      <w:r>
        <w:rPr>
          <w:sz w:val="16"/>
        </w:rPr>
        <w:t xml:space="preserve"> </w:t>
      </w:r>
      <w:r w:rsidRPr="001B184C">
        <w:rPr>
          <w:sz w:val="16"/>
        </w:rPr>
        <w:t>Stone age tools for cognitive age challenges?</w:t>
      </w:r>
      <w:r>
        <w:rPr>
          <w:sz w:val="16"/>
        </w:rPr>
        <w:t xml:space="preserve"> </w:t>
      </w:r>
      <w:r w:rsidRPr="001B184C">
        <w:rPr>
          <w:sz w:val="16"/>
        </w:rPr>
        <w:t xml:space="preserve">But wait, </w:t>
      </w:r>
      <w:r w:rsidRPr="0053793E">
        <w:rPr>
          <w:rStyle w:val="StyleUnderline"/>
          <w:highlight w:val="yellow"/>
        </w:rPr>
        <w:t xml:space="preserve">this is </w:t>
      </w:r>
      <w:r w:rsidRPr="0053793E">
        <w:rPr>
          <w:rStyle w:val="Emphasis"/>
          <w:highlight w:val="yellow"/>
        </w:rPr>
        <w:t>not the first time</w:t>
      </w:r>
      <w:r w:rsidRPr="001B184C">
        <w:rPr>
          <w:rStyle w:val="StyleUnderline"/>
        </w:rPr>
        <w:t xml:space="preserve"> we face a rise in complexity and have to contend with multiple disruptions. We’ve </w:t>
      </w:r>
      <w:r w:rsidRPr="00DE4750">
        <w:rPr>
          <w:rStyle w:val="Emphasis"/>
        </w:rPr>
        <w:t>faced tough challenges before</w:t>
      </w:r>
      <w:r w:rsidRPr="001B184C">
        <w:rPr>
          <w:rStyle w:val="StyleUnderline"/>
        </w:rPr>
        <w:t xml:space="preserve"> and built structures to allow us to </w:t>
      </w:r>
      <w:r w:rsidRPr="00DE4750">
        <w:rPr>
          <w:rStyle w:val="Emphasis"/>
        </w:rPr>
        <w:t>manage</w:t>
      </w:r>
      <w:r w:rsidRPr="001B184C">
        <w:rPr>
          <w:rStyle w:val="StyleUnderline"/>
        </w:rPr>
        <w:t xml:space="preserve"> and </w:t>
      </w:r>
      <w:r w:rsidRPr="00DE4750">
        <w:rPr>
          <w:rStyle w:val="Emphasis"/>
        </w:rPr>
        <w:t>make decisions at vast scales</w:t>
      </w:r>
      <w:r w:rsidRPr="001B184C">
        <w:rPr>
          <w:sz w:val="16"/>
        </w:rPr>
        <w:t xml:space="preserve">. Corporations, cities, markets, and governments are all technologies we’ve devised to manage complexity and make rational and actionable decisions in a hostile world. Steven Johnson—in his new book Farsighted—points out that </w:t>
      </w:r>
      <w:r w:rsidRPr="001B184C">
        <w:rPr>
          <w:rStyle w:val="StyleUnderline"/>
        </w:rPr>
        <w:t xml:space="preserve">we’ve </w:t>
      </w:r>
      <w:r w:rsidRPr="00DE4750">
        <w:rPr>
          <w:rStyle w:val="Emphasis"/>
        </w:rPr>
        <w:t>evolved decision</w:t>
      </w:r>
      <w:r w:rsidRPr="001B184C">
        <w:rPr>
          <w:rStyle w:val="StyleUnderline"/>
        </w:rPr>
        <w:t xml:space="preserve"> and </w:t>
      </w:r>
      <w:r w:rsidRPr="00DE4750">
        <w:rPr>
          <w:rStyle w:val="Emphasis"/>
        </w:rPr>
        <w:t>scenario sciences</w:t>
      </w:r>
      <w:r w:rsidRPr="001B184C">
        <w:rPr>
          <w:rStyle w:val="StyleUnderline"/>
        </w:rPr>
        <w:t xml:space="preserve"> to cope with increasingly complex issues</w:t>
      </w:r>
      <w:r w:rsidRPr="001B184C">
        <w:rPr>
          <w:sz w:val="16"/>
        </w:rPr>
        <w:t>—from the era of Darwin when he used the simple “pro/con” list to decide if he should get married (a non-trivial decision) to today’s advanced scenario-planning war games, science fiction foresight tools and other scalable management techniques.</w:t>
      </w:r>
      <w:r>
        <w:rPr>
          <w:sz w:val="16"/>
        </w:rPr>
        <w:t xml:space="preserve"> </w:t>
      </w:r>
      <w:r w:rsidRPr="0053793E">
        <w:rPr>
          <w:rStyle w:val="StyleUnderline"/>
          <w:highlight w:val="yellow"/>
        </w:rPr>
        <w:t>This time</w:t>
      </w:r>
      <w:r w:rsidRPr="001B184C">
        <w:rPr>
          <w:rStyle w:val="StyleUnderline"/>
        </w:rPr>
        <w:t xml:space="preserve">, however, </w:t>
      </w:r>
      <w:r w:rsidRPr="0053793E">
        <w:rPr>
          <w:rStyle w:val="Emphasis"/>
          <w:highlight w:val="yellow"/>
        </w:rPr>
        <w:t>seems different</w:t>
      </w:r>
      <w:r w:rsidRPr="001B184C">
        <w:rPr>
          <w:sz w:val="16"/>
        </w:rPr>
        <w:t xml:space="preserve">—for a troubling simple reason. This time </w:t>
      </w:r>
      <w:r w:rsidRPr="0053793E">
        <w:rPr>
          <w:rStyle w:val="StyleUnderline"/>
          <w:highlight w:val="yellow"/>
        </w:rPr>
        <w:t>we face</w:t>
      </w:r>
      <w:r w:rsidRPr="001B184C">
        <w:rPr>
          <w:rStyle w:val="StyleUnderline"/>
        </w:rPr>
        <w:t xml:space="preserve"> the rise of </w:t>
      </w:r>
      <w:r w:rsidRPr="00DE4750">
        <w:rPr>
          <w:rStyle w:val="Emphasis"/>
        </w:rPr>
        <w:t xml:space="preserve">powerful new </w:t>
      </w:r>
      <w:r w:rsidRPr="0053793E">
        <w:rPr>
          <w:rStyle w:val="Emphasis"/>
          <w:highlight w:val="yellow"/>
        </w:rPr>
        <w:t>forces</w:t>
      </w:r>
      <w:r w:rsidRPr="0053793E">
        <w:rPr>
          <w:rStyle w:val="StyleUnderline"/>
          <w:highlight w:val="yellow"/>
        </w:rPr>
        <w:t xml:space="preserve"> that undermine our</w:t>
      </w:r>
      <w:r w:rsidRPr="001B184C">
        <w:rPr>
          <w:rStyle w:val="StyleUnderline"/>
        </w:rPr>
        <w:t xml:space="preserve"> </w:t>
      </w:r>
      <w:r w:rsidRPr="00DE4750">
        <w:rPr>
          <w:rStyle w:val="Emphasis"/>
        </w:rPr>
        <w:t xml:space="preserve">very </w:t>
      </w:r>
      <w:r w:rsidRPr="0053793E">
        <w:rPr>
          <w:rStyle w:val="Emphasis"/>
          <w:highlight w:val="yellow"/>
        </w:rPr>
        <w:t>ability to react</w:t>
      </w:r>
      <w:r w:rsidRPr="001B184C">
        <w:rPr>
          <w:rStyle w:val="StyleUnderline"/>
        </w:rPr>
        <w:t xml:space="preserve"> to these challenges and disruptions: </w:t>
      </w:r>
      <w:r w:rsidRPr="00DE4750">
        <w:rPr>
          <w:rStyle w:val="Emphasis"/>
        </w:rPr>
        <w:t>our cognition itself is under attack</w:t>
      </w:r>
      <w:r w:rsidRPr="001B184C">
        <w:rPr>
          <w:rStyle w:val="StyleUnderline"/>
        </w:rPr>
        <w:t xml:space="preserve">. These toxic new forces leverage digital technology to exploit our behavioral biases, </w:t>
      </w:r>
      <w:r w:rsidRPr="0053793E">
        <w:rPr>
          <w:rStyle w:val="StyleUnderline"/>
          <w:highlight w:val="yellow"/>
        </w:rPr>
        <w:t xml:space="preserve">pushed by </w:t>
      </w:r>
      <w:r w:rsidRPr="007A22EB">
        <w:rPr>
          <w:rStyle w:val="Emphasis"/>
        </w:rPr>
        <w:t xml:space="preserve">powerful </w:t>
      </w:r>
      <w:r w:rsidRPr="0053793E">
        <w:rPr>
          <w:rStyle w:val="Emphasis"/>
          <w:highlight w:val="yellow"/>
        </w:rPr>
        <w:t>financial incentives</w:t>
      </w:r>
      <w:r w:rsidRPr="001B184C">
        <w:rPr>
          <w:sz w:val="16"/>
        </w:rPr>
        <w:t>.</w:t>
      </w:r>
      <w:r>
        <w:rPr>
          <w:sz w:val="16"/>
        </w:rPr>
        <w:t xml:space="preserve"> </w:t>
      </w:r>
      <w:r w:rsidRPr="001B184C">
        <w:rPr>
          <w:sz w:val="16"/>
        </w:rPr>
        <w:t>The early warning signs</w:t>
      </w:r>
      <w:r>
        <w:rPr>
          <w:sz w:val="16"/>
        </w:rPr>
        <w:t xml:space="preserve"> </w:t>
      </w:r>
      <w:r w:rsidRPr="001B184C">
        <w:rPr>
          <w:rStyle w:val="StyleUnderline"/>
        </w:rPr>
        <w:t xml:space="preserve">What if the structures we had built to protect us against irrational decisions turn out to be </w:t>
      </w:r>
      <w:r w:rsidRPr="00DE4750">
        <w:rPr>
          <w:rStyle w:val="Emphasis"/>
        </w:rPr>
        <w:t>rickety breakwaters</w:t>
      </w:r>
      <w:r w:rsidRPr="001B184C">
        <w:rPr>
          <w:rStyle w:val="StyleUnderline"/>
        </w:rPr>
        <w:t xml:space="preserve"> laid down on the shore of a once placid sea</w:t>
      </w:r>
      <w:r w:rsidRPr="001B184C">
        <w:rPr>
          <w:sz w:val="16"/>
        </w:rPr>
        <w:t xml:space="preserve"> and provide no protection from a 100-year flood?</w:t>
      </w:r>
      <w:r>
        <w:rPr>
          <w:sz w:val="16"/>
        </w:rPr>
        <w:t xml:space="preserve"> </w:t>
      </w:r>
      <w:r w:rsidRPr="001B184C">
        <w:rPr>
          <w:rStyle w:val="StyleUnderline"/>
        </w:rPr>
        <w:t xml:space="preserve">When the art and science of decisions-making itself collapses might we face a </w:t>
      </w:r>
      <w:r w:rsidRPr="00DE4750">
        <w:rPr>
          <w:rStyle w:val="Emphasis"/>
        </w:rPr>
        <w:t>Great Cognitive Depression</w:t>
      </w:r>
      <w:r w:rsidRPr="001B184C">
        <w:rPr>
          <w:rStyle w:val="StyleUnderline"/>
        </w:rPr>
        <w:t>?</w:t>
      </w:r>
      <w:r>
        <w:rPr>
          <w:rStyle w:val="StyleUnderline"/>
        </w:rPr>
        <w:t xml:space="preserve"> </w:t>
      </w:r>
      <w:r w:rsidRPr="001B184C">
        <w:rPr>
          <w:rStyle w:val="StyleUnderline"/>
        </w:rPr>
        <w:t xml:space="preserve">The early warning signs are </w:t>
      </w:r>
      <w:r w:rsidRPr="00DE4750">
        <w:rPr>
          <w:rStyle w:val="Emphasis"/>
        </w:rPr>
        <w:t>troubling to say the least</w:t>
      </w:r>
      <w:r w:rsidRPr="001B184C">
        <w:rPr>
          <w:rStyle w:val="StyleUnderline"/>
        </w:rPr>
        <w:t xml:space="preserve">. </w:t>
      </w:r>
      <w:r w:rsidRPr="007A22EB">
        <w:rPr>
          <w:rStyle w:val="Emphasis"/>
        </w:rPr>
        <w:t>Authoritarian governments</w:t>
      </w:r>
      <w:r w:rsidRPr="007A22EB">
        <w:rPr>
          <w:rStyle w:val="StyleUnderline"/>
        </w:rPr>
        <w:t xml:space="preserve"> and </w:t>
      </w:r>
      <w:r w:rsidRPr="007A22EB">
        <w:rPr>
          <w:rStyle w:val="Emphasis"/>
        </w:rPr>
        <w:t>despots</w:t>
      </w:r>
      <w:r w:rsidRPr="007A22EB">
        <w:rPr>
          <w:rStyle w:val="StyleUnderline"/>
        </w:rPr>
        <w:t xml:space="preserve"> are enjoying a resurgence.</w:t>
      </w:r>
      <w:r w:rsidRPr="001B184C">
        <w:rPr>
          <w:rStyle w:val="StyleUnderline"/>
        </w:rPr>
        <w:t xml:space="preserve"> In many democracies, </w:t>
      </w:r>
      <w:r w:rsidRPr="0053793E">
        <w:rPr>
          <w:rStyle w:val="StyleUnderline"/>
          <w:highlight w:val="yellow"/>
        </w:rPr>
        <w:t>voters</w:t>
      </w:r>
      <w:r w:rsidRPr="001B184C">
        <w:rPr>
          <w:rStyle w:val="StyleUnderline"/>
        </w:rPr>
        <w:t xml:space="preserve"> faced with complex issues </w:t>
      </w:r>
      <w:r w:rsidRPr="0053793E">
        <w:rPr>
          <w:rStyle w:val="Emphasis"/>
          <w:highlight w:val="yellow"/>
        </w:rPr>
        <w:t>turn to simple answers</w:t>
      </w:r>
      <w:r w:rsidRPr="0053793E">
        <w:rPr>
          <w:rStyle w:val="StyleUnderline"/>
          <w:highlight w:val="yellow"/>
        </w:rPr>
        <w:t xml:space="preserve"> and </w:t>
      </w:r>
      <w:r w:rsidRPr="0053793E">
        <w:rPr>
          <w:rStyle w:val="Emphasis"/>
          <w:highlight w:val="yellow"/>
        </w:rPr>
        <w:t>slogans</w:t>
      </w:r>
      <w:r w:rsidRPr="001B184C">
        <w:rPr>
          <w:rStyle w:val="StyleUnderline"/>
        </w:rPr>
        <w:t xml:space="preserve">, to the </w:t>
      </w:r>
      <w:r w:rsidRPr="00DE4750">
        <w:rPr>
          <w:rStyle w:val="Emphasis"/>
        </w:rPr>
        <w:t>siren call of populism</w:t>
      </w:r>
      <w:r w:rsidRPr="0053793E">
        <w:rPr>
          <w:rStyle w:val="StyleUnderline"/>
          <w:highlight w:val="yellow"/>
        </w:rPr>
        <w:t xml:space="preserve">. They </w:t>
      </w:r>
      <w:r w:rsidRPr="0053793E">
        <w:rPr>
          <w:rStyle w:val="Emphasis"/>
          <w:highlight w:val="yellow"/>
        </w:rPr>
        <w:t>dismiss</w:t>
      </w:r>
      <w:r w:rsidRPr="00DE4750">
        <w:rPr>
          <w:rStyle w:val="Emphasis"/>
        </w:rPr>
        <w:t xml:space="preserve"> the </w:t>
      </w:r>
      <w:r w:rsidRPr="0053793E">
        <w:rPr>
          <w:rStyle w:val="Emphasis"/>
          <w:highlight w:val="yellow"/>
        </w:rPr>
        <w:t>experts</w:t>
      </w:r>
      <w:r w:rsidRPr="001B184C">
        <w:rPr>
          <w:sz w:val="16"/>
        </w:rPr>
        <w:t xml:space="preserve"> (think of Brexit as a case in point), </w:t>
      </w:r>
      <w:r w:rsidRPr="0053793E">
        <w:rPr>
          <w:rStyle w:val="StyleUnderline"/>
          <w:highlight w:val="yellow"/>
        </w:rPr>
        <w:t xml:space="preserve">they look for </w:t>
      </w:r>
      <w:r w:rsidRPr="0053793E">
        <w:rPr>
          <w:rStyle w:val="Emphasis"/>
          <w:highlight w:val="yellow"/>
        </w:rPr>
        <w:t>scapegoats</w:t>
      </w:r>
      <w:r w:rsidRPr="001B184C">
        <w:rPr>
          <w:rStyle w:val="StyleUnderline"/>
        </w:rPr>
        <w:t xml:space="preserve"> and </w:t>
      </w:r>
      <w:r w:rsidRPr="00DE4750">
        <w:rPr>
          <w:rStyle w:val="Emphasis"/>
        </w:rPr>
        <w:t>easy fixes</w:t>
      </w:r>
      <w:r w:rsidRPr="001B184C">
        <w:rPr>
          <w:rStyle w:val="StyleUnderline"/>
        </w:rPr>
        <w:t>.</w:t>
      </w:r>
      <w:r>
        <w:rPr>
          <w:rStyle w:val="StyleUnderline"/>
        </w:rPr>
        <w:t xml:space="preserve"> </w:t>
      </w:r>
      <w:r w:rsidRPr="001B184C">
        <w:rPr>
          <w:rStyle w:val="StyleUnderline"/>
        </w:rPr>
        <w:t xml:space="preserve">Could these be examples of human cognition </w:t>
      </w:r>
      <w:r w:rsidRPr="0053793E">
        <w:rPr>
          <w:rStyle w:val="Emphasis"/>
          <w:highlight w:val="yellow"/>
        </w:rPr>
        <w:t xml:space="preserve">reverting </w:t>
      </w:r>
      <w:r w:rsidRPr="007A22EB">
        <w:rPr>
          <w:rStyle w:val="Emphasis"/>
        </w:rPr>
        <w:t xml:space="preserve">to </w:t>
      </w:r>
      <w:r w:rsidRPr="0053793E">
        <w:rPr>
          <w:rStyle w:val="Emphasis"/>
          <w:highlight w:val="yellow"/>
        </w:rPr>
        <w:t>evolutionary shortcuts</w:t>
      </w:r>
      <w:r w:rsidRPr="001B184C">
        <w:rPr>
          <w:rStyle w:val="StyleUnderline"/>
        </w:rPr>
        <w:t xml:space="preserve"> to cope with complex threats? </w:t>
      </w:r>
      <w:r w:rsidRPr="0053793E">
        <w:rPr>
          <w:rStyle w:val="Emphasis"/>
          <w:highlight w:val="yellow"/>
        </w:rPr>
        <w:t>Authority bias</w:t>
      </w:r>
      <w:r w:rsidRPr="001B184C">
        <w:rPr>
          <w:rStyle w:val="StyleUnderline"/>
        </w:rPr>
        <w:t xml:space="preserve"> is a quick way for us to decide things when we are faced with tough choices. If something is too ambiguous or non-deterministic we </w:t>
      </w:r>
      <w:r w:rsidRPr="00DE4750">
        <w:rPr>
          <w:rStyle w:val="Emphasis"/>
        </w:rPr>
        <w:t>follow the authority figure</w:t>
      </w:r>
      <w:r w:rsidRPr="001B184C">
        <w:rPr>
          <w:rStyle w:val="StyleUnderline"/>
        </w:rPr>
        <w:t xml:space="preserve"> </w:t>
      </w:r>
      <w:r w:rsidRPr="0053793E">
        <w:rPr>
          <w:rStyle w:val="StyleUnderline"/>
          <w:highlight w:val="yellow"/>
        </w:rPr>
        <w:t>with the most compelling</w:t>
      </w:r>
      <w:r w:rsidRPr="001B184C">
        <w:rPr>
          <w:rStyle w:val="StyleUnderline"/>
        </w:rPr>
        <w:t xml:space="preserve"> and simple </w:t>
      </w:r>
      <w:r w:rsidRPr="0053793E">
        <w:rPr>
          <w:rStyle w:val="StyleUnderline"/>
          <w:highlight w:val="yellow"/>
        </w:rPr>
        <w:t>story, instead of</w:t>
      </w:r>
      <w:r w:rsidRPr="001B184C">
        <w:rPr>
          <w:rStyle w:val="StyleUnderline"/>
        </w:rPr>
        <w:t xml:space="preserve"> doing the </w:t>
      </w:r>
      <w:r w:rsidRPr="0053793E">
        <w:rPr>
          <w:rStyle w:val="StyleUnderline"/>
          <w:highlight w:val="yellow"/>
        </w:rPr>
        <w:t>thinking</w:t>
      </w:r>
      <w:r w:rsidRPr="001B184C">
        <w:rPr>
          <w:rStyle w:val="StyleUnderline"/>
        </w:rPr>
        <w:t xml:space="preserve"> for ourselves.</w:t>
      </w:r>
      <w:r>
        <w:rPr>
          <w:rStyle w:val="StyleUnderline"/>
        </w:rPr>
        <w:t xml:space="preserve"> </w:t>
      </w:r>
      <w:r w:rsidRPr="001B184C">
        <w:rPr>
          <w:sz w:val="16"/>
        </w:rPr>
        <w:t xml:space="preserve">Social scientists have documented upwards of 200+ cognitive short cuts and biases that evolved to help us cope with danger, make decisions fast, and conserve our precious cognitive resources to fight another day. But sometimes those shortcuts have lived on far past their “sell by” date. </w:t>
      </w:r>
      <w:r w:rsidRPr="001B184C">
        <w:rPr>
          <w:rStyle w:val="StyleUnderline"/>
        </w:rPr>
        <w:t xml:space="preserve">Sometimes our brains </w:t>
      </w:r>
      <w:r w:rsidRPr="00DE4750">
        <w:rPr>
          <w:rStyle w:val="Emphasis"/>
        </w:rPr>
        <w:t>lie to us</w:t>
      </w:r>
      <w:r w:rsidRPr="001B184C">
        <w:rPr>
          <w:rStyle w:val="StyleUnderline"/>
        </w:rPr>
        <w:t>. Buying behavior in our</w:t>
      </w:r>
      <w:r w:rsidRPr="001B184C">
        <w:rPr>
          <w:sz w:val="16"/>
        </w:rPr>
        <w:t xml:space="preserve"> simian </w:t>
      </w:r>
      <w:r w:rsidRPr="001B184C">
        <w:rPr>
          <w:rStyle w:val="StyleUnderline"/>
        </w:rPr>
        <w:t xml:space="preserve">ancestors </w:t>
      </w:r>
      <w:r w:rsidRPr="00A959E2">
        <w:rPr>
          <w:rStyle w:val="Emphasis"/>
        </w:rPr>
        <w:t>seem oddly similar</w:t>
      </w:r>
      <w:r w:rsidRPr="001B184C">
        <w:rPr>
          <w:rStyle w:val="StyleUnderline"/>
        </w:rPr>
        <w:t xml:space="preserve"> to the ways humans </w:t>
      </w:r>
      <w:r w:rsidRPr="00A959E2">
        <w:rPr>
          <w:rStyle w:val="Emphasis"/>
        </w:rPr>
        <w:t xml:space="preserve">make choices in </w:t>
      </w:r>
      <w:r w:rsidRPr="009533DE">
        <w:rPr>
          <w:rStyle w:val="Emphasis"/>
        </w:rPr>
        <w:t>markets</w:t>
      </w:r>
      <w:r w:rsidRPr="009533DE">
        <w:rPr>
          <w:rStyle w:val="StyleUnderline"/>
        </w:rPr>
        <w:t xml:space="preserve">. We </w:t>
      </w:r>
      <w:r w:rsidRPr="009533DE">
        <w:rPr>
          <w:rStyle w:val="Emphasis"/>
        </w:rPr>
        <w:t>believe we are rational actors</w:t>
      </w:r>
      <w:r w:rsidRPr="009533DE">
        <w:rPr>
          <w:rStyle w:val="StyleUnderline"/>
        </w:rPr>
        <w:t xml:space="preserve"> but time and again we find out that it is </w:t>
      </w:r>
      <w:r w:rsidRPr="009533DE">
        <w:rPr>
          <w:rStyle w:val="Emphasis"/>
        </w:rPr>
        <w:t>very hard to see</w:t>
      </w:r>
      <w:r w:rsidRPr="009533DE">
        <w:rPr>
          <w:rStyle w:val="StyleUnderline"/>
        </w:rPr>
        <w:t xml:space="preserve"> the </w:t>
      </w:r>
      <w:r w:rsidRPr="0053793E">
        <w:rPr>
          <w:rStyle w:val="StyleUnderline"/>
          <w:highlight w:val="yellow"/>
        </w:rPr>
        <w:t>thinking</w:t>
      </w:r>
      <w:r w:rsidRPr="001B184C">
        <w:rPr>
          <w:rStyle w:val="StyleUnderline"/>
        </w:rPr>
        <w:t xml:space="preserve"> about our thinking. And now </w:t>
      </w:r>
      <w:r w:rsidRPr="0053793E">
        <w:rPr>
          <w:rStyle w:val="StyleUnderline"/>
          <w:highlight w:val="yellow"/>
        </w:rPr>
        <w:t xml:space="preserve">it’s </w:t>
      </w:r>
      <w:r w:rsidRPr="0053793E">
        <w:rPr>
          <w:rStyle w:val="Emphasis"/>
          <w:highlight w:val="yellow"/>
        </w:rPr>
        <w:t>getting harder</w:t>
      </w:r>
      <w:r w:rsidRPr="0053793E">
        <w:rPr>
          <w:sz w:val="16"/>
          <w:highlight w:val="yellow"/>
        </w:rPr>
        <w:t>.</w:t>
      </w:r>
      <w:r>
        <w:rPr>
          <w:sz w:val="16"/>
        </w:rPr>
        <w:t xml:space="preserve"> </w:t>
      </w:r>
      <w:r w:rsidRPr="001B184C">
        <w:rPr>
          <w:rStyle w:val="StyleUnderline"/>
        </w:rPr>
        <w:t xml:space="preserve">Here is where we find a </w:t>
      </w:r>
      <w:r w:rsidRPr="00DE4750">
        <w:rPr>
          <w:rStyle w:val="Emphasis"/>
        </w:rPr>
        <w:t>dangerous market failure</w:t>
      </w:r>
      <w:r w:rsidRPr="001B184C">
        <w:rPr>
          <w:rStyle w:val="StyleUnderline"/>
        </w:rPr>
        <w:t>.</w:t>
      </w:r>
      <w:r>
        <w:rPr>
          <w:rStyle w:val="StyleUnderline"/>
        </w:rPr>
        <w:t xml:space="preserve"> </w:t>
      </w:r>
      <w:r w:rsidRPr="001B184C">
        <w:rPr>
          <w:rStyle w:val="StyleUnderline"/>
        </w:rPr>
        <w:t xml:space="preserve">A </w:t>
      </w:r>
      <w:r w:rsidRPr="00DE4750">
        <w:rPr>
          <w:rStyle w:val="Emphasis"/>
        </w:rPr>
        <w:t>powerful combination</w:t>
      </w:r>
      <w:r w:rsidRPr="001B184C">
        <w:rPr>
          <w:rStyle w:val="StyleUnderline"/>
        </w:rPr>
        <w:t xml:space="preserve"> of </w:t>
      </w:r>
      <w:r w:rsidRPr="009533DE">
        <w:rPr>
          <w:rStyle w:val="StyleUnderline"/>
        </w:rPr>
        <w:t xml:space="preserve">new technologies and financial incentives is </w:t>
      </w:r>
      <w:r w:rsidRPr="009533DE">
        <w:rPr>
          <w:rStyle w:val="Emphasis"/>
        </w:rPr>
        <w:t>fast overwhelming</w:t>
      </w:r>
      <w:r w:rsidRPr="009533DE">
        <w:rPr>
          <w:rStyle w:val="StyleUnderline"/>
        </w:rPr>
        <w:t xml:space="preserve"> our old protective barriers.</w:t>
      </w:r>
      <w:r>
        <w:rPr>
          <w:rStyle w:val="StyleUnderline"/>
        </w:rPr>
        <w:t xml:space="preserve"> </w:t>
      </w:r>
      <w:r w:rsidRPr="001B184C">
        <w:rPr>
          <w:rStyle w:val="StyleUnderline"/>
        </w:rPr>
        <w:t xml:space="preserve">Digital innovations are creating value. But this value is </w:t>
      </w:r>
      <w:r w:rsidRPr="00DE4750">
        <w:rPr>
          <w:rStyle w:val="Emphasis"/>
        </w:rPr>
        <w:t>not given away for free</w:t>
      </w:r>
      <w:r w:rsidRPr="001B184C">
        <w:rPr>
          <w:sz w:val="16"/>
        </w:rPr>
        <w:t>, as some economists contend. There is no free lunch.</w:t>
      </w:r>
      <w:r>
        <w:rPr>
          <w:sz w:val="16"/>
        </w:rPr>
        <w:t xml:space="preserve"> </w:t>
      </w:r>
      <w:r w:rsidRPr="001B184C">
        <w:rPr>
          <w:sz w:val="16"/>
        </w:rPr>
        <w:t xml:space="preserve">We all know that </w:t>
      </w:r>
      <w:r w:rsidRPr="001B184C">
        <w:rPr>
          <w:rStyle w:val="StyleUnderline"/>
        </w:rPr>
        <w:t xml:space="preserve">digital platforms are </w:t>
      </w:r>
      <w:r w:rsidRPr="00DE4750">
        <w:rPr>
          <w:rStyle w:val="Emphasis"/>
        </w:rPr>
        <w:t>after our data</w:t>
      </w:r>
      <w:r w:rsidRPr="001B184C">
        <w:rPr>
          <w:sz w:val="16"/>
        </w:rPr>
        <w:t xml:space="preserve">. Sometimes they use it to our advantage, with more personalized offerings; often they sell it to advertisers. </w:t>
      </w:r>
      <w:r w:rsidRPr="001B184C">
        <w:rPr>
          <w:rStyle w:val="StyleUnderline"/>
        </w:rPr>
        <w:t>For them</w:t>
      </w:r>
      <w:r w:rsidRPr="001B184C">
        <w:rPr>
          <w:sz w:val="16"/>
        </w:rPr>
        <w:t xml:space="preserve"> we are a different kind of “prosumer”: not a producer-consumer, but rather a product-consumer. </w:t>
      </w:r>
      <w:r w:rsidRPr="001B184C">
        <w:rPr>
          <w:rStyle w:val="StyleUnderline"/>
        </w:rPr>
        <w:t xml:space="preserve">We are </w:t>
      </w:r>
      <w:r w:rsidRPr="00DE4750">
        <w:rPr>
          <w:rStyle w:val="Emphasis"/>
        </w:rPr>
        <w:t>more a commodity</w:t>
      </w:r>
      <w:r w:rsidRPr="001B184C">
        <w:rPr>
          <w:rStyle w:val="StyleUnderline"/>
        </w:rPr>
        <w:t xml:space="preserve"> than a true customer</w:t>
      </w:r>
      <w:r w:rsidRPr="001B184C">
        <w:rPr>
          <w:sz w:val="16"/>
        </w:rPr>
        <w:t>. You might argue that well, almost everyone realizes this, and we still enter these transactions of our own free will, so what’s the problem?</w:t>
      </w:r>
      <w:r>
        <w:rPr>
          <w:sz w:val="16"/>
        </w:rPr>
        <w:t xml:space="preserve"> </w:t>
      </w:r>
      <w:r w:rsidRPr="001B184C">
        <w:rPr>
          <w:sz w:val="16"/>
        </w:rPr>
        <w:t xml:space="preserve">But </w:t>
      </w:r>
      <w:r w:rsidRPr="0053793E">
        <w:rPr>
          <w:rStyle w:val="StyleUnderline"/>
          <w:highlight w:val="yellow"/>
        </w:rPr>
        <w:t>digital platforms</w:t>
      </w:r>
      <w:r w:rsidRPr="001B184C">
        <w:rPr>
          <w:rStyle w:val="StyleUnderline"/>
        </w:rPr>
        <w:t xml:space="preserve"> are </w:t>
      </w:r>
      <w:r w:rsidRPr="00DE4750">
        <w:rPr>
          <w:rStyle w:val="Emphasis"/>
        </w:rPr>
        <w:t>not just after our data</w:t>
      </w:r>
      <w:r w:rsidRPr="001B184C">
        <w:rPr>
          <w:rStyle w:val="StyleUnderline"/>
        </w:rPr>
        <w:t xml:space="preserve">—they </w:t>
      </w:r>
      <w:r w:rsidRPr="0053793E">
        <w:rPr>
          <w:rStyle w:val="StyleUnderline"/>
          <w:highlight w:val="yellow"/>
        </w:rPr>
        <w:t xml:space="preserve">crave our </w:t>
      </w:r>
      <w:r w:rsidRPr="0053793E">
        <w:rPr>
          <w:rStyle w:val="Emphasis"/>
          <w:highlight w:val="yellow"/>
        </w:rPr>
        <w:t>unwavering attention</w:t>
      </w:r>
      <w:r w:rsidRPr="001B184C">
        <w:rPr>
          <w:rStyle w:val="StyleUnderline"/>
        </w:rPr>
        <w:t xml:space="preserve">. Higher </w:t>
      </w:r>
      <w:r w:rsidRPr="009533DE">
        <w:rPr>
          <w:rStyle w:val="StyleUnderline"/>
        </w:rPr>
        <w:t xml:space="preserve">ratings command </w:t>
      </w:r>
      <w:r w:rsidRPr="009533DE">
        <w:rPr>
          <w:rStyle w:val="Emphasis"/>
        </w:rPr>
        <w:t>higher advertising rates</w:t>
      </w:r>
      <w:r w:rsidRPr="009533DE">
        <w:rPr>
          <w:rStyle w:val="StyleUnderline"/>
        </w:rPr>
        <w:t>—and the ratings are determined by how much time we spend</w:t>
      </w:r>
      <w:r w:rsidRPr="00EF2A26">
        <w:rPr>
          <w:rStyle w:val="StyleUnderline"/>
        </w:rPr>
        <w:t xml:space="preserve"> with</w:t>
      </w:r>
      <w:r w:rsidRPr="001B184C">
        <w:rPr>
          <w:rStyle w:val="StyleUnderline"/>
        </w:rPr>
        <w:t xml:space="preserve"> our eyeballs </w:t>
      </w:r>
      <w:r w:rsidRPr="0053793E">
        <w:rPr>
          <w:rStyle w:val="Emphasis"/>
          <w:highlight w:val="yellow"/>
        </w:rPr>
        <w:t>glued to the screen</w:t>
      </w:r>
      <w:r w:rsidRPr="001B184C">
        <w:rPr>
          <w:sz w:val="16"/>
        </w:rPr>
        <w:t>, our attention absorbed by the apps.</w:t>
      </w:r>
      <w:r>
        <w:rPr>
          <w:sz w:val="16"/>
        </w:rPr>
        <w:t xml:space="preserve"> </w:t>
      </w:r>
      <w:r w:rsidRPr="001B184C">
        <w:rPr>
          <w:sz w:val="16"/>
        </w:rPr>
        <w:t xml:space="preserve">Therefore, </w:t>
      </w:r>
      <w:r w:rsidRPr="001B184C">
        <w:rPr>
          <w:rStyle w:val="StyleUnderline"/>
        </w:rPr>
        <w:t xml:space="preserve">these platforms have a financial incentive to </w:t>
      </w:r>
      <w:r w:rsidRPr="00DE4750">
        <w:rPr>
          <w:rStyle w:val="Emphasis"/>
        </w:rPr>
        <w:t>hold our attention</w:t>
      </w:r>
      <w:r w:rsidRPr="001B184C">
        <w:rPr>
          <w:rStyle w:val="StyleUnderline"/>
        </w:rPr>
        <w:t xml:space="preserve">, and to </w:t>
      </w:r>
      <w:r w:rsidRPr="00DE4750">
        <w:rPr>
          <w:rStyle w:val="Emphasis"/>
        </w:rPr>
        <w:t>grab it back</w:t>
      </w:r>
      <w:r w:rsidRPr="001B184C">
        <w:rPr>
          <w:rStyle w:val="StyleUnderline"/>
        </w:rPr>
        <w:t xml:space="preserve"> whenever it drifts away—a </w:t>
      </w:r>
      <w:r w:rsidRPr="00A959E2">
        <w:rPr>
          <w:rStyle w:val="Emphasis"/>
        </w:rPr>
        <w:t>powerful financial incentive</w:t>
      </w:r>
      <w:r w:rsidRPr="001B184C">
        <w:rPr>
          <w:sz w:val="16"/>
        </w:rPr>
        <w:t>. Hence the game of incessant notifications, of addictive updates on likes and shares, of instigations to chase followers, friends and connections.</w:t>
      </w:r>
      <w:r>
        <w:rPr>
          <w:sz w:val="16"/>
        </w:rPr>
        <w:t xml:space="preserve"> </w:t>
      </w:r>
      <w:r w:rsidRPr="001B184C">
        <w:rPr>
          <w:sz w:val="16"/>
        </w:rPr>
        <w:t>See, the fact that digital platforms grab our data in exchange for their “free” services strikes us as a lesser distortion. The digital platform, be it Google, Amazon, Twitter or Facebook, most likely gets more value from my individual data than it gives back to me in services. But the truth is, my data is much less valuable to me than it is to them, because they can aggregate it with others’, whereas I cannot. And unless I find a way to get together with millions of other users, in a sort of modern trade union of the digital sheep, I will never have enough bargaining power to extract more of that value. Because as long as everybody else gives their data away, the marginal value of my data is close to zero. But as I said, my data is of little value to me, in isolation. Little ventured, little lost in this case.</w:t>
      </w:r>
      <w:r>
        <w:rPr>
          <w:sz w:val="16"/>
        </w:rPr>
        <w:t xml:space="preserve"> </w:t>
      </w:r>
      <w:r w:rsidRPr="001B184C">
        <w:rPr>
          <w:sz w:val="16"/>
        </w:rPr>
        <w:t>Cognition is another matter.</w:t>
      </w:r>
      <w:r>
        <w:rPr>
          <w:sz w:val="16"/>
        </w:rPr>
        <w:t xml:space="preserve"> </w:t>
      </w:r>
      <w:r w:rsidRPr="0053793E">
        <w:rPr>
          <w:rStyle w:val="StyleUnderline"/>
          <w:highlight w:val="yellow"/>
        </w:rPr>
        <w:t>Our attention</w:t>
      </w:r>
      <w:r w:rsidRPr="001B184C">
        <w:rPr>
          <w:rStyle w:val="StyleUnderline"/>
        </w:rPr>
        <w:t xml:space="preserve">, our cognition, </w:t>
      </w:r>
      <w:r w:rsidRPr="0053793E">
        <w:rPr>
          <w:rStyle w:val="StyleUnderline"/>
          <w:highlight w:val="yellow"/>
        </w:rPr>
        <w:t>is</w:t>
      </w:r>
      <w:r w:rsidRPr="001B184C">
        <w:rPr>
          <w:rStyle w:val="StyleUnderline"/>
        </w:rPr>
        <w:t xml:space="preserve"> a </w:t>
      </w:r>
      <w:r w:rsidRPr="00DE4750">
        <w:rPr>
          <w:rStyle w:val="Emphasis"/>
        </w:rPr>
        <w:t xml:space="preserve">very </w:t>
      </w:r>
      <w:r w:rsidRPr="0053793E">
        <w:rPr>
          <w:rStyle w:val="Emphasis"/>
          <w:highlight w:val="yellow"/>
        </w:rPr>
        <w:t>precious</w:t>
      </w:r>
      <w:r w:rsidRPr="00DE4750">
        <w:rPr>
          <w:rStyle w:val="Emphasis"/>
        </w:rPr>
        <w:t xml:space="preserve"> resource</w:t>
      </w:r>
      <w:r w:rsidRPr="001B184C">
        <w:rPr>
          <w:rStyle w:val="StyleUnderline"/>
        </w:rPr>
        <w:t>. We need it</w:t>
      </w:r>
      <w:r w:rsidRPr="001B184C">
        <w:rPr>
          <w:sz w:val="16"/>
        </w:rPr>
        <w:t xml:space="preserve"> to study, to work, </w:t>
      </w:r>
      <w:r w:rsidRPr="001B184C">
        <w:rPr>
          <w:rStyle w:val="StyleUnderline"/>
        </w:rPr>
        <w:t xml:space="preserve">to </w:t>
      </w:r>
      <w:r w:rsidRPr="00DE4750">
        <w:rPr>
          <w:rStyle w:val="Emphasis"/>
        </w:rPr>
        <w:t>run our daily lives</w:t>
      </w:r>
      <w:r w:rsidRPr="001B184C">
        <w:rPr>
          <w:sz w:val="16"/>
        </w:rPr>
        <w:t xml:space="preserve">, to take small and big and life-changing decisions. </w:t>
      </w:r>
      <w:r w:rsidRPr="0053793E">
        <w:rPr>
          <w:rStyle w:val="StyleUnderline"/>
          <w:highlight w:val="yellow"/>
        </w:rPr>
        <w:t>And it’s</w:t>
      </w:r>
      <w:r w:rsidRPr="001B184C">
        <w:rPr>
          <w:rStyle w:val="StyleUnderline"/>
        </w:rPr>
        <w:t xml:space="preserve"> a </w:t>
      </w:r>
      <w:r w:rsidRPr="0053793E">
        <w:rPr>
          <w:rStyle w:val="Emphasis"/>
          <w:highlight w:val="yellow"/>
        </w:rPr>
        <w:t>limited</w:t>
      </w:r>
      <w:r w:rsidRPr="00DE4750">
        <w:rPr>
          <w:rStyle w:val="Emphasis"/>
        </w:rPr>
        <w:t xml:space="preserve"> resource</w:t>
      </w:r>
      <w:r w:rsidRPr="001B184C">
        <w:rPr>
          <w:rStyle w:val="StyleUnderline"/>
        </w:rPr>
        <w:t>. We can fool ourselves that we can multitask</w:t>
      </w:r>
      <w:r w:rsidRPr="001B184C">
        <w:rPr>
          <w:sz w:val="16"/>
        </w:rPr>
        <w:t>. That we have become a lot more productive as we track our Twitter feed and social media messages while we work, answer emails during conference calls.</w:t>
      </w:r>
      <w:r>
        <w:rPr>
          <w:sz w:val="16"/>
        </w:rPr>
        <w:t xml:space="preserve"> </w:t>
      </w:r>
      <w:r w:rsidRPr="001B184C">
        <w:rPr>
          <w:sz w:val="16"/>
        </w:rPr>
        <w:t xml:space="preserve">Except that we can’t and we don’t. </w:t>
      </w:r>
      <w:r w:rsidRPr="0053793E">
        <w:rPr>
          <w:rStyle w:val="StyleUnderline"/>
          <w:highlight w:val="yellow"/>
        </w:rPr>
        <w:t xml:space="preserve">We become </w:t>
      </w:r>
      <w:r w:rsidRPr="0053793E">
        <w:rPr>
          <w:rStyle w:val="Emphasis"/>
          <w:highlight w:val="yellow"/>
        </w:rPr>
        <w:t>less productive</w:t>
      </w:r>
      <w:r w:rsidRPr="001B184C">
        <w:rPr>
          <w:rStyle w:val="StyleUnderline"/>
        </w:rPr>
        <w:t xml:space="preserve">, </w:t>
      </w:r>
      <w:r w:rsidRPr="00DE4750">
        <w:rPr>
          <w:rStyle w:val="Emphasis"/>
        </w:rPr>
        <w:t>not more</w:t>
      </w:r>
      <w:r w:rsidRPr="001B184C">
        <w:rPr>
          <w:rStyle w:val="StyleUnderline"/>
        </w:rPr>
        <w:t xml:space="preserve">. The </w:t>
      </w:r>
      <w:r w:rsidRPr="00DE4750">
        <w:rPr>
          <w:rStyle w:val="Emphasis"/>
        </w:rPr>
        <w:t>statistics</w:t>
      </w:r>
      <w:r w:rsidRPr="001B184C">
        <w:rPr>
          <w:sz w:val="16"/>
        </w:rPr>
        <w:t>—as we discussed earlier—</w:t>
      </w:r>
      <w:r w:rsidRPr="00DE4750">
        <w:rPr>
          <w:rStyle w:val="Emphasis"/>
        </w:rPr>
        <w:t>bear this out</w:t>
      </w:r>
      <w:r w:rsidRPr="001B184C">
        <w:rPr>
          <w:sz w:val="16"/>
        </w:rPr>
        <w:t xml:space="preserve">. It should be no surprise. </w:t>
      </w:r>
      <w:r w:rsidRPr="001B184C">
        <w:rPr>
          <w:rStyle w:val="StyleUnderline"/>
        </w:rPr>
        <w:t xml:space="preserve">In this more complex world, we have a lot to study and understand—and we </w:t>
      </w:r>
      <w:r w:rsidRPr="00DE4750">
        <w:rPr>
          <w:rStyle w:val="Emphasis"/>
        </w:rPr>
        <w:t>cannot do it in 20-seconds bursts</w:t>
      </w:r>
      <w:r w:rsidRPr="001B184C">
        <w:rPr>
          <w:sz w:val="16"/>
        </w:rPr>
        <w:t xml:space="preserve">. When we get distracted, we need over 20 minutes to refocus on the task at hand. </w:t>
      </w:r>
      <w:r w:rsidRPr="001B184C">
        <w:rPr>
          <w:rStyle w:val="StyleUnderline"/>
        </w:rPr>
        <w:t>In this more complex and high-tech world</w:t>
      </w:r>
      <w:r w:rsidRPr="009533DE">
        <w:rPr>
          <w:rStyle w:val="StyleUnderline"/>
        </w:rPr>
        <w:t xml:space="preserve">, knowledge and understanding have </w:t>
      </w:r>
      <w:r w:rsidRPr="009533DE">
        <w:rPr>
          <w:rStyle w:val="Emphasis"/>
        </w:rPr>
        <w:t>enormous value</w:t>
      </w:r>
      <w:r w:rsidRPr="009533DE">
        <w:rPr>
          <w:sz w:val="16"/>
        </w:rPr>
        <w:t>. The time and cognition we invest in acquiring knowledge, mastering skills, earning credentials, yields a very high rate of return in terms of career opportunities, earnings, and personal fulfillment. Which means that the opportunity cost</w:t>
      </w:r>
      <w:r w:rsidRPr="001B184C">
        <w:rPr>
          <w:sz w:val="16"/>
        </w:rPr>
        <w:t xml:space="preserve"> of every minute we spend looking at a digital ad, “catching up” on various messaging platforms, or watching a viral video is extremely high.</w:t>
      </w:r>
      <w:r>
        <w:rPr>
          <w:sz w:val="16"/>
        </w:rPr>
        <w:t xml:space="preserve"> </w:t>
      </w:r>
      <w:r w:rsidRPr="001B184C">
        <w:rPr>
          <w:sz w:val="16"/>
        </w:rPr>
        <w:t xml:space="preserve">And </w:t>
      </w:r>
      <w:r w:rsidRPr="001B184C">
        <w:rPr>
          <w:rStyle w:val="StyleUnderline"/>
        </w:rPr>
        <w:t xml:space="preserve">the </w:t>
      </w:r>
      <w:r w:rsidRPr="0053793E">
        <w:rPr>
          <w:rStyle w:val="StyleUnderline"/>
          <w:highlight w:val="yellow"/>
        </w:rPr>
        <w:t>digital drugs</w:t>
      </w:r>
      <w:r w:rsidRPr="001B184C">
        <w:rPr>
          <w:rStyle w:val="StyleUnderline"/>
        </w:rPr>
        <w:t xml:space="preserve"> we take on a daily basis not only absorb precious time today—they also </w:t>
      </w:r>
      <w:r w:rsidRPr="0053793E">
        <w:rPr>
          <w:rStyle w:val="Emphasis"/>
          <w:highlight w:val="yellow"/>
        </w:rPr>
        <w:t>erode our ability to concentrate</w:t>
      </w:r>
      <w:r w:rsidRPr="001B184C">
        <w:rPr>
          <w:sz w:val="16"/>
        </w:rPr>
        <w:t xml:space="preserve">. By pushing us to an obsessive-compulsive habit of constantly checking for something new online, </w:t>
      </w:r>
      <w:r w:rsidRPr="0053793E">
        <w:rPr>
          <w:rStyle w:val="StyleUnderline"/>
          <w:highlight w:val="yellow"/>
        </w:rPr>
        <w:t>they</w:t>
      </w:r>
      <w:r w:rsidRPr="001B184C">
        <w:rPr>
          <w:rStyle w:val="StyleUnderline"/>
        </w:rPr>
        <w:t xml:space="preserve"> </w:t>
      </w:r>
      <w:r w:rsidRPr="00DE4750">
        <w:rPr>
          <w:rStyle w:val="Emphasis"/>
        </w:rPr>
        <w:t xml:space="preserve">gradually </w:t>
      </w:r>
      <w:r w:rsidRPr="0053793E">
        <w:rPr>
          <w:rStyle w:val="Emphasis"/>
          <w:highlight w:val="yellow"/>
        </w:rPr>
        <w:t>destroy our</w:t>
      </w:r>
      <w:r w:rsidRPr="00DE4750">
        <w:rPr>
          <w:rStyle w:val="Emphasis"/>
        </w:rPr>
        <w:t xml:space="preserve"> slow-</w:t>
      </w:r>
      <w:r w:rsidRPr="0053793E">
        <w:rPr>
          <w:rStyle w:val="Emphasis"/>
          <w:highlight w:val="yellow"/>
        </w:rPr>
        <w:t>thinking ability</w:t>
      </w:r>
      <w:r w:rsidRPr="001B184C">
        <w:rPr>
          <w:sz w:val="16"/>
        </w:rPr>
        <w:t xml:space="preserve"> (àla Kahneman), </w:t>
      </w:r>
      <w:r w:rsidRPr="001B184C">
        <w:rPr>
          <w:rStyle w:val="StyleUnderline"/>
        </w:rPr>
        <w:t xml:space="preserve">our </w:t>
      </w:r>
      <w:r w:rsidRPr="00DE4750">
        <w:rPr>
          <w:rStyle w:val="Emphasis"/>
        </w:rPr>
        <w:t>power of concentration</w:t>
      </w:r>
      <w:r w:rsidRPr="001B184C">
        <w:rPr>
          <w:rStyle w:val="StyleUnderline"/>
        </w:rPr>
        <w:t xml:space="preserve">. Our attention spans are </w:t>
      </w:r>
      <w:r w:rsidRPr="00DE4750">
        <w:rPr>
          <w:rStyle w:val="Emphasis"/>
        </w:rPr>
        <w:t>shortening</w:t>
      </w:r>
      <w:r w:rsidRPr="001B184C">
        <w:rPr>
          <w:rStyle w:val="StyleUnderline"/>
        </w:rPr>
        <w:t xml:space="preserve">, </w:t>
      </w:r>
      <w:r w:rsidRPr="00DE4750">
        <w:rPr>
          <w:rStyle w:val="Emphasis"/>
        </w:rPr>
        <w:t>undermining our future productivity</w:t>
      </w:r>
      <w:r w:rsidRPr="001B184C">
        <w:rPr>
          <w:rStyle w:val="StyleUnderline"/>
        </w:rPr>
        <w:t xml:space="preserve"> as well.</w:t>
      </w:r>
      <w:r>
        <w:rPr>
          <w:rStyle w:val="StyleUnderline"/>
        </w:rPr>
        <w:t xml:space="preserve"> </w:t>
      </w:r>
      <w:r w:rsidRPr="001B184C">
        <w:rPr>
          <w:rStyle w:val="StyleUnderline"/>
        </w:rPr>
        <w:t xml:space="preserve">This could easily become a </w:t>
      </w:r>
      <w:r w:rsidRPr="00DE4750">
        <w:rPr>
          <w:rStyle w:val="Emphasis"/>
        </w:rPr>
        <w:t>vicious spiral</w:t>
      </w:r>
      <w:r w:rsidRPr="001B184C">
        <w:rPr>
          <w:rStyle w:val="StyleUnderline"/>
        </w:rPr>
        <w:t xml:space="preserve">: powerful financial incentives will keep pushing digital platforms to grab more and more of our attention. And </w:t>
      </w:r>
      <w:r w:rsidRPr="00DE4750">
        <w:rPr>
          <w:rStyle w:val="Emphasis"/>
        </w:rPr>
        <w:t xml:space="preserve">as </w:t>
      </w:r>
      <w:r w:rsidRPr="0053793E">
        <w:rPr>
          <w:rStyle w:val="Emphasis"/>
          <w:highlight w:val="yellow"/>
        </w:rPr>
        <w:t>the I</w:t>
      </w:r>
      <w:r w:rsidRPr="00DE4750">
        <w:rPr>
          <w:rStyle w:val="Emphasis"/>
        </w:rPr>
        <w:t xml:space="preserve">nternet </w:t>
      </w:r>
      <w:r w:rsidRPr="0053793E">
        <w:rPr>
          <w:rStyle w:val="Emphasis"/>
          <w:highlight w:val="yellow"/>
        </w:rPr>
        <w:t>o</w:t>
      </w:r>
      <w:r w:rsidRPr="00DE4750">
        <w:rPr>
          <w:rStyle w:val="Emphasis"/>
        </w:rPr>
        <w:t xml:space="preserve">f </w:t>
      </w:r>
      <w:r w:rsidRPr="0053793E">
        <w:rPr>
          <w:rStyle w:val="Emphasis"/>
          <w:highlight w:val="yellow"/>
        </w:rPr>
        <w:t>T</w:t>
      </w:r>
      <w:r w:rsidRPr="00DE4750">
        <w:rPr>
          <w:rStyle w:val="Emphasis"/>
        </w:rPr>
        <w:t xml:space="preserve">hings </w:t>
      </w:r>
      <w:r w:rsidRPr="0053793E">
        <w:rPr>
          <w:rStyle w:val="Emphasis"/>
          <w:highlight w:val="yellow"/>
        </w:rPr>
        <w:t>becomes more pervasive</w:t>
      </w:r>
      <w:r w:rsidRPr="0053793E">
        <w:rPr>
          <w:rStyle w:val="StyleUnderline"/>
          <w:highlight w:val="yellow"/>
        </w:rPr>
        <w:t xml:space="preserve">, they will have </w:t>
      </w:r>
      <w:r w:rsidRPr="0053793E">
        <w:rPr>
          <w:rStyle w:val="Emphasis"/>
          <w:highlight w:val="yellow"/>
        </w:rPr>
        <w:t>more</w:t>
      </w:r>
      <w:r w:rsidRPr="001B184C">
        <w:rPr>
          <w:rStyle w:val="StyleUnderline"/>
        </w:rPr>
        <w:t xml:space="preserve"> and </w:t>
      </w:r>
      <w:r w:rsidRPr="00DE4750">
        <w:rPr>
          <w:rStyle w:val="Emphasis"/>
        </w:rPr>
        <w:t xml:space="preserve">more </w:t>
      </w:r>
      <w:r w:rsidRPr="0053793E">
        <w:rPr>
          <w:rStyle w:val="Emphasis"/>
          <w:highlight w:val="yellow"/>
        </w:rPr>
        <w:t>tools</w:t>
      </w:r>
      <w:r w:rsidRPr="001B184C">
        <w:rPr>
          <w:rStyle w:val="StyleUnderline"/>
        </w:rPr>
        <w:t xml:space="preserve"> at their disposal</w:t>
      </w:r>
      <w:r w:rsidRPr="001B184C">
        <w:rPr>
          <w:sz w:val="16"/>
        </w:rPr>
        <w:t xml:space="preserve">: soon the mirror in your bathroom and smart dust around you as you walk down the street will also compete for your attention. At the same time, </w:t>
      </w:r>
      <w:r w:rsidRPr="001B184C">
        <w:rPr>
          <w:rStyle w:val="StyleUnderline"/>
        </w:rPr>
        <w:t xml:space="preserve">these companies’ tactics exploit deep-rooted cognitive biases: we are programmed to pay attention to anything referring to us, to look for news and new things, and to crave the approval of our community. Left to itself, </w:t>
      </w:r>
      <w:r w:rsidRPr="0053793E">
        <w:rPr>
          <w:rStyle w:val="StyleUnderline"/>
          <w:highlight w:val="yellow"/>
        </w:rPr>
        <w:t>this is</w:t>
      </w:r>
      <w:r w:rsidRPr="001B184C">
        <w:rPr>
          <w:rStyle w:val="StyleUnderline"/>
        </w:rPr>
        <w:t xml:space="preserve"> </w:t>
      </w:r>
      <w:r w:rsidRPr="00DE4750">
        <w:rPr>
          <w:rStyle w:val="Emphasis"/>
        </w:rPr>
        <w:t xml:space="preserve">only </w:t>
      </w:r>
      <w:r w:rsidRPr="0053793E">
        <w:rPr>
          <w:rStyle w:val="Emphasis"/>
          <w:highlight w:val="yellow"/>
        </w:rPr>
        <w:t>going to get worse</w:t>
      </w:r>
      <w:r w:rsidRPr="001B184C">
        <w:rPr>
          <w:sz w:val="16"/>
        </w:rPr>
        <w:t>.</w:t>
      </w:r>
      <w:r>
        <w:rPr>
          <w:sz w:val="16"/>
        </w:rPr>
        <w:t xml:space="preserve"> </w:t>
      </w:r>
      <w:r w:rsidRPr="001B184C">
        <w:rPr>
          <w:sz w:val="16"/>
        </w:rPr>
        <w:t xml:space="preserve">So </w:t>
      </w:r>
      <w:r w:rsidRPr="001B184C">
        <w:rPr>
          <w:rStyle w:val="StyleUnderline"/>
        </w:rPr>
        <w:t xml:space="preserve">just as we enter the </w:t>
      </w:r>
      <w:r w:rsidRPr="00DE4750">
        <w:rPr>
          <w:rStyle w:val="Emphasis"/>
        </w:rPr>
        <w:t>most harrowing straits for ourselves</w:t>
      </w:r>
      <w:r w:rsidRPr="001B184C">
        <w:rPr>
          <w:rStyle w:val="StyleUnderline"/>
        </w:rPr>
        <w:t xml:space="preserve"> and </w:t>
      </w:r>
      <w:r w:rsidRPr="00DE4750">
        <w:rPr>
          <w:rStyle w:val="Emphasis"/>
        </w:rPr>
        <w:t>our planet</w:t>
      </w:r>
      <w:r w:rsidRPr="001B184C">
        <w:rPr>
          <w:rStyle w:val="StyleUnderline"/>
        </w:rPr>
        <w:t xml:space="preserve">, as we race to </w:t>
      </w:r>
      <w:r w:rsidRPr="00DE4750">
        <w:rPr>
          <w:rStyle w:val="Emphasis"/>
        </w:rPr>
        <w:t>rebalance ever widening gaps</w:t>
      </w:r>
      <w:r w:rsidRPr="001B184C">
        <w:rPr>
          <w:rStyle w:val="StyleUnderline"/>
        </w:rPr>
        <w:t xml:space="preserve"> between the powerful and the powerless; as we come to grips with </w:t>
      </w:r>
      <w:r w:rsidRPr="0053793E">
        <w:rPr>
          <w:rStyle w:val="Emphasis"/>
          <w:highlight w:val="yellow"/>
        </w:rPr>
        <w:t>extinction level threats</w:t>
      </w:r>
      <w:r w:rsidRPr="001B184C">
        <w:rPr>
          <w:rStyle w:val="StyleUnderline"/>
        </w:rPr>
        <w:t xml:space="preserve"> to our way of lives, the structures we’ve erected to make </w:t>
      </w:r>
      <w:r w:rsidRPr="0053793E">
        <w:rPr>
          <w:rStyle w:val="StyleUnderline"/>
          <w:highlight w:val="yellow"/>
        </w:rPr>
        <w:t xml:space="preserve">rational decisions are </w:t>
      </w:r>
      <w:r w:rsidRPr="0053793E">
        <w:rPr>
          <w:rStyle w:val="Emphasis"/>
          <w:highlight w:val="yellow"/>
        </w:rPr>
        <w:t>collapsing</w:t>
      </w:r>
      <w:r w:rsidRPr="001B184C">
        <w:rPr>
          <w:rStyle w:val="StyleUnderline"/>
        </w:rPr>
        <w:t xml:space="preserve">. While we have new decision-making and scenario planning methodologies at our disposal, </w:t>
      </w:r>
      <w:r w:rsidRPr="0053793E">
        <w:rPr>
          <w:rStyle w:val="StyleUnderline"/>
          <w:highlight w:val="yellow"/>
        </w:rPr>
        <w:t xml:space="preserve">we </w:t>
      </w:r>
      <w:r w:rsidRPr="0053793E">
        <w:rPr>
          <w:rStyle w:val="Emphasis"/>
          <w:highlight w:val="yellow"/>
        </w:rPr>
        <w:t>may not have much actual brainpower to</w:t>
      </w:r>
      <w:r w:rsidRPr="00DE4750">
        <w:rPr>
          <w:rStyle w:val="Emphasis"/>
        </w:rPr>
        <w:t xml:space="preserve"> notice</w:t>
      </w:r>
      <w:r w:rsidRPr="001B184C">
        <w:rPr>
          <w:rStyle w:val="StyleUnderline"/>
        </w:rPr>
        <w:t xml:space="preserve">, </w:t>
      </w:r>
      <w:r w:rsidRPr="00DE4750">
        <w:rPr>
          <w:rStyle w:val="Emphasis"/>
        </w:rPr>
        <w:t>care</w:t>
      </w:r>
      <w:r w:rsidRPr="001B184C">
        <w:rPr>
          <w:rStyle w:val="StyleUnderline"/>
        </w:rPr>
        <w:t xml:space="preserve"> or </w:t>
      </w:r>
      <w:r w:rsidRPr="0053793E">
        <w:rPr>
          <w:rStyle w:val="Emphasis"/>
          <w:highlight w:val="yellow"/>
        </w:rPr>
        <w:t>bring</w:t>
      </w:r>
      <w:r w:rsidRPr="00DE4750">
        <w:rPr>
          <w:rStyle w:val="Emphasis"/>
        </w:rPr>
        <w:t xml:space="preserve"> our best </w:t>
      </w:r>
      <w:r w:rsidRPr="0053793E">
        <w:rPr>
          <w:rStyle w:val="Emphasis"/>
          <w:highlight w:val="yellow"/>
        </w:rPr>
        <w:t>thinking to the table</w:t>
      </w:r>
      <w:r w:rsidRPr="001B184C">
        <w:rPr>
          <w:rStyle w:val="StyleUnderline"/>
        </w:rPr>
        <w:t xml:space="preserve">. The Great Cognitive Depression is </w:t>
      </w:r>
      <w:r w:rsidRPr="00DE4750">
        <w:rPr>
          <w:rStyle w:val="Emphasis"/>
        </w:rPr>
        <w:t>racing towards us</w:t>
      </w:r>
      <w:r w:rsidRPr="001B184C">
        <w:rPr>
          <w:rStyle w:val="StyleUnderline"/>
        </w:rPr>
        <w:t xml:space="preserve"> and </w:t>
      </w:r>
      <w:r w:rsidRPr="0053793E">
        <w:rPr>
          <w:rStyle w:val="StyleUnderline"/>
          <w:highlight w:val="yellow"/>
        </w:rPr>
        <w:t>we</w:t>
      </w:r>
      <w:r w:rsidRPr="009533DE">
        <w:rPr>
          <w:rStyle w:val="StyleUnderline"/>
        </w:rPr>
        <w:t xml:space="preserve"> </w:t>
      </w:r>
      <w:r w:rsidRPr="009533DE">
        <w:rPr>
          <w:rStyle w:val="Emphasis"/>
        </w:rPr>
        <w:t>don’t appear to be taking the early warning signs seriously</w:t>
      </w:r>
      <w:r w:rsidRPr="009533DE">
        <w:rPr>
          <w:rStyle w:val="StyleUnderline"/>
        </w:rPr>
        <w:t xml:space="preserve"> and</w:t>
      </w:r>
      <w:r w:rsidRPr="001B184C">
        <w:rPr>
          <w:rStyle w:val="StyleUnderline"/>
        </w:rPr>
        <w:t xml:space="preserve"> </w:t>
      </w:r>
      <w:r w:rsidRPr="00DE4750">
        <w:rPr>
          <w:rStyle w:val="Emphasis"/>
        </w:rPr>
        <w:t>may not even notice before it’s too late</w:t>
      </w:r>
      <w:r w:rsidRPr="001B184C">
        <w:rPr>
          <w:rStyle w:val="StyleUnderline"/>
        </w:rPr>
        <w:t xml:space="preserve">. The counterfeit attention-based currency that is flooding our markets may soon </w:t>
      </w:r>
      <w:r w:rsidRPr="00DE4750">
        <w:rPr>
          <w:rStyle w:val="Emphasis"/>
        </w:rPr>
        <w:t>bankrupt our cognitive reserves</w:t>
      </w:r>
      <w:r w:rsidRPr="001B184C">
        <w:rPr>
          <w:sz w:val="16"/>
        </w:rPr>
        <w:t>. Bad money (attention) drives out good, as Gresham’s Law predicts.</w:t>
      </w:r>
      <w:r>
        <w:rPr>
          <w:sz w:val="16"/>
        </w:rPr>
        <w:t xml:space="preserve"> </w:t>
      </w:r>
      <w:r w:rsidRPr="001B184C">
        <w:rPr>
          <w:sz w:val="16"/>
        </w:rPr>
        <w:t xml:space="preserve">We’ve fostered the rise of industries that are rewarded for de-cognition attacks and we have put no incentives or taxes in place to do what markets can’t or won’t do themselves. </w:t>
      </w:r>
      <w:r w:rsidRPr="001B184C">
        <w:rPr>
          <w:rStyle w:val="StyleUnderline"/>
        </w:rPr>
        <w:t xml:space="preserve">It is as if </w:t>
      </w:r>
      <w:r w:rsidRPr="009533DE">
        <w:rPr>
          <w:rStyle w:val="StyleUnderline"/>
        </w:rPr>
        <w:t xml:space="preserve">our human odyssey has </w:t>
      </w:r>
      <w:r w:rsidRPr="0053793E">
        <w:rPr>
          <w:rStyle w:val="StyleUnderline"/>
          <w:highlight w:val="yellow"/>
        </w:rPr>
        <w:t xml:space="preserve">been </w:t>
      </w:r>
      <w:r w:rsidRPr="0053793E">
        <w:rPr>
          <w:rStyle w:val="Emphasis"/>
          <w:highlight w:val="yellow"/>
        </w:rPr>
        <w:t>blown off course</w:t>
      </w:r>
      <w:r w:rsidRPr="001B184C">
        <w:rPr>
          <w:rStyle w:val="StyleUnderline"/>
        </w:rPr>
        <w:t xml:space="preserve">, pushed by the rising tide toward the </w:t>
      </w:r>
      <w:r w:rsidRPr="00DE4750">
        <w:rPr>
          <w:rStyle w:val="Emphasis"/>
        </w:rPr>
        <w:t>land of the sirens</w:t>
      </w:r>
      <w:r w:rsidRPr="001B184C">
        <w:rPr>
          <w:rStyle w:val="StyleUnderline"/>
        </w:rPr>
        <w:t>, seduced by deceptive songs</w:t>
      </w:r>
      <w:r w:rsidRPr="001B184C">
        <w:rPr>
          <w:sz w:val="16"/>
        </w:rPr>
        <w:t xml:space="preserve">, hypnotized and driven towards madness. </w:t>
      </w:r>
      <w:r w:rsidRPr="0053793E">
        <w:rPr>
          <w:rStyle w:val="StyleUnderline"/>
          <w:highlight w:val="yellow"/>
        </w:rPr>
        <w:t>If we do nothing we may</w:t>
      </w:r>
      <w:r w:rsidRPr="009533DE">
        <w:rPr>
          <w:rStyle w:val="StyleUnderline"/>
        </w:rPr>
        <w:t xml:space="preserve"> ultimately</w:t>
      </w:r>
      <w:r w:rsidRPr="001B184C">
        <w:rPr>
          <w:rStyle w:val="StyleUnderline"/>
        </w:rPr>
        <w:t xml:space="preserve"> </w:t>
      </w:r>
      <w:r w:rsidRPr="0053793E">
        <w:rPr>
          <w:rStyle w:val="Emphasis"/>
          <w:highlight w:val="yellow"/>
        </w:rPr>
        <w:t>wash up on the shores</w:t>
      </w:r>
      <w:r w:rsidRPr="009533DE">
        <w:rPr>
          <w:rStyle w:val="Emphasis"/>
        </w:rPr>
        <w:t xml:space="preserve"> from a watery grave</w:t>
      </w:r>
      <w:r w:rsidRPr="009533DE">
        <w:rPr>
          <w:rStyle w:val="StyleUnderline"/>
        </w:rPr>
        <w:t>.</w:t>
      </w:r>
      <w:r>
        <w:rPr>
          <w:rStyle w:val="StyleUnderline"/>
        </w:rPr>
        <w:t xml:space="preserve"> </w:t>
      </w:r>
    </w:p>
    <w:p w14:paraId="74DD62A9" w14:textId="77777777" w:rsidR="004F0D8B" w:rsidRPr="007A22EB" w:rsidRDefault="004F0D8B" w:rsidP="004F0D8B">
      <w:pPr>
        <w:pStyle w:val="Heading4"/>
      </w:pPr>
      <w:r>
        <w:t xml:space="preserve">Economic crisis sparks </w:t>
      </w:r>
      <w:r>
        <w:rPr>
          <w:u w:val="single"/>
        </w:rPr>
        <w:t>widespread movements</w:t>
      </w:r>
      <w:r>
        <w:t xml:space="preserve"> towards </w:t>
      </w:r>
      <w:r>
        <w:rPr>
          <w:u w:val="single"/>
        </w:rPr>
        <w:t>localized sustainability</w:t>
      </w:r>
      <w:r>
        <w:t>.</w:t>
      </w:r>
    </w:p>
    <w:p w14:paraId="6C1EE6A0" w14:textId="77777777" w:rsidR="004F0D8B" w:rsidRDefault="004F0D8B" w:rsidP="004F0D8B">
      <w:r w:rsidRPr="002C18F1">
        <w:rPr>
          <w:rStyle w:val="Style13ptBold"/>
        </w:rPr>
        <w:t>Trainer</w:t>
      </w:r>
      <w:r>
        <w:rPr>
          <w:rStyle w:val="Style13ptBold"/>
        </w:rPr>
        <w:t xml:space="preserve"> </w:t>
      </w:r>
      <w:r w:rsidRPr="007758E0">
        <w:rPr>
          <w:b/>
          <w:sz w:val="26"/>
          <w:szCs w:val="26"/>
        </w:rPr>
        <w:t>’</w:t>
      </w:r>
      <w:r w:rsidRPr="002C18F1">
        <w:rPr>
          <w:rStyle w:val="Style13ptBold"/>
        </w:rPr>
        <w:t>19</w:t>
      </w:r>
      <w:r>
        <w:t>—Conjoint Lecturer in the School of Social Sciences, University of New South Wales (Ted, “Entering the era of limits and scarcity: the radical implications for social theory,” Journal of Political Ecology Vol. 26, 2019, dml)</w:t>
      </w:r>
    </w:p>
    <w:p w14:paraId="7882846E" w14:textId="77777777" w:rsidR="004F0D8B" w:rsidRPr="00D67837" w:rsidRDefault="004F0D8B" w:rsidP="004F0D8B">
      <w:r w:rsidRPr="007A22EB">
        <w:rPr>
          <w:sz w:val="16"/>
        </w:rPr>
        <w:t xml:space="preserve">In time, this </w:t>
      </w:r>
      <w:r w:rsidRPr="009F5AC2">
        <w:rPr>
          <w:rStyle w:val="Emphasis"/>
        </w:rPr>
        <w:t>pressure is likely to shift</w:t>
      </w:r>
      <w:r w:rsidRPr="009F5AC2">
        <w:rPr>
          <w:rStyle w:val="StyleUnderline"/>
        </w:rPr>
        <w:t xml:space="preserve"> from </w:t>
      </w:r>
      <w:r w:rsidRPr="00371EC3">
        <w:rPr>
          <w:rStyle w:val="StyleUnderline"/>
        </w:rPr>
        <w:t xml:space="preserve">submitting requests to the state to </w:t>
      </w:r>
      <w:r w:rsidRPr="00371EC3">
        <w:rPr>
          <w:rStyle w:val="Emphasis"/>
        </w:rPr>
        <w:t>making demands</w:t>
      </w:r>
      <w:r w:rsidRPr="00371EC3">
        <w:rPr>
          <w:rStyle w:val="StyleUnderline"/>
        </w:rPr>
        <w:t xml:space="preserve"> on it, and then to </w:t>
      </w:r>
      <w:r w:rsidRPr="00371EC3">
        <w:rPr>
          <w:rStyle w:val="Emphasis"/>
        </w:rPr>
        <w:t>taking increasing control</w:t>
      </w:r>
      <w:r w:rsidRPr="00371EC3">
        <w:rPr>
          <w:rStyle w:val="StyleUnderline"/>
        </w:rPr>
        <w:t xml:space="preserve"> of it. There will be </w:t>
      </w:r>
      <w:r w:rsidRPr="00371EC3">
        <w:rPr>
          <w:rStyle w:val="Emphasis"/>
        </w:rPr>
        <w:t>increasing insistence</w:t>
      </w:r>
      <w:r w:rsidRPr="00371EC3">
        <w:rPr>
          <w:rStyle w:val="StyleUnderline"/>
        </w:rPr>
        <w:t xml:space="preserve"> that frivolous industries </w:t>
      </w:r>
      <w:r w:rsidRPr="00371EC3">
        <w:rPr>
          <w:rStyle w:val="Emphasis"/>
        </w:rPr>
        <w:t>must be phased out</w:t>
      </w:r>
      <w:r w:rsidRPr="00371EC3">
        <w:rPr>
          <w:rStyle w:val="StyleUnderline"/>
        </w:rPr>
        <w:t xml:space="preserve"> so that scarce resources can be devoted to meeting fundamental town and regional needs. Meanwhile towns will be </w:t>
      </w:r>
      <w:r w:rsidRPr="00371EC3">
        <w:rPr>
          <w:rStyle w:val="Emphasis"/>
        </w:rPr>
        <w:t>driven by necessity</w:t>
      </w:r>
      <w:r w:rsidRPr="00371EC3">
        <w:rPr>
          <w:rStyle w:val="StyleUnderline"/>
        </w:rPr>
        <w:t xml:space="preserve"> to bypass</w:t>
      </w:r>
      <w:r w:rsidRPr="009F5AC2">
        <w:rPr>
          <w:rStyle w:val="StyleUnderline"/>
        </w:rPr>
        <w:t xml:space="preserve"> the center and take initiatives such as setting up their own farms, energy supplies and factories</w:t>
      </w:r>
      <w:r w:rsidRPr="007A22EB">
        <w:rPr>
          <w:sz w:val="16"/>
        </w:rPr>
        <w:t>, thus transferring various functions out of the control of the centr</w:t>
      </w:r>
      <w:r w:rsidRPr="00371EC3">
        <w:rPr>
          <w:sz w:val="16"/>
        </w:rPr>
        <w:t xml:space="preserve">e. </w:t>
      </w:r>
      <w:r w:rsidRPr="00371EC3">
        <w:rPr>
          <w:rStyle w:val="StyleUnderline"/>
        </w:rPr>
        <w:t xml:space="preserve">There will be </w:t>
      </w:r>
      <w:r w:rsidRPr="00371EC3">
        <w:rPr>
          <w:rStyle w:val="Emphasis"/>
        </w:rPr>
        <w:t>increasing recognition</w:t>
      </w:r>
      <w:r w:rsidRPr="00371EC3">
        <w:rPr>
          <w:rStyle w:val="StyleUnderline"/>
        </w:rPr>
        <w:t xml:space="preserve"> that the local is the </w:t>
      </w:r>
      <w:r w:rsidRPr="00371EC3">
        <w:rPr>
          <w:rStyle w:val="Emphasis"/>
        </w:rPr>
        <w:t>only level</w:t>
      </w:r>
      <w:r w:rsidRPr="00371EC3">
        <w:rPr>
          <w:rStyle w:val="StyleUnderline"/>
        </w:rPr>
        <w:t xml:space="preserve"> where the </w:t>
      </w:r>
      <w:r w:rsidRPr="00371EC3">
        <w:rPr>
          <w:rStyle w:val="Emphasis"/>
        </w:rPr>
        <w:t>right decisions</w:t>
      </w:r>
      <w:r w:rsidRPr="00371EC3">
        <w:rPr>
          <w:rStyle w:val="StyleUnderline"/>
        </w:rPr>
        <w:t xml:space="preserve"> for self-sufficient communities can be made. In time, these shifts will lead to the</w:t>
      </w:r>
      <w:r w:rsidRPr="009F5AC2">
        <w:rPr>
          <w:rStyle w:val="StyleUnderline"/>
        </w:rPr>
        <w:t xml:space="preserve"> </w:t>
      </w:r>
      <w:r w:rsidRPr="007C7801">
        <w:rPr>
          <w:rStyle w:val="Emphasis"/>
          <w:highlight w:val="yellow"/>
        </w:rPr>
        <w:t>transfer of functions</w:t>
      </w:r>
      <w:r w:rsidRPr="009F5AC2">
        <w:rPr>
          <w:rStyle w:val="StyleUnderline"/>
        </w:rPr>
        <w:t xml:space="preserve"> and </w:t>
      </w:r>
      <w:r w:rsidRPr="009F5AC2">
        <w:rPr>
          <w:rStyle w:val="Emphasis"/>
        </w:rPr>
        <w:t>power</w:t>
      </w:r>
      <w:r w:rsidRPr="009F5AC2">
        <w:rPr>
          <w:rStyle w:val="StyleUnderline"/>
        </w:rPr>
        <w:t xml:space="preserve"> </w:t>
      </w:r>
      <w:r w:rsidRPr="007C7801">
        <w:rPr>
          <w:rStyle w:val="StyleUnderline"/>
          <w:highlight w:val="yellow"/>
        </w:rPr>
        <w:t>from state</w:t>
      </w:r>
      <w:r w:rsidRPr="009F5AC2">
        <w:rPr>
          <w:rStyle w:val="StyleUnderline"/>
        </w:rPr>
        <w:t xml:space="preserve">-level </w:t>
      </w:r>
      <w:r w:rsidRPr="007C7801">
        <w:rPr>
          <w:rStyle w:val="StyleUnderline"/>
          <w:highlight w:val="yellow"/>
        </w:rPr>
        <w:t>agencies to</w:t>
      </w:r>
      <w:r w:rsidRPr="009F5AC2">
        <w:rPr>
          <w:rStyle w:val="StyleUnderline"/>
        </w:rPr>
        <w:t xml:space="preserve"> the </w:t>
      </w:r>
      <w:r w:rsidRPr="007C7801">
        <w:rPr>
          <w:rStyle w:val="StyleUnderline"/>
          <w:highlight w:val="yellow"/>
        </w:rPr>
        <w:t>loca</w:t>
      </w:r>
      <w:r w:rsidRPr="009F5AC2">
        <w:rPr>
          <w:rStyle w:val="StyleUnderline"/>
        </w:rPr>
        <w:t>l level, leaving the center with relatively few tasks</w:t>
      </w:r>
      <w:r w:rsidRPr="007A22EB">
        <w:rPr>
          <w:sz w:val="16"/>
        </w:rPr>
        <w:t xml:space="preserve">, and mainly with the role of facilitating local activities. </w:t>
      </w:r>
      <w:r w:rsidRPr="009F5AC2">
        <w:rPr>
          <w:rStyle w:val="StyleUnderline"/>
        </w:rPr>
        <w:t xml:space="preserve">This </w:t>
      </w:r>
      <w:r w:rsidRPr="007C7801">
        <w:rPr>
          <w:rStyle w:val="Emphasis"/>
          <w:highlight w:val="yellow"/>
        </w:rPr>
        <w:t>radical restructuring</w:t>
      </w:r>
      <w:r w:rsidRPr="007C7801">
        <w:rPr>
          <w:rStyle w:val="StyleUnderline"/>
          <w:highlight w:val="yellow"/>
        </w:rPr>
        <w:t xml:space="preserve"> could</w:t>
      </w:r>
      <w:r w:rsidRPr="009F5AC2">
        <w:rPr>
          <w:rStyle w:val="StyleUnderline"/>
        </w:rPr>
        <w:t xml:space="preserve"> conceivably </w:t>
      </w:r>
      <w:r w:rsidRPr="007C7801">
        <w:rPr>
          <w:rStyle w:val="StyleUnderline"/>
          <w:highlight w:val="yellow"/>
        </w:rPr>
        <w:t>be</w:t>
      </w:r>
      <w:r w:rsidRPr="009F5AC2">
        <w:rPr>
          <w:rStyle w:val="StyleUnderline"/>
        </w:rPr>
        <w:t xml:space="preserve"> a </w:t>
      </w:r>
      <w:r w:rsidRPr="007C7801">
        <w:rPr>
          <w:rStyle w:val="Emphasis"/>
          <w:highlight w:val="yellow"/>
        </w:rPr>
        <w:t>smooth</w:t>
      </w:r>
      <w:r w:rsidRPr="007C7801">
        <w:rPr>
          <w:rStyle w:val="StyleUnderline"/>
          <w:highlight w:val="yellow"/>
        </w:rPr>
        <w:t xml:space="preserve"> and </w:t>
      </w:r>
      <w:r w:rsidRPr="007C7801">
        <w:rPr>
          <w:rStyle w:val="Emphasis"/>
          <w:highlight w:val="yellow"/>
        </w:rPr>
        <w:t>peaceful</w:t>
      </w:r>
      <w:r w:rsidRPr="009F5AC2">
        <w:rPr>
          <w:rStyle w:val="Emphasis"/>
        </w:rPr>
        <w:t xml:space="preserve"> process</w:t>
      </w:r>
      <w:r w:rsidRPr="009F5AC2">
        <w:rPr>
          <w:rStyle w:val="StyleUnderline"/>
        </w:rPr>
        <w:t xml:space="preserve">, </w:t>
      </w:r>
      <w:r w:rsidRPr="007C7801">
        <w:rPr>
          <w:rStyle w:val="StyleUnderline"/>
          <w:highlight w:val="yellow"/>
        </w:rPr>
        <w:t>driven by</w:t>
      </w:r>
      <w:r w:rsidRPr="009F5AC2">
        <w:rPr>
          <w:rStyle w:val="StyleUnderline"/>
        </w:rPr>
        <w:t xml:space="preserve"> a </w:t>
      </w:r>
      <w:r w:rsidRPr="009F5AC2">
        <w:rPr>
          <w:rStyle w:val="Emphasis"/>
        </w:rPr>
        <w:t xml:space="preserve">general </w:t>
      </w:r>
      <w:r w:rsidRPr="007C7801">
        <w:rPr>
          <w:rStyle w:val="Emphasis"/>
          <w:highlight w:val="yellow"/>
        </w:rPr>
        <w:t>recognition</w:t>
      </w:r>
      <w:r w:rsidRPr="007C7801">
        <w:rPr>
          <w:rStyle w:val="StyleUnderline"/>
          <w:highlight w:val="yellow"/>
        </w:rPr>
        <w:t xml:space="preserve"> that scarcity is making</w:t>
      </w:r>
      <w:r w:rsidRPr="009F5AC2">
        <w:rPr>
          <w:rStyle w:val="StyleUnderline"/>
        </w:rPr>
        <w:t xml:space="preserve"> local </w:t>
      </w:r>
      <w:r w:rsidRPr="007C7801">
        <w:rPr>
          <w:rStyle w:val="StyleUnderline"/>
          <w:highlight w:val="yellow"/>
        </w:rPr>
        <w:t>self-governing</w:t>
      </w:r>
      <w:r w:rsidRPr="009F5AC2">
        <w:rPr>
          <w:rStyle w:val="StyleUnderline"/>
        </w:rPr>
        <w:t xml:space="preserve"> communities </w:t>
      </w:r>
      <w:r w:rsidRPr="007C7801">
        <w:rPr>
          <w:rStyle w:val="StyleUnderline"/>
          <w:highlight w:val="yellow"/>
        </w:rPr>
        <w:t xml:space="preserve">the </w:t>
      </w:r>
      <w:r w:rsidRPr="007C7801">
        <w:rPr>
          <w:rStyle w:val="Emphasis"/>
          <w:highlight w:val="yellow"/>
        </w:rPr>
        <w:t>only</w:t>
      </w:r>
      <w:r w:rsidRPr="005C334C">
        <w:rPr>
          <w:rStyle w:val="Emphasis"/>
        </w:rPr>
        <w:t xml:space="preserve"> viable </w:t>
      </w:r>
      <w:r w:rsidRPr="007C7801">
        <w:rPr>
          <w:rStyle w:val="Emphasis"/>
          <w:highlight w:val="yellow"/>
        </w:rPr>
        <w:t>option</w:t>
      </w:r>
      <w:r w:rsidRPr="005C334C">
        <w:rPr>
          <w:sz w:val="16"/>
        </w:rPr>
        <w:t>.</w:t>
      </w:r>
      <w:r w:rsidRPr="007A22EB">
        <w:rPr>
          <w:sz w:val="16"/>
        </w:rPr>
        <w:t xml:space="preserve"> If this happens then in effect, Stage 1 will be recognized as having constituted the revolution, essentially a cultural phenomenon, and the macroscopic structural changes in Stage 2 will be seen as a consequence of the revolution. Thus a case for Anarchist theory and practice It will be evident that the alternative social organization sketched above is a fairly common Anarchist vision (although there are also varieties that are not being advocated). The argument is that settlements enabling a high quality of life for all, despite very low resource use rates, must involve all members in thoroughly participatory deliberations regarding the design, development and running of their local productive, political and social systems. Their ethos must be non-hierarchical, cooperative and collectivist, seeking to avoid all forms of domination and to prioritize the public good. They must draw on the voluntary good will and energy of conscientious citizens who are ready to contribute generously and to identify and deal with problems informally and spontaneously, and to focus on seeking mutually beneficial arrangements with little if any need for industrial infrastructures and transport networks, bureaucracy, paid officials or politicians. Regional and wider issues will be tackled by the characteristic Anarchist mechanisms of federations and (powerless) </w:t>
      </w:r>
      <w:r w:rsidRPr="005C334C">
        <w:rPr>
          <w:sz w:val="16"/>
        </w:rPr>
        <w:t xml:space="preserve">delegates bringing recommendations back down to town meetings. </w:t>
      </w:r>
      <w:r w:rsidRPr="005C334C">
        <w:rPr>
          <w:rStyle w:val="StyleUnderline"/>
        </w:rPr>
        <w:t>The principle of 'subsidiarity' is evident</w:t>
      </w:r>
      <w:r w:rsidRPr="005C334C">
        <w:rPr>
          <w:sz w:val="16"/>
        </w:rPr>
        <w:t xml:space="preserve"> in the practice of grass-roots politics, the avoidance of hierarchies, and the central role of town assemblies. </w:t>
      </w:r>
      <w:r w:rsidRPr="005C334C">
        <w:rPr>
          <w:rStyle w:val="StyleUnderline"/>
        </w:rPr>
        <w:t xml:space="preserve">The very low resource costs sustainability requires are </w:t>
      </w:r>
      <w:r w:rsidRPr="005C334C">
        <w:rPr>
          <w:rStyle w:val="Emphasis"/>
        </w:rPr>
        <w:t>achievable</w:t>
      </w:r>
      <w:r w:rsidRPr="005C334C">
        <w:rPr>
          <w:rStyle w:val="StyleUnderline"/>
        </w:rPr>
        <w:t xml:space="preserve"> because of</w:t>
      </w:r>
      <w:r w:rsidRPr="005C334C">
        <w:rPr>
          <w:sz w:val="16"/>
        </w:rPr>
        <w:t xml:space="preserve"> the proximity, diversity of functions and integration, the familiarity enabling informal communication and spontaneous action, and </w:t>
      </w:r>
      <w:r w:rsidRPr="005C334C">
        <w:rPr>
          <w:rStyle w:val="StyleUnderline"/>
        </w:rPr>
        <w:t xml:space="preserve">the </w:t>
      </w:r>
      <w:r w:rsidRPr="005C334C">
        <w:rPr>
          <w:rStyle w:val="Emphasis"/>
        </w:rPr>
        <w:t>elimination of many processes</w:t>
      </w:r>
      <w:r w:rsidRPr="005C334C">
        <w:rPr>
          <w:sz w:val="16"/>
        </w:rPr>
        <w:t xml:space="preserve"> (e.g., transport, waste dumping, fertilizer production, packaging). </w:t>
      </w:r>
      <w:r w:rsidRPr="005C334C">
        <w:rPr>
          <w:rStyle w:val="StyleUnderline"/>
        </w:rPr>
        <w:t xml:space="preserve">In the 1930s the </w:t>
      </w:r>
      <w:r w:rsidRPr="005C334C">
        <w:rPr>
          <w:rStyle w:val="Emphasis"/>
        </w:rPr>
        <w:t>Spanish Anarchists</w:t>
      </w:r>
      <w:r w:rsidRPr="005C334C">
        <w:rPr>
          <w:rStyle w:val="StyleUnderline"/>
        </w:rPr>
        <w:t xml:space="preserve"> in the Barcelona region showed what could be done by ordinary workers and citizens. An impressive current example is the </w:t>
      </w:r>
      <w:r w:rsidRPr="005C334C">
        <w:rPr>
          <w:rStyle w:val="Emphasis"/>
        </w:rPr>
        <w:t>Catalan Integral Cooperative movement</w:t>
      </w:r>
      <w:r w:rsidRPr="005C334C">
        <w:rPr>
          <w:sz w:val="16"/>
        </w:rPr>
        <w:t xml:space="preserve"> (Dafermos 2017; TSW 2015a). Thousands work in hundreds of different cooperatives providing</w:t>
      </w:r>
      <w:r w:rsidRPr="007A22EB">
        <w:rPr>
          <w:sz w:val="16"/>
        </w:rPr>
        <w:t xml:space="preserve"> hundreds of thousands of dollars worth of food, goods and services, including unemployment and other welfare services. They operate more than twenty food 'pantries' largely via voluntary labor, handling more than a thousand products. </w:t>
      </w:r>
      <w:r w:rsidRPr="009F5AC2">
        <w:rPr>
          <w:rStyle w:val="StyleUnderline"/>
        </w:rPr>
        <w:t xml:space="preserve">Their goal is to build an alternative society focused on meeting needs, with </w:t>
      </w:r>
      <w:r w:rsidRPr="009F5AC2">
        <w:rPr>
          <w:rStyle w:val="Emphasis"/>
        </w:rPr>
        <w:t>no involvement of the state</w:t>
      </w:r>
      <w:r w:rsidRPr="009F5AC2">
        <w:rPr>
          <w:rStyle w:val="StyleUnderline"/>
        </w:rPr>
        <w:t xml:space="preserve"> or </w:t>
      </w:r>
      <w:r w:rsidRPr="009F5AC2">
        <w:rPr>
          <w:rStyle w:val="Emphasis"/>
        </w:rPr>
        <w:t>market principles</w:t>
      </w:r>
      <w:r w:rsidRPr="009F5AC2">
        <w:rPr>
          <w:rStyle w:val="StyleUnderline"/>
        </w:rPr>
        <w:t xml:space="preserve">. Many </w:t>
      </w:r>
      <w:r w:rsidRPr="007C7801">
        <w:rPr>
          <w:rStyle w:val="StyleUnderline"/>
          <w:highlight w:val="yellow"/>
        </w:rPr>
        <w:t>eco-villages</w:t>
      </w:r>
      <w:r w:rsidRPr="009F5AC2">
        <w:rPr>
          <w:rStyle w:val="StyleUnderline"/>
        </w:rPr>
        <w:t xml:space="preserve"> operate</w:t>
      </w:r>
      <w:r w:rsidRPr="007A22EB">
        <w:rPr>
          <w:sz w:val="16"/>
        </w:rPr>
        <w:t xml:space="preserve"> according to Anarchist principles, </w:t>
      </w:r>
      <w:r w:rsidRPr="007C7801">
        <w:rPr>
          <w:rStyle w:val="StyleUnderline"/>
          <w:highlight w:val="yellow"/>
        </w:rPr>
        <w:t xml:space="preserve">achieving </w:t>
      </w:r>
      <w:r w:rsidRPr="008D1CB1">
        <w:rPr>
          <w:rStyle w:val="Emphasis"/>
        </w:rPr>
        <w:t xml:space="preserve">high levels of </w:t>
      </w:r>
      <w:r w:rsidRPr="007C7801">
        <w:rPr>
          <w:rStyle w:val="Emphasis"/>
          <w:highlight w:val="yellow"/>
        </w:rPr>
        <w:t>sustainability</w:t>
      </w:r>
      <w:r w:rsidRPr="007A22EB">
        <w:rPr>
          <w:sz w:val="16"/>
        </w:rPr>
        <w:t xml:space="preserve"> (again see Lockyer 2017 and Grinde et al. 2018). In addition it will be evident that the discussion of transition strategy also follows Anarchist principles, especially in the notion of 'prefiguring' the new here and now within the old, not depending on the centre let alone a vanguard party, and recognizing the importance of ideas and values. The advent of GFC 2 Unfortunately the foregoing transition sequence is likely to be greatly disrupted and possibly thwarted a </w:t>
      </w:r>
      <w:r w:rsidRPr="007C7801">
        <w:rPr>
          <w:rStyle w:val="Emphasis"/>
          <w:highlight w:val="yellow"/>
        </w:rPr>
        <w:t xml:space="preserve">global </w:t>
      </w:r>
      <w:r w:rsidRPr="005C334C">
        <w:rPr>
          <w:rStyle w:val="Emphasis"/>
        </w:rPr>
        <w:t xml:space="preserve">financial </w:t>
      </w:r>
      <w:r w:rsidRPr="008D1CB1">
        <w:rPr>
          <w:rStyle w:val="Emphasis"/>
          <w:highlight w:val="yellow"/>
        </w:rPr>
        <w:t>crisis</w:t>
      </w:r>
      <w:r w:rsidRPr="008D1CB1">
        <w:rPr>
          <w:rStyle w:val="Emphasis"/>
        </w:rPr>
        <w:t xml:space="preserve"> of</w:t>
      </w:r>
      <w:r w:rsidRPr="009F5AC2">
        <w:rPr>
          <w:rStyle w:val="Emphasis"/>
        </w:rPr>
        <w:t xml:space="preserve"> much </w:t>
      </w:r>
      <w:r w:rsidRPr="007C7801">
        <w:rPr>
          <w:rStyle w:val="Emphasis"/>
          <w:highlight w:val="yellow"/>
        </w:rPr>
        <w:t>greater</w:t>
      </w:r>
      <w:r w:rsidRPr="008D1CB1">
        <w:rPr>
          <w:rStyle w:val="Emphasis"/>
        </w:rPr>
        <w:t xml:space="preserve"> magnitude</w:t>
      </w:r>
      <w:r w:rsidRPr="008D1CB1">
        <w:rPr>
          <w:rStyle w:val="StyleUnderline"/>
        </w:rPr>
        <w:t xml:space="preserve"> </w:t>
      </w:r>
      <w:r w:rsidRPr="007C7801">
        <w:rPr>
          <w:rStyle w:val="StyleUnderline"/>
          <w:highlight w:val="yellow"/>
        </w:rPr>
        <w:t>than</w:t>
      </w:r>
      <w:r w:rsidRPr="007A22EB">
        <w:rPr>
          <w:sz w:val="16"/>
        </w:rPr>
        <w:t xml:space="preserve"> the </w:t>
      </w:r>
      <w:r w:rsidRPr="009F5AC2">
        <w:rPr>
          <w:rStyle w:val="StyleUnderline"/>
        </w:rPr>
        <w:t>20</w:t>
      </w:r>
      <w:r w:rsidRPr="007C7801">
        <w:rPr>
          <w:rStyle w:val="StyleUnderline"/>
          <w:highlight w:val="yellow"/>
        </w:rPr>
        <w:t>08</w:t>
      </w:r>
      <w:r w:rsidRPr="007A22EB">
        <w:rPr>
          <w:sz w:val="16"/>
        </w:rPr>
        <w:t xml:space="preserve"> event. It </w:t>
      </w:r>
      <w:r w:rsidRPr="008D1CB1">
        <w:rPr>
          <w:rStyle w:val="StyleUnderline"/>
        </w:rPr>
        <w:t>is</w:t>
      </w:r>
      <w:r w:rsidRPr="008D1CB1">
        <w:rPr>
          <w:sz w:val="16"/>
        </w:rPr>
        <w:t xml:space="preserve"> widely recognized that the much higher levels of debt are </w:t>
      </w:r>
      <w:r w:rsidRPr="008D1CB1">
        <w:rPr>
          <w:rStyle w:val="Emphasis"/>
        </w:rPr>
        <w:t>likely</w:t>
      </w:r>
      <w:r w:rsidRPr="008D1CB1">
        <w:rPr>
          <w:sz w:val="16"/>
        </w:rPr>
        <w:t xml:space="preserve"> to bring on at least a serious recession, and probably</w:t>
      </w:r>
      <w:r w:rsidRPr="007A22EB">
        <w:rPr>
          <w:sz w:val="16"/>
        </w:rPr>
        <w:t xml:space="preserve"> worse </w:t>
      </w:r>
      <w:r w:rsidRPr="009F5AC2">
        <w:rPr>
          <w:rStyle w:val="StyleUnderline"/>
        </w:rPr>
        <w:t xml:space="preserve">in </w:t>
      </w:r>
      <w:r w:rsidRPr="008D1CB1">
        <w:rPr>
          <w:rStyle w:val="StyleUnderline"/>
        </w:rPr>
        <w:t xml:space="preserve">the </w:t>
      </w:r>
      <w:r w:rsidRPr="008D1CB1">
        <w:rPr>
          <w:rStyle w:val="Emphasis"/>
        </w:rPr>
        <w:t>next few years</w:t>
      </w:r>
      <w:r w:rsidRPr="008D1CB1">
        <w:rPr>
          <w:sz w:val="16"/>
        </w:rPr>
        <w:t xml:space="preserve">. </w:t>
      </w:r>
      <w:r w:rsidRPr="007C7801">
        <w:rPr>
          <w:rStyle w:val="StyleUnderline"/>
          <w:highlight w:val="yellow"/>
        </w:rPr>
        <w:t>The</w:t>
      </w:r>
      <w:r w:rsidRPr="009F5AC2">
        <w:rPr>
          <w:rStyle w:val="StyleUnderline"/>
        </w:rPr>
        <w:t xml:space="preserve"> global </w:t>
      </w:r>
      <w:r w:rsidRPr="007C7801">
        <w:rPr>
          <w:rStyle w:val="StyleUnderline"/>
          <w:highlight w:val="yellow"/>
        </w:rPr>
        <w:t>economy is</w:t>
      </w:r>
      <w:r w:rsidRPr="009F5AC2">
        <w:rPr>
          <w:rStyle w:val="StyleUnderline"/>
        </w:rPr>
        <w:t xml:space="preserve"> </w:t>
      </w:r>
      <w:r w:rsidRPr="009F5AC2">
        <w:rPr>
          <w:rStyle w:val="Emphasis"/>
        </w:rPr>
        <w:t xml:space="preserve">heavily </w:t>
      </w:r>
      <w:r w:rsidRPr="007C7801">
        <w:rPr>
          <w:rStyle w:val="Emphasis"/>
          <w:highlight w:val="yellow"/>
        </w:rPr>
        <w:t>dependent</w:t>
      </w:r>
      <w:r w:rsidRPr="007C7801">
        <w:rPr>
          <w:rStyle w:val="StyleUnderline"/>
          <w:highlight w:val="yellow"/>
        </w:rPr>
        <w:t xml:space="preserve"> on petroleu</w:t>
      </w:r>
      <w:r w:rsidRPr="009F5AC2">
        <w:rPr>
          <w:rStyle w:val="StyleUnderline"/>
        </w:rPr>
        <w:t>m supply</w:t>
      </w:r>
      <w:r w:rsidRPr="007A22EB">
        <w:rPr>
          <w:sz w:val="16"/>
        </w:rPr>
        <w:t xml:space="preserve">, which is been kept up by 'fracking', </w:t>
      </w:r>
      <w:r w:rsidRPr="009F5AC2">
        <w:rPr>
          <w:rStyle w:val="StyleUnderline"/>
        </w:rPr>
        <w:t xml:space="preserve">but this has only been made </w:t>
      </w:r>
      <w:r w:rsidRPr="007C7801">
        <w:rPr>
          <w:rStyle w:val="StyleUnderline"/>
          <w:highlight w:val="yellow"/>
        </w:rPr>
        <w:t xml:space="preserve">possible by </w:t>
      </w:r>
      <w:r w:rsidRPr="005C334C">
        <w:rPr>
          <w:rStyle w:val="Emphasis"/>
        </w:rPr>
        <w:t xml:space="preserve">enormous </w:t>
      </w:r>
      <w:r w:rsidRPr="007C7801">
        <w:rPr>
          <w:rStyle w:val="Emphasis"/>
          <w:highlight w:val="yellow"/>
        </w:rPr>
        <w:t>debt</w:t>
      </w:r>
      <w:r w:rsidRPr="007A22EB">
        <w:rPr>
          <w:sz w:val="16"/>
        </w:rPr>
        <w:t xml:space="preserve">; none of the major companies in the arena has ever made a profit. Several analysts have pointed out that </w:t>
      </w:r>
      <w:r w:rsidRPr="009F5AC2">
        <w:rPr>
          <w:rStyle w:val="StyleUnderline"/>
        </w:rPr>
        <w:t xml:space="preserve">the price levels necessary to make the new sources of petroleum profitable now seem to be </w:t>
      </w:r>
      <w:r w:rsidRPr="009F5AC2">
        <w:rPr>
          <w:rStyle w:val="Emphasis"/>
        </w:rPr>
        <w:t>above those necessary</w:t>
      </w:r>
      <w:r w:rsidRPr="009F5AC2">
        <w:rPr>
          <w:rStyle w:val="StyleUnderline"/>
        </w:rPr>
        <w:t xml:space="preserve"> to enable economies to function normally</w:t>
      </w:r>
      <w:r w:rsidRPr="007A22EB">
        <w:rPr>
          <w:sz w:val="16"/>
        </w:rPr>
        <w:t xml:space="preserve">. In addition, Ahmed (2017) has argued persuasively </w:t>
      </w:r>
      <w:r w:rsidRPr="005C334C">
        <w:rPr>
          <w:sz w:val="16"/>
        </w:rPr>
        <w:t xml:space="preserve">that </w:t>
      </w:r>
      <w:r w:rsidRPr="005C334C">
        <w:rPr>
          <w:rStyle w:val="StyleUnderline"/>
        </w:rPr>
        <w:t xml:space="preserve">the rapidly worsening population, food, water and ecological conditions affecting Middle Eastern petroleum suppliers are increasing their chances of becoming </w:t>
      </w:r>
      <w:r w:rsidRPr="005C334C">
        <w:rPr>
          <w:rStyle w:val="Emphasis"/>
        </w:rPr>
        <w:t xml:space="preserve">failed </w:t>
      </w:r>
      <w:r w:rsidRPr="008D1CB1">
        <w:rPr>
          <w:rStyle w:val="Emphasis"/>
        </w:rPr>
        <w:t>states</w:t>
      </w:r>
      <w:r w:rsidRPr="005C334C">
        <w:rPr>
          <w:rStyle w:val="StyleUnderline"/>
        </w:rPr>
        <w:t>.</w:t>
      </w:r>
      <w:r w:rsidRPr="009F5AC2">
        <w:rPr>
          <w:rStyle w:val="StyleUnderline"/>
        </w:rPr>
        <w:t xml:space="preserve"> Meanwhile the proportion of their petroleum production they must use internally is </w:t>
      </w:r>
      <w:r w:rsidRPr="009F5AC2">
        <w:rPr>
          <w:rStyle w:val="Emphasis"/>
        </w:rPr>
        <w:t>increasing</w:t>
      </w:r>
      <w:r w:rsidRPr="009F5AC2">
        <w:rPr>
          <w:rStyle w:val="StyleUnderline"/>
        </w:rPr>
        <w:t xml:space="preserve">, adding to the possibility that </w:t>
      </w:r>
      <w:r w:rsidRPr="005C334C">
        <w:rPr>
          <w:rStyle w:val="StyleUnderline"/>
        </w:rPr>
        <w:t xml:space="preserve">their </w:t>
      </w:r>
      <w:r w:rsidRPr="007C7801">
        <w:rPr>
          <w:rStyle w:val="StyleUnderline"/>
          <w:highlight w:val="yellow"/>
        </w:rPr>
        <w:t xml:space="preserve">capacity to export will </w:t>
      </w:r>
      <w:r w:rsidRPr="007C7801">
        <w:rPr>
          <w:rStyle w:val="Emphasis"/>
          <w:highlight w:val="yellow"/>
        </w:rPr>
        <w:t>dry up</w:t>
      </w:r>
      <w:r w:rsidRPr="008D1CB1">
        <w:rPr>
          <w:rStyle w:val="Emphasis"/>
        </w:rPr>
        <w:t xml:space="preserve"> within a decade</w:t>
      </w:r>
      <w:r w:rsidRPr="009F5AC2">
        <w:rPr>
          <w:rStyle w:val="StyleUnderline"/>
        </w:rPr>
        <w:t xml:space="preserve">. </w:t>
      </w:r>
      <w:r w:rsidRPr="008D1CB1">
        <w:rPr>
          <w:rStyle w:val="StyleUnderline"/>
        </w:rPr>
        <w:t>These and other deteriorating resource and ecological conditions</w:t>
      </w:r>
      <w:r w:rsidRPr="008D1CB1">
        <w:rPr>
          <w:sz w:val="16"/>
        </w:rPr>
        <w:t xml:space="preserve"> (especially falling Energy Return on Energy Invested rates) </w:t>
      </w:r>
      <w:r w:rsidRPr="008D1CB1">
        <w:rPr>
          <w:rStyle w:val="StyleUnderline"/>
        </w:rPr>
        <w:t xml:space="preserve">are likely to trigger </w:t>
      </w:r>
      <w:r w:rsidRPr="008D1CB1">
        <w:rPr>
          <w:rStyle w:val="Emphasis"/>
        </w:rPr>
        <w:t>serious global economic disruption</w:t>
      </w:r>
      <w:r w:rsidRPr="007A22EB">
        <w:rPr>
          <w:sz w:val="16"/>
        </w:rPr>
        <w:t xml:space="preserve"> long before localist initiatives have been well enough established. </w:t>
      </w:r>
      <w:r w:rsidRPr="009F5AC2">
        <w:rPr>
          <w:rStyle w:val="StyleUnderline"/>
        </w:rPr>
        <w:t xml:space="preserve">Yet </w:t>
      </w:r>
      <w:r w:rsidRPr="007C7801">
        <w:rPr>
          <w:rStyle w:val="Emphasis"/>
          <w:highlight w:val="yellow"/>
        </w:rPr>
        <w:t>it is</w:t>
      </w:r>
      <w:r w:rsidRPr="008D1CB1">
        <w:rPr>
          <w:rStyle w:val="Emphasis"/>
        </w:rPr>
        <w:t xml:space="preserve"> very </w:t>
      </w:r>
      <w:r w:rsidRPr="007C7801">
        <w:rPr>
          <w:rStyle w:val="Emphasis"/>
          <w:highlight w:val="yellow"/>
        </w:rPr>
        <w:t>unlikely that</w:t>
      </w:r>
      <w:r w:rsidRPr="009F5AC2">
        <w:rPr>
          <w:rStyle w:val="Emphasis"/>
        </w:rPr>
        <w:t xml:space="preserve"> the kind of </w:t>
      </w:r>
      <w:r w:rsidRPr="007C7801">
        <w:rPr>
          <w:rStyle w:val="Emphasis"/>
          <w:highlight w:val="yellow"/>
        </w:rPr>
        <w:t>transition</w:t>
      </w:r>
      <w:r w:rsidRPr="009F5AC2">
        <w:rPr>
          <w:rStyle w:val="Emphasis"/>
        </w:rPr>
        <w:t xml:space="preserve"> envisaged </w:t>
      </w:r>
      <w:r w:rsidRPr="007C7801">
        <w:rPr>
          <w:rStyle w:val="Emphasis"/>
          <w:highlight w:val="yellow"/>
        </w:rPr>
        <w:t xml:space="preserve">could begin unless there is </w:t>
      </w:r>
      <w:r w:rsidRPr="005C334C">
        <w:rPr>
          <w:rStyle w:val="Emphasis"/>
        </w:rPr>
        <w:t xml:space="preserve">major </w:t>
      </w:r>
      <w:r w:rsidRPr="007C7801">
        <w:rPr>
          <w:rStyle w:val="Emphasis"/>
          <w:highlight w:val="yellow"/>
        </w:rPr>
        <w:t>breakdown in the</w:t>
      </w:r>
      <w:r w:rsidRPr="005C334C">
        <w:rPr>
          <w:rStyle w:val="Emphasis"/>
        </w:rPr>
        <w:t xml:space="preserve"> existing</w:t>
      </w:r>
      <w:r w:rsidRPr="009F5AC2">
        <w:rPr>
          <w:rStyle w:val="Emphasis"/>
        </w:rPr>
        <w:t xml:space="preserve"> consumer-</w:t>
      </w:r>
      <w:r w:rsidRPr="007C7801">
        <w:rPr>
          <w:rStyle w:val="Emphasis"/>
          <w:highlight w:val="yellow"/>
        </w:rPr>
        <w:t>capitalist system</w:t>
      </w:r>
      <w:r w:rsidRPr="009F5AC2">
        <w:rPr>
          <w:rStyle w:val="StyleUnderline"/>
        </w:rPr>
        <w:t xml:space="preserve">. As </w:t>
      </w:r>
      <w:r w:rsidRPr="005C334C">
        <w:rPr>
          <w:rStyle w:val="StyleUnderline"/>
        </w:rPr>
        <w:t xml:space="preserve">long as it </w:t>
      </w:r>
      <w:r w:rsidRPr="005C334C">
        <w:rPr>
          <w:rStyle w:val="Emphasis"/>
        </w:rPr>
        <w:t>keeps the supermarket shelves stocked</w:t>
      </w:r>
      <w:r w:rsidRPr="008D1CB1">
        <w:rPr>
          <w:rStyle w:val="StyleUnderline"/>
        </w:rPr>
        <w:t xml:space="preserve">, </w:t>
      </w:r>
      <w:r w:rsidRPr="007C7801">
        <w:rPr>
          <w:rStyle w:val="StyleUnderline"/>
          <w:highlight w:val="yellow"/>
        </w:rPr>
        <w:t xml:space="preserve">discontent is </w:t>
      </w:r>
      <w:r w:rsidRPr="008D1CB1">
        <w:rPr>
          <w:rStyle w:val="Emphasis"/>
        </w:rPr>
        <w:t xml:space="preserve">likely to be </w:t>
      </w:r>
      <w:r w:rsidRPr="007C7801">
        <w:rPr>
          <w:rStyle w:val="Emphasis"/>
          <w:highlight w:val="yellow"/>
        </w:rPr>
        <w:t>muted</w:t>
      </w:r>
      <w:r w:rsidRPr="009F5AC2">
        <w:rPr>
          <w:rStyle w:val="StyleUnderline"/>
        </w:rPr>
        <w:t xml:space="preserve">, </w:t>
      </w:r>
      <w:r w:rsidRPr="005C334C">
        <w:rPr>
          <w:rStyle w:val="StyleUnderline"/>
        </w:rPr>
        <w:t xml:space="preserve">and focused on demands for more jobs and higher incomes </w:t>
      </w:r>
      <w:r w:rsidRPr="005C334C">
        <w:rPr>
          <w:rStyle w:val="Emphasis"/>
        </w:rPr>
        <w:t>rather than system replacement</w:t>
      </w:r>
      <w:r w:rsidRPr="005C334C">
        <w:rPr>
          <w:rStyle w:val="StyleUnderline"/>
        </w:rPr>
        <w:t>.</w:t>
      </w:r>
      <w:r w:rsidRPr="009F5AC2">
        <w:rPr>
          <w:rStyle w:val="StyleUnderline"/>
        </w:rPr>
        <w:t xml:space="preserve"> </w:t>
      </w:r>
      <w:r w:rsidRPr="007C7801">
        <w:rPr>
          <w:rStyle w:val="StyleUnderline"/>
          <w:highlight w:val="yellow"/>
        </w:rPr>
        <w:t xml:space="preserve">The </w:t>
      </w:r>
      <w:r w:rsidRPr="007C7801">
        <w:rPr>
          <w:rStyle w:val="Emphasis"/>
          <w:highlight w:val="yellow"/>
        </w:rPr>
        <w:t xml:space="preserve">Goldilocks </w:t>
      </w:r>
    </w:p>
    <w:p w14:paraId="421F56FD" w14:textId="77777777" w:rsidR="004F0D8B" w:rsidRPr="00D67837" w:rsidRDefault="004F0D8B" w:rsidP="004F0D8B"/>
    <w:p w14:paraId="6ACAA5CC" w14:textId="77777777" w:rsidR="004F0D8B" w:rsidRPr="004F0D8B" w:rsidRDefault="004F0D8B" w:rsidP="004F0D8B"/>
    <w:sectPr w:rsidR="004F0D8B" w:rsidRPr="004F0D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w:altName w:val="游ゴシック"/>
    <w:panose1 w:val="020B0400000000000000"/>
    <w:charset w:val="80"/>
    <w:family w:val="swiss"/>
    <w:pitch w:val="variable"/>
    <w:sig w:usb0="E00002FF" w:usb1="2AC7FDFF" w:usb2="00000016" w:usb3="00000000" w:csb0="0002009F" w:csb1="00000000"/>
  </w:font>
  <w:font w:name="PingFang TC">
    <w:altName w:val="PingFang TC"/>
    <w:panose1 w:val="020B0400000000000000"/>
    <w:charset w:val="88"/>
    <w:family w:val="swiss"/>
    <w:pitch w:val="variable"/>
    <w:sig w:usb0="A00002FF" w:usb1="7ACFFDFB" w:usb2="00000017"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0D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D8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F06F9E"/>
  <w14:defaultImageDpi w14:val="300"/>
  <w15:docId w15:val="{A9826C24-08D0-0548-85B9-2B8AD697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0D8B"/>
    <w:pPr>
      <w:spacing w:after="160" w:line="259" w:lineRule="auto"/>
    </w:pPr>
  </w:style>
  <w:style w:type="paragraph" w:styleId="Heading1">
    <w:name w:val="heading 1"/>
    <w:aliases w:val="Pocket"/>
    <w:basedOn w:val="Normal"/>
    <w:next w:val="Normal"/>
    <w:link w:val="Heading1Char"/>
    <w:uiPriority w:val="9"/>
    <w:qFormat/>
    <w:rsid w:val="004F0D8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0D8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0D8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F0D8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4F0D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D8B"/>
  </w:style>
  <w:style w:type="character" w:customStyle="1" w:styleId="Heading1Char">
    <w:name w:val="Heading 1 Char"/>
    <w:aliases w:val="Pocket Char"/>
    <w:basedOn w:val="DefaultParagraphFont"/>
    <w:link w:val="Heading1"/>
    <w:uiPriority w:val="9"/>
    <w:rsid w:val="004F0D8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F0D8B"/>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F0D8B"/>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F0D8B"/>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F0D8B"/>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4F0D8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4F0D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0D8B"/>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4F0D8B"/>
    <w:rPr>
      <w:color w:val="auto"/>
      <w:u w:val="none"/>
    </w:rPr>
  </w:style>
  <w:style w:type="paragraph" w:styleId="DocumentMap">
    <w:name w:val="Document Map"/>
    <w:basedOn w:val="Normal"/>
    <w:link w:val="DocumentMapChar"/>
    <w:uiPriority w:val="99"/>
    <w:semiHidden/>
    <w:unhideWhenUsed/>
    <w:rsid w:val="004F0D8B"/>
    <w:rPr>
      <w:rFonts w:ascii="Lucida Grande" w:hAnsi="Lucida Grande" w:cs="Lucida Grande"/>
    </w:rPr>
  </w:style>
  <w:style w:type="character" w:customStyle="1" w:styleId="DocumentMapChar">
    <w:name w:val="Document Map Char"/>
    <w:basedOn w:val="DefaultParagraphFont"/>
    <w:link w:val="DocumentMap"/>
    <w:uiPriority w:val="99"/>
    <w:semiHidden/>
    <w:rsid w:val="004F0D8B"/>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4F0D8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basedOn w:val="Normal"/>
    <w:link w:val="Emphasis"/>
    <w:autoRedefine/>
    <w:uiPriority w:val="20"/>
    <w:qFormat/>
    <w:rsid w:val="004F0D8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pinions/global-opinions/the-wrong-way-to-fight-vaccine-nationalism/2021/04/08/9a65e15e-98a8-11eb-962b-78c1d8228819_story.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rrons.com/articles/as-washington-ties-pharmas-hands-china-is-leaping-ahead-5162343880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bes.com/sites/marcoannunziata/2019/01/11/the-great-cognitive-depres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ovation-asset.com/blog/the-4-main-types-of-intellectual-property-and-related-costs" TargetMode="External"/><Relationship Id="rId5" Type="http://schemas.openxmlformats.org/officeDocument/2006/relationships/numbering" Target="numbering.xml"/><Relationship Id="rId15" Type="http://schemas.openxmlformats.org/officeDocument/2006/relationships/hyperlink" Target="http://pennpoliticalreview.org/2017/04/in-defense-of-liberal-internationalism/" TargetMode="Externa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thediplomat.com/2017/08/the-great-us-china-biotechnology-and-artificial-intelligen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12063</Words>
  <Characters>66954</Characters>
  <Application>Microsoft Office Word</Application>
  <DocSecurity>0</DocSecurity>
  <Lines>836</Lines>
  <Paragraphs>295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2021-09-05T20:23:00Z</dcterms:created>
  <dcterms:modified xsi:type="dcterms:W3CDTF">2021-09-05T20:25:00Z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