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A7157" w14:textId="77777777" w:rsidR="00AE50AE" w:rsidRDefault="00AE50AE" w:rsidP="00AE50AE">
      <w:pPr>
        <w:pStyle w:val="Heading2"/>
      </w:pPr>
      <w:r>
        <w:t>1</w:t>
      </w:r>
    </w:p>
    <w:p w14:paraId="1E9AEE80" w14:textId="77777777" w:rsidR="00AE50AE" w:rsidRDefault="00AE50AE" w:rsidP="00AE50AE">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38BC5A73" w14:textId="77777777" w:rsidR="00AE50AE" w:rsidRPr="00D92843" w:rsidRDefault="00AE50AE" w:rsidP="00AE50AE">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CE6BF3A" w14:textId="77777777" w:rsidR="00AE50AE" w:rsidRDefault="00AE50AE" w:rsidP="00AE50AE">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B42D88E" w14:textId="77777777" w:rsidR="00AE50AE" w:rsidRPr="003915B7" w:rsidRDefault="00AE50AE" w:rsidP="00AE50AE">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3E7A9A2D" w14:textId="77777777" w:rsidR="00AE50AE" w:rsidRDefault="00AE50AE" w:rsidP="00AE50AE">
      <w:pPr>
        <w:pStyle w:val="Heading4"/>
      </w:pPr>
      <w:r>
        <w:t xml:space="preserve">3] </w:t>
      </w:r>
      <w:r>
        <w:rPr>
          <w:u w:val="single"/>
        </w:rPr>
        <w:t>Standards</w:t>
      </w:r>
      <w:r>
        <w:t xml:space="preserve"> – </w:t>
      </w:r>
    </w:p>
    <w:p w14:paraId="00797AFB" w14:textId="77777777" w:rsidR="00AE50AE" w:rsidRPr="003915B7" w:rsidRDefault="00AE50AE" w:rsidP="00AE50AE">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F6F9F5D" w14:textId="77777777" w:rsidR="00AE50AE" w:rsidRDefault="00AE50AE" w:rsidP="00AE50AE">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084184C3" w14:textId="77777777" w:rsidR="00AE50AE" w:rsidRPr="003915B7" w:rsidRDefault="00AE50AE" w:rsidP="00AE50AE">
      <w:pPr>
        <w:pStyle w:val="Heading4"/>
      </w:pPr>
      <w:r>
        <w:t xml:space="preserve">4] </w:t>
      </w:r>
      <w:r>
        <w:rPr>
          <w:u w:val="single"/>
        </w:rPr>
        <w:t>TVA</w:t>
      </w:r>
      <w:r>
        <w:t xml:space="preserve"> – just defend that space appropriation is bad.</w:t>
      </w:r>
    </w:p>
    <w:p w14:paraId="548EE0D7" w14:textId="77777777" w:rsidR="00AE50AE" w:rsidRDefault="00AE50AE" w:rsidP="00AE50AE">
      <w:pPr>
        <w:pStyle w:val="Heading4"/>
      </w:pPr>
      <w:r>
        <w:t xml:space="preserve">a] Topicality is </w:t>
      </w:r>
      <w:r>
        <w:rPr>
          <w:u w:val="single"/>
        </w:rPr>
        <w:t>Drop the Debater</w:t>
      </w:r>
      <w:r>
        <w:t xml:space="preserve"> – it’s a fundamental baseline for debate-ability.</w:t>
      </w:r>
    </w:p>
    <w:p w14:paraId="08547432" w14:textId="77777777" w:rsidR="00AE50AE" w:rsidRDefault="00AE50AE" w:rsidP="00AE50A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AFA5EB5" w14:textId="77777777" w:rsidR="00AE50AE" w:rsidRPr="00AA151C" w:rsidRDefault="00AE50AE" w:rsidP="00AE50A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210169A" w14:textId="612F5FC1" w:rsidR="00AE50AE" w:rsidRPr="000C2561" w:rsidRDefault="00F159C7" w:rsidP="00F159C7">
      <w:pPr>
        <w:tabs>
          <w:tab w:val="left" w:pos="7500"/>
        </w:tabs>
      </w:pPr>
      <w:r>
        <w:tab/>
      </w:r>
    </w:p>
    <w:p w14:paraId="1E3FEB69" w14:textId="77777777" w:rsidR="00AE50AE" w:rsidRPr="000C2561" w:rsidRDefault="00AE50AE" w:rsidP="00AE50AE"/>
    <w:p w14:paraId="1536F057" w14:textId="77777777" w:rsidR="00AE50AE" w:rsidRDefault="00AE50AE" w:rsidP="00AE50AE">
      <w:pPr>
        <w:pStyle w:val="Heading2"/>
      </w:pPr>
      <w:r>
        <w:lastRenderedPageBreak/>
        <w:t>2</w:t>
      </w:r>
    </w:p>
    <w:p w14:paraId="77AF013C" w14:textId="77777777" w:rsidR="00AE50AE" w:rsidRDefault="00AE50AE" w:rsidP="00AE50AE">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FCF4D84" w14:textId="77777777" w:rsidR="00AE50AE" w:rsidRPr="00F82E63" w:rsidRDefault="00AE50AE" w:rsidP="00AE50AE">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0" w:history="1">
        <w:r w:rsidRPr="008E3DAC">
          <w:rPr>
            <w:rStyle w:val="Hyperlink"/>
          </w:rPr>
          <w:t>https://www.thehindu.com/news/international/xi-tightened-control-over-the-pla/article37549460.ece</w:t>
        </w:r>
      </w:hyperlink>
      <w:r>
        <w:t>] Justin</w:t>
      </w:r>
    </w:p>
    <w:p w14:paraId="1EDD7807" w14:textId="77777777" w:rsidR="00AE50AE" w:rsidRPr="00F82E63" w:rsidRDefault="00AE50AE" w:rsidP="00AE50AE">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1526B6D" w14:textId="77777777" w:rsidR="00AE50AE" w:rsidRPr="00F82E63" w:rsidRDefault="00AE50AE" w:rsidP="00AE50AE">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41F007FE" w14:textId="77777777" w:rsidR="00AE50AE" w:rsidRPr="00F82E63" w:rsidRDefault="00AE50AE" w:rsidP="00AE50AE">
      <w:pPr>
        <w:rPr>
          <w:sz w:val="6"/>
          <w:szCs w:val="6"/>
        </w:rPr>
      </w:pPr>
      <w:r w:rsidRPr="00F82E63">
        <w:rPr>
          <w:sz w:val="6"/>
          <w:szCs w:val="6"/>
        </w:rPr>
        <w:t>No specifics</w:t>
      </w:r>
    </w:p>
    <w:p w14:paraId="306F7B7C" w14:textId="77777777" w:rsidR="00AE50AE" w:rsidRPr="00F82E63" w:rsidRDefault="00AE50AE" w:rsidP="00AE50AE">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FE10037" w14:textId="77777777" w:rsidR="00AE50AE" w:rsidRPr="00F82E63" w:rsidRDefault="00AE50AE" w:rsidP="00AE50AE">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5D2125A" w14:textId="77777777" w:rsidR="00AE50AE" w:rsidRPr="00F82E63" w:rsidRDefault="00AE50AE" w:rsidP="00AE50AE">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5716CE67" w14:textId="77777777" w:rsidR="00AE50AE" w:rsidRPr="00F82E63" w:rsidRDefault="00AE50AE" w:rsidP="00AE50AE">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0F918BE" w14:textId="77777777" w:rsidR="00AE50AE" w:rsidRPr="00F82E63" w:rsidRDefault="00AE50AE" w:rsidP="00AE50AE">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F36E3E7" w14:textId="77777777" w:rsidR="00AE50AE" w:rsidRPr="00F82E63" w:rsidRDefault="00AE50AE" w:rsidP="00AE50AE">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47D1D535" w14:textId="77777777" w:rsidR="00AE50AE" w:rsidRPr="00F82E63" w:rsidRDefault="00AE50AE" w:rsidP="00AE50AE">
      <w:pPr>
        <w:rPr>
          <w:sz w:val="6"/>
          <w:szCs w:val="6"/>
        </w:rPr>
      </w:pPr>
      <w:r w:rsidRPr="00F82E63">
        <w:rPr>
          <w:sz w:val="6"/>
          <w:szCs w:val="6"/>
        </w:rPr>
        <w:t>Criticism of predecessors</w:t>
      </w:r>
    </w:p>
    <w:p w14:paraId="57ED263F" w14:textId="77777777" w:rsidR="00AE50AE" w:rsidRPr="00F82E63" w:rsidRDefault="00AE50AE" w:rsidP="00AE50AE">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FE1307A" w14:textId="77777777" w:rsidR="00AE50AE" w:rsidRPr="00F82E63" w:rsidRDefault="00AE50AE" w:rsidP="00AE50AE">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D0DA03F" w14:textId="77777777" w:rsidR="00AE50AE" w:rsidRPr="00DB568A" w:rsidRDefault="00AE50AE" w:rsidP="00AE50AE">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4EC96841" w14:textId="77777777" w:rsidR="00AE50AE" w:rsidRPr="00F82E63" w:rsidRDefault="00AE50AE" w:rsidP="00AE50AE">
      <w:pPr>
        <w:rPr>
          <w:sz w:val="16"/>
        </w:rPr>
      </w:pPr>
      <w:r w:rsidRPr="00F82E63">
        <w:rPr>
          <w:sz w:val="16"/>
        </w:rPr>
        <w:t>‘Working vigorously’</w:t>
      </w:r>
    </w:p>
    <w:p w14:paraId="1FB15783" w14:textId="77777777" w:rsidR="00AE50AE" w:rsidRPr="00F82E63" w:rsidRDefault="00AE50AE" w:rsidP="00AE50AE">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1770485" w14:textId="77777777" w:rsidR="00AE50AE" w:rsidRPr="00DA193B" w:rsidRDefault="00AE50AE" w:rsidP="00AE50AE"/>
    <w:p w14:paraId="7DF54A8A" w14:textId="77777777" w:rsidR="00AE50AE" w:rsidRDefault="00AE50AE" w:rsidP="00AE50AE">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6398373" w14:textId="77777777" w:rsidR="00AE50AE" w:rsidRPr="00DC1444" w:rsidRDefault="00AE50AE" w:rsidP="00AE50AE">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1" w:history="1">
        <w:r w:rsidRPr="008E3DAC">
          <w:rPr>
            <w:rStyle w:val="Hyperlink"/>
          </w:rPr>
          <w:t>https://www.uscc.gov/sites/default/files/transcripts/April%2025%2C%202019%20Hearing%20Transcript%20%282%29.pdf</w:t>
        </w:r>
      </w:hyperlink>
      <w:r>
        <w:t>] Justin</w:t>
      </w:r>
    </w:p>
    <w:p w14:paraId="27749B3C" w14:textId="77777777" w:rsidR="00AE50AE" w:rsidRPr="00DC1444" w:rsidRDefault="00AE50AE" w:rsidP="00AE50AE">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3F741913" w14:textId="77777777" w:rsidR="00AE50AE" w:rsidRPr="00DC1444" w:rsidRDefault="00AE50AE" w:rsidP="00AE50AE">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3F2C44B" w14:textId="77777777" w:rsidR="00AE50AE" w:rsidRDefault="00AE50AE" w:rsidP="00AE50AE">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73615BA4" w14:textId="77777777" w:rsidR="00AE50AE" w:rsidRDefault="00AE50AE" w:rsidP="00AE50AE">
      <w:pPr>
        <w:rPr>
          <w:sz w:val="16"/>
        </w:rPr>
      </w:pPr>
    </w:p>
    <w:p w14:paraId="7905A014" w14:textId="77777777" w:rsidR="00AE50AE" w:rsidRDefault="00AE50AE" w:rsidP="00AE50AE">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7DB290F" w14:textId="77777777" w:rsidR="00AE50AE" w:rsidRPr="00DB1082" w:rsidRDefault="00AE50AE" w:rsidP="00AE50AE">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DC2FFC9" w14:textId="77777777" w:rsidR="00AE50AE" w:rsidRPr="00F82E63" w:rsidRDefault="00AE50AE" w:rsidP="00AE50AE">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CDBABF8" w14:textId="77777777" w:rsidR="00AE50AE" w:rsidRDefault="00AE50AE" w:rsidP="00AE50AE">
      <w:pPr>
        <w:rPr>
          <w:sz w:val="16"/>
        </w:rPr>
      </w:pPr>
    </w:p>
    <w:p w14:paraId="32611CCA" w14:textId="77777777" w:rsidR="00AE50AE" w:rsidRPr="00E07E9B" w:rsidRDefault="00AE50AE" w:rsidP="00AE50AE">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29A471A" w14:textId="77777777" w:rsidR="00AE50AE" w:rsidRPr="00E07E9B" w:rsidRDefault="00AE50AE" w:rsidP="00AE50AE">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03A6827F" w14:textId="77777777" w:rsidR="00AE50AE" w:rsidRPr="00DE2EF7" w:rsidRDefault="00AE50AE" w:rsidP="00AE50AE">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5E8F1A5" w14:textId="77777777" w:rsidR="00AE50AE" w:rsidRDefault="00AE50AE" w:rsidP="00AE50AE">
      <w:pPr>
        <w:rPr>
          <w:sz w:val="16"/>
        </w:rPr>
      </w:pPr>
    </w:p>
    <w:p w14:paraId="748B008F" w14:textId="77777777" w:rsidR="00AE50AE" w:rsidRPr="007A531D" w:rsidRDefault="00AE50AE" w:rsidP="00AE50AE">
      <w:pPr>
        <w:pStyle w:val="Heading4"/>
      </w:pPr>
      <w:r>
        <w:t>Extinction.</w:t>
      </w:r>
    </w:p>
    <w:p w14:paraId="13A161F1" w14:textId="77777777" w:rsidR="00AE50AE" w:rsidRPr="007A531D" w:rsidRDefault="00AE50AE" w:rsidP="00AE50AE">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13714EC" w14:textId="77777777" w:rsidR="00AE50AE" w:rsidRPr="00DE2EF7" w:rsidRDefault="00AE50AE" w:rsidP="00AE50AE">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92A6852" w14:textId="77777777" w:rsidR="00AE50AE" w:rsidRPr="000C2561" w:rsidRDefault="00AE50AE" w:rsidP="00AE50AE"/>
    <w:p w14:paraId="5AF0C94F" w14:textId="77777777" w:rsidR="00AE50AE" w:rsidRDefault="00AE50AE" w:rsidP="00AE50AE">
      <w:pPr>
        <w:pStyle w:val="Heading2"/>
      </w:pPr>
      <w:r>
        <w:lastRenderedPageBreak/>
        <w:t>Case</w:t>
      </w:r>
    </w:p>
    <w:p w14:paraId="6267CC64" w14:textId="77777777" w:rsidR="00AE50AE" w:rsidRDefault="00AE50AE" w:rsidP="00AE50AE">
      <w:pPr>
        <w:pStyle w:val="Heading3"/>
      </w:pPr>
      <w:r>
        <w:lastRenderedPageBreak/>
        <w:t>1NC—Cap</w:t>
      </w:r>
    </w:p>
    <w:p w14:paraId="4318F95C" w14:textId="77777777" w:rsidR="00AE50AE" w:rsidRDefault="00AE50AE" w:rsidP="00AE50AE">
      <w:pPr>
        <w:pStyle w:val="Heading4"/>
      </w:pPr>
      <w:r>
        <w:t>Framing issue – if we win cap’s good, then capitalist’s use of technology is also good – any risk of our impacts is sufficient to hijack their tech offense</w:t>
      </w:r>
    </w:p>
    <w:p w14:paraId="302320E1" w14:textId="77777777" w:rsidR="00AE50AE" w:rsidRDefault="00AE50AE" w:rsidP="00AE50AE">
      <w:pPr>
        <w:pStyle w:val="Heading4"/>
      </w:pPr>
      <w:r>
        <w:t xml:space="preserve">Space is not to immediately be a separate realm from Earth – the people who operate FALC have vested interests on Earth which makes space intrinsically intertwined with the Earth’s political systems. </w:t>
      </w:r>
    </w:p>
    <w:p w14:paraId="4EB12523" w14:textId="77777777" w:rsidR="00AE50AE" w:rsidRPr="005B49D1" w:rsidRDefault="00AE50AE" w:rsidP="00AE50AE">
      <w:pPr>
        <w:pStyle w:val="Heading4"/>
      </w:pPr>
      <w:r>
        <w:t>I’ll pre-empt the 1AR pivot - infinite resources doesn’t take out the link a) there aren’t infinite amounts of EVERY RESOURCE b) we can’t even access all of them c) if there is oligarchy of monopoly it can create scarcity- like what OPEC does with oil</w:t>
      </w:r>
    </w:p>
    <w:p w14:paraId="7CEAA1E7" w14:textId="77777777" w:rsidR="00AE50AE" w:rsidRDefault="00AE50AE" w:rsidP="00AE50AE">
      <w:pPr>
        <w:pStyle w:val="Heading4"/>
      </w:pPr>
      <w:r>
        <w:t>Extinction outweighs:</w:t>
      </w:r>
    </w:p>
    <w:p w14:paraId="5052143A" w14:textId="77777777" w:rsidR="00AE50AE" w:rsidRPr="002A192D" w:rsidRDefault="00AE50AE" w:rsidP="00AE50AE">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77DED1E7" w14:textId="77777777" w:rsidR="00AE50AE" w:rsidRPr="002A192D" w:rsidRDefault="00AE50AE" w:rsidP="00AE50AE">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12"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3A278D25" w14:textId="77777777" w:rsidR="00AE50AE" w:rsidRPr="002A192D" w:rsidRDefault="00AE50AE" w:rsidP="00AE50AE">
      <w:pPr>
        <w:rPr>
          <w:rFonts w:asciiTheme="majorHAnsi" w:hAnsiTheme="majorHAnsi" w:cstheme="majorHAnsi"/>
        </w:rPr>
      </w:pPr>
      <w:r w:rsidRPr="002A192D">
        <w:rPr>
          <w:rFonts w:asciiTheme="majorHAnsi" w:hAnsiTheme="majorHAnsi" w:cstheme="majorHAnsi"/>
        </w:rPr>
        <w:t>**Bracketed to avoid triggers</w:t>
      </w:r>
    </w:p>
    <w:p w14:paraId="1A5E9298" w14:textId="77777777" w:rsidR="00AE50AE" w:rsidRPr="00C561DB" w:rsidRDefault="00AE50AE" w:rsidP="00AE50AE">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w:t>
      </w:r>
      <w:r w:rsidRPr="00C561DB">
        <w:rPr>
          <w:rFonts w:asciiTheme="majorHAnsi" w:hAnsiTheme="majorHAnsi" w:cstheme="majorHAnsi"/>
          <w:sz w:val="16"/>
          <w:szCs w:val="26"/>
        </w:rPr>
        <w:lastRenderedPageBreak/>
        <w:t xml:space="preserve">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92A9601" w14:textId="77777777" w:rsidR="00AE50AE" w:rsidRDefault="00AE50AE" w:rsidP="00AE50AE">
      <w:pPr>
        <w:pStyle w:val="Heading4"/>
      </w:pPr>
      <w:r>
        <w:t>B] Extinction outweighs</w:t>
      </w:r>
    </w:p>
    <w:p w14:paraId="31C97476" w14:textId="77777777" w:rsidR="00AE50AE" w:rsidRPr="00166CFF" w:rsidRDefault="00AE50AE" w:rsidP="00AE50AE">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1885B361" w14:textId="77777777" w:rsidR="00AE50AE" w:rsidRDefault="00AE50AE" w:rsidP="00AE50A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5C3F41EA" w14:textId="77777777" w:rsidR="00AE50AE" w:rsidRPr="0085235A" w:rsidRDefault="00AE50AE" w:rsidP="00AE50AE"/>
    <w:p w14:paraId="01D09843" w14:textId="77777777" w:rsidR="00AE50AE" w:rsidRPr="007F3013" w:rsidRDefault="00AE50AE" w:rsidP="00AE50AE"/>
    <w:p w14:paraId="3A6DE52F" w14:textId="77777777" w:rsidR="00AE50AE" w:rsidRPr="000C2561" w:rsidRDefault="00AE50AE" w:rsidP="00AE50AE"/>
    <w:p w14:paraId="24FE0150" w14:textId="77777777" w:rsidR="00AE50AE" w:rsidRDefault="00AE50AE" w:rsidP="00AE50AE">
      <w:pPr>
        <w:pStyle w:val="Heading4"/>
        <w:rPr>
          <w:b w:val="0"/>
        </w:rPr>
      </w:pPr>
      <w:r>
        <w:t xml:space="preserve">Private sector is key to mining </w:t>
      </w:r>
    </w:p>
    <w:p w14:paraId="3F851E3F" w14:textId="77777777" w:rsidR="00AE50AE" w:rsidRDefault="00AE50AE" w:rsidP="00AE50AE">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70E63BF6" w14:textId="77777777" w:rsidR="00AE50AE" w:rsidRDefault="00AE50AE" w:rsidP="00AE50AE">
      <w:pPr>
        <w:rPr>
          <w:sz w:val="16"/>
        </w:rPr>
      </w:pPr>
      <w:r>
        <w:rPr>
          <w:rStyle w:val="StyleUnderline"/>
        </w:rPr>
        <w:t xml:space="preserve">Are </w:t>
      </w:r>
      <w:r>
        <w:rPr>
          <w:sz w:val="16"/>
        </w:rPr>
        <w:t>We</w:t>
      </w:r>
      <w:r>
        <w:rPr>
          <w:rStyle w:val="StyleUnderline"/>
        </w:rPr>
        <w:t xml:space="preserve"> Humans </w:t>
      </w:r>
      <w:r w:rsidRPr="000C2561">
        <w:rPr>
          <w:rStyle w:val="StyleUnderline"/>
        </w:rPr>
        <w:t xml:space="preserve">Doomed to </w:t>
      </w:r>
      <w:r w:rsidRPr="000C2561">
        <w:rPr>
          <w:rStyle w:val="Emphasis"/>
        </w:rPr>
        <w:t>Extinction</w:t>
      </w:r>
      <w:r w:rsidRPr="000C2561">
        <w:rPr>
          <w:rStyle w:val="StyleUnderline"/>
        </w:rPr>
        <w:t xml:space="preserve">? What will we do when Earth’s resources are used up </w:t>
      </w:r>
      <w:r w:rsidRPr="000C2561">
        <w:rPr>
          <w:sz w:val="16"/>
        </w:rPr>
        <w:t>by humanity</w:t>
      </w:r>
      <w:r w:rsidRPr="000C2561">
        <w:rPr>
          <w:rStyle w:val="StyleUnderline"/>
        </w:rPr>
        <w:t>? The world is</w:t>
      </w:r>
      <w:r w:rsidRPr="000C2561">
        <w:rPr>
          <w:sz w:val="16"/>
        </w:rPr>
        <w:t xml:space="preserve"> now hugely </w:t>
      </w:r>
      <w:proofErr w:type="gramStart"/>
      <w:r w:rsidRPr="000C2561">
        <w:rPr>
          <w:rStyle w:val="Emphasis"/>
        </w:rPr>
        <w:t>over populated</w:t>
      </w:r>
      <w:proofErr w:type="gramEnd"/>
      <w:r w:rsidRPr="000C2561">
        <w:rPr>
          <w:rStyle w:val="StyleUnderline"/>
        </w:rPr>
        <w:t>, with billions</w:t>
      </w:r>
      <w:r w:rsidRPr="000C2561">
        <w:rPr>
          <w:sz w:val="16"/>
        </w:rPr>
        <w:t xml:space="preserve"> and billions </w:t>
      </w:r>
      <w:r w:rsidRPr="000C2561">
        <w:rPr>
          <w:rStyle w:val="StyleUnderline"/>
        </w:rPr>
        <w:t>crammed into our over</w:t>
      </w:r>
      <w:r w:rsidRPr="000C2561">
        <w:rPr>
          <w:rStyle w:val="Emphasis"/>
        </w:rPr>
        <w:t>crowded</w:t>
      </w:r>
      <w:r w:rsidRPr="000C2561">
        <w:rPr>
          <w:rStyle w:val="StyleUnderline"/>
        </w:rPr>
        <w:t xml:space="preserve"> cities. </w:t>
      </w:r>
      <w:r w:rsidRPr="000C2561">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0C2561">
        <w:rPr>
          <w:rStyle w:val="StyleUnderline"/>
        </w:rPr>
        <w:t>These</w:t>
      </w:r>
      <w:r w:rsidRPr="000C2561">
        <w:rPr>
          <w:sz w:val="16"/>
        </w:rPr>
        <w:t xml:space="preserve"> cities </w:t>
      </w:r>
      <w:r w:rsidRPr="000C2561">
        <w:rPr>
          <w:rStyle w:val="StyleUnderline"/>
        </w:rPr>
        <w:t>will be</w:t>
      </w:r>
      <w:r w:rsidRPr="000C2561">
        <w:rPr>
          <w:sz w:val="16"/>
        </w:rPr>
        <w:t xml:space="preserve"> ever </w:t>
      </w:r>
      <w:r w:rsidRPr="000C2561">
        <w:rPr>
          <w:rStyle w:val="StyleUnderline"/>
        </w:rPr>
        <w:t xml:space="preserve">more vulnerable to </w:t>
      </w:r>
      <w:r w:rsidRPr="000C2561">
        <w:rPr>
          <w:rStyle w:val="Emphasis"/>
        </w:rPr>
        <w:t>terror</w:t>
      </w:r>
      <w:r w:rsidRPr="000C2561">
        <w:rPr>
          <w:rStyle w:val="StyleUnderline"/>
        </w:rPr>
        <w:t xml:space="preserve">ist attack, </w:t>
      </w:r>
      <w:r w:rsidRPr="000C2561">
        <w:rPr>
          <w:rStyle w:val="Emphasis"/>
        </w:rPr>
        <w:t>natural disaster</w:t>
      </w:r>
      <w:r w:rsidRPr="000C2561">
        <w:rPr>
          <w:rStyle w:val="StyleUnderline"/>
        </w:rPr>
        <w:t xml:space="preserve">, and other plights that come with overcrowding </w:t>
      </w:r>
      <w:r w:rsidRPr="000C2561">
        <w:rPr>
          <w:sz w:val="16"/>
        </w:rPr>
        <w:t xml:space="preserve">and a dearth of jobs that will be fueled by rapid automation and the rise of </w:t>
      </w:r>
      <w:proofErr w:type="spellStart"/>
      <w:r w:rsidRPr="000C2561">
        <w:rPr>
          <w:sz w:val="16"/>
        </w:rPr>
        <w:t>artifi</w:t>
      </w:r>
      <w:proofErr w:type="spellEnd"/>
      <w:r w:rsidRPr="000C2561">
        <w:rPr>
          <w:sz w:val="16"/>
        </w:rPr>
        <w:t xml:space="preserve"> </w:t>
      </w:r>
      <w:proofErr w:type="spellStart"/>
      <w:r w:rsidRPr="000C2561">
        <w:rPr>
          <w:sz w:val="16"/>
        </w:rPr>
        <w:t>cial</w:t>
      </w:r>
      <w:proofErr w:type="spellEnd"/>
      <w:r w:rsidRPr="000C2561">
        <w:rPr>
          <w:sz w:val="16"/>
        </w:rPr>
        <w:t xml:space="preserve"> intelligence across the global economy</w:t>
      </w:r>
      <w:r w:rsidRPr="000C2561">
        <w:rPr>
          <w:rStyle w:val="StyleUnderline"/>
        </w:rPr>
        <w:t>.</w:t>
      </w:r>
      <w:r w:rsidRPr="000C2561">
        <w:rPr>
          <w:sz w:val="16"/>
        </w:rPr>
        <w:t xml:space="preserve"> </w:t>
      </w:r>
      <w:r w:rsidRPr="000C2561">
        <w:rPr>
          <w:rStyle w:val="StyleUnderline"/>
        </w:rPr>
        <w:t xml:space="preserve">We are </w:t>
      </w:r>
      <w:r w:rsidRPr="000C2561">
        <w:rPr>
          <w:sz w:val="16"/>
        </w:rPr>
        <w:t xml:space="preserve">already </w:t>
      </w:r>
      <w:r w:rsidRPr="000C2561">
        <w:rPr>
          <w:rStyle w:val="StyleUnderline"/>
        </w:rPr>
        <w:t xml:space="preserve">rapidly </w:t>
      </w:r>
      <w:r w:rsidRPr="000C2561">
        <w:rPr>
          <w:rStyle w:val="Emphasis"/>
        </w:rPr>
        <w:t>running out of water</w:t>
      </w:r>
      <w:r w:rsidRPr="000C2561">
        <w:rPr>
          <w:rStyle w:val="StyleUnderline"/>
        </w:rPr>
        <w:t xml:space="preserve"> and </w:t>
      </w:r>
      <w:r w:rsidRPr="000C2561">
        <w:rPr>
          <w:rStyle w:val="Emphasis"/>
        </w:rPr>
        <w:t>minerals</w:t>
      </w:r>
      <w:r w:rsidRPr="000C2561">
        <w:rPr>
          <w:rStyle w:val="StyleUnderline"/>
        </w:rPr>
        <w:t xml:space="preserve">. </w:t>
      </w:r>
      <w:r w:rsidRPr="000C2561">
        <w:rPr>
          <w:rStyle w:val="Emphasis"/>
        </w:rPr>
        <w:t>Climate change</w:t>
      </w:r>
      <w:r w:rsidRPr="000C2561">
        <w:rPr>
          <w:rStyle w:val="StyleUnderline"/>
        </w:rPr>
        <w:t xml:space="preserve"> is threatening our very </w:t>
      </w:r>
      <w:r w:rsidRPr="000C2561">
        <w:rPr>
          <w:rStyle w:val="Emphasis"/>
        </w:rPr>
        <w:t>existence</w:t>
      </w:r>
      <w:r w:rsidRPr="000C2561">
        <w:rPr>
          <w:rStyle w:val="StyleUnderline"/>
        </w:rPr>
        <w:t>.</w:t>
      </w:r>
      <w:r w:rsidRPr="000C2561">
        <w:rPr>
          <w:sz w:val="16"/>
        </w:rPr>
        <w:t xml:space="preserve"> Political leaders and even the Pope have cautioned us against inaction. Perhaps the naysayers are right. </w:t>
      </w:r>
      <w:r w:rsidRPr="000C2561">
        <w:rPr>
          <w:rStyle w:val="Emphasis"/>
          <w:sz w:val="24"/>
        </w:rPr>
        <w:t>All humanity is at tremendous risk.</w:t>
      </w:r>
      <w:r w:rsidRPr="000C2561">
        <w:rPr>
          <w:sz w:val="16"/>
        </w:rPr>
        <w:t xml:space="preserve"> Is there no hope for the future? This book is about hope. We think that there is literally heavenly hope for humanity. But </w:t>
      </w:r>
      <w:r w:rsidRPr="000C2561">
        <w:rPr>
          <w:rStyle w:val="StyleUnderline"/>
        </w:rPr>
        <w:t>we</w:t>
      </w:r>
      <w:r w:rsidRPr="000C2561">
        <w:rPr>
          <w:sz w:val="16"/>
        </w:rPr>
        <w:t xml:space="preserve"> are not talking here about divine intervention. We are </w:t>
      </w:r>
      <w:r w:rsidRPr="000C2561">
        <w:rPr>
          <w:rStyle w:val="StyleUnderline"/>
        </w:rPr>
        <w:t>envision</w:t>
      </w:r>
      <w:r w:rsidRPr="000C2561">
        <w:rPr>
          <w:sz w:val="16"/>
        </w:rPr>
        <w:t xml:space="preserve">ing </w:t>
      </w:r>
      <w:r w:rsidRPr="000C2561">
        <w:rPr>
          <w:rStyle w:val="StyleUnderline"/>
        </w:rPr>
        <w:t>a new space economy that recognizes</w:t>
      </w:r>
      <w:r w:rsidRPr="000C2561">
        <w:rPr>
          <w:sz w:val="16"/>
        </w:rPr>
        <w:t xml:space="preserve"> that </w:t>
      </w:r>
      <w:r w:rsidRPr="000C2561">
        <w:rPr>
          <w:rStyle w:val="StyleUnderline"/>
        </w:rPr>
        <w:t xml:space="preserve">there is more water in the skies that all our oceans. </w:t>
      </w:r>
      <w:r w:rsidRPr="000C2561">
        <w:rPr>
          <w:sz w:val="16"/>
        </w:rPr>
        <w:t>Th ere is a new wealth of natural resources and clean energy in the reaches of outer space—more than most of us could ever dream possible. There are those that say why waste money on outer space</w:t>
      </w:r>
      <w:r>
        <w:rPr>
          <w:sz w:val="16"/>
        </w:rPr>
        <w:t xml:space="preserv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rPr>
        <w:t>exobiologists</w:t>
      </w:r>
      <w:proofErr w:type="spellEnd"/>
      <w:r>
        <w:rPr>
          <w:sz w:val="16"/>
        </w:rPr>
        <w:t xml:space="preserve"> who argue that humans have created ecological ruin on the planet—and now space debris is starting to pollute space. Th ese countervailing thoughts by the “no growth” camp of space ethicists </w:t>
      </w:r>
      <w:r>
        <w:rPr>
          <w:sz w:val="16"/>
        </w:rPr>
        <w:lastRenderedPageBreak/>
        <w:t xml:space="preserve">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w:t>
      </w:r>
      <w:r>
        <w:rPr>
          <w:sz w:val="16"/>
        </w:rPr>
        <w:lastRenderedPageBreak/>
        <w:t xml:space="preserve">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w:t>
      </w:r>
      <w:r w:rsidRPr="000C2561">
        <w:rPr>
          <w:sz w:val="16"/>
        </w:rPr>
        <w:t xml:space="preserve">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C2561">
        <w:rPr>
          <w:sz w:val="16"/>
        </w:rPr>
        <w:t>communications</w:t>
      </w:r>
      <w:proofErr w:type="gramEnd"/>
      <w:r w:rsidRPr="000C2561">
        <w:rPr>
          <w:sz w:val="16"/>
        </w:rPr>
        <w:t xml:space="preserve"> and the Internet, then read this book. There are truly riches in the skies.</w:t>
      </w:r>
      <w:r w:rsidRPr="000C2561">
        <w:rPr>
          <w:rStyle w:val="StyleUnderline"/>
        </w:rPr>
        <w:t xml:space="preserve"> Near-Earth asteroids </w:t>
      </w:r>
      <w:r w:rsidRPr="000C2561">
        <w:rPr>
          <w:sz w:val="16"/>
        </w:rPr>
        <w:t>largely</w:t>
      </w:r>
      <w:r w:rsidRPr="000C2561">
        <w:rPr>
          <w:rStyle w:val="StyleUnderline"/>
        </w:rPr>
        <w:t xml:space="preserve"> composed of platinum and </w:t>
      </w:r>
      <w:r w:rsidRPr="000C2561">
        <w:rPr>
          <w:rStyle w:val="Emphasis"/>
        </w:rPr>
        <w:t>rare earth metals</w:t>
      </w:r>
      <w:r w:rsidRPr="000C2561">
        <w:rPr>
          <w:rStyle w:val="StyleUnderline"/>
        </w:rPr>
        <w:t xml:space="preserve"> have an incredible value. Helium-3 isotopes </w:t>
      </w:r>
      <w:r w:rsidRPr="000C2561">
        <w:rPr>
          <w:sz w:val="16"/>
        </w:rPr>
        <w:t>accessible in outer</w:t>
      </w:r>
      <w:r w:rsidRPr="000C2561">
        <w:rPr>
          <w:rStyle w:val="StyleUnderline"/>
        </w:rPr>
        <w:t xml:space="preserve"> space could provide </w:t>
      </w:r>
      <w:r w:rsidRPr="000C2561">
        <w:rPr>
          <w:rStyle w:val="Emphasis"/>
        </w:rPr>
        <w:t>clean and abundant energy</w:t>
      </w:r>
      <w:r w:rsidRPr="000C2561">
        <w:rPr>
          <w:rStyle w:val="StyleUnderline"/>
        </w:rPr>
        <w:t xml:space="preserve">. There is </w:t>
      </w:r>
      <w:r w:rsidRPr="000C2561">
        <w:rPr>
          <w:sz w:val="16"/>
        </w:rPr>
        <w:t>far</w:t>
      </w:r>
      <w:r w:rsidRPr="000C2561">
        <w:rPr>
          <w:rStyle w:val="StyleUnderline"/>
        </w:rPr>
        <w:t xml:space="preserve"> more water in </w:t>
      </w:r>
      <w:r w:rsidRPr="000C2561">
        <w:rPr>
          <w:sz w:val="16"/>
        </w:rPr>
        <w:t>outer</w:t>
      </w:r>
      <w:r w:rsidRPr="000C2561">
        <w:rPr>
          <w:rStyle w:val="StyleUnderline"/>
        </w:rPr>
        <w:t xml:space="preserve"> space than </w:t>
      </w:r>
      <w:r w:rsidRPr="000C2561">
        <w:rPr>
          <w:sz w:val="16"/>
        </w:rPr>
        <w:t>is</w:t>
      </w:r>
      <w:r w:rsidRPr="000C2561">
        <w:rPr>
          <w:rStyle w:val="StyleUnderline"/>
        </w:rPr>
        <w:t xml:space="preserve"> in our oceans. </w:t>
      </w:r>
      <w:r w:rsidRPr="000C2561">
        <w:rPr>
          <w:sz w:val="16"/>
        </w:rPr>
        <w:t>In the pages that follow we will explain the potential for a cosmic shift in our global economy, our ecology, and our commercial and legal systems.</w:t>
      </w:r>
      <w:r w:rsidRPr="000C2561">
        <w:rPr>
          <w:rStyle w:val="StyleUnderline"/>
        </w:rPr>
        <w:t xml:space="preserve"> These can take place by the end of this century. </w:t>
      </w:r>
      <w:r w:rsidRPr="000C2561">
        <w:rPr>
          <w:sz w:val="16"/>
        </w:rPr>
        <w:t xml:space="preserve">And </w:t>
      </w:r>
      <w:r w:rsidRPr="000C2561">
        <w:rPr>
          <w:rStyle w:val="StyleUnderline"/>
        </w:rPr>
        <w:t>if these changes do not take place we will be in trouble.</w:t>
      </w:r>
      <w:r w:rsidRPr="000C2561">
        <w:rPr>
          <w:sz w:val="16"/>
        </w:rPr>
        <w:t xml:space="preserve"> Our conventional </w:t>
      </w:r>
      <w:proofErr w:type="spellStart"/>
      <w:r w:rsidRPr="000C2561">
        <w:rPr>
          <w:sz w:val="16"/>
        </w:rPr>
        <w:t>petro</w:t>
      </w:r>
      <w:proofErr w:type="spellEnd"/>
      <w:r w:rsidRPr="000C2561">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0C2561">
        <w:rPr>
          <w:rStyle w:val="StyleUnderline"/>
        </w:rPr>
        <w:t xml:space="preserve">the struggle between “haves” and “have nots” will grow increasingly </w:t>
      </w:r>
      <w:r w:rsidRPr="000C2561">
        <w:rPr>
          <w:rStyle w:val="Emphasis"/>
        </w:rPr>
        <w:t>ugly</w:t>
      </w:r>
      <w:r w:rsidRPr="000C2561">
        <w:rPr>
          <w:rStyle w:val="StyleUnderline"/>
        </w:rPr>
        <w:t xml:space="preserve">. A lack of affordable and readily available </w:t>
      </w:r>
      <w:r w:rsidRPr="000C2561">
        <w:rPr>
          <w:rStyle w:val="Emphasis"/>
        </w:rPr>
        <w:t>water</w:t>
      </w:r>
      <w:r w:rsidRPr="000C2561">
        <w:rPr>
          <w:rStyle w:val="StyleUnderline"/>
        </w:rPr>
        <w:t xml:space="preserve">, natural </w:t>
      </w:r>
      <w:r w:rsidRPr="000C2561">
        <w:rPr>
          <w:rStyle w:val="Emphasis"/>
        </w:rPr>
        <w:t>resources</w:t>
      </w:r>
      <w:r w:rsidRPr="000C2561">
        <w:rPr>
          <w:rStyle w:val="StyleUnderline"/>
        </w:rPr>
        <w:t xml:space="preserve">, </w:t>
      </w:r>
      <w:r w:rsidRPr="000C2561">
        <w:rPr>
          <w:rStyle w:val="Emphasis"/>
        </w:rPr>
        <w:t>food</w:t>
      </w:r>
      <w:r w:rsidRPr="000C2561">
        <w:rPr>
          <w:rStyle w:val="StyleUnderline"/>
        </w:rPr>
        <w:t xml:space="preserve">, </w:t>
      </w:r>
      <w:r w:rsidRPr="000C2561">
        <w:rPr>
          <w:rStyle w:val="Emphasis"/>
        </w:rPr>
        <w:t>health care</w:t>
      </w:r>
      <w:r w:rsidRPr="000C2561">
        <w:rPr>
          <w:rStyle w:val="StyleUnderline"/>
        </w:rPr>
        <w:t xml:space="preserve"> and medical supplies, plus systematic threats to </w:t>
      </w:r>
      <w:r w:rsidRPr="000C2561">
        <w:rPr>
          <w:rStyle w:val="Emphasis"/>
        </w:rPr>
        <w:t>urban security</w:t>
      </w:r>
      <w:r w:rsidRPr="000C2561">
        <w:rPr>
          <w:rStyle w:val="StyleUnderline"/>
        </w:rPr>
        <w:t xml:space="preserve"> and </w:t>
      </w:r>
      <w:r w:rsidRPr="000C2561">
        <w:rPr>
          <w:rStyle w:val="Emphasis"/>
        </w:rPr>
        <w:t>systemic war</w:t>
      </w:r>
      <w:r w:rsidRPr="000C2561">
        <w:rPr>
          <w:rStyle w:val="StyleUnderline"/>
        </w:rPr>
        <w:t xml:space="preserve">fare are the alternatives to astral abundance. </w:t>
      </w:r>
      <w:r w:rsidRPr="000C2561">
        <w:rPr>
          <w:sz w:val="16"/>
        </w:rPr>
        <w:t xml:space="preserve">The choices between astral abundance and a downward spiral in global standards of living are stark. </w:t>
      </w:r>
      <w:r w:rsidRPr="000C2561">
        <w:rPr>
          <w:rStyle w:val="StyleUnderline"/>
        </w:rPr>
        <w:t xml:space="preserve">Within the </w:t>
      </w:r>
      <w:r w:rsidRPr="000C2561">
        <w:rPr>
          <w:rStyle w:val="Emphasis"/>
        </w:rPr>
        <w:t>next few decades</w:t>
      </w:r>
      <w:r w:rsidRPr="000C2561">
        <w:rPr>
          <w:rStyle w:val="StyleUnderline"/>
        </w:rPr>
        <w:t xml:space="preserve"> these problems will be increasingly real.</w:t>
      </w:r>
      <w:r w:rsidRPr="000C2561">
        <w:rPr>
          <w:sz w:val="16"/>
        </w:rPr>
        <w:t xml:space="preserve"> By then </w:t>
      </w:r>
      <w:r w:rsidRPr="000C2561">
        <w:rPr>
          <w:rStyle w:val="StyleUnderline"/>
        </w:rPr>
        <w:t xml:space="preserve">the world may almost be </w:t>
      </w:r>
      <w:r w:rsidRPr="000C2561">
        <w:rPr>
          <w:rStyle w:val="Emphasis"/>
        </w:rPr>
        <w:t>begging</w:t>
      </w:r>
      <w:r w:rsidRPr="000C2561">
        <w:rPr>
          <w:rStyle w:val="StyleUnderline"/>
        </w:rPr>
        <w:t xml:space="preserve"> for new</w:t>
      </w:r>
      <w:r>
        <w:rPr>
          <w:rStyle w:val="StyleUnderline"/>
        </w:rPr>
        <w:t xml:space="preserve">,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B974DD8" w14:textId="77777777" w:rsidR="00AE50AE" w:rsidRPr="000C2561" w:rsidRDefault="00AE50AE" w:rsidP="00AE50AE"/>
    <w:p w14:paraId="06922C84" w14:textId="77777777" w:rsidR="00AE50AE" w:rsidRPr="003E36C2" w:rsidRDefault="00AE50AE" w:rsidP="00AE50AE">
      <w:pPr>
        <w:pStyle w:val="Heading4"/>
        <w:rPr>
          <w:bCs w:val="0"/>
        </w:rPr>
      </w:pPr>
      <w:r w:rsidRPr="003E36C2">
        <w:t xml:space="preserve">It’s </w:t>
      </w:r>
      <w:r w:rsidRPr="003E36C2">
        <w:rPr>
          <w:u w:val="single"/>
        </w:rPr>
        <w:t>sustainable</w:t>
      </w:r>
      <w:r w:rsidRPr="003E36C2">
        <w:t xml:space="preserve"> – data proves we’re entering the </w:t>
      </w:r>
      <w:r w:rsidRPr="003E36C2">
        <w:rPr>
          <w:u w:val="single"/>
        </w:rPr>
        <w:t>golden age</w:t>
      </w:r>
    </w:p>
    <w:p w14:paraId="30C27DA6" w14:textId="77777777" w:rsidR="00AE50AE" w:rsidRDefault="00AE50AE" w:rsidP="00AE50AE">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w:t>
      </w:r>
      <w:r>
        <w:lastRenderedPageBreak/>
        <w:t>Economic Growth and Emissions in 32 Countries," Breakthrough Institute, 4-6-2021, https://thebreakthrough.org/issues/energy/absolute-decoupling-of-economic-growth-and-emissions-in-32-countries, Accessed 4-11-2021, LASA-SC)</w:t>
      </w:r>
    </w:p>
    <w:p w14:paraId="305B1DE6" w14:textId="77777777" w:rsidR="00AE50AE" w:rsidRDefault="00AE50AE" w:rsidP="00AE50AE">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w:t>
      </w:r>
      <w:r>
        <w:rPr>
          <w:sz w:val="16"/>
        </w:rPr>
        <w:lastRenderedPageBreak/>
        <w:t xml:space="preserve">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3296DD2B" w14:textId="77777777" w:rsidR="00AE50AE" w:rsidRDefault="00AE50AE" w:rsidP="00AE50AE">
      <w:pPr>
        <w:pStyle w:val="Heading4"/>
      </w:pPr>
      <w:r>
        <w:t xml:space="preserve">Outweighs </w:t>
      </w:r>
      <w:proofErr w:type="spellStart"/>
      <w:r>
        <w:t>Allinson</w:t>
      </w:r>
      <w:proofErr w:type="spellEnd"/>
      <w:r>
        <w:t xml:space="preserve"> since our </w:t>
      </w:r>
      <w:proofErr w:type="spellStart"/>
      <w:r>
        <w:t>ev</w:t>
      </w:r>
      <w:proofErr w:type="spellEnd"/>
      <w:r>
        <w:t xml:space="preserve"> assumes it – the </w:t>
      </w:r>
      <w:proofErr w:type="spellStart"/>
      <w:r>
        <w:t>Kuznet’s</w:t>
      </w:r>
      <w:proofErr w:type="spellEnd"/>
      <w:r>
        <w:t xml:space="preserve"> curve says that as growth increases there is a curve of emissions – their evidence just describes the peak of that curve but not what happens after it</w:t>
      </w:r>
    </w:p>
    <w:p w14:paraId="60AF8194" w14:textId="77777777" w:rsidR="00AE50AE" w:rsidRDefault="00AE50AE" w:rsidP="00AE50AE">
      <w:pPr>
        <w:pStyle w:val="Heading4"/>
      </w:pPr>
      <w:r>
        <w:t xml:space="preserve">Green tech is </w:t>
      </w:r>
      <w:r w:rsidRPr="009446E6">
        <w:rPr>
          <w:u w:val="single"/>
        </w:rPr>
        <w:t>thriving</w:t>
      </w:r>
    </w:p>
    <w:p w14:paraId="480AE521" w14:textId="77777777" w:rsidR="00AE50AE" w:rsidRDefault="00AE50AE" w:rsidP="00AE50AE">
      <w:r w:rsidRPr="009446E6">
        <w:rPr>
          <w:rStyle w:val="Style13ptBold"/>
        </w:rPr>
        <w:t>Smith 21</w:t>
      </w:r>
      <w:r>
        <w:t xml:space="preserve"> (Noah, was an assistant professor of finance at Stony Brook University, “Clean-Tech Investment Isn't Just a Bubble This Time,” Bloomberg Opinion, 3/18/21, </w:t>
      </w:r>
      <w:hyperlink r:id="rId13"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6504FF13" w14:textId="77777777" w:rsidR="00AE50AE" w:rsidRPr="00A474CD" w:rsidRDefault="00AE50AE" w:rsidP="00AE50AE">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w:t>
      </w:r>
      <w:proofErr w:type="gramStart"/>
      <w:r w:rsidRPr="00A474CD">
        <w:rPr>
          <w:sz w:val="16"/>
        </w:rPr>
        <w:t>clean-tech</w:t>
      </w:r>
      <w:proofErr w:type="gramEnd"/>
      <w:r w:rsidRPr="00A474CD">
        <w:rPr>
          <w:sz w:val="16"/>
        </w:rPr>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0BBA5ED0" w14:textId="77777777" w:rsidR="00AE50AE" w:rsidRPr="00A474CD" w:rsidRDefault="00AE50AE" w:rsidP="00AE50AE">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07D3FC0D" w14:textId="77777777" w:rsidR="00AE50AE" w:rsidRPr="00A474CD" w:rsidRDefault="00AE50AE" w:rsidP="00AE50AE">
      <w:pPr>
        <w:rPr>
          <w:sz w:val="16"/>
        </w:rPr>
      </w:pPr>
      <w:r w:rsidRPr="00A474CD">
        <w:rPr>
          <w:sz w:val="16"/>
        </w:rPr>
        <w:t xml:space="preserve">But the worm turns, and </w:t>
      </w:r>
      <w:r w:rsidRPr="009446E6">
        <w:rPr>
          <w:rStyle w:val="StyleUnderline"/>
        </w:rPr>
        <w:t>clean tech is back</w:t>
      </w:r>
      <w:r w:rsidRPr="00A474CD">
        <w:rPr>
          <w:sz w:val="16"/>
        </w:rPr>
        <w:t>.</w:t>
      </w:r>
    </w:p>
    <w:p w14:paraId="6A7931D2" w14:textId="77777777" w:rsidR="00AE50AE" w:rsidRPr="00A474CD" w:rsidRDefault="00AE50AE" w:rsidP="00AE50AE">
      <w:pPr>
        <w:rPr>
          <w:sz w:val="16"/>
        </w:rPr>
      </w:pPr>
      <w:r w:rsidRPr="00A474CD">
        <w:rPr>
          <w:sz w:val="16"/>
        </w:rPr>
        <w:lastRenderedPageBreak/>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467940D9" w14:textId="77777777" w:rsidR="00AE50AE" w:rsidRPr="00A474CD" w:rsidRDefault="00AE50AE" w:rsidP="00AE50AE">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34B98C77" w14:textId="77777777" w:rsidR="00AE50AE" w:rsidRPr="00A474CD" w:rsidRDefault="00AE50AE" w:rsidP="00AE50AE">
      <w:pPr>
        <w:rPr>
          <w:sz w:val="16"/>
        </w:rPr>
      </w:pPr>
      <w:r w:rsidRPr="00A474CD">
        <w:rPr>
          <w:sz w:val="16"/>
        </w:rPr>
        <w:t xml:space="preserve">I’m more optimistic. Although investors will certainly experience some ups and downs — already the </w:t>
      </w:r>
      <w:proofErr w:type="spellStart"/>
      <w:r w:rsidRPr="00A474CD">
        <w:rPr>
          <w:sz w:val="16"/>
        </w:rPr>
        <w:t>Wilderhill</w:t>
      </w:r>
      <w:proofErr w:type="spellEnd"/>
      <w:r w:rsidRPr="00A474CD">
        <w:rPr>
          <w:sz w:val="16"/>
        </w:rPr>
        <w:t xml:space="preserve"> Clean Energy Index has had a major correction since early February — I’m </w:t>
      </w:r>
      <w:proofErr w:type="gramStart"/>
      <w:r w:rsidRPr="00A474CD">
        <w:rPr>
          <w:sz w:val="16"/>
        </w:rPr>
        <w:t>pretty confident</w:t>
      </w:r>
      <w:proofErr w:type="gramEnd"/>
      <w:r w:rsidRPr="00A474CD">
        <w:rPr>
          <w:sz w:val="16"/>
        </w:rPr>
        <w:t xml:space="preserve">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4D4E7D95" w14:textId="77777777" w:rsidR="00AE50AE" w:rsidRPr="00A474CD" w:rsidRDefault="00AE50AE" w:rsidP="00AE50AE">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57349A7D" w14:textId="77777777" w:rsidR="00AE50AE" w:rsidRPr="00A474CD" w:rsidRDefault="00AE50AE" w:rsidP="00AE50AE">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w:t>
      </w:r>
      <w:proofErr w:type="gramStart"/>
      <w:r w:rsidRPr="00A474CD">
        <w:rPr>
          <w:sz w:val="16"/>
        </w:rPr>
        <w:t>First of all</w:t>
      </w:r>
      <w:proofErr w:type="gramEnd"/>
      <w:r w:rsidRPr="00A474CD">
        <w:rPr>
          <w:sz w:val="16"/>
        </w:rPr>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181793B1" w14:textId="77777777" w:rsidR="00AE50AE" w:rsidRPr="00A474CD" w:rsidRDefault="00AE50AE" w:rsidP="00AE50AE">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5B899E74" w14:textId="77777777" w:rsidR="00AE50AE" w:rsidRPr="00A474CD" w:rsidRDefault="00AE50AE" w:rsidP="00AE50AE">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4990A7F9" w14:textId="77777777" w:rsidR="00AE50AE" w:rsidRPr="00A474CD" w:rsidRDefault="00AE50AE" w:rsidP="00AE50AE">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4D88E182" w14:textId="77777777" w:rsidR="00AE50AE" w:rsidRDefault="00AE50AE" w:rsidP="00AE50AE">
      <w:r w:rsidRPr="00A474CD">
        <w:rPr>
          <w:sz w:val="16"/>
        </w:rPr>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17402134" w14:textId="77777777" w:rsidR="00AE50AE" w:rsidRDefault="00AE50AE" w:rsidP="00AE50AE">
      <w:pPr>
        <w:pStyle w:val="Heading4"/>
      </w:pPr>
      <w:proofErr w:type="spellStart"/>
      <w:r>
        <w:lastRenderedPageBreak/>
        <w:t>Frase</w:t>
      </w:r>
      <w:proofErr w:type="spellEnd"/>
      <w:r>
        <w:t xml:space="preserve"> 2016 –</w:t>
      </w:r>
    </w:p>
    <w:p w14:paraId="12468DBA" w14:textId="77777777" w:rsidR="00AE50AE" w:rsidRPr="00E57CF9" w:rsidRDefault="00AE50AE" w:rsidP="00AE50AE">
      <w:pPr>
        <w:pStyle w:val="Heading4"/>
      </w:pPr>
      <w:r>
        <w:t xml:space="preserve">1] </w:t>
      </w:r>
      <w:proofErr w:type="gramStart"/>
      <w:r>
        <w:t>all of</w:t>
      </w:r>
      <w:proofErr w:type="gramEnd"/>
      <w:r>
        <w:t xml:space="preserve"> our arguments outweigh and the process to space col takes years and years and tons of labor</w:t>
      </w:r>
    </w:p>
    <w:p w14:paraId="37B7D723" w14:textId="77777777" w:rsidR="00AE50AE" w:rsidRPr="003E36C2" w:rsidRDefault="00AE50AE" w:rsidP="00AE50AE">
      <w:pPr>
        <w:pStyle w:val="Heading4"/>
        <w:rPr>
          <w:bCs w:val="0"/>
        </w:rPr>
      </w:pPr>
      <w:r w:rsidRPr="003E36C2">
        <w:t>Tech dematerialization secures sustainability.</w:t>
      </w:r>
    </w:p>
    <w:p w14:paraId="22C526E5" w14:textId="77777777" w:rsidR="00AE50AE" w:rsidRDefault="00AE50AE" w:rsidP="00AE50AE">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071D61E" w14:textId="77777777" w:rsidR="00AE50AE" w:rsidRDefault="00AE50AE" w:rsidP="00AE50AE">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2A2FF5D8" w14:textId="77777777" w:rsidR="00AE50AE" w:rsidRDefault="00AE50AE" w:rsidP="00AE50AE">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CF73B1C" w14:textId="77777777" w:rsidR="00AE50AE" w:rsidRDefault="00AE50AE" w:rsidP="00AE50AE">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03A365C6" w14:textId="77777777" w:rsidR="00AE50AE" w:rsidRDefault="00AE50AE" w:rsidP="00AE50AE">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2E84086D" w14:textId="77777777" w:rsidR="00AE50AE" w:rsidRDefault="00AE50AE" w:rsidP="00AE50AE">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1A44153B" w14:textId="77777777" w:rsidR="00AE50AE" w:rsidRDefault="00AE50AE" w:rsidP="00AE50AE">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40EF292D" w14:textId="77777777" w:rsidR="00AE50AE" w:rsidRDefault="00AE50AE" w:rsidP="00AE50AE">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w:t>
      </w:r>
      <w:r>
        <w:rPr>
          <w:sz w:val="16"/>
        </w:rPr>
        <w:lastRenderedPageBreak/>
        <w:t xml:space="preserve">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320B700A" w14:textId="77777777" w:rsidR="00AE50AE" w:rsidRDefault="00AE50AE" w:rsidP="00AE50AE">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7BD5F2C4" w14:textId="77777777" w:rsidR="00AE50AE" w:rsidRDefault="00AE50AE" w:rsidP="00AE50AE">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59CF3FD0" w14:textId="77777777" w:rsidR="00AE50AE" w:rsidRDefault="00AE50AE" w:rsidP="00AE50AE">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7ECFFD14" w14:textId="77777777" w:rsidR="00AE50AE" w:rsidRDefault="00AE50AE" w:rsidP="00AE50AE">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0C2CE566" w14:textId="77777777" w:rsidR="00AE50AE" w:rsidRDefault="00AE50AE" w:rsidP="00AE50AE">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1693AB8" w14:textId="77777777" w:rsidR="00AE50AE" w:rsidRDefault="00AE50AE" w:rsidP="00AE50AE">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2CFE7551" w14:textId="77777777" w:rsidR="00AE50AE" w:rsidRDefault="00AE50AE" w:rsidP="00AE50AE">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38E7816A" w14:textId="77777777" w:rsidR="00AE50AE" w:rsidRDefault="00AE50AE" w:rsidP="00AE50AE">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245C82F2" w14:textId="77777777" w:rsidR="00AE50AE" w:rsidRDefault="00AE50AE" w:rsidP="00AE50AE">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0C1843AD" w14:textId="77777777" w:rsidR="00AE50AE" w:rsidRDefault="00AE50AE" w:rsidP="00AE50AE">
      <w:pPr>
        <w:rPr>
          <w:u w:val="single"/>
        </w:rPr>
      </w:pPr>
      <w:r>
        <w:rPr>
          <w:u w:val="single"/>
        </w:rPr>
        <w:lastRenderedPageBreak/>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19E8FB72" w14:textId="77777777" w:rsidR="00AE50AE" w:rsidRDefault="00AE50AE" w:rsidP="00AE50AE">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1A0315B7" w14:textId="77777777" w:rsidR="00AE50AE" w:rsidRDefault="00AE50AE" w:rsidP="00AE50AE">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0364C408" w14:textId="77777777" w:rsidR="00AE50AE" w:rsidRDefault="00AE50AE" w:rsidP="00AE50AE">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4BC1235F" w14:textId="77777777" w:rsidR="00AE50AE" w:rsidRDefault="00AE50AE" w:rsidP="00AE50AE">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4B76E3C1" w14:textId="77777777" w:rsidR="00AE50AE" w:rsidRPr="003E36C2" w:rsidRDefault="00AE50AE" w:rsidP="00AE50AE">
      <w:pPr>
        <w:pStyle w:val="Heading4"/>
        <w:rPr>
          <w:bCs w:val="0"/>
        </w:rPr>
      </w:pPr>
      <w:r w:rsidRPr="003E36C2">
        <w:t xml:space="preserve">People use low-cost fuels instead of renewables. </w:t>
      </w:r>
    </w:p>
    <w:p w14:paraId="2B0C40B3" w14:textId="77777777" w:rsidR="00AE50AE" w:rsidRDefault="00AE50AE" w:rsidP="00AE50AE">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4" w:history="1">
        <w:r>
          <w:rPr>
            <w:rStyle w:val="Hyperlink"/>
            <w:color w:val="000000"/>
            <w:u w:val="single"/>
          </w:rPr>
          <w:t>http://www.guardian.co.uk/commentisfree/cif-green/2009/aug/17/environment-climate-change</w:t>
        </w:r>
      </w:hyperlink>
      <w:r>
        <w:t xml:space="preserve">. </w:t>
      </w:r>
    </w:p>
    <w:p w14:paraId="101AE7D9" w14:textId="77777777" w:rsidR="00AE50AE" w:rsidRDefault="00AE50AE" w:rsidP="00AE50AE">
      <w:pPr>
        <w:rPr>
          <w:sz w:val="16"/>
        </w:rPr>
      </w:pPr>
      <w:r>
        <w:rPr>
          <w:rStyle w:val="StyleUnderline"/>
        </w:rPr>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733D3AFB" w14:textId="77777777" w:rsidR="00AE50AE" w:rsidRPr="003E36C2" w:rsidRDefault="00AE50AE" w:rsidP="00AE50AE">
      <w:pPr>
        <w:pStyle w:val="Heading4"/>
        <w:rPr>
          <w:bCs w:val="0"/>
        </w:rPr>
      </w:pPr>
      <w:r w:rsidRPr="003E36C2">
        <w:t>Capitalism solves war – its anti-imperialist.</w:t>
      </w:r>
    </w:p>
    <w:p w14:paraId="0F0CB682" w14:textId="77777777" w:rsidR="00AE50AE" w:rsidRDefault="00AE50AE" w:rsidP="00AE50AE">
      <w:proofErr w:type="spellStart"/>
      <w:r>
        <w:rPr>
          <w:rStyle w:val="Style13ptBold"/>
        </w:rPr>
        <w:t>Mousseau</w:t>
      </w:r>
      <w:proofErr w:type="spellEnd"/>
      <w:r>
        <w:rPr>
          <w:rStyle w:val="Style13ptBold"/>
        </w:rPr>
        <w:t xml:space="preserve"> 19</w:t>
      </w:r>
      <w:r>
        <w:t xml:space="preserve">, Michael. "The end of war: How a robust marketplace and liberal hegemony are leading to perpetual world peace." International Security 44.1 (2019): 160-196. Props to DML for </w:t>
      </w:r>
      <w:r>
        <w:lastRenderedPageBreak/>
        <w:t>finding. (Professor in the School of Politics, Security, and International Affairs at the University of Central Florida)//Elmer</w:t>
      </w:r>
    </w:p>
    <w:p w14:paraId="75C24E7F" w14:textId="77777777" w:rsidR="00AE50AE" w:rsidRPr="003E36C2" w:rsidRDefault="00AE50AE" w:rsidP="00AE50AE">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3A4A63F6" w14:textId="77777777" w:rsidR="00AE50AE" w:rsidRPr="003E36C2" w:rsidRDefault="00AE50AE" w:rsidP="00AE50AE">
      <w:pPr>
        <w:pStyle w:val="Heading4"/>
      </w:pPr>
      <w:r w:rsidRPr="003E36C2">
        <w:t xml:space="preserve">Physical limits </w:t>
      </w:r>
      <w:r w:rsidRPr="003E36C2">
        <w:rPr>
          <w:u w:val="single"/>
        </w:rPr>
        <w:t>aren’t absolute</w:t>
      </w:r>
      <w:r w:rsidRPr="003E36C2">
        <w:t>---laundry list of warrants.</w:t>
      </w:r>
    </w:p>
    <w:p w14:paraId="52E997BA" w14:textId="77777777" w:rsidR="00AE50AE" w:rsidRDefault="00AE50AE" w:rsidP="00AE50AE">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66E9FB9" w14:textId="77777777" w:rsidR="00AE50AE" w:rsidRDefault="00AE50AE" w:rsidP="00AE50AE">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3CF25E4A" w14:textId="77777777" w:rsidR="00AE50AE" w:rsidRDefault="00AE50AE" w:rsidP="00AE50AE">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39180DCE" w14:textId="77777777" w:rsidR="00AE50AE" w:rsidRDefault="00AE50AE" w:rsidP="00AE50AE">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6AD67844" w14:textId="77777777" w:rsidR="00AE50AE" w:rsidRDefault="00AE50AE" w:rsidP="00AE50AE">
      <w:pPr>
        <w:rPr>
          <w:sz w:val="16"/>
        </w:rPr>
      </w:pPr>
      <w:r>
        <w:rPr>
          <w:sz w:val="16"/>
        </w:rPr>
        <w:lastRenderedPageBreak/>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40D0C024" w14:textId="77777777" w:rsidR="00AE50AE" w:rsidRDefault="00AE50AE" w:rsidP="00AE50AE">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2367ED3C" w14:textId="77777777" w:rsidR="00AE50AE" w:rsidRDefault="00AE50AE" w:rsidP="00AE50AE">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6504ED90" w14:textId="77777777" w:rsidR="00AE50AE" w:rsidRDefault="00AE50AE" w:rsidP="00AE50AE">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091A9431" w14:textId="77777777" w:rsidR="00AE50AE" w:rsidRDefault="00AE50AE" w:rsidP="00AE50AE">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5BB3DE56" w14:textId="77777777" w:rsidR="00AE50AE" w:rsidRDefault="00AE50AE" w:rsidP="00AE50AE">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1E656E79" w14:textId="77777777" w:rsidR="00AE50AE" w:rsidRDefault="00AE50AE" w:rsidP="00AE50AE">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344BDAA5" w14:textId="77777777" w:rsidR="00AE50AE" w:rsidRDefault="00AE50AE" w:rsidP="00AE50AE">
      <w:pPr>
        <w:rPr>
          <w:sz w:val="16"/>
        </w:rPr>
      </w:pPr>
      <w:r>
        <w:rPr>
          <w:sz w:val="16"/>
        </w:rPr>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proofErr w:type="gramStart"/>
      <w:r>
        <w:rPr>
          <w:rStyle w:val="Emphasis"/>
          <w:highlight w:val="green"/>
        </w:rPr>
        <w:t>all</w:t>
      </w:r>
      <w:r>
        <w:rPr>
          <w:rStyle w:val="Emphasis"/>
        </w:rPr>
        <w:t xml:space="preserve"> of</w:t>
      </w:r>
      <w:proofErr w:type="gramEnd"/>
      <w:r>
        <w:rPr>
          <w:rStyle w:val="Emphasis"/>
        </w:rPr>
        <w:t xml:space="preserve">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5D0FB8BE" w14:textId="77777777" w:rsidR="00AE50AE" w:rsidRDefault="00AE50AE" w:rsidP="00AE50AE">
      <w:pPr>
        <w:rPr>
          <w:sz w:val="16"/>
        </w:rPr>
      </w:pPr>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3F2F31D5" w14:textId="77777777" w:rsidR="00AE50AE" w:rsidRDefault="00AE50AE" w:rsidP="00AE50AE">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Pr>
          <w:rStyle w:val="Emphasis"/>
          <w:highlight w:val="green"/>
        </w:rPr>
        <w:lastRenderedPageBreak/>
        <w:t>biotech</w:t>
      </w:r>
      <w:r>
        <w:rPr>
          <w:rStyle w:val="Emphasis"/>
        </w:rPr>
        <w:t>nology</w:t>
      </w:r>
      <w:r>
        <w:rPr>
          <w:rStyle w:val="StyleUnderline"/>
        </w:rPr>
        <w:t xml:space="preserve"> to </w:t>
      </w:r>
      <w:r>
        <w:rPr>
          <w:rStyle w:val="StyleUnderline"/>
          <w:highlight w:val="green"/>
        </w:rPr>
        <w:t>create</w:t>
      </w:r>
      <w:r>
        <w:rPr>
          <w:rStyle w:val="StyleUnderline"/>
        </w:rPr>
        <w:t xml:space="preserve"> nitrogen-</w:t>
      </w:r>
      <w:r>
        <w:rPr>
          <w:rStyle w:val="Emphasis"/>
          <w:highlight w:val="green"/>
        </w:rPr>
        <w:t>efficient</w:t>
      </w:r>
      <w:r>
        <w:rPr>
          <w:rStyle w:val="Emphasis"/>
        </w:rPr>
        <w:t xml:space="preserve"> varieties</w:t>
      </w:r>
      <w:r>
        <w:rPr>
          <w:rStyle w:val="StyleUnderline"/>
        </w:rPr>
        <w:t xml:space="preserve"> of </w:t>
      </w:r>
      <w:r>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109785EF" w14:textId="77777777" w:rsidR="00AE50AE" w:rsidRDefault="00AE50AE" w:rsidP="00AE50AE">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Pr>
          <w:rStyle w:val="Emphasis"/>
          <w:highlight w:val="green"/>
        </w:rPr>
        <w:t>drought</w:t>
      </w:r>
      <w:r>
        <w:rPr>
          <w:rStyle w:val="Emphasis"/>
        </w:rPr>
        <w:t>-resistant</w:t>
      </w:r>
      <w:r>
        <w:rPr>
          <w:rStyle w:val="StyleUnderline"/>
        </w:rPr>
        <w:t xml:space="preserve"> </w:t>
      </w:r>
      <w:r>
        <w:rPr>
          <w:rStyle w:val="StyleUnderline"/>
          <w:highlight w:val="green"/>
        </w:rPr>
        <w:t xml:space="preserve">and </w:t>
      </w:r>
      <w:r>
        <w:rPr>
          <w:rStyle w:val="Emphasis"/>
          <w:highlight w:val="green"/>
        </w:rPr>
        <w:t>saline-tolerant</w:t>
      </w:r>
      <w:r>
        <w:rPr>
          <w:rStyle w:val="StyleUnderline"/>
          <w:highlight w:val="green"/>
        </w:rPr>
        <w:t xml:space="preserve"> crops</w:t>
      </w:r>
      <w:r>
        <w:rPr>
          <w:rStyle w:val="StyleUnderline"/>
        </w:rPr>
        <w:t xml:space="preserve"> will help</w:t>
      </w:r>
      <w:r>
        <w:rPr>
          <w:sz w:val="16"/>
        </w:rPr>
        <w:t xml:space="preserve"> with that. Hectares per capita? </w:t>
      </w:r>
      <w:r>
        <w:rPr>
          <w:rStyle w:val="StyleUnderline"/>
          <w:highlight w:val="green"/>
        </w:rPr>
        <w:t>Humanity</w:t>
      </w:r>
      <w:r>
        <w:rPr>
          <w:sz w:val="16"/>
        </w:rPr>
        <w:t xml:space="preserve"> has probably </w:t>
      </w:r>
      <w:r>
        <w:rPr>
          <w:rStyle w:val="Emphasis"/>
        </w:rPr>
        <w:t xml:space="preserve">already </w:t>
      </w:r>
      <w:r>
        <w:rPr>
          <w:rStyle w:val="Emphasis"/>
          <w:highlight w:val="green"/>
        </w:rPr>
        <w:t>reached</w:t>
      </w:r>
      <w:r>
        <w:rPr>
          <w:rStyle w:val="StyleUnderline"/>
          <w:highlight w:val="green"/>
        </w:rPr>
        <w:t xml:space="preserve"> peak farmland</w:t>
      </w:r>
      <w:r>
        <w:rPr>
          <w:rStyle w:val="StyleUnderline"/>
        </w:rPr>
        <w:t xml:space="preserve">, </w:t>
      </w:r>
      <w:r>
        <w:rPr>
          <w:rStyle w:val="StyleUnderline"/>
          <w:highlight w:val="green"/>
        </w:rPr>
        <w:t>and</w:t>
      </w:r>
      <w:r>
        <w:rPr>
          <w:rStyle w:val="StyleUnderline"/>
        </w:rPr>
        <w:t xml:space="preserve"> nearly </w:t>
      </w:r>
      <w:r>
        <w:rPr>
          <w:rStyle w:val="Emphasis"/>
          <w:highlight w:val="green"/>
        </w:rPr>
        <w:t>400 million hectares</w:t>
      </w:r>
      <w:r>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Pr>
          <w:rStyle w:val="StyleUnderline"/>
          <w:highlight w:val="green"/>
        </w:rPr>
        <w:t>farming</w:t>
      </w:r>
      <w:r>
        <w:rPr>
          <w:rStyle w:val="StyleUnderline"/>
        </w:rPr>
        <w:t xml:space="preserve"> will be </w:t>
      </w:r>
      <w:r>
        <w:rPr>
          <w:rStyle w:val="Emphasis"/>
          <w:highlight w:val="green"/>
        </w:rPr>
        <w:t>replaced</w:t>
      </w:r>
      <w:r>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1FF9D53A" w14:textId="77777777" w:rsidR="00AE50AE" w:rsidRDefault="00AE50AE" w:rsidP="00AE50AE">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4E75DCC6" w14:textId="77777777" w:rsidR="00AE50AE" w:rsidRDefault="00AE50AE" w:rsidP="00AE50AE">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Pr>
          <w:rStyle w:val="Emphasis"/>
          <w:highlight w:val="green"/>
        </w:rPr>
        <w:t>lighten</w:t>
      </w:r>
      <w:r>
        <w:rPr>
          <w:rStyle w:val="Emphasis"/>
        </w:rPr>
        <w:t xml:space="preserve">ing humanity's </w:t>
      </w:r>
      <w:r>
        <w:rPr>
          <w:rStyle w:val="Emphasis"/>
          <w:highlight w:val="green"/>
        </w:rPr>
        <w:t>footprint</w:t>
      </w:r>
      <w:r>
        <w:rPr>
          <w:rStyle w:val="StyleUnderline"/>
        </w:rPr>
        <w:t xml:space="preserve"> on the</w:t>
      </w:r>
      <w:r>
        <w:rPr>
          <w:sz w:val="16"/>
        </w:rPr>
        <w:t xml:space="preserve"> natural </w:t>
      </w:r>
      <w:r>
        <w:rPr>
          <w:rStyle w:val="StyleUnderline"/>
        </w:rPr>
        <w:t xml:space="preserve">world. Rather than degrowth, the planet—and </w:t>
      </w:r>
      <w:r>
        <w:rPr>
          <w:sz w:val="16"/>
        </w:rPr>
        <w:t xml:space="preserve">especially its </w:t>
      </w:r>
      <w:r>
        <w:rPr>
          <w:rStyle w:val="StyleUnderline"/>
        </w:rPr>
        <w:t xml:space="preserve">poor people—need </w:t>
      </w:r>
      <w:r>
        <w:rPr>
          <w:rStyle w:val="Emphasis"/>
        </w:rPr>
        <w:t>more</w:t>
      </w:r>
      <w:r>
        <w:rPr>
          <w:rStyle w:val="StyleUnderline"/>
        </w:rPr>
        <w:t xml:space="preserve"> and </w:t>
      </w:r>
      <w:r>
        <w:rPr>
          <w:rStyle w:val="Emphasis"/>
        </w:rPr>
        <w:t>faster</w:t>
      </w:r>
      <w:r>
        <w:rPr>
          <w:sz w:val="16"/>
        </w:rPr>
        <w:t xml:space="preserve"> economic </w:t>
      </w:r>
      <w:r>
        <w:rPr>
          <w:rStyle w:val="StyleUnderline"/>
        </w:rPr>
        <w:t>growth</w:t>
      </w:r>
      <w:r>
        <w:rPr>
          <w:sz w:val="16"/>
        </w:rPr>
        <w:t>.</w:t>
      </w:r>
    </w:p>
    <w:p w14:paraId="1AA37571" w14:textId="77777777" w:rsidR="00AE50AE" w:rsidRPr="003E36C2" w:rsidRDefault="00AE50AE" w:rsidP="00AE50AE">
      <w:pPr>
        <w:pStyle w:val="Heading4"/>
      </w:pPr>
      <w:r w:rsidRPr="003E36C2">
        <w:t xml:space="preserve">Pandemics – </w:t>
      </w:r>
    </w:p>
    <w:p w14:paraId="0BDD3DE8" w14:textId="77777777" w:rsidR="00AE50AE" w:rsidRDefault="00AE50AE" w:rsidP="00AE50AE">
      <w:r>
        <w:rPr>
          <w:rStyle w:val="Style13ptBold"/>
        </w:rPr>
        <w:t>Jackson 16</w:t>
      </w:r>
      <w:r>
        <w:t xml:space="preserve"> Kerry Jackson 12-19-2016 “Free Market Policies Needed To Incentivize Creation Of New Life-Saving Treatments” </w:t>
      </w:r>
      <w:hyperlink r:id="rId15" w:history="1">
        <w:r>
          <w:rPr>
            <w:rStyle w:val="Hyperlink"/>
            <w:color w:val="000000"/>
            <w:u w:val="single"/>
          </w:rPr>
          <w:t>https://www.pacificresearch.org/article/free-market-policies-needed-to-incentivize-creation-of-new-life-saving-treatments/</w:t>
        </w:r>
      </w:hyperlink>
      <w:r>
        <w:t xml:space="preserve"> (Researcher at the Pacific Research Institute)</w:t>
      </w:r>
    </w:p>
    <w:p w14:paraId="419C9631" w14:textId="77777777" w:rsidR="00AE50AE" w:rsidRDefault="00AE50AE" w:rsidP="00AE50AE">
      <w:pPr>
        <w:rPr>
          <w:u w:val="single"/>
        </w:rPr>
      </w:pPr>
      <w:r>
        <w:rPr>
          <w:sz w:val="16"/>
        </w:rPr>
        <w:t xml:space="preserve"> “</w:t>
      </w:r>
      <w:r>
        <w:rPr>
          <w:rStyle w:val="StyleUnderline"/>
        </w:rPr>
        <w:t xml:space="preserve">Our strongest antibiotics don’t </w:t>
      </w:r>
      <w:proofErr w:type="gramStart"/>
      <w:r>
        <w:rPr>
          <w:rStyle w:val="StyleUnderline"/>
        </w:rPr>
        <w:t>work</w:t>
      </w:r>
      <w:proofErr w:type="gramEnd"/>
      <w:r>
        <w:rPr>
          <w:rStyle w:val="StyleUnderline"/>
        </w:rPr>
        <w:t xml:space="preserve"> and patients are left with potentially untreatable infections</w:t>
      </w:r>
      <w:r>
        <w:rPr>
          <w:sz w:val="16"/>
        </w:rPr>
        <w:t xml:space="preserve">,” Director Dr. Tom Frieden said when the CDC issued its warning. He asked doctors, </w:t>
      </w:r>
      <w:proofErr w:type="gramStart"/>
      <w:r>
        <w:rPr>
          <w:sz w:val="16"/>
        </w:rPr>
        <w:t>hospitals</w:t>
      </w:r>
      <w:proofErr w:type="gramEnd"/>
      <w:r>
        <w:rPr>
          <w:sz w:val="16"/>
        </w:rPr>
        <w:t xml:space="preserve"> and public health officials to “work together” to “stop these infections from spreading.” The 2014 Report to the President expressed a similar concern: “</w:t>
      </w:r>
      <w:r>
        <w:rPr>
          <w:rStyle w:val="StyleUnderline"/>
        </w:rPr>
        <w:t>The evolution of antibiotic resistance is now occurring at an alarming rate and is outpacing the development of new countermeasures</w:t>
      </w:r>
      <w:r>
        <w:rPr>
          <w:sz w:val="16"/>
        </w:rPr>
        <w:t xml:space="preserve"> capable of thwarting infections in humans. </w:t>
      </w:r>
      <w:r>
        <w:rPr>
          <w:rStyle w:val="StyleUnderline"/>
        </w:rPr>
        <w:t xml:space="preserve">This situation threatens patient care, economic growth, public health, agriculture, economic security and national security.” </w:t>
      </w:r>
      <w:r>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Pr>
          <w:sz w:val="16"/>
        </w:rPr>
        <w:t>Winegarden</w:t>
      </w:r>
      <w:proofErr w:type="spellEnd"/>
      <w:r>
        <w:rPr>
          <w:sz w:val="16"/>
        </w:rPr>
        <w:t xml:space="preserve"> writes in the Pacific Research Institute’s newly-released report “</w:t>
      </w:r>
      <w:r>
        <w:rPr>
          <w:rStyle w:val="StyleUnderline"/>
        </w:rPr>
        <w:t>Incenting the Development of Antimicrobial Medicines to Address the Problem of Drug-Resistant Infection</w:t>
      </w:r>
      <w:r>
        <w:rPr>
          <w:sz w:val="16"/>
        </w:rPr>
        <w:t xml:space="preserve">s.” The International Federation of Pharmaceutical Manufacturers says </w:t>
      </w:r>
      <w:r>
        <w:rPr>
          <w:rStyle w:val="StyleUnderline"/>
        </w:rPr>
        <w:t>the problem is caused by “a dearth of new antibiotic medicines.”</w:t>
      </w:r>
      <w:r>
        <w:rPr>
          <w:sz w:val="16"/>
        </w:rPr>
        <w:t xml:space="preserve"> </w:t>
      </w:r>
      <w:proofErr w:type="gramStart"/>
      <w:r>
        <w:rPr>
          <w:rStyle w:val="StyleUnderline"/>
        </w:rPr>
        <w:t>At the same time that</w:t>
      </w:r>
      <w:proofErr w:type="gramEnd"/>
      <w:r>
        <w:rPr>
          <w:rStyle w:val="StyleUnderline"/>
        </w:rPr>
        <w:t xml:space="preserve"> there’s been an increase in AMR, </w:t>
      </w:r>
      <w:r>
        <w:rPr>
          <w:rStyle w:val="StyleUnderline"/>
          <w:highlight w:val="green"/>
        </w:rPr>
        <w:t xml:space="preserve">there has been “a sharp decline in </w:t>
      </w:r>
      <w:r>
        <w:rPr>
          <w:rStyle w:val="StyleUnderline"/>
        </w:rPr>
        <w:t xml:space="preserve">the </w:t>
      </w:r>
      <w:r>
        <w:rPr>
          <w:rStyle w:val="StyleUnderline"/>
          <w:highlight w:val="green"/>
        </w:rPr>
        <w:t xml:space="preserve">development of new antibiotic </w:t>
      </w:r>
      <w:r>
        <w:rPr>
          <w:rStyle w:val="StyleUnderline"/>
        </w:rPr>
        <w:t>medicines</w:t>
      </w:r>
      <w:r>
        <w:rPr>
          <w:sz w:val="16"/>
        </w:rPr>
        <w:t xml:space="preserve">.” The group reports that only two new classes </w:t>
      </w:r>
      <w:r>
        <w:rPr>
          <w:sz w:val="16"/>
        </w:rPr>
        <w:lastRenderedPageBreak/>
        <w:t xml:space="preserve">of antibiotics have been discovered in the last three decades compared to 11 in the previous 50 years. The answers to many medical problems are still not within reach of researchers. </w:t>
      </w:r>
      <w:r>
        <w:rPr>
          <w:rStyle w:val="StyleUnderline"/>
        </w:rPr>
        <w:t xml:space="preserve">But the hazards of AMR can be diminished. </w:t>
      </w:r>
      <w:proofErr w:type="spellStart"/>
      <w:r>
        <w:rPr>
          <w:sz w:val="16"/>
        </w:rPr>
        <w:t>Winegarden</w:t>
      </w:r>
      <w:proofErr w:type="spellEnd"/>
      <w:r>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Pr>
          <w:sz w:val="16"/>
        </w:rPr>
        <w:t>Winegarden’s</w:t>
      </w:r>
      <w:proofErr w:type="spellEnd"/>
      <w:r>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Pr>
          <w:rStyle w:val="StyleUnderline"/>
        </w:rPr>
        <w:t xml:space="preserve">, the </w:t>
      </w:r>
      <w:r>
        <w:rPr>
          <w:rStyle w:val="StyleUnderline"/>
          <w:highlight w:val="green"/>
        </w:rPr>
        <w:t xml:space="preserve">return on investment for developing </w:t>
      </w:r>
      <w:r>
        <w:rPr>
          <w:rStyle w:val="StyleUnderline"/>
        </w:rPr>
        <w:t>new antimicrobial medicines</w:t>
      </w:r>
      <w:r>
        <w:rPr>
          <w:sz w:val="16"/>
        </w:rPr>
        <w:t xml:space="preserve"> (particularly antibiotics) </w:t>
      </w:r>
      <w:r>
        <w:rPr>
          <w:rStyle w:val="StyleUnderline"/>
          <w:highlight w:val="green"/>
        </w:rPr>
        <w:t>is too low</w:t>
      </w:r>
      <w:r>
        <w:rPr>
          <w:rStyle w:val="StyleUnderline"/>
        </w:rPr>
        <w:t xml:space="preserve">.” </w:t>
      </w:r>
      <w:r>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Pr>
          <w:sz w:val="16"/>
        </w:rPr>
        <w:t>Winegarden</w:t>
      </w:r>
      <w:proofErr w:type="spellEnd"/>
      <w:r>
        <w:rPr>
          <w:sz w:val="16"/>
        </w:rPr>
        <w:t xml:space="preserve"> says that </w:t>
      </w:r>
      <w:proofErr w:type="gramStart"/>
      <w:r>
        <w:rPr>
          <w:sz w:val="16"/>
        </w:rPr>
        <w:t>particular drug</w:t>
      </w:r>
      <w:proofErr w:type="gramEnd"/>
      <w:r>
        <w:rPr>
          <w:sz w:val="16"/>
        </w:rPr>
        <w:t xml:space="preserve"> class is among several that “face unique impediments” that serve as disincentives for innovation. </w:t>
      </w:r>
      <w:r>
        <w:rPr>
          <w:rStyle w:val="StyleUnderline"/>
        </w:rPr>
        <w:t xml:space="preserve">To overcome the steep hill </w:t>
      </w:r>
      <w:r>
        <w:rPr>
          <w:rStyle w:val="StyleUnderline"/>
          <w:highlight w:val="green"/>
        </w:rPr>
        <w:t>that</w:t>
      </w:r>
      <w:r>
        <w:rPr>
          <w:rStyle w:val="StyleUnderline"/>
        </w:rPr>
        <w:t xml:space="preserve"> </w:t>
      </w:r>
      <w:r>
        <w:rPr>
          <w:rStyle w:val="StyleUnderline"/>
          <w:highlight w:val="green"/>
        </w:rPr>
        <w:t>impedes</w:t>
      </w:r>
      <w:r>
        <w:rPr>
          <w:rStyle w:val="StyleUnderline"/>
        </w:rPr>
        <w:t xml:space="preserve"> the </w:t>
      </w:r>
      <w:r>
        <w:rPr>
          <w:rStyle w:val="StyleUnderline"/>
          <w:highlight w:val="green"/>
        </w:rPr>
        <w:t>development</w:t>
      </w:r>
      <w:r>
        <w:rPr>
          <w:rStyle w:val="StyleUnderline"/>
        </w:rPr>
        <w:t xml:space="preserve"> of new AMR drugs, lawmakers must implement policies that </w:t>
      </w:r>
      <w:r>
        <w:rPr>
          <w:rStyle w:val="StyleUnderline"/>
          <w:highlight w:val="green"/>
          <w:bdr w:val="single" w:sz="4" w:space="0" w:color="auto" w:frame="1"/>
        </w:rPr>
        <w:t>unleash the incentives of the free market</w:t>
      </w:r>
      <w:r>
        <w:rPr>
          <w:rStyle w:val="StyleUnderline"/>
        </w:rPr>
        <w:t>.</w:t>
      </w:r>
      <w:r>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Pr>
          <w:rStyle w:val="StyleUnderline"/>
        </w:rPr>
        <w:t xml:space="preserve">government needs to </w:t>
      </w:r>
      <w:r>
        <w:rPr>
          <w:sz w:val="16"/>
        </w:rPr>
        <w:t xml:space="preserve">remove its anchors from the process and </w:t>
      </w:r>
      <w:r>
        <w:rPr>
          <w:rStyle w:val="StyleUnderline"/>
          <w:highlight w:val="green"/>
        </w:rPr>
        <w:t xml:space="preserve">let the market do what it does </w:t>
      </w:r>
      <w:r>
        <w:rPr>
          <w:rStyle w:val="StyleUnderline"/>
        </w:rPr>
        <w:t xml:space="preserve">so well. In this case, that’s </w:t>
      </w:r>
      <w:r>
        <w:rPr>
          <w:rStyle w:val="StyleUnderline"/>
          <w:highlight w:val="green"/>
        </w:rPr>
        <w:t>restoring patients’ health, enriching innovative companies that create jobs</w:t>
      </w:r>
      <w:r>
        <w:rPr>
          <w:rStyle w:val="StyleUnderline"/>
        </w:rPr>
        <w:t>, and inspiring biotech start-up</w:t>
      </w:r>
      <w:r>
        <w:rPr>
          <w:sz w:val="16"/>
        </w:rPr>
        <w:t xml:space="preserve">s such as the group of Stanford undergraduates that has been capitalized to develop new antibiotics. </w:t>
      </w:r>
      <w:r>
        <w:rPr>
          <w:rStyle w:val="StyleUnderline"/>
          <w:highlight w:val="green"/>
        </w:rPr>
        <w:t>If</w:t>
      </w:r>
      <w:r>
        <w:rPr>
          <w:rStyle w:val="StyleUnderline"/>
        </w:rPr>
        <w:t xml:space="preserve"> the proper </w:t>
      </w:r>
      <w:r>
        <w:rPr>
          <w:rStyle w:val="StyleUnderline"/>
          <w:highlight w:val="green"/>
        </w:rPr>
        <w:t xml:space="preserve">incentives are in place, the </w:t>
      </w:r>
      <w:r>
        <w:rPr>
          <w:rStyle w:val="StyleUnderline"/>
        </w:rPr>
        <w:t xml:space="preserve">needed </w:t>
      </w:r>
      <w:r>
        <w:rPr>
          <w:rStyle w:val="StyleUnderline"/>
          <w:highlight w:val="green"/>
        </w:rPr>
        <w:t xml:space="preserve">treatments </w:t>
      </w:r>
      <w:r>
        <w:rPr>
          <w:rStyle w:val="StyleUnderline"/>
        </w:rPr>
        <w:t xml:space="preserve">will </w:t>
      </w:r>
      <w:r>
        <w:rPr>
          <w:rStyle w:val="StyleUnderline"/>
          <w:highlight w:val="green"/>
        </w:rPr>
        <w:t>follow.</w:t>
      </w:r>
    </w:p>
    <w:p w14:paraId="2F3AB662" w14:textId="77777777" w:rsidR="00AE50AE" w:rsidRDefault="00AE50AE" w:rsidP="00AE50AE">
      <w:pPr>
        <w:keepNext/>
        <w:keepLines/>
        <w:spacing w:before="40" w:after="0" w:line="252"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 xml:space="preserve">Extinction’s </w:t>
      </w:r>
      <w:r>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 xml:space="preserve"> – </w:t>
      </w:r>
      <w:r>
        <w:rPr>
          <w:rFonts w:asciiTheme="minorHAnsi" w:eastAsia="Times New Roman" w:hAnsiTheme="minorHAnsi" w:cstheme="minorHAnsi"/>
          <w:b/>
          <w:iCs/>
          <w:sz w:val="26"/>
          <w:u w:val="single"/>
        </w:rPr>
        <w:t>only</w:t>
      </w:r>
      <w:r>
        <w:rPr>
          <w:rFonts w:asciiTheme="minorHAnsi" w:eastAsia="Times New Roman" w:hAnsiTheme="minorHAnsi" w:cstheme="minorHAnsi"/>
          <w:b/>
          <w:iCs/>
          <w:sz w:val="26"/>
        </w:rPr>
        <w:t xml:space="preserve"> growth can </w:t>
      </w:r>
      <w:r>
        <w:rPr>
          <w:rFonts w:asciiTheme="minorHAnsi" w:eastAsia="Times New Roman" w:hAnsiTheme="minorHAnsi" w:cstheme="minorHAnsi"/>
          <w:b/>
          <w:iCs/>
          <w:sz w:val="26"/>
          <w:u w:val="single"/>
        </w:rPr>
        <w:t>sustain</w:t>
      </w:r>
      <w:r>
        <w:rPr>
          <w:rFonts w:asciiTheme="minorHAnsi" w:eastAsia="Times New Roman" w:hAnsiTheme="minorHAnsi" w:cstheme="minorHAnsi"/>
          <w:b/>
          <w:iCs/>
          <w:sz w:val="26"/>
        </w:rPr>
        <w:t xml:space="preserve"> colonization and </w:t>
      </w:r>
      <w:r>
        <w:rPr>
          <w:rFonts w:asciiTheme="minorHAnsi" w:eastAsia="Times New Roman" w:hAnsiTheme="minorHAnsi" w:cstheme="minorHAnsi"/>
          <w:b/>
          <w:iCs/>
          <w:sz w:val="26"/>
          <w:u w:val="single"/>
        </w:rPr>
        <w:t>solve extinction</w:t>
      </w:r>
    </w:p>
    <w:p w14:paraId="7A73AC9B" w14:textId="77777777" w:rsidR="00AE50AE" w:rsidRDefault="00AE50AE" w:rsidP="00AE50AE">
      <w:pPr>
        <w:spacing w:line="252" w:lineRule="auto"/>
        <w:rPr>
          <w:rFonts w:asciiTheme="minorHAnsi" w:eastAsia="Calibri" w:hAnsiTheme="minorHAnsi" w:cstheme="minorHAnsi"/>
        </w:rPr>
      </w:pPr>
      <w:proofErr w:type="spellStart"/>
      <w:r>
        <w:rPr>
          <w:rFonts w:asciiTheme="minorHAnsi" w:eastAsia="Calibri" w:hAnsiTheme="minorHAnsi" w:cstheme="minorHAnsi"/>
          <w:b/>
          <w:sz w:val="26"/>
          <w:szCs w:val="26"/>
        </w:rPr>
        <w:t>Skran</w:t>
      </w:r>
      <w:proofErr w:type="spellEnd"/>
      <w:r>
        <w:rPr>
          <w:rFonts w:asciiTheme="minorHAnsi" w:eastAsia="Calibri" w:hAnsiTheme="minorHAnsi" w:cstheme="minorHAnsi"/>
          <w:b/>
          <w:sz w:val="26"/>
          <w:szCs w:val="26"/>
        </w:rPr>
        <w:t xml:space="preserve"> 16</w:t>
      </w:r>
      <w:r>
        <w:rPr>
          <w:rFonts w:asciiTheme="minorHAnsi" w:eastAsia="Calibri" w:hAnsiTheme="minorHAnsi" w:cstheme="minorHAnsi"/>
          <w:b/>
        </w:rPr>
        <w:t xml:space="preserve"> </w:t>
      </w:r>
      <w:r>
        <w:rPr>
          <w:rFonts w:asciiTheme="minorHAnsi" w:eastAsia="Calibri" w:hAnsiTheme="minorHAnsi" w:cstheme="minorHAnsi"/>
        </w:rPr>
        <w:t xml:space="preserve">(Dale </w:t>
      </w:r>
      <w:proofErr w:type="spellStart"/>
      <w:r>
        <w:rPr>
          <w:rFonts w:asciiTheme="minorHAnsi" w:eastAsia="Calibri" w:hAnsiTheme="minorHAnsi" w:cstheme="minorHAnsi"/>
        </w:rPr>
        <w:t>Skran</w:t>
      </w:r>
      <w:proofErr w:type="spellEnd"/>
      <w:r>
        <w:rPr>
          <w:rFonts w:asciiTheme="minorHAnsi" w:eastAsia="Calibri" w:hAnsiTheme="minorHAnsi" w:cstheme="minorHAnsi"/>
        </w:rPr>
        <w:t xml:space="preserve"> is Executive Vice President of the National Space Society and a member of the Board of Directors of the Alliance for Space Development. “Settling space is the only sustainable reason for humans to be in space,” </w:t>
      </w:r>
      <w:hyperlink r:id="rId16" w:history="1">
        <w:r>
          <w:rPr>
            <w:rStyle w:val="Hyperlink"/>
            <w:rFonts w:asciiTheme="minorHAnsi" w:eastAsia="Calibri" w:hAnsiTheme="minorHAnsi" w:cstheme="minorHAnsi"/>
            <w:color w:val="000000"/>
            <w:u w:val="single"/>
          </w:rPr>
          <w:t>http://www.thespacereview.com/article/2915/1</w:t>
        </w:r>
      </w:hyperlink>
      <w:r>
        <w:rPr>
          <w:rFonts w:asciiTheme="minorHAnsi" w:eastAsia="Calibri" w:hAnsiTheme="minorHAnsi" w:cstheme="minorHAnsi"/>
        </w:rPr>
        <w:t xml:space="preserve">) -recut </w:t>
      </w:r>
      <w:proofErr w:type="spellStart"/>
      <w:r>
        <w:rPr>
          <w:rFonts w:asciiTheme="minorHAnsi" w:eastAsia="Calibri" w:hAnsiTheme="minorHAnsi" w:cstheme="minorHAnsi"/>
        </w:rPr>
        <w:t>rahul</w:t>
      </w:r>
      <w:proofErr w:type="spellEnd"/>
    </w:p>
    <w:p w14:paraId="42B1C2CD" w14:textId="77777777" w:rsidR="00AE50AE" w:rsidRDefault="00AE50AE" w:rsidP="00AE50AE">
      <w:pPr>
        <w:rPr>
          <w:rFonts w:asciiTheme="minorHAnsi" w:eastAsia="Calibri" w:hAnsiTheme="minorHAnsi" w:cstheme="minorHAnsi"/>
          <w:sz w:val="12"/>
        </w:rPr>
      </w:pPr>
      <w:r>
        <w:rPr>
          <w:rFonts w:asciiTheme="minorHAnsi" w:eastAsia="Calibri" w:hAnsiTheme="minorHAnsi" w:cstheme="minorHAnsi"/>
          <w:highlight w:val="green"/>
          <w:u w:val="single"/>
        </w:rPr>
        <w:t xml:space="preserve">As </w:t>
      </w:r>
      <w:r>
        <w:rPr>
          <w:rFonts w:asciiTheme="minorHAnsi" w:eastAsia="Calibri" w:hAnsiTheme="minorHAnsi" w:cstheme="minorHAnsi"/>
          <w:u w:val="single"/>
        </w:rPr>
        <w:t xml:space="preserve">robotic and artificial intelligence </w:t>
      </w:r>
      <w:r>
        <w:rPr>
          <w:rFonts w:asciiTheme="minorHAnsi" w:eastAsia="Calibri" w:hAnsiTheme="minorHAnsi" w:cstheme="minorHAnsi"/>
          <w:highlight w:val="green"/>
          <w:u w:val="single"/>
        </w:rPr>
        <w:t>tech</w:t>
      </w:r>
      <w:r>
        <w:rPr>
          <w:rFonts w:asciiTheme="minorHAnsi" w:eastAsia="Calibri" w:hAnsiTheme="minorHAnsi" w:cstheme="minorHAnsi"/>
          <w:u w:val="single"/>
        </w:rPr>
        <w:t>nologies</w:t>
      </w:r>
      <w:r>
        <w:rPr>
          <w:rFonts w:asciiTheme="minorHAnsi" w:eastAsia="Calibri" w:hAnsiTheme="minorHAnsi" w:cstheme="minorHAnsi"/>
          <w:sz w:val="12"/>
        </w:rPr>
        <w:t xml:space="preserve"> improve and </w:t>
      </w:r>
      <w:r>
        <w:rPr>
          <w:rFonts w:asciiTheme="minorHAnsi" w:eastAsia="Calibri" w:hAnsiTheme="minorHAnsi" w:cstheme="minorHAnsi"/>
          <w:highlight w:val="green"/>
          <w:u w:val="single"/>
        </w:rPr>
        <w:t xml:space="preserve">enable </w:t>
      </w:r>
      <w:r>
        <w:rPr>
          <w:rFonts w:asciiTheme="minorHAnsi" w:eastAsia="Calibri" w:hAnsiTheme="minorHAnsi" w:cstheme="minorHAnsi"/>
          <w:u w:val="single"/>
        </w:rPr>
        <w:t xml:space="preserve">increasingly robust </w:t>
      </w:r>
      <w:r>
        <w:rPr>
          <w:rFonts w:asciiTheme="minorHAnsi" w:eastAsia="Calibri" w:hAnsiTheme="minorHAnsi" w:cstheme="minorHAnsi"/>
          <w:highlight w:val="green"/>
          <w:u w:val="single"/>
        </w:rPr>
        <w:t>exploration</w:t>
      </w:r>
      <w:r>
        <w:rPr>
          <w:rFonts w:asciiTheme="minorHAnsi" w:eastAsia="Calibri" w:hAnsiTheme="minorHAnsi" w:cstheme="minorHAnsi"/>
          <w:sz w:val="12"/>
        </w:rPr>
        <w:t xml:space="preserve"> without a human presence, eventually </w:t>
      </w:r>
      <w:r>
        <w:rPr>
          <w:rFonts w:asciiTheme="minorHAnsi" w:eastAsia="Calibri" w:hAnsiTheme="minorHAnsi" w:cstheme="minorHAnsi"/>
          <w:u w:val="single"/>
        </w:rPr>
        <w:t>there will be only one sustainable reason for humans to be in space</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settlement</w:t>
      </w:r>
      <w:r>
        <w:rPr>
          <w:rFonts w:asciiTheme="minorHAnsi" w:eastAsia="Calibri" w:hAnsiTheme="minorHAnsi" w:cstheme="minorHAnsi"/>
          <w:sz w:val="12"/>
          <w:highlight w:val="green"/>
        </w:rPr>
        <w:t>.</w:t>
      </w:r>
      <w:r>
        <w:rPr>
          <w:rFonts w:asciiTheme="minorHAnsi" w:eastAsia="Calibri" w:hAnsiTheme="minorHAnsi" w:cstheme="minorHAnsi"/>
          <w:sz w:val="12"/>
        </w:rPr>
        <w:t xml:space="preserve"> </w:t>
      </w:r>
      <w:r>
        <w:rPr>
          <w:rFonts w:asciiTheme="minorHAnsi" w:eastAsia="Calibri" w:hAnsiTheme="minorHAnsi" w:cstheme="minorHAnsi"/>
          <w:u w:val="single"/>
        </w:rPr>
        <w:t>Research into the recycling technology required for long-term off-Earth settlements</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will</w:t>
      </w:r>
      <w:r>
        <w:rPr>
          <w:rFonts w:asciiTheme="minorHAnsi" w:eastAsia="Calibri" w:hAnsiTheme="minorHAnsi" w:cstheme="minorHAnsi"/>
          <w:b/>
          <w:iCs/>
          <w:u w:val="single"/>
        </w:rPr>
        <w:t xml:space="preserve"> directly </w:t>
      </w:r>
      <w:r>
        <w:rPr>
          <w:rFonts w:asciiTheme="minorHAnsi" w:eastAsia="Calibri" w:hAnsiTheme="minorHAnsi" w:cstheme="minorHAnsi"/>
          <w:b/>
          <w:iCs/>
          <w:highlight w:val="green"/>
          <w:u w:val="single"/>
        </w:rPr>
        <w:t>benefit terrestrial sustainability</w:t>
      </w:r>
      <w:r>
        <w:rPr>
          <w:rFonts w:asciiTheme="minorHAnsi" w:eastAsia="Calibri" w:hAnsiTheme="minorHAnsi" w:cstheme="minorHAnsi"/>
          <w:sz w:val="12"/>
        </w:rPr>
        <w:t xml:space="preserve">. </w:t>
      </w:r>
      <w:r>
        <w:rPr>
          <w:rFonts w:asciiTheme="minorHAnsi" w:eastAsia="Calibri" w:hAnsiTheme="minorHAnsi" w:cstheme="minorHAnsi"/>
          <w:u w:val="single"/>
        </w:rPr>
        <w:t>Actively working toward</w:t>
      </w:r>
      <w:r>
        <w:rPr>
          <w:rFonts w:asciiTheme="minorHAnsi" w:eastAsia="Calibri" w:hAnsiTheme="minorHAnsi" w:cstheme="minorHAnsi"/>
          <w:sz w:val="12"/>
        </w:rPr>
        <w:t xml:space="preserve"> developing and </w:t>
      </w:r>
      <w:r>
        <w:rPr>
          <w:rFonts w:asciiTheme="minorHAnsi" w:eastAsia="Calibri" w:hAnsiTheme="minorHAnsi" w:cstheme="minorHAnsi"/>
          <w:highlight w:val="green"/>
          <w:u w:val="single"/>
        </w:rPr>
        <w:t>settling space</w:t>
      </w:r>
      <w:r>
        <w:rPr>
          <w:rFonts w:asciiTheme="minorHAnsi" w:eastAsia="Calibri" w:hAnsiTheme="minorHAnsi" w:cstheme="minorHAnsi"/>
          <w:sz w:val="12"/>
          <w:highlight w:val="green"/>
        </w:rPr>
        <w:t xml:space="preserve"> </w:t>
      </w:r>
      <w:r>
        <w:rPr>
          <w:rFonts w:asciiTheme="minorHAnsi" w:eastAsia="Calibri" w:hAnsiTheme="minorHAnsi" w:cstheme="minorHAnsi"/>
          <w:highlight w:val="green"/>
          <w:u w:val="single"/>
        </w:rPr>
        <w:t>will make available</w:t>
      </w:r>
      <w:r>
        <w:rPr>
          <w:rFonts w:asciiTheme="minorHAnsi" w:eastAsia="Calibri" w:hAnsiTheme="minorHAnsi" w:cstheme="minorHAnsi"/>
          <w:u w:val="single"/>
        </w:rPr>
        <w:t xml:space="preserve"> mineral and energy </w:t>
      </w:r>
      <w:r>
        <w:rPr>
          <w:rFonts w:asciiTheme="minorHAnsi" w:eastAsia="Calibri" w:hAnsiTheme="minorHAnsi" w:cstheme="minorHAnsi"/>
          <w:highlight w:val="green"/>
          <w:u w:val="single"/>
        </w:rPr>
        <w:t>resources</w:t>
      </w:r>
      <w:r>
        <w:rPr>
          <w:rFonts w:asciiTheme="minorHAnsi" w:eastAsia="Calibri" w:hAnsiTheme="minorHAnsi" w:cstheme="minorHAnsi"/>
          <w:sz w:val="12"/>
          <w:highlight w:val="green"/>
        </w:rPr>
        <w:t xml:space="preserve"> </w:t>
      </w:r>
      <w:r>
        <w:rPr>
          <w:rFonts w:asciiTheme="minorHAnsi" w:eastAsia="Calibri" w:hAnsiTheme="minorHAnsi" w:cstheme="minorHAnsi"/>
          <w:b/>
          <w:iCs/>
          <w:highlight w:val="green"/>
          <w:u w:val="single"/>
        </w:rPr>
        <w:t>for use on Earth</w:t>
      </w:r>
      <w:r>
        <w:rPr>
          <w:rFonts w:asciiTheme="minorHAnsi" w:eastAsia="Calibri" w:hAnsiTheme="minorHAnsi" w:cstheme="minorHAnsi"/>
          <w:b/>
          <w:iCs/>
          <w:u w:val="single"/>
        </w:rPr>
        <w:t xml:space="preserve"> on a vast scale</w:t>
      </w:r>
      <w:r>
        <w:rPr>
          <w:rFonts w:asciiTheme="minorHAnsi" w:eastAsia="Calibri" w:hAnsiTheme="minorHAnsi" w:cstheme="minorHAnsi"/>
          <w:sz w:val="12"/>
        </w:rPr>
        <w:t xml:space="preserve">. Finally, </w:t>
      </w:r>
      <w:r>
        <w:rPr>
          <w:rFonts w:asciiTheme="minorHAnsi" w:eastAsia="Calibri" w:hAnsiTheme="minorHAnsi" w:cstheme="minorHAnsi"/>
          <w:u w:val="single"/>
        </w:rPr>
        <w:t xml:space="preserve">space settlement offers the hope of long-term species survival that remaining on Earth does not.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Fonts w:asciiTheme="minorHAnsi" w:eastAsia="Calibri" w:hAnsiTheme="minorHAnsi" w:cstheme="minorHAnsi"/>
          <w:u w:val="single"/>
        </w:rPr>
        <w:t>that “we are all” going to live in space</w:t>
      </w:r>
      <w:r>
        <w:rPr>
          <w:rFonts w:asciiTheme="minorHAnsi" w:eastAsia="Calibri" w:hAnsiTheme="minorHAnsi" w:cstheme="minorHAnsi"/>
          <w:sz w:val="12"/>
        </w:rPr>
        <w:t xml:space="preserve"> </w:t>
      </w:r>
      <w:r>
        <w:rPr>
          <w:rFonts w:asciiTheme="minorHAnsi" w:eastAsia="Calibri" w:hAnsiTheme="minorHAnsi" w:cstheme="minorHAnsi"/>
          <w:u w:val="single"/>
        </w:rPr>
        <w:t>and that we are going to live in space after we destroy Earth</w:t>
      </w:r>
      <w:r>
        <w:rPr>
          <w:rFonts w:asciiTheme="minorHAnsi" w:eastAsia="Calibri" w:hAnsiTheme="minorHAnsi" w:cstheme="minorHAnsi"/>
          <w:sz w:val="12"/>
        </w:rPr>
        <w:t>. Another canard that has long floated about was given form by the recent film Elysium starring Matt Damon</w:t>
      </w:r>
      <w:r>
        <w:rPr>
          <w:rFonts w:asciiTheme="minorHAnsi" w:eastAsia="Calibri" w:hAnsiTheme="minorHAnsi" w:cstheme="minorHAnsi"/>
          <w:u w:val="single"/>
        </w:rPr>
        <w:t>: the rich will leave the poor on the Earth</w:t>
      </w:r>
      <w:r>
        <w:rPr>
          <w:rFonts w:asciiTheme="minorHAnsi" w:eastAsia="Calibri" w:hAnsiTheme="minorHAnsi" w:cstheme="minorHAnsi"/>
          <w:sz w:val="12"/>
        </w:rPr>
        <w:t xml:space="preserve"> and escape to space settlements. Upon examination, </w:t>
      </w:r>
      <w:r>
        <w:rPr>
          <w:rFonts w:asciiTheme="minorHAnsi" w:eastAsia="Calibri" w:hAnsiTheme="minorHAnsi" w:cstheme="minorHAnsi"/>
          <w:b/>
          <w:iCs/>
          <w:u w:val="single"/>
        </w:rPr>
        <w:t xml:space="preserve">all three of these ideas are strawmen.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Fonts w:asciiTheme="minorHAnsi" w:eastAsia="Calibri" w:hAnsiTheme="minorHAnsi" w:cstheme="minorHAnsi"/>
          <w:u w:val="single"/>
        </w:rPr>
        <w:t>we expect that relatively small numbers of highly qualified individuals</w:t>
      </w:r>
      <w:r>
        <w:rPr>
          <w:rFonts w:asciiTheme="minorHAnsi" w:eastAsia="Calibri" w:hAnsiTheme="minorHAnsi" w:cstheme="minorHAnsi"/>
          <w:sz w:val="12"/>
        </w:rPr>
        <w:t xml:space="preserve">, or those </w:t>
      </w:r>
      <w:r>
        <w:rPr>
          <w:rFonts w:asciiTheme="minorHAnsi" w:eastAsia="Calibri" w:hAnsiTheme="minorHAnsi" w:cstheme="minorHAnsi"/>
          <w:u w:val="single"/>
        </w:rPr>
        <w:t>who are deeply dedicated to living in space, would form the first settlements</w:t>
      </w:r>
      <w:r>
        <w:rPr>
          <w:rFonts w:asciiTheme="minorHAnsi" w:eastAsia="Calibri" w:hAnsiTheme="minorHAnsi" w:cstheme="minorHAnsi"/>
          <w:sz w:val="12"/>
        </w:rPr>
        <w:t xml:space="preserve">. Over a significant </w:t>
      </w:r>
      <w:proofErr w:type="gramStart"/>
      <w:r>
        <w:rPr>
          <w:rFonts w:asciiTheme="minorHAnsi" w:eastAsia="Calibri" w:hAnsiTheme="minorHAnsi" w:cstheme="minorHAnsi"/>
          <w:sz w:val="12"/>
        </w:rPr>
        <w:t>period of time</w:t>
      </w:r>
      <w:proofErr w:type="gramEnd"/>
      <w:r>
        <w:rPr>
          <w:rFonts w:asciiTheme="minorHAnsi" w:eastAsia="Calibri" w:hAnsiTheme="minorHAnsi" w:cstheme="minorHAnsi"/>
          <w:sz w:val="12"/>
        </w:rPr>
        <w:t xml:space="preserve">, </w:t>
      </w:r>
      <w:r>
        <w:rPr>
          <w:rFonts w:asciiTheme="minorHAnsi" w:eastAsia="Calibri" w:hAnsiTheme="minorHAnsi" w:cstheme="minorHAnsi"/>
          <w:u w:val="single"/>
        </w:rPr>
        <w:t>thousands more from the Earth would join those settlements as they become increasingly self-sufficient</w:t>
      </w:r>
      <w:r>
        <w:rPr>
          <w:rFonts w:asciiTheme="minorHAnsi" w:eastAsia="Calibri" w:hAnsiTheme="minorHAnsi" w:cstheme="minorHAnsi"/>
          <w:sz w:val="12"/>
        </w:rPr>
        <w:t xml:space="preserve">. Over more time, </w:t>
      </w:r>
      <w:r>
        <w:rPr>
          <w:rFonts w:asciiTheme="minorHAnsi" w:eastAsia="Calibri" w:hAnsiTheme="minorHAnsi" w:cstheme="minorHAnsi"/>
          <w:u w:val="single"/>
        </w:rPr>
        <w:t>various possible niches</w:t>
      </w:r>
      <w:r>
        <w:rPr>
          <w:rFonts w:asciiTheme="minorHAnsi" w:eastAsia="Calibri" w:hAnsiTheme="minorHAnsi" w:cstheme="minorHAnsi"/>
          <w:sz w:val="12"/>
        </w:rPr>
        <w:t xml:space="preserve"> for settlement (</w:t>
      </w:r>
      <w:r>
        <w:rPr>
          <w:rFonts w:asciiTheme="minorHAnsi" w:eastAsia="Calibri" w:hAnsiTheme="minorHAnsi" w:cstheme="minorHAnsi"/>
          <w:u w:val="single"/>
        </w:rPr>
        <w:t>Moon, Mars, asteroids, free space</w:t>
      </w:r>
      <w:r>
        <w:rPr>
          <w:rFonts w:asciiTheme="minorHAnsi" w:eastAsia="Calibri" w:hAnsiTheme="minorHAnsi" w:cstheme="minorHAnsi"/>
          <w:sz w:val="12"/>
        </w:rPr>
        <w:t xml:space="preserve">, etc.) </w:t>
      </w:r>
      <w:r>
        <w:rPr>
          <w:rFonts w:asciiTheme="minorHAnsi" w:eastAsia="Calibri" w:hAnsiTheme="minorHAnsi" w:cstheme="minorHAnsi"/>
          <w:u w:val="single"/>
        </w:rPr>
        <w:t>will be occupied</w:t>
      </w:r>
      <w:r>
        <w:rPr>
          <w:rFonts w:asciiTheme="minorHAnsi" w:eastAsia="Calibri" w:hAnsiTheme="minorHAnsi" w:cstheme="minorHAnsi"/>
          <w:sz w:val="12"/>
        </w:rPr>
        <w:t xml:space="preserve">, and eventually </w:t>
      </w:r>
      <w:r>
        <w:rPr>
          <w:rFonts w:asciiTheme="minorHAnsi" w:eastAsia="Calibri" w:hAnsiTheme="minorHAnsi" w:cstheme="minorHAnsi"/>
          <w:b/>
          <w:iCs/>
          <w:highlight w:val="green"/>
          <w:u w:val="single"/>
        </w:rPr>
        <w:t xml:space="preserve">the </w:t>
      </w:r>
      <w:r>
        <w:rPr>
          <w:rFonts w:asciiTheme="minorHAnsi" w:eastAsia="Calibri" w:hAnsiTheme="minorHAnsi" w:cstheme="minorHAnsi"/>
          <w:b/>
          <w:iCs/>
          <w:highlight w:val="green"/>
          <w:u w:val="single"/>
        </w:rPr>
        <w:lastRenderedPageBreak/>
        <w:t>population in space will total many millions</w:t>
      </w:r>
      <w:r>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Fonts w:asciiTheme="minorHAnsi" w:eastAsia="Calibri" w:hAnsiTheme="minorHAnsi" w:cstheme="minorHAnsi"/>
          <w:b/>
          <w:iCs/>
          <w:highlight w:val="green"/>
          <w:u w:val="single"/>
        </w:rPr>
        <w:t>the Earth is not</w:t>
      </w:r>
      <w:r>
        <w:rPr>
          <w:rFonts w:asciiTheme="minorHAnsi" w:eastAsia="Calibri" w:hAnsiTheme="minorHAnsi" w:cstheme="minorHAnsi"/>
          <w:b/>
          <w:iCs/>
          <w:u w:val="single"/>
        </w:rPr>
        <w:t xml:space="preserve"> a “</w:t>
      </w:r>
      <w:r>
        <w:rPr>
          <w:rFonts w:asciiTheme="minorHAnsi" w:eastAsia="Calibri" w:hAnsiTheme="minorHAnsi" w:cstheme="minorHAnsi"/>
          <w:b/>
          <w:iCs/>
          <w:highlight w:val="green"/>
          <w:u w:val="single"/>
        </w:rPr>
        <w:t>safe</w:t>
      </w:r>
      <w:r>
        <w:rPr>
          <w:rFonts w:asciiTheme="minorHAnsi" w:eastAsia="Calibri" w:hAnsiTheme="minorHAnsi" w:cstheme="minorHAnsi"/>
          <w:b/>
          <w:iCs/>
          <w:u w:val="single"/>
        </w:rPr>
        <w:t xml:space="preserve"> space.”</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The destiny of</w:t>
      </w:r>
      <w:r>
        <w:rPr>
          <w:rFonts w:asciiTheme="minorHAnsi" w:eastAsia="Calibri" w:hAnsiTheme="minorHAnsi" w:cstheme="minorHAnsi"/>
          <w:u w:val="single"/>
        </w:rPr>
        <w:t xml:space="preserve"> virtually </w:t>
      </w:r>
      <w:r>
        <w:rPr>
          <w:rFonts w:asciiTheme="minorHAnsi" w:eastAsia="Calibri" w:hAnsiTheme="minorHAnsi" w:cstheme="minorHAnsi"/>
          <w:highlight w:val="green"/>
          <w:u w:val="single"/>
        </w:rPr>
        <w:t>all species</w:t>
      </w:r>
      <w:r>
        <w:rPr>
          <w:rFonts w:asciiTheme="minorHAnsi" w:eastAsia="Calibri" w:hAnsiTheme="minorHAnsi" w:cstheme="minorHAnsi"/>
          <w:u w:val="single"/>
        </w:rPr>
        <w:t xml:space="preserve"> on Earth </w:t>
      </w:r>
      <w:r>
        <w:rPr>
          <w:rFonts w:asciiTheme="minorHAnsi" w:eastAsia="Calibri" w:hAnsiTheme="minorHAnsi" w:cstheme="minorHAnsi"/>
          <w:highlight w:val="green"/>
          <w:u w:val="single"/>
        </w:rPr>
        <w:t>is extinction</w:t>
      </w:r>
      <w:r>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Pr>
          <w:rFonts w:asciiTheme="minorHAnsi" w:eastAsia="Calibri" w:hAnsiTheme="minorHAnsi" w:cstheme="minorHAnsi"/>
          <w:u w:val="single"/>
        </w:rPr>
        <w:t>We fit well on the Earth because we have evolved over millions of years to become creatures that are both adapted to live here and to like living here</w:t>
      </w:r>
      <w:r>
        <w:rPr>
          <w:rFonts w:asciiTheme="minorHAnsi" w:eastAsia="Calibri" w:hAnsiTheme="minorHAnsi" w:cstheme="minorHAnsi"/>
          <w:sz w:val="12"/>
        </w:rPr>
        <w:t xml:space="preserve">. It is truer to say that we are perfect for the Earth than the reverse. In fact, </w:t>
      </w:r>
      <w:r>
        <w:rPr>
          <w:rFonts w:asciiTheme="minorHAnsi" w:eastAsia="Calibri" w:hAnsiTheme="minorHAnsi" w:cstheme="minorHAnsi"/>
          <w:u w:val="single"/>
        </w:rPr>
        <w:t>the Earth is not such a commodious place.</w:t>
      </w:r>
      <w:r>
        <w:rPr>
          <w:rFonts w:asciiTheme="minorHAnsi" w:eastAsia="Calibri" w:hAnsiTheme="minorHAnsi" w:cstheme="minorHAnsi"/>
          <w:sz w:val="12"/>
        </w:rPr>
        <w:t xml:space="preserve"> </w:t>
      </w:r>
      <w:r>
        <w:rPr>
          <w:rFonts w:asciiTheme="minorHAnsi" w:eastAsia="Calibri" w:hAnsiTheme="minorHAnsi" w:cstheme="minorHAnsi"/>
          <w:b/>
          <w:iCs/>
          <w:u w:val="single"/>
        </w:rPr>
        <w:t>It is subject to periodic calamities</w:t>
      </w:r>
      <w:r>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Pr>
          <w:rFonts w:asciiTheme="minorHAnsi" w:eastAsia="Calibri" w:hAnsiTheme="minorHAnsi" w:cstheme="minorHAnsi"/>
          <w:u w:val="single"/>
        </w:rPr>
        <w:t>Viewed from the perspective of</w:t>
      </w:r>
      <w:r>
        <w:rPr>
          <w:rFonts w:asciiTheme="minorHAnsi" w:eastAsia="Calibri" w:hAnsiTheme="minorHAnsi" w:cstheme="minorHAnsi"/>
          <w:sz w:val="12"/>
        </w:rPr>
        <w:t xml:space="preserve"> </w:t>
      </w:r>
      <w:r>
        <w:rPr>
          <w:rFonts w:asciiTheme="minorHAnsi" w:eastAsia="Calibri" w:hAnsiTheme="minorHAnsi" w:cstheme="minorHAnsi"/>
          <w:u w:val="single"/>
        </w:rPr>
        <w:t>deep time,</w:t>
      </w:r>
      <w:r>
        <w:rPr>
          <w:rFonts w:asciiTheme="minorHAnsi" w:eastAsia="Calibri" w:hAnsiTheme="minorHAnsi" w:cstheme="minorHAnsi"/>
          <w:sz w:val="12"/>
        </w:rPr>
        <w:t xml:space="preserve"> </w:t>
      </w:r>
      <w:r>
        <w:rPr>
          <w:rFonts w:asciiTheme="minorHAnsi" w:eastAsia="Calibri" w:hAnsiTheme="minorHAnsi" w:cstheme="minorHAnsi"/>
          <w:b/>
          <w:iCs/>
          <w:u w:val="single"/>
        </w:rPr>
        <w:t>it starts to look more like a death trap, bedeviled by regular mass extinctions</w:t>
      </w:r>
      <w:r>
        <w:rPr>
          <w:rFonts w:asciiTheme="minorHAnsi" w:eastAsia="Calibri" w:hAnsiTheme="minorHAnsi" w:cstheme="minorHAnsi"/>
          <w:sz w:val="12"/>
        </w:rPr>
        <w:t xml:space="preserve">. However, </w:t>
      </w:r>
      <w:r>
        <w:rPr>
          <w:rFonts w:asciiTheme="minorHAnsi" w:eastAsia="Calibri" w:hAnsiTheme="minorHAnsi" w:cstheme="minorHAnsi"/>
          <w:b/>
          <w:iCs/>
          <w:u w:val="single"/>
        </w:rPr>
        <w:t xml:space="preserve">things are </w:t>
      </w:r>
      <w:proofErr w:type="gramStart"/>
      <w:r>
        <w:rPr>
          <w:rFonts w:asciiTheme="minorHAnsi" w:eastAsia="Calibri" w:hAnsiTheme="minorHAnsi" w:cstheme="minorHAnsi"/>
          <w:b/>
          <w:iCs/>
          <w:u w:val="single"/>
        </w:rPr>
        <w:t>actually quite</w:t>
      </w:r>
      <w:proofErr w:type="gramEnd"/>
      <w:r>
        <w:rPr>
          <w:rFonts w:asciiTheme="minorHAnsi" w:eastAsia="Calibri" w:hAnsiTheme="minorHAnsi" w:cstheme="minorHAnsi"/>
          <w:b/>
          <w:iCs/>
          <w:u w:val="single"/>
        </w:rPr>
        <w:t xml:space="preserve"> a bit worse</w:t>
      </w:r>
      <w:r>
        <w:rPr>
          <w:rFonts w:asciiTheme="minorHAnsi" w:eastAsia="Calibri" w:hAnsiTheme="minorHAnsi" w:cstheme="minorHAnsi"/>
          <w:sz w:val="12"/>
        </w:rPr>
        <w:t xml:space="preserve">. Although </w:t>
      </w:r>
      <w:r>
        <w:rPr>
          <w:rFonts w:asciiTheme="minorHAnsi" w:eastAsia="Calibri" w:hAnsiTheme="minorHAnsi" w:cstheme="minorHAnsi"/>
          <w:u w:val="single"/>
        </w:rPr>
        <w:t xml:space="preserve">there are many potentially bad things that might happen to </w:t>
      </w:r>
      <w:proofErr w:type="gramStart"/>
      <w:r>
        <w:rPr>
          <w:rFonts w:asciiTheme="minorHAnsi" w:eastAsia="Calibri" w:hAnsiTheme="minorHAnsi" w:cstheme="minorHAnsi"/>
          <w:u w:val="single"/>
        </w:rPr>
        <w:t>the human race</w:t>
      </w:r>
      <w:proofErr w:type="gramEnd"/>
      <w:r>
        <w:rPr>
          <w:rFonts w:asciiTheme="minorHAnsi" w:eastAsia="Calibri" w:hAnsiTheme="minorHAnsi" w:cstheme="minorHAnsi"/>
          <w:u w:val="single"/>
        </w:rPr>
        <w:t xml:space="preserve"> on the Earth from natural sources</w:t>
      </w:r>
      <w:r>
        <w:rPr>
          <w:rFonts w:asciiTheme="minorHAnsi" w:eastAsia="Calibri" w:hAnsiTheme="minorHAnsi" w:cstheme="minorHAnsi"/>
          <w:sz w:val="12"/>
        </w:rPr>
        <w:t xml:space="preserve">, </w:t>
      </w:r>
      <w:r>
        <w:rPr>
          <w:rFonts w:asciiTheme="minorHAnsi" w:eastAsia="Calibri" w:hAnsiTheme="minorHAnsi" w:cstheme="minorHAnsi"/>
          <w:u w:val="single"/>
        </w:rPr>
        <w:t>there are many more from unnatural sources</w:t>
      </w:r>
      <w:r>
        <w:rPr>
          <w:rFonts w:asciiTheme="minorHAnsi" w:eastAsia="Calibri" w:hAnsiTheme="minorHAnsi" w:cstheme="minorHAnsi"/>
          <w:sz w:val="12"/>
        </w:rPr>
        <w:t xml:space="preserve">. </w:t>
      </w:r>
      <w:r>
        <w:rPr>
          <w:rFonts w:asciiTheme="minorHAnsi" w:eastAsia="Calibri" w:hAnsiTheme="minorHAnsi" w:cstheme="minorHAnsi"/>
          <w:b/>
          <w:iCs/>
          <w:u w:val="single"/>
        </w:rPr>
        <w:t>We have been dancing with nuclear disaster for a long time.</w:t>
      </w:r>
      <w:r>
        <w:rPr>
          <w:rFonts w:asciiTheme="minorHAnsi" w:eastAsia="Calibri" w:hAnsiTheme="minorHAnsi" w:cstheme="minorHAnsi"/>
          <w:sz w:val="12"/>
        </w:rPr>
        <w:t xml:space="preserve"> An apocalyptic atomic war is not inevitable, but it is possible. </w:t>
      </w:r>
      <w:r>
        <w:rPr>
          <w:rFonts w:asciiTheme="minorHAnsi" w:eastAsia="Calibri" w:hAnsiTheme="minorHAnsi" w:cstheme="minorHAnsi"/>
          <w:u w:val="single"/>
        </w:rPr>
        <w:t>Add to this scenario</w:t>
      </w:r>
      <w:r>
        <w:rPr>
          <w:rFonts w:asciiTheme="minorHAnsi" w:eastAsia="Calibri" w:hAnsiTheme="minorHAnsi" w:cstheme="minorHAnsi"/>
          <w:sz w:val="12"/>
        </w:rPr>
        <w:t xml:space="preserve"> the </w:t>
      </w:r>
      <w:r>
        <w:rPr>
          <w:rFonts w:asciiTheme="minorHAnsi" w:eastAsia="Calibri" w:hAnsiTheme="minorHAnsi" w:cstheme="minorHAnsi"/>
          <w:b/>
          <w:iCs/>
          <w:u w:val="single"/>
        </w:rPr>
        <w:t>genetically engineered killer virus</w:t>
      </w:r>
      <w:r>
        <w:rPr>
          <w:rFonts w:asciiTheme="minorHAnsi" w:eastAsia="Calibri" w:hAnsiTheme="minorHAnsi" w:cstheme="minorHAnsi"/>
          <w:sz w:val="12"/>
        </w:rPr>
        <w:t>, “</w:t>
      </w:r>
      <w:r>
        <w:rPr>
          <w:rFonts w:asciiTheme="minorHAnsi" w:eastAsia="Calibri" w:hAnsiTheme="minorHAnsi" w:cstheme="minorHAnsi"/>
          <w:b/>
          <w:iCs/>
          <w:u w:val="single"/>
        </w:rPr>
        <w:t>gray goo</w:t>
      </w:r>
      <w:r>
        <w:rPr>
          <w:rFonts w:asciiTheme="minorHAnsi" w:eastAsia="Calibri" w:hAnsiTheme="minorHAnsi" w:cstheme="minorHAnsi"/>
          <w:sz w:val="12"/>
        </w:rPr>
        <w:t xml:space="preserve">,” a </w:t>
      </w:r>
      <w:r>
        <w:rPr>
          <w:rFonts w:asciiTheme="minorHAnsi" w:eastAsia="Calibri" w:hAnsiTheme="minorHAnsi" w:cstheme="minorHAnsi"/>
          <w:b/>
          <w:iCs/>
          <w:u w:val="single"/>
        </w:rPr>
        <w:t>robot revolt</w:t>
      </w:r>
      <w:r>
        <w:rPr>
          <w:rFonts w:asciiTheme="minorHAnsi" w:eastAsia="Calibri" w:hAnsiTheme="minorHAnsi" w:cstheme="minorHAnsi"/>
          <w:sz w:val="12"/>
        </w:rPr>
        <w:t xml:space="preserve">, </w:t>
      </w:r>
      <w:r>
        <w:rPr>
          <w:rFonts w:asciiTheme="minorHAnsi" w:eastAsia="Calibri" w:hAnsiTheme="minorHAnsi" w:cstheme="minorHAnsi"/>
          <w:b/>
          <w:iCs/>
          <w:u w:val="single"/>
        </w:rPr>
        <w:t xml:space="preserve">and other horrors </w:t>
      </w:r>
      <w:proofErr w:type="gramStart"/>
      <w:r>
        <w:rPr>
          <w:rFonts w:asciiTheme="minorHAnsi" w:eastAsia="Calibri" w:hAnsiTheme="minorHAnsi" w:cstheme="minorHAnsi"/>
          <w:b/>
          <w:iCs/>
          <w:u w:val="single"/>
        </w:rPr>
        <w:t>as yet</w:t>
      </w:r>
      <w:proofErr w:type="gramEnd"/>
      <w:r>
        <w:rPr>
          <w:rFonts w:asciiTheme="minorHAnsi" w:eastAsia="Calibri" w:hAnsiTheme="minorHAnsi" w:cstheme="minorHAnsi"/>
          <w:b/>
          <w:iCs/>
          <w:u w:val="single"/>
        </w:rPr>
        <w:t xml:space="preserve"> undreamt</w:t>
      </w:r>
      <w:r>
        <w:rPr>
          <w:rFonts w:asciiTheme="minorHAnsi" w:eastAsia="Calibri" w:hAnsiTheme="minorHAnsi" w:cstheme="minorHAnsi"/>
          <w:sz w:val="12"/>
        </w:rPr>
        <w:t xml:space="preserve">, and </w:t>
      </w:r>
      <w:r>
        <w:rPr>
          <w:rFonts w:asciiTheme="minorHAnsi" w:eastAsia="Calibri" w:hAnsiTheme="minorHAnsi" w:cstheme="minorHAnsi"/>
          <w:u w:val="single"/>
        </w:rPr>
        <w:t>the odds against human survival get longer</w:t>
      </w:r>
      <w:r>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Pr>
          <w:rFonts w:asciiTheme="minorHAnsi" w:eastAsia="Calibri" w:hAnsiTheme="minorHAnsi" w:cstheme="minorHAnsi"/>
          <w:b/>
          <w:bCs/>
          <w:u w:val="single"/>
        </w:rPr>
        <w:t>Not</w:t>
      </w:r>
      <w:r>
        <w:rPr>
          <w:rFonts w:asciiTheme="minorHAnsi" w:eastAsia="Calibri" w:hAnsiTheme="minorHAnsi" w:cstheme="minorHAnsi"/>
          <w:u w:val="single"/>
        </w:rPr>
        <w:t xml:space="preserve"> </w:t>
      </w:r>
      <w:r>
        <w:rPr>
          <w:rFonts w:asciiTheme="minorHAnsi" w:eastAsia="Calibri" w:hAnsiTheme="minorHAnsi" w:cstheme="minorHAnsi"/>
          <w:b/>
          <w:bCs/>
          <w:u w:val="single"/>
        </w:rPr>
        <w:t>so</w:t>
      </w:r>
      <w:r>
        <w:rPr>
          <w:rFonts w:asciiTheme="minorHAnsi" w:eastAsia="Calibri" w:hAnsiTheme="minorHAnsi" w:cstheme="minorHAnsi"/>
          <w:u w:val="single"/>
        </w:rPr>
        <w:t xml:space="preserve"> </w:t>
      </w:r>
      <w:r>
        <w:rPr>
          <w:rFonts w:asciiTheme="minorHAnsi" w:eastAsia="Calibri" w:hAnsiTheme="minorHAnsi" w:cstheme="minorHAnsi"/>
          <w:b/>
          <w:bCs/>
          <w:u w:val="single"/>
        </w:rPr>
        <w:t>the rich can escape</w:t>
      </w:r>
      <w:r>
        <w:rPr>
          <w:rFonts w:asciiTheme="minorHAnsi" w:eastAsia="Calibri" w:hAnsiTheme="minorHAnsi" w:cstheme="minorHAnsi"/>
          <w:u w:val="single"/>
        </w:rPr>
        <w:t xml:space="preserve"> to an Elysium</w:t>
      </w:r>
      <w:r>
        <w:rPr>
          <w:rFonts w:asciiTheme="minorHAnsi" w:eastAsia="Calibri" w:hAnsiTheme="minorHAnsi" w:cstheme="minorHAnsi"/>
          <w:sz w:val="12"/>
        </w:rPr>
        <w:t xml:space="preserve"> in the sky, or so we can all leave behind a polluted and overheated Earth, </w:t>
      </w:r>
      <w:r>
        <w:rPr>
          <w:rFonts w:asciiTheme="minorHAnsi" w:eastAsia="Calibri" w:hAnsiTheme="minorHAnsi" w:cstheme="minorHAnsi"/>
          <w:b/>
          <w:bCs/>
          <w:u w:val="single"/>
        </w:rPr>
        <w:t>but</w:t>
      </w:r>
      <w:r>
        <w:rPr>
          <w:rFonts w:asciiTheme="minorHAnsi" w:eastAsia="Calibri" w:hAnsiTheme="minorHAnsi" w:cstheme="minorHAnsi"/>
          <w:u w:val="single"/>
        </w:rPr>
        <w:t xml:space="preserve"> simply </w:t>
      </w:r>
      <w:r>
        <w:rPr>
          <w:rFonts w:asciiTheme="minorHAnsi" w:eastAsia="Calibri" w:hAnsiTheme="minorHAnsi" w:cstheme="minorHAnsi"/>
          <w:b/>
          <w:bCs/>
          <w:u w:val="single"/>
        </w:rPr>
        <w:t xml:space="preserve">so that the </w:t>
      </w:r>
      <w:r>
        <w:rPr>
          <w:rFonts w:asciiTheme="minorHAnsi" w:eastAsia="Calibri" w:hAnsiTheme="minorHAnsi" w:cstheme="minorHAnsi"/>
          <w:b/>
          <w:bCs/>
          <w:highlight w:val="green"/>
          <w:u w:val="single"/>
        </w:rPr>
        <w:t>human</w:t>
      </w:r>
      <w:r>
        <w:rPr>
          <w:rFonts w:asciiTheme="minorHAnsi" w:eastAsia="Calibri" w:hAnsiTheme="minorHAnsi" w:cstheme="minorHAnsi"/>
          <w:u w:val="single"/>
        </w:rPr>
        <w:t xml:space="preserve"> </w:t>
      </w:r>
      <w:r>
        <w:rPr>
          <w:rFonts w:asciiTheme="minorHAnsi" w:eastAsia="Calibri" w:hAnsiTheme="minorHAnsi" w:cstheme="minorHAnsi"/>
          <w:b/>
          <w:bCs/>
          <w:u w:val="single"/>
        </w:rPr>
        <w:t>specie</w:t>
      </w:r>
      <w:r>
        <w:rPr>
          <w:rFonts w:asciiTheme="minorHAnsi" w:eastAsia="Calibri" w:hAnsiTheme="minorHAnsi" w:cstheme="minorHAnsi"/>
          <w:b/>
          <w:bCs/>
          <w:highlight w:val="green"/>
          <w:u w:val="single"/>
        </w:rPr>
        <w:t>s</w:t>
      </w:r>
      <w:r>
        <w:rPr>
          <w:rFonts w:asciiTheme="minorHAnsi" w:eastAsia="Calibri" w:hAnsiTheme="minorHAnsi" w:cstheme="minorHAnsi"/>
          <w:u w:val="single"/>
        </w:rPr>
        <w:t xml:space="preserve"> and human culture has a chance at </w:t>
      </w:r>
      <w:r>
        <w:rPr>
          <w:rFonts w:asciiTheme="minorHAnsi" w:eastAsia="Calibri" w:hAnsiTheme="minorHAnsi" w:cstheme="minorHAnsi"/>
          <w:highlight w:val="green"/>
          <w:u w:val="single"/>
        </w:rPr>
        <w:t>surviv</w:t>
      </w:r>
      <w:r>
        <w:rPr>
          <w:rFonts w:asciiTheme="minorHAnsi" w:eastAsia="Calibri" w:hAnsiTheme="minorHAnsi" w:cstheme="minorHAnsi"/>
          <w:u w:val="single"/>
        </w:rPr>
        <w:t>ing</w:t>
      </w:r>
      <w:r>
        <w:rPr>
          <w:rFonts w:asciiTheme="minorHAnsi" w:eastAsia="Calibri" w:hAnsiTheme="minorHAnsi" w:cstheme="minorHAnsi"/>
          <w:sz w:val="12"/>
        </w:rPr>
        <w:t xml:space="preserve"> and flourishing </w:t>
      </w:r>
      <w:r>
        <w:rPr>
          <w:rFonts w:asciiTheme="minorHAnsi" w:eastAsia="Calibri" w:hAnsiTheme="minorHAnsi" w:cstheme="minorHAnsi"/>
          <w:b/>
          <w:iCs/>
          <w:highlight w:val="green"/>
          <w:u w:val="single"/>
        </w:rPr>
        <w:t>in the long term</w:t>
      </w:r>
      <w:r>
        <w:rPr>
          <w:rFonts w:asciiTheme="minorHAnsi" w:eastAsia="Calibri" w:hAnsiTheme="minorHAnsi" w:cstheme="minorHAnsi"/>
          <w:b/>
          <w:iCs/>
          <w:u w:val="single"/>
        </w:rPr>
        <w:t xml:space="preserve">. </w:t>
      </w:r>
      <w:r>
        <w:rPr>
          <w:rFonts w:asciiTheme="minorHAnsi" w:eastAsia="Calibri" w:hAnsiTheme="minorHAnsi" w:cstheme="minorHAnsi"/>
          <w:sz w:val="12"/>
        </w:rPr>
        <w:t xml:space="preserve">The Tellers believe that sustainability on the Earth has no relationship to what we do in space, but </w:t>
      </w:r>
      <w:r>
        <w:rPr>
          <w:rFonts w:asciiTheme="minorHAnsi" w:eastAsia="Calibri" w:hAnsiTheme="minorHAnsi" w:cstheme="minorHAnsi"/>
          <w:highlight w:val="green"/>
          <w:u w:val="single"/>
        </w:rPr>
        <w:t>the same tech</w:t>
      </w:r>
      <w:r>
        <w:rPr>
          <w:rFonts w:asciiTheme="minorHAnsi" w:eastAsia="Calibri" w:hAnsiTheme="minorHAnsi" w:cstheme="minorHAnsi"/>
          <w:u w:val="single"/>
        </w:rPr>
        <w:t xml:space="preserve">nologies </w:t>
      </w:r>
      <w:r>
        <w:rPr>
          <w:rFonts w:asciiTheme="minorHAnsi" w:eastAsia="Calibri" w:hAnsiTheme="minorHAnsi" w:cstheme="minorHAnsi"/>
          <w:highlight w:val="green"/>
          <w:u w:val="single"/>
        </w:rPr>
        <w:t>that enable</w:t>
      </w:r>
      <w:r>
        <w:rPr>
          <w:rFonts w:asciiTheme="minorHAnsi" w:eastAsia="Calibri" w:hAnsiTheme="minorHAnsi" w:cstheme="minorHAnsi"/>
          <w:u w:val="single"/>
        </w:rPr>
        <w:t xml:space="preserve"> deep </w:t>
      </w:r>
      <w:r>
        <w:rPr>
          <w:rFonts w:asciiTheme="minorHAnsi" w:eastAsia="Calibri" w:hAnsiTheme="minorHAnsi" w:cstheme="minorHAnsi"/>
          <w:highlight w:val="green"/>
          <w:u w:val="single"/>
        </w:rPr>
        <w:t>space settlement will</w:t>
      </w:r>
      <w:r>
        <w:rPr>
          <w:rFonts w:asciiTheme="minorHAnsi" w:eastAsia="Calibri" w:hAnsiTheme="minorHAnsi" w:cstheme="minorHAnsi"/>
          <w:u w:val="single"/>
        </w:rPr>
        <w:t xml:space="preserve"> have a profound </w:t>
      </w:r>
      <w:r>
        <w:rPr>
          <w:rFonts w:asciiTheme="minorHAnsi" w:eastAsia="Calibri" w:hAnsiTheme="minorHAnsi" w:cstheme="minorHAnsi"/>
          <w:highlight w:val="green"/>
          <w:u w:val="single"/>
        </w:rPr>
        <w:t>impact</w:t>
      </w:r>
      <w:r>
        <w:rPr>
          <w:rFonts w:asciiTheme="minorHAnsi" w:eastAsia="Calibri" w:hAnsiTheme="minorHAnsi" w:cstheme="minorHAnsi"/>
          <w:u w:val="single"/>
        </w:rPr>
        <w:t xml:space="preserve"> on </w:t>
      </w:r>
      <w:r>
        <w:rPr>
          <w:rFonts w:asciiTheme="minorHAnsi" w:eastAsia="Calibri" w:hAnsiTheme="minorHAnsi" w:cstheme="minorHAnsi"/>
          <w:highlight w:val="green"/>
          <w:u w:val="single"/>
        </w:rPr>
        <w:t>terrestrial sustainability</w:t>
      </w:r>
      <w:r>
        <w:rPr>
          <w:rFonts w:asciiTheme="minorHAnsi" w:eastAsia="Calibri" w:hAnsiTheme="minorHAnsi" w:cstheme="minorHAnsi"/>
          <w:sz w:val="12"/>
        </w:rPr>
        <w:t xml:space="preserve">. The Tellers write, “We haven’t even colonized the </w:t>
      </w:r>
      <w:proofErr w:type="gramStart"/>
      <w:r>
        <w:rPr>
          <w:rFonts w:asciiTheme="minorHAnsi" w:eastAsia="Calibri" w:hAnsiTheme="minorHAnsi" w:cstheme="minorHAnsi"/>
          <w:sz w:val="12"/>
        </w:rPr>
        <w:t>Sahara desert</w:t>
      </w:r>
      <w:proofErr w:type="gramEnd"/>
      <w:r>
        <w:rPr>
          <w:rFonts w:asciiTheme="minorHAnsi" w:eastAsia="Calibri" w:hAnsiTheme="minorHAnsi" w:cstheme="minorHAnsi"/>
          <w:sz w:val="12"/>
        </w:rPr>
        <w:t>, the bottom of the oceans… because it makes no economic sense.” This may be true, but</w:t>
      </w:r>
      <w:r>
        <w:rPr>
          <w:rFonts w:asciiTheme="minorHAnsi" w:eastAsia="Calibri" w:hAnsiTheme="minorHAnsi" w:cstheme="minorHAnsi"/>
          <w:u w:val="single"/>
        </w:rPr>
        <w:t xml:space="preserve"> it</w:t>
      </w:r>
      <w:r>
        <w:rPr>
          <w:rFonts w:asciiTheme="minorHAnsi" w:eastAsia="Calibri" w:hAnsiTheme="minorHAnsi" w:cstheme="minorHAnsi"/>
          <w:sz w:val="12"/>
        </w:rPr>
        <w:t xml:space="preserve"> also </w:t>
      </w:r>
      <w:r>
        <w:rPr>
          <w:rFonts w:asciiTheme="minorHAnsi" w:eastAsia="Calibri" w:hAnsiTheme="minorHAnsi" w:cstheme="minorHAnsi"/>
          <w:u w:val="single"/>
        </w:rPr>
        <w:t xml:space="preserve">makes no sense to settle the </w:t>
      </w:r>
      <w:proofErr w:type="gramStart"/>
      <w:r>
        <w:rPr>
          <w:rFonts w:asciiTheme="minorHAnsi" w:eastAsia="Calibri" w:hAnsiTheme="minorHAnsi" w:cstheme="minorHAnsi"/>
          <w:u w:val="single"/>
        </w:rPr>
        <w:t xml:space="preserve">Sahara </w:t>
      </w:r>
      <w:r>
        <w:rPr>
          <w:rFonts w:asciiTheme="minorHAnsi" w:eastAsia="Calibri" w:hAnsiTheme="minorHAnsi" w:cstheme="minorHAnsi"/>
          <w:sz w:val="12"/>
        </w:rPr>
        <w:t>desert</w:t>
      </w:r>
      <w:proofErr w:type="gramEnd"/>
      <w:r>
        <w:rPr>
          <w:rFonts w:asciiTheme="minorHAnsi" w:eastAsia="Calibri" w:hAnsiTheme="minorHAnsi" w:cstheme="minorHAnsi"/>
          <w:sz w:val="12"/>
        </w:rPr>
        <w:t xml:space="preserve">, the bottom of the </w:t>
      </w:r>
      <w:r>
        <w:rPr>
          <w:rFonts w:asciiTheme="minorHAnsi" w:eastAsia="Calibri" w:hAnsiTheme="minorHAnsi" w:cstheme="minorHAnsi"/>
          <w:u w:val="single"/>
        </w:rPr>
        <w:t>oceans, or Antarctica</w:t>
      </w:r>
      <w:r>
        <w:rPr>
          <w:rFonts w:asciiTheme="minorHAnsi" w:eastAsia="Calibri" w:hAnsiTheme="minorHAnsi" w:cstheme="minorHAnsi"/>
          <w:sz w:val="12"/>
        </w:rPr>
        <w:t xml:space="preserve"> </w:t>
      </w:r>
      <w:r>
        <w:rPr>
          <w:rFonts w:asciiTheme="minorHAnsi" w:eastAsia="Calibri" w:hAnsiTheme="minorHAnsi" w:cstheme="minorHAnsi"/>
          <w:u w:val="single"/>
        </w:rPr>
        <w:t xml:space="preserve">since </w:t>
      </w:r>
      <w:r>
        <w:rPr>
          <w:rFonts w:asciiTheme="minorHAnsi" w:eastAsia="Calibri" w:hAnsiTheme="minorHAnsi" w:cstheme="minorHAnsi"/>
          <w:sz w:val="12"/>
        </w:rPr>
        <w:t xml:space="preserve">these locations are on the Earth, and </w:t>
      </w:r>
      <w:r>
        <w:rPr>
          <w:rFonts w:asciiTheme="minorHAnsi" w:eastAsia="Calibri" w:hAnsiTheme="minorHAnsi" w:cstheme="minorHAnsi"/>
          <w:b/>
          <w:iCs/>
          <w:u w:val="single"/>
        </w:rPr>
        <w:t xml:space="preserve">humans living there will not increase the probability of species survival. </w:t>
      </w:r>
      <w:r>
        <w:rPr>
          <w:rFonts w:asciiTheme="minorHAnsi" w:eastAsia="Calibri" w:hAnsiTheme="minorHAnsi" w:cstheme="minorHAnsi"/>
          <w:sz w:val="12"/>
        </w:rPr>
        <w:t xml:space="preserve">Near-Earth free space settlements and lunar bases are just </w:t>
      </w:r>
      <w:proofErr w:type="gramStart"/>
      <w:r>
        <w:rPr>
          <w:rFonts w:asciiTheme="minorHAnsi" w:eastAsia="Calibri" w:hAnsiTheme="minorHAnsi" w:cstheme="minorHAnsi"/>
          <w:sz w:val="12"/>
        </w:rPr>
        <w:t>stepping stones</w:t>
      </w:r>
      <w:proofErr w:type="gramEnd"/>
      <w:r>
        <w:rPr>
          <w:rFonts w:asciiTheme="minorHAnsi" w:eastAsia="Calibri" w:hAnsiTheme="minorHAnsi" w:cstheme="minorHAnsi"/>
          <w:sz w:val="12"/>
        </w:rPr>
        <w:t xml:space="preserve"> to ones much further out that are quarantined from Earth by millions of kilometers of vacuum. Once the motivation of species survival is put front and center, it becomes clear that </w:t>
      </w:r>
      <w:r>
        <w:rPr>
          <w:rFonts w:asciiTheme="minorHAnsi" w:eastAsia="Calibri" w:hAnsiTheme="minorHAnsi" w:cstheme="minorHAnsi"/>
          <w:u w:val="single"/>
        </w:rPr>
        <w:t>a settlement in low Earth orbit,</w:t>
      </w:r>
      <w:r>
        <w:rPr>
          <w:rFonts w:asciiTheme="minorHAnsi" w:eastAsia="Calibri" w:hAnsiTheme="minorHAnsi" w:cstheme="minorHAnsi"/>
          <w:sz w:val="12"/>
        </w:rPr>
        <w:t xml:space="preserve"> on the Moon, at L5, or on the Martian surface </w:t>
      </w:r>
      <w:r>
        <w:rPr>
          <w:rFonts w:asciiTheme="minorHAnsi" w:eastAsia="Calibri" w:hAnsiTheme="minorHAnsi" w:cstheme="minorHAnsi"/>
          <w:b/>
          <w:iCs/>
          <w:u w:val="single"/>
        </w:rPr>
        <w:t>is not nearly sufficient</w:t>
      </w:r>
      <w:r>
        <w:rPr>
          <w:rFonts w:asciiTheme="minorHAnsi" w:eastAsia="Calibri" w:hAnsiTheme="minorHAnsi" w:cstheme="minorHAnsi"/>
          <w:sz w:val="12"/>
        </w:rPr>
        <w:t xml:space="preserve">. </w:t>
      </w:r>
      <w:r>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Pr>
          <w:rFonts w:asciiTheme="minorHAnsi" w:eastAsia="Calibri" w:hAnsiTheme="minorHAnsi" w:cstheme="minorHAnsi"/>
          <w:sz w:val="12"/>
        </w:rPr>
        <w:t xml:space="preserve">proper. This vision is not a small thing. </w:t>
      </w:r>
      <w:r>
        <w:rPr>
          <w:rFonts w:asciiTheme="minorHAnsi" w:eastAsia="Calibri" w:hAnsiTheme="minorHAnsi" w:cstheme="minorHAnsi"/>
          <w:u w:val="single"/>
        </w:rPr>
        <w:t>It will be the work of many generations</w:t>
      </w:r>
      <w:r>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Fonts w:asciiTheme="minorHAnsi" w:eastAsia="Calibri" w:hAnsiTheme="minorHAnsi" w:cstheme="minorHAnsi"/>
          <w:u w:val="single"/>
        </w:rPr>
        <w:t>Space settlements, of necessity, push the limits of food production per square meter and per liter of wate</w:t>
      </w:r>
      <w:r>
        <w:rPr>
          <w:rFonts w:asciiTheme="minorHAnsi" w:eastAsia="Calibri" w:hAnsiTheme="minorHAnsi" w:cstheme="minorHAnsi"/>
          <w:sz w:val="12"/>
        </w:rPr>
        <w:t xml:space="preserve">r. Space settlement </w:t>
      </w:r>
      <w:r>
        <w:rPr>
          <w:rFonts w:asciiTheme="minorHAnsi" w:eastAsia="Calibri" w:hAnsiTheme="minorHAnsi" w:cstheme="minorHAnsi"/>
          <w:b/>
          <w:iCs/>
          <w:u w:val="single"/>
        </w:rPr>
        <w:t>agricultural methods can also be applied to growing food in parched California or in vertical farms in crowded urban areas</w:t>
      </w:r>
      <w:r>
        <w:rPr>
          <w:rFonts w:asciiTheme="minorHAnsi" w:eastAsia="Calibri" w:hAnsiTheme="minorHAnsi" w:cstheme="minorHAnsi"/>
          <w:sz w:val="12"/>
        </w:rPr>
        <w:t xml:space="preserve">. </w:t>
      </w:r>
      <w:r>
        <w:rPr>
          <w:rFonts w:asciiTheme="minorHAnsi" w:eastAsia="Calibri" w:hAnsiTheme="minorHAnsi" w:cstheme="minorHAnsi"/>
          <w:u w:val="single"/>
        </w:rPr>
        <w:t xml:space="preserve">Space settlements require humans and technology to co-exist in </w:t>
      </w:r>
      <w:proofErr w:type="gramStart"/>
      <w:r>
        <w:rPr>
          <w:rFonts w:asciiTheme="minorHAnsi" w:eastAsia="Calibri" w:hAnsiTheme="minorHAnsi" w:cstheme="minorHAnsi"/>
          <w:u w:val="single"/>
        </w:rPr>
        <w:t>close proximit</w:t>
      </w:r>
      <w:r>
        <w:rPr>
          <w:rFonts w:asciiTheme="minorHAnsi" w:eastAsia="Calibri" w:hAnsiTheme="minorHAnsi" w:cstheme="minorHAnsi"/>
          <w:sz w:val="12"/>
        </w:rPr>
        <w:t>y</w:t>
      </w:r>
      <w:proofErr w:type="gramEnd"/>
      <w:r>
        <w:rPr>
          <w:rFonts w:asciiTheme="minorHAnsi" w:eastAsia="Calibri" w:hAnsiTheme="minorHAnsi" w:cstheme="minorHAnsi"/>
          <w:sz w:val="12"/>
        </w:rPr>
        <w:t xml:space="preserve">. This implies </w:t>
      </w:r>
      <w:r>
        <w:rPr>
          <w:rFonts w:asciiTheme="minorHAnsi" w:eastAsia="Calibri" w:hAnsiTheme="minorHAnsi" w:cstheme="minorHAnsi"/>
          <w:b/>
          <w:iCs/>
          <w:u w:val="single"/>
        </w:rPr>
        <w:t>an absolute minimization of pollution</w:t>
      </w:r>
      <w:r>
        <w:rPr>
          <w:rFonts w:asciiTheme="minorHAnsi" w:eastAsia="Calibri" w:hAnsiTheme="minorHAnsi" w:cstheme="minorHAnsi"/>
          <w:sz w:val="12"/>
        </w:rPr>
        <w:t xml:space="preserve"> </w:t>
      </w:r>
      <w:r>
        <w:rPr>
          <w:rFonts w:asciiTheme="minorHAnsi" w:eastAsia="Calibri" w:hAnsiTheme="minorHAnsi" w:cstheme="minorHAnsi"/>
          <w:u w:val="single"/>
        </w:rPr>
        <w:t>and sustained recycling of all waste</w:t>
      </w:r>
      <w:r>
        <w:rPr>
          <w:rFonts w:asciiTheme="minorHAnsi" w:eastAsia="Calibri" w:hAnsiTheme="minorHAnsi" w:cstheme="minorHAnsi"/>
          <w:sz w:val="12"/>
        </w:rPr>
        <w:t xml:space="preserve">. Such </w:t>
      </w:r>
      <w:r>
        <w:rPr>
          <w:rFonts w:asciiTheme="minorHAnsi" w:eastAsia="Calibri" w:hAnsiTheme="minorHAnsi" w:cstheme="minorHAnsi"/>
          <w:u w:val="single"/>
        </w:rPr>
        <w:t>technologies seem highly applicable to sustainability on Earth as well</w:t>
      </w:r>
      <w:r>
        <w:rPr>
          <w:rFonts w:asciiTheme="minorHAnsi" w:eastAsia="Calibri" w:hAnsiTheme="minorHAnsi" w:cstheme="minorHAnsi"/>
          <w:sz w:val="12"/>
        </w:rPr>
        <w:t>. We will need to provide the best possible medical care for remote space settlements, which will be far from hospitals on Earth. The technologies that make such medicine effective</w:t>
      </w:r>
      <w:proofErr w:type="gramStart"/>
      <w:r>
        <w:rPr>
          <w:rFonts w:asciiTheme="minorHAnsi" w:eastAsia="Calibri" w:hAnsiTheme="minorHAnsi" w:cstheme="minorHAnsi"/>
          <w:sz w:val="12"/>
        </w:rPr>
        <w:t>—“</w:t>
      </w:r>
      <w:proofErr w:type="gramEnd"/>
      <w:r>
        <w:rPr>
          <w:rFonts w:asciiTheme="minorHAnsi" w:eastAsia="Calibri" w:hAnsiTheme="minorHAnsi" w:cstheme="minorHAnsi"/>
          <w:sz w:val="12"/>
        </w:rPr>
        <w:t xml:space="preserve">tricorders”, </w:t>
      </w:r>
      <w:r>
        <w:rPr>
          <w:rFonts w:asciiTheme="minorHAnsi" w:eastAsia="Calibri" w:hAnsiTheme="minorHAnsi" w:cstheme="minorHAnsi"/>
          <w:b/>
          <w:iCs/>
          <w:highlight w:val="green"/>
          <w:u w:val="single"/>
        </w:rPr>
        <w:t>telemedicine</w:t>
      </w:r>
      <w:r>
        <w:rPr>
          <w:rFonts w:asciiTheme="minorHAnsi" w:eastAsia="Calibri" w:hAnsiTheme="minorHAnsi" w:cstheme="minorHAnsi"/>
          <w:sz w:val="12"/>
          <w:highlight w:val="green"/>
        </w:rPr>
        <w:t>,</w:t>
      </w:r>
      <w:r>
        <w:rPr>
          <w:rFonts w:asciiTheme="minorHAnsi" w:eastAsia="Calibri" w:hAnsiTheme="minorHAnsi" w:cstheme="minorHAnsi"/>
          <w:sz w:val="12"/>
        </w:rPr>
        <w:t xml:space="preserve"> and so on—</w:t>
      </w:r>
      <w:r>
        <w:rPr>
          <w:rFonts w:asciiTheme="minorHAnsi" w:eastAsia="Calibri" w:hAnsiTheme="minorHAnsi" w:cstheme="minorHAnsi"/>
          <w:highlight w:val="green"/>
          <w:u w:val="single"/>
        </w:rPr>
        <w:t>can</w:t>
      </w:r>
      <w:r>
        <w:rPr>
          <w:rFonts w:asciiTheme="minorHAnsi" w:eastAsia="Calibri" w:hAnsiTheme="minorHAnsi" w:cstheme="minorHAnsi"/>
          <w:u w:val="single"/>
        </w:rPr>
        <w:t xml:space="preserve"> also </w:t>
      </w:r>
      <w:r>
        <w:rPr>
          <w:rFonts w:asciiTheme="minorHAnsi" w:eastAsia="Calibri" w:hAnsiTheme="minorHAnsi" w:cstheme="minorHAnsi"/>
          <w:highlight w:val="green"/>
          <w:u w:val="single"/>
        </w:rPr>
        <w:t>bring medical care to</w:t>
      </w:r>
      <w:r>
        <w:rPr>
          <w:rFonts w:asciiTheme="minorHAnsi" w:eastAsia="Calibri" w:hAnsiTheme="minorHAnsi" w:cstheme="minorHAnsi"/>
          <w:u w:val="single"/>
        </w:rPr>
        <w:t xml:space="preserve"> underdeveloped and </w:t>
      </w:r>
      <w:r>
        <w:rPr>
          <w:rFonts w:asciiTheme="minorHAnsi" w:eastAsia="Calibri" w:hAnsiTheme="minorHAnsi" w:cstheme="minorHAnsi"/>
          <w:highlight w:val="green"/>
          <w:u w:val="single"/>
        </w:rPr>
        <w:t>underserved areas</w:t>
      </w:r>
      <w:r>
        <w:rPr>
          <w:rFonts w:asciiTheme="minorHAnsi" w:eastAsia="Calibri" w:hAnsiTheme="minorHAnsi" w:cstheme="minorHAnsi"/>
          <w:u w:val="single"/>
        </w:rPr>
        <w:t xml:space="preserve"> of the Earth. </w:t>
      </w:r>
      <w:r>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Pr>
          <w:rFonts w:asciiTheme="minorHAnsi" w:eastAsia="Calibri" w:hAnsiTheme="minorHAnsi" w:cstheme="minorHAnsi"/>
          <w:sz w:val="12"/>
        </w:rPr>
        <w:t>it is clear that the</w:t>
      </w:r>
      <w:proofErr w:type="gramEnd"/>
      <w:r>
        <w:rPr>
          <w:rFonts w:asciiTheme="minorHAnsi" w:eastAsia="Calibri" w:hAnsiTheme="minorHAnsi" w:cstheme="minorHAnsi"/>
          <w:sz w:val="12"/>
        </w:rPr>
        <w:t xml:space="preserve"> Tellers will not be going, the </w:t>
      </w:r>
      <w:r>
        <w:rPr>
          <w:rFonts w:asciiTheme="minorHAnsi" w:eastAsia="Calibri" w:hAnsiTheme="minorHAnsi" w:cstheme="minorHAnsi"/>
          <w:u w:val="single"/>
        </w:rPr>
        <w:t>large numbers who signed up for Mars One’s</w:t>
      </w:r>
      <w:r>
        <w:rPr>
          <w:rFonts w:asciiTheme="minorHAnsi" w:eastAsia="Calibri" w:hAnsiTheme="minorHAnsi" w:cstheme="minorHAnsi"/>
          <w:sz w:val="12"/>
        </w:rPr>
        <w:t xml:space="preserve"> sketchy settlement </w:t>
      </w:r>
      <w:r>
        <w:rPr>
          <w:rFonts w:asciiTheme="minorHAnsi" w:eastAsia="Calibri" w:hAnsiTheme="minorHAnsi" w:cstheme="minorHAnsi"/>
          <w:u w:val="single"/>
        </w:rPr>
        <w:t>plans suggest that a lot of people do want to live on Mars</w:t>
      </w:r>
      <w:r>
        <w:rPr>
          <w:rFonts w:asciiTheme="minorHAnsi" w:eastAsia="Calibri" w:hAnsiTheme="minorHAnsi" w:cstheme="minorHAnsi"/>
          <w:sz w:val="12"/>
        </w:rPr>
        <w:t xml:space="preserve">. </w:t>
      </w:r>
      <w:r>
        <w:rPr>
          <w:rFonts w:asciiTheme="minorHAnsi" w:eastAsia="Calibri" w:hAnsiTheme="minorHAnsi" w:cstheme="minorHAnsi"/>
          <w:u w:val="single"/>
        </w:rPr>
        <w:t>There are real challenges</w:t>
      </w:r>
      <w:r>
        <w:rPr>
          <w:rFonts w:asciiTheme="minorHAnsi" w:eastAsia="Calibri" w:hAnsiTheme="minorHAnsi" w:cstheme="minorHAnsi"/>
          <w:sz w:val="12"/>
        </w:rPr>
        <w:t xml:space="preserve"> to constructing space settlements, </w:t>
      </w:r>
      <w:r>
        <w:rPr>
          <w:rFonts w:asciiTheme="minorHAnsi" w:eastAsia="Calibri" w:hAnsiTheme="minorHAnsi" w:cstheme="minorHAnsi"/>
          <w:u w:val="single"/>
        </w:rPr>
        <w:t>but current Antarctic bases are not true settlements</w:t>
      </w:r>
      <w:r>
        <w:rPr>
          <w:rFonts w:asciiTheme="minorHAnsi" w:eastAsia="Calibri" w:hAnsiTheme="minorHAnsi" w:cstheme="minorHAnsi"/>
          <w:sz w:val="12"/>
        </w:rPr>
        <w:t xml:space="preserve">. Nobody lives there with their families, </w:t>
      </w:r>
      <w:proofErr w:type="gramStart"/>
      <w:r>
        <w:rPr>
          <w:rFonts w:asciiTheme="minorHAnsi" w:eastAsia="Calibri" w:hAnsiTheme="minorHAnsi" w:cstheme="minorHAnsi"/>
          <w:sz w:val="12"/>
        </w:rPr>
        <w:t>with the exception of</w:t>
      </w:r>
      <w:proofErr w:type="gramEnd"/>
      <w:r>
        <w:rPr>
          <w:rFonts w:asciiTheme="minorHAnsi" w:eastAsia="Calibri" w:hAnsiTheme="minorHAnsi" w:cstheme="minorHAnsi"/>
          <w:sz w:val="12"/>
        </w:rPr>
        <w:t xml:space="preserve"> the coastal Esperanza Base, where about ten families routinely winter over. </w:t>
      </w:r>
      <w:r>
        <w:rPr>
          <w:rFonts w:asciiTheme="minorHAnsi" w:eastAsia="Calibri" w:hAnsiTheme="minorHAnsi" w:cstheme="minorHAnsi"/>
          <w:u w:val="single"/>
        </w:rPr>
        <w:t xml:space="preserve">No real effort is made to create any kind of human environment that is comfortable </w:t>
      </w:r>
      <w:r>
        <w:rPr>
          <w:rFonts w:asciiTheme="minorHAnsi" w:eastAsia="Calibri" w:hAnsiTheme="minorHAnsi" w:cstheme="minorHAnsi"/>
          <w:sz w:val="12"/>
        </w:rPr>
        <w:t xml:space="preserve">over a long period of time. </w:t>
      </w:r>
      <w:r>
        <w:rPr>
          <w:rFonts w:asciiTheme="minorHAnsi" w:eastAsia="Calibri" w:hAnsiTheme="minorHAnsi" w:cstheme="minorHAnsi"/>
          <w:u w:val="single"/>
        </w:rPr>
        <w:t>Conditions in Antarctica might be better compared to living in a campground than a self-sustaining settlement.</w:t>
      </w:r>
      <w:r>
        <w:rPr>
          <w:rFonts w:asciiTheme="minorHAnsi" w:eastAsia="Calibri" w:hAnsiTheme="minorHAnsi" w:cstheme="minorHAnsi"/>
          <w:sz w:val="12"/>
        </w:rPr>
        <w:t xml:space="preserve"> Additionally, </w:t>
      </w:r>
      <w:r>
        <w:rPr>
          <w:rFonts w:asciiTheme="minorHAnsi" w:eastAsia="Calibri" w:hAnsiTheme="minorHAnsi" w:cstheme="minorHAnsi"/>
          <w:u w:val="single"/>
        </w:rPr>
        <w:t>the current Antarctic Treaty</w:t>
      </w:r>
      <w:r>
        <w:rPr>
          <w:rFonts w:asciiTheme="minorHAnsi" w:eastAsia="Calibri" w:hAnsiTheme="minorHAnsi" w:cstheme="minorHAnsi"/>
          <w:sz w:val="12"/>
        </w:rPr>
        <w:t xml:space="preserve"> essentially </w:t>
      </w:r>
      <w:r>
        <w:rPr>
          <w:rFonts w:asciiTheme="minorHAnsi" w:eastAsia="Calibri" w:hAnsiTheme="minorHAnsi" w:cstheme="minorHAnsi"/>
          <w:b/>
          <w:iCs/>
          <w:u w:val="single"/>
        </w:rPr>
        <w:t>prevents any extraction or use of the natural resources</w:t>
      </w:r>
      <w:r>
        <w:rPr>
          <w:rFonts w:asciiTheme="minorHAnsi" w:eastAsia="Calibri" w:hAnsiTheme="minorHAnsi" w:cstheme="minorHAnsi"/>
          <w:sz w:val="12"/>
        </w:rPr>
        <w:t xml:space="preserve"> found there, thus </w:t>
      </w:r>
      <w:r>
        <w:rPr>
          <w:rFonts w:asciiTheme="minorHAnsi" w:eastAsia="Calibri" w:hAnsiTheme="minorHAnsi" w:cstheme="minorHAnsi"/>
          <w:u w:val="single"/>
        </w:rPr>
        <w:t xml:space="preserve">making economically independent settlements </w:t>
      </w:r>
      <w:r>
        <w:rPr>
          <w:rFonts w:asciiTheme="minorHAnsi" w:eastAsia="Calibri" w:hAnsiTheme="minorHAnsi" w:cstheme="minorHAnsi"/>
          <w:u w:val="single"/>
        </w:rPr>
        <w:lastRenderedPageBreak/>
        <w:t>infeasible</w:t>
      </w:r>
      <w:r>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Pr>
          <w:rFonts w:asciiTheme="minorHAnsi" w:eastAsia="Calibri" w:hAnsiTheme="minorHAnsi" w:cstheme="minorHAnsi"/>
          <w:u w:val="single"/>
        </w:rPr>
        <w:t>Conditions in the early settlements</w:t>
      </w:r>
      <w:r>
        <w:rPr>
          <w:rFonts w:asciiTheme="minorHAnsi" w:eastAsia="Calibri" w:hAnsiTheme="minorHAnsi" w:cstheme="minorHAnsi"/>
          <w:sz w:val="12"/>
        </w:rPr>
        <w:t xml:space="preserve"> in the New </w:t>
      </w:r>
      <w:r>
        <w:rPr>
          <w:rFonts w:asciiTheme="minorHAnsi" w:eastAsia="Calibri" w:hAnsiTheme="minorHAnsi" w:cstheme="minorHAnsi"/>
          <w:u w:val="single"/>
        </w:rPr>
        <w:t>World were difficult at best</w:t>
      </w:r>
      <w:r>
        <w:rPr>
          <w:rFonts w:asciiTheme="minorHAnsi" w:eastAsia="Calibri" w:hAnsiTheme="minorHAnsi" w:cstheme="minorHAnsi"/>
          <w:sz w:val="12"/>
        </w:rPr>
        <w:t xml:space="preserve">, and the casualty rate was high. </w:t>
      </w:r>
      <w:r>
        <w:rPr>
          <w:rFonts w:asciiTheme="minorHAnsi" w:eastAsia="Calibri" w:hAnsiTheme="minorHAnsi" w:cstheme="minorHAnsi"/>
          <w:u w:val="single"/>
        </w:rPr>
        <w:t>We should expect the same to hold true for early space settlements</w:t>
      </w:r>
      <w:r>
        <w:rPr>
          <w:rFonts w:asciiTheme="minorHAnsi" w:eastAsia="Calibri" w:hAnsiTheme="minorHAnsi" w:cstheme="minorHAnsi"/>
          <w:sz w:val="12"/>
        </w:rPr>
        <w:t xml:space="preserve">. However, </w:t>
      </w:r>
      <w:r>
        <w:rPr>
          <w:rFonts w:asciiTheme="minorHAnsi" w:eastAsia="Calibri" w:hAnsiTheme="minorHAnsi" w:cstheme="minorHAnsi"/>
          <w:b/>
          <w:iCs/>
          <w:u w:val="single"/>
        </w:rPr>
        <w:t>Jamestown and Plymouth gave rise to vast cities and a tamed landscape on a scale of hundreds of years.</w:t>
      </w:r>
      <w:r>
        <w:rPr>
          <w:rFonts w:asciiTheme="minorHAnsi" w:eastAsia="Calibri" w:hAnsiTheme="minorHAnsi" w:cstheme="minorHAnsi"/>
          <w:sz w:val="12"/>
        </w:rPr>
        <w:t xml:space="preserve"> </w:t>
      </w:r>
      <w:r>
        <w:rPr>
          <w:rFonts w:asciiTheme="minorHAnsi" w:eastAsia="Calibri" w:hAnsiTheme="minorHAnsi" w:cstheme="minorHAnsi"/>
          <w:u w:val="single"/>
        </w:rPr>
        <w:t>We now bring to the table technological means that would seem magical to the Jamestown settlers</w:t>
      </w:r>
      <w:r>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Fonts w:asciiTheme="minorHAnsi" w:eastAsia="Calibri" w:hAnsiTheme="minorHAnsi" w:cstheme="minorHAnsi"/>
          <w:u w:val="single"/>
        </w:rPr>
        <w:t>Mars may have more of the natural resources a settlement will need than</w:t>
      </w:r>
      <w:r>
        <w:rPr>
          <w:rFonts w:asciiTheme="minorHAnsi" w:eastAsia="Calibri" w:hAnsiTheme="minorHAnsi" w:cstheme="minorHAnsi"/>
          <w:sz w:val="12"/>
        </w:rPr>
        <w:t xml:space="preserve">, say, </w:t>
      </w:r>
      <w:r>
        <w:rPr>
          <w:rFonts w:asciiTheme="minorHAnsi" w:eastAsia="Calibri" w:hAnsiTheme="minorHAnsi" w:cstheme="minorHAnsi"/>
          <w:u w:val="single"/>
        </w:rPr>
        <w:t>the Moon</w:t>
      </w:r>
      <w:r>
        <w:rPr>
          <w:rFonts w:asciiTheme="minorHAnsi" w:eastAsia="Calibri" w:hAnsiTheme="minorHAnsi" w:cstheme="minorHAnsi"/>
          <w:sz w:val="12"/>
        </w:rPr>
        <w:t xml:space="preserve">, it is at the bottom of a </w:t>
      </w:r>
      <w:proofErr w:type="gramStart"/>
      <w:r>
        <w:rPr>
          <w:rFonts w:asciiTheme="minorHAnsi" w:eastAsia="Calibri" w:hAnsiTheme="minorHAnsi" w:cstheme="minorHAnsi"/>
          <w:sz w:val="12"/>
        </w:rPr>
        <w:t>fairly steep</w:t>
      </w:r>
      <w:proofErr w:type="gramEnd"/>
      <w:r>
        <w:rPr>
          <w:rFonts w:asciiTheme="minorHAnsi" w:eastAsia="Calibri" w:hAnsiTheme="minorHAnsi" w:cstheme="min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Fonts w:asciiTheme="minorHAnsi" w:eastAsia="Calibri" w:hAnsiTheme="minorHAnsi" w:cstheme="minorHAnsi"/>
          <w:u w:val="single"/>
        </w:rPr>
        <w:t>The purchase of Alaska from Russia was mocked</w:t>
      </w:r>
      <w:r>
        <w:rPr>
          <w:rFonts w:asciiTheme="minorHAnsi" w:eastAsia="Calibri" w:hAnsiTheme="minorHAnsi" w:cstheme="minorHAnsi"/>
          <w:sz w:val="12"/>
        </w:rPr>
        <w:t xml:space="preserve"> as “Seward’s icebox” and a “polar bear garden.” </w:t>
      </w:r>
      <w:r>
        <w:rPr>
          <w:rFonts w:asciiTheme="minorHAnsi" w:eastAsia="Calibri" w:hAnsiTheme="minorHAnsi" w:cstheme="minorHAnsi"/>
          <w:b/>
          <w:iCs/>
          <w:u w:val="single"/>
        </w:rPr>
        <w:t>At the time, the oil and mineral riches of Alaska were undiscovered</w:t>
      </w:r>
      <w:r>
        <w:rPr>
          <w:rFonts w:asciiTheme="minorHAnsi" w:eastAsia="Calibri" w:hAnsiTheme="minorHAnsi" w:cstheme="minorHAnsi"/>
          <w:sz w:val="12"/>
        </w:rPr>
        <w:t xml:space="preserve"> and undreamt of. </w:t>
      </w:r>
      <w:r>
        <w:rPr>
          <w:rFonts w:asciiTheme="minorHAnsi" w:eastAsia="Calibri" w:hAnsiTheme="minorHAnsi" w:cstheme="minorHAnsi"/>
          <w:b/>
          <w:iCs/>
          <w:u w:val="single"/>
        </w:rPr>
        <w:t>Space itself teems with valuable resources</w:t>
      </w:r>
      <w:r>
        <w:rPr>
          <w:rFonts w:asciiTheme="minorHAnsi" w:eastAsia="Calibri" w:hAnsiTheme="minorHAnsi" w:cstheme="minorHAnsi"/>
          <w:sz w:val="12"/>
        </w:rPr>
        <w:t xml:space="preserve">, including continuous and abundant solar energy and mineral wealth on a scale beyond imagination just in the </w:t>
      </w:r>
      <w:proofErr w:type="gramStart"/>
      <w:r>
        <w:rPr>
          <w:rFonts w:asciiTheme="minorHAnsi" w:eastAsia="Calibri" w:hAnsiTheme="minorHAnsi" w:cstheme="minorHAnsi"/>
          <w:sz w:val="12"/>
        </w:rPr>
        <w:t>near Earth</w:t>
      </w:r>
      <w:proofErr w:type="gramEnd"/>
      <w:r>
        <w:rPr>
          <w:rFonts w:asciiTheme="minorHAnsi" w:eastAsia="Calibri" w:hAnsiTheme="minorHAnsi" w:cstheme="min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Fonts w:asciiTheme="minorHAnsi" w:eastAsia="Calibri" w:hAnsiTheme="minorHAnsi" w:cstheme="minorHAnsi"/>
          <w:highlight w:val="green"/>
          <w:u w:val="single"/>
        </w:rPr>
        <w:t>The Earth is flooded</w:t>
      </w:r>
      <w:r>
        <w:rPr>
          <w:rFonts w:asciiTheme="minorHAnsi" w:eastAsia="Calibri" w:hAnsiTheme="minorHAnsi" w:cstheme="minorHAnsi"/>
          <w:u w:val="single"/>
        </w:rPr>
        <w:t xml:space="preserve"> daily </w:t>
      </w:r>
      <w:r>
        <w:rPr>
          <w:rFonts w:asciiTheme="minorHAnsi" w:eastAsia="Calibri" w:hAnsiTheme="minorHAnsi" w:cstheme="minorHAnsi"/>
          <w:highlight w:val="green"/>
          <w:u w:val="single"/>
        </w:rPr>
        <w:t>with</w:t>
      </w:r>
      <w:r>
        <w:rPr>
          <w:rFonts w:asciiTheme="minorHAnsi" w:eastAsia="Calibri" w:hAnsiTheme="minorHAnsi" w:cstheme="minorHAnsi"/>
          <w:u w:val="single"/>
        </w:rPr>
        <w:t xml:space="preserve"> vast amounts of </w:t>
      </w:r>
      <w:r>
        <w:rPr>
          <w:rFonts w:asciiTheme="minorHAnsi" w:eastAsia="Calibri" w:hAnsiTheme="minorHAnsi" w:cstheme="minorHAnsi"/>
          <w:highlight w:val="green"/>
          <w:u w:val="single"/>
        </w:rPr>
        <w:t>solar energy that</w:t>
      </w:r>
      <w:r>
        <w:rPr>
          <w:rFonts w:asciiTheme="minorHAnsi" w:eastAsia="Calibri" w:hAnsiTheme="minorHAnsi" w:cstheme="minorHAnsi"/>
          <w:u w:val="single"/>
        </w:rPr>
        <w:t>, if exploited</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could power</w:t>
      </w:r>
      <w:r>
        <w:rPr>
          <w:rFonts w:asciiTheme="minorHAnsi" w:eastAsia="Calibri" w:hAnsiTheme="minorHAnsi" w:cstheme="minorHAnsi"/>
          <w:u w:val="single"/>
        </w:rPr>
        <w:t xml:space="preserve"> just about </w:t>
      </w:r>
      <w:r>
        <w:rPr>
          <w:rFonts w:asciiTheme="minorHAnsi" w:eastAsia="Calibri" w:hAnsiTheme="minorHAnsi" w:cstheme="minorHAnsi"/>
          <w:highlight w:val="green"/>
          <w:u w:val="single"/>
        </w:rPr>
        <w:t>any civilization</w:t>
      </w:r>
      <w:r>
        <w:rPr>
          <w:rFonts w:asciiTheme="minorHAnsi" w:eastAsia="Calibri" w:hAnsiTheme="minorHAnsi" w:cstheme="minorHAnsi"/>
          <w:u w:val="single"/>
        </w:rPr>
        <w:t xml:space="preserve"> we wish to maintain</w:t>
      </w:r>
      <w:r>
        <w:rPr>
          <w:rFonts w:asciiTheme="minorHAnsi" w:eastAsia="Calibri" w:hAnsiTheme="minorHAnsi" w:cstheme="minorHAnsi"/>
          <w:sz w:val="12"/>
        </w:rPr>
        <w:t xml:space="preserve">. </w:t>
      </w:r>
      <w:r>
        <w:rPr>
          <w:rFonts w:asciiTheme="minorHAnsi" w:eastAsia="Calibri" w:hAnsiTheme="minorHAnsi" w:cstheme="minorHAnsi"/>
          <w:b/>
          <w:iCs/>
          <w:u w:val="single"/>
        </w:rPr>
        <w:t>There is</w:t>
      </w:r>
      <w:r>
        <w:rPr>
          <w:rFonts w:asciiTheme="minorHAnsi" w:eastAsia="Calibri" w:hAnsiTheme="minorHAnsi" w:cstheme="minorHAnsi"/>
          <w:b/>
          <w:iCs/>
          <w:highlight w:val="green"/>
          <w:u w:val="single"/>
        </w:rPr>
        <w:t xml:space="preserve"> no tech</w:t>
      </w:r>
      <w:r>
        <w:rPr>
          <w:rFonts w:asciiTheme="minorHAnsi" w:eastAsia="Calibri" w:hAnsiTheme="minorHAnsi" w:cstheme="minorHAnsi"/>
          <w:b/>
          <w:iCs/>
          <w:u w:val="single"/>
        </w:rPr>
        <w:t xml:space="preserve">nical </w:t>
      </w:r>
      <w:r>
        <w:rPr>
          <w:rFonts w:asciiTheme="minorHAnsi" w:eastAsia="Calibri" w:hAnsiTheme="minorHAnsi" w:cstheme="minorHAnsi"/>
          <w:b/>
          <w:iCs/>
          <w:highlight w:val="green"/>
          <w:u w:val="single"/>
        </w:rPr>
        <w:t>limitation to provid</w:t>
      </w:r>
      <w:r>
        <w:rPr>
          <w:rFonts w:asciiTheme="minorHAnsi" w:eastAsia="Calibri" w:hAnsiTheme="minorHAnsi" w:cstheme="minorHAnsi"/>
          <w:b/>
          <w:iCs/>
          <w:u w:val="single"/>
        </w:rPr>
        <w:t xml:space="preserve">ing </w:t>
      </w:r>
      <w:r>
        <w:rPr>
          <w:rFonts w:asciiTheme="minorHAnsi" w:eastAsia="Calibri" w:hAnsiTheme="minorHAnsi" w:cstheme="minorHAnsi"/>
          <w:b/>
          <w:iCs/>
          <w:highlight w:val="green"/>
          <w:u w:val="single"/>
        </w:rPr>
        <w:t>continuous, carbon-free power from space</w:t>
      </w:r>
      <w:r>
        <w:rPr>
          <w:rFonts w:asciiTheme="minorHAnsi" w:eastAsia="Calibri" w:hAnsiTheme="minorHAnsi" w:cstheme="minorHAnsi"/>
          <w:b/>
          <w:iCs/>
          <w:u w:val="single"/>
        </w:rPr>
        <w:t xml:space="preserve"> solar power satellites beaming power back to the surface of the Earth anywhere it might be needed</w:t>
      </w:r>
      <w:r>
        <w:rPr>
          <w:rFonts w:asciiTheme="minorHAnsi" w:eastAsia="Calibri" w:hAnsiTheme="minorHAnsi" w:cstheme="minorHAnsi"/>
          <w:sz w:val="12"/>
        </w:rPr>
        <w:t xml:space="preserve">. </w:t>
      </w:r>
      <w:r>
        <w:rPr>
          <w:rFonts w:asciiTheme="minorHAnsi" w:eastAsia="Calibri" w:hAnsiTheme="minorHAnsi" w:cstheme="minorHAnsi"/>
          <w:u w:val="single"/>
        </w:rPr>
        <w:t>The main opposition to this idea derives from an unwillingness to consider centralized power systems on</w:t>
      </w:r>
      <w:r>
        <w:rPr>
          <w:rFonts w:asciiTheme="minorHAnsi" w:eastAsia="Calibri" w:hAnsiTheme="minorHAnsi" w:cstheme="minorHAnsi"/>
          <w:sz w:val="12"/>
        </w:rPr>
        <w:t xml:space="preserve"> </w:t>
      </w:r>
      <w:r>
        <w:rPr>
          <w:rFonts w:asciiTheme="minorHAnsi" w:eastAsia="Calibri" w:hAnsiTheme="minorHAnsi" w:cstheme="minorHAnsi"/>
          <w:b/>
          <w:iCs/>
          <w:u w:val="single"/>
        </w:rPr>
        <w:t>ideological grounds</w:t>
      </w:r>
      <w:r>
        <w:rPr>
          <w:rFonts w:asciiTheme="minorHAnsi" w:eastAsia="Calibri" w:hAnsiTheme="minorHAnsi" w:cstheme="minorHAnsi"/>
          <w:sz w:val="12"/>
        </w:rPr>
        <w:t xml:space="preserve">, combined with the unexpected reality of very cheap natural gas today. </w:t>
      </w:r>
      <w:r>
        <w:rPr>
          <w:rFonts w:asciiTheme="minorHAnsi" w:eastAsia="Calibri" w:hAnsiTheme="minorHAnsi" w:cstheme="minorHAnsi"/>
          <w:u w:val="single"/>
        </w:rPr>
        <w:t xml:space="preserve">Even the most conservative consideration of near-Earth asteroid resources suggests that </w:t>
      </w:r>
      <w:r>
        <w:rPr>
          <w:rFonts w:asciiTheme="minorHAnsi" w:eastAsia="Calibri" w:hAnsiTheme="minorHAnsi" w:cstheme="minorHAnsi"/>
          <w:b/>
          <w:iCs/>
          <w:u w:val="single"/>
        </w:rPr>
        <w:t xml:space="preserve">there is no reason to view the Earth as a closed system to which nothing can be added. </w:t>
      </w:r>
      <w:r>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Fonts w:asciiTheme="minorHAnsi" w:eastAsia="Calibri" w:hAnsiTheme="minorHAnsi" w:cstheme="minorHAnsi"/>
          <w:u w:val="single"/>
        </w:rPr>
        <w:t>Space settlements must flow out of the development of the economic resources of space if they are to be sustainable in the long term</w:t>
      </w:r>
      <w:r>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rFonts w:asciiTheme="minorHAnsi" w:eastAsia="Calibri" w:hAnsiTheme="minorHAnsi" w:cstheme="minorHAnsi"/>
          <w:sz w:val="12"/>
        </w:rPr>
        <w:t>neaby</w:t>
      </w:r>
      <w:proofErr w:type="spellEnd"/>
      <w:r>
        <w:rPr>
          <w:rFonts w:asciiTheme="minorHAnsi" w:eastAsia="Calibri" w:hAnsiTheme="minorHAnsi" w:cstheme="min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Pr>
          <w:rFonts w:asciiTheme="minorHAnsi" w:eastAsia="Calibri" w:hAnsiTheme="minorHAnsi" w:cstheme="minorHAnsi"/>
          <w:sz w:val="12"/>
        </w:rPr>
        <w:t>Moon, and</w:t>
      </w:r>
      <w:proofErr w:type="gramEnd"/>
      <w:r>
        <w:rPr>
          <w:rFonts w:asciiTheme="minorHAnsi" w:eastAsia="Calibri" w:hAnsiTheme="minorHAnsi" w:cstheme="minorHAnsi"/>
          <w:sz w:val="12"/>
        </w:rPr>
        <w:t xml:space="preserve"> investing $900 million in Elon Musk’s SpaceX. Given that corporate Google (now Alphabet) has just made a massive investment in a company founded to settle Mars, the Tellers’ essay sounds a bit like sour grapes. In any case, </w:t>
      </w:r>
      <w:r>
        <w:rPr>
          <w:rFonts w:asciiTheme="minorHAnsi" w:eastAsia="Calibri" w:hAnsiTheme="minorHAnsi" w:cstheme="minorHAnsi"/>
          <w:u w:val="single"/>
        </w:rPr>
        <w:t>the Tellers are completely wrong</w:t>
      </w:r>
      <w:r>
        <w:rPr>
          <w:rFonts w:asciiTheme="minorHAnsi" w:eastAsia="Calibri" w:hAnsiTheme="minorHAnsi" w:cstheme="minorHAnsi"/>
          <w:sz w:val="12"/>
        </w:rPr>
        <w:t xml:space="preserve"> in their disregard of the potential economic benefits of space development and the underlying motivation for space settlement</w:t>
      </w:r>
    </w:p>
    <w:p w14:paraId="388AFC21" w14:textId="77777777" w:rsidR="00AE50AE" w:rsidRPr="00D73333" w:rsidRDefault="00AE50AE" w:rsidP="00AE50AE">
      <w:pPr>
        <w:pStyle w:val="Heading4"/>
      </w:pPr>
      <w:r>
        <w:t xml:space="preserve">Calls for communism anywhere triggers far right backlash and increases extremism – answers </w:t>
      </w:r>
      <w:proofErr w:type="spellStart"/>
      <w:r>
        <w:t>Bastani</w:t>
      </w:r>
      <w:proofErr w:type="spellEnd"/>
      <w:r>
        <w:t xml:space="preserve"> 4</w:t>
      </w:r>
    </w:p>
    <w:p w14:paraId="46F746AB" w14:textId="77777777" w:rsidR="00AE50AE" w:rsidRDefault="00AE50AE" w:rsidP="00AE50AE">
      <w:r>
        <w:t xml:space="preserve">Karen </w:t>
      </w:r>
      <w:r w:rsidRPr="001F68DE">
        <w:rPr>
          <w:rStyle w:val="Style13ptBold"/>
        </w:rPr>
        <w:t>Stenner</w:t>
      </w:r>
      <w:r>
        <w:t xml:space="preserve"> </w:t>
      </w:r>
      <w:r w:rsidRPr="001F68DE">
        <w:rPr>
          <w:rStyle w:val="Style13ptBold"/>
        </w:rPr>
        <w:t>and</w:t>
      </w:r>
      <w:r>
        <w:t xml:space="preserve"> Jessica </w:t>
      </w:r>
      <w:r w:rsidRPr="001F68DE">
        <w:rPr>
          <w:rStyle w:val="Style13ptBold"/>
        </w:rPr>
        <w:t>Stern</w:t>
      </w:r>
      <w:r>
        <w:t>, 2/11/</w:t>
      </w:r>
      <w:r w:rsidRPr="001F68DE">
        <w:rPr>
          <w:rStyle w:val="Style13ptBold"/>
        </w:rPr>
        <w:t>21</w:t>
      </w:r>
      <w:r>
        <w:t>, Foreign Policy, "how to live with authoritarians," https://foreignpolicy.com/2021/02/11/capitol-insurrection-trump-authoritarianism-psychology-innate-fear-envy-change-diversity-populism/, mm</w:t>
      </w:r>
    </w:p>
    <w:p w14:paraId="175EEF4E" w14:textId="77777777" w:rsidR="00AE50AE" w:rsidRPr="001F68DE" w:rsidRDefault="00AE50AE" w:rsidP="00AE50AE">
      <w:pPr>
        <w:rPr>
          <w:sz w:val="16"/>
        </w:rPr>
      </w:pPr>
      <w:r w:rsidRPr="001F68DE">
        <w:rPr>
          <w:rStyle w:val="StyleUnderline"/>
          <w:highlight w:val="yellow"/>
        </w:rPr>
        <w:t>Even after the</w:t>
      </w:r>
      <w:r w:rsidRPr="001F68DE">
        <w:rPr>
          <w:sz w:val="16"/>
        </w:rPr>
        <w:t xml:space="preserve"> Jan. 6 </w:t>
      </w:r>
      <w:r w:rsidRPr="001F68DE">
        <w:rPr>
          <w:rStyle w:val="StyleUnderline"/>
          <w:highlight w:val="yellow"/>
        </w:rPr>
        <w:t>insurrection</w:t>
      </w:r>
      <w:r w:rsidRPr="001F68DE">
        <w:rPr>
          <w:sz w:val="16"/>
        </w:rPr>
        <w:t xml:space="preserve"> at the U.S. Capitol, </w:t>
      </w:r>
      <w:r w:rsidRPr="001F68DE">
        <w:rPr>
          <w:rStyle w:val="StyleUnderline"/>
          <w:highlight w:val="yellow"/>
        </w:rPr>
        <w:t>60 percent of Republican</w:t>
      </w:r>
      <w:r w:rsidRPr="001F68DE">
        <w:rPr>
          <w:sz w:val="16"/>
        </w:rPr>
        <w:t xml:space="preserve"> and Republican-leaning </w:t>
      </w:r>
      <w:r w:rsidRPr="001F68DE">
        <w:rPr>
          <w:rStyle w:val="StyleUnderline"/>
          <w:highlight w:val="yellow"/>
        </w:rPr>
        <w:t>voters</w:t>
      </w:r>
      <w:r w:rsidRPr="001F68DE">
        <w:rPr>
          <w:sz w:val="16"/>
          <w:highlight w:val="yellow"/>
        </w:rPr>
        <w:t xml:space="preserve"> </w:t>
      </w:r>
      <w:r w:rsidRPr="001F68DE">
        <w:rPr>
          <w:rStyle w:val="StyleUnderline"/>
          <w:highlight w:val="yellow"/>
        </w:rPr>
        <w:t>still approved of</w:t>
      </w:r>
      <w:r w:rsidRPr="001F68DE">
        <w:rPr>
          <w:sz w:val="16"/>
        </w:rPr>
        <w:t xml:space="preserve"> Donald </w:t>
      </w:r>
      <w:r w:rsidRPr="001F68DE">
        <w:rPr>
          <w:rStyle w:val="StyleUnderline"/>
          <w:highlight w:val="yellow"/>
        </w:rPr>
        <w:t>Trump</w:t>
      </w:r>
      <w:r w:rsidRPr="001F68DE">
        <w:rPr>
          <w:rStyle w:val="StyleUnderline"/>
        </w:rPr>
        <w:t>'s</w:t>
      </w:r>
      <w:r w:rsidRPr="001F68DE">
        <w:rPr>
          <w:sz w:val="16"/>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F68DE">
        <w:rPr>
          <w:sz w:val="16"/>
        </w:rPr>
        <w:t>blunderous</w:t>
      </w:r>
      <w:proofErr w:type="spellEnd"/>
      <w:r w:rsidRPr="001F68DE">
        <w:rPr>
          <w:sz w:val="16"/>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CC5205">
        <w:rPr>
          <w:rStyle w:val="StyleUnderline"/>
        </w:rPr>
        <w:t>Growing evidence suggests</w:t>
      </w:r>
      <w:r w:rsidRPr="001F68DE">
        <w:rPr>
          <w:sz w:val="16"/>
        </w:rPr>
        <w:t xml:space="preserve"> </w:t>
      </w:r>
      <w:r w:rsidRPr="00CC5205">
        <w:rPr>
          <w:rStyle w:val="StyleUnderline"/>
        </w:rPr>
        <w:t>that</w:t>
      </w:r>
      <w:r w:rsidRPr="001F68DE">
        <w:rPr>
          <w:sz w:val="16"/>
        </w:rPr>
        <w:t xml:space="preserve"> </w:t>
      </w:r>
      <w:r w:rsidRPr="001F68DE">
        <w:rPr>
          <w:sz w:val="16"/>
        </w:rPr>
        <w:lastRenderedPageBreak/>
        <w:t xml:space="preserve">Trumpism and </w:t>
      </w:r>
      <w:r w:rsidRPr="00CC5205">
        <w:rPr>
          <w:rStyle w:val="StyleUnderline"/>
        </w:rPr>
        <w:t>right-wing populist movements</w:t>
      </w:r>
      <w:r w:rsidRPr="001F68DE">
        <w:rPr>
          <w:sz w:val="16"/>
        </w:rPr>
        <w:t xml:space="preserve"> like it </w:t>
      </w:r>
      <w:r w:rsidRPr="00CC5205">
        <w:rPr>
          <w:rStyle w:val="StyleUnderline"/>
        </w:rPr>
        <w:t>must prompt a serious reckoning</w:t>
      </w:r>
      <w:r w:rsidRPr="001F68DE">
        <w:rPr>
          <w:sz w:val="16"/>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F68DE">
        <w:rPr>
          <w:rStyle w:val="StyleUnderline"/>
          <w:highlight w:val="yellow"/>
        </w:rPr>
        <w:t>decades of cross-national empirical research show that</w:t>
      </w:r>
      <w:r w:rsidRPr="001F68DE">
        <w:rPr>
          <w:sz w:val="16"/>
        </w:rPr>
        <w:t xml:space="preserve"> feelings and </w:t>
      </w:r>
      <w:r w:rsidRPr="001F68DE">
        <w:rPr>
          <w:rStyle w:val="StyleUnderline"/>
          <w:highlight w:val="yellow"/>
        </w:rPr>
        <w:t>perceptions of sociocultural threat are the</w:t>
      </w:r>
      <w:r w:rsidRPr="001F68DE">
        <w:rPr>
          <w:sz w:val="16"/>
        </w:rPr>
        <w:t xml:space="preserve"> principal </w:t>
      </w:r>
      <w:r w:rsidRPr="001F68DE">
        <w:rPr>
          <w:rStyle w:val="StyleUnderline"/>
          <w:highlight w:val="yellow"/>
        </w:rPr>
        <w:t>drivers of surging authoritarian</w:t>
      </w:r>
      <w:r w:rsidRPr="00CC5205">
        <w:rPr>
          <w:rStyle w:val="StyleUnderline"/>
        </w:rPr>
        <w:t xml:space="preserve"> </w:t>
      </w:r>
      <w:r w:rsidRPr="001F68DE">
        <w:rPr>
          <w:rStyle w:val="StyleUnderline"/>
          <w:highlight w:val="yellow"/>
        </w:rPr>
        <w:t>sentiment</w:t>
      </w:r>
      <w:r w:rsidRPr="00CC5205">
        <w:rPr>
          <w:rStyle w:val="StyleUnderline"/>
        </w:rPr>
        <w:t xml:space="preserve"> among the electorate and the demagoguery that </w:t>
      </w:r>
      <w:proofErr w:type="gramStart"/>
      <w:r w:rsidRPr="00CC5205">
        <w:rPr>
          <w:rStyle w:val="StyleUnderline"/>
        </w:rPr>
        <w:t>rises up</w:t>
      </w:r>
      <w:proofErr w:type="gramEnd"/>
      <w:r w:rsidRPr="00CC5205">
        <w:rPr>
          <w:rStyle w:val="StyleUnderline"/>
        </w:rPr>
        <w:t xml:space="preserve"> to service it.</w:t>
      </w:r>
      <w:r w:rsidRPr="001F68DE">
        <w:rPr>
          <w:sz w:val="16"/>
        </w:rPr>
        <w:t xml:space="preserve"> In a modern, multicultural society, certain citizens simply become overwhelmed by growing complexity and rapid change. </w:t>
      </w:r>
      <w:r w:rsidRPr="00CC5205">
        <w:rPr>
          <w:rStyle w:val="StyleUnderline"/>
        </w:rPr>
        <w:t>These individuals fear a loss of their social order</w:t>
      </w:r>
      <w:r w:rsidRPr="001F68DE">
        <w:rPr>
          <w:sz w:val="16"/>
        </w:rPr>
        <w:t xml:space="preserve">, status, and familiar way of life. Whether rational or not, this trepidation provokes intolerance of threats to the collective order, in which they are unusually invested. </w:t>
      </w:r>
      <w:r w:rsidRPr="001F68DE">
        <w:rPr>
          <w:rStyle w:val="StyleUnderline"/>
          <w:highlight w:val="yellow"/>
        </w:rPr>
        <w:t>Trump's support</w:t>
      </w:r>
      <w:r w:rsidRPr="00CC5205">
        <w:rPr>
          <w:rStyle w:val="StyleUnderline"/>
        </w:rPr>
        <w:t>,</w:t>
      </w:r>
      <w:r w:rsidRPr="001F68DE">
        <w:rPr>
          <w:sz w:val="16"/>
        </w:rPr>
        <w:t xml:space="preserve"> then, </w:t>
      </w:r>
      <w:r w:rsidRPr="001F68DE">
        <w:rPr>
          <w:rStyle w:val="StyleUnderline"/>
          <w:highlight w:val="yellow"/>
        </w:rPr>
        <w:t>is derived</w:t>
      </w:r>
      <w:r w:rsidRPr="001F68DE">
        <w:rPr>
          <w:sz w:val="16"/>
        </w:rPr>
        <w:t xml:space="preserve"> in large part </w:t>
      </w:r>
      <w:r w:rsidRPr="001F68DE">
        <w:rPr>
          <w:rStyle w:val="StyleUnderline"/>
          <w:highlight w:val="yellow"/>
        </w:rPr>
        <w:t>from those who believe he</w:t>
      </w:r>
      <w:r w:rsidRPr="00CC5205">
        <w:rPr>
          <w:rStyle w:val="StyleUnderline"/>
        </w:rPr>
        <w:t xml:space="preserve"> </w:t>
      </w:r>
      <w:r w:rsidRPr="001F68DE">
        <w:rPr>
          <w:sz w:val="16"/>
        </w:rPr>
        <w:t xml:space="preserve">understands and </w:t>
      </w:r>
      <w:r w:rsidRPr="001F68DE">
        <w:rPr>
          <w:rStyle w:val="StyleUnderline"/>
          <w:highlight w:val="yellow"/>
        </w:rPr>
        <w:t>speaks to these</w:t>
      </w:r>
      <w:r w:rsidRPr="001F68DE">
        <w:rPr>
          <w:sz w:val="16"/>
        </w:rPr>
        <w:t xml:space="preserve"> kinds of </w:t>
      </w:r>
      <w:r w:rsidRPr="001F68DE">
        <w:rPr>
          <w:rStyle w:val="StyleUnderline"/>
          <w:highlight w:val="yellow"/>
        </w:rPr>
        <w:t>fears</w:t>
      </w:r>
      <w:r w:rsidRPr="001F68DE">
        <w:rPr>
          <w:sz w:val="16"/>
        </w:rPr>
        <w:t xml:space="preserve">. </w:t>
      </w:r>
      <w:r w:rsidRPr="001F68DE">
        <w:rPr>
          <w:rStyle w:val="StyleUnderline"/>
        </w:rPr>
        <w:t>This finding is not meant to excuse Trump</w:t>
      </w:r>
      <w:r w:rsidRPr="001F68DE">
        <w:rPr>
          <w:sz w:val="16"/>
        </w:rPr>
        <w:t xml:space="preserve">, the overt racism of many of his supporters, nor the very real harm they have caused. </w:t>
      </w:r>
      <w:r w:rsidRPr="001F68DE">
        <w:rPr>
          <w:rStyle w:val="StyleUnderline"/>
        </w:rPr>
        <w:t>It is simply derived from decades of research</w:t>
      </w:r>
      <w:r w:rsidRPr="001F68DE">
        <w:rPr>
          <w:sz w:val="16"/>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Authoritarianism is also associated with some cognitive limitations. </w:t>
      </w:r>
      <w:r w:rsidRPr="001F68DE">
        <w:rPr>
          <w:rStyle w:val="StyleUnderline"/>
          <w:highlight w:val="yellow"/>
        </w:rPr>
        <w:t>Comparative data suggests that the United States may be</w:t>
      </w:r>
      <w:r w:rsidRPr="001F68DE">
        <w:rPr>
          <w:sz w:val="16"/>
        </w:rPr>
        <w:t xml:space="preserve"> somewhat </w:t>
      </w:r>
      <w:r w:rsidRPr="001F68DE">
        <w:rPr>
          <w:rStyle w:val="StyleUnderline"/>
          <w:highlight w:val="yellow"/>
        </w:rPr>
        <w:t>overstocked with authoritarians</w:t>
      </w:r>
      <w:r w:rsidRPr="001F68DE">
        <w:rPr>
          <w:sz w:val="16"/>
        </w:rPr>
        <w:t xml:space="preserve">, though they may simply be more easily identifiable in the country's high-arousal political environment. This predisposition to favor oneness and sameness exists on a spectrum, from very low to very high authoritarianism. Importantly, </w:t>
      </w:r>
      <w:r w:rsidRPr="001F68DE">
        <w:rPr>
          <w:rStyle w:val="StyleUnderline"/>
          <w:highlight w:val="yellow"/>
        </w:rPr>
        <w:t>the predisposition</w:t>
      </w:r>
      <w:r w:rsidRPr="001F68DE">
        <w:rPr>
          <w:sz w:val="16"/>
        </w:rPr>
        <w:t xml:space="preserve"> which is stable and enduring but normally latent </w:t>
      </w:r>
      <w:r w:rsidRPr="001F68DE">
        <w:rPr>
          <w:rStyle w:val="StyleUnderline"/>
          <w:highlight w:val="yellow"/>
        </w:rPr>
        <w:t>is activated</w:t>
      </w:r>
      <w:r w:rsidRPr="00CC5205">
        <w:rPr>
          <w:rStyle w:val="StyleUnderline"/>
        </w:rPr>
        <w:t xml:space="preserve"> and expressed </w:t>
      </w:r>
      <w:r w:rsidRPr="001F68DE">
        <w:rPr>
          <w:rStyle w:val="StyleUnderline"/>
          <w:highlight w:val="yellow"/>
        </w:rPr>
        <w:t>when triggered by</w:t>
      </w:r>
      <w:r w:rsidRPr="00CC5205">
        <w:rPr>
          <w:rStyle w:val="StyleUnderline"/>
        </w:rPr>
        <w:t xml:space="preserve"> perceived </w:t>
      </w:r>
      <w:r w:rsidRPr="001F68DE">
        <w:rPr>
          <w:rStyle w:val="StyleUnderline"/>
          <w:highlight w:val="yellow"/>
        </w:rPr>
        <w:t>political</w:t>
      </w:r>
      <w:r w:rsidRPr="00CC5205">
        <w:rPr>
          <w:rStyle w:val="StyleUnderline"/>
        </w:rPr>
        <w:t xml:space="preserve"> or </w:t>
      </w:r>
      <w:r w:rsidRPr="001F68DE">
        <w:rPr>
          <w:rStyle w:val="StyleUnderline"/>
        </w:rPr>
        <w:t xml:space="preserve">social </w:t>
      </w:r>
      <w:r w:rsidRPr="001F68DE">
        <w:rPr>
          <w:rStyle w:val="StyleUnderline"/>
          <w:highlight w:val="yellow"/>
        </w:rPr>
        <w:t>disorder</w:t>
      </w:r>
      <w:r w:rsidRPr="001F68DE">
        <w:rPr>
          <w:sz w:val="16"/>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1F68DE">
        <w:rPr>
          <w:sz w:val="16"/>
        </w:rPr>
        <w:t>vote</w:t>
      </w:r>
      <w:proofErr w:type="gramEnd"/>
      <w:r w:rsidRPr="001F68DE">
        <w:rPr>
          <w:sz w:val="16"/>
        </w:rPr>
        <w:t xml:space="preserve"> ostensibly rooted in racial and ethnic intolerance was support for the death penalty and for the public whipping of sex criminals. In a recent </w:t>
      </w:r>
      <w:proofErr w:type="gramStart"/>
      <w:r w:rsidRPr="001F68DE">
        <w:rPr>
          <w:sz w:val="16"/>
        </w:rPr>
        <w:t>study[</w:t>
      </w:r>
      <w:proofErr w:type="gramEnd"/>
      <w:r w:rsidRPr="001F68DE">
        <w:rPr>
          <w:sz w:val="16"/>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F68DE">
        <w:rPr>
          <w:sz w:val="16"/>
        </w:rPr>
        <w:t>have to</w:t>
      </w:r>
      <w:proofErr w:type="gramEnd"/>
      <w:r w:rsidRPr="001F68DE">
        <w:rPr>
          <w:sz w:val="16"/>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w:t>
      </w:r>
      <w:r w:rsidRPr="001F68DE">
        <w:rPr>
          <w:sz w:val="16"/>
        </w:rPr>
        <w:lastRenderedPageBreak/>
        <w:t xml:space="preserve">dangerous. An uptick in envy helps explain why violent hate crimes in the United States are on the rise. The social psychologist Michael Hogg of Claremont Graduate University has argued that </w:t>
      </w:r>
      <w:r w:rsidRPr="001F68DE">
        <w:rPr>
          <w:rStyle w:val="StyleUnderline"/>
          <w:highlight w:val="yellow"/>
        </w:rPr>
        <w:t>dramatic</w:t>
      </w:r>
      <w:r w:rsidRPr="00CC5205">
        <w:rPr>
          <w:rStyle w:val="StyleUnderline"/>
        </w:rPr>
        <w:t xml:space="preserve"> social </w:t>
      </w:r>
      <w:r w:rsidRPr="001F68DE">
        <w:rPr>
          <w:rStyle w:val="StyleUnderline"/>
          <w:highlight w:val="yellow"/>
        </w:rPr>
        <w:t>disruption</w:t>
      </w:r>
      <w:r w:rsidRPr="00CC5205">
        <w:rPr>
          <w:rStyle w:val="StyleUnderline"/>
        </w:rPr>
        <w:t xml:space="preserve"> </w:t>
      </w:r>
      <w:r w:rsidRPr="001F68DE">
        <w:rPr>
          <w:rStyle w:val="StyleUnderline"/>
          <w:highlight w:val="yellow"/>
        </w:rPr>
        <w:t>can lead to</w:t>
      </w:r>
      <w:r w:rsidRPr="00CC5205">
        <w:rPr>
          <w:rStyle w:val="StyleUnderline"/>
        </w:rPr>
        <w:t xml:space="preserve"> highly aversive </w:t>
      </w:r>
      <w:r w:rsidRPr="001F68DE">
        <w:rPr>
          <w:rStyle w:val="StyleUnderline"/>
          <w:highlight w:val="yellow"/>
        </w:rPr>
        <w:t>identity confusion</w:t>
      </w:r>
      <w:r w:rsidRPr="001F68DE">
        <w:rPr>
          <w:sz w:val="16"/>
        </w:rPr>
        <w:t xml:space="preserve">, </w:t>
      </w:r>
      <w:r w:rsidRPr="00CC5205">
        <w:rPr>
          <w:rStyle w:val="StyleUnderline"/>
        </w:rPr>
        <w:t>causing people to demarcate and identify with in-groups as opposed to people different from themselves</w:t>
      </w:r>
      <w:r w:rsidRPr="001F68DE">
        <w:rPr>
          <w:sz w:val="16"/>
        </w:rPr>
        <w:t xml:space="preserve">. </w:t>
      </w:r>
      <w:r w:rsidRPr="001F68DE">
        <w:rPr>
          <w:rStyle w:val="StyleUnderline"/>
          <w:highlight w:val="yellow"/>
        </w:rPr>
        <w:t>In these situations</w:t>
      </w:r>
      <w:r w:rsidRPr="00CC5205">
        <w:rPr>
          <w:rStyle w:val="StyleUnderline"/>
        </w:rPr>
        <w:t>,</w:t>
      </w:r>
      <w:r w:rsidRPr="001F68DE">
        <w:rPr>
          <w:sz w:val="16"/>
        </w:rPr>
        <w:t xml:space="preserve"> he says, </w:t>
      </w:r>
      <w:r w:rsidRPr="001F68DE">
        <w:rPr>
          <w:rStyle w:val="StyleUnderline"/>
          <w:highlight w:val="yellow"/>
        </w:rPr>
        <w:t>people may be drawn to extremist groups</w:t>
      </w:r>
      <w:r w:rsidRPr="001F68DE">
        <w:rPr>
          <w:sz w:val="16"/>
        </w:rPr>
        <w:t xml:space="preserve"> with exclusionary ideologies and 'strong, directive leadership.' Strongman authoritarians fit the bill. Some Trump supporters feel humiliated by rapid social change. Diana Mutz, a political scientist at the University of Pennsylvania, found that the most important driver of electoral support for Trump in 2016 was a perceived status threat among high-status groups, which she delineates as white people, Christians, and men. Specific anxieties included declining dominance as a percentage of the overall U.S. population, African Americans' perceived rising status, and insecurity about U.S. global economic power which collectively left them feeling 'under siege.' A recent poll by the Pew Research Center shows that voters' attitudes about gender and race are even more divided today than they were four years ago. </w:t>
      </w:r>
      <w:proofErr w:type="gramStart"/>
      <w:r w:rsidRPr="001F68DE">
        <w:rPr>
          <w:sz w:val="16"/>
        </w:rPr>
        <w:t>All of</w:t>
      </w:r>
      <w:proofErr w:type="gramEnd"/>
      <w:r w:rsidRPr="001F68DE">
        <w:rPr>
          <w:sz w:val="16"/>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w:t>
      </w:r>
      <w:r w:rsidRPr="001F68DE">
        <w:rPr>
          <w:rStyle w:val="StyleUnderline"/>
          <w:highlight w:val="yellow"/>
        </w:rPr>
        <w:t>The new</w:t>
      </w:r>
      <w:r w:rsidRPr="001F68DE">
        <w:rPr>
          <w:sz w:val="16"/>
        </w:rPr>
        <w:t xml:space="preserve"> U.S. </w:t>
      </w:r>
      <w:r w:rsidRPr="001F68DE">
        <w:rPr>
          <w:rStyle w:val="StyleUnderline"/>
        </w:rPr>
        <w:t>administration</w:t>
      </w:r>
      <w:r w:rsidRPr="001F68DE">
        <w:rPr>
          <w:sz w:val="16"/>
        </w:rPr>
        <w:t xml:space="preserve"> </w:t>
      </w:r>
      <w:r w:rsidRPr="001F68DE">
        <w:rPr>
          <w:rStyle w:val="StyleUnderline"/>
          <w:highlight w:val="yellow"/>
        </w:rPr>
        <w:t>should</w:t>
      </w:r>
      <w:r w:rsidRPr="001F68DE">
        <w:rPr>
          <w:rStyle w:val="StyleUnderline"/>
        </w:rPr>
        <w:t xml:space="preserve"> promote equity</w:t>
      </w:r>
      <w:r w:rsidRPr="001F68DE">
        <w:rPr>
          <w:sz w:val="16"/>
        </w:rPr>
        <w:t xml:space="preserve"> and justice </w:t>
      </w:r>
      <w:r w:rsidRPr="001F68DE">
        <w:rPr>
          <w:rStyle w:val="StyleUnderline"/>
        </w:rPr>
        <w:t xml:space="preserve">while </w:t>
      </w:r>
      <w:r w:rsidRPr="001F68DE">
        <w:rPr>
          <w:rStyle w:val="StyleUnderline"/>
          <w:highlight w:val="yellow"/>
        </w:rPr>
        <w:t>avoid</w:t>
      </w:r>
      <w:r w:rsidRPr="001F68DE">
        <w:rPr>
          <w:rStyle w:val="StyleUnderline"/>
        </w:rPr>
        <w:t xml:space="preserve">ing </w:t>
      </w:r>
      <w:r w:rsidRPr="001F68DE">
        <w:rPr>
          <w:rStyle w:val="StyleUnderline"/>
          <w:highlight w:val="yellow"/>
        </w:rPr>
        <w:t>a loud</w:t>
      </w:r>
      <w:r w:rsidRPr="001F68DE">
        <w:rPr>
          <w:sz w:val="16"/>
        </w:rPr>
        <w:t xml:space="preserve"> and provocative </w:t>
      </w:r>
      <w:r w:rsidRPr="001F68DE">
        <w:rPr>
          <w:rStyle w:val="StyleUnderline"/>
          <w:highlight w:val="yellow"/>
        </w:rPr>
        <w:t>display of stances</w:t>
      </w:r>
      <w:r w:rsidRPr="001F68DE">
        <w:rPr>
          <w:rStyle w:val="StyleUnderline"/>
        </w:rPr>
        <w:t xml:space="preserve"> and messaging </w:t>
      </w:r>
      <w:r w:rsidRPr="001F68DE">
        <w:rPr>
          <w:rStyle w:val="StyleUnderline"/>
          <w:highlight w:val="yellow"/>
        </w:rPr>
        <w:t>that</w:t>
      </w:r>
      <w:r w:rsidRPr="001F68DE">
        <w:rPr>
          <w:rStyle w:val="StyleUnderline"/>
        </w:rPr>
        <w:t xml:space="preserve"> unnecessarily </w:t>
      </w:r>
      <w:r w:rsidRPr="001F68DE">
        <w:rPr>
          <w:rStyle w:val="StyleUnderline"/>
          <w:highlight w:val="yellow"/>
        </w:rPr>
        <w:t>aggravates authoritarians</w:t>
      </w:r>
      <w:r w:rsidRPr="001F68DE">
        <w:rPr>
          <w:rStyle w:val="StyleUnderline"/>
        </w:rPr>
        <w:t>.</w:t>
      </w:r>
      <w:r w:rsidRPr="001F68DE">
        <w:rPr>
          <w:sz w:val="16"/>
        </w:rPr>
        <w:t xml:space="preserve"> </w:t>
      </w:r>
      <w:r w:rsidRPr="001F68DE">
        <w:rPr>
          <w:rStyle w:val="StyleUnderline"/>
          <w:highlight w:val="yellow"/>
        </w:rPr>
        <w:t xml:space="preserve">The progressive policy agenda shouldn't be amended; it should simply </w:t>
      </w:r>
      <w:r w:rsidRPr="001F68DE">
        <w:rPr>
          <w:rStyle w:val="Emphasis"/>
          <w:highlight w:val="yellow"/>
        </w:rPr>
        <w:t>be promoted more subtly</w:t>
      </w:r>
      <w:r w:rsidRPr="001F68DE">
        <w:rPr>
          <w:rStyle w:val="Emphasis"/>
        </w:rPr>
        <w:t>.</w:t>
      </w:r>
      <w:r w:rsidRPr="001F68DE">
        <w:rPr>
          <w:sz w:val="16"/>
        </w:rPr>
        <w:t xml:space="preserve">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w:t>
      </w:r>
      <w:r w:rsidRPr="001F68DE">
        <w:rPr>
          <w:rStyle w:val="StyleUnderline"/>
        </w:rPr>
        <w:t>Critically, authoritarian predispositions are not a problem that can just be educated away</w:t>
      </w:r>
      <w:r w:rsidRPr="001F68DE">
        <w:rPr>
          <w:sz w:val="16"/>
        </w:rPr>
        <w:t>: In fact, liberal democracy's loud and showy celebration of freedom and diversity drives authoritarians not to the limits of their tolerance but to their intolerant extremes. For this reason</w:t>
      </w:r>
      <w:r w:rsidRPr="001F68DE">
        <w:rPr>
          <w:rStyle w:val="StyleUnderline"/>
        </w:rPr>
        <w:t>, a strong rhetorical focus on a unified Americanness can play a vital role in reassuring and deactivating the innately intolerant</w:t>
      </w:r>
      <w:r w:rsidRPr="001F68DE">
        <w:rPr>
          <w:sz w:val="16"/>
        </w:rPr>
        <w:t>.</w:t>
      </w:r>
    </w:p>
    <w:p w14:paraId="300F4D5E" w14:textId="77777777" w:rsidR="00AE50AE" w:rsidRDefault="00AE50AE" w:rsidP="00AE50AE">
      <w:pPr>
        <w:pStyle w:val="Heading4"/>
      </w:pPr>
      <w:r>
        <w:t xml:space="preserve">Socialism fails and causes a </w:t>
      </w:r>
      <w:r w:rsidRPr="000A6527">
        <w:rPr>
          <w:u w:val="single"/>
        </w:rPr>
        <w:t>reversion</w:t>
      </w:r>
      <w:r>
        <w:t xml:space="preserve"> back to capitalism – empirics</w:t>
      </w:r>
    </w:p>
    <w:p w14:paraId="5617D44E" w14:textId="77777777" w:rsidR="00AE50AE" w:rsidRPr="004252DE" w:rsidRDefault="00AE50AE" w:rsidP="00AE50AE">
      <w:r w:rsidRPr="00966222">
        <w:rPr>
          <w:rStyle w:val="Style13ptBold"/>
        </w:rPr>
        <w:t>Muravchik 19</w:t>
      </w:r>
      <w:r>
        <w:t xml:space="preserve"> (Joshua, distinguished fellow @ World Affairs Institute, adjunct professor @ Institute of World Politics, former fellow at the Foreign Policy Institute of Johns Hopkins University’s School of Advanced International Studies, “Socialism Fails Every Time,” Wall Street Journal, 4/9/19, </w:t>
      </w:r>
      <w:hyperlink r:id="rId17" w:history="1">
        <w:r w:rsidRPr="0040060C">
          <w:rPr>
            <w:rStyle w:val="Hyperlink"/>
          </w:rPr>
          <w:t>https://www.wsj.com/articles/socialism-fails-every-time-11554851786</w:t>
        </w:r>
      </w:hyperlink>
      <w:r>
        <w:t xml:space="preserve">, </w:t>
      </w:r>
      <w:proofErr w:type="spellStart"/>
      <w:r>
        <w:t>ccm</w:t>
      </w:r>
      <w:proofErr w:type="spellEnd"/>
      <w:r>
        <w:t>)</w:t>
      </w:r>
    </w:p>
    <w:p w14:paraId="6B38A746" w14:textId="77777777" w:rsidR="00AE50AE" w:rsidRPr="00966222" w:rsidRDefault="00AE50AE" w:rsidP="00AE50AE">
      <w:pPr>
        <w:rPr>
          <w:u w:val="single"/>
        </w:rPr>
      </w:pPr>
      <w:r w:rsidRPr="00966222">
        <w:rPr>
          <w:sz w:val="16"/>
        </w:rPr>
        <w:t xml:space="preserve">Self-described socialist Bernie Sanders has become a favorite of young voters by posing as an apostle of daring new ideas. </w:t>
      </w:r>
      <w:r w:rsidRPr="00966222">
        <w:rPr>
          <w:rStyle w:val="StyleUnderline"/>
          <w:highlight w:val="cyan"/>
        </w:rPr>
        <w:t>Socialism</w:t>
      </w:r>
      <w:r w:rsidRPr="00966222">
        <w:rPr>
          <w:sz w:val="16"/>
        </w:rPr>
        <w:t xml:space="preserve">, however, is anything but new. It’s </w:t>
      </w:r>
      <w:r w:rsidRPr="00966222">
        <w:rPr>
          <w:rStyle w:val="StyleUnderline"/>
        </w:rPr>
        <w:t xml:space="preserve">hard to think of another idea that has </w:t>
      </w:r>
      <w:r w:rsidRPr="00966222">
        <w:rPr>
          <w:rStyle w:val="StyleUnderline"/>
          <w:highlight w:val="cyan"/>
        </w:rPr>
        <w:t xml:space="preserve">been tried and </w:t>
      </w:r>
      <w:r w:rsidRPr="00080399">
        <w:rPr>
          <w:rStyle w:val="Emphasis"/>
          <w:highlight w:val="cyan"/>
        </w:rPr>
        <w:t>failed</w:t>
      </w:r>
      <w:r w:rsidRPr="00966222">
        <w:rPr>
          <w:rStyle w:val="StyleUnderline"/>
        </w:rPr>
        <w:t xml:space="preserve"> as </w:t>
      </w:r>
      <w:r w:rsidRPr="00080399">
        <w:rPr>
          <w:rStyle w:val="Emphasis"/>
          <w:highlight w:val="cyan"/>
        </w:rPr>
        <w:t>many times</w:t>
      </w:r>
      <w:r w:rsidRPr="00966222">
        <w:rPr>
          <w:rStyle w:val="StyleUnderline"/>
        </w:rPr>
        <w:t xml:space="preserve"> in as many ways or at a steeper price in </w:t>
      </w:r>
      <w:r w:rsidRPr="00080399">
        <w:rPr>
          <w:rStyle w:val="Emphasis"/>
        </w:rPr>
        <w:t>human suffering</w:t>
      </w:r>
      <w:r w:rsidRPr="00966222">
        <w:rPr>
          <w:rStyle w:val="StyleUnderline"/>
        </w:rPr>
        <w:t>.</w:t>
      </w:r>
    </w:p>
    <w:p w14:paraId="77761AB1" w14:textId="77777777" w:rsidR="00AE50AE" w:rsidRPr="00966222" w:rsidRDefault="00AE50AE" w:rsidP="00AE50AE">
      <w:pPr>
        <w:rPr>
          <w:sz w:val="16"/>
        </w:rPr>
      </w:pPr>
      <w:r w:rsidRPr="00966222">
        <w:rPr>
          <w:sz w:val="16"/>
        </w:rPr>
        <w:t>The term “</w:t>
      </w:r>
      <w:r w:rsidRPr="00966222">
        <w:rPr>
          <w:rStyle w:val="StyleUnderline"/>
        </w:rPr>
        <w:t>socialism</w:t>
      </w:r>
      <w:r w:rsidRPr="00966222">
        <w:rPr>
          <w:sz w:val="16"/>
        </w:rPr>
        <w:t xml:space="preserve">” was </w:t>
      </w:r>
      <w:r w:rsidRPr="00966222">
        <w:rPr>
          <w:rStyle w:val="StyleUnderline"/>
        </w:rPr>
        <w:t>coined by</w:t>
      </w:r>
      <w:r w:rsidRPr="00966222">
        <w:rPr>
          <w:sz w:val="16"/>
        </w:rPr>
        <w:t xml:space="preserve"> followers of </w:t>
      </w:r>
      <w:r w:rsidRPr="00966222">
        <w:rPr>
          <w:rStyle w:val="StyleUnderline"/>
        </w:rPr>
        <w:t>Robert Owen</w:t>
      </w:r>
      <w:r w:rsidRPr="00966222">
        <w:rPr>
          <w:sz w:val="16"/>
        </w:rPr>
        <w:t xml:space="preserve"> (1771-1858), whom Karl Marx would label a “utopian socialist.” In 1825 </w:t>
      </w:r>
      <w:r w:rsidRPr="00966222">
        <w:rPr>
          <w:rStyle w:val="StyleUnderline"/>
        </w:rPr>
        <w:t>Owen founded New Harmony</w:t>
      </w:r>
      <w:r w:rsidRPr="00966222">
        <w:rPr>
          <w:sz w:val="16"/>
        </w:rPr>
        <w:t xml:space="preserve">, an Indiana commune, to demonstrate the superiority of what was first called the “social system.” The same year, Owen explained his experiment to a joint session of Congress attended by Supreme Court justices, President James </w:t>
      </w:r>
      <w:proofErr w:type="gramStart"/>
      <w:r w:rsidRPr="00966222">
        <w:rPr>
          <w:sz w:val="16"/>
        </w:rPr>
        <w:t>Monroe</w:t>
      </w:r>
      <w:proofErr w:type="gramEnd"/>
      <w:r w:rsidRPr="00966222">
        <w:rPr>
          <w:sz w:val="16"/>
        </w:rPr>
        <w:t xml:space="preserve"> and President-elect John Quincy Adams. Although Owen poured his fortune into it, </w:t>
      </w:r>
      <w:r w:rsidRPr="00966222">
        <w:rPr>
          <w:rStyle w:val="StyleUnderline"/>
        </w:rPr>
        <w:t xml:space="preserve">New Harmony </w:t>
      </w:r>
      <w:r w:rsidRPr="00966222">
        <w:rPr>
          <w:rStyle w:val="Emphasis"/>
        </w:rPr>
        <w:t>collapsed</w:t>
      </w:r>
      <w:r w:rsidRPr="00966222">
        <w:rPr>
          <w:rStyle w:val="StyleUnderline"/>
        </w:rPr>
        <w:t xml:space="preserve"> in</w:t>
      </w:r>
      <w:r w:rsidRPr="00966222">
        <w:t xml:space="preserve"> </w:t>
      </w:r>
      <w:r w:rsidRPr="00966222">
        <w:rPr>
          <w:rStyle w:val="Emphasis"/>
        </w:rPr>
        <w:t>disarray</w:t>
      </w:r>
      <w:r w:rsidRPr="00966222">
        <w:rPr>
          <w:rStyle w:val="StyleUnderline"/>
        </w:rPr>
        <w:t xml:space="preserve"> and </w:t>
      </w:r>
      <w:r w:rsidRPr="00966222">
        <w:rPr>
          <w:rStyle w:val="Emphasis"/>
        </w:rPr>
        <w:t>recrimination</w:t>
      </w:r>
      <w:r w:rsidRPr="00966222">
        <w:rPr>
          <w:rStyle w:val="StyleUnderline"/>
        </w:rPr>
        <w:t xml:space="preserve"> within </w:t>
      </w:r>
      <w:r w:rsidRPr="00966222">
        <w:rPr>
          <w:rStyle w:val="Emphasis"/>
        </w:rPr>
        <w:t>two years</w:t>
      </w:r>
      <w:r w:rsidRPr="00966222">
        <w:rPr>
          <w:sz w:val="16"/>
        </w:rPr>
        <w:t>.</w:t>
      </w:r>
    </w:p>
    <w:p w14:paraId="08EAF8A8" w14:textId="77777777" w:rsidR="00AE50AE" w:rsidRPr="00966222" w:rsidRDefault="00AE50AE" w:rsidP="00AE50AE">
      <w:pPr>
        <w:rPr>
          <w:sz w:val="16"/>
        </w:rPr>
      </w:pPr>
      <w:r w:rsidRPr="00966222">
        <w:rPr>
          <w:sz w:val="16"/>
        </w:rPr>
        <w:t>Owen’s son Robert Dale Owen salvaged the community by implementing what he called “a policy the very reverse” of socialism: “giving each respectable citizen every facility and encouragement to become (what every adult ought to be) a landed proprietor.”</w:t>
      </w:r>
    </w:p>
    <w:p w14:paraId="3951FE5A" w14:textId="77777777" w:rsidR="00AE50AE" w:rsidRPr="00966222" w:rsidRDefault="00AE50AE" w:rsidP="00AE50AE">
      <w:pPr>
        <w:rPr>
          <w:sz w:val="16"/>
        </w:rPr>
      </w:pPr>
      <w:r w:rsidRPr="00966222">
        <w:rPr>
          <w:sz w:val="16"/>
        </w:rPr>
        <w:lastRenderedPageBreak/>
        <w:t xml:space="preserve">Undeterred, </w:t>
      </w:r>
      <w:r w:rsidRPr="00E558E5">
        <w:rPr>
          <w:rStyle w:val="StyleUnderline"/>
        </w:rPr>
        <w:t xml:space="preserve">others founded some 40 to </w:t>
      </w:r>
      <w:r w:rsidRPr="00E558E5">
        <w:rPr>
          <w:rStyle w:val="StyleUnderline"/>
          <w:highlight w:val="cyan"/>
        </w:rPr>
        <w:t>50</w:t>
      </w:r>
      <w:r w:rsidRPr="00E558E5">
        <w:rPr>
          <w:rStyle w:val="StyleUnderline"/>
        </w:rPr>
        <w:t xml:space="preserve"> similar </w:t>
      </w:r>
      <w:r w:rsidRPr="00966222">
        <w:rPr>
          <w:rStyle w:val="StyleUnderline"/>
          <w:highlight w:val="cyan"/>
        </w:rPr>
        <w:t>communes</w:t>
      </w:r>
      <w:r w:rsidRPr="00E558E5">
        <w:rPr>
          <w:rStyle w:val="StyleUnderline"/>
        </w:rPr>
        <w:t xml:space="preserve"> </w:t>
      </w:r>
      <w:r w:rsidRPr="00966222">
        <w:rPr>
          <w:rStyle w:val="StyleUnderline"/>
        </w:rPr>
        <w:t xml:space="preserve">during the </w:t>
      </w:r>
      <w:r w:rsidRPr="00966222">
        <w:rPr>
          <w:rStyle w:val="Emphasis"/>
        </w:rPr>
        <w:t>19th century</w:t>
      </w:r>
      <w:r w:rsidRPr="00966222">
        <w:rPr>
          <w:sz w:val="16"/>
        </w:rPr>
        <w:t xml:space="preserve">, </w:t>
      </w:r>
      <w:r w:rsidRPr="00E558E5">
        <w:rPr>
          <w:rStyle w:val="StyleUnderline"/>
        </w:rPr>
        <w:t xml:space="preserve">and </w:t>
      </w:r>
      <w:r w:rsidRPr="00E558E5">
        <w:rPr>
          <w:rStyle w:val="StyleUnderline"/>
          <w:highlight w:val="cyan"/>
        </w:rPr>
        <w:t xml:space="preserve">all </w:t>
      </w:r>
      <w:r w:rsidRPr="00E558E5">
        <w:rPr>
          <w:rStyle w:val="Emphasis"/>
          <w:highlight w:val="cyan"/>
        </w:rPr>
        <w:t>collapsed quickly</w:t>
      </w:r>
      <w:r w:rsidRPr="00966222">
        <w:rPr>
          <w:sz w:val="16"/>
        </w:rPr>
        <w:t>. New Harmony’s two years proved to be their median lifespan.</w:t>
      </w:r>
    </w:p>
    <w:p w14:paraId="19979AD0" w14:textId="77777777" w:rsidR="00AE50AE" w:rsidRPr="00966222" w:rsidRDefault="00AE50AE" w:rsidP="00AE50AE">
      <w:pPr>
        <w:rPr>
          <w:sz w:val="16"/>
        </w:rPr>
      </w:pPr>
      <w:r w:rsidRPr="00966222">
        <w:rPr>
          <w:sz w:val="16"/>
        </w:rPr>
        <w:t xml:space="preserve">Based on the </w:t>
      </w:r>
      <w:r w:rsidRPr="000A6527">
        <w:rPr>
          <w:rStyle w:val="Emphasis"/>
        </w:rPr>
        <w:t>uniformly dismal</w:t>
      </w:r>
      <w:r w:rsidRPr="000A6527">
        <w:rPr>
          <w:rStyle w:val="StyleUnderline"/>
        </w:rPr>
        <w:t xml:space="preserve"> results</w:t>
      </w:r>
      <w:r w:rsidRPr="00966222">
        <w:rPr>
          <w:sz w:val="16"/>
        </w:rPr>
        <w:t xml:space="preserve">, the idea of socialism might have died a quiet death were it not for Marx (1818-83), who transformed socialism from an experiment—tried, </w:t>
      </w:r>
      <w:proofErr w:type="gramStart"/>
      <w:r w:rsidRPr="00966222">
        <w:rPr>
          <w:sz w:val="16"/>
        </w:rPr>
        <w:t>tested</w:t>
      </w:r>
      <w:proofErr w:type="gramEnd"/>
      <w:r w:rsidRPr="00966222">
        <w:rPr>
          <w:sz w:val="16"/>
        </w:rPr>
        <w:t xml:space="preserve"> and failed—into a prophecy, “the riddle of history solved.” Ironically, he called his vision “scientific socialism.”</w:t>
      </w:r>
    </w:p>
    <w:p w14:paraId="681AE86A" w14:textId="77777777" w:rsidR="00AE50AE" w:rsidRPr="00966222" w:rsidRDefault="00AE50AE" w:rsidP="00AE50AE">
      <w:pPr>
        <w:rPr>
          <w:sz w:val="16"/>
        </w:rPr>
      </w:pPr>
      <w:r w:rsidRPr="00966222">
        <w:rPr>
          <w:sz w:val="16"/>
        </w:rPr>
        <w:t>Inspired by the dream of proletarian revolution overthrowing capitalist immiseration, socialist parties sprouted across Europe. Yet instead of growing poorer, workers in industrialized countries saw improvement in their living standards; and instead of disappearing, middle classes expanded—all disproving Marx.</w:t>
      </w:r>
    </w:p>
    <w:p w14:paraId="6B5315F4" w14:textId="77777777" w:rsidR="00AE50AE" w:rsidRPr="00966222" w:rsidRDefault="00AE50AE" w:rsidP="00AE50AE">
      <w:pPr>
        <w:rPr>
          <w:u w:val="single"/>
        </w:rPr>
      </w:pPr>
      <w:r w:rsidRPr="00966222">
        <w:rPr>
          <w:sz w:val="16"/>
        </w:rPr>
        <w:t xml:space="preserve">It took Vladimir Lenin’s “vanguard” and the horrors of World War I to give socialism new life. In Russia, Lenin pioneered modern communism, which in the 20th century was imposed on 18 countries and one-third of mankind. </w:t>
      </w:r>
      <w:r w:rsidRPr="00E558E5">
        <w:rPr>
          <w:rStyle w:val="StyleUnderline"/>
        </w:rPr>
        <w:t xml:space="preserve">Repression was justified by </w:t>
      </w:r>
      <w:r w:rsidRPr="00E558E5">
        <w:rPr>
          <w:rStyle w:val="StyleUnderline"/>
          <w:highlight w:val="cyan"/>
        </w:rPr>
        <w:t>socialis</w:t>
      </w:r>
      <w:r w:rsidRPr="000A6527">
        <w:rPr>
          <w:rStyle w:val="StyleUnderline"/>
          <w:highlight w:val="cyan"/>
        </w:rPr>
        <w:t>m’s</w:t>
      </w:r>
      <w:r w:rsidRPr="00E558E5">
        <w:rPr>
          <w:rStyle w:val="StyleUnderline"/>
        </w:rPr>
        <w:t xml:space="preserve"> purported economic benefits</w:t>
      </w:r>
      <w:r w:rsidRPr="00966222">
        <w:rPr>
          <w:sz w:val="16"/>
        </w:rPr>
        <w:t xml:space="preserve">, but </w:t>
      </w:r>
      <w:r w:rsidRPr="00E558E5">
        <w:rPr>
          <w:rStyle w:val="StyleUnderline"/>
        </w:rPr>
        <w:t xml:space="preserve">the actual trade-off </w:t>
      </w:r>
      <w:r w:rsidRPr="00E558E5">
        <w:rPr>
          <w:rStyle w:val="StyleUnderline"/>
          <w:highlight w:val="cyan"/>
        </w:rPr>
        <w:t xml:space="preserve">entailed </w:t>
      </w:r>
      <w:r w:rsidRPr="00E558E5">
        <w:rPr>
          <w:rStyle w:val="Emphasis"/>
          <w:highlight w:val="cyan"/>
        </w:rPr>
        <w:t>economic misery</w:t>
      </w:r>
      <w:r w:rsidRPr="00E558E5">
        <w:rPr>
          <w:rStyle w:val="StyleUnderline"/>
          <w:highlight w:val="cyan"/>
        </w:rPr>
        <w:t xml:space="preserve"> and</w:t>
      </w:r>
      <w:r w:rsidRPr="00E558E5">
        <w:rPr>
          <w:rStyle w:val="StyleUnderline"/>
        </w:rPr>
        <w:t xml:space="preserve"> the snuffing out of as many as </w:t>
      </w:r>
      <w:r w:rsidRPr="00E558E5">
        <w:rPr>
          <w:rStyle w:val="Emphasis"/>
          <w:highlight w:val="cyan"/>
        </w:rPr>
        <w:t>100 million lives</w:t>
      </w:r>
      <w:r w:rsidRPr="00E558E5">
        <w:rPr>
          <w:rStyle w:val="StyleUnderline"/>
        </w:rPr>
        <w:t>.</w:t>
      </w:r>
    </w:p>
    <w:p w14:paraId="6D7E1D9C" w14:textId="77777777" w:rsidR="00AE50AE" w:rsidRPr="00966222" w:rsidRDefault="00AE50AE" w:rsidP="00AE50AE">
      <w:pPr>
        <w:rPr>
          <w:sz w:val="16"/>
        </w:rPr>
      </w:pPr>
      <w:r w:rsidRPr="00966222">
        <w:rPr>
          <w:sz w:val="16"/>
        </w:rPr>
        <w:t xml:space="preserve">Today Communist </w:t>
      </w:r>
      <w:proofErr w:type="gramStart"/>
      <w:r w:rsidRPr="00966222">
        <w:rPr>
          <w:sz w:val="16"/>
        </w:rPr>
        <w:t>parties</w:t>
      </w:r>
      <w:proofErr w:type="gramEnd"/>
      <w:r w:rsidRPr="00966222">
        <w:rPr>
          <w:sz w:val="16"/>
        </w:rPr>
        <w:t xml:space="preserve"> rule six countries. Most follow the lead of China, where the party redefined itself to include entrepreneurs. A 2012 Wall Street Journal report identified 160 people with an average net worth of more than $1 billion holding high government or party seats. No Chinese Bernie Sanders rails against them.</w:t>
      </w:r>
    </w:p>
    <w:p w14:paraId="1A42E023" w14:textId="77777777" w:rsidR="00AE50AE" w:rsidRPr="00966222" w:rsidRDefault="00AE50AE" w:rsidP="00AE50AE">
      <w:pPr>
        <w:rPr>
          <w:u w:val="single"/>
        </w:rPr>
      </w:pPr>
      <w:r w:rsidRPr="00966222">
        <w:rPr>
          <w:sz w:val="16"/>
        </w:rPr>
        <w:t>“</w:t>
      </w:r>
      <w:r w:rsidRPr="00E558E5">
        <w:rPr>
          <w:rStyle w:val="StyleUnderline"/>
        </w:rPr>
        <w:t>Social democrats</w:t>
      </w:r>
      <w:r w:rsidRPr="00966222">
        <w:rPr>
          <w:sz w:val="16"/>
        </w:rPr>
        <w:t xml:space="preserve">” </w:t>
      </w:r>
      <w:r w:rsidRPr="00E558E5">
        <w:rPr>
          <w:rStyle w:val="StyleUnderline"/>
        </w:rPr>
        <w:t>and</w:t>
      </w:r>
      <w:r w:rsidRPr="00966222">
        <w:rPr>
          <w:sz w:val="16"/>
        </w:rPr>
        <w:t xml:space="preserve"> “</w:t>
      </w:r>
      <w:r w:rsidRPr="00E558E5">
        <w:rPr>
          <w:rStyle w:val="StyleUnderline"/>
        </w:rPr>
        <w:t>democratic socialists</w:t>
      </w:r>
      <w:r w:rsidRPr="00966222">
        <w:rPr>
          <w:sz w:val="16"/>
        </w:rPr>
        <w:t xml:space="preserve">” rejected Lenin’s methods. But their goals remained transformational. As British </w:t>
      </w:r>
      <w:proofErr w:type="spellStart"/>
      <w:r w:rsidRPr="00966222">
        <w:rPr>
          <w:sz w:val="16"/>
        </w:rPr>
        <w:t>Labour</w:t>
      </w:r>
      <w:proofErr w:type="spellEnd"/>
      <w:r w:rsidRPr="00966222">
        <w:rPr>
          <w:sz w:val="16"/>
        </w:rPr>
        <w:t xml:space="preserve"> Party leader </w:t>
      </w:r>
      <w:r w:rsidRPr="00E558E5">
        <w:rPr>
          <w:rStyle w:val="StyleUnderline"/>
        </w:rPr>
        <w:t>Clement Attlee</w:t>
      </w:r>
      <w:r w:rsidRPr="00966222">
        <w:rPr>
          <w:sz w:val="16"/>
        </w:rPr>
        <w:t xml:space="preserve">, who became prime minister in 1945, </w:t>
      </w:r>
      <w:r w:rsidRPr="00E558E5">
        <w:rPr>
          <w:rStyle w:val="StyleUnderline"/>
        </w:rPr>
        <w:t>explained</w:t>
      </w:r>
      <w:r w:rsidRPr="00966222">
        <w:rPr>
          <w:sz w:val="16"/>
        </w:rPr>
        <w:t>: “</w:t>
      </w:r>
      <w:r w:rsidRPr="00E558E5">
        <w:rPr>
          <w:rStyle w:val="StyleUnderline"/>
        </w:rPr>
        <w:t>Our policy was not a reformed capitalism but progress toward a democratic socialism</w:t>
      </w:r>
      <w:r w:rsidRPr="00966222">
        <w:rPr>
          <w:sz w:val="16"/>
        </w:rPr>
        <w:t xml:space="preserve">.” </w:t>
      </w:r>
      <w:proofErr w:type="spellStart"/>
      <w:r w:rsidRPr="00966222">
        <w:rPr>
          <w:sz w:val="16"/>
        </w:rPr>
        <w:t>Labour</w:t>
      </w:r>
      <w:proofErr w:type="spellEnd"/>
      <w:r w:rsidRPr="00966222">
        <w:rPr>
          <w:sz w:val="16"/>
        </w:rPr>
        <w:t xml:space="preserve"> sought to bring “main factors in the economic system”—including banks, </w:t>
      </w:r>
      <w:proofErr w:type="gramStart"/>
      <w:r w:rsidRPr="00966222">
        <w:rPr>
          <w:sz w:val="16"/>
        </w:rPr>
        <w:t>mining</w:t>
      </w:r>
      <w:proofErr w:type="gramEnd"/>
      <w:r w:rsidRPr="00966222">
        <w:rPr>
          <w:sz w:val="16"/>
        </w:rPr>
        <w:t xml:space="preserve"> and energy—under “public ownership and control.” </w:t>
      </w:r>
      <w:r w:rsidRPr="00E558E5">
        <w:rPr>
          <w:rStyle w:val="StyleUnderline"/>
        </w:rPr>
        <w:t xml:space="preserve">Nationalization worked so badly, however, that Attlee soon beat a retreat and was </w:t>
      </w:r>
      <w:r w:rsidRPr="00E558E5">
        <w:rPr>
          <w:rStyle w:val="Emphasis"/>
        </w:rPr>
        <w:t>voted out</w:t>
      </w:r>
      <w:r w:rsidRPr="00E558E5">
        <w:rPr>
          <w:rStyle w:val="StyleUnderline"/>
        </w:rPr>
        <w:t xml:space="preserve"> in 1951.</w:t>
      </w:r>
    </w:p>
    <w:p w14:paraId="129D58F0" w14:textId="77777777" w:rsidR="00AE50AE" w:rsidRPr="00966222" w:rsidRDefault="00AE50AE" w:rsidP="00AE50AE">
      <w:pPr>
        <w:rPr>
          <w:sz w:val="16"/>
        </w:rPr>
      </w:pPr>
      <w:r w:rsidRPr="00E558E5">
        <w:rPr>
          <w:rStyle w:val="StyleUnderline"/>
        </w:rPr>
        <w:t xml:space="preserve">In 1981 Socialist François Mitterrand was elected president of </w:t>
      </w:r>
      <w:r w:rsidRPr="00E558E5">
        <w:rPr>
          <w:rStyle w:val="StyleUnderline"/>
          <w:highlight w:val="cyan"/>
        </w:rPr>
        <w:t>France</w:t>
      </w:r>
      <w:r w:rsidRPr="00E558E5">
        <w:rPr>
          <w:rStyle w:val="StyleUnderline"/>
        </w:rPr>
        <w:t xml:space="preserve"> </w:t>
      </w:r>
      <w:r w:rsidRPr="00E558E5">
        <w:rPr>
          <w:rStyle w:val="StyleUnderline"/>
          <w:highlight w:val="cyan"/>
        </w:rPr>
        <w:t>promising</w:t>
      </w:r>
      <w:r w:rsidRPr="00E558E5">
        <w:rPr>
          <w:rStyle w:val="StyleUnderline"/>
        </w:rPr>
        <w:t xml:space="preserve"> a clean “</w:t>
      </w:r>
      <w:r w:rsidRPr="00E558E5">
        <w:rPr>
          <w:rStyle w:val="Emphasis"/>
          <w:highlight w:val="cyan"/>
        </w:rPr>
        <w:t>rupture</w:t>
      </w:r>
      <w:r w:rsidRPr="00E558E5">
        <w:rPr>
          <w:rStyle w:val="StyleUnderline"/>
        </w:rPr>
        <w:t xml:space="preserve">” </w:t>
      </w:r>
      <w:r w:rsidRPr="00E558E5">
        <w:rPr>
          <w:rStyle w:val="StyleUnderline"/>
          <w:highlight w:val="cyan"/>
        </w:rPr>
        <w:t xml:space="preserve">with </w:t>
      </w:r>
      <w:r w:rsidRPr="00E558E5">
        <w:rPr>
          <w:rStyle w:val="Emphasis"/>
          <w:highlight w:val="cyan"/>
        </w:rPr>
        <w:t>capitalism</w:t>
      </w:r>
      <w:r w:rsidRPr="00E558E5">
        <w:rPr>
          <w:rStyle w:val="StyleUnderline"/>
        </w:rPr>
        <w:t xml:space="preserve">. The </w:t>
      </w:r>
      <w:r w:rsidRPr="00E558E5">
        <w:rPr>
          <w:rStyle w:val="StyleUnderline"/>
          <w:highlight w:val="cyan"/>
        </w:rPr>
        <w:t>results</w:t>
      </w:r>
      <w:r w:rsidRPr="00E558E5">
        <w:rPr>
          <w:rStyle w:val="StyleUnderline"/>
        </w:rPr>
        <w:t xml:space="preserve"> of his </w:t>
      </w:r>
      <w:r w:rsidRPr="00E558E5">
        <w:rPr>
          <w:rStyle w:val="Emphasis"/>
        </w:rPr>
        <w:t>spending</w:t>
      </w:r>
      <w:r w:rsidRPr="00E558E5">
        <w:rPr>
          <w:rStyle w:val="StyleUnderline"/>
        </w:rPr>
        <w:t xml:space="preserve"> and </w:t>
      </w:r>
      <w:r w:rsidRPr="00E558E5">
        <w:rPr>
          <w:rStyle w:val="Emphasis"/>
        </w:rPr>
        <w:t>nationalizations</w:t>
      </w:r>
      <w:r w:rsidRPr="00E558E5">
        <w:rPr>
          <w:rStyle w:val="StyleUnderline"/>
        </w:rPr>
        <w:t xml:space="preserve"> </w:t>
      </w:r>
      <w:r w:rsidRPr="00E558E5">
        <w:rPr>
          <w:rStyle w:val="StyleUnderline"/>
          <w:highlight w:val="cyan"/>
        </w:rPr>
        <w:t xml:space="preserve">were </w:t>
      </w:r>
      <w:r w:rsidRPr="00E558E5">
        <w:rPr>
          <w:rStyle w:val="Emphasis"/>
          <w:highlight w:val="cyan"/>
        </w:rPr>
        <w:t>so alarming</w:t>
      </w:r>
      <w:r w:rsidRPr="00E558E5">
        <w:rPr>
          <w:rStyle w:val="StyleUnderline"/>
        </w:rPr>
        <w:t xml:space="preserve"> </w:t>
      </w:r>
      <w:r w:rsidRPr="00E558E5">
        <w:rPr>
          <w:rStyle w:val="StyleUnderline"/>
          <w:highlight w:val="cyan"/>
        </w:rPr>
        <w:t>that</w:t>
      </w:r>
      <w:r w:rsidRPr="00E558E5">
        <w:rPr>
          <w:rStyle w:val="StyleUnderline"/>
        </w:rPr>
        <w:t xml:space="preserve"> in 1982 </w:t>
      </w:r>
      <w:r w:rsidRPr="00E558E5">
        <w:rPr>
          <w:rStyle w:val="StyleUnderline"/>
          <w:highlight w:val="cyan"/>
        </w:rPr>
        <w:t xml:space="preserve">Mitterrand </w:t>
      </w:r>
      <w:r w:rsidRPr="00E558E5">
        <w:rPr>
          <w:rStyle w:val="Emphasis"/>
          <w:highlight w:val="cyan"/>
        </w:rPr>
        <w:t>reversed course</w:t>
      </w:r>
      <w:r w:rsidRPr="00E558E5">
        <w:rPr>
          <w:rStyle w:val="StyleUnderline"/>
        </w:rPr>
        <w:t xml:space="preserve"> and implemented austerity measures,</w:t>
      </w:r>
      <w:r w:rsidRPr="00966222">
        <w:rPr>
          <w:sz w:val="16"/>
        </w:rPr>
        <w:t xml:space="preserve"> which he dubbed “socialist rigor” to save face. “The aim is to bring about a real reconciliation between the left and the economy,” explained Socialist Party chief Lionel Jospin.</w:t>
      </w:r>
    </w:p>
    <w:p w14:paraId="3969A7D6" w14:textId="77777777" w:rsidR="00AE50AE" w:rsidRPr="00966222" w:rsidRDefault="00AE50AE" w:rsidP="00AE50AE">
      <w:pPr>
        <w:rPr>
          <w:sz w:val="16"/>
        </w:rPr>
      </w:pPr>
      <w:r w:rsidRPr="00966222">
        <w:rPr>
          <w:sz w:val="16"/>
        </w:rPr>
        <w:t xml:space="preserve">American socialists like Mr. </w:t>
      </w:r>
      <w:r w:rsidRPr="00E558E5">
        <w:rPr>
          <w:rStyle w:val="StyleUnderline"/>
          <w:highlight w:val="cyan"/>
        </w:rPr>
        <w:t>Sanders</w:t>
      </w:r>
      <w:r w:rsidRPr="00966222">
        <w:rPr>
          <w:sz w:val="16"/>
        </w:rPr>
        <w:t xml:space="preserve">, while often defending the likes of Fidel Castro, Daniel Ortega, Hugo </w:t>
      </w:r>
      <w:proofErr w:type="gramStart"/>
      <w:r w:rsidRPr="00966222">
        <w:rPr>
          <w:sz w:val="16"/>
        </w:rPr>
        <w:t>Chávez</w:t>
      </w:r>
      <w:proofErr w:type="gramEnd"/>
      <w:r w:rsidRPr="00966222">
        <w:rPr>
          <w:sz w:val="16"/>
        </w:rPr>
        <w:t xml:space="preserve"> and Nicolás Maduro, prefer to </w:t>
      </w:r>
      <w:r w:rsidRPr="00E558E5">
        <w:rPr>
          <w:rStyle w:val="StyleUnderline"/>
          <w:highlight w:val="cyan"/>
        </w:rPr>
        <w:t>point to Scandinavia</w:t>
      </w:r>
      <w:r w:rsidRPr="00E558E5">
        <w:rPr>
          <w:rStyle w:val="StyleUnderline"/>
        </w:rPr>
        <w:t xml:space="preserve"> as a model</w:t>
      </w:r>
      <w:r w:rsidRPr="00966222">
        <w:rPr>
          <w:sz w:val="16"/>
        </w:rPr>
        <w:t xml:space="preserve">. But </w:t>
      </w:r>
      <w:r w:rsidRPr="00E558E5">
        <w:rPr>
          <w:rStyle w:val="StyleUnderline"/>
          <w:highlight w:val="cyan"/>
        </w:rPr>
        <w:t>Scandinavian</w:t>
      </w:r>
      <w:r w:rsidRPr="00E558E5">
        <w:rPr>
          <w:rStyle w:val="StyleUnderline"/>
        </w:rPr>
        <w:t xml:space="preserve"> social </w:t>
      </w:r>
      <w:r w:rsidRPr="00E558E5">
        <w:rPr>
          <w:rStyle w:val="StyleUnderline"/>
          <w:highlight w:val="cyan"/>
        </w:rPr>
        <w:t>dem</w:t>
      </w:r>
      <w:r w:rsidRPr="00E558E5">
        <w:rPr>
          <w:rStyle w:val="StyleUnderline"/>
        </w:rPr>
        <w:t>ocrat</w:t>
      </w:r>
      <w:r w:rsidRPr="00E558E5">
        <w:rPr>
          <w:rStyle w:val="StyleUnderline"/>
          <w:highlight w:val="cyan"/>
        </w:rPr>
        <w:t>s</w:t>
      </w:r>
      <w:r w:rsidRPr="00E558E5">
        <w:rPr>
          <w:rStyle w:val="StyleUnderline"/>
        </w:rPr>
        <w:t xml:space="preserve"> learned to </w:t>
      </w:r>
      <w:r w:rsidRPr="00E558E5">
        <w:rPr>
          <w:rStyle w:val="StyleUnderline"/>
          <w:highlight w:val="cyan"/>
        </w:rPr>
        <w:t>settle for</w:t>
      </w:r>
      <w:r w:rsidRPr="00E558E5">
        <w:rPr>
          <w:rStyle w:val="StyleUnderline"/>
        </w:rPr>
        <w:t xml:space="preserve"> dense social safety nets </w:t>
      </w:r>
      <w:r w:rsidRPr="00E558E5">
        <w:rPr>
          <w:rStyle w:val="Emphasis"/>
          <w:highlight w:val="cyan"/>
        </w:rPr>
        <w:t>underwritten</w:t>
      </w:r>
      <w:r w:rsidRPr="00E558E5">
        <w:rPr>
          <w:rStyle w:val="StyleUnderline"/>
          <w:highlight w:val="cyan"/>
        </w:rPr>
        <w:t xml:space="preserve"> by</w:t>
      </w:r>
      <w:r w:rsidRPr="00E558E5">
        <w:rPr>
          <w:rStyle w:val="StyleUnderline"/>
        </w:rPr>
        <w:t xml:space="preserve"> remarkably free, </w:t>
      </w:r>
      <w:r w:rsidRPr="00E558E5">
        <w:rPr>
          <w:rStyle w:val="Emphasis"/>
          <w:highlight w:val="cyan"/>
        </w:rPr>
        <w:t>capitalist economies</w:t>
      </w:r>
      <w:r w:rsidRPr="00966222">
        <w:rPr>
          <w:sz w:val="16"/>
        </w:rPr>
        <w:t>. On the World Bank’s Ease of Doing Business scale, Denmark ranks third of 190 countries, Norway seventh and Sweden 12th.</w:t>
      </w:r>
    </w:p>
    <w:p w14:paraId="25587C82" w14:textId="77777777" w:rsidR="00AE50AE" w:rsidRPr="00966222" w:rsidRDefault="00AE50AE" w:rsidP="00AE50AE">
      <w:pPr>
        <w:rPr>
          <w:sz w:val="16"/>
        </w:rPr>
      </w:pPr>
      <w:r w:rsidRPr="00E558E5">
        <w:rPr>
          <w:rStyle w:val="StyleUnderline"/>
        </w:rPr>
        <w:t xml:space="preserve">Still other forms of socialism arose in the </w:t>
      </w:r>
      <w:r w:rsidRPr="00966222">
        <w:rPr>
          <w:rStyle w:val="StyleUnderline"/>
          <w:highlight w:val="cyan"/>
        </w:rPr>
        <w:t>Third World</w:t>
      </w:r>
      <w:r w:rsidRPr="00966222">
        <w:rPr>
          <w:sz w:val="16"/>
        </w:rPr>
        <w:t xml:space="preserve">. Encouraged by United Nations development experts, </w:t>
      </w:r>
      <w:r w:rsidRPr="00E558E5">
        <w:rPr>
          <w:rStyle w:val="StyleUnderline"/>
        </w:rPr>
        <w:t xml:space="preserve">virtually all newly </w:t>
      </w:r>
      <w:r w:rsidRPr="00966222">
        <w:rPr>
          <w:rStyle w:val="Emphasis"/>
        </w:rPr>
        <w:t xml:space="preserve">decolonized </w:t>
      </w:r>
      <w:r w:rsidRPr="00E558E5">
        <w:rPr>
          <w:rStyle w:val="Emphasis"/>
          <w:highlight w:val="cyan"/>
        </w:rPr>
        <w:t>states</w:t>
      </w:r>
      <w:r w:rsidRPr="00E558E5">
        <w:rPr>
          <w:rStyle w:val="StyleUnderline"/>
          <w:highlight w:val="cyan"/>
        </w:rPr>
        <w:t xml:space="preserve"> adopted</w:t>
      </w:r>
      <w:r w:rsidRPr="00E558E5">
        <w:rPr>
          <w:rStyle w:val="StyleUnderline"/>
        </w:rPr>
        <w:t xml:space="preserve"> “</w:t>
      </w:r>
      <w:r w:rsidRPr="00E558E5">
        <w:rPr>
          <w:rStyle w:val="Emphasis"/>
        </w:rPr>
        <w:t xml:space="preserve">African </w:t>
      </w:r>
      <w:r w:rsidRPr="00E558E5">
        <w:rPr>
          <w:rStyle w:val="Emphasis"/>
          <w:highlight w:val="cyan"/>
        </w:rPr>
        <w:t>Socialism</w:t>
      </w:r>
      <w:r w:rsidRPr="00E558E5">
        <w:rPr>
          <w:rStyle w:val="StyleUnderline"/>
        </w:rPr>
        <w:t>,” “</w:t>
      </w:r>
      <w:r w:rsidRPr="00E558E5">
        <w:rPr>
          <w:rStyle w:val="Emphasis"/>
        </w:rPr>
        <w:t>Arab Socialism</w:t>
      </w:r>
      <w:r w:rsidRPr="00E558E5">
        <w:rPr>
          <w:rStyle w:val="StyleUnderline"/>
        </w:rPr>
        <w:t xml:space="preserve">” or other </w:t>
      </w:r>
      <w:r w:rsidRPr="00E558E5">
        <w:rPr>
          <w:rStyle w:val="StyleUnderline"/>
          <w:highlight w:val="cyan"/>
        </w:rPr>
        <w:t>variants</w:t>
      </w:r>
      <w:r w:rsidRPr="00966222">
        <w:rPr>
          <w:sz w:val="16"/>
        </w:rPr>
        <w:t xml:space="preserve">. </w:t>
      </w:r>
      <w:r w:rsidRPr="00E558E5">
        <w:rPr>
          <w:rStyle w:val="StyleUnderline"/>
        </w:rPr>
        <w:t xml:space="preserve">The </w:t>
      </w:r>
      <w:r w:rsidRPr="00E558E5">
        <w:rPr>
          <w:rStyle w:val="StyleUnderline"/>
          <w:highlight w:val="cyan"/>
        </w:rPr>
        <w:t xml:space="preserve">result was years of </w:t>
      </w:r>
      <w:r w:rsidRPr="00E558E5">
        <w:rPr>
          <w:rStyle w:val="Emphasis"/>
          <w:highlight w:val="cyan"/>
        </w:rPr>
        <w:t>economic stagnation</w:t>
      </w:r>
      <w:r w:rsidRPr="00E558E5">
        <w:rPr>
          <w:rStyle w:val="StyleUnderline"/>
        </w:rPr>
        <w:t xml:space="preserve"> until the successful models of East Asia began to </w:t>
      </w:r>
      <w:r w:rsidRPr="00E558E5">
        <w:rPr>
          <w:rStyle w:val="Emphasis"/>
        </w:rPr>
        <w:t>reverse</w:t>
      </w:r>
      <w:r w:rsidRPr="00E558E5">
        <w:rPr>
          <w:rStyle w:val="StyleUnderline"/>
        </w:rPr>
        <w:t xml:space="preserve"> their thinking</w:t>
      </w:r>
      <w:r w:rsidRPr="00966222">
        <w:rPr>
          <w:sz w:val="16"/>
        </w:rPr>
        <w:t>.</w:t>
      </w:r>
    </w:p>
    <w:p w14:paraId="4EAD50CE" w14:textId="77777777" w:rsidR="00AE50AE" w:rsidRPr="00966222" w:rsidRDefault="00AE50AE" w:rsidP="00AE50AE">
      <w:pPr>
        <w:rPr>
          <w:u w:val="single"/>
        </w:rPr>
      </w:pPr>
      <w:r w:rsidRPr="00E558E5">
        <w:rPr>
          <w:rStyle w:val="StyleUnderline"/>
          <w:highlight w:val="cyan"/>
        </w:rPr>
        <w:t>Successful socialism</w:t>
      </w:r>
      <w:r w:rsidRPr="004252DE">
        <w:rPr>
          <w:rStyle w:val="StyleUnderline"/>
        </w:rPr>
        <w:t xml:space="preserve"> has been </w:t>
      </w:r>
      <w:r w:rsidRPr="000A6527">
        <w:rPr>
          <w:rStyle w:val="StyleUnderline"/>
        </w:rPr>
        <w:t xml:space="preserve">created </w:t>
      </w:r>
      <w:r w:rsidRPr="00E558E5">
        <w:rPr>
          <w:rStyle w:val="StyleUnderline"/>
          <w:highlight w:val="cyan"/>
        </w:rPr>
        <w:t>in</w:t>
      </w:r>
      <w:r w:rsidRPr="004252DE">
        <w:rPr>
          <w:rStyle w:val="StyleUnderline"/>
        </w:rPr>
        <w:t xml:space="preserve"> only one place on earth, the kibbutzim of </w:t>
      </w:r>
      <w:r w:rsidRPr="00E558E5">
        <w:rPr>
          <w:rStyle w:val="Emphasis"/>
          <w:highlight w:val="cyan"/>
        </w:rPr>
        <w:t>Israel</w:t>
      </w:r>
      <w:r w:rsidRPr="00966222">
        <w:rPr>
          <w:sz w:val="16"/>
        </w:rPr>
        <w:t xml:space="preserve">. They were democratic and </w:t>
      </w:r>
      <w:proofErr w:type="gramStart"/>
      <w:r w:rsidRPr="00966222">
        <w:rPr>
          <w:sz w:val="16"/>
        </w:rPr>
        <w:t>egalitarian;</w:t>
      </w:r>
      <w:proofErr w:type="gramEnd"/>
      <w:r w:rsidRPr="00966222">
        <w:rPr>
          <w:sz w:val="16"/>
        </w:rPr>
        <w:t xml:space="preserve"> sharing possessions, meals, even child rearing. But </w:t>
      </w:r>
      <w:r w:rsidRPr="00E558E5">
        <w:rPr>
          <w:rStyle w:val="StyleUnderline"/>
        </w:rPr>
        <w:t xml:space="preserve">once the </w:t>
      </w:r>
      <w:r w:rsidRPr="000A6527">
        <w:rPr>
          <w:rStyle w:val="StyleUnderline"/>
          <w:highlight w:val="cyan"/>
        </w:rPr>
        <w:t>Jewish state</w:t>
      </w:r>
      <w:r w:rsidRPr="00E558E5">
        <w:rPr>
          <w:rStyle w:val="StyleUnderline"/>
        </w:rPr>
        <w:t xml:space="preserve"> was securely on its feet</w:t>
      </w:r>
      <w:r w:rsidRPr="00966222">
        <w:rPr>
          <w:sz w:val="16"/>
        </w:rPr>
        <w:t xml:space="preserve">, </w:t>
      </w:r>
      <w:r w:rsidRPr="004252DE">
        <w:rPr>
          <w:rStyle w:val="StyleUnderline"/>
        </w:rPr>
        <w:t xml:space="preserve">kibbutzniks </w:t>
      </w:r>
      <w:r w:rsidRPr="00E558E5">
        <w:rPr>
          <w:rStyle w:val="StyleUnderline"/>
          <w:highlight w:val="cyan"/>
        </w:rPr>
        <w:t xml:space="preserve">chose to switch to </w:t>
      </w:r>
      <w:r w:rsidRPr="00E558E5">
        <w:rPr>
          <w:rStyle w:val="Emphasis"/>
          <w:highlight w:val="cyan"/>
        </w:rPr>
        <w:t>private enterprise</w:t>
      </w:r>
      <w:r w:rsidRPr="00966222">
        <w:rPr>
          <w:sz w:val="16"/>
        </w:rPr>
        <w:t xml:space="preserve">. </w:t>
      </w:r>
      <w:r w:rsidRPr="004252DE">
        <w:rPr>
          <w:rStyle w:val="StyleUnderline"/>
        </w:rPr>
        <w:t>Socialism</w:t>
      </w:r>
      <w:r w:rsidRPr="00966222">
        <w:rPr>
          <w:sz w:val="16"/>
        </w:rPr>
        <w:t xml:space="preserve">, they learned to their surprise, </w:t>
      </w:r>
      <w:r w:rsidRPr="004252DE">
        <w:rPr>
          <w:rStyle w:val="StyleUnderline"/>
        </w:rPr>
        <w:t>was not a happy way to live.</w:t>
      </w:r>
    </w:p>
    <w:p w14:paraId="6A01D6E9" w14:textId="77777777" w:rsidR="00AE50AE" w:rsidRDefault="00AE50AE" w:rsidP="00AE50AE">
      <w:pPr>
        <w:rPr>
          <w:sz w:val="16"/>
        </w:rPr>
      </w:pPr>
      <w:r w:rsidRPr="004252DE">
        <w:rPr>
          <w:rStyle w:val="StyleUnderline"/>
          <w:highlight w:val="cyan"/>
        </w:rPr>
        <w:t xml:space="preserve">Socialism has failed </w:t>
      </w:r>
      <w:r w:rsidRPr="004252DE">
        <w:rPr>
          <w:rStyle w:val="Emphasis"/>
          <w:highlight w:val="cyan"/>
        </w:rPr>
        <w:t>everywhere</w:t>
      </w:r>
      <w:r w:rsidRPr="004252DE">
        <w:rPr>
          <w:rStyle w:val="StyleUnderline"/>
          <w:highlight w:val="cyan"/>
        </w:rPr>
        <w:t xml:space="preserve"> it’s been tried</w:t>
      </w:r>
      <w:r w:rsidRPr="00966222">
        <w:rPr>
          <w:sz w:val="16"/>
        </w:rPr>
        <w:t>—</w:t>
      </w:r>
      <w:r w:rsidRPr="00966222">
        <w:rPr>
          <w:rStyle w:val="StyleUnderline"/>
          <w:highlight w:val="cyan"/>
        </w:rPr>
        <w:t xml:space="preserve">even where it </w:t>
      </w:r>
      <w:r w:rsidRPr="00966222">
        <w:rPr>
          <w:rStyle w:val="Emphasis"/>
          <w:highlight w:val="cyan"/>
        </w:rPr>
        <w:t>succeeded</w:t>
      </w:r>
      <w:r w:rsidRPr="00966222">
        <w:rPr>
          <w:sz w:val="16"/>
        </w:rPr>
        <w:t xml:space="preserve">. Surely today’s young people can create their own ideas and make their own mistakes rather than repeat those that darkened the times of their parents, </w:t>
      </w:r>
      <w:proofErr w:type="gramStart"/>
      <w:r w:rsidRPr="00966222">
        <w:rPr>
          <w:sz w:val="16"/>
        </w:rPr>
        <w:t>grandparents</w:t>
      </w:r>
      <w:proofErr w:type="gramEnd"/>
      <w:r w:rsidRPr="00966222">
        <w:rPr>
          <w:sz w:val="16"/>
        </w:rPr>
        <w:t xml:space="preserve"> and the generations before.</w:t>
      </w:r>
    </w:p>
    <w:p w14:paraId="639E8DF2" w14:textId="77777777" w:rsidR="00AE50AE" w:rsidRDefault="00AE50AE" w:rsidP="00AE50AE">
      <w:pPr>
        <w:pStyle w:val="Heading4"/>
      </w:pPr>
      <w:r>
        <w:lastRenderedPageBreak/>
        <w:t>Capitalism is inevitable – no support for the alt and it fails because globalization ensures other countries will just fill-in</w:t>
      </w:r>
    </w:p>
    <w:p w14:paraId="54B86CEE" w14:textId="77777777" w:rsidR="00AE50AE" w:rsidRPr="005E6701" w:rsidRDefault="00AE50AE" w:rsidP="00AE50AE">
      <w:proofErr w:type="spellStart"/>
      <w:r>
        <w:t>Branko</w:t>
      </w:r>
      <w:proofErr w:type="spellEnd"/>
      <w:r>
        <w:t xml:space="preserve"> </w:t>
      </w:r>
      <w:r w:rsidRPr="006C0AA6">
        <w:rPr>
          <w:rStyle w:val="Style13ptBold"/>
        </w:rPr>
        <w:t>Milanovic</w:t>
      </w:r>
      <w:r>
        <w:t xml:space="preserve">, </w:t>
      </w:r>
      <w:r w:rsidRPr="006C0AA6">
        <w:rPr>
          <w:rStyle w:val="Style13ptBold"/>
        </w:rPr>
        <w:t>2019</w:t>
      </w:r>
      <w:r>
        <w:t xml:space="preserve">, </w:t>
      </w:r>
      <w:r w:rsidRPr="006C0AA6">
        <w:rPr>
          <w:sz w:val="18"/>
          <w:szCs w:val="18"/>
        </w:rPr>
        <w:t xml:space="preserve">[The author is a </w:t>
      </w:r>
      <w:proofErr w:type="gramStart"/>
      <w:r w:rsidRPr="006C0AA6">
        <w:rPr>
          <w:sz w:val="18"/>
          <w:szCs w:val="18"/>
        </w:rPr>
        <w:t>Serbian-American</w:t>
      </w:r>
      <w:proofErr w:type="gramEnd"/>
      <w:r w:rsidRPr="006C0AA6">
        <w:rPr>
          <w:sz w:val="18"/>
          <w:szCs w:val="18"/>
        </w:rPr>
        <w:t xml:space="preserve"> economist. He is most known for his work on income distribution and inequality. Since January 2014, he has been a visiting presidential professor at the Graduate Center of the City University of New York and an affiliated senior scholar at the Luxembourg Income Study (LIS). He also teaches at the London School of Economics and the Barcelona Institute for International Studies.[6] In 2019 he has been appointed the honorary Maddison Chair at the University of Groningen. </w:t>
      </w:r>
      <w:proofErr w:type="spellStart"/>
      <w:r w:rsidRPr="006C0AA6">
        <w:rPr>
          <w:sz w:val="18"/>
          <w:szCs w:val="18"/>
        </w:rPr>
        <w:t>Milanović</w:t>
      </w:r>
      <w:proofErr w:type="spellEnd"/>
      <w:r w:rsidRPr="006C0AA6">
        <w:rPr>
          <w:sz w:val="18"/>
          <w:szCs w:val="18"/>
        </w:rPr>
        <w:t xml:space="preserve"> formerly was the lead economist in the World Bank's research department, visiting professor at University of Maryland and Johns Hopkins University.], "Capitalism, </w:t>
      </w:r>
      <w:proofErr w:type="gramStart"/>
      <w:r w:rsidRPr="006C0AA6">
        <w:rPr>
          <w:sz w:val="18"/>
          <w:szCs w:val="18"/>
        </w:rPr>
        <w:t>Alone</w:t>
      </w:r>
      <w:proofErr w:type="gramEnd"/>
      <w:r w:rsidRPr="006C0AA6">
        <w:rPr>
          <w:sz w:val="18"/>
          <w:szCs w:val="18"/>
        </w:rPr>
        <w:t>: The Future of the System that Rules the World." P. 185-187.</w:t>
      </w:r>
      <w:r>
        <w:rPr>
          <w:sz w:val="18"/>
          <w:szCs w:val="18"/>
        </w:rPr>
        <w:t>, mm</w:t>
      </w:r>
    </w:p>
    <w:p w14:paraId="4237D581" w14:textId="77777777" w:rsidR="00AE50AE" w:rsidRDefault="00AE50AE" w:rsidP="00AE50AE">
      <w:pPr>
        <w:rPr>
          <w:sz w:val="16"/>
        </w:rPr>
      </w:pPr>
      <w:r w:rsidRPr="006C0AA6">
        <w:rPr>
          <w:sz w:val="16"/>
        </w:rPr>
        <w:t xml:space="preserve">One might agree with the analysis so far and then argue as follows: Isn’t this </w:t>
      </w:r>
      <w:proofErr w:type="gramStart"/>
      <w:r w:rsidRPr="006C0AA6">
        <w:rPr>
          <w:sz w:val="16"/>
        </w:rPr>
        <w:t>state of affairs</w:t>
      </w:r>
      <w:proofErr w:type="gramEnd"/>
      <w:r w:rsidRPr="006C0AA6">
        <w:rPr>
          <w:sz w:val="16"/>
        </w:rPr>
        <w:t xml:space="preserve"> a plea for change in the socioeconomic system? Doesn’t it follow that we should ditch the world of hyper commercialized capitalism in favor of an alternative system? The problem with this otherwise sensible argument is that </w:t>
      </w:r>
      <w:r w:rsidRPr="006C0AA6">
        <w:rPr>
          <w:rStyle w:val="StyleUnderline"/>
          <w:highlight w:val="yellow"/>
        </w:rPr>
        <w:t>we lack any</w:t>
      </w:r>
      <w:r w:rsidRPr="005E6701">
        <w:rPr>
          <w:rStyle w:val="StyleUnderline"/>
        </w:rPr>
        <w:t xml:space="preserve"> viable </w:t>
      </w:r>
      <w:r w:rsidRPr="006C0AA6">
        <w:rPr>
          <w:rStyle w:val="StyleUnderline"/>
          <w:highlight w:val="yellow"/>
        </w:rPr>
        <w:t>alternative to</w:t>
      </w:r>
      <w:r w:rsidRPr="006C0AA6">
        <w:rPr>
          <w:sz w:val="16"/>
        </w:rPr>
        <w:t xml:space="preserve"> hyper commercialized </w:t>
      </w:r>
      <w:r w:rsidRPr="006C0AA6">
        <w:rPr>
          <w:rStyle w:val="StyleUnderline"/>
          <w:highlight w:val="yellow"/>
        </w:rPr>
        <w:t>capitalism</w:t>
      </w:r>
      <w:r w:rsidRPr="006C0AA6">
        <w:rPr>
          <w:sz w:val="16"/>
        </w:rPr>
        <w:t xml:space="preserve">. </w:t>
      </w:r>
      <w:r w:rsidRPr="005E6701">
        <w:rPr>
          <w:rStyle w:val="StyleUnderline"/>
        </w:rPr>
        <w:t xml:space="preserve">The </w:t>
      </w:r>
      <w:r w:rsidRPr="006C0AA6">
        <w:rPr>
          <w:rStyle w:val="StyleUnderline"/>
        </w:rPr>
        <w:t>alternatives</w:t>
      </w:r>
      <w:r w:rsidRPr="005E6701">
        <w:rPr>
          <w:rStyle w:val="StyleUnderline"/>
        </w:rPr>
        <w:t xml:space="preserve"> the world has tried have proved worse</w:t>
      </w:r>
      <w:r w:rsidRPr="006C0AA6">
        <w:rPr>
          <w:sz w:val="16"/>
        </w:rPr>
        <w:t xml:space="preserve">—some of them much worse. On top of that, </w:t>
      </w:r>
      <w:r w:rsidRPr="006C0AA6">
        <w:rPr>
          <w:rStyle w:val="StyleUnderline"/>
          <w:highlight w:val="yellow"/>
        </w:rPr>
        <w:t>discarding</w:t>
      </w:r>
      <w:r w:rsidRPr="006C0AA6">
        <w:rPr>
          <w:sz w:val="16"/>
        </w:rPr>
        <w:t xml:space="preserve"> the competitive and acquisitive spirit that is hardwired into </w:t>
      </w:r>
      <w:r w:rsidRPr="006C0AA6">
        <w:rPr>
          <w:rStyle w:val="StyleUnderline"/>
          <w:highlight w:val="yellow"/>
        </w:rPr>
        <w:t>capitalism</w:t>
      </w:r>
      <w:r w:rsidRPr="006C0AA6">
        <w:rPr>
          <w:sz w:val="16"/>
          <w:highlight w:val="yellow"/>
        </w:rPr>
        <w:t xml:space="preserve"> </w:t>
      </w:r>
      <w:r w:rsidRPr="006C0AA6">
        <w:rPr>
          <w:rStyle w:val="StyleUnderline"/>
          <w:highlight w:val="yellow"/>
        </w:rPr>
        <w:t>would lead to a decline in</w:t>
      </w:r>
      <w:r w:rsidRPr="006C0AA6">
        <w:rPr>
          <w:sz w:val="16"/>
        </w:rPr>
        <w:t xml:space="preserve"> our </w:t>
      </w:r>
      <w:r w:rsidRPr="006C0AA6">
        <w:rPr>
          <w:rStyle w:val="StyleUnderline"/>
          <w:highlight w:val="yellow"/>
        </w:rPr>
        <w:t>incomes</w:t>
      </w:r>
      <w:r w:rsidRPr="006C0AA6">
        <w:rPr>
          <w:sz w:val="16"/>
        </w:rPr>
        <w:t xml:space="preserve">, </w:t>
      </w:r>
      <w:r w:rsidRPr="006C0AA6">
        <w:rPr>
          <w:rStyle w:val="StyleUnderline"/>
          <w:highlight w:val="yellow"/>
        </w:rPr>
        <w:t>increased</w:t>
      </w:r>
      <w:r w:rsidRPr="005E6701">
        <w:rPr>
          <w:rStyle w:val="StyleUnderline"/>
        </w:rPr>
        <w:t xml:space="preserve"> </w:t>
      </w:r>
      <w:r w:rsidRPr="006C0AA6">
        <w:rPr>
          <w:rStyle w:val="StyleUnderline"/>
          <w:highlight w:val="yellow"/>
        </w:rPr>
        <w:t>poverty</w:t>
      </w:r>
      <w:r w:rsidRPr="006C0AA6">
        <w:rPr>
          <w:sz w:val="16"/>
        </w:rPr>
        <w:t xml:space="preserve">, </w:t>
      </w:r>
      <w:r w:rsidRPr="006C0AA6">
        <w:rPr>
          <w:rStyle w:val="StyleUnderline"/>
          <w:highlight w:val="yellow"/>
        </w:rPr>
        <w:t>deceleration</w:t>
      </w:r>
      <w:r w:rsidRPr="006C0AA6">
        <w:rPr>
          <w:sz w:val="16"/>
        </w:rPr>
        <w:t xml:space="preserve"> or reversion </w:t>
      </w:r>
      <w:r w:rsidRPr="006C0AA6">
        <w:rPr>
          <w:rStyle w:val="StyleUnderline"/>
          <w:highlight w:val="yellow"/>
        </w:rPr>
        <w:t>of technological progress</w:t>
      </w:r>
      <w:r w:rsidRPr="005E6701">
        <w:rPr>
          <w:rStyle w:val="StyleUnderline"/>
        </w:rPr>
        <w:t>, and the loss of other advantages</w:t>
      </w:r>
      <w:r w:rsidRPr="006C0AA6">
        <w:rPr>
          <w:sz w:val="16"/>
        </w:rPr>
        <w:t xml:space="preserve"> (such as goods and services that have become an integral part of our lives) that hyper commercialized capitalism provides. </w:t>
      </w:r>
      <w:r w:rsidRPr="005E6701">
        <w:rPr>
          <w:rStyle w:val="StyleUnderline"/>
        </w:rPr>
        <w:t>One cannot hope to maintain these while</w:t>
      </w:r>
      <w:r w:rsidRPr="006C0AA6">
        <w:rPr>
          <w:sz w:val="16"/>
        </w:rPr>
        <w:t xml:space="preserve"> </w:t>
      </w:r>
      <w:r w:rsidRPr="005E6701">
        <w:rPr>
          <w:rStyle w:val="StyleUnderline"/>
        </w:rPr>
        <w:t>destroying</w:t>
      </w:r>
      <w:r w:rsidRPr="006C0AA6">
        <w:rPr>
          <w:sz w:val="16"/>
        </w:rPr>
        <w:t xml:space="preserve"> the </w:t>
      </w:r>
      <w:proofErr w:type="spellStart"/>
      <w:r w:rsidRPr="006C0AA6">
        <w:rPr>
          <w:sz w:val="16"/>
        </w:rPr>
        <w:t>acquisi-tive</w:t>
      </w:r>
      <w:proofErr w:type="spellEnd"/>
      <w:r w:rsidRPr="006C0AA6">
        <w:rPr>
          <w:sz w:val="16"/>
        </w:rPr>
        <w:t xml:space="preserve"> spirit or dislodging </w:t>
      </w:r>
      <w:r w:rsidRPr="005E6701">
        <w:rPr>
          <w:rStyle w:val="StyleUnderline"/>
        </w:rPr>
        <w:t>wealth as the sole marker of success</w:t>
      </w:r>
      <w:r w:rsidRPr="006C0AA6">
        <w:rPr>
          <w:sz w:val="16"/>
        </w:rPr>
        <w:t>. They go to-</w:t>
      </w:r>
      <w:proofErr w:type="spellStart"/>
      <w:r w:rsidRPr="006C0AA6">
        <w:rPr>
          <w:sz w:val="16"/>
        </w:rPr>
        <w:t>gether</w:t>
      </w:r>
      <w:proofErr w:type="spellEnd"/>
      <w:r w:rsidRPr="006C0AA6">
        <w:rPr>
          <w:sz w:val="16"/>
        </w:rPr>
        <w:t xml:space="preserve">. This may be, perhaps, one of the key features of the human </w:t>
      </w:r>
      <w:proofErr w:type="spellStart"/>
      <w:r w:rsidRPr="006C0AA6">
        <w:rPr>
          <w:sz w:val="16"/>
        </w:rPr>
        <w:t>condi-tion</w:t>
      </w:r>
      <w:proofErr w:type="spellEnd"/>
      <w:r w:rsidRPr="006C0AA6">
        <w:rPr>
          <w:sz w:val="16"/>
        </w:rPr>
        <w:t xml:space="preserve">: that we cannot improve our material way of life without giving full play to some of the most unpleasant traits of our nature. This is, in essence, the truth that Bernard Mandeville gleaned more than three hundred years ago. </w:t>
      </w:r>
      <w:r w:rsidRPr="005E6701">
        <w:rPr>
          <w:rStyle w:val="StyleUnderline"/>
        </w:rPr>
        <w:t>The</w:t>
      </w:r>
      <w:r w:rsidRPr="006C0AA6">
        <w:rPr>
          <w:sz w:val="16"/>
        </w:rPr>
        <w:t xml:space="preserve"> attempt to come up with a viable </w:t>
      </w:r>
      <w:r w:rsidRPr="005E6701">
        <w:rPr>
          <w:rStyle w:val="StyleUnderline"/>
        </w:rPr>
        <w:t>alternative</w:t>
      </w:r>
      <w:r w:rsidRPr="006C0AA6">
        <w:rPr>
          <w:sz w:val="16"/>
        </w:rPr>
        <w:t xml:space="preserve"> is where many of the recent proposals to mitigate the supposed dark features of commercialized capitalism err. The idea that more leisure would make our world a better place is one of these seemingly reasonable but utterly wrong ideas (see Raworth 2018; Bregman 2017). It </w:t>
      </w:r>
      <w:r w:rsidRPr="005E6701">
        <w:rPr>
          <w:rStyle w:val="StyleUnderline"/>
        </w:rPr>
        <w:t xml:space="preserve">assumes that if </w:t>
      </w:r>
      <w:proofErr w:type="gramStart"/>
      <w:r w:rsidRPr="005E6701">
        <w:rPr>
          <w:rStyle w:val="StyleUnderline"/>
        </w:rPr>
        <w:t>somehow</w:t>
      </w:r>
      <w:proofErr w:type="gramEnd"/>
      <w:r w:rsidRPr="005E6701">
        <w:rPr>
          <w:rStyle w:val="StyleUnderline"/>
        </w:rPr>
        <w:t xml:space="preserve"> we could convince</w:t>
      </w:r>
      <w:r w:rsidRPr="006C0AA6">
        <w:rPr>
          <w:sz w:val="16"/>
        </w:rPr>
        <w:t xml:space="preserve"> a sufficient number of </w:t>
      </w:r>
      <w:r w:rsidRPr="005E6701">
        <w:rPr>
          <w:rStyle w:val="StyleUnderline"/>
        </w:rPr>
        <w:t>people</w:t>
      </w:r>
      <w:r w:rsidRPr="006C0AA6">
        <w:rPr>
          <w:sz w:val="16"/>
        </w:rPr>
        <w:t xml:space="preserve"> </w:t>
      </w:r>
      <w:r w:rsidRPr="005E6701">
        <w:rPr>
          <w:rStyle w:val="StyleUnderline"/>
        </w:rPr>
        <w:t xml:space="preserve">that they would be better </w:t>
      </w:r>
      <w:proofErr w:type="spellStart"/>
      <w:r w:rsidRPr="005E6701">
        <w:rPr>
          <w:rStyle w:val="StyleUnderline"/>
        </w:rPr>
        <w:t>of</w:t>
      </w:r>
      <w:proofErr w:type="spellEnd"/>
      <w:r w:rsidRPr="005E6701">
        <w:rPr>
          <w:rStyle w:val="StyleUnderline"/>
        </w:rPr>
        <w:t xml:space="preserve"> by working less</w:t>
      </w:r>
      <w:r w:rsidRPr="006C0AA6">
        <w:rPr>
          <w:sz w:val="16"/>
        </w:rPr>
        <w:t xml:space="preserve">, </w:t>
      </w:r>
      <w:r w:rsidRPr="005E6701">
        <w:rPr>
          <w:rStyle w:val="StyleUnderline"/>
        </w:rPr>
        <w:t>the</w:t>
      </w:r>
      <w:r w:rsidRPr="006C0AA6">
        <w:rPr>
          <w:sz w:val="16"/>
        </w:rPr>
        <w:t xml:space="preserve"> </w:t>
      </w:r>
      <w:r w:rsidRPr="005E6701">
        <w:rPr>
          <w:rStyle w:val="StyleUnderline"/>
        </w:rPr>
        <w:t>hypercompetitive features of capitalism would be remedied</w:t>
      </w:r>
      <w:r w:rsidRPr="006C0AA6">
        <w:rPr>
          <w:sz w:val="16"/>
        </w:rPr>
        <w:t xml:space="preserve">. We would live lives of pleasure, visiting art exhibits and sitting in cafés dis-cussing the most recent theatrical productions. But people who decided to follow this more relaxed way of life would soon run out of money to pursue it (unless they had </w:t>
      </w:r>
      <w:proofErr w:type="gramStart"/>
      <w:r w:rsidRPr="006C0AA6">
        <w:rPr>
          <w:sz w:val="16"/>
        </w:rPr>
        <w:t>a sufficient amount of</w:t>
      </w:r>
      <w:proofErr w:type="gramEnd"/>
      <w:r w:rsidRPr="006C0AA6">
        <w:rPr>
          <w:sz w:val="16"/>
        </w:rPr>
        <w:t xml:space="preserve"> previously acquired wealth). Their children would be angry at them for preferring to lead lives of leisure and idleness rather than making sure that the children had all the gadgets that their peers enjoyed and attended the best and most expensive schools. </w:t>
      </w:r>
      <w:proofErr w:type="gramStart"/>
      <w:r w:rsidRPr="006C0AA6">
        <w:rPr>
          <w:sz w:val="16"/>
        </w:rPr>
        <w:t>This is why</w:t>
      </w:r>
      <w:proofErr w:type="gramEnd"/>
      <w:r w:rsidRPr="006C0AA6">
        <w:rPr>
          <w:sz w:val="16"/>
        </w:rPr>
        <w:t xml:space="preserve"> parents cannot stop climbing ever higher and trying to transmit to their children all the privileges that, as we saw in Chapter 2, lead to the creation of a self-perpetuating upper class in liberal capitalism. </w:t>
      </w:r>
      <w:proofErr w:type="gramStart"/>
      <w:r w:rsidRPr="006C0AA6">
        <w:rPr>
          <w:sz w:val="16"/>
        </w:rPr>
        <w:t>This is why</w:t>
      </w:r>
      <w:proofErr w:type="gramEnd"/>
      <w:r w:rsidRPr="006C0AA6">
        <w:rPr>
          <w:sz w:val="16"/>
        </w:rPr>
        <w:t xml:space="preserve"> Barack Obama, despite all of the rhetorical embellishments about public education in his speeches, sent both of his daughters to an elite private high school and later to the most expensive private universities. Again, we find that a life of leisure is possible only for those who have inherited significant wealth or are willing to retire to communities that are self-contained and largely self-sufficient. </w:t>
      </w:r>
      <w:r w:rsidRPr="005E6701">
        <w:rPr>
          <w:rStyle w:val="StyleUnderline"/>
        </w:rPr>
        <w:t>Withdrawals</w:t>
      </w:r>
      <w:r w:rsidRPr="006C0AA6">
        <w:rPr>
          <w:sz w:val="16"/>
        </w:rPr>
        <w:t xml:space="preserve"> </w:t>
      </w:r>
      <w:r w:rsidRPr="005E6701">
        <w:rPr>
          <w:rStyle w:val="StyleUnderline"/>
        </w:rPr>
        <w:t>from</w:t>
      </w:r>
      <w:r w:rsidRPr="006C0AA6">
        <w:rPr>
          <w:sz w:val="16"/>
        </w:rPr>
        <w:t xml:space="preserve"> </w:t>
      </w:r>
      <w:proofErr w:type="spellStart"/>
      <w:r w:rsidRPr="006C0AA6">
        <w:rPr>
          <w:sz w:val="16"/>
        </w:rPr>
        <w:t>hypercommercialized</w:t>
      </w:r>
      <w:proofErr w:type="spellEnd"/>
      <w:r w:rsidRPr="006C0AA6">
        <w:rPr>
          <w:sz w:val="16"/>
        </w:rPr>
        <w:t xml:space="preserve"> </w:t>
      </w:r>
      <w:r w:rsidRPr="005E6701">
        <w:rPr>
          <w:rStyle w:val="StyleUnderline"/>
        </w:rPr>
        <w:t>capitalism</w:t>
      </w:r>
      <w:r w:rsidRPr="006C0AA6">
        <w:rPr>
          <w:sz w:val="16"/>
        </w:rPr>
        <w:t xml:space="preserve"> </w:t>
      </w:r>
      <w:r w:rsidRPr="005E6701">
        <w:rPr>
          <w:rStyle w:val="StyleUnderline"/>
        </w:rPr>
        <w:t>are</w:t>
      </w:r>
      <w:r w:rsidRPr="006C0AA6">
        <w:rPr>
          <w:sz w:val="16"/>
        </w:rPr>
        <w:t xml:space="preserve"> indeed </w:t>
      </w:r>
      <w:r w:rsidRPr="005E6701">
        <w:rPr>
          <w:rStyle w:val="StyleUnderline"/>
        </w:rPr>
        <w:t>possible</w:t>
      </w:r>
      <w:r w:rsidRPr="006C0AA6">
        <w:rPr>
          <w:sz w:val="16"/>
        </w:rPr>
        <w:t xml:space="preserve">, </w:t>
      </w:r>
      <w:r w:rsidRPr="005E6701">
        <w:rPr>
          <w:rStyle w:val="StyleUnderline"/>
        </w:rPr>
        <w:t>but</w:t>
      </w:r>
      <w:r w:rsidRPr="006C0AA6">
        <w:rPr>
          <w:sz w:val="16"/>
        </w:rPr>
        <w:t xml:space="preserve"> we can be assured that </w:t>
      </w:r>
      <w:r w:rsidRPr="005E6701">
        <w:rPr>
          <w:rStyle w:val="StyleUnderline"/>
        </w:rPr>
        <w:t>they will remain very rare</w:t>
      </w:r>
      <w:r w:rsidRPr="006C0AA6">
        <w:rPr>
          <w:sz w:val="16"/>
        </w:rPr>
        <w:t xml:space="preserve">. </w:t>
      </w:r>
      <w:r w:rsidRPr="005E6701">
        <w:rPr>
          <w:rStyle w:val="StyleUnderline"/>
        </w:rPr>
        <w:t xml:space="preserve">Let us </w:t>
      </w:r>
      <w:r w:rsidRPr="006C0AA6">
        <w:rPr>
          <w:rStyle w:val="StyleUnderline"/>
          <w:highlight w:val="yellow"/>
        </w:rPr>
        <w:t>imagine</w:t>
      </w:r>
      <w:r w:rsidRPr="006C0AA6">
        <w:rPr>
          <w:sz w:val="16"/>
        </w:rPr>
        <w:t xml:space="preserve"> </w:t>
      </w:r>
      <w:r w:rsidRPr="006C0AA6">
        <w:rPr>
          <w:rStyle w:val="StyleUnderline"/>
          <w:highlight w:val="yellow"/>
        </w:rPr>
        <w:t>that</w:t>
      </w:r>
      <w:r w:rsidRPr="006C0AA6">
        <w:rPr>
          <w:sz w:val="16"/>
        </w:rPr>
        <w:t xml:space="preserve"> those who argue for </w:t>
      </w:r>
      <w:r w:rsidRPr="006C0AA6">
        <w:rPr>
          <w:rStyle w:val="StyleUnderline"/>
        </w:rPr>
        <w:t>a gentler</w:t>
      </w:r>
      <w:r w:rsidRPr="005E6701">
        <w:rPr>
          <w:rStyle w:val="StyleUnderline"/>
        </w:rPr>
        <w:t xml:space="preserve"> </w:t>
      </w:r>
      <w:r w:rsidRPr="006C0AA6">
        <w:rPr>
          <w:rStyle w:val="StyleUnderline"/>
          <w:highlight w:val="yellow"/>
        </w:rPr>
        <w:t>alternative</w:t>
      </w:r>
      <w:r w:rsidRPr="006C0AA6">
        <w:rPr>
          <w:sz w:val="16"/>
        </w:rPr>
        <w:t xml:space="preserve"> somehow </w:t>
      </w:r>
      <w:r w:rsidRPr="006C0AA6">
        <w:rPr>
          <w:rStyle w:val="StyleUnderline"/>
          <w:highlight w:val="yellow"/>
        </w:rPr>
        <w:t>succeed</w:t>
      </w:r>
      <w:r w:rsidRPr="005E6701">
        <w:rPr>
          <w:rStyle w:val="StyleUnderline"/>
        </w:rPr>
        <w:t xml:space="preserve"> in convincing an entire nation to change its ways</w:t>
      </w:r>
      <w:r w:rsidRPr="006C0AA6">
        <w:rPr>
          <w:sz w:val="16"/>
        </w:rPr>
        <w:t>. For example, residents of a rich country in Europe might decide that the level of welfare they enjoy now is exactly sufficient and that it can be maintained thanks to technological progress with a much smaller labor input. They might de-</w:t>
      </w:r>
      <w:proofErr w:type="spellStart"/>
      <w:r w:rsidRPr="006C0AA6">
        <w:rPr>
          <w:sz w:val="16"/>
        </w:rPr>
        <w:t>cide</w:t>
      </w:r>
      <w:proofErr w:type="spellEnd"/>
      <w:r w:rsidRPr="006C0AA6">
        <w:rPr>
          <w:sz w:val="16"/>
        </w:rPr>
        <w:t xml:space="preserve"> to work only fifteen hours per week, the number of hours that John Maynard Keynes, in “The Economic Possibilities for Our Grandchildren” (1930), believed would be sufficient to “satisfy old Adam in most of us.” But very soon </w:t>
      </w:r>
      <w:r w:rsidRPr="006C0AA6">
        <w:rPr>
          <w:rStyle w:val="StyleUnderline"/>
          <w:highlight w:val="yellow"/>
        </w:rPr>
        <w:t>such a country</w:t>
      </w:r>
      <w:r w:rsidRPr="006C0AA6">
        <w:rPr>
          <w:sz w:val="16"/>
        </w:rPr>
        <w:t xml:space="preserve"> and its population </w:t>
      </w:r>
      <w:r w:rsidRPr="006C0AA6">
        <w:rPr>
          <w:rStyle w:val="StyleUnderline"/>
          <w:highlight w:val="yellow"/>
        </w:rPr>
        <w:t>would</w:t>
      </w:r>
      <w:r w:rsidRPr="005E6701">
        <w:rPr>
          <w:rStyle w:val="StyleUnderline"/>
        </w:rPr>
        <w:t xml:space="preserve"> </w:t>
      </w:r>
      <w:r w:rsidRPr="006C0AA6">
        <w:rPr>
          <w:rStyle w:val="StyleUnderline"/>
          <w:highlight w:val="yellow"/>
        </w:rPr>
        <w:t>discover</w:t>
      </w:r>
      <w:r w:rsidRPr="005E6701">
        <w:rPr>
          <w:rStyle w:val="StyleUnderline"/>
        </w:rPr>
        <w:t xml:space="preserve"> that </w:t>
      </w:r>
      <w:r w:rsidRPr="006C0AA6">
        <w:rPr>
          <w:rStyle w:val="StyleUnderline"/>
          <w:highlight w:val="yellow"/>
        </w:rPr>
        <w:t xml:space="preserve">they had been overtaken </w:t>
      </w:r>
      <w:r w:rsidRPr="006C0AA6">
        <w:rPr>
          <w:rStyle w:val="StyleUnderline"/>
        </w:rPr>
        <w:t>by others.</w:t>
      </w:r>
      <w:r w:rsidRPr="006C0AA6">
        <w:rPr>
          <w:sz w:val="16"/>
        </w:rPr>
        <w:t xml:space="preserve"> Perhaps, happy in their comfortable lifestyle, they would not worry too much about global economic rankings at first. </w:t>
      </w:r>
      <w:r w:rsidRPr="006C0AA6">
        <w:rPr>
          <w:rStyle w:val="StyleUnderline"/>
        </w:rPr>
        <w:t xml:space="preserve">But </w:t>
      </w:r>
      <w:r w:rsidRPr="006C0AA6">
        <w:rPr>
          <w:rStyle w:val="StyleUnderline"/>
          <w:highlight w:val="yellow"/>
        </w:rPr>
        <w:t>people from</w:t>
      </w:r>
      <w:r w:rsidRPr="006C0AA6">
        <w:rPr>
          <w:rStyle w:val="StyleUnderline"/>
        </w:rPr>
        <w:t xml:space="preserve"> more successful and increasingly </w:t>
      </w:r>
      <w:r w:rsidRPr="006C0AA6">
        <w:rPr>
          <w:rStyle w:val="StyleUnderline"/>
          <w:highlight w:val="yellow"/>
        </w:rPr>
        <w:t>rich countries</w:t>
      </w:r>
      <w:r w:rsidRPr="006C0AA6">
        <w:rPr>
          <w:rStyle w:val="StyleUnderline"/>
        </w:rPr>
        <w:t xml:space="preserve"> </w:t>
      </w:r>
      <w:r w:rsidRPr="006C0AA6">
        <w:rPr>
          <w:rStyle w:val="StyleUnderline"/>
          <w:highlight w:val="yellow"/>
        </w:rPr>
        <w:t>would start buying</w:t>
      </w:r>
      <w:r w:rsidRPr="006C0AA6">
        <w:rPr>
          <w:rStyle w:val="StyleUnderline"/>
        </w:rPr>
        <w:t xml:space="preserve"> properties in </w:t>
      </w:r>
      <w:r w:rsidRPr="006C0AA6">
        <w:rPr>
          <w:rStyle w:val="StyleUnderline"/>
          <w:highlight w:val="yellow"/>
        </w:rPr>
        <w:t>that country</w:t>
      </w:r>
      <w:r w:rsidRPr="006C0AA6">
        <w:rPr>
          <w:sz w:val="16"/>
        </w:rPr>
        <w:t xml:space="preserve">, moving to the most attractive locations, eating in the best restaurants, </w:t>
      </w:r>
      <w:r w:rsidRPr="006C0AA6">
        <w:rPr>
          <w:rStyle w:val="StyleUnderline"/>
        </w:rPr>
        <w:t xml:space="preserve">and gradually displacing the local </w:t>
      </w:r>
      <w:proofErr w:type="spellStart"/>
      <w:r w:rsidRPr="006C0AA6">
        <w:rPr>
          <w:rStyle w:val="StyleUnderline"/>
        </w:rPr>
        <w:t>popula-tion</w:t>
      </w:r>
      <w:proofErr w:type="spellEnd"/>
      <w:r w:rsidRPr="006C0AA6">
        <w:rPr>
          <w:sz w:val="16"/>
        </w:rPr>
        <w:t xml:space="preserve">. That </w:t>
      </w:r>
      <w:r w:rsidRPr="006C0AA6">
        <w:rPr>
          <w:rStyle w:val="StyleUnderline"/>
          <w:highlight w:val="yellow"/>
        </w:rPr>
        <w:t>this</w:t>
      </w:r>
      <w:r w:rsidRPr="006C0AA6">
        <w:rPr>
          <w:sz w:val="16"/>
        </w:rPr>
        <w:t xml:space="preserve"> is not a fantasy </w:t>
      </w:r>
      <w:r w:rsidRPr="006C0AA6">
        <w:rPr>
          <w:rStyle w:val="StyleUnderline"/>
          <w:highlight w:val="yellow"/>
        </w:rPr>
        <w:t>can be seen in</w:t>
      </w:r>
      <w:r w:rsidRPr="006C0AA6">
        <w:rPr>
          <w:sz w:val="16"/>
        </w:rPr>
        <w:t xml:space="preserve"> today’s </w:t>
      </w:r>
      <w:r w:rsidRPr="006C0AA6">
        <w:rPr>
          <w:rStyle w:val="StyleUnderline"/>
          <w:highlight w:val="yellow"/>
        </w:rPr>
        <w:t>Italy</w:t>
      </w:r>
      <w:r w:rsidRPr="006C0AA6">
        <w:rPr>
          <w:sz w:val="16"/>
        </w:rPr>
        <w:t xml:space="preserve">. </w:t>
      </w:r>
      <w:r w:rsidRPr="006C0AA6">
        <w:rPr>
          <w:rStyle w:val="StyleUnderline"/>
        </w:rPr>
        <w:t xml:space="preserve">Cities like </w:t>
      </w:r>
      <w:r w:rsidRPr="006C0AA6">
        <w:rPr>
          <w:rStyle w:val="StyleUnderline"/>
          <w:highlight w:val="yellow"/>
        </w:rPr>
        <w:t>Venice</w:t>
      </w:r>
      <w:r w:rsidRPr="006C0AA6">
        <w:rPr>
          <w:rStyle w:val="StyleUnderline"/>
        </w:rPr>
        <w:t xml:space="preserve"> </w:t>
      </w:r>
      <w:r w:rsidRPr="006C0AA6">
        <w:rPr>
          <w:rStyle w:val="StyleUnderline"/>
          <w:highlight w:val="yellow"/>
        </w:rPr>
        <w:t>and</w:t>
      </w:r>
      <w:r w:rsidRPr="006C0AA6">
        <w:rPr>
          <w:rStyle w:val="StyleUnderline"/>
        </w:rPr>
        <w:t xml:space="preserve"> </w:t>
      </w:r>
      <w:r w:rsidRPr="006C0AA6">
        <w:rPr>
          <w:rStyle w:val="StyleUnderline"/>
          <w:highlight w:val="yellow"/>
        </w:rPr>
        <w:t>Florence</w:t>
      </w:r>
      <w:r w:rsidRPr="006C0AA6">
        <w:rPr>
          <w:rStyle w:val="StyleUnderline"/>
        </w:rPr>
        <w:t xml:space="preserve"> </w:t>
      </w:r>
      <w:r w:rsidRPr="006C0AA6">
        <w:rPr>
          <w:rStyle w:val="StyleUnderline"/>
          <w:highlight w:val="yellow"/>
        </w:rPr>
        <w:t>may</w:t>
      </w:r>
      <w:r w:rsidRPr="006C0AA6">
        <w:rPr>
          <w:sz w:val="16"/>
        </w:rPr>
        <w:t xml:space="preserve">, </w:t>
      </w:r>
      <w:r w:rsidRPr="006C0AA6">
        <w:rPr>
          <w:rStyle w:val="StyleUnderline"/>
        </w:rPr>
        <w:t xml:space="preserve">in some </w:t>
      </w:r>
      <w:proofErr w:type="gramStart"/>
      <w:r w:rsidRPr="006C0AA6">
        <w:rPr>
          <w:rStyle w:val="StyleUnderline"/>
        </w:rPr>
        <w:t>not too distant</w:t>
      </w:r>
      <w:proofErr w:type="gramEnd"/>
      <w:r w:rsidRPr="006C0AA6">
        <w:rPr>
          <w:rStyle w:val="StyleUnderline"/>
        </w:rPr>
        <w:t xml:space="preserve"> future, </w:t>
      </w:r>
      <w:r w:rsidRPr="006C0AA6">
        <w:rPr>
          <w:rStyle w:val="StyleUnderline"/>
          <w:highlight w:val="yellow"/>
        </w:rPr>
        <w:t>be almost entirely peopled by rich members of other nationalities,</w:t>
      </w:r>
      <w:r w:rsidRPr="006C0AA6">
        <w:rPr>
          <w:rStyle w:val="StyleUnderline"/>
        </w:rPr>
        <w:t xml:space="preserve"> whether German, American, or Chinese. (This is already largely the case in central Venice and parts of Tuscany.)</w:t>
      </w:r>
      <w:r w:rsidRPr="006C0AA6">
        <w:rPr>
          <w:sz w:val="16"/>
        </w:rPr>
        <w:t xml:space="preserve"> </w:t>
      </w:r>
      <w:r w:rsidRPr="006C0AA6">
        <w:rPr>
          <w:rStyle w:val="StyleUnderline"/>
          <w:highlight w:val="yellow"/>
        </w:rPr>
        <w:t>In a</w:t>
      </w:r>
      <w:r w:rsidRPr="006C0AA6">
        <w:rPr>
          <w:rStyle w:val="StyleUnderline"/>
        </w:rPr>
        <w:t xml:space="preserve"> fully </w:t>
      </w:r>
      <w:r w:rsidRPr="006C0AA6">
        <w:rPr>
          <w:rStyle w:val="StyleUnderline"/>
          <w:highlight w:val="yellow"/>
        </w:rPr>
        <w:t>globalized</w:t>
      </w:r>
      <w:r w:rsidRPr="006C0AA6">
        <w:rPr>
          <w:rStyle w:val="StyleUnderline"/>
        </w:rPr>
        <w:t xml:space="preserve"> and commercialized </w:t>
      </w:r>
      <w:r w:rsidRPr="006C0AA6">
        <w:rPr>
          <w:rStyle w:val="StyleUnderline"/>
          <w:highlight w:val="yellow"/>
        </w:rPr>
        <w:t>world</w:t>
      </w:r>
      <w:r w:rsidRPr="006C0AA6">
        <w:rPr>
          <w:rStyle w:val="StyleUnderline"/>
        </w:rPr>
        <w:t xml:space="preserve">, </w:t>
      </w:r>
      <w:r w:rsidRPr="006C0AA6">
        <w:rPr>
          <w:rStyle w:val="StyleUnderline"/>
          <w:highlight w:val="yellow"/>
        </w:rPr>
        <w:t>if Italian incomes</w:t>
      </w:r>
      <w:r w:rsidRPr="006C0AA6">
        <w:rPr>
          <w:rStyle w:val="StyleUnderline"/>
        </w:rPr>
        <w:t xml:space="preserve"> continued to </w:t>
      </w:r>
      <w:r w:rsidRPr="006C0AA6">
        <w:rPr>
          <w:rStyle w:val="StyleUnderline"/>
          <w:highlight w:val="yellow"/>
        </w:rPr>
        <w:t>fall</w:t>
      </w:r>
      <w:r w:rsidRPr="006C0AA6">
        <w:rPr>
          <w:rStyle w:val="StyleUnderline"/>
        </w:rPr>
        <w:t xml:space="preserve"> relative to incomes in other countries and regions, the beauty of </w:t>
      </w:r>
      <w:r w:rsidRPr="006C0AA6">
        <w:rPr>
          <w:rStyle w:val="StyleUnderline"/>
          <w:highlight w:val="yellow"/>
        </w:rPr>
        <w:t>Italy would no longer be</w:t>
      </w:r>
      <w:r w:rsidRPr="006C0AA6">
        <w:rPr>
          <w:rStyle w:val="StyleUnderline"/>
        </w:rPr>
        <w:t xml:space="preserve"> </w:t>
      </w:r>
      <w:r w:rsidRPr="00BC17B4">
        <w:rPr>
          <w:rStyle w:val="StyleUnderline"/>
          <w:highlight w:val="yellow"/>
        </w:rPr>
        <w:lastRenderedPageBreak/>
        <w:t>enjoyed</w:t>
      </w:r>
      <w:r w:rsidRPr="006C0AA6">
        <w:rPr>
          <w:rStyle w:val="StyleUnderline"/>
        </w:rPr>
        <w:t xml:space="preserve"> </w:t>
      </w:r>
      <w:r w:rsidRPr="006C0AA6">
        <w:rPr>
          <w:rStyle w:val="StyleUnderline"/>
          <w:highlight w:val="yellow"/>
        </w:rPr>
        <w:t>by its original inhabitants</w:t>
      </w:r>
      <w:r w:rsidRPr="006C0AA6">
        <w:rPr>
          <w:sz w:val="16"/>
        </w:rPr>
        <w:t xml:space="preserve">. And there is no reason why it should be. Everything has a price in a </w:t>
      </w:r>
      <w:proofErr w:type="spellStart"/>
      <w:r w:rsidRPr="006C0AA6">
        <w:rPr>
          <w:sz w:val="16"/>
        </w:rPr>
        <w:t>commer-cialized</w:t>
      </w:r>
      <w:proofErr w:type="spellEnd"/>
      <w:r w:rsidRPr="006C0AA6">
        <w:rPr>
          <w:sz w:val="16"/>
        </w:rPr>
        <w:t xml:space="preserve"> world. If a Chinese person can pay more for a view of the Grand Canal than its current Italian owner can, he or she should have access to that view. We thus reach the conclusion again that </w:t>
      </w:r>
      <w:r w:rsidRPr="006C0AA6">
        <w:rPr>
          <w:rStyle w:val="StyleUnderline"/>
          <w:highlight w:val="yellow"/>
        </w:rPr>
        <w:t>the only way to defy the</w:t>
      </w:r>
      <w:r w:rsidRPr="006C0AA6">
        <w:rPr>
          <w:rStyle w:val="StyleUnderline"/>
        </w:rPr>
        <w:t xml:space="preserve"> com-</w:t>
      </w:r>
      <w:proofErr w:type="spellStart"/>
      <w:r w:rsidRPr="006C0AA6">
        <w:rPr>
          <w:rStyle w:val="StyleUnderline"/>
        </w:rPr>
        <w:t>mercialized</w:t>
      </w:r>
      <w:proofErr w:type="spellEnd"/>
      <w:r w:rsidRPr="006C0AA6">
        <w:rPr>
          <w:rStyle w:val="StyleUnderline"/>
        </w:rPr>
        <w:t xml:space="preserve"> </w:t>
      </w:r>
      <w:r w:rsidRPr="006C0AA6">
        <w:rPr>
          <w:rStyle w:val="StyleUnderline"/>
          <w:highlight w:val="yellow"/>
        </w:rPr>
        <w:t>world is by withdrawing from it altogether</w:t>
      </w:r>
      <w:r w:rsidRPr="006C0AA6">
        <w:rPr>
          <w:rStyle w:val="StyleUnderline"/>
        </w:rPr>
        <w:t>,</w:t>
      </w:r>
      <w:r w:rsidRPr="006C0AA6">
        <w:rPr>
          <w:sz w:val="16"/>
        </w:rPr>
        <w:t xml:space="preserve"> either through per-</w:t>
      </w:r>
      <w:proofErr w:type="spellStart"/>
      <w:r w:rsidRPr="006C0AA6">
        <w:rPr>
          <w:sz w:val="16"/>
        </w:rPr>
        <w:t>sonal</w:t>
      </w:r>
      <w:proofErr w:type="spellEnd"/>
      <w:r w:rsidRPr="006C0AA6">
        <w:rPr>
          <w:sz w:val="16"/>
        </w:rPr>
        <w:t xml:space="preserve"> exile in a secluded community, or, in the case of larger groups like nations, by embracing autarky. </w:t>
      </w:r>
      <w:r w:rsidRPr="006C0AA6">
        <w:rPr>
          <w:rStyle w:val="StyleUnderline"/>
        </w:rPr>
        <w:t xml:space="preserve">But </w:t>
      </w:r>
      <w:r w:rsidRPr="00BC17B4">
        <w:rPr>
          <w:rStyle w:val="StyleUnderline"/>
          <w:highlight w:val="yellow"/>
        </w:rPr>
        <w:t xml:space="preserve">it is </w:t>
      </w:r>
      <w:r w:rsidRPr="006C0AA6">
        <w:rPr>
          <w:rStyle w:val="StyleUnderline"/>
          <w:highlight w:val="yellow"/>
        </w:rPr>
        <w:t>an impossible task</w:t>
      </w:r>
      <w:r w:rsidRPr="006C0AA6">
        <w:rPr>
          <w:rStyle w:val="StyleUnderline"/>
        </w:rPr>
        <w:t xml:space="preserve"> </w:t>
      </w:r>
      <w:r w:rsidRPr="006C0AA6">
        <w:rPr>
          <w:rStyle w:val="StyleUnderline"/>
          <w:highlight w:val="yellow"/>
        </w:rPr>
        <w:t>to convince</w:t>
      </w:r>
      <w:r w:rsidRPr="006C0AA6">
        <w:rPr>
          <w:rStyle w:val="StyleUnderline"/>
        </w:rPr>
        <w:t xml:space="preserve"> </w:t>
      </w:r>
      <w:proofErr w:type="spellStart"/>
      <w:r w:rsidRPr="006C0AA6">
        <w:rPr>
          <w:rStyle w:val="StyleUnderline"/>
        </w:rPr>
        <w:t>suf-ficiently</w:t>
      </w:r>
      <w:proofErr w:type="spellEnd"/>
      <w:r w:rsidRPr="006C0AA6">
        <w:rPr>
          <w:rStyle w:val="StyleUnderline"/>
        </w:rPr>
        <w:t xml:space="preserve"> </w:t>
      </w:r>
      <w:r w:rsidRPr="006C0AA6">
        <w:rPr>
          <w:rStyle w:val="StyleUnderline"/>
          <w:highlight w:val="yellow"/>
        </w:rPr>
        <w:t>large numbers of people to withdraw</w:t>
      </w:r>
      <w:r w:rsidRPr="006C0AA6">
        <w:rPr>
          <w:rStyle w:val="StyleUnderline"/>
        </w:rPr>
        <w:t xml:space="preserve"> from this world, give up on the amenities of commercialization, </w:t>
      </w:r>
      <w:r w:rsidRPr="006C0AA6">
        <w:rPr>
          <w:rStyle w:val="StyleUnderline"/>
          <w:highlight w:val="yellow"/>
        </w:rPr>
        <w:t>and accept a</w:t>
      </w:r>
      <w:r w:rsidRPr="006C0AA6">
        <w:rPr>
          <w:rStyle w:val="StyleUnderline"/>
        </w:rPr>
        <w:t xml:space="preserve"> much </w:t>
      </w:r>
      <w:r w:rsidRPr="006C0AA6">
        <w:rPr>
          <w:rStyle w:val="StyleUnderline"/>
          <w:highlight w:val="yellow"/>
        </w:rPr>
        <w:t>lower standard of living</w:t>
      </w:r>
      <w:r w:rsidRPr="006C0AA6">
        <w:rPr>
          <w:sz w:val="16"/>
          <w:highlight w:val="yellow"/>
        </w:rPr>
        <w:t>,</w:t>
      </w:r>
      <w:r w:rsidRPr="006C0AA6">
        <w:rPr>
          <w:sz w:val="16"/>
        </w:rPr>
        <w:t xml:space="preserve"> if they have been socialized in the acquisitive spirit and have inter-</w:t>
      </w:r>
      <w:proofErr w:type="spellStart"/>
      <w:r w:rsidRPr="006C0AA6">
        <w:rPr>
          <w:sz w:val="16"/>
        </w:rPr>
        <w:t>nalized</w:t>
      </w:r>
      <w:proofErr w:type="spellEnd"/>
      <w:r w:rsidRPr="006C0AA6">
        <w:rPr>
          <w:sz w:val="16"/>
        </w:rPr>
        <w:t xml:space="preserve"> </w:t>
      </w:r>
      <w:proofErr w:type="gramStart"/>
      <w:r w:rsidRPr="006C0AA6">
        <w:rPr>
          <w:sz w:val="16"/>
        </w:rPr>
        <w:t>all of</w:t>
      </w:r>
      <w:proofErr w:type="gramEnd"/>
      <w:r w:rsidRPr="006C0AA6">
        <w:rPr>
          <w:sz w:val="16"/>
        </w:rPr>
        <w:t xml:space="preserve"> its goals. There are some communities, such as the </w:t>
      </w:r>
      <w:proofErr w:type="spellStart"/>
      <w:r w:rsidRPr="006C0AA6">
        <w:rPr>
          <w:sz w:val="16"/>
        </w:rPr>
        <w:t>Pennsyl-vania</w:t>
      </w:r>
      <w:proofErr w:type="spellEnd"/>
      <w:r w:rsidRPr="006C0AA6">
        <w:rPr>
          <w:sz w:val="16"/>
        </w:rPr>
        <w:t xml:space="preserve"> Dutch and Israeli kibbutzim (both of which are in decline), that may not be enervated by the presence of much greater wealth in their neigh-</w:t>
      </w:r>
      <w:proofErr w:type="spellStart"/>
      <w:r w:rsidRPr="006C0AA6">
        <w:rPr>
          <w:sz w:val="16"/>
        </w:rPr>
        <w:t>borhood</w:t>
      </w:r>
      <w:proofErr w:type="spellEnd"/>
      <w:r w:rsidRPr="006C0AA6">
        <w:rPr>
          <w:sz w:val="16"/>
        </w:rPr>
        <w:t>, but very few other groups evince an urgent desire to imitate them.</w:t>
      </w:r>
    </w:p>
    <w:p w14:paraId="7306970B" w14:textId="77777777" w:rsidR="00AE50AE" w:rsidRPr="00620A14" w:rsidRDefault="00AE50AE" w:rsidP="00AE50AE">
      <w:pPr>
        <w:pStyle w:val="Heading4"/>
      </w:pPr>
      <w:r>
        <w:t xml:space="preserve">It’s inevitable – </w:t>
      </w:r>
      <w:r w:rsidRPr="00416F3A">
        <w:rPr>
          <w:u w:val="single"/>
        </w:rPr>
        <w:t>capitalism has infiltrated the global world system</w:t>
      </w:r>
      <w:r>
        <w:t xml:space="preserve"> through privatization, international capital, state intervention, and industry displacement.  </w:t>
      </w:r>
    </w:p>
    <w:p w14:paraId="5EDD7163" w14:textId="77777777" w:rsidR="00AE50AE" w:rsidRDefault="00AE50AE" w:rsidP="00AE50AE">
      <w:pPr>
        <w:pStyle w:val="NoSpacing"/>
      </w:pPr>
      <w:r w:rsidRPr="00620A14">
        <w:rPr>
          <w:b/>
          <w:bCs/>
        </w:rPr>
        <w:t xml:space="preserve">Singh and </w:t>
      </w:r>
      <w:proofErr w:type="spellStart"/>
      <w:r w:rsidRPr="00620A14">
        <w:rPr>
          <w:b/>
          <w:bCs/>
        </w:rPr>
        <w:t>Tiwana</w:t>
      </w:r>
      <w:proofErr w:type="spellEnd"/>
      <w:r w:rsidRPr="00620A14">
        <w:rPr>
          <w:b/>
          <w:bCs/>
        </w:rPr>
        <w:t xml:space="preserve"> 20’</w:t>
      </w:r>
      <w:r w:rsidRPr="00620A14">
        <w:t xml:space="preserve"> </w:t>
      </w:r>
      <w:r>
        <w:t xml:space="preserve">(Paramjit Singh is an assistant professor at the Department of Economics in Chandigarh, India. His research focuses on Political Economy of Development. His area of interest lies in the Marxian Political Economy. </w:t>
      </w:r>
      <w:proofErr w:type="spellStart"/>
      <w:r>
        <w:t>Balwinder</w:t>
      </w:r>
      <w:proofErr w:type="spellEnd"/>
      <w:r>
        <w:t xml:space="preserve"> </w:t>
      </w:r>
      <w:proofErr w:type="spellStart"/>
      <w:r>
        <w:t>Tiwana</w:t>
      </w:r>
      <w:proofErr w:type="spellEnd"/>
      <w:r>
        <w:t xml:space="preserve"> is a professor of Economics at Punjabi University in Patiala, India. He has multiple publications in economics and is interested in the broader consequences of neoliberal reforms. “THE STATE AND ACCUMULATION UNDER CONTEMPORARY CAPITALISM”, vol. 11, no. 1, Pluto Journals, Spring 2020, doi:10.13169/worlrevipoliecon.11.1.0076. Accessed July 25</w:t>
      </w:r>
      <w:r w:rsidRPr="00334734">
        <w:rPr>
          <w:vertAlign w:val="superscript"/>
        </w:rPr>
        <w:t>th</w:t>
      </w:r>
      <w:r>
        <w:t>, 2021. P 90-91) //AT</w:t>
      </w:r>
    </w:p>
    <w:p w14:paraId="7053CE7C" w14:textId="77777777" w:rsidR="00AE50AE" w:rsidRDefault="00AE50AE" w:rsidP="00AE50AE">
      <w:pPr>
        <w:pStyle w:val="NoSpacing"/>
      </w:pPr>
    </w:p>
    <w:p w14:paraId="66937EF6" w14:textId="614D23DF" w:rsidR="00AE50AE" w:rsidRPr="000C2561" w:rsidRDefault="00AE50AE" w:rsidP="00AE50AE">
      <w:r w:rsidRPr="008B341F">
        <w:rPr>
          <w:u w:val="single"/>
        </w:rPr>
        <w:t xml:space="preserve">Under the reign of oligopoly-finance capital, </w:t>
      </w:r>
      <w:r w:rsidRPr="006A5A83">
        <w:rPr>
          <w:b/>
          <w:bCs/>
          <w:highlight w:val="yellow"/>
          <w:u w:val="single"/>
        </w:rPr>
        <w:t>a powerful ideological cluster</w:t>
      </w:r>
      <w:r w:rsidRPr="00EE61AA">
        <w:rPr>
          <w:b/>
          <w:bCs/>
          <w:u w:val="single"/>
        </w:rPr>
        <w:t xml:space="preserve"> takes shape that </w:t>
      </w:r>
      <w:r w:rsidRPr="006A5A83">
        <w:rPr>
          <w:b/>
          <w:bCs/>
          <w:highlight w:val="yellow"/>
          <w:u w:val="single"/>
        </w:rPr>
        <w:t>preaches privatization, market deregulation, and retreat from state intervention</w:t>
      </w:r>
      <w:r w:rsidRPr="008B341F">
        <w:rPr>
          <w:u w:val="single"/>
        </w:rPr>
        <w:t xml:space="preserve">. However, despite the small government rhetoric, </w:t>
      </w:r>
      <w:r w:rsidRPr="006A5A83">
        <w:rPr>
          <w:highlight w:val="yellow"/>
          <w:u w:val="single"/>
        </w:rPr>
        <w:t>the</w:t>
      </w:r>
      <w:r w:rsidRPr="008B341F">
        <w:rPr>
          <w:u w:val="single"/>
        </w:rPr>
        <w:t xml:space="preserve"> neoliberal </w:t>
      </w:r>
      <w:r w:rsidRPr="006A5A83">
        <w:rPr>
          <w:highlight w:val="yellow"/>
          <w:u w:val="single"/>
        </w:rPr>
        <w:t>state</w:t>
      </w:r>
      <w:r w:rsidRPr="008B341F">
        <w:rPr>
          <w:u w:val="single"/>
        </w:rPr>
        <w:t xml:space="preserve"> continually protects the interest of oligopoly-finance capital and </w:t>
      </w:r>
      <w:r w:rsidRPr="006A5A83">
        <w:rPr>
          <w:highlight w:val="yellow"/>
          <w:u w:val="single"/>
        </w:rPr>
        <w:t xml:space="preserve">plays an important role by facilitating, subsidizing, and building a </w:t>
      </w:r>
      <w:proofErr w:type="spellStart"/>
      <w:r w:rsidRPr="006A5A83">
        <w:rPr>
          <w:highlight w:val="yellow"/>
          <w:u w:val="single"/>
        </w:rPr>
        <w:t>favourable</w:t>
      </w:r>
      <w:proofErr w:type="spellEnd"/>
      <w:r w:rsidRPr="006A5A83">
        <w:rPr>
          <w:highlight w:val="yellow"/>
          <w:u w:val="single"/>
        </w:rPr>
        <w:t xml:space="preserve"> environment for private capital accumulation</w:t>
      </w:r>
      <w:r w:rsidRPr="00C11C5E">
        <w:rPr>
          <w:sz w:val="16"/>
        </w:rPr>
        <w:t xml:space="preserve">. It does all this, of course, without intervening to promote employment and social services (health and education), and without building a safety net for the bottom strata of the society via subsidized food and other basic goods. The state’s macroeconomic policy is confined to monetary adjustments aimed at stabilizing prices. At the same time, </w:t>
      </w:r>
      <w:r w:rsidRPr="006A5A83">
        <w:rPr>
          <w:highlight w:val="yellow"/>
          <w:u w:val="single"/>
        </w:rPr>
        <w:t>its political function involves using the police, military, and public administration to guarantee</w:t>
      </w:r>
      <w:r w:rsidRPr="00CB5B2C">
        <w:rPr>
          <w:u w:val="single"/>
        </w:rPr>
        <w:t xml:space="preserve"> international finance </w:t>
      </w:r>
      <w:r w:rsidRPr="006A5A83">
        <w:rPr>
          <w:highlight w:val="yellow"/>
          <w:u w:val="single"/>
        </w:rPr>
        <w:t>capital’s access to domestic resources</w:t>
      </w:r>
      <w:r w:rsidRPr="00CB5B2C">
        <w:rPr>
          <w:u w:val="single"/>
        </w:rPr>
        <w:t xml:space="preserve">. (To secure these assets, state power backs up finance capital, and both aid industrial capital). </w:t>
      </w:r>
      <w:r w:rsidRPr="006A5A83">
        <w:rPr>
          <w:highlight w:val="yellow"/>
          <w:u w:val="single"/>
        </w:rPr>
        <w:t>The</w:t>
      </w:r>
      <w:r w:rsidRPr="00CB5B2C">
        <w:rPr>
          <w:u w:val="single"/>
        </w:rPr>
        <w:t xml:space="preserve"> International Monetary Fund (</w:t>
      </w:r>
      <w:r w:rsidRPr="006A5A83">
        <w:rPr>
          <w:highlight w:val="yellow"/>
          <w:u w:val="single"/>
        </w:rPr>
        <w:t>IMF</w:t>
      </w:r>
      <w:r w:rsidRPr="00CB5B2C">
        <w:rPr>
          <w:u w:val="single"/>
        </w:rPr>
        <w:t xml:space="preserve">) </w:t>
      </w:r>
      <w:r w:rsidRPr="006A5A83">
        <w:rPr>
          <w:highlight w:val="yellow"/>
          <w:u w:val="single"/>
        </w:rPr>
        <w:t>was key in promoting the global retreat from state intervention</w:t>
      </w:r>
      <w:r w:rsidRPr="00CB5B2C">
        <w:rPr>
          <w:u w:val="single"/>
        </w:rPr>
        <w:t xml:space="preserve"> </w:t>
      </w:r>
    </w:p>
    <w:p w14:paraId="2E1CD8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37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37F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0CF"/>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0A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7DC"/>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9C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CE0B1B"/>
  <w14:defaultImageDpi w14:val="300"/>
  <w15:docId w15:val="{839A7C33-137C-2D4E-BA3D-F818E2BD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7DC"/>
    <w:pPr>
      <w:spacing w:after="160" w:line="259" w:lineRule="auto"/>
    </w:pPr>
  </w:style>
  <w:style w:type="paragraph" w:styleId="Heading1">
    <w:name w:val="heading 1"/>
    <w:aliases w:val="Pocket"/>
    <w:basedOn w:val="Normal"/>
    <w:next w:val="Normal"/>
    <w:link w:val="Heading1Char"/>
    <w:uiPriority w:val="9"/>
    <w:qFormat/>
    <w:rsid w:val="00B737D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37D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37D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737D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737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7DC"/>
  </w:style>
  <w:style w:type="character" w:customStyle="1" w:styleId="Heading1Char">
    <w:name w:val="Heading 1 Char"/>
    <w:aliases w:val="Pocket Char"/>
    <w:basedOn w:val="DefaultParagraphFont"/>
    <w:link w:val="Heading1"/>
    <w:uiPriority w:val="9"/>
    <w:rsid w:val="00B737D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737D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737DC"/>
    <w:rPr>
      <w:rFonts w:eastAsiaTheme="majorEastAsia" w:cstheme="majorBidi"/>
      <w:b/>
      <w:bCs/>
      <w:sz w:val="32"/>
      <w:szCs w:val="32"/>
      <w:u w:val="single"/>
    </w:rPr>
  </w:style>
  <w:style w:type="character" w:customStyle="1" w:styleId="Heading4Char">
    <w:name w:val="Heading 4 Char"/>
    <w:aliases w:val="Tag Char"/>
    <w:basedOn w:val="DefaultParagraphFont"/>
    <w:link w:val="Heading4"/>
    <w:uiPriority w:val="9"/>
    <w:rsid w:val="00B737DC"/>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737D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737D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737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37D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37DC"/>
    <w:rPr>
      <w:color w:val="auto"/>
      <w:u w:val="none"/>
    </w:rPr>
  </w:style>
  <w:style w:type="paragraph" w:styleId="DocumentMap">
    <w:name w:val="Document Map"/>
    <w:basedOn w:val="Normal"/>
    <w:link w:val="DocumentMapChar"/>
    <w:uiPriority w:val="99"/>
    <w:semiHidden/>
    <w:unhideWhenUsed/>
    <w:rsid w:val="00B737DC"/>
    <w:rPr>
      <w:rFonts w:ascii="Lucida Grande" w:hAnsi="Lucida Grande" w:cs="Lucida Grande"/>
    </w:rPr>
  </w:style>
  <w:style w:type="character" w:customStyle="1" w:styleId="DocumentMapChar">
    <w:name w:val="Document Map Char"/>
    <w:basedOn w:val="DefaultParagraphFont"/>
    <w:link w:val="DocumentMap"/>
    <w:uiPriority w:val="99"/>
    <w:semiHidden/>
    <w:rsid w:val="00B737DC"/>
    <w:rPr>
      <w:rFonts w:ascii="Lucida Grande" w:hAnsi="Lucida Grande" w:cs="Lucida Grande"/>
    </w:rPr>
  </w:style>
  <w:style w:type="paragraph" w:customStyle="1" w:styleId="textbold">
    <w:name w:val="text bold"/>
    <w:basedOn w:val="Normal"/>
    <w:link w:val="Emphasis"/>
    <w:autoRedefine/>
    <w:uiPriority w:val="20"/>
    <w:qFormat/>
    <w:rsid w:val="00B737D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B737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21-03-18/clean-tech-investment-isn-t-just-a-bubble-this-tim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ople.su.se/~jolso/HS-texter/shaltthou.pdf" TargetMode="External"/><Relationship Id="rId17" Type="http://schemas.openxmlformats.org/officeDocument/2006/relationships/hyperlink" Target="https://www.wsj.com/articles/socialism-fails-every-time-11554851786" TargetMode="External"/><Relationship Id="rId2" Type="http://schemas.openxmlformats.org/officeDocument/2006/relationships/customXml" Target="../customXml/item2.xml"/><Relationship Id="rId16" Type="http://schemas.openxmlformats.org/officeDocument/2006/relationships/hyperlink" Target="http://www.thespacereview.com/article/2915/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www.pacificresearch.org/article/free-market-policies-needed-to-incentivize-creation-of-new-life-saving-treatments/" TargetMode="External"/><Relationship Id="rId10" Type="http://schemas.openxmlformats.org/officeDocument/2006/relationships/hyperlink" Target="https://www.thehindu.com/news/international/xi-tightened-control-over-the-pla/article37549460.e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www.guardian.co.uk/commentisfree/cif-green/2009/aug/17/environmen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20003</Words>
  <Characters>105822</Characters>
  <Application>Microsoft Office Word</Application>
  <DocSecurity>0</DocSecurity>
  <Lines>1244</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2022-02-20T18:08:00Z</dcterms:created>
  <dcterms:modified xsi:type="dcterms:W3CDTF">2022-02-20T21:12:00Z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