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35B25" w14:textId="18EE9A95" w:rsidR="00E42E4C" w:rsidRDefault="00793F4B" w:rsidP="00793F4B">
      <w:pPr>
        <w:pStyle w:val="Heading2"/>
      </w:pPr>
      <w:r>
        <w:t>1</w:t>
      </w:r>
    </w:p>
    <w:p w14:paraId="4E8577BA" w14:textId="77777777" w:rsidR="00793F4B" w:rsidRPr="00673B39" w:rsidRDefault="00793F4B" w:rsidP="00793F4B">
      <w:pPr>
        <w:pStyle w:val="Heading4"/>
      </w:pPr>
      <w:r w:rsidRPr="00673B39">
        <w:t>The meta-ethic is procedural moral realism.</w:t>
      </w:r>
    </w:p>
    <w:p w14:paraId="714EE9B1" w14:textId="77777777" w:rsidR="00793F4B" w:rsidRPr="00673B39" w:rsidRDefault="00793F4B" w:rsidP="00793F4B">
      <w:pPr>
        <w:pStyle w:val="Heading4"/>
      </w:pPr>
      <w:r w:rsidRPr="00673B39">
        <w:t xml:space="preserve">This entails </w:t>
      </w:r>
      <w:proofErr w:type="gramStart"/>
      <w:r w:rsidRPr="00673B39">
        <w:t>that moral facts</w:t>
      </w:r>
      <w:proofErr w:type="gramEnd"/>
      <w:r w:rsidRPr="00673B39">
        <w:t xml:space="preserve"> stem from procedures while substantive realism holds that moral truths exist independently of that in the empirical world. Prefer procedural realism – </w:t>
      </w:r>
    </w:p>
    <w:p w14:paraId="7B68244F" w14:textId="77777777" w:rsidR="00793F4B" w:rsidRPr="00673B39" w:rsidRDefault="00793F4B" w:rsidP="00793F4B">
      <w:pPr>
        <w:pStyle w:val="Heading4"/>
      </w:pPr>
      <w:r w:rsidRPr="00673B39">
        <w:t xml:space="preserve">[1] Collapses – the only way to verify whether something is a moral fact is by using procedures to warrant it. </w:t>
      </w:r>
    </w:p>
    <w:p w14:paraId="6545D206" w14:textId="77777777" w:rsidR="00793F4B" w:rsidRPr="00673B39" w:rsidRDefault="00793F4B" w:rsidP="00793F4B">
      <w:pPr>
        <w:pStyle w:val="Heading4"/>
      </w:pPr>
      <w:r w:rsidRPr="00673B39">
        <w:t>[2] Uncertainty – our experiences are inaccessible to others which allows people to say they don’t experience the same, however a priori principles are universally applied to all agents.</w:t>
      </w:r>
    </w:p>
    <w:p w14:paraId="42971C9A" w14:textId="77777777" w:rsidR="00793F4B" w:rsidRPr="00673B39" w:rsidRDefault="00793F4B" w:rsidP="00793F4B">
      <w:pPr>
        <w:pStyle w:val="Heading4"/>
      </w:pPr>
      <w:r w:rsidRPr="00673B39">
        <w:t>[3] Is/Ought Gap – we can only perceive what is, not what ought to be. It’s impossible to derive an ought statement from descriptive facts about the world, necessitating a priori premises.</w:t>
      </w:r>
    </w:p>
    <w:p w14:paraId="3A31136B" w14:textId="77777777" w:rsidR="00793F4B" w:rsidRPr="00673B39" w:rsidRDefault="00793F4B" w:rsidP="00793F4B">
      <w:pPr>
        <w:pStyle w:val="Heading4"/>
      </w:pPr>
      <w:r>
        <w:t xml:space="preserve">[4] </w:t>
      </w:r>
      <w:r w:rsidRPr="00673B39">
        <w:t xml:space="preserve">Regress – I can keep asking “why should I follow this” which results in skep since obligations are predicated on ignorantly accepting rules.  Only reason solves since asking “why reason?” requires reason which is self-justified. </w:t>
      </w:r>
    </w:p>
    <w:p w14:paraId="07C2B0B0" w14:textId="77777777" w:rsidR="00793F4B" w:rsidRPr="00673B39" w:rsidRDefault="00793F4B" w:rsidP="00793F4B">
      <w:pPr>
        <w:pStyle w:val="Heading4"/>
        <w:rPr>
          <w:rFonts w:asciiTheme="majorHAnsi" w:hAnsiTheme="majorHAnsi" w:cstheme="majorHAnsi"/>
        </w:rPr>
      </w:pPr>
      <w:r w:rsidRPr="00673B39">
        <w:rPr>
          <w:rFonts w:asciiTheme="majorHAnsi" w:hAnsiTheme="majorHAnsi" w:cstheme="majorHAnsi"/>
        </w:rPr>
        <w:t xml:space="preserve">That means we </w:t>
      </w:r>
      <w:proofErr w:type="gramStart"/>
      <w:r w:rsidRPr="00673B39">
        <w:rPr>
          <w:rFonts w:asciiTheme="majorHAnsi" w:hAnsiTheme="majorHAnsi" w:cstheme="majorHAnsi"/>
        </w:rPr>
        <w:t>must universally will</w:t>
      </w:r>
      <w:proofErr w:type="gramEnd"/>
      <w:r w:rsidRPr="00673B39">
        <w:rPr>
          <w:rFonts w:asciiTheme="majorHAnsi" w:hAnsiTheme="majorHAnsi" w:cstheme="majorHAnsi"/>
        </w:rPr>
        <w:t xml:space="preserve"> maxims— </w:t>
      </w:r>
      <w:r w:rsidRPr="00673B39">
        <w:rPr>
          <w:rFonts w:asciiTheme="majorHAnsi" w:hAnsiTheme="majorHAnsi" w:cstheme="majorHAnsi"/>
          <w:color w:val="000000" w:themeColor="text1"/>
        </w:rPr>
        <w:t>any non-universalizable norm justifies someone’s ability to impede on your ends.</w:t>
      </w:r>
      <w:r w:rsidRPr="00673B39">
        <w:rPr>
          <w:rFonts w:asciiTheme="majorHAnsi" w:hAnsiTheme="majorHAnsi" w:cstheme="majorHAnsi"/>
        </w:rPr>
        <w:t xml:space="preserve">  </w:t>
      </w:r>
    </w:p>
    <w:p w14:paraId="530107FC" w14:textId="77777777" w:rsidR="00793F4B" w:rsidRPr="00673B39" w:rsidRDefault="00793F4B" w:rsidP="00793F4B">
      <w:pPr>
        <w:pStyle w:val="Heading4"/>
        <w:rPr>
          <w:rFonts w:asciiTheme="majorHAnsi" w:hAnsiTheme="majorHAnsi" w:cstheme="majorHAnsi"/>
          <w:color w:val="000000" w:themeColor="text1"/>
        </w:rPr>
      </w:pPr>
      <w:r w:rsidRPr="00673B39">
        <w:rPr>
          <w:rFonts w:asciiTheme="majorHAnsi" w:hAnsiTheme="majorHAnsi" w:cstheme="majorHAnsi"/>
        </w:rPr>
        <w:t>Thus, the standard is consistency with the categorical imperative.</w:t>
      </w:r>
      <w:r w:rsidRPr="00673B39">
        <w:rPr>
          <w:rFonts w:asciiTheme="majorHAnsi" w:hAnsiTheme="majorHAnsi" w:cstheme="majorHAnsi"/>
          <w:color w:val="000000" w:themeColor="text1"/>
        </w:rPr>
        <w:t xml:space="preserve"> </w:t>
      </w:r>
    </w:p>
    <w:p w14:paraId="699C234A" w14:textId="77777777" w:rsidR="00793F4B" w:rsidRPr="00F62B66" w:rsidRDefault="00793F4B" w:rsidP="00793F4B">
      <w:pPr>
        <w:pStyle w:val="Heading4"/>
        <w:rPr>
          <w:rFonts w:cs="Calibri"/>
        </w:rPr>
      </w:pPr>
      <w:r>
        <w:rPr>
          <w:rFonts w:cs="Calibri"/>
        </w:rPr>
        <w:t xml:space="preserve">Impact calc </w:t>
      </w:r>
      <w:proofErr w:type="gramStart"/>
      <w:r>
        <w:rPr>
          <w:rFonts w:cs="Calibri"/>
        </w:rPr>
        <w:t>–  the</w:t>
      </w:r>
      <w:proofErr w:type="gramEnd"/>
      <w:r>
        <w:rPr>
          <w:rFonts w:cs="Calibri"/>
        </w:rPr>
        <w:t xml:space="preserve"> only relevant offense under my framework is that of libertarian ownership. T</w:t>
      </w:r>
      <w:r w:rsidRPr="00F62B66">
        <w:rPr>
          <w:rFonts w:cs="Calibri"/>
        </w:rPr>
        <w:t>he universality of freedom justifies a libertarian state which outweighs on actor specificity.</w:t>
      </w:r>
    </w:p>
    <w:p w14:paraId="2602B86F" w14:textId="77777777" w:rsidR="00793F4B" w:rsidRPr="00F62B66" w:rsidRDefault="00793F4B" w:rsidP="00793F4B">
      <w:pPr>
        <w:spacing w:line="256" w:lineRule="auto"/>
        <w:rPr>
          <w:rFonts w:eastAsia="Calibri"/>
          <w:color w:val="000000" w:themeColor="text1"/>
          <w:sz w:val="16"/>
          <w:szCs w:val="16"/>
        </w:rPr>
      </w:pPr>
      <w:proofErr w:type="spellStart"/>
      <w:r w:rsidRPr="00F62B66">
        <w:rPr>
          <w:rFonts w:eastAsia="Calibri"/>
          <w:b/>
          <w:iCs/>
          <w:color w:val="000000" w:themeColor="text1"/>
          <w:sz w:val="26"/>
        </w:rPr>
        <w:t>Otteson</w:t>
      </w:r>
      <w:proofErr w:type="spellEnd"/>
      <w:r w:rsidRPr="00F62B66">
        <w:rPr>
          <w:rFonts w:eastAsia="Calibri"/>
          <w:b/>
          <w:iCs/>
          <w:color w:val="000000" w:themeColor="text1"/>
          <w:sz w:val="26"/>
        </w:rPr>
        <w:t xml:space="preserve"> 9 </w:t>
      </w:r>
      <w:r w:rsidRPr="00F62B66">
        <w:rPr>
          <w:sz w:val="16"/>
          <w:szCs w:val="16"/>
        </w:rPr>
        <w:t>**brackets in original**</w:t>
      </w:r>
      <w:r w:rsidRPr="00F62B66">
        <w:rPr>
          <w:rFonts w:eastAsia="Calibri"/>
          <w:iCs/>
          <w:color w:val="000000" w:themeColor="text1"/>
          <w:sz w:val="16"/>
          <w:szCs w:val="16"/>
        </w:rPr>
        <w:t xml:space="preserve"> </w:t>
      </w:r>
      <w:r w:rsidRPr="00F62B66">
        <w:rPr>
          <w:rFonts w:eastAsia="Calibri"/>
          <w:color w:val="000000" w:themeColor="text1"/>
          <w:sz w:val="16"/>
          <w:szCs w:val="16"/>
        </w:rPr>
        <w:t xml:space="preserve">James R. </w:t>
      </w:r>
      <w:proofErr w:type="spellStart"/>
      <w:r w:rsidRPr="00F62B66">
        <w:rPr>
          <w:rFonts w:eastAsia="Calibri"/>
          <w:color w:val="000000" w:themeColor="text1"/>
          <w:sz w:val="16"/>
          <w:szCs w:val="16"/>
        </w:rPr>
        <w:t>Otteson</w:t>
      </w:r>
      <w:proofErr w:type="spellEnd"/>
      <w:r w:rsidRPr="00F62B66">
        <w:rPr>
          <w:rFonts w:eastAsia="Calibri"/>
          <w:color w:val="000000" w:themeColor="text1"/>
          <w:sz w:val="16"/>
          <w:szCs w:val="16"/>
        </w:rPr>
        <w:t xml:space="preserve"> (professor of philosophy and economics at Yeshiva University) “Kantian Individualism and Political Libertarianism” The Independent Review, v. 13, n. 3, Winter 2009 </w:t>
      </w:r>
    </w:p>
    <w:p w14:paraId="516A390A" w14:textId="77777777" w:rsidR="00793F4B" w:rsidRPr="00673B39" w:rsidRDefault="00793F4B" w:rsidP="00793F4B">
      <w:pPr>
        <w:rPr>
          <w:sz w:val="16"/>
        </w:rPr>
      </w:pPr>
      <w:r w:rsidRPr="00F62B66">
        <w:rPr>
          <w:sz w:val="16"/>
        </w:rPr>
        <w:t>In a crucial passage in Metaphysics of Morals, Kant writes that the “Universal Principle of Right” is “‘[e]very</w:t>
      </w:r>
      <w:r w:rsidRPr="00F62B66">
        <w:rPr>
          <w:rStyle w:val="StyleUnderline"/>
        </w:rPr>
        <w:t xml:space="preserve"> </w:t>
      </w:r>
      <w:r w:rsidRPr="00AE727C">
        <w:rPr>
          <w:rStyle w:val="Emphasis"/>
          <w:highlight w:val="green"/>
        </w:rPr>
        <w:t>action which</w:t>
      </w:r>
      <w:r w:rsidRPr="00F62B66">
        <w:rPr>
          <w:rStyle w:val="StyleUnderline"/>
        </w:rPr>
        <w:t xml:space="preserve"> </w:t>
      </w:r>
      <w:r w:rsidRPr="00F62B66">
        <w:rPr>
          <w:sz w:val="16"/>
        </w:rPr>
        <w:t>by itself or by its maxim</w:t>
      </w:r>
      <w:r w:rsidRPr="00F62B66">
        <w:rPr>
          <w:rStyle w:val="StyleUnderline"/>
        </w:rPr>
        <w:t xml:space="preserve"> </w:t>
      </w:r>
      <w:r w:rsidRPr="00AE727C">
        <w:rPr>
          <w:rStyle w:val="Emphasis"/>
          <w:highlight w:val="green"/>
        </w:rPr>
        <w:t xml:space="preserve">enables the freedom of </w:t>
      </w:r>
      <w:proofErr w:type="gramStart"/>
      <w:r w:rsidRPr="00AE727C">
        <w:rPr>
          <w:rStyle w:val="Emphasis"/>
          <w:highlight w:val="green"/>
        </w:rPr>
        <w:t>each individual’s</w:t>
      </w:r>
      <w:proofErr w:type="gramEnd"/>
      <w:r w:rsidRPr="00AE727C">
        <w:rPr>
          <w:rStyle w:val="Emphasis"/>
          <w:highlight w:val="green"/>
        </w:rPr>
        <w:t xml:space="preserve"> will to co-exist with the freedom of everyone</w:t>
      </w:r>
      <w:r w:rsidRPr="00F62B66">
        <w:rPr>
          <w:rStyle w:val="StyleUnderline"/>
        </w:rPr>
        <w:t xml:space="preserve"> </w:t>
      </w:r>
      <w:r w:rsidRPr="00F62B66">
        <w:rPr>
          <w:sz w:val="16"/>
        </w:rPr>
        <w:t>else in accordance with a universal law is right.’” He concludes, “Thus the universal law of right is as follows: let your</w:t>
      </w:r>
      <w:r w:rsidRPr="00F62B66">
        <w:rPr>
          <w:rStyle w:val="StyleUnderline"/>
        </w:rPr>
        <w:t xml:space="preserve"> external </w:t>
      </w:r>
      <w:r w:rsidRPr="00AE727C">
        <w:rPr>
          <w:rStyle w:val="Emphasis"/>
          <w:highlight w:val="green"/>
        </w:rPr>
        <w:t>act</w:t>
      </w:r>
      <w:r w:rsidRPr="00F62B66">
        <w:rPr>
          <w:rStyle w:val="StyleUnderline"/>
        </w:rPr>
        <w:t xml:space="preserve">ions be </w:t>
      </w:r>
      <w:r w:rsidRPr="00AE727C">
        <w:rPr>
          <w:rStyle w:val="Emphasis"/>
          <w:highlight w:val="green"/>
        </w:rPr>
        <w:t>such that the free application of your will can co-exist with the freedom of everyone</w:t>
      </w:r>
      <w:r w:rsidRPr="00F62B66">
        <w:rPr>
          <w:rStyle w:val="StyleUnderline"/>
        </w:rPr>
        <w:t xml:space="preserve"> in </w:t>
      </w:r>
      <w:r w:rsidRPr="00F62B66">
        <w:rPr>
          <w:sz w:val="16"/>
        </w:rPr>
        <w:t xml:space="preserve">accordance with a universal law” (1991, 133, emphasis in original).5 This stipulation becomes for Kant the grounding 5. Other statements of this law of equal freedom appear in the Critique of Pure Reason (Kant [1781] 1965, 312; see also 1991, 191, “Universal History,” 45 and 50, and “Theory and Practice,” 73 and 80). 394 </w:t>
      </w:r>
      <w:r w:rsidRPr="00F62B66">
        <w:rPr>
          <w:rFonts w:ascii="Segoe UI Symbol" w:eastAsia="MS Mincho" w:hAnsi="Segoe UI Symbol" w:cs="Segoe UI Symbol"/>
          <w:sz w:val="16"/>
        </w:rPr>
        <w:t>✦</w:t>
      </w:r>
      <w:r w:rsidRPr="00F62B66">
        <w:rPr>
          <w:sz w:val="16"/>
        </w:rPr>
        <w:t xml:space="preserve"> JAMES R. OTTESON THE INDEPENDENT REVIEW justification for the existence of a state, its raison d’être, and the reason</w:t>
      </w:r>
      <w:r w:rsidRPr="00F62B66">
        <w:rPr>
          <w:rStyle w:val="StyleUnderline"/>
        </w:rPr>
        <w:t xml:space="preserve"> </w:t>
      </w:r>
      <w:r w:rsidRPr="00AE727C">
        <w:rPr>
          <w:rStyle w:val="Emphasis"/>
          <w:highlight w:val="green"/>
        </w:rPr>
        <w:t>we leave the state of nature is to secure this</w:t>
      </w:r>
      <w:r w:rsidRPr="00F62B66">
        <w:rPr>
          <w:rStyle w:val="StyleUnderline"/>
        </w:rPr>
        <w:t xml:space="preserve"> sphere of maximum </w:t>
      </w:r>
      <w:r w:rsidRPr="00AE727C">
        <w:rPr>
          <w:rStyle w:val="Emphasis"/>
          <w:highlight w:val="green"/>
        </w:rPr>
        <w:t>freedom</w:t>
      </w:r>
      <w:r w:rsidRPr="00F62B66">
        <w:rPr>
          <w:rStyle w:val="StyleUnderline"/>
        </w:rPr>
        <w:t xml:space="preserve"> </w:t>
      </w:r>
      <w:r w:rsidRPr="00F62B66">
        <w:rPr>
          <w:sz w:val="16"/>
        </w:rPr>
        <w:t>compatible with the same freedom of all others. Because this freedom must be complete, in the sense of being as full as</w:t>
      </w:r>
      <w:r w:rsidRPr="00F62B66">
        <w:rPr>
          <w:rStyle w:val="StyleUnderline"/>
        </w:rPr>
        <w:t xml:space="preserve"> possible </w:t>
      </w:r>
      <w:r w:rsidRPr="00AE727C">
        <w:rPr>
          <w:rStyle w:val="Emphasis"/>
          <w:highlight w:val="green"/>
        </w:rPr>
        <w:t>given the existence of other persons who demand</w:t>
      </w:r>
      <w:r w:rsidRPr="00F62B66">
        <w:rPr>
          <w:rStyle w:val="StyleUnderline"/>
        </w:rPr>
        <w:t xml:space="preserve"> </w:t>
      </w:r>
      <w:r w:rsidRPr="00F62B66">
        <w:rPr>
          <w:rStyle w:val="StyleUnderline"/>
        </w:rPr>
        <w:lastRenderedPageBreak/>
        <w:t xml:space="preserve">similar </w:t>
      </w:r>
      <w:r w:rsidRPr="00AE727C">
        <w:rPr>
          <w:rStyle w:val="Emphasis"/>
          <w:highlight w:val="green"/>
        </w:rPr>
        <w:t>freedom</w:t>
      </w:r>
      <w:r w:rsidRPr="00F62B66">
        <w:rPr>
          <w:sz w:val="16"/>
        </w:rPr>
        <w:t xml:space="preserve">, it entails that the state may—indeed, must—secure this condition of freedom, but undertake to do nothing else because any other state activities would compromise the very autonomy the state seeks to defend. </w:t>
      </w:r>
      <w:r w:rsidRPr="00F62B66">
        <w:rPr>
          <w:rStyle w:val="StyleUnderline"/>
        </w:rPr>
        <w:t xml:space="preserve">Kant’s position </w:t>
      </w:r>
      <w:r w:rsidRPr="00AE727C">
        <w:rPr>
          <w:rStyle w:val="Emphasis"/>
          <w:highlight w:val="green"/>
        </w:rPr>
        <w:t>thus</w:t>
      </w:r>
      <w:r w:rsidRPr="00F62B66">
        <w:rPr>
          <w:rStyle w:val="StyleUnderline"/>
        </w:rPr>
        <w:t xml:space="preserve"> </w:t>
      </w:r>
      <w:r w:rsidRPr="00F62B66">
        <w:rPr>
          <w:sz w:val="16"/>
        </w:rPr>
        <w:t>outlines and implies a political philosophy that is broadly libertarian; that is, it endorses</w:t>
      </w:r>
      <w:r w:rsidRPr="00F62B66">
        <w:rPr>
          <w:rStyle w:val="StyleUnderline"/>
        </w:rPr>
        <w:t xml:space="preserve"> </w:t>
      </w:r>
      <w:r w:rsidRPr="00AE727C">
        <w:rPr>
          <w:rStyle w:val="Emphasis"/>
          <w:highlight w:val="green"/>
        </w:rPr>
        <w:t>a state</w:t>
      </w:r>
      <w:r w:rsidRPr="00F62B66">
        <w:rPr>
          <w:rStyle w:val="StyleUnderline"/>
        </w:rPr>
        <w:t xml:space="preserve"> constructed with the sole aim of </w:t>
      </w:r>
      <w:r w:rsidRPr="00AE727C">
        <w:rPr>
          <w:rStyle w:val="Emphasis"/>
          <w:highlight w:val="green"/>
        </w:rPr>
        <w:t>protect</w:t>
      </w:r>
      <w:r w:rsidRPr="00F62B66">
        <w:rPr>
          <w:rStyle w:val="StyleUnderline"/>
        </w:rPr>
        <w:t xml:space="preserve">ing its </w:t>
      </w:r>
      <w:r w:rsidRPr="00AE727C">
        <w:rPr>
          <w:rStyle w:val="Emphasis"/>
          <w:highlight w:val="green"/>
        </w:rPr>
        <w:t>citizens against invasions of their liberty</w:t>
      </w:r>
      <w:r w:rsidRPr="00F62B66">
        <w:rPr>
          <w:sz w:val="16"/>
        </w:rPr>
        <w:t>. For Kant, individuals create a state to protect their moral agency, and in doing so they consent to coercion only insofar as it is required to prevent themselves or others from impinging on their own or others’ agency. In his argument, individuals cannot rationally consent to a state that instructs them in morals, coerces virtuous behavior, commands them to trade or not, directs their pursuit of happiness, or forcibly requires them to provide for their own or others’ pursuits of happiness. And except in cases of punishment for wrongdoing,6 this severe limitation on the scope of the state’s authority must always be respected: “The</w:t>
      </w:r>
      <w:r w:rsidRPr="00F62B66">
        <w:rPr>
          <w:rStyle w:val="StyleUnderline"/>
        </w:rPr>
        <w:t xml:space="preserve"> </w:t>
      </w:r>
      <w:r w:rsidRPr="00AE727C">
        <w:rPr>
          <w:rStyle w:val="Emphasis"/>
          <w:highlight w:val="green"/>
        </w:rPr>
        <w:t>rights</w:t>
      </w:r>
      <w:r w:rsidRPr="00F62B66">
        <w:rPr>
          <w:rStyle w:val="StyleUnderline"/>
        </w:rPr>
        <w:t xml:space="preserve"> </w:t>
      </w:r>
      <w:r w:rsidRPr="00F62B66">
        <w:rPr>
          <w:sz w:val="16"/>
        </w:rPr>
        <w:t>of man</w:t>
      </w:r>
      <w:r w:rsidRPr="00F62B66">
        <w:rPr>
          <w:rStyle w:val="StyleUnderline"/>
        </w:rPr>
        <w:t xml:space="preserve"> </w:t>
      </w:r>
      <w:r w:rsidRPr="00AE727C">
        <w:rPr>
          <w:rStyle w:val="Emphasis"/>
          <w:highlight w:val="green"/>
        </w:rPr>
        <w:t>must be held sacred</w:t>
      </w:r>
      <w:r w:rsidRPr="00F62B66">
        <w:rPr>
          <w:sz w:val="16"/>
        </w:rPr>
        <w:t>,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The implication is</w:t>
      </w:r>
      <w:r w:rsidRPr="00F62B66">
        <w:rPr>
          <w:rStyle w:val="StyleUnderline"/>
        </w:rPr>
        <w:t xml:space="preserve"> that </w:t>
      </w:r>
      <w:r w:rsidRPr="00AE727C">
        <w:rPr>
          <w:rStyle w:val="Emphasis"/>
          <w:highlight w:val="green"/>
        </w:rPr>
        <w:t>a</w:t>
      </w:r>
      <w:r w:rsidRPr="00F62B66">
        <w:rPr>
          <w:rStyle w:val="StyleUnderline"/>
        </w:rPr>
        <w:t xml:space="preserve"> Kantian </w:t>
      </w:r>
      <w:r w:rsidRPr="00AE727C">
        <w:rPr>
          <w:rStyle w:val="Emphasis"/>
          <w:highlight w:val="green"/>
        </w:rPr>
        <w:t>state protects against invasions of freedom and does nothing else</w:t>
      </w:r>
      <w:r w:rsidRPr="00F62B66">
        <w:rPr>
          <w:sz w:val="16"/>
        </w:rPr>
        <w:t>; in the absence of invasions or threats of invasions, it is inactive.</w:t>
      </w:r>
    </w:p>
    <w:p w14:paraId="7037E76D" w14:textId="318258AA" w:rsidR="00793F4B" w:rsidRDefault="00793F4B" w:rsidP="00681069">
      <w:pPr>
        <w:pStyle w:val="Heading3"/>
      </w:pPr>
      <w:r>
        <w:lastRenderedPageBreak/>
        <w:t>Negate</w:t>
      </w:r>
    </w:p>
    <w:p w14:paraId="2BB64718" w14:textId="77777777" w:rsidR="00793F4B" w:rsidRDefault="00793F4B" w:rsidP="00793F4B">
      <w:pPr>
        <w:pStyle w:val="Heading4"/>
        <w:spacing w:line="240" w:lineRule="auto"/>
      </w:pPr>
      <w:r>
        <w:t>[2] Banning private space appropriation inhibits the sale and use of spacecraft and fuel- that’s a form of restricting the free economic choices of individuals</w:t>
      </w:r>
    </w:p>
    <w:p w14:paraId="0AD23F5C" w14:textId="77777777" w:rsidR="00793F4B" w:rsidRPr="00023E75" w:rsidRDefault="00793F4B" w:rsidP="00793F4B">
      <w:pPr>
        <w:spacing w:line="240" w:lineRule="auto"/>
        <w:rPr>
          <w:sz w:val="16"/>
          <w:szCs w:val="26"/>
        </w:rPr>
      </w:pPr>
      <w:r w:rsidRPr="003572E3">
        <w:rPr>
          <w:b/>
          <w:sz w:val="26"/>
          <w:szCs w:val="26"/>
        </w:rPr>
        <w:t>Richman 12</w:t>
      </w:r>
      <w:r w:rsidRPr="00023E75">
        <w:rPr>
          <w:sz w:val="16"/>
          <w:szCs w:val="26"/>
        </w:rPr>
        <w:t>, Sheldon. “The free market doesn’t need government regulation.” Reason, August 5, 2012.</w:t>
      </w:r>
      <w:r>
        <w:rPr>
          <w:sz w:val="16"/>
          <w:szCs w:val="26"/>
        </w:rPr>
        <w:t xml:space="preserve"> // AHS RG</w:t>
      </w:r>
    </w:p>
    <w:p w14:paraId="3ED56585" w14:textId="77777777" w:rsidR="00793F4B" w:rsidRDefault="00793F4B" w:rsidP="00793F4B">
      <w:pPr>
        <w:spacing w:line="240" w:lineRule="auto"/>
        <w:rPr>
          <w:b/>
          <w:sz w:val="26"/>
          <w:szCs w:val="26"/>
          <w:u w:val="single"/>
        </w:rPr>
      </w:pPr>
      <w:r w:rsidRPr="003572E3">
        <w:rPr>
          <w:sz w:val="14"/>
          <w:szCs w:val="26"/>
        </w:rPr>
        <w:t xml:space="preserve">Order grows from market forces. But where do </w:t>
      </w:r>
      <w:r w:rsidRPr="00AE727C">
        <w:rPr>
          <w:b/>
          <w:sz w:val="26"/>
          <w:szCs w:val="26"/>
          <w:highlight w:val="green"/>
          <w:u w:val="single"/>
        </w:rPr>
        <w:t>market forces</w:t>
      </w:r>
      <w:r w:rsidRPr="003572E3">
        <w:rPr>
          <w:sz w:val="14"/>
          <w:szCs w:val="26"/>
        </w:rPr>
        <w:t xml:space="preserve"> come from? They </w:t>
      </w:r>
      <w:r w:rsidRPr="00AE727C">
        <w:rPr>
          <w:b/>
          <w:sz w:val="26"/>
          <w:szCs w:val="26"/>
          <w:highlight w:val="green"/>
          <w:u w:val="single"/>
        </w:rPr>
        <w:t xml:space="preserve">are the result of human action. Individuals select ends </w:t>
      </w:r>
      <w:r w:rsidRPr="003572E3">
        <w:rPr>
          <w:b/>
          <w:sz w:val="26"/>
          <w:szCs w:val="26"/>
          <w:u w:val="single"/>
        </w:rPr>
        <w:t xml:space="preserve">and act </w:t>
      </w:r>
      <w:r w:rsidRPr="00AE727C">
        <w:rPr>
          <w:b/>
          <w:sz w:val="26"/>
          <w:szCs w:val="26"/>
          <w:highlight w:val="green"/>
          <w:u w:val="single"/>
        </w:rPr>
        <w:t xml:space="preserve">to achieve </w:t>
      </w:r>
      <w:r w:rsidRPr="003572E3">
        <w:rPr>
          <w:b/>
          <w:sz w:val="26"/>
          <w:szCs w:val="26"/>
          <w:u w:val="single"/>
        </w:rPr>
        <w:t>them</w:t>
      </w:r>
      <w:r w:rsidRPr="00AE727C">
        <w:rPr>
          <w:b/>
          <w:sz w:val="26"/>
          <w:szCs w:val="26"/>
          <w:highlight w:val="green"/>
          <w:u w:val="single"/>
        </w:rPr>
        <w:t xml:space="preserve"> by adopting suitable means.</w:t>
      </w:r>
      <w:r w:rsidRPr="003572E3">
        <w:rPr>
          <w:sz w:val="14"/>
          <w:szCs w:val="26"/>
        </w:rPr>
        <w:t xml:space="preserve"> Since means are scarce and ends are abundant, </w:t>
      </w:r>
      <w:r w:rsidRPr="00AE727C">
        <w:rPr>
          <w:b/>
          <w:sz w:val="26"/>
          <w:szCs w:val="26"/>
          <w:highlight w:val="green"/>
          <w:u w:val="single"/>
        </w:rPr>
        <w:t>individuals economize</w:t>
      </w:r>
      <w:r w:rsidRPr="003572E3">
        <w:rPr>
          <w:b/>
          <w:sz w:val="26"/>
          <w:szCs w:val="26"/>
          <w:u w:val="single"/>
        </w:rPr>
        <w:t xml:space="preserve"> </w:t>
      </w:r>
      <w:proofErr w:type="gramStart"/>
      <w:r w:rsidRPr="003572E3">
        <w:rPr>
          <w:b/>
          <w:sz w:val="26"/>
          <w:szCs w:val="26"/>
          <w:u w:val="single"/>
        </w:rPr>
        <w:t xml:space="preserve">in order </w:t>
      </w:r>
      <w:r w:rsidRPr="00AE727C">
        <w:rPr>
          <w:b/>
          <w:sz w:val="26"/>
          <w:szCs w:val="26"/>
          <w:highlight w:val="green"/>
          <w:u w:val="single"/>
        </w:rPr>
        <w:t>to</w:t>
      </w:r>
      <w:proofErr w:type="gramEnd"/>
      <w:r w:rsidRPr="00AE727C">
        <w:rPr>
          <w:b/>
          <w:sz w:val="26"/>
          <w:szCs w:val="26"/>
          <w:highlight w:val="green"/>
          <w:u w:val="single"/>
        </w:rPr>
        <w:t xml:space="preserve"> accomplish more</w:t>
      </w:r>
      <w:r w:rsidRPr="003572E3">
        <w:rPr>
          <w:b/>
          <w:sz w:val="26"/>
          <w:szCs w:val="26"/>
          <w:u w:val="single"/>
        </w:rPr>
        <w:t xml:space="preserve"> rather than less.</w:t>
      </w:r>
      <w:r w:rsidRPr="003572E3">
        <w:rPr>
          <w:sz w:val="14"/>
          <w:szCs w:val="26"/>
        </w:rPr>
        <w:t xml:space="preserve"> And they always seek to exchange lower values for higher values (as they see them) and never the other way around. In a world of scarcity, tradeoffs are unavoidable, so one aims to trade up rather than down. (One’s trading partner does the same.) </w:t>
      </w:r>
      <w:r w:rsidRPr="003572E3">
        <w:rPr>
          <w:b/>
          <w:sz w:val="26"/>
          <w:szCs w:val="26"/>
          <w:u w:val="single"/>
        </w:rPr>
        <w:t>The result of this</w:t>
      </w:r>
      <w:r w:rsidRPr="003572E3">
        <w:rPr>
          <w:sz w:val="14"/>
          <w:szCs w:val="26"/>
        </w:rPr>
        <w:t xml:space="preserve">, along with other </w:t>
      </w:r>
      <w:r w:rsidRPr="003572E3">
        <w:rPr>
          <w:b/>
          <w:sz w:val="26"/>
          <w:szCs w:val="26"/>
          <w:u w:val="single"/>
        </w:rPr>
        <w:t>features of human action</w:t>
      </w:r>
      <w:r w:rsidRPr="003572E3">
        <w:rPr>
          <w:sz w:val="14"/>
          <w:szCs w:val="26"/>
        </w:rPr>
        <w:t xml:space="preserve">, and the world at large </w:t>
      </w:r>
      <w:r w:rsidRPr="003572E3">
        <w:rPr>
          <w:b/>
          <w:sz w:val="26"/>
          <w:szCs w:val="26"/>
          <w:u w:val="single"/>
        </w:rPr>
        <w:t xml:space="preserve">is what we call </w:t>
      </w:r>
      <w:r w:rsidRPr="00AE727C">
        <w:rPr>
          <w:b/>
          <w:sz w:val="26"/>
          <w:szCs w:val="26"/>
          <w:highlight w:val="green"/>
          <w:u w:val="single"/>
        </w:rPr>
        <w:t>market forces</w:t>
      </w:r>
      <w:r w:rsidRPr="003572E3">
        <w:rPr>
          <w:b/>
          <w:sz w:val="26"/>
          <w:szCs w:val="26"/>
          <w:u w:val="single"/>
        </w:rPr>
        <w:t xml:space="preserve">. But really, it </w:t>
      </w:r>
      <w:r w:rsidRPr="00AE727C">
        <w:rPr>
          <w:b/>
          <w:sz w:val="26"/>
          <w:szCs w:val="26"/>
          <w:highlight w:val="green"/>
          <w:u w:val="single"/>
        </w:rPr>
        <w:t>is just</w:t>
      </w:r>
      <w:r w:rsidRPr="003572E3">
        <w:rPr>
          <w:b/>
          <w:sz w:val="26"/>
          <w:szCs w:val="26"/>
          <w:u w:val="single"/>
        </w:rPr>
        <w:t xml:space="preserve"> men and women </w:t>
      </w:r>
      <w:r w:rsidRPr="00AE727C">
        <w:rPr>
          <w:b/>
          <w:sz w:val="26"/>
          <w:szCs w:val="26"/>
          <w:highlight w:val="green"/>
          <w:u w:val="single"/>
        </w:rPr>
        <w:t>acting rationally in the world.</w:t>
      </w:r>
    </w:p>
    <w:p w14:paraId="1BA46288" w14:textId="77777777" w:rsidR="00793F4B" w:rsidRDefault="00793F4B" w:rsidP="00793F4B">
      <w:pPr>
        <w:pStyle w:val="Heading4"/>
        <w:spacing w:before="0"/>
        <w:rPr>
          <w:rFonts w:ascii="Times New Roman" w:hAnsi="Times New Roman" w:cs="Times New Roman"/>
          <w:sz w:val="24"/>
        </w:rPr>
      </w:pPr>
      <w:r>
        <w:rPr>
          <w:rFonts w:cs="Calibri"/>
        </w:rPr>
        <w:t xml:space="preserve">[3] Acquisition of property can never be unjust – to create rights violations, there must already be an owner of the property being violated, but that presupposes its appropriation by another entity. </w:t>
      </w:r>
    </w:p>
    <w:p w14:paraId="0C64AC43" w14:textId="77777777" w:rsidR="00793F4B" w:rsidRPr="009D349B" w:rsidRDefault="00793F4B" w:rsidP="00793F4B">
      <w:proofErr w:type="spellStart"/>
      <w:r w:rsidRPr="009D349B">
        <w:rPr>
          <w:rStyle w:val="Style13ptBold"/>
        </w:rPr>
        <w:t>Feser</w:t>
      </w:r>
      <w:proofErr w:type="spellEnd"/>
      <w:r>
        <w:rPr>
          <w:rStyle w:val="Style13ptBold"/>
        </w:rPr>
        <w:t xml:space="preserve"> 1</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9"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0D314A4E" w14:textId="77777777" w:rsidR="00793F4B" w:rsidRDefault="00793F4B" w:rsidP="00793F4B">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w:t>
      </w:r>
      <w:proofErr w:type="gramStart"/>
      <w:r w:rsidRPr="009D349B">
        <w:rPr>
          <w:sz w:val="16"/>
        </w:rPr>
        <w:t>on the basis of</w:t>
      </w:r>
      <w:proofErr w:type="gramEnd"/>
      <w:r w:rsidRPr="009D349B">
        <w:rPr>
          <w:sz w:val="16"/>
        </w:rPr>
        <w:t xml:space="preserve">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t>
      </w:r>
      <w:proofErr w:type="gramStart"/>
      <w:r w:rsidRPr="009D349B">
        <w:rPr>
          <w:sz w:val="16"/>
        </w:rPr>
        <w:t>whether or not</w:t>
      </w:r>
      <w:proofErr w:type="gramEnd"/>
      <w:r w:rsidRPr="009D349B">
        <w:rPr>
          <w:sz w:val="16"/>
        </w:rPr>
        <w:t xml:space="preserve">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9D349B">
        <w:rPr>
          <w:sz w:val="16"/>
        </w:rPr>
        <w:t>intu</w:t>
      </w:r>
      <w:proofErr w:type="spellEnd"/>
      <w:r w:rsidRPr="009D349B">
        <w:rPr>
          <w:sz w:val="16"/>
        </w:rPr>
        <w:t xml:space="preserve">- </w:t>
      </w:r>
      <w:proofErr w:type="spellStart"/>
      <w:r w:rsidRPr="009D349B">
        <w:rPr>
          <w:sz w:val="16"/>
        </w:rPr>
        <w:t>itions</w:t>
      </w:r>
      <w:proofErr w:type="spellEnd"/>
      <w:r w:rsidRPr="009D349B">
        <w:rPr>
          <w:sz w:val="16"/>
        </w:rPr>
        <w:t xml:space="preserve"> to the effect that certain specific instances of initial acquisition are unjust and call forth as their remedy the application of a Lockean </w:t>
      </w:r>
      <w:proofErr w:type="gramStart"/>
      <w:r w:rsidRPr="009D349B">
        <w:rPr>
          <w:sz w:val="16"/>
        </w:rPr>
        <w:t>proviso, or</w:t>
      </w:r>
      <w:proofErr w:type="gramEnd"/>
      <w:r w:rsidRPr="009D349B">
        <w:rPr>
          <w:sz w:val="16"/>
        </w:rPr>
        <w:t xml:space="preserve">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9D349B">
        <w:rPr>
          <w:sz w:val="16"/>
        </w:rPr>
        <w:t>acqui</w:t>
      </w:r>
      <w:proofErr w:type="spellEnd"/>
      <w:r w:rsidRPr="009D349B">
        <w:rPr>
          <w:sz w:val="16"/>
        </w:rPr>
        <w:t xml:space="preserve">- </w:t>
      </w:r>
      <w:proofErr w:type="spellStart"/>
      <w:r w:rsidRPr="009D349B">
        <w:rPr>
          <w:sz w:val="16"/>
        </w:rPr>
        <w:t>sition</w:t>
      </w:r>
      <w:proofErr w:type="spellEnd"/>
      <w:r w:rsidRPr="009D349B">
        <w:rPr>
          <w:sz w:val="16"/>
        </w:rPr>
        <w:t xml:space="preserve"> and use of property. Section V shows how the results of the </w:t>
      </w:r>
      <w:proofErr w:type="spellStart"/>
      <w:r w:rsidRPr="009D349B">
        <w:rPr>
          <w:sz w:val="16"/>
        </w:rPr>
        <w:t>previ</w:t>
      </w:r>
      <w:proofErr w:type="spellEnd"/>
      <w:r w:rsidRPr="009D349B">
        <w:rPr>
          <w:sz w:val="16"/>
        </w:rPr>
        <w:t xml:space="preserve">- </w:t>
      </w:r>
      <w:proofErr w:type="spellStart"/>
      <w:r w:rsidRPr="009D349B">
        <w:rPr>
          <w:sz w:val="16"/>
        </w:rPr>
        <w:t>ous</w:t>
      </w:r>
      <w:proofErr w:type="spellEnd"/>
      <w:r w:rsidRPr="009D349B">
        <w:rPr>
          <w:sz w:val="16"/>
        </w:rPr>
        <w:t xml:space="preserve"> sections add up to a more satisfying defense of Nozickian property rights than the one given by Nozick </w:t>
      </w:r>
      <w:proofErr w:type="gramStart"/>
      <w:r w:rsidRPr="009D349B">
        <w:rPr>
          <w:sz w:val="16"/>
        </w:rPr>
        <w:t>himself, and</w:t>
      </w:r>
      <w:proofErr w:type="gramEnd"/>
      <w:r w:rsidRPr="009D349B">
        <w:rPr>
          <w:sz w:val="16"/>
        </w:rPr>
        <w:t xml:space="preserve">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AE727C">
        <w:rPr>
          <w:rStyle w:val="Emphasis"/>
          <w:highlight w:val="green"/>
        </w:rPr>
        <w:t xml:space="preserve">there is no </w:t>
      </w:r>
      <w:r w:rsidRPr="009D349B">
        <w:rPr>
          <w:rStyle w:val="Emphasis"/>
        </w:rPr>
        <w:t>such thing as an</w:t>
      </w:r>
      <w:r w:rsidRPr="00AE727C">
        <w:rPr>
          <w:rStyle w:val="Emphasis"/>
          <w:highlight w:val="gree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w:t>
      </w:r>
      <w:proofErr w:type="gramStart"/>
      <w:r w:rsidRPr="009D349B">
        <w:rPr>
          <w:sz w:val="16"/>
        </w:rPr>
        <w:t xml:space="preserve">The concept of </w:t>
      </w:r>
      <w:r w:rsidRPr="009D349B">
        <w:rPr>
          <w:rStyle w:val="Emphasis"/>
        </w:rPr>
        <w:t>justice</w:t>
      </w:r>
      <w:r w:rsidRPr="009D349B">
        <w:rPr>
          <w:sz w:val="16"/>
        </w:rPr>
        <w:t>,</w:t>
      </w:r>
      <w:proofErr w:type="gramEnd"/>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w:t>
      </w:r>
      <w:proofErr w:type="gramStart"/>
      <w:r w:rsidRPr="009D349B">
        <w:rPr>
          <w:sz w:val="16"/>
        </w:rPr>
        <w:t xml:space="preserve">In particular, </w:t>
      </w:r>
      <w:r w:rsidRPr="009D349B">
        <w:rPr>
          <w:rStyle w:val="Emphasis"/>
        </w:rPr>
        <w:t>it</w:t>
      </w:r>
      <w:proofErr w:type="gramEnd"/>
      <w:r w:rsidRPr="009D349B">
        <w:rPr>
          <w:rStyle w:val="Emphasis"/>
        </w:rPr>
        <w:t xml:space="preserve"> applies only to </w:t>
      </w:r>
      <w:r w:rsidRPr="009D349B">
        <w:rPr>
          <w:rStyle w:val="Emphasis"/>
        </w:rPr>
        <w:lastRenderedPageBreak/>
        <w:t>transfers of property</w:t>
      </w:r>
      <w:r w:rsidRPr="009D349B">
        <w:rPr>
          <w:sz w:val="16"/>
        </w:rPr>
        <w:t xml:space="preserve"> (and derivatively, to the rectification of injustices in transfer). This, it seems to me, is a clear implication of the assumption (rightly) made by Nozick that </w:t>
      </w:r>
      <w:r w:rsidRPr="00AE727C">
        <w:rPr>
          <w:rStyle w:val="Emphasis"/>
          <w:highlight w:val="green"/>
        </w:rPr>
        <w:t>external resources are initially unowned</w:t>
      </w:r>
      <w:r w:rsidRPr="009D349B">
        <w:rPr>
          <w:rStyle w:val="Emphasis"/>
        </w:rPr>
        <w:t xml:space="preserve">. </w:t>
      </w:r>
      <w:r w:rsidRPr="009D349B">
        <w:rPr>
          <w:sz w:val="16"/>
        </w:rPr>
        <w:t xml:space="preserve">Consider the following example. </w:t>
      </w:r>
      <w:r w:rsidRPr="00AE727C">
        <w:rPr>
          <w:rStyle w:val="Emphasis"/>
          <w:highlight w:val="green"/>
        </w:rPr>
        <w:t>Suppose an individual A seeks</w:t>
      </w:r>
      <w:r w:rsidRPr="009D349B">
        <w:rPr>
          <w:sz w:val="16"/>
        </w:rPr>
        <w:t xml:space="preserve"> to acquire </w:t>
      </w:r>
      <w:r w:rsidRPr="00AE727C">
        <w:rPr>
          <w:rStyle w:val="Emphasis"/>
          <w:highlight w:val="green"/>
        </w:rPr>
        <w:t>some</w:t>
      </w:r>
      <w:r w:rsidRPr="009D349B">
        <w:rPr>
          <w:rStyle w:val="Emphasis"/>
        </w:rPr>
        <w:t xml:space="preserve"> previously </w:t>
      </w:r>
      <w:r w:rsidRPr="00AE727C">
        <w:rPr>
          <w:rStyle w:val="Emphasis"/>
          <w:highlight w:val="green"/>
        </w:rPr>
        <w:t>unowned resource R</w:t>
      </w:r>
      <w:r w:rsidRPr="009D349B">
        <w:rPr>
          <w:rStyle w:val="Emphasis"/>
        </w:rPr>
        <w:t xml:space="preserve">. </w:t>
      </w:r>
      <w:r w:rsidRPr="00AE727C">
        <w:rPr>
          <w:rStyle w:val="Emphasis"/>
          <w:highlight w:val="green"/>
        </w:rPr>
        <w:t>For</w:t>
      </w:r>
      <w:r w:rsidRPr="009D349B">
        <w:rPr>
          <w:sz w:val="16"/>
        </w:rPr>
        <w:t xml:space="preserve"> it </w:t>
      </w:r>
      <w:r w:rsidRPr="009D349B">
        <w:rPr>
          <w:rStyle w:val="Emphasis"/>
        </w:rPr>
        <w:t xml:space="preserve">to be the case that </w:t>
      </w:r>
      <w:r w:rsidRPr="00AE727C">
        <w:rPr>
          <w:rStyle w:val="Emphasis"/>
          <w:highlight w:val="green"/>
        </w:rPr>
        <w:t>A commits an injustice in acquiring R, it would</w:t>
      </w:r>
      <w:r w:rsidRPr="009D349B">
        <w:rPr>
          <w:rStyle w:val="Emphasis"/>
        </w:rPr>
        <w:t xml:space="preserve"> also </w:t>
      </w:r>
      <w:r w:rsidRPr="00AE727C">
        <w:rPr>
          <w:rStyle w:val="Emphasis"/>
          <w:highlight w:val="green"/>
        </w:rPr>
        <w:t>have to be the case that there is some individual B</w:t>
      </w:r>
      <w:r w:rsidRPr="009D349B">
        <w:rPr>
          <w:sz w:val="16"/>
        </w:rPr>
        <w:t xml:space="preserve"> (or perhaps a group of individuals) </w:t>
      </w:r>
      <w:r w:rsidRPr="00AE727C">
        <w:rPr>
          <w:rStyle w:val="Emphasis"/>
          <w:highlight w:val="green"/>
        </w:rPr>
        <w:t>against whom A commits the injustice</w:t>
      </w:r>
      <w:r w:rsidRPr="009D349B">
        <w:rPr>
          <w:rStyle w:val="Emphasis"/>
        </w:rPr>
        <w:t xml:space="preserve">. But </w:t>
      </w:r>
      <w:r w:rsidRPr="00AE727C">
        <w:rPr>
          <w:rStyle w:val="Emphasis"/>
          <w:highlight w:val="green"/>
        </w:rPr>
        <w:t>for B to have been wronged</w:t>
      </w:r>
      <w:r w:rsidRPr="009D349B">
        <w:rPr>
          <w:rStyle w:val="Emphasis"/>
        </w:rPr>
        <w:t xml:space="preserve"> by A’s </w:t>
      </w:r>
      <w:proofErr w:type="spellStart"/>
      <w:r w:rsidRPr="009D349B">
        <w:rPr>
          <w:rStyle w:val="Emphasis"/>
        </w:rPr>
        <w:t>acquisi</w:t>
      </w:r>
      <w:proofErr w:type="spellEnd"/>
      <w:r w:rsidRPr="009D349B">
        <w:rPr>
          <w:rStyle w:val="Emphasis"/>
        </w:rPr>
        <w:t xml:space="preserve">- </w:t>
      </w:r>
      <w:proofErr w:type="spellStart"/>
      <w:r w:rsidRPr="009D349B">
        <w:rPr>
          <w:rStyle w:val="Emphasis"/>
        </w:rPr>
        <w:t>tion</w:t>
      </w:r>
      <w:proofErr w:type="spellEnd"/>
      <w:r w:rsidRPr="009D349B">
        <w:rPr>
          <w:rStyle w:val="Emphasis"/>
        </w:rPr>
        <w:t xml:space="preserve"> of R, </w:t>
      </w:r>
      <w:r w:rsidRPr="00AE727C">
        <w:rPr>
          <w:rStyle w:val="Emphasis"/>
          <w:highlight w:val="green"/>
        </w:rPr>
        <w:t>B would have to have</w:t>
      </w:r>
      <w:r w:rsidRPr="009D349B">
        <w:rPr>
          <w:sz w:val="16"/>
        </w:rPr>
        <w:t xml:space="preserve"> had a rightful claim over R, </w:t>
      </w:r>
      <w:r w:rsidRPr="00AE727C">
        <w:rPr>
          <w:rStyle w:val="Emphasis"/>
          <w:highlight w:val="green"/>
        </w:rPr>
        <w:t>a right to R.</w:t>
      </w:r>
      <w:r w:rsidRPr="009D349B">
        <w:rPr>
          <w:sz w:val="16"/>
        </w:rPr>
        <w:t xml:space="preserve"> By hypothesis, </w:t>
      </w:r>
      <w:r w:rsidRPr="00AE727C">
        <w:rPr>
          <w:rStyle w:val="Emphasis"/>
          <w:highlight w:val="green"/>
        </w:rPr>
        <w:t>however, B did not</w:t>
      </w:r>
      <w:r w:rsidRPr="009D349B">
        <w:rPr>
          <w:rStyle w:val="Emphasis"/>
        </w:rPr>
        <w:t xml:space="preserve"> have a right to R, </w:t>
      </w:r>
      <w:r w:rsidRPr="00AE727C">
        <w:rPr>
          <w:rStyle w:val="Emphasis"/>
          <w:highlight w:val="green"/>
        </w:rPr>
        <w:t>because</w:t>
      </w:r>
      <w:r w:rsidRPr="009D349B">
        <w:rPr>
          <w:sz w:val="16"/>
        </w:rPr>
        <w:t xml:space="preserve"> no one had a right to it—</w:t>
      </w:r>
      <w:r w:rsidRPr="00AE727C">
        <w:rPr>
          <w:rStyle w:val="Emphasis"/>
          <w:highlight w:val="green"/>
        </w:rPr>
        <w:t>it was unowned</w:t>
      </w:r>
      <w:r w:rsidRPr="009D349B">
        <w:rPr>
          <w:sz w:val="16"/>
        </w:rPr>
        <w:t xml:space="preserve">, after all. </w:t>
      </w:r>
      <w:proofErr w:type="gramStart"/>
      <w:r w:rsidRPr="00AE727C">
        <w:rPr>
          <w:rStyle w:val="Emphasis"/>
          <w:highlight w:val="green"/>
        </w:rPr>
        <w:t>So</w:t>
      </w:r>
      <w:proofErr w:type="gramEnd"/>
      <w:r w:rsidRPr="00AE727C">
        <w:rPr>
          <w:rStyle w:val="Emphasis"/>
          <w:highlight w:val="green"/>
        </w:rPr>
        <w:t xml:space="preserve">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AE727C">
        <w:rPr>
          <w:rStyle w:val="Emphasis"/>
          <w:highlight w:val="green"/>
        </w:rPr>
        <w:t>The same thing</w:t>
      </w:r>
      <w:r w:rsidRPr="009D349B">
        <w:rPr>
          <w:sz w:val="16"/>
        </w:rPr>
        <w:t xml:space="preserve">, by extension, </w:t>
      </w:r>
      <w:r w:rsidRPr="00AE727C">
        <w:rPr>
          <w:rStyle w:val="Emphasis"/>
          <w:highlight w:val="gree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36FC3C26" w14:textId="77777777" w:rsidR="00793F4B" w:rsidRDefault="00793F4B" w:rsidP="00793F4B">
      <w:pPr>
        <w:pStyle w:val="Heading4"/>
        <w:spacing w:before="0"/>
        <w:rPr>
          <w:rFonts w:cs="Calibri"/>
        </w:rPr>
      </w:pPr>
      <w:r>
        <w:rPr>
          <w:rFonts w:cs="Calibri"/>
        </w:rPr>
        <w:t xml:space="preserve">[4] To own yourself and use your own freedom is to be able to interact with external objects. Anything else makes you unable to exercise your own freedom on other things and creates a contradiction. </w:t>
      </w:r>
    </w:p>
    <w:p w14:paraId="059C3EEC" w14:textId="77777777" w:rsidR="00793F4B" w:rsidRPr="009D349B" w:rsidRDefault="00793F4B" w:rsidP="00793F4B">
      <w:proofErr w:type="spellStart"/>
      <w:r w:rsidRPr="009D349B">
        <w:rPr>
          <w:rStyle w:val="Style13ptBold"/>
        </w:rPr>
        <w:t>Feser</w:t>
      </w:r>
      <w:proofErr w:type="spellEnd"/>
      <w:r>
        <w:rPr>
          <w:rStyle w:val="Style13ptBold"/>
        </w:rPr>
        <w:t xml:space="preserve"> 2</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10"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5626914A" w14:textId="77777777" w:rsidR="00793F4B" w:rsidRPr="009D349B" w:rsidRDefault="00793F4B" w:rsidP="00793F4B">
      <w:pPr>
        <w:rPr>
          <w:sz w:val="10"/>
        </w:rPr>
      </w:pPr>
      <w:r w:rsidRPr="009D349B">
        <w:rPr>
          <w:sz w:val="10"/>
        </w:rPr>
        <w:t xml:space="preserve">There is. </w:t>
      </w:r>
      <w:r w:rsidRPr="009D349B">
        <w:rPr>
          <w:rStyle w:val="Emphasis"/>
        </w:rPr>
        <w:t>An alternative, soft-line approach could acknowledge that the initial acquirer who abuses a monopoly over a water hole</w:t>
      </w:r>
      <w:r w:rsidRPr="009D349B">
        <w:rPr>
          <w:sz w:val="10"/>
        </w:rPr>
        <w:t xml:space="preserve"> (or any similar crucial resource) </w:t>
      </w:r>
      <w:r w:rsidRPr="009D349B">
        <w:rPr>
          <w:rStyle w:val="Emphasis"/>
        </w:rPr>
        <w:t xml:space="preserve">does commit an injustice against those who are </w:t>
      </w:r>
      <w:proofErr w:type="spellStart"/>
      <w:r w:rsidRPr="009D349B">
        <w:rPr>
          <w:rStyle w:val="Emphasis"/>
        </w:rPr>
        <w:t>disad</w:t>
      </w:r>
      <w:proofErr w:type="spellEnd"/>
      <w:r w:rsidRPr="009D349B">
        <w:rPr>
          <w:rStyle w:val="Emphasis"/>
        </w:rPr>
        <w:t xml:space="preserve">- </w:t>
      </w:r>
      <w:proofErr w:type="spellStart"/>
      <w:r w:rsidRPr="009D349B">
        <w:rPr>
          <w:rStyle w:val="Emphasis"/>
        </w:rPr>
        <w:t>vantaged</w:t>
      </w:r>
      <w:proofErr w:type="spellEnd"/>
      <w:r w:rsidRPr="009D349B">
        <w:rPr>
          <w:rStyle w:val="Emphasis"/>
        </w:rPr>
        <w:t xml:space="preserve">, but such an approach could still hold that the acquirer never- </w:t>
      </w:r>
      <w:proofErr w:type="spellStart"/>
      <w:r w:rsidRPr="009D349B">
        <w:rPr>
          <w:rStyle w:val="Emphasis"/>
        </w:rPr>
        <w:t>theless</w:t>
      </w:r>
      <w:proofErr w:type="spellEnd"/>
      <w:r w:rsidRPr="009D349B">
        <w:rPr>
          <w:rStyle w:val="Emphasis"/>
        </w:rPr>
        <w:t xml:space="preserve"> has not committed an injustice in acquisition</w:t>
      </w:r>
      <w:r w:rsidRPr="009D349B">
        <w:rPr>
          <w:sz w:val="10"/>
        </w:rPr>
        <w:t xml:space="preserve"> —his acquisition was, as I have said, neither just nor unjust. </w:t>
      </w:r>
      <w:r w:rsidRPr="009D349B">
        <w:rPr>
          <w:rStyle w:val="Emphasis"/>
        </w:rPr>
        <w:t>Nor does he fail to own what he has acquired</w:t>
      </w:r>
      <w:r w:rsidRPr="009D349B">
        <w:rPr>
          <w:sz w:val="10"/>
        </w:rPr>
        <w:t xml:space="preserve">; he still cannot be said to have stolen the water from anyone. Rather, </w:t>
      </w:r>
      <w:r w:rsidRPr="009D349B">
        <w:rPr>
          <w:rStyle w:val="Emphasis"/>
        </w:rPr>
        <w:t>his injustice is an unjust use of what he owns, on a par with the unjust use I make of my self-owned fist when I wield it, unprovoked, to bop you on your self-owned nose.</w:t>
      </w:r>
      <w:r w:rsidRPr="009D349B">
        <w:rPr>
          <w:sz w:val="10"/>
        </w:rPr>
        <w:t xml:space="preserve"> In what sense does the water-hole owner use his water unjustly, though? He doesn’t try to drown anyone in it, after all— indeed, </w:t>
      </w:r>
      <w:r w:rsidRPr="00AE727C">
        <w:rPr>
          <w:rStyle w:val="Emphasis"/>
          <w:highlight w:val="green"/>
        </w:rPr>
        <w:t>the</w:t>
      </w:r>
      <w:r w:rsidRPr="009D349B">
        <w:rPr>
          <w:rStyle w:val="Emphasis"/>
        </w:rPr>
        <w:t xml:space="preserve"> whole problem is that he won’t let anybody near it!</w:t>
      </w:r>
      <w:r>
        <w:rPr>
          <w:rStyle w:val="Emphasis"/>
        </w:rPr>
        <w:t xml:space="preserve"> </w:t>
      </w:r>
      <w:r w:rsidRPr="009D349B">
        <w:rPr>
          <w:sz w:val="10"/>
        </w:rPr>
        <w:t xml:space="preserve">Eric Mack gives us the answer we need in what he has put forward as the </w:t>
      </w:r>
      <w:r w:rsidRPr="009D349B">
        <w:rPr>
          <w:rStyle w:val="Emphasis"/>
        </w:rPr>
        <w:t>“</w:t>
      </w:r>
      <w:r w:rsidRPr="00AE727C">
        <w:rPr>
          <w:rStyle w:val="Emphasis"/>
          <w:highlight w:val="green"/>
        </w:rPr>
        <w:t>self-ownership proviso”</w:t>
      </w:r>
      <w:r w:rsidRPr="009D349B">
        <w:rPr>
          <w:sz w:val="10"/>
        </w:rPr>
        <w:t xml:space="preserve"> (SOP).28 </w:t>
      </w:r>
      <w:r w:rsidRPr="009D349B">
        <w:rPr>
          <w:rStyle w:val="Emphasis"/>
        </w:rPr>
        <w:t xml:space="preserve">This </w:t>
      </w:r>
      <w:r w:rsidRPr="00AE727C">
        <w:rPr>
          <w:rStyle w:val="Emphasis"/>
          <w:highlight w:val="green"/>
        </w:rPr>
        <w:t>is</w:t>
      </w:r>
      <w:r w:rsidRPr="009D349B">
        <w:rPr>
          <w:rStyle w:val="Emphasis"/>
        </w:rPr>
        <w:t xml:space="preserve"> a proviso </w:t>
      </w:r>
      <w:r w:rsidRPr="00AE727C">
        <w:rPr>
          <w:rStyle w:val="Emphasis"/>
          <w:highlight w:val="green"/>
        </w:rPr>
        <w:t>not</w:t>
      </w:r>
      <w:r w:rsidRPr="009D349B">
        <w:rPr>
          <w:sz w:val="10"/>
        </w:rPr>
        <w:t xml:space="preserve"> (as the Lock- </w:t>
      </w:r>
      <w:proofErr w:type="spellStart"/>
      <w:r w:rsidRPr="009D349B">
        <w:rPr>
          <w:sz w:val="10"/>
        </w:rPr>
        <w:t>ean</w:t>
      </w:r>
      <w:proofErr w:type="spellEnd"/>
      <w:r w:rsidRPr="009D349B">
        <w:rPr>
          <w:sz w:val="10"/>
        </w:rPr>
        <w:t xml:space="preserve"> proviso is) </w:t>
      </w:r>
      <w:r w:rsidRPr="00AE727C">
        <w:rPr>
          <w:rStyle w:val="Emphasis"/>
          <w:highlight w:val="green"/>
        </w:rPr>
        <w:t>on the initial acquisition</w:t>
      </w:r>
      <w:r w:rsidRPr="009D349B">
        <w:rPr>
          <w:rStyle w:val="Emphasis"/>
        </w:rPr>
        <w:t xml:space="preserve"> of property, </w:t>
      </w:r>
      <w:r w:rsidRPr="00AE727C">
        <w:rPr>
          <w:rStyle w:val="Emphasis"/>
          <w:highlight w:val="green"/>
        </w:rPr>
        <w:t>but rather</w:t>
      </w:r>
      <w:r w:rsidRPr="009D349B">
        <w:rPr>
          <w:rStyle w:val="Emphasis"/>
        </w:rPr>
        <w:t xml:space="preserve"> on </w:t>
      </w:r>
      <w:r w:rsidRPr="00AE727C">
        <w:rPr>
          <w:rStyle w:val="Emphasis"/>
          <w:highlight w:val="green"/>
        </w:rPr>
        <w:t>how one can use</w:t>
      </w:r>
      <w:r w:rsidRPr="009D349B">
        <w:rPr>
          <w:rStyle w:val="Emphasis"/>
        </w:rPr>
        <w:t xml:space="preserve"> his </w:t>
      </w:r>
      <w:r w:rsidRPr="00AE727C">
        <w:rPr>
          <w:rStyle w:val="Emphasis"/>
          <w:highlight w:val="green"/>
        </w:rPr>
        <w:t>property</w:t>
      </w:r>
      <w:r w:rsidRPr="009D349B">
        <w:rPr>
          <w:rStyle w:val="Emphasis"/>
        </w:rPr>
        <w:t xml:space="preserve"> in a way that respects others’ self-ownership rights</w:t>
      </w:r>
      <w:r w:rsidRPr="009D349B">
        <w:rPr>
          <w:sz w:val="10"/>
        </w:rPr>
        <w:t xml:space="preserve">. </w:t>
      </w:r>
      <w:r w:rsidRPr="009D349B">
        <w:rPr>
          <w:rStyle w:val="Emphasis"/>
        </w:rPr>
        <w:t xml:space="preserve">It is motivated by consideration of the fact that </w:t>
      </w:r>
      <w:r w:rsidRPr="00AE727C">
        <w:rPr>
          <w:rStyle w:val="Emphasis"/>
          <w:highlight w:val="green"/>
        </w:rPr>
        <w:t>the</w:t>
      </w:r>
      <w:r w:rsidRPr="009D349B">
        <w:rPr>
          <w:rStyle w:val="Emphasis"/>
        </w:rPr>
        <w:t xml:space="preserve"> talents, </w:t>
      </w:r>
      <w:r w:rsidRPr="00AE727C">
        <w:rPr>
          <w:rStyle w:val="Emphasis"/>
          <w:highlight w:val="green"/>
        </w:rPr>
        <w:t>abilities</w:t>
      </w:r>
      <w:r w:rsidRPr="009D349B">
        <w:rPr>
          <w:rStyle w:val="Emphasis"/>
        </w:rPr>
        <w:t xml:space="preserve">, </w:t>
      </w:r>
      <w:proofErr w:type="spellStart"/>
      <w:r w:rsidRPr="009D349B">
        <w:rPr>
          <w:rStyle w:val="Emphasis"/>
        </w:rPr>
        <w:t>capac</w:t>
      </w:r>
      <w:proofErr w:type="spellEnd"/>
      <w:r w:rsidRPr="009D349B">
        <w:rPr>
          <w:rStyle w:val="Emphasis"/>
        </w:rPr>
        <w:t xml:space="preserve">- </w:t>
      </w:r>
      <w:proofErr w:type="spellStart"/>
      <w:r w:rsidRPr="009D349B">
        <w:rPr>
          <w:rStyle w:val="Emphasis"/>
        </w:rPr>
        <w:t>ities</w:t>
      </w:r>
      <w:proofErr w:type="spellEnd"/>
      <w:r w:rsidRPr="009D349B">
        <w:rPr>
          <w:rStyle w:val="Emphasis"/>
        </w:rPr>
        <w:t>, energies,</w:t>
      </w:r>
      <w:r w:rsidRPr="009D349B">
        <w:rPr>
          <w:sz w:val="10"/>
        </w:rPr>
        <w:t xml:space="preserve"> etc., </w:t>
      </w:r>
      <w:r w:rsidRPr="00AE727C">
        <w:rPr>
          <w:rStyle w:val="Emphasis"/>
          <w:highlight w:val="green"/>
        </w:rPr>
        <w:t>that a person</w:t>
      </w:r>
      <w:r w:rsidRPr="009D349B">
        <w:rPr>
          <w:rStyle w:val="Emphasis"/>
        </w:rPr>
        <w:t xml:space="preserve"> rightfully </w:t>
      </w:r>
      <w:r w:rsidRPr="00AE727C">
        <w:rPr>
          <w:rStyle w:val="Emphasis"/>
          <w:highlight w:val="green"/>
        </w:rPr>
        <w:t>possess</w:t>
      </w:r>
      <w:r w:rsidRPr="009D349B">
        <w:rPr>
          <w:rStyle w:val="Emphasis"/>
        </w:rPr>
        <w:t xml:space="preserve">es as a self-owner </w:t>
      </w:r>
      <w:r w:rsidRPr="00AE727C">
        <w:rPr>
          <w:rStyle w:val="Emphasis"/>
          <w:highlight w:val="green"/>
        </w:rPr>
        <w:t>are inherently “world-interactive”</w:t>
      </w:r>
      <w:r w:rsidRPr="009D349B">
        <w:rPr>
          <w:rStyle w:val="Emphasis"/>
        </w:rPr>
        <w:t>;</w:t>
      </w:r>
      <w:r w:rsidRPr="009D349B">
        <w:rPr>
          <w:sz w:val="10"/>
        </w:rPr>
        <w:t xml:space="preserve"> that is, it is of </w:t>
      </w:r>
      <w:r w:rsidRPr="009D349B">
        <w:rPr>
          <w:rStyle w:val="Emphasis"/>
        </w:rPr>
        <w:t>their very essence that they are directed toward the extra-personal environment</w:t>
      </w:r>
      <w:r w:rsidRPr="009D349B">
        <w:rPr>
          <w:sz w:val="10"/>
        </w:rPr>
        <w:t xml:space="preserve">.29 </w:t>
      </w:r>
      <w:r w:rsidRPr="00AE727C">
        <w:rPr>
          <w:rStyle w:val="Emphasis"/>
          <w:highlight w:val="green"/>
        </w:rPr>
        <w:t>Your capacity to use your hand</w:t>
      </w:r>
      <w:r w:rsidRPr="009D349B">
        <w:rPr>
          <w:rStyle w:val="Emphasis"/>
        </w:rPr>
        <w:t xml:space="preserve">, for instance, </w:t>
      </w:r>
      <w:r w:rsidRPr="00AE727C">
        <w:rPr>
          <w:rStyle w:val="Emphasis"/>
          <w:highlight w:val="green"/>
        </w:rPr>
        <w:t>is</w:t>
      </w:r>
      <w:r w:rsidRPr="009D349B">
        <w:rPr>
          <w:rStyle w:val="Emphasis"/>
        </w:rPr>
        <w:t xml:space="preserve"> just </w:t>
      </w:r>
      <w:r w:rsidRPr="00AE727C">
        <w:rPr>
          <w:rStyle w:val="Emphasis"/>
          <w:highlight w:val="green"/>
        </w:rPr>
        <w:t>a capacity to</w:t>
      </w:r>
      <w:r w:rsidRPr="009D349B">
        <w:rPr>
          <w:rStyle w:val="Emphasis"/>
        </w:rPr>
        <w:t xml:space="preserve"> grasp and </w:t>
      </w:r>
      <w:r w:rsidRPr="00AE727C">
        <w:rPr>
          <w:rStyle w:val="Emphasis"/>
          <w:highlight w:val="green"/>
        </w:rPr>
        <w:t>manipulate external objects</w:t>
      </w:r>
      <w:r w:rsidRPr="009D349B">
        <w:rPr>
          <w:rStyle w:val="Emphasis"/>
        </w:rPr>
        <w:t>;</w:t>
      </w:r>
      <w:r w:rsidRPr="009D349B">
        <w:rPr>
          <w:sz w:val="10"/>
        </w:rPr>
        <w:t xml:space="preserve"> thus, </w:t>
      </w:r>
      <w:r w:rsidRPr="009D349B">
        <w:rPr>
          <w:rStyle w:val="Emphasis"/>
        </w:rPr>
        <w:t>what you own in owning your hand is something essentially grasping</w:t>
      </w:r>
      <w:r w:rsidRPr="009D349B">
        <w:rPr>
          <w:sz w:val="10"/>
        </w:rPr>
        <w:t xml:space="preserve"> and manipulating.30 Now if someone were to cut off your hand or invasively keep you from using it (by tying your arm against your body or holding it behind your back), he would obviously be violating your self-ownership rights. But </w:t>
      </w:r>
      <w:r w:rsidRPr="009D349B">
        <w:rPr>
          <w:rStyle w:val="Emphasis"/>
        </w:rPr>
        <w:t>there are</w:t>
      </w:r>
      <w:r w:rsidRPr="009D349B">
        <w:rPr>
          <w:sz w:val="10"/>
        </w:rPr>
        <w:t xml:space="preserve">, Mack suggests, </w:t>
      </w:r>
      <w:r w:rsidRPr="009D349B">
        <w:rPr>
          <w:rStyle w:val="Emphasis"/>
        </w:rPr>
        <w:t>other, noninvasive ways in which those rights might be violated. If</w:t>
      </w:r>
      <w:r w:rsidRPr="009D349B">
        <w:rPr>
          <w:sz w:val="10"/>
        </w:rPr>
        <w:t xml:space="preserve">, to use an example of Mack’s, </w:t>
      </w:r>
      <w:r w:rsidRPr="00AE727C">
        <w:rPr>
          <w:rStyle w:val="Emphasis"/>
          <w:highlight w:val="green"/>
        </w:rPr>
        <w:t>I</w:t>
      </w:r>
      <w:r w:rsidRPr="009D349B">
        <w:rPr>
          <w:rStyle w:val="Emphasis"/>
        </w:rPr>
        <w:t xml:space="preserve"> effectively </w:t>
      </w:r>
      <w:r w:rsidRPr="00AE727C">
        <w:rPr>
          <w:rStyle w:val="Emphasis"/>
          <w:highlight w:val="green"/>
        </w:rPr>
        <w:t>nullify your ability to use your hand</w:t>
      </w:r>
      <w:r w:rsidRPr="009D349B">
        <w:rPr>
          <w:rStyle w:val="Emphasis"/>
        </w:rPr>
        <w:t xml:space="preserve"> by creating a device that causes anything you reach for to be propelled beyond your grasp,</w:t>
      </w:r>
      <w:r w:rsidRPr="009D349B">
        <w:rPr>
          <w:sz w:val="10"/>
        </w:rPr>
        <w:t xml:space="preserve"> making it impossible for you ever to grasp or </w:t>
      </w:r>
      <w:proofErr w:type="spellStart"/>
      <w:r w:rsidRPr="009D349B">
        <w:rPr>
          <w:sz w:val="10"/>
        </w:rPr>
        <w:t>manip</w:t>
      </w:r>
      <w:proofErr w:type="spellEnd"/>
      <w:r w:rsidRPr="009D349B">
        <w:rPr>
          <w:sz w:val="10"/>
        </w:rPr>
        <w:t xml:space="preserve">- </w:t>
      </w:r>
      <w:proofErr w:type="spellStart"/>
      <w:r w:rsidRPr="009D349B">
        <w:rPr>
          <w:sz w:val="10"/>
        </w:rPr>
        <w:lastRenderedPageBreak/>
        <w:t>ulate</w:t>
      </w:r>
      <w:proofErr w:type="spellEnd"/>
      <w:r w:rsidRPr="009D349B">
        <w:rPr>
          <w:sz w:val="10"/>
        </w:rPr>
        <w:t xml:space="preserve"> anything, </w:t>
      </w:r>
      <w:r w:rsidRPr="00AE727C">
        <w:rPr>
          <w:rStyle w:val="Emphasis"/>
          <w:highlight w:val="green"/>
        </w:rPr>
        <w:t>I have violated your right to your hand</w:t>
      </w:r>
      <w:r w:rsidRPr="009D349B">
        <w:rPr>
          <w:sz w:val="10"/>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w:t>
      </w:r>
      <w:r w:rsidRPr="009D349B">
        <w:rPr>
          <w:rStyle w:val="Emphasis"/>
        </w:rPr>
        <w:t>“[t]he SOP requires that persons not deploy their legitimate holdings</w:t>
      </w:r>
      <w:r w:rsidRPr="009D349B">
        <w:rPr>
          <w:sz w:val="10"/>
        </w:rPr>
        <w:t xml:space="preserve">, i.e., their extra-personal property, </w:t>
      </w:r>
      <w:r w:rsidRPr="009D349B">
        <w:rPr>
          <w:rStyle w:val="Emphasis"/>
        </w:rPr>
        <w:t>in ways that severely</w:t>
      </w:r>
      <w:r w:rsidRPr="009D349B">
        <w:rPr>
          <w:sz w:val="10"/>
        </w:rPr>
        <w:t xml:space="preserve">, albeit noninvasively, </w:t>
      </w:r>
      <w:r w:rsidRPr="009D349B">
        <w:rPr>
          <w:rStyle w:val="Emphasis"/>
        </w:rPr>
        <w:t>disable any person’s world-interactive powers.”</w:t>
      </w:r>
      <w:r w:rsidRPr="009D349B">
        <w:rPr>
          <w:sz w:val="10"/>
        </w:rPr>
        <w:t xml:space="preserve"> 31 </w:t>
      </w:r>
      <w:r w:rsidRPr="00AE727C">
        <w:rPr>
          <w:rStyle w:val="Emphasis"/>
          <w:highlight w:val="green"/>
        </w:rPr>
        <w:t>The SOP</w:t>
      </w:r>
      <w:r w:rsidRPr="009D349B">
        <w:rPr>
          <w:rStyle w:val="Emphasis"/>
        </w:rPr>
        <w:t xml:space="preserve"> </w:t>
      </w:r>
      <w:r w:rsidRPr="00AE727C">
        <w:rPr>
          <w:rStyle w:val="Emphasis"/>
          <w:highlight w:val="green"/>
        </w:rPr>
        <w:t>follows</w:t>
      </w:r>
      <w:r w:rsidRPr="009D349B">
        <w:rPr>
          <w:sz w:val="10"/>
        </w:rPr>
        <w:t xml:space="preserve">, in Mack’s view, </w:t>
      </w:r>
      <w:r w:rsidRPr="00AE727C">
        <w:rPr>
          <w:rStyle w:val="Emphasis"/>
          <w:highlight w:val="green"/>
        </w:rPr>
        <w:t>from the thesis of self-ownership itself</w:t>
      </w:r>
      <w:r w:rsidRPr="009D349B">
        <w:rPr>
          <w:sz w:val="10"/>
        </w:rPr>
        <w:t xml:space="preserve">; or, at any rate, the considerations that would lead anyone to accept that thesis should also, in his view, lead one to accept the proviso.32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w:t>
      </w:r>
      <w:proofErr w:type="gramStart"/>
      <w:r w:rsidRPr="009D349B">
        <w:rPr>
          <w:sz w:val="10"/>
        </w:rPr>
        <w:t>in order to</w:t>
      </w:r>
      <w:proofErr w:type="gramEnd"/>
      <w:r w:rsidRPr="009D349B">
        <w:rPr>
          <w:sz w:val="10"/>
        </w:rPr>
        <w:t xml:space="preserve">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w:t>
      </w:r>
      <w:proofErr w:type="gramStart"/>
      <w:r w:rsidRPr="009D349B">
        <w:rPr>
          <w:sz w:val="10"/>
        </w:rPr>
        <w:t>all of</w:t>
      </w:r>
      <w:proofErr w:type="gramEnd"/>
      <w:r w:rsidRPr="009D349B">
        <w:rPr>
          <w:sz w:val="10"/>
        </w:rPr>
        <w:t xml:space="preserve">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 If Mack is right, then it seems we have, in the SOP, grounds for holding that a water-hole monopolist would indeed be committing an injustice against anyone he refuses water to, or to whom he charges exorbitant prices for access. The injustice would be a straightforward violation of a person’s rights to self-ownership, a case of nullifying a person’s self- owned powers in a way analogous to Adam’s or the knuckle-scrapers’ nullification of Zelda’s self-owned powers. It would not be an injustice in initial acquisition, however. The water-hole monopolist still owns the water hole as much as he ever did; he just cannot use it in a way that violates other individuals’ self-ownership rights (either by drowning them in it or by nullifying their self-owned powers by denying them access to it when there is no alternative way for them to gain access to the water necessary for the use of their self-owned powers). Is </w:t>
      </w:r>
      <w:proofErr w:type="gramStart"/>
      <w:r w:rsidRPr="009D349B">
        <w:rPr>
          <w:sz w:val="10"/>
        </w:rPr>
        <w:t>Mack</w:t>
      </w:r>
      <w:proofErr w:type="gramEnd"/>
      <w:r w:rsidRPr="009D349B">
        <w:rPr>
          <w:sz w:val="10"/>
        </w:rPr>
        <w:t xml:space="preserve"> right? The hard-liner might dig in his heels and insist that none of Mack’s examples amount to self-ownership-violating injustices; instead, they are merely subtle but straightforward property rights violations or cases of moral failings of various other sorts (cruelty, selfishness, etc.). The Adam’s Island case, for starters, is roughly analogous to the example of the water-hole monopolist, so that it arguably cannot give any non-question- begging support to the SOP, if the SOP is then supposed to show that the water-hole example involves an injustice. The Disabling Property Barriers case might also be viewed as unable to provide any non-question-begging support, since Adam’s encasing everything in plastic might plausibly be interpreted as his acquiring everything, in which case we are back to a water-hole-type monopoly example. The Knuckle-Scraper Barrier and Dis- </w:t>
      </w:r>
      <w:proofErr w:type="spellStart"/>
      <w:r w:rsidRPr="009D349B">
        <w:rPr>
          <w:sz w:val="10"/>
        </w:rPr>
        <w:t>abling</w:t>
      </w:r>
      <w:proofErr w:type="spellEnd"/>
      <w:r w:rsidRPr="009D349B">
        <w:rPr>
          <w:sz w:val="10"/>
        </w:rPr>
        <w:t xml:space="preserve"> Property Barrier examples might be explained by saying that in falling asleep on the unowned plot of land, Zelda in effect has come (at least temporarily) to acquire it, and (by virtue of walking) to acquire also the path she took to get to it, so that the knuckle-scrapers and Adam violate her property rights (not her self-ownership rights) in not allowing her to escape. The Paternalist Caging example can perhaps be explained by arguing that in building the cage, Adam has acquired the water route leading to it, so that in swimming this route (and thus getting caught in the cage) Zelda has violated his property rights and, therefore, can justly be caged. Accordingly, the hard-liner might insist, we can explain </w:t>
      </w:r>
      <w:proofErr w:type="gramStart"/>
      <w:r w:rsidRPr="009D349B">
        <w:rPr>
          <w:sz w:val="10"/>
        </w:rPr>
        <w:t>all of</w:t>
      </w:r>
      <w:proofErr w:type="gramEnd"/>
      <w:r w:rsidRPr="009D349B">
        <w:rPr>
          <w:sz w:val="10"/>
        </w:rPr>
        <w:t xml:space="preserve"> these examples in a </w:t>
      </w:r>
      <w:proofErr w:type="spellStart"/>
      <w:r w:rsidRPr="009D349B">
        <w:rPr>
          <w:sz w:val="10"/>
        </w:rPr>
        <w:t>hard-line</w:t>
      </w:r>
      <w:proofErr w:type="spellEnd"/>
      <w:r w:rsidRPr="009D349B">
        <w:rPr>
          <w:sz w:val="10"/>
        </w:rPr>
        <w:t xml:space="preserve"> way and thus avoid commitment to the SOP. Such a </w:t>
      </w:r>
      <w:proofErr w:type="spellStart"/>
      <w:r w:rsidRPr="009D349B">
        <w:rPr>
          <w:sz w:val="10"/>
        </w:rPr>
        <w:t>hard-line</w:t>
      </w:r>
      <w:proofErr w:type="spellEnd"/>
      <w:r w:rsidRPr="009D349B">
        <w:rPr>
          <w:sz w:val="10"/>
        </w:rPr>
        <w:t xml:space="preserve"> response would be ingenious (well, maybe), but still, I think, ultimately doomed to failure. Can the Paternalist Caging example, to start with, plausibly be explained away in the manner that I have suggested? Does Adam commit no injustice against Zelda even if he never lets her out? It will not do to write this off merely as a case of excessive punishment (explaining the injustice of which would presumably not require commitment to the SOP). For suppose Adam says, after a mere five minutes of confinement, “I’m no longer punishing you; you’ve paid your debt and are free to go, as far as I’m concerned. But I’m not going to bother exerting the effort to let you out. I never forced you to get in the cage, after all —you did it on your own —and you have no right to the use of my self-owned cage-opening powers to fix your mistake! </w:t>
      </w:r>
      <w:proofErr w:type="gramStart"/>
      <w:r w:rsidRPr="009D349B">
        <w:rPr>
          <w:sz w:val="10"/>
        </w:rPr>
        <w:t>So</w:t>
      </w:r>
      <w:proofErr w:type="gramEnd"/>
      <w:r w:rsidRPr="009D349B">
        <w:rPr>
          <w:sz w:val="10"/>
        </w:rPr>
        <w:t xml:space="preserve"> teleport out, if you can. Or get someone else —if you can find someone —to let you out.” Adam would be neither violating Zelda’s rights to external property nor excessively punishing her in this case; nor would he be invasively </w:t>
      </w:r>
      <w:proofErr w:type="spellStart"/>
      <w:r w:rsidRPr="009D349B">
        <w:rPr>
          <w:sz w:val="10"/>
        </w:rPr>
        <w:t>vio</w:t>
      </w:r>
      <w:proofErr w:type="spellEnd"/>
      <w:r w:rsidRPr="009D349B">
        <w:rPr>
          <w:sz w:val="10"/>
        </w:rPr>
        <w:t xml:space="preserve">- </w:t>
      </w:r>
      <w:proofErr w:type="spellStart"/>
      <w:r w:rsidRPr="009D349B">
        <w:rPr>
          <w:sz w:val="10"/>
        </w:rPr>
        <w:t>lating</w:t>
      </w:r>
      <w:proofErr w:type="spellEnd"/>
      <w:r w:rsidRPr="009D349B">
        <w:rPr>
          <w:sz w:val="10"/>
        </w:rPr>
        <w:t xml:space="preserve"> her self-ownership rights. But wouldn’t he still be committing an injustice, however noninvasively? Don’t we need something like the SOP to explain why this is so? The barrier examples, for their part, do not require Zelda’s walking and falling asleep on virgin territory, which thus (arguably) becomes her prop- </w:t>
      </w:r>
      <w:proofErr w:type="spellStart"/>
      <w:r w:rsidRPr="009D349B">
        <w:rPr>
          <w:sz w:val="10"/>
        </w:rPr>
        <w:t>erty</w:t>
      </w:r>
      <w:proofErr w:type="spellEnd"/>
      <w:r w:rsidRPr="009D349B">
        <w:rPr>
          <w:sz w:val="10"/>
        </w:rPr>
        <w:t xml:space="preserve">. We can, to appeal to the sort of science-fiction scenario beloved of philosophers, imagine instead a bizarre chance disruption of the structure of space-time that teleports Zelda into Adam’s plastic shell or into the midst of the knuckle-scrapers. There is no question now of their violating her property rights; yet don’t they still commit an injustice by nullifying her self-owned powers in refusing to allow her to exit? Consider a parallel example concerning property ownership itself. If your prized $50,000 copy of Captain America Comics number 1, due to another rupture in space-time or just to a particularly strong wind that blows it out of your hands and through my window, suddenly appears on the floor of my living room, do I have the right to refuse to bring it back out to you or to allow you to come in and get it? Suppose I attempt to justify my refusal by saying, “I won’t touch it, and you’re free to have it back if you can arrange another space-time rupture or gust of wind. But I refuse to exert my self-owned powers to bring it out to you, or to allow you on my property to get it. I never asked for it to appear in my living room, after all!” Would anyone accept this justification? Doesn’t your property right in the comic book require me to give it back to you? The hard-liner might suggest that this example transports the SOP advocate out of the frying pan and into the fire. For if the SOP is true, wouldn’t we also have to commit ourselves to a “property-ownership proviso” (POP) that requires us not to nullify anyone’s ability to use his external private property in a way consistent with its “world-interactive powers”? If I build a miniature submarine in my garage, and you have the only swimming pool within one thousand miles, must you allow me the use of your pool lest you nullify my ability to use the sub? If (to take an example of Cohen’s cited by Mack) I own a corkscrew, must I be provided with wine bottles to open lest the corkscrew sadly fail to fulfill its full potential?34 Mack’s response to this line of thought seems basically to amount to a bit of backpedaling on the claim that his proviso really follows from the notion of self-ownership per se —so as to avoid the conclusion that a (rather </w:t>
      </w:r>
      <w:proofErr w:type="spellStart"/>
      <w:r w:rsidRPr="009D349B">
        <w:rPr>
          <w:sz w:val="10"/>
        </w:rPr>
        <w:t>unlibertarian</w:t>
      </w:r>
      <w:proofErr w:type="spellEnd"/>
      <w:r w:rsidRPr="009D349B">
        <w:rPr>
          <w:sz w:val="10"/>
        </w:rPr>
        <w:t xml:space="preserve"> and presumably redistributionist) POP would also, in par- </w:t>
      </w:r>
      <w:proofErr w:type="spellStart"/>
      <w:r w:rsidRPr="009D349B">
        <w:rPr>
          <w:sz w:val="10"/>
        </w:rPr>
        <w:t>allel</w:t>
      </w:r>
      <w:proofErr w:type="spellEnd"/>
      <w:r w:rsidRPr="009D349B">
        <w:rPr>
          <w:sz w:val="10"/>
        </w:rPr>
        <w:t xml:space="preserve"> fashion, follow from the concept of property ownership. His response seems, instead, to emphasize the idea that the considerations favoring self-ownership also favor, via an independent line of reasoning, the SOP.35 In my view, however, a better response would be one that took note of some relevant disanalogies between property in oneself and property in external things. Note first that the self-owned world-interactive powers, the possible use of which the SOP is intended to guarantee, are possessed by a living being who is undergoing development, which involves passing through various stages; therefore, these powers are ones that flourish with use and atrophy or even disappear with disuse.36 </w:t>
      </w:r>
      <w:r w:rsidRPr="00AE727C">
        <w:rPr>
          <w:rStyle w:val="Emphasis"/>
          <w:highlight w:val="green"/>
        </w:rPr>
        <w:t>To nullify these powers</w:t>
      </w:r>
      <w:r w:rsidRPr="009D349B">
        <w:rPr>
          <w:rStyle w:val="Emphasis"/>
        </w:rPr>
        <w:t xml:space="preserve"> even for a limited time</w:t>
      </w:r>
      <w:r w:rsidRPr="009D349B">
        <w:rPr>
          <w:sz w:val="10"/>
        </w:rPr>
        <w:t xml:space="preserve">, then, </w:t>
      </w:r>
      <w:r w:rsidRPr="00AE727C">
        <w:rPr>
          <w:rStyle w:val="Emphasis"/>
          <w:highlight w:val="green"/>
        </w:rPr>
        <w:t>is</w:t>
      </w:r>
      <w:r w:rsidRPr="009D349B">
        <w:rPr>
          <w:sz w:val="10"/>
        </w:rPr>
        <w:t xml:space="preserve"> (very often at least) </w:t>
      </w:r>
      <w:r w:rsidRPr="009D349B">
        <w:rPr>
          <w:rStyle w:val="Emphasis"/>
        </w:rPr>
        <w:t xml:space="preserve">not merely temporarily to inconvenience their owner, but, rather, </w:t>
      </w:r>
      <w:r w:rsidRPr="00AE727C">
        <w:rPr>
          <w:rStyle w:val="Emphasis"/>
          <w:highlight w:val="green"/>
        </w:rPr>
        <w:t>to</w:t>
      </w:r>
      <w:r w:rsidRPr="00AE727C">
        <w:rPr>
          <w:sz w:val="10"/>
          <w:highlight w:val="green"/>
        </w:rPr>
        <w:t xml:space="preserve"> </w:t>
      </w:r>
      <w:r w:rsidRPr="00AE727C">
        <w:rPr>
          <w:rStyle w:val="Emphasis"/>
          <w:highlight w:val="green"/>
        </w:rPr>
        <w:t xml:space="preserve">bring about a permanent </w:t>
      </w:r>
      <w:proofErr w:type="spellStart"/>
      <w:r w:rsidRPr="00AE727C">
        <w:rPr>
          <w:rStyle w:val="Emphasis"/>
          <w:highlight w:val="green"/>
        </w:rPr>
        <w:t>reduc</w:t>
      </w:r>
      <w:proofErr w:type="spellEnd"/>
      <w:r w:rsidRPr="00AE727C">
        <w:rPr>
          <w:rStyle w:val="Emphasis"/>
          <w:highlight w:val="green"/>
        </w:rPr>
        <w:t xml:space="preserve">- </w:t>
      </w:r>
      <w:proofErr w:type="spellStart"/>
      <w:r w:rsidRPr="00AE727C">
        <w:rPr>
          <w:rStyle w:val="Emphasis"/>
          <w:highlight w:val="green"/>
        </w:rPr>
        <w:t>tion</w:t>
      </w:r>
      <w:proofErr w:type="spellEnd"/>
      <w:r w:rsidRPr="009D349B">
        <w:rPr>
          <w:rStyle w:val="Emphasis"/>
        </w:rPr>
        <w:t xml:space="preserve"> or even disablement of these powers.</w:t>
      </w:r>
      <w:r w:rsidRPr="009D349B">
        <w:rPr>
          <w:sz w:val="10"/>
        </w:rPr>
        <w:t xml:space="preserve"> By contrast, a submarine (or a corkscrew) retains its powers even when left indefinitely in a garage (or a drawer). </w:t>
      </w:r>
      <w:r w:rsidRPr="009D349B">
        <w:rPr>
          <w:rStyle w:val="Emphasis"/>
        </w:rPr>
        <w:t>This difference in the effect that nullification has on self-owned powers versus extra-personal property plausibly justifies a difference in our judgments concerning the acceptability</w:t>
      </w:r>
      <w:r w:rsidRPr="009D349B">
        <w:rPr>
          <w:sz w:val="10"/>
        </w:rPr>
        <w:t xml:space="preserve">, from the point of view of justice, of such nullification in the two cases; that is, it justifies adoption of the SOP but not of the POP.37 Second, there is an element of choice (and in particular, of voluntary acquisition) where extra-personal property is concerned that is morally relevant here. </w:t>
      </w:r>
      <w:r w:rsidRPr="00AE727C">
        <w:rPr>
          <w:rStyle w:val="Emphasis"/>
          <w:highlight w:val="green"/>
        </w:rPr>
        <w:t>One’s self-owned powers</w:t>
      </w:r>
      <w:r w:rsidRPr="009D349B">
        <w:rPr>
          <w:rStyle w:val="Emphasis"/>
        </w:rPr>
        <w:t xml:space="preserve">, along with the SOP-guaranteed right to the non-nullification of those powers, </w:t>
      </w:r>
      <w:r w:rsidRPr="00AE727C">
        <w:rPr>
          <w:rStyle w:val="Emphasis"/>
          <w:highlight w:val="green"/>
        </w:rPr>
        <w:t>are not something one</w:t>
      </w:r>
      <w:r w:rsidRPr="009D349B">
        <w:rPr>
          <w:rStyle w:val="Emphasis"/>
        </w:rPr>
        <w:t xml:space="preserve"> chooses or </w:t>
      </w:r>
      <w:r w:rsidRPr="00AE727C">
        <w:rPr>
          <w:rStyle w:val="Emphasis"/>
          <w:highlight w:val="green"/>
        </w:rPr>
        <w:t>acquires; one just</w:t>
      </w:r>
      <w:r w:rsidRPr="009D349B">
        <w:rPr>
          <w:rStyle w:val="Emphasis"/>
        </w:rPr>
        <w:t xml:space="preserve"> has them </w:t>
      </w:r>
      <w:r w:rsidRPr="009D349B">
        <w:rPr>
          <w:sz w:val="10"/>
        </w:rPr>
        <w:t>—indeed, to a great degree one just is the constellation of those powers, abilities, etc.—</w:t>
      </w:r>
      <w:r w:rsidRPr="009D349B">
        <w:rPr>
          <w:rStyle w:val="Emphasis"/>
        </w:rPr>
        <w:t xml:space="preserve">and </w:t>
      </w:r>
      <w:r w:rsidRPr="00AE727C">
        <w:rPr>
          <w:rStyle w:val="Emphasis"/>
          <w:highlight w:val="green"/>
        </w:rPr>
        <w:t>owns them fully.</w:t>
      </w:r>
      <w:r w:rsidRPr="009D349B">
        <w:rPr>
          <w:rStyle w:val="Emphasis"/>
        </w:rPr>
        <w:t xml:space="preserve"> By contrast, </w:t>
      </w:r>
      <w:r w:rsidRPr="00AE727C">
        <w:rPr>
          <w:rStyle w:val="Emphasis"/>
          <w:highlight w:val="green"/>
        </w:rPr>
        <w:t>extra-personal property is something one chooses to acquire or not to acquire</w:t>
      </w:r>
      <w:r w:rsidRPr="009D349B">
        <w:rPr>
          <w:rStyle w:val="Emphasis"/>
        </w:rPr>
        <w:t>,</w:t>
      </w:r>
      <w:r w:rsidRPr="009D349B">
        <w:rPr>
          <w:sz w:val="10"/>
        </w:rPr>
        <w:t xml:space="preserve"> and as we have seen, one always acquires property rights in various degrees, from partial to full ownership—and this would include the rights guaranteed by a POP. </w:t>
      </w:r>
      <w:r w:rsidRPr="009D349B">
        <w:rPr>
          <w:rStyle w:val="Emphasis"/>
        </w:rPr>
        <w:t xml:space="preserve">If one chooses to acquire a corkscrew under conditions where wine bottles are </w:t>
      </w:r>
      <w:proofErr w:type="gramStart"/>
      <w:r w:rsidRPr="009D349B">
        <w:rPr>
          <w:rStyle w:val="Emphasis"/>
        </w:rPr>
        <w:t>unavailable, or</w:t>
      </w:r>
      <w:proofErr w:type="gramEnd"/>
      <w:r w:rsidRPr="009D349B">
        <w:rPr>
          <w:rStyle w:val="Emphasis"/>
        </w:rPr>
        <w:t xml:space="preserve"> are even likely at some point to become unavailable, one can hardly blame others if one finds oneself bottle-less</w:t>
      </w:r>
      <w:r w:rsidRPr="009D349B">
        <w:rPr>
          <w:sz w:val="10"/>
        </w:rPr>
        <w:t xml:space="preserve">. To fail to acquire POP-like rights regarding the corkscrew (by, say, contracting with someone else to provide one with wine bottles in perpetuity) is not the same thing as to have those rights and then have them violated. </w:t>
      </w:r>
      <w:r w:rsidRPr="009D349B">
        <w:rPr>
          <w:rStyle w:val="Emphasis"/>
        </w:rPr>
        <w:t>Someone who buys a corkscrew and then finds that he cannot use it is like the person who acquires only partial property rights in a water hole that others have already acquired partial use rights over. He cannot complain that his co-owners have violated his rights; he never acquired those other rights in the first place.</w:t>
      </w:r>
      <w:r w:rsidRPr="009D349B">
        <w:rPr>
          <w:sz w:val="10"/>
        </w:rPr>
        <w:t xml:space="preserve"> Similarly, the corkscrew owner cannot complain that he has no bottles to open; he never acquired the right to those bottles, only to the corkscrew. If full ownership of a corkscrew requires POP-like rights over it, then all that follows is that corkscrew owners who lack bottles are not full owners of their corkscrews.</w:t>
      </w:r>
    </w:p>
    <w:p w14:paraId="76C01E2D" w14:textId="4C954F49" w:rsidR="00793F4B" w:rsidRDefault="00793F4B" w:rsidP="00793F4B">
      <w:pPr>
        <w:pStyle w:val="Heading2"/>
      </w:pPr>
      <w:r>
        <w:lastRenderedPageBreak/>
        <w:t>2</w:t>
      </w:r>
    </w:p>
    <w:p w14:paraId="491ADAA7" w14:textId="77777777" w:rsidR="00793F4B" w:rsidRDefault="00793F4B" w:rsidP="00793F4B">
      <w:pPr>
        <w:pStyle w:val="Heading4"/>
      </w:pPr>
      <w:r>
        <w:t xml:space="preserve">Xi is </w:t>
      </w:r>
      <w:r w:rsidRPr="00DB568A">
        <w:rPr>
          <w:u w:val="single"/>
        </w:rPr>
        <w:t>tightening control</w:t>
      </w:r>
      <w:r>
        <w:t xml:space="preserve"> over the PLA but completing goals are </w:t>
      </w:r>
      <w:r w:rsidRPr="00DB568A">
        <w:rPr>
          <w:u w:val="single"/>
        </w:rPr>
        <w:t>critical</w:t>
      </w:r>
      <w:r>
        <w:t>.</w:t>
      </w:r>
    </w:p>
    <w:p w14:paraId="26431821" w14:textId="77777777" w:rsidR="00793F4B" w:rsidRPr="00F82E63" w:rsidRDefault="00793F4B" w:rsidP="00793F4B">
      <w:r w:rsidRPr="00F82E63">
        <w:rPr>
          <w:rStyle w:val="Style13ptBold"/>
        </w:rPr>
        <w:t>Krishnan 21</w:t>
      </w:r>
      <w:r>
        <w:t xml:space="preserve"> – Ananth, 11/18/21, [</w:t>
      </w:r>
      <w:r w:rsidRPr="00F82E63">
        <w:t>‘Xi tightened control over the PLA’</w:t>
      </w:r>
      <w:r>
        <w:t xml:space="preserve">, </w:t>
      </w:r>
      <w:proofErr w:type="spellStart"/>
      <w:r>
        <w:t>TheHindu</w:t>
      </w:r>
      <w:proofErr w:type="spellEnd"/>
      <w:r>
        <w:t xml:space="preserve">, </w:t>
      </w:r>
      <w:hyperlink r:id="rId11" w:history="1">
        <w:r w:rsidRPr="008E3DAC">
          <w:rPr>
            <w:rStyle w:val="Hyperlink"/>
          </w:rPr>
          <w:t>https://www.thehindu.com/news/international/xi-tightened-control-over-the-pla/article37549460.ece</w:t>
        </w:r>
      </w:hyperlink>
      <w:r>
        <w:t>] Justin</w:t>
      </w:r>
    </w:p>
    <w:p w14:paraId="77016D32" w14:textId="77777777" w:rsidR="00793F4B" w:rsidRPr="00F82E63" w:rsidRDefault="00793F4B" w:rsidP="00793F4B">
      <w:pPr>
        <w:rPr>
          <w:sz w:val="16"/>
        </w:rPr>
      </w:pPr>
      <w:r w:rsidRPr="00F82E63">
        <w:rPr>
          <w:sz w:val="16"/>
        </w:rPr>
        <w:t xml:space="preserve">The new resolution on history passed last week by China’s ruling Communist Party has said that President </w:t>
      </w:r>
      <w:r w:rsidRPr="00DE2EF7">
        <w:rPr>
          <w:highlight w:val="green"/>
          <w:u w:val="single"/>
        </w:rPr>
        <w:t>Xi</w:t>
      </w:r>
      <w:r w:rsidRPr="00DB568A">
        <w:rPr>
          <w:u w:val="single"/>
        </w:rPr>
        <w:t xml:space="preserve"> Jinping had </w:t>
      </w:r>
      <w:r w:rsidRPr="00DE2EF7">
        <w:rPr>
          <w:rStyle w:val="Emphasis"/>
          <w:highlight w:val="green"/>
        </w:rPr>
        <w:t>tightened control</w:t>
      </w:r>
      <w:r w:rsidRPr="00DE2EF7">
        <w:rPr>
          <w:highlight w:val="green"/>
          <w:u w:val="single"/>
        </w:rPr>
        <w:t xml:space="preserve"> over the </w:t>
      </w:r>
      <w:r w:rsidRPr="00F82E63">
        <w:rPr>
          <w:rStyle w:val="Emphasis"/>
        </w:rPr>
        <w:t>military</w:t>
      </w:r>
      <w:r w:rsidRPr="00DB568A">
        <w:rPr>
          <w:u w:val="single"/>
        </w:rPr>
        <w:t xml:space="preserve"> to </w:t>
      </w:r>
      <w:r w:rsidRPr="00F82E63">
        <w:rPr>
          <w:rStyle w:val="Emphasis"/>
        </w:rPr>
        <w:t>address</w:t>
      </w:r>
      <w:r w:rsidRPr="00DB568A">
        <w:rPr>
          <w:u w:val="single"/>
        </w:rPr>
        <w:t xml:space="preserve"> the party’s “obviously lacking” leadership of the </w:t>
      </w:r>
      <w:r w:rsidRPr="00F82E63">
        <w:rPr>
          <w:rStyle w:val="Emphasis"/>
        </w:rPr>
        <w:t>armed forces under his predecessors</w:t>
      </w:r>
      <w:r w:rsidRPr="00F82E63">
        <w:rPr>
          <w:sz w:val="16"/>
        </w:rPr>
        <w:t>.</w:t>
      </w:r>
    </w:p>
    <w:p w14:paraId="0CC714BF" w14:textId="77777777" w:rsidR="00793F4B" w:rsidRPr="00F82E63" w:rsidRDefault="00793F4B" w:rsidP="00793F4B">
      <w:pPr>
        <w:rPr>
          <w:sz w:val="16"/>
        </w:rPr>
      </w:pPr>
      <w:r w:rsidRPr="00F82E63">
        <w:rPr>
          <w:sz w:val="16"/>
        </w:rPr>
        <w:t xml:space="preserve">The full text of the resolution, released on Tuesday evening, listed some of the actions </w:t>
      </w:r>
      <w:r w:rsidRPr="00F82E63">
        <w:rPr>
          <w:u w:val="single"/>
        </w:rPr>
        <w:t>taken by the People’s Liberation Army (</w:t>
      </w:r>
      <w:r w:rsidRPr="00DE2EF7">
        <w:rPr>
          <w:rStyle w:val="Emphasis"/>
          <w:highlight w:val="green"/>
        </w:rPr>
        <w:t>PLA</w:t>
      </w:r>
      <w:r w:rsidRPr="00F82E63">
        <w:rPr>
          <w:u w:val="single"/>
        </w:rPr>
        <w:t>)</w:t>
      </w:r>
      <w:r w:rsidRPr="00F82E63">
        <w:rPr>
          <w:sz w:val="16"/>
        </w:rPr>
        <w:t xml:space="preserve"> under Mr. Xi, who is also the chairman of the Central Military Commission. These included what the document described as “major operations related to border </w:t>
      </w:r>
      <w:proofErr w:type="spellStart"/>
      <w:r w:rsidRPr="00F82E63">
        <w:rPr>
          <w:sz w:val="16"/>
        </w:rPr>
        <w:t>defence</w:t>
      </w:r>
      <w:proofErr w:type="spellEnd"/>
      <w:r w:rsidRPr="00F82E63">
        <w:rPr>
          <w:sz w:val="16"/>
        </w:rPr>
        <w:t>”.</w:t>
      </w:r>
    </w:p>
    <w:p w14:paraId="4C73A759" w14:textId="77777777" w:rsidR="00793F4B" w:rsidRPr="00F82E63" w:rsidRDefault="00793F4B" w:rsidP="00793F4B">
      <w:pPr>
        <w:rPr>
          <w:sz w:val="6"/>
          <w:szCs w:val="6"/>
        </w:rPr>
      </w:pPr>
      <w:r w:rsidRPr="00F82E63">
        <w:rPr>
          <w:sz w:val="6"/>
          <w:szCs w:val="6"/>
        </w:rPr>
        <w:t>No specifics</w:t>
      </w:r>
    </w:p>
    <w:p w14:paraId="0BE7D182" w14:textId="77777777" w:rsidR="00793F4B" w:rsidRPr="00F82E63" w:rsidRDefault="00793F4B" w:rsidP="00793F4B">
      <w:pPr>
        <w:rPr>
          <w:sz w:val="6"/>
          <w:szCs w:val="6"/>
        </w:rPr>
      </w:pPr>
      <w:r w:rsidRPr="00F82E63">
        <w:rPr>
          <w:sz w:val="6"/>
          <w:szCs w:val="6"/>
        </w:rPr>
        <w:t xml:space="preserve">It did not specify what those major operations were. China has unresolved land borders with India and Bhutan. In April 2020, the PLA </w:t>
      </w:r>
      <w:proofErr w:type="spellStart"/>
      <w:r w:rsidRPr="00F82E63">
        <w:rPr>
          <w:sz w:val="6"/>
          <w:szCs w:val="6"/>
        </w:rPr>
        <w:t>mobilised</w:t>
      </w:r>
      <w:proofErr w:type="spellEnd"/>
      <w:r w:rsidRPr="00F82E63">
        <w:rPr>
          <w:sz w:val="6"/>
          <w:szCs w:val="6"/>
        </w:rPr>
        <w:t xml:space="preserve"> two divisions and carried out multiple transgressions across the Line of Actual Control (LAC) in Eastern Ladakh, sparking the worst crisis along the border in many years. Talks to resolve the tensions are still on-going.</w:t>
      </w:r>
    </w:p>
    <w:p w14:paraId="575D2957" w14:textId="77777777" w:rsidR="00793F4B" w:rsidRPr="00F82E63" w:rsidRDefault="00793F4B" w:rsidP="00793F4B">
      <w:pPr>
        <w:rPr>
          <w:sz w:val="6"/>
          <w:szCs w:val="6"/>
        </w:rPr>
      </w:pPr>
      <w:r w:rsidRPr="00F82E63">
        <w:rPr>
          <w:sz w:val="6"/>
          <w:szCs w:val="6"/>
        </w:rPr>
        <w:t>“The armed forces have remained committed to carrying out military struggles in a flexible manner to counter military provocations by external forces, and they have created a strong deterrent against separatist activities seeking ‘Taiwan independence,’” the resolution said.</w:t>
      </w:r>
    </w:p>
    <w:p w14:paraId="2C07C287" w14:textId="77777777" w:rsidR="00793F4B" w:rsidRPr="00F82E63" w:rsidRDefault="00793F4B" w:rsidP="00793F4B">
      <w:pPr>
        <w:rPr>
          <w:sz w:val="6"/>
          <w:szCs w:val="6"/>
        </w:rPr>
      </w:pPr>
      <w:r w:rsidRPr="00F82E63">
        <w:rPr>
          <w:sz w:val="6"/>
          <w:szCs w:val="6"/>
        </w:rPr>
        <w:t xml:space="preserve">“They have conducted major operations related to border </w:t>
      </w:r>
      <w:proofErr w:type="spellStart"/>
      <w:r w:rsidRPr="00F82E63">
        <w:rPr>
          <w:sz w:val="6"/>
          <w:szCs w:val="6"/>
        </w:rPr>
        <w:t>defence</w:t>
      </w:r>
      <w:proofErr w:type="spellEnd"/>
      <w:r w:rsidRPr="00F82E63">
        <w:rPr>
          <w:sz w:val="6"/>
          <w:szCs w:val="6"/>
        </w:rPr>
        <w:t>, protecting China’s maritime rights, countering terrorism and maintaining stability, disaster rescue and relief, fighting COVID-19, peacekeeping and escort services, humanitarian assistance, and international military cooperation.”</w:t>
      </w:r>
    </w:p>
    <w:p w14:paraId="40BE794E" w14:textId="77777777" w:rsidR="00793F4B" w:rsidRPr="00F82E63" w:rsidRDefault="00793F4B" w:rsidP="00793F4B">
      <w:pPr>
        <w:rPr>
          <w:sz w:val="6"/>
          <w:szCs w:val="6"/>
        </w:rPr>
      </w:pPr>
      <w:r w:rsidRPr="00F82E63">
        <w:rPr>
          <w:sz w:val="6"/>
          <w:szCs w:val="6"/>
        </w:rPr>
        <w:t>Last week’s resolution on history was only third such document putting forth the official view on party history, following resolutions passed by Mao Zedong in 1945 and Deng Xiaoping in 1981.</w:t>
      </w:r>
    </w:p>
    <w:p w14:paraId="66406B04" w14:textId="77777777" w:rsidR="00793F4B" w:rsidRPr="00F82E63" w:rsidRDefault="00793F4B" w:rsidP="00793F4B">
      <w:pPr>
        <w:rPr>
          <w:sz w:val="6"/>
          <w:szCs w:val="6"/>
        </w:rPr>
      </w:pPr>
      <w:r w:rsidRPr="00F82E63">
        <w:rPr>
          <w:sz w:val="6"/>
          <w:szCs w:val="6"/>
        </w:rPr>
        <w:t>The new resolution dealt more with the future than the past. It essentially reaffirmed the official view on history, saying that the “basic points and conclusions” of past resolutions “remain valid to this day.”</w:t>
      </w:r>
    </w:p>
    <w:p w14:paraId="505675CF" w14:textId="77777777" w:rsidR="00793F4B" w:rsidRPr="00F82E63" w:rsidRDefault="00793F4B" w:rsidP="00793F4B">
      <w:pPr>
        <w:rPr>
          <w:sz w:val="6"/>
          <w:szCs w:val="6"/>
        </w:rPr>
      </w:pPr>
      <w:r w:rsidRPr="00F82E63">
        <w:rPr>
          <w:sz w:val="6"/>
          <w:szCs w:val="6"/>
        </w:rPr>
        <w:t>It repeated the conclusion reached in 1981 on Mao’s errors noting that “mistakes were made” and that “Mao Zedong’s theoretical and practical errors concerning class struggle in a socialist society became increasingly serious” leading to the disasters of the Cultural Revolution.</w:t>
      </w:r>
    </w:p>
    <w:p w14:paraId="1FF25B9F" w14:textId="77777777" w:rsidR="00793F4B" w:rsidRPr="00F82E63" w:rsidRDefault="00793F4B" w:rsidP="00793F4B">
      <w:pPr>
        <w:rPr>
          <w:sz w:val="6"/>
          <w:szCs w:val="6"/>
        </w:rPr>
      </w:pPr>
      <w:r w:rsidRPr="00F82E63">
        <w:rPr>
          <w:sz w:val="6"/>
          <w:szCs w:val="6"/>
        </w:rPr>
        <w:t>Criticism of predecessors</w:t>
      </w:r>
    </w:p>
    <w:p w14:paraId="2FB198F0" w14:textId="77777777" w:rsidR="00793F4B" w:rsidRPr="00F82E63" w:rsidRDefault="00793F4B" w:rsidP="00793F4B">
      <w:pPr>
        <w:rPr>
          <w:sz w:val="16"/>
        </w:rPr>
      </w:pPr>
      <w:r w:rsidRPr="00F82E63">
        <w:rPr>
          <w:rStyle w:val="Emphasis"/>
        </w:rPr>
        <w:t>Much</w:t>
      </w:r>
      <w:r w:rsidRPr="00DB568A">
        <w:rPr>
          <w:u w:val="single"/>
        </w:rPr>
        <w:t xml:space="preserve"> of </w:t>
      </w:r>
      <w:r w:rsidRPr="00DE2EF7">
        <w:rPr>
          <w:highlight w:val="green"/>
          <w:u w:val="single"/>
        </w:rPr>
        <w:t xml:space="preserve">the </w:t>
      </w:r>
      <w:r w:rsidRPr="00DE2EF7">
        <w:rPr>
          <w:rStyle w:val="Emphasis"/>
          <w:highlight w:val="green"/>
        </w:rPr>
        <w:t>new resolution</w:t>
      </w:r>
      <w:r w:rsidRPr="00DB568A">
        <w:rPr>
          <w:u w:val="single"/>
        </w:rPr>
        <w:t xml:space="preserve"> focuses on </w:t>
      </w:r>
      <w:proofErr w:type="spellStart"/>
      <w:r w:rsidRPr="00DE2EF7">
        <w:rPr>
          <w:rStyle w:val="Emphasis"/>
          <w:highlight w:val="green"/>
        </w:rPr>
        <w:t>emphasising</w:t>
      </w:r>
      <w:proofErr w:type="spellEnd"/>
      <w:r w:rsidRPr="00DB568A">
        <w:rPr>
          <w:u w:val="single"/>
        </w:rPr>
        <w:t xml:space="preserve"> Mr. </w:t>
      </w:r>
      <w:r w:rsidRPr="00DE2EF7">
        <w:rPr>
          <w:highlight w:val="green"/>
          <w:u w:val="single"/>
        </w:rPr>
        <w:t xml:space="preserve">Xi’s </w:t>
      </w:r>
      <w:r w:rsidRPr="00DE2EF7">
        <w:rPr>
          <w:rStyle w:val="Emphasis"/>
          <w:highlight w:val="green"/>
        </w:rPr>
        <w:t>leadership</w:t>
      </w:r>
      <w:r w:rsidRPr="00DE2EF7">
        <w:rPr>
          <w:highlight w:val="green"/>
          <w:u w:val="single"/>
        </w:rPr>
        <w:t xml:space="preserve"> and calling</w:t>
      </w:r>
      <w:r w:rsidRPr="00DB568A">
        <w:rPr>
          <w:u w:val="single"/>
        </w:rPr>
        <w:t xml:space="preserve"> for the party </w:t>
      </w:r>
      <w:r w:rsidRPr="00DE2EF7">
        <w:rPr>
          <w:highlight w:val="green"/>
          <w:u w:val="single"/>
        </w:rPr>
        <w:t xml:space="preserve">to </w:t>
      </w:r>
      <w:r w:rsidRPr="00DE2EF7">
        <w:rPr>
          <w:rStyle w:val="Emphasis"/>
          <w:highlight w:val="green"/>
        </w:rPr>
        <w:t>support his “core”</w:t>
      </w:r>
      <w:r w:rsidRPr="00F82E63">
        <w:rPr>
          <w:rStyle w:val="Emphasis"/>
        </w:rPr>
        <w:t xml:space="preserve"> status</w:t>
      </w:r>
      <w:r w:rsidRPr="00F82E63">
        <w:rPr>
          <w:sz w:val="16"/>
        </w:rPr>
        <w:t xml:space="preserve">. It only briefly mentioned Mr. Xi’s predecessors Jiang Zemin and Hu Jintao, and implicitly </w:t>
      </w:r>
      <w:proofErr w:type="spellStart"/>
      <w:r w:rsidRPr="00F82E63">
        <w:rPr>
          <w:sz w:val="16"/>
        </w:rPr>
        <w:t>critcised</w:t>
      </w:r>
      <w:proofErr w:type="spellEnd"/>
      <w:r w:rsidRPr="00F82E63">
        <w:rPr>
          <w:sz w:val="16"/>
        </w:rPr>
        <w:t xml:space="preserve"> some aspects of their leadership including on military matters.</w:t>
      </w:r>
    </w:p>
    <w:p w14:paraId="4B44EF2D" w14:textId="77777777" w:rsidR="00793F4B" w:rsidRPr="00F82E63" w:rsidRDefault="00793F4B" w:rsidP="00793F4B">
      <w:pPr>
        <w:rPr>
          <w:sz w:val="16"/>
        </w:rPr>
      </w:pPr>
      <w:r w:rsidRPr="00F82E63">
        <w:rPr>
          <w:sz w:val="16"/>
        </w:rPr>
        <w:t>“</w:t>
      </w:r>
      <w:r w:rsidRPr="00DB568A">
        <w:rPr>
          <w:u w:val="single"/>
        </w:rPr>
        <w:t xml:space="preserve">For a </w:t>
      </w:r>
      <w:r w:rsidRPr="00F82E63">
        <w:rPr>
          <w:rStyle w:val="Emphasis"/>
        </w:rPr>
        <w:t>period of time</w:t>
      </w:r>
      <w:r w:rsidRPr="00DB568A">
        <w:rPr>
          <w:u w:val="single"/>
        </w:rPr>
        <w:t xml:space="preserve">, </w:t>
      </w:r>
      <w:r w:rsidRPr="00DE2EF7">
        <w:rPr>
          <w:highlight w:val="green"/>
          <w:u w:val="single"/>
        </w:rPr>
        <w:t xml:space="preserve">the party’s </w:t>
      </w:r>
      <w:r w:rsidRPr="00DE2EF7">
        <w:rPr>
          <w:rStyle w:val="Emphasis"/>
          <w:highlight w:val="green"/>
        </w:rPr>
        <w:t>leadership</w:t>
      </w:r>
      <w:r w:rsidRPr="00DE2EF7">
        <w:rPr>
          <w:highlight w:val="green"/>
          <w:u w:val="single"/>
        </w:rPr>
        <w:t xml:space="preserve"> over the military was</w:t>
      </w:r>
      <w:r w:rsidRPr="00DB568A">
        <w:rPr>
          <w:u w:val="single"/>
        </w:rPr>
        <w:t xml:space="preserve"> </w:t>
      </w:r>
      <w:r w:rsidRPr="00F82E63">
        <w:rPr>
          <w:rStyle w:val="Emphasis"/>
        </w:rPr>
        <w:t xml:space="preserve">obviously </w:t>
      </w:r>
      <w:r w:rsidRPr="00DE2EF7">
        <w:rPr>
          <w:rStyle w:val="Emphasis"/>
          <w:highlight w:val="green"/>
        </w:rPr>
        <w:t>lacking</w:t>
      </w:r>
      <w:r w:rsidRPr="00F82E63">
        <w:rPr>
          <w:sz w:val="16"/>
        </w:rPr>
        <w:t>,” it noted. “</w:t>
      </w:r>
      <w:r w:rsidRPr="00DB568A">
        <w:rPr>
          <w:u w:val="single"/>
        </w:rPr>
        <w:t xml:space="preserve">If this problem had not been </w:t>
      </w:r>
      <w:r w:rsidRPr="00F82E63">
        <w:rPr>
          <w:rStyle w:val="Emphasis"/>
        </w:rPr>
        <w:t>completely solved</w:t>
      </w:r>
      <w:r w:rsidRPr="00DB568A">
        <w:rPr>
          <w:u w:val="single"/>
        </w:rPr>
        <w:t xml:space="preserve">, it would not only have </w:t>
      </w:r>
      <w:r w:rsidRPr="00F82E63">
        <w:rPr>
          <w:rStyle w:val="Emphasis"/>
        </w:rPr>
        <w:t>diminished the military’s combat</w:t>
      </w:r>
      <w:r w:rsidRPr="00DB568A">
        <w:rPr>
          <w:u w:val="single"/>
        </w:rPr>
        <w:t xml:space="preserve"> capacity, but also undermined the key </w:t>
      </w:r>
      <w:r w:rsidRPr="00F82E63">
        <w:rPr>
          <w:rStyle w:val="Emphasis"/>
        </w:rPr>
        <w:t>political principle</w:t>
      </w:r>
      <w:r w:rsidRPr="00DB568A">
        <w:rPr>
          <w:u w:val="single"/>
        </w:rPr>
        <w:t xml:space="preserve"> that the </w:t>
      </w:r>
      <w:r w:rsidRPr="00F82E63">
        <w:rPr>
          <w:rStyle w:val="Emphasis"/>
        </w:rPr>
        <w:t>party</w:t>
      </w:r>
      <w:r w:rsidRPr="00DB568A">
        <w:rPr>
          <w:u w:val="single"/>
        </w:rPr>
        <w:t xml:space="preserve"> commands the gun</w:t>
      </w:r>
      <w:r w:rsidRPr="00F82E63">
        <w:rPr>
          <w:sz w:val="16"/>
        </w:rPr>
        <w:t>.”</w:t>
      </w:r>
    </w:p>
    <w:p w14:paraId="2E986FD5" w14:textId="77777777" w:rsidR="00793F4B" w:rsidRPr="00DB568A" w:rsidRDefault="00793F4B" w:rsidP="00793F4B">
      <w:pPr>
        <w:rPr>
          <w:u w:val="single"/>
        </w:rPr>
      </w:pPr>
      <w:r w:rsidRPr="00F82E63">
        <w:rPr>
          <w:sz w:val="16"/>
        </w:rPr>
        <w:t xml:space="preserve">The document said Mr. </w:t>
      </w:r>
      <w:r w:rsidRPr="00DE2EF7">
        <w:rPr>
          <w:highlight w:val="green"/>
          <w:u w:val="single"/>
        </w:rPr>
        <w:t>Xi’s</w:t>
      </w:r>
      <w:r w:rsidRPr="00DB568A">
        <w:rPr>
          <w:u w:val="single"/>
        </w:rPr>
        <w:t xml:space="preserve"> leadership had </w:t>
      </w:r>
      <w:r w:rsidRPr="00DE2EF7">
        <w:rPr>
          <w:highlight w:val="green"/>
          <w:u w:val="single"/>
        </w:rPr>
        <w:t xml:space="preserve">tightened </w:t>
      </w:r>
      <w:r w:rsidRPr="00DE2EF7">
        <w:rPr>
          <w:rStyle w:val="Emphasis"/>
          <w:highlight w:val="green"/>
        </w:rPr>
        <w:t>supervision</w:t>
      </w:r>
      <w:r w:rsidRPr="00DB568A">
        <w:rPr>
          <w:u w:val="single"/>
        </w:rPr>
        <w:t xml:space="preserve"> on the military </w:t>
      </w:r>
      <w:r w:rsidRPr="00DE2EF7">
        <w:rPr>
          <w:highlight w:val="green"/>
          <w:u w:val="single"/>
        </w:rPr>
        <w:t xml:space="preserve">including </w:t>
      </w:r>
      <w:r w:rsidRPr="00F82E63">
        <w:rPr>
          <w:rStyle w:val="Emphasis"/>
        </w:rPr>
        <w:t>boosting</w:t>
      </w:r>
      <w:r w:rsidRPr="00DB568A">
        <w:rPr>
          <w:u w:val="single"/>
        </w:rPr>
        <w:t xml:space="preserve"> “</w:t>
      </w:r>
      <w:r w:rsidRPr="00F82E63">
        <w:rPr>
          <w:rStyle w:val="Emphasis"/>
        </w:rPr>
        <w:t>troop</w:t>
      </w:r>
      <w:r w:rsidRPr="00DB568A">
        <w:rPr>
          <w:u w:val="single"/>
        </w:rPr>
        <w:t xml:space="preserve"> </w:t>
      </w:r>
      <w:r w:rsidRPr="00F82E63">
        <w:rPr>
          <w:rStyle w:val="Emphasis"/>
        </w:rPr>
        <w:t>training</w:t>
      </w:r>
      <w:r w:rsidRPr="00DB568A">
        <w:rPr>
          <w:u w:val="single"/>
        </w:rPr>
        <w:t xml:space="preserve"> and </w:t>
      </w:r>
      <w:r w:rsidRPr="00F82E63">
        <w:rPr>
          <w:rStyle w:val="Emphasis"/>
        </w:rPr>
        <w:t>battle</w:t>
      </w:r>
      <w:r w:rsidRPr="00DB568A">
        <w:rPr>
          <w:u w:val="single"/>
        </w:rPr>
        <w:t xml:space="preserve"> </w:t>
      </w:r>
      <w:r w:rsidRPr="00F82E63">
        <w:rPr>
          <w:rStyle w:val="Emphasis"/>
        </w:rPr>
        <w:t>preparedness</w:t>
      </w:r>
      <w:r w:rsidRPr="00DB568A">
        <w:rPr>
          <w:u w:val="single"/>
        </w:rPr>
        <w:t xml:space="preserve">”, and it </w:t>
      </w:r>
      <w:r w:rsidRPr="00DE2EF7">
        <w:rPr>
          <w:highlight w:val="green"/>
          <w:u w:val="single"/>
        </w:rPr>
        <w:t>repeated China’s</w:t>
      </w:r>
      <w:r w:rsidRPr="00DB568A">
        <w:rPr>
          <w:u w:val="single"/>
        </w:rPr>
        <w:t xml:space="preserve"> </w:t>
      </w:r>
      <w:r w:rsidRPr="00F82E63">
        <w:rPr>
          <w:rStyle w:val="Emphasis"/>
        </w:rPr>
        <w:t xml:space="preserve">stated </w:t>
      </w:r>
      <w:r w:rsidRPr="00DE2EF7">
        <w:rPr>
          <w:rStyle w:val="Emphasis"/>
          <w:highlight w:val="green"/>
        </w:rPr>
        <w:t>goals</w:t>
      </w:r>
      <w:r w:rsidRPr="00DE2EF7">
        <w:rPr>
          <w:highlight w:val="green"/>
          <w:u w:val="single"/>
        </w:rPr>
        <w:t xml:space="preserve"> of </w:t>
      </w:r>
      <w:r w:rsidRPr="00DE2EF7">
        <w:rPr>
          <w:rStyle w:val="Emphasis"/>
          <w:highlight w:val="green"/>
        </w:rPr>
        <w:t xml:space="preserve">completing </w:t>
      </w:r>
      <w:r w:rsidRPr="00F82E63">
        <w:rPr>
          <w:rStyle w:val="Emphasis"/>
        </w:rPr>
        <w:t xml:space="preserve">the </w:t>
      </w:r>
      <w:proofErr w:type="spellStart"/>
      <w:r w:rsidRPr="00DE2EF7">
        <w:rPr>
          <w:rStyle w:val="Emphasis"/>
          <w:highlight w:val="green"/>
        </w:rPr>
        <w:t>modernisation</w:t>
      </w:r>
      <w:proofErr w:type="spellEnd"/>
      <w:r w:rsidRPr="00DB568A">
        <w:rPr>
          <w:u w:val="single"/>
        </w:rPr>
        <w:t xml:space="preserve"> of its armed forces by 2035 </w:t>
      </w:r>
      <w:r w:rsidRPr="00DE2EF7">
        <w:rPr>
          <w:highlight w:val="green"/>
          <w:u w:val="single"/>
        </w:rPr>
        <w:t>and building a “</w:t>
      </w:r>
      <w:r w:rsidRPr="00DE2EF7">
        <w:rPr>
          <w:rStyle w:val="Emphasis"/>
          <w:highlight w:val="green"/>
        </w:rPr>
        <w:t>world class</w:t>
      </w:r>
      <w:r w:rsidRPr="00DE2EF7">
        <w:rPr>
          <w:highlight w:val="green"/>
          <w:u w:val="single"/>
        </w:rPr>
        <w:t>” military</w:t>
      </w:r>
      <w:r w:rsidRPr="00DB568A">
        <w:rPr>
          <w:u w:val="single"/>
        </w:rPr>
        <w:t xml:space="preserve"> by 2050</w:t>
      </w:r>
      <w:r w:rsidRPr="00F82E63">
        <w:rPr>
          <w:sz w:val="16"/>
        </w:rPr>
        <w:t xml:space="preserve">, </w:t>
      </w:r>
      <w:r w:rsidRPr="00DB568A">
        <w:rPr>
          <w:u w:val="single"/>
        </w:rPr>
        <w:t xml:space="preserve">which observers see as meaning </w:t>
      </w:r>
      <w:r w:rsidRPr="00DE2EF7">
        <w:rPr>
          <w:rStyle w:val="Emphasis"/>
          <w:highlight w:val="green"/>
        </w:rPr>
        <w:t>on par</w:t>
      </w:r>
      <w:r w:rsidRPr="00DE2EF7">
        <w:rPr>
          <w:highlight w:val="green"/>
          <w:u w:val="single"/>
        </w:rPr>
        <w:t xml:space="preserve"> with the U.S.</w:t>
      </w:r>
    </w:p>
    <w:p w14:paraId="29071A18" w14:textId="77777777" w:rsidR="00793F4B" w:rsidRPr="00F82E63" w:rsidRDefault="00793F4B" w:rsidP="00793F4B">
      <w:pPr>
        <w:rPr>
          <w:sz w:val="16"/>
        </w:rPr>
      </w:pPr>
      <w:r w:rsidRPr="00F82E63">
        <w:rPr>
          <w:sz w:val="16"/>
        </w:rPr>
        <w:t>‘Working vigorously’</w:t>
      </w:r>
    </w:p>
    <w:p w14:paraId="1080CAC9" w14:textId="77777777" w:rsidR="00793F4B" w:rsidRPr="00F82E63" w:rsidRDefault="00793F4B" w:rsidP="00793F4B">
      <w:pPr>
        <w:rPr>
          <w:sz w:val="16"/>
        </w:rPr>
      </w:pPr>
      <w:r w:rsidRPr="00F82E63">
        <w:rPr>
          <w:sz w:val="16"/>
        </w:rPr>
        <w:t>“</w:t>
      </w:r>
      <w:r w:rsidRPr="00DB568A">
        <w:rPr>
          <w:u w:val="single"/>
        </w:rPr>
        <w:t xml:space="preserve">To build </w:t>
      </w:r>
      <w:r w:rsidRPr="00F82E63">
        <w:rPr>
          <w:rStyle w:val="Emphasis"/>
        </w:rPr>
        <w:t>strong people’s armed forces</w:t>
      </w:r>
      <w:r w:rsidRPr="00DB568A">
        <w:rPr>
          <w:u w:val="single"/>
        </w:rPr>
        <w:t xml:space="preserve">, </w:t>
      </w:r>
      <w:r w:rsidRPr="00DE2EF7">
        <w:rPr>
          <w:highlight w:val="green"/>
          <w:u w:val="single"/>
        </w:rPr>
        <w:t>it is of</w:t>
      </w:r>
      <w:r w:rsidRPr="00DB568A">
        <w:rPr>
          <w:u w:val="single"/>
        </w:rPr>
        <w:t xml:space="preserve"> </w:t>
      </w:r>
      <w:r w:rsidRPr="00F82E63">
        <w:rPr>
          <w:rStyle w:val="Emphasis"/>
        </w:rPr>
        <w:t xml:space="preserve">paramount </w:t>
      </w:r>
      <w:r w:rsidRPr="00DE2EF7">
        <w:rPr>
          <w:rStyle w:val="Emphasis"/>
          <w:highlight w:val="green"/>
        </w:rPr>
        <w:t>importance</w:t>
      </w:r>
      <w:r w:rsidRPr="00DE2EF7">
        <w:rPr>
          <w:highlight w:val="green"/>
          <w:u w:val="single"/>
        </w:rPr>
        <w:t xml:space="preserve"> to uphold</w:t>
      </w:r>
      <w:r w:rsidRPr="00DB568A">
        <w:rPr>
          <w:u w:val="single"/>
        </w:rPr>
        <w:t xml:space="preserve"> the </w:t>
      </w:r>
      <w:r w:rsidRPr="00DE2EF7">
        <w:rPr>
          <w:rStyle w:val="Emphasis"/>
          <w:highlight w:val="green"/>
        </w:rPr>
        <w:t xml:space="preserve">fundamental </w:t>
      </w:r>
      <w:r w:rsidRPr="00F82E63">
        <w:rPr>
          <w:rStyle w:val="Emphasis"/>
        </w:rPr>
        <w:t>principle</w:t>
      </w:r>
      <w:r w:rsidRPr="00F82E63">
        <w:rPr>
          <w:u w:val="single"/>
        </w:rPr>
        <w:t xml:space="preserve"> </w:t>
      </w:r>
      <w:r w:rsidRPr="00DE2EF7">
        <w:rPr>
          <w:highlight w:val="green"/>
          <w:u w:val="single"/>
        </w:rPr>
        <w:t>and</w:t>
      </w:r>
      <w:r w:rsidRPr="00DB568A">
        <w:rPr>
          <w:u w:val="single"/>
        </w:rPr>
        <w:t xml:space="preserve"> system of </w:t>
      </w:r>
      <w:r w:rsidRPr="00F82E63">
        <w:rPr>
          <w:rStyle w:val="Emphasis"/>
        </w:rPr>
        <w:t>absolute party leadership</w:t>
      </w:r>
      <w:r w:rsidRPr="00DB568A">
        <w:rPr>
          <w:u w:val="single"/>
        </w:rPr>
        <w:t xml:space="preserve"> over the military</w:t>
      </w:r>
      <w:r w:rsidRPr="00F82E63">
        <w:rPr>
          <w:sz w:val="16"/>
        </w:rPr>
        <w:t xml:space="preserve">, </w:t>
      </w:r>
      <w:r w:rsidRPr="00DB568A">
        <w:rPr>
          <w:u w:val="single"/>
        </w:rPr>
        <w:t xml:space="preserve">to ensure that </w:t>
      </w:r>
      <w:r w:rsidRPr="00DE2EF7">
        <w:rPr>
          <w:rStyle w:val="Emphasis"/>
          <w:highlight w:val="green"/>
        </w:rPr>
        <w:t>supreme leadership</w:t>
      </w:r>
      <w:r w:rsidRPr="00DE2EF7">
        <w:rPr>
          <w:highlight w:val="green"/>
          <w:u w:val="single"/>
        </w:rPr>
        <w:t xml:space="preserve"> and </w:t>
      </w:r>
      <w:r w:rsidRPr="00DE2EF7">
        <w:rPr>
          <w:rStyle w:val="Emphasis"/>
          <w:highlight w:val="green"/>
        </w:rPr>
        <w:t>command authority</w:t>
      </w:r>
      <w:r w:rsidRPr="00DB568A">
        <w:rPr>
          <w:u w:val="single"/>
        </w:rPr>
        <w:t xml:space="preserve"> rest with the party </w:t>
      </w:r>
      <w:r w:rsidRPr="00F82E63">
        <w:rPr>
          <w:rStyle w:val="Emphasis"/>
        </w:rPr>
        <w:t>Central Committee</w:t>
      </w:r>
      <w:r w:rsidRPr="00DB568A">
        <w:rPr>
          <w:u w:val="single"/>
        </w:rPr>
        <w:t xml:space="preserve"> and the </w:t>
      </w:r>
      <w:r w:rsidRPr="00F82E63">
        <w:rPr>
          <w:rStyle w:val="Emphasis"/>
        </w:rPr>
        <w:t>Central Military Commission</w:t>
      </w:r>
      <w:r w:rsidRPr="00F82E63">
        <w:rPr>
          <w:sz w:val="16"/>
        </w:rPr>
        <w:t xml:space="preserve"> (CMC), </w:t>
      </w:r>
      <w:r w:rsidRPr="00DB568A">
        <w:rPr>
          <w:u w:val="single"/>
        </w:rPr>
        <w:t xml:space="preserve">and to fully enforce the system of the CMC chairman assuming </w:t>
      </w:r>
      <w:r w:rsidRPr="00F82E63">
        <w:rPr>
          <w:rStyle w:val="Emphasis"/>
        </w:rPr>
        <w:t>overall responsibility</w:t>
      </w:r>
      <w:r w:rsidRPr="00F82E63">
        <w:rPr>
          <w:sz w:val="16"/>
        </w:rPr>
        <w:t>,” the resolution said, adding that “</w:t>
      </w:r>
      <w:r w:rsidRPr="00DB568A">
        <w:rPr>
          <w:u w:val="single"/>
        </w:rPr>
        <w:t xml:space="preserve">setting their sights on this problem, the Central Committee and the CMC have worked vigorously to govern the military with </w:t>
      </w:r>
      <w:r w:rsidRPr="00F82E63">
        <w:rPr>
          <w:rStyle w:val="Emphasis"/>
        </w:rPr>
        <w:t>strict discipline in every respect</w:t>
      </w:r>
      <w:r w:rsidRPr="00F82E63">
        <w:rPr>
          <w:sz w:val="16"/>
        </w:rPr>
        <w:t>.”</w:t>
      </w:r>
    </w:p>
    <w:p w14:paraId="37F0401C" w14:textId="77777777" w:rsidR="00793F4B" w:rsidRPr="00DA193B" w:rsidRDefault="00793F4B" w:rsidP="00793F4B"/>
    <w:p w14:paraId="16D849C4" w14:textId="77777777" w:rsidR="00793F4B" w:rsidRDefault="00793F4B" w:rsidP="00793F4B">
      <w:pPr>
        <w:pStyle w:val="Heading4"/>
      </w:pPr>
      <w:r>
        <w:lastRenderedPageBreak/>
        <w:t xml:space="preserve">The </w:t>
      </w:r>
      <w:r w:rsidRPr="00F82E63">
        <w:rPr>
          <w:u w:val="single"/>
        </w:rPr>
        <w:t>commercial space sector</w:t>
      </w:r>
      <w:r>
        <w:t xml:space="preserve"> is one of the PLAs </w:t>
      </w:r>
      <w:r w:rsidRPr="00F82E63">
        <w:rPr>
          <w:u w:val="single"/>
        </w:rPr>
        <w:t>central goals</w:t>
      </w:r>
      <w:r>
        <w:t xml:space="preserve"> – the plan is a </w:t>
      </w:r>
      <w:r w:rsidRPr="00F82E63">
        <w:rPr>
          <w:u w:val="single"/>
        </w:rPr>
        <w:t>180</w:t>
      </w:r>
      <w:r>
        <w:t>.</w:t>
      </w:r>
    </w:p>
    <w:p w14:paraId="0292A4A5" w14:textId="77777777" w:rsidR="00793F4B" w:rsidRPr="00DC1444" w:rsidRDefault="00793F4B" w:rsidP="00793F4B">
      <w:r w:rsidRPr="00DC1444">
        <w:rPr>
          <w:rStyle w:val="Style13ptBold"/>
        </w:rPr>
        <w:t>Bartholomew &amp; Cleveland 19</w:t>
      </w:r>
      <w:r>
        <w:t xml:space="preserve"> – Carolyn and Robin, 4/25/19, Chairmen and Vice Chairmen. Section is written from Michael A. McDevitt, US Congressperson, [“</w:t>
      </w:r>
      <w:r w:rsidRPr="00DC1444">
        <w:t>HEARING ON CHINA IN SPACE: A STRATEGIC COMPETITION?</w:t>
      </w:r>
      <w:r>
        <w:t xml:space="preserve">,” </w:t>
      </w:r>
      <w:hyperlink r:id="rId12" w:history="1">
        <w:r w:rsidRPr="008E3DAC">
          <w:rPr>
            <w:rStyle w:val="Hyperlink"/>
          </w:rPr>
          <w:t>https://www.uscc.gov/sites/default/files/transcripts/April%2025%2C%202019%20Hearing%20Transcript%20%282%29.pdf</w:t>
        </w:r>
      </w:hyperlink>
      <w:r>
        <w:t>] Justin</w:t>
      </w:r>
    </w:p>
    <w:p w14:paraId="4EC30982" w14:textId="77777777" w:rsidR="00793F4B" w:rsidRPr="00DC1444" w:rsidRDefault="00793F4B" w:rsidP="00793F4B">
      <w:pPr>
        <w:rPr>
          <w:sz w:val="24"/>
          <w:szCs w:val="24"/>
          <w:u w:val="single"/>
        </w:rPr>
      </w:pPr>
      <w:r w:rsidRPr="00DC1444">
        <w:rPr>
          <w:sz w:val="16"/>
        </w:rPr>
        <w:t xml:space="preserve">As the Chairman said, </w:t>
      </w:r>
      <w:r w:rsidRPr="00DE2EF7">
        <w:rPr>
          <w:highlight w:val="green"/>
          <w:u w:val="single"/>
        </w:rPr>
        <w:t xml:space="preserve">China </w:t>
      </w:r>
      <w:r w:rsidRPr="00DC1444">
        <w:rPr>
          <w:u w:val="single"/>
        </w:rPr>
        <w:t xml:space="preserve">is </w:t>
      </w:r>
      <w:r w:rsidRPr="00DC1444">
        <w:rPr>
          <w:rStyle w:val="Emphasis"/>
        </w:rPr>
        <w:t>determined</w:t>
      </w:r>
      <w:r w:rsidRPr="00DC1444">
        <w:rPr>
          <w:u w:val="single"/>
        </w:rPr>
        <w:t xml:space="preserve"> to </w:t>
      </w:r>
      <w:r w:rsidRPr="00DE2EF7">
        <w:rPr>
          <w:highlight w:val="green"/>
          <w:u w:val="single"/>
        </w:rPr>
        <w:t>become a</w:t>
      </w:r>
      <w:r w:rsidRPr="00DC1444">
        <w:rPr>
          <w:u w:val="single"/>
        </w:rPr>
        <w:t xml:space="preserve"> </w:t>
      </w:r>
      <w:r w:rsidRPr="00DC1444">
        <w:rPr>
          <w:rStyle w:val="Emphasis"/>
        </w:rPr>
        <w:t xml:space="preserve">leading </w:t>
      </w:r>
      <w:r w:rsidRPr="00DE2EF7">
        <w:rPr>
          <w:rStyle w:val="Emphasis"/>
          <w:highlight w:val="green"/>
        </w:rPr>
        <w:t>space power</w:t>
      </w:r>
      <w:r w:rsidRPr="00DE2EF7">
        <w:rPr>
          <w:highlight w:val="green"/>
          <w:u w:val="single"/>
        </w:rPr>
        <w:t>, which requires</w:t>
      </w:r>
      <w:r w:rsidRPr="00DC1444">
        <w:rPr>
          <w:u w:val="single"/>
        </w:rPr>
        <w:t xml:space="preserve"> continuing to </w:t>
      </w:r>
      <w:r w:rsidRPr="00DC1444">
        <w:rPr>
          <w:rStyle w:val="Emphasis"/>
        </w:rPr>
        <w:t xml:space="preserve">boost its </w:t>
      </w:r>
      <w:r w:rsidRPr="00DE2EF7">
        <w:rPr>
          <w:rStyle w:val="Emphasis"/>
          <w:highlight w:val="green"/>
        </w:rPr>
        <w:t>innovation</w:t>
      </w:r>
      <w:r w:rsidRPr="00DC1444">
        <w:rPr>
          <w:rStyle w:val="Emphasis"/>
        </w:rPr>
        <w:t xml:space="preserve"> capabilities</w:t>
      </w:r>
      <w:r w:rsidRPr="00DC1444">
        <w:rPr>
          <w:u w:val="single"/>
        </w:rPr>
        <w:t xml:space="preserve">, both </w:t>
      </w:r>
      <w:r w:rsidRPr="00DE2EF7">
        <w:rPr>
          <w:highlight w:val="green"/>
          <w:u w:val="single"/>
        </w:rPr>
        <w:t xml:space="preserve">in its </w:t>
      </w:r>
      <w:r w:rsidRPr="00DE2EF7">
        <w:rPr>
          <w:rStyle w:val="Emphasis"/>
          <w:highlight w:val="green"/>
        </w:rPr>
        <w:t>civilian</w:t>
      </w:r>
      <w:r w:rsidRPr="00DC1444">
        <w:rPr>
          <w:u w:val="single"/>
        </w:rPr>
        <w:t xml:space="preserve"> and </w:t>
      </w:r>
      <w:r w:rsidRPr="00DC1444">
        <w:rPr>
          <w:rStyle w:val="Emphasis"/>
        </w:rPr>
        <w:t>military</w:t>
      </w:r>
      <w:r w:rsidRPr="00DC1444">
        <w:rPr>
          <w:u w:val="single"/>
        </w:rPr>
        <w:t xml:space="preserve"> </w:t>
      </w:r>
      <w:r w:rsidRPr="00DE2EF7">
        <w:rPr>
          <w:rStyle w:val="Emphasis"/>
          <w:highlight w:val="green"/>
        </w:rPr>
        <w:t>sector</w:t>
      </w:r>
      <w:r w:rsidRPr="00DC1444">
        <w:rPr>
          <w:rStyle w:val="Emphasis"/>
        </w:rPr>
        <w:t>s</w:t>
      </w:r>
      <w:r w:rsidRPr="00DC1444">
        <w:rPr>
          <w:sz w:val="16"/>
        </w:rPr>
        <w:t xml:space="preserve">. </w:t>
      </w:r>
      <w:r w:rsidRPr="00DE2EF7">
        <w:rPr>
          <w:highlight w:val="green"/>
          <w:u w:val="single"/>
        </w:rPr>
        <w:t xml:space="preserve">The </w:t>
      </w:r>
      <w:r w:rsidRPr="00DE2EF7">
        <w:rPr>
          <w:rStyle w:val="Emphasis"/>
          <w:highlight w:val="green"/>
        </w:rPr>
        <w:t>P</w:t>
      </w:r>
      <w:r w:rsidRPr="00DC1444">
        <w:rPr>
          <w:rStyle w:val="Emphasis"/>
        </w:rPr>
        <w:t>eople’s</w:t>
      </w:r>
      <w:r w:rsidRPr="00DC1444">
        <w:rPr>
          <w:u w:val="single"/>
        </w:rPr>
        <w:t xml:space="preserve"> </w:t>
      </w:r>
      <w:r w:rsidRPr="00DE2EF7">
        <w:rPr>
          <w:rStyle w:val="Emphasis"/>
          <w:highlight w:val="green"/>
        </w:rPr>
        <w:t>L</w:t>
      </w:r>
      <w:r w:rsidRPr="00DC1444">
        <w:rPr>
          <w:rStyle w:val="Emphasis"/>
        </w:rPr>
        <w:t>iberation</w:t>
      </w:r>
      <w:r w:rsidRPr="00DC1444">
        <w:rPr>
          <w:u w:val="single"/>
        </w:rPr>
        <w:t xml:space="preserve"> </w:t>
      </w:r>
      <w:r w:rsidRPr="00DE2EF7">
        <w:rPr>
          <w:rStyle w:val="Emphasis"/>
          <w:highlight w:val="green"/>
        </w:rPr>
        <w:t>A</w:t>
      </w:r>
      <w:r w:rsidRPr="00DC1444">
        <w:rPr>
          <w:rStyle w:val="Emphasis"/>
        </w:rPr>
        <w:t>rmy</w:t>
      </w:r>
      <w:r w:rsidRPr="00DC1444">
        <w:rPr>
          <w:u w:val="single"/>
        </w:rPr>
        <w:t xml:space="preserve"> </w:t>
      </w:r>
      <w:r w:rsidRPr="00DE2EF7">
        <w:rPr>
          <w:highlight w:val="green"/>
          <w:u w:val="single"/>
        </w:rPr>
        <w:t>is</w:t>
      </w:r>
      <w:r w:rsidRPr="00DC1444">
        <w:rPr>
          <w:u w:val="single"/>
        </w:rPr>
        <w:t xml:space="preserve"> </w:t>
      </w:r>
      <w:r w:rsidRPr="00DC1444">
        <w:rPr>
          <w:rStyle w:val="Emphasis"/>
        </w:rPr>
        <w:t xml:space="preserve">closely </w:t>
      </w:r>
      <w:r w:rsidRPr="00DE2EF7">
        <w:rPr>
          <w:rStyle w:val="Emphasis"/>
          <w:highlight w:val="green"/>
        </w:rPr>
        <w:t>involved</w:t>
      </w:r>
      <w:r w:rsidRPr="00DE2EF7">
        <w:rPr>
          <w:highlight w:val="green"/>
          <w:u w:val="single"/>
        </w:rPr>
        <w:t xml:space="preserve"> in</w:t>
      </w:r>
      <w:r w:rsidRPr="00DC1444">
        <w:rPr>
          <w:sz w:val="16"/>
        </w:rPr>
        <w:t xml:space="preserve"> most if not </w:t>
      </w:r>
      <w:r w:rsidRPr="00DE2EF7">
        <w:rPr>
          <w:rStyle w:val="Emphasis"/>
          <w:sz w:val="24"/>
          <w:szCs w:val="24"/>
          <w:highlight w:val="green"/>
        </w:rPr>
        <w:t>every aspect</w:t>
      </w:r>
      <w:r w:rsidRPr="00DE2EF7">
        <w:rPr>
          <w:sz w:val="24"/>
          <w:szCs w:val="24"/>
          <w:highlight w:val="green"/>
          <w:u w:val="single"/>
        </w:rPr>
        <w:t xml:space="preserve"> </w:t>
      </w:r>
      <w:r w:rsidRPr="00DE2EF7">
        <w:rPr>
          <w:highlight w:val="green"/>
          <w:u w:val="single"/>
        </w:rPr>
        <w:t xml:space="preserve">of China’s </w:t>
      </w:r>
      <w:r w:rsidRPr="00DC1444">
        <w:rPr>
          <w:rStyle w:val="Emphasis"/>
        </w:rPr>
        <w:t xml:space="preserve">space </w:t>
      </w:r>
      <w:r w:rsidRPr="00DE2EF7">
        <w:rPr>
          <w:rStyle w:val="Emphasis"/>
          <w:highlight w:val="green"/>
        </w:rPr>
        <w:t>program</w:t>
      </w:r>
      <w:r w:rsidRPr="00DC1444">
        <w:rPr>
          <w:sz w:val="16"/>
        </w:rPr>
        <w:t xml:space="preserve">, from helping formulate and execute national space goals to overseeing China’s human spaceflight program. </w:t>
      </w:r>
      <w:r w:rsidRPr="00DC1444">
        <w:rPr>
          <w:rStyle w:val="Emphasis"/>
        </w:rPr>
        <w:t>Coverage</w:t>
      </w:r>
      <w:r w:rsidRPr="00DC1444">
        <w:rPr>
          <w:u w:val="single"/>
        </w:rPr>
        <w:t xml:space="preserve"> of China’s space program must treat </w:t>
      </w:r>
      <w:r w:rsidRPr="00DC1444">
        <w:rPr>
          <w:rStyle w:val="Emphasis"/>
        </w:rPr>
        <w:t>seriously</w:t>
      </w:r>
      <w:r w:rsidRPr="00DC1444">
        <w:rPr>
          <w:u w:val="single"/>
        </w:rPr>
        <w:t xml:space="preserve"> the </w:t>
      </w:r>
      <w:r w:rsidRPr="00DC1444">
        <w:rPr>
          <w:rStyle w:val="Emphasis"/>
        </w:rPr>
        <w:t>implications</w:t>
      </w:r>
      <w:r w:rsidRPr="00DC1444">
        <w:rPr>
          <w:u w:val="single"/>
        </w:rPr>
        <w:t xml:space="preserve"> of the reality that in many cases the </w:t>
      </w:r>
      <w:r w:rsidRPr="00DE2EF7">
        <w:rPr>
          <w:rStyle w:val="Emphasis"/>
          <w:highlight w:val="green"/>
        </w:rPr>
        <w:t>boundaries</w:t>
      </w:r>
      <w:r w:rsidRPr="00DE2EF7">
        <w:rPr>
          <w:highlight w:val="green"/>
          <w:u w:val="single"/>
        </w:rPr>
        <w:t xml:space="preserve"> between the </w:t>
      </w:r>
      <w:r w:rsidRPr="00DE2EF7">
        <w:rPr>
          <w:rStyle w:val="Emphasis"/>
          <w:highlight w:val="green"/>
        </w:rPr>
        <w:t>military and civil</w:t>
      </w:r>
      <w:r w:rsidRPr="00DC1444">
        <w:rPr>
          <w:u w:val="single"/>
        </w:rPr>
        <w:t xml:space="preserve"> </w:t>
      </w:r>
      <w:r w:rsidRPr="00DC1444">
        <w:rPr>
          <w:rStyle w:val="Emphasis"/>
        </w:rPr>
        <w:t>silos</w:t>
      </w:r>
      <w:r w:rsidRPr="00DC1444">
        <w:rPr>
          <w:u w:val="single"/>
        </w:rPr>
        <w:t xml:space="preserve"> of China’s </w:t>
      </w:r>
      <w:r w:rsidRPr="00DE2EF7">
        <w:rPr>
          <w:rStyle w:val="Emphasis"/>
          <w:highlight w:val="green"/>
        </w:rPr>
        <w:t xml:space="preserve">program are thin, </w:t>
      </w:r>
      <w:r w:rsidRPr="00DE2EF7">
        <w:rPr>
          <w:rStyle w:val="Emphasis"/>
          <w:sz w:val="24"/>
          <w:szCs w:val="24"/>
          <w:highlight w:val="green"/>
        </w:rPr>
        <w:t>if they exist</w:t>
      </w:r>
      <w:r w:rsidRPr="00DC1444">
        <w:rPr>
          <w:rStyle w:val="Emphasis"/>
          <w:sz w:val="24"/>
          <w:szCs w:val="24"/>
        </w:rPr>
        <w:t xml:space="preserve"> at all.</w:t>
      </w:r>
      <w:r w:rsidRPr="00DC1444">
        <w:rPr>
          <w:sz w:val="24"/>
          <w:szCs w:val="24"/>
          <w:u w:val="single"/>
        </w:rPr>
        <w:t xml:space="preserve"> </w:t>
      </w:r>
    </w:p>
    <w:p w14:paraId="2B50A994" w14:textId="77777777" w:rsidR="00793F4B" w:rsidRPr="00DC1444" w:rsidRDefault="00793F4B" w:rsidP="00793F4B">
      <w:pPr>
        <w:rPr>
          <w:sz w:val="16"/>
        </w:rPr>
      </w:pPr>
      <w:r w:rsidRPr="00DC1444">
        <w:rPr>
          <w:u w:val="single"/>
        </w:rPr>
        <w:t xml:space="preserve">Our second panel today will address the </w:t>
      </w:r>
      <w:r w:rsidRPr="00DC1444">
        <w:rPr>
          <w:rStyle w:val="Emphasis"/>
        </w:rPr>
        <w:t>application</w:t>
      </w:r>
      <w:r w:rsidRPr="00DC1444">
        <w:rPr>
          <w:u w:val="single"/>
        </w:rPr>
        <w:t xml:space="preserve"> of what China calls its </w:t>
      </w:r>
      <w:r w:rsidRPr="00DE2EF7">
        <w:rPr>
          <w:highlight w:val="green"/>
          <w:u w:val="single"/>
        </w:rPr>
        <w:t>“</w:t>
      </w:r>
      <w:r w:rsidRPr="00DE2EF7">
        <w:rPr>
          <w:rStyle w:val="Emphasis"/>
          <w:highlight w:val="green"/>
        </w:rPr>
        <w:t>military-civil fusion</w:t>
      </w:r>
      <w:r w:rsidRPr="00DE2EF7">
        <w:rPr>
          <w:highlight w:val="green"/>
          <w:u w:val="single"/>
        </w:rPr>
        <w:t xml:space="preserve">” </w:t>
      </w:r>
      <w:r w:rsidRPr="00DC1444">
        <w:rPr>
          <w:u w:val="single"/>
        </w:rPr>
        <w:t xml:space="preserve">strategy to its </w:t>
      </w:r>
      <w:r w:rsidRPr="00DC1444">
        <w:rPr>
          <w:rStyle w:val="Emphasis"/>
        </w:rPr>
        <w:t>space sector</w:t>
      </w:r>
      <w:r w:rsidRPr="00DC1444">
        <w:rPr>
          <w:sz w:val="16"/>
        </w:rPr>
        <w:t xml:space="preserve">. </w:t>
      </w:r>
      <w:r w:rsidRPr="00DC1444">
        <w:rPr>
          <w:rStyle w:val="Emphasis"/>
        </w:rPr>
        <w:t>Military-civil fusion</w:t>
      </w:r>
      <w:r w:rsidRPr="00DC1444">
        <w:rPr>
          <w:u w:val="single"/>
        </w:rPr>
        <w:t xml:space="preserve">, a strategic concept designed to </w:t>
      </w:r>
      <w:r w:rsidRPr="00DE2EF7">
        <w:rPr>
          <w:rStyle w:val="Emphasis"/>
          <w:highlight w:val="green"/>
        </w:rPr>
        <w:t xml:space="preserve">harness civilian </w:t>
      </w:r>
      <w:r w:rsidRPr="00DC1444">
        <w:rPr>
          <w:rStyle w:val="Emphasis"/>
        </w:rPr>
        <w:t xml:space="preserve">sector </w:t>
      </w:r>
      <w:r w:rsidRPr="00DE2EF7">
        <w:rPr>
          <w:rStyle w:val="Emphasis"/>
          <w:highlight w:val="green"/>
        </w:rPr>
        <w:t>innovation</w:t>
      </w:r>
      <w:r w:rsidRPr="00DE2EF7">
        <w:rPr>
          <w:highlight w:val="green"/>
          <w:u w:val="single"/>
        </w:rPr>
        <w:t xml:space="preserve"> to </w:t>
      </w:r>
      <w:r w:rsidRPr="00DE2EF7">
        <w:rPr>
          <w:rStyle w:val="Emphasis"/>
          <w:highlight w:val="green"/>
        </w:rPr>
        <w:t>power</w:t>
      </w:r>
      <w:r w:rsidRPr="00DC1444">
        <w:rPr>
          <w:rStyle w:val="Emphasis"/>
        </w:rPr>
        <w:t xml:space="preserve"> China’s military and technological </w:t>
      </w:r>
      <w:r w:rsidRPr="00DE2EF7">
        <w:rPr>
          <w:rStyle w:val="Emphasis"/>
          <w:highlight w:val="green"/>
        </w:rPr>
        <w:t>modernization</w:t>
      </w:r>
      <w:r w:rsidRPr="00DE2EF7">
        <w:rPr>
          <w:highlight w:val="green"/>
          <w:u w:val="single"/>
        </w:rPr>
        <w:t xml:space="preserve"> with the goal of </w:t>
      </w:r>
      <w:r w:rsidRPr="00DE2EF7">
        <w:rPr>
          <w:rStyle w:val="Emphasis"/>
          <w:highlight w:val="green"/>
        </w:rPr>
        <w:t>leapfrogging the U</w:t>
      </w:r>
      <w:r w:rsidRPr="00DC1444">
        <w:rPr>
          <w:rStyle w:val="Emphasis"/>
        </w:rPr>
        <w:t xml:space="preserve">nited </w:t>
      </w:r>
      <w:r w:rsidRPr="00DE2EF7">
        <w:rPr>
          <w:rStyle w:val="Emphasis"/>
          <w:highlight w:val="green"/>
        </w:rPr>
        <w:t>S</w:t>
      </w:r>
      <w:r w:rsidRPr="00DC1444">
        <w:rPr>
          <w:rStyle w:val="Emphasis"/>
        </w:rPr>
        <w:t>tates</w:t>
      </w:r>
      <w:r w:rsidRPr="00DC1444">
        <w:rPr>
          <w:u w:val="single"/>
        </w:rPr>
        <w:t xml:space="preserve"> and becoming a technological powerhouse. </w:t>
      </w:r>
      <w:r w:rsidRPr="00DE2EF7">
        <w:rPr>
          <w:highlight w:val="green"/>
          <w:u w:val="single"/>
        </w:rPr>
        <w:t xml:space="preserve">Space </w:t>
      </w:r>
      <w:r w:rsidRPr="00DC1444">
        <w:rPr>
          <w:u w:val="single"/>
        </w:rPr>
        <w:t xml:space="preserve">has been </w:t>
      </w:r>
      <w:r w:rsidRPr="00DC1444">
        <w:rPr>
          <w:rStyle w:val="Emphasis"/>
        </w:rPr>
        <w:t>designated</w:t>
      </w:r>
      <w:r w:rsidRPr="00DC1444">
        <w:rPr>
          <w:u w:val="single"/>
        </w:rPr>
        <w:t xml:space="preserve"> as an </w:t>
      </w:r>
      <w:r w:rsidRPr="00DE2EF7">
        <w:rPr>
          <w:rStyle w:val="Emphasis"/>
          <w:highlight w:val="green"/>
        </w:rPr>
        <w:t>especially important</w:t>
      </w:r>
      <w:r w:rsidRPr="00DE2EF7">
        <w:rPr>
          <w:highlight w:val="green"/>
          <w:u w:val="single"/>
        </w:rPr>
        <w:t xml:space="preserve"> sector</w:t>
      </w:r>
      <w:r w:rsidRPr="00DC1444">
        <w:rPr>
          <w:u w:val="single"/>
        </w:rPr>
        <w:t xml:space="preserve"> for military-civil fusion</w:t>
      </w:r>
      <w:r w:rsidRPr="00DC1444">
        <w:rPr>
          <w:sz w:val="16"/>
        </w:rPr>
        <w:t xml:space="preserve">, </w:t>
      </w:r>
      <w:r w:rsidRPr="00DC1444">
        <w:rPr>
          <w:u w:val="single"/>
        </w:rPr>
        <w:t xml:space="preserve">and the </w:t>
      </w:r>
      <w:r w:rsidRPr="00DC1444">
        <w:rPr>
          <w:rStyle w:val="Emphasis"/>
        </w:rPr>
        <w:t>impacts</w:t>
      </w:r>
      <w:r w:rsidRPr="00DC1444">
        <w:rPr>
          <w:u w:val="single"/>
        </w:rPr>
        <w:t xml:space="preserve"> of this campaign on </w:t>
      </w:r>
      <w:r w:rsidRPr="00DE2EF7">
        <w:rPr>
          <w:rStyle w:val="Emphasis"/>
          <w:highlight w:val="green"/>
        </w:rPr>
        <w:t>China’s</w:t>
      </w:r>
      <w:r w:rsidRPr="00DC1444">
        <w:rPr>
          <w:rStyle w:val="Emphasis"/>
        </w:rPr>
        <w:t xml:space="preserve"> burgeoning </w:t>
      </w:r>
      <w:r w:rsidRPr="00DE2EF7">
        <w:rPr>
          <w:rStyle w:val="Emphasis"/>
          <w:highlight w:val="green"/>
        </w:rPr>
        <w:t>commercial space sector</w:t>
      </w:r>
      <w:r w:rsidRPr="00DC1444">
        <w:rPr>
          <w:sz w:val="16"/>
        </w:rPr>
        <w:t>—</w:t>
      </w:r>
      <w:r w:rsidRPr="00DC1444">
        <w:rPr>
          <w:u w:val="single"/>
        </w:rPr>
        <w:t xml:space="preserve">itself a recipient of </w:t>
      </w:r>
      <w:r w:rsidRPr="00DC1444">
        <w:rPr>
          <w:rStyle w:val="Emphasis"/>
        </w:rPr>
        <w:t>generous government support</w:t>
      </w:r>
      <w:r w:rsidRPr="00DC1444">
        <w:rPr>
          <w:u w:val="single"/>
        </w:rPr>
        <w:t xml:space="preserve"> and </w:t>
      </w:r>
      <w:r w:rsidRPr="00DC1444">
        <w:rPr>
          <w:rStyle w:val="Emphasis"/>
        </w:rPr>
        <w:t>protection</w:t>
      </w:r>
      <w:r w:rsidRPr="00DC1444">
        <w:rPr>
          <w:sz w:val="16"/>
        </w:rPr>
        <w:t>—</w:t>
      </w:r>
      <w:r w:rsidRPr="00DE2EF7">
        <w:rPr>
          <w:highlight w:val="green"/>
          <w:u w:val="single"/>
        </w:rPr>
        <w:t xml:space="preserve">will be </w:t>
      </w:r>
      <w:r w:rsidRPr="00DE2EF7">
        <w:rPr>
          <w:rStyle w:val="Emphasis"/>
          <w:highlight w:val="green"/>
        </w:rPr>
        <w:t>crucial</w:t>
      </w:r>
      <w:r w:rsidRPr="00DE2EF7">
        <w:rPr>
          <w:highlight w:val="green"/>
          <w:u w:val="single"/>
        </w:rPr>
        <w:t xml:space="preserve"> as</w:t>
      </w:r>
      <w:r w:rsidRPr="00DC1444">
        <w:rPr>
          <w:u w:val="single"/>
        </w:rPr>
        <w:t xml:space="preserve"> Chinese </w:t>
      </w:r>
      <w:r w:rsidRPr="00DE2EF7">
        <w:rPr>
          <w:highlight w:val="green"/>
          <w:u w:val="single"/>
        </w:rPr>
        <w:t>companies</w:t>
      </w:r>
      <w:r w:rsidRPr="00DC1444">
        <w:rPr>
          <w:u w:val="single"/>
        </w:rPr>
        <w:t xml:space="preserve"> increasingly seek to </w:t>
      </w:r>
      <w:r w:rsidRPr="00DE2EF7">
        <w:rPr>
          <w:rStyle w:val="Emphasis"/>
          <w:highlight w:val="green"/>
        </w:rPr>
        <w:t xml:space="preserve">compete in </w:t>
      </w:r>
      <w:r w:rsidRPr="00DC1444">
        <w:rPr>
          <w:rStyle w:val="Emphasis"/>
        </w:rPr>
        <w:t xml:space="preserve">the </w:t>
      </w:r>
      <w:r w:rsidRPr="00DE2EF7">
        <w:rPr>
          <w:rStyle w:val="Emphasis"/>
          <w:highlight w:val="green"/>
        </w:rPr>
        <w:t>international market</w:t>
      </w:r>
      <w:r w:rsidRPr="00DC1444">
        <w:rPr>
          <w:rStyle w:val="Emphasis"/>
        </w:rPr>
        <w:t>place</w:t>
      </w:r>
      <w:r w:rsidRPr="00DC1444">
        <w:rPr>
          <w:sz w:val="16"/>
        </w:rPr>
        <w:t>. Military-civil fusion is especially worthy of attention due to its continued reliance on technology transfer, by hook or by crook, to fuel China’s industrial and military growth.</w:t>
      </w:r>
    </w:p>
    <w:p w14:paraId="50866C14" w14:textId="77777777" w:rsidR="00793F4B" w:rsidRDefault="00793F4B" w:rsidP="00793F4B">
      <w:pPr>
        <w:rPr>
          <w:sz w:val="16"/>
        </w:rPr>
      </w:pPr>
      <w:r w:rsidRPr="00DC1444">
        <w:rPr>
          <w:sz w:val="16"/>
        </w:rPr>
        <w:t>Our third and final panel today will examine China’s military space and counterspace activities. Since its direct-ascent kinetic antisatellite test in 2007, which was responsible for a large amount of all space debris currently in Earth’s orbit, China has continued to invest in a variety of offensive antisatellite capabilities. Indeed, China’s counterspace arsenal contains many options: earlier this month, Acting Secretary of Defense Patrick Shanahan said China “has exercised and continues to develop” jamming capabilities; is deploying directed-energy counterspace weapons; has deployed an operational ground-based antisatellite missile system; and is prepared to use cyberattacks against U.S. space systems.</w:t>
      </w:r>
    </w:p>
    <w:p w14:paraId="4FED28E3" w14:textId="77777777" w:rsidR="00793F4B" w:rsidRDefault="00793F4B" w:rsidP="00793F4B">
      <w:pPr>
        <w:rPr>
          <w:sz w:val="16"/>
        </w:rPr>
      </w:pPr>
    </w:p>
    <w:p w14:paraId="58465C56" w14:textId="77777777" w:rsidR="00793F4B" w:rsidRDefault="00793F4B" w:rsidP="00793F4B">
      <w:pPr>
        <w:pStyle w:val="Heading4"/>
      </w:pPr>
      <w:r>
        <w:t xml:space="preserve">That triggers </w:t>
      </w:r>
      <w:r w:rsidRPr="00DE2EF7">
        <w:rPr>
          <w:u w:val="single"/>
        </w:rPr>
        <w:t>backlash</w:t>
      </w:r>
      <w:r>
        <w:t xml:space="preserve"> – they don’t support </w:t>
      </w:r>
      <w:r w:rsidRPr="00F82E63">
        <w:rPr>
          <w:u w:val="single"/>
        </w:rPr>
        <w:t>restrictions</w:t>
      </w:r>
      <w:r>
        <w:t xml:space="preserve"> on the </w:t>
      </w:r>
      <w:r w:rsidRPr="00F82E63">
        <w:rPr>
          <w:u w:val="single"/>
        </w:rPr>
        <w:t>space sector</w:t>
      </w:r>
      <w:r>
        <w:t xml:space="preserve"> and will do </w:t>
      </w:r>
      <w:r w:rsidRPr="005F4DD3">
        <w:rPr>
          <w:u w:val="single"/>
        </w:rPr>
        <w:t>everything</w:t>
      </w:r>
      <w:r>
        <w:t xml:space="preserve"> to convince leaders </w:t>
      </w:r>
      <w:r w:rsidRPr="005F4DD3">
        <w:rPr>
          <w:u w:val="single"/>
        </w:rPr>
        <w:t>not to do the plan</w:t>
      </w:r>
      <w:r>
        <w:t>.</w:t>
      </w:r>
    </w:p>
    <w:p w14:paraId="1E514136" w14:textId="77777777" w:rsidR="00793F4B" w:rsidRPr="00DB1082" w:rsidRDefault="00793F4B" w:rsidP="00793F4B">
      <w:r>
        <w:rPr>
          <w:rStyle w:val="Style13ptBold"/>
        </w:rPr>
        <w:t xml:space="preserve">Cheng 14 </w:t>
      </w:r>
      <w:r>
        <w:t>[</w:t>
      </w:r>
      <w:r w:rsidRPr="00DB1082">
        <w:t>Dean Cheng, Senior Research Fellow in the Asia Studies Center at the Heritage Foundation, Former Senior Analyst at the China Studies Division of the Center for Naval Analyses, Former Senior Analyst with Science Applications International Corporation, “Prospects for U.S.-China Space Cooperation”, Testimony before the Committee on Commerce, Science, and Transportation, United States Senate, 4/9/2014, https://www.heritage.org/testimony/prospects-us-china-space-cooperation</w:t>
      </w:r>
      <w:r>
        <w:t>]</w:t>
      </w:r>
    </w:p>
    <w:p w14:paraId="2E3F72A9" w14:textId="77777777" w:rsidR="00793F4B" w:rsidRPr="00F82E63" w:rsidRDefault="00793F4B" w:rsidP="00793F4B">
      <w:pPr>
        <w:rPr>
          <w:sz w:val="16"/>
        </w:rPr>
      </w:pPr>
      <w:r w:rsidRPr="00F82E63">
        <w:rPr>
          <w:rStyle w:val="StyleUnderline"/>
        </w:rPr>
        <w:t xml:space="preserve">At the same time, </w:t>
      </w:r>
      <w:r w:rsidRPr="00DE2EF7">
        <w:rPr>
          <w:rStyle w:val="StyleUnderline"/>
          <w:highlight w:val="green"/>
        </w:rPr>
        <w:t>space</w:t>
      </w:r>
      <w:r w:rsidRPr="00F82E63">
        <w:rPr>
          <w:rStyle w:val="StyleUnderline"/>
        </w:rPr>
        <w:t xml:space="preserve"> is now a sector that </w:t>
      </w:r>
      <w:r w:rsidRPr="00DE2EF7">
        <w:rPr>
          <w:rStyle w:val="StyleUnderline"/>
          <w:highlight w:val="green"/>
        </w:rPr>
        <w:t xml:space="preserve">enjoys </w:t>
      </w:r>
      <w:r w:rsidRPr="00DE2EF7">
        <w:rPr>
          <w:rStyle w:val="Emphasis"/>
          <w:highlight w:val="green"/>
        </w:rPr>
        <w:t>significant</w:t>
      </w:r>
      <w:r w:rsidRPr="00F82E63">
        <w:rPr>
          <w:rStyle w:val="Emphasis"/>
        </w:rPr>
        <w:t xml:space="preserve"> political </w:t>
      </w:r>
      <w:r w:rsidRPr="00DE2EF7">
        <w:rPr>
          <w:rStyle w:val="Emphasis"/>
          <w:highlight w:val="green"/>
        </w:rPr>
        <w:t>support</w:t>
      </w:r>
      <w:r w:rsidRPr="00DE2EF7">
        <w:rPr>
          <w:rStyle w:val="StyleUnderline"/>
          <w:highlight w:val="green"/>
        </w:rPr>
        <w:t xml:space="preserve"> </w:t>
      </w:r>
      <w:r w:rsidRPr="00F82E63">
        <w:rPr>
          <w:rStyle w:val="StyleUnderline"/>
        </w:rPr>
        <w:t>within the Chinese political system</w:t>
      </w:r>
      <w:r w:rsidRPr="00F82E63">
        <w:rPr>
          <w:sz w:val="16"/>
        </w:rPr>
        <w:t xml:space="preserve">. Based on their writings, </w:t>
      </w:r>
      <w:r w:rsidRPr="00DE2EF7">
        <w:rPr>
          <w:rStyle w:val="StyleUnderline"/>
          <w:highlight w:val="green"/>
        </w:rPr>
        <w:t>the PLA is</w:t>
      </w:r>
      <w:r w:rsidRPr="00F82E63">
        <w:rPr>
          <w:rStyle w:val="StyleUnderline"/>
        </w:rPr>
        <w:t xml:space="preserve"> </w:t>
      </w:r>
      <w:r w:rsidRPr="00F82E63">
        <w:rPr>
          <w:rStyle w:val="Emphasis"/>
        </w:rPr>
        <w:t xml:space="preserve">clearly </w:t>
      </w:r>
      <w:r w:rsidRPr="00DE2EF7">
        <w:rPr>
          <w:rStyle w:val="Emphasis"/>
          <w:highlight w:val="green"/>
        </w:rPr>
        <w:t>intent</w:t>
      </w:r>
      <w:r w:rsidRPr="00DE2EF7">
        <w:rPr>
          <w:rStyle w:val="StyleUnderline"/>
          <w:highlight w:val="green"/>
        </w:rPr>
        <w:t xml:space="preserve"> upon</w:t>
      </w:r>
      <w:r w:rsidRPr="00F82E63">
        <w:rPr>
          <w:rStyle w:val="StyleUnderline"/>
        </w:rPr>
        <w:t xml:space="preserve"> developing</w:t>
      </w:r>
      <w:r w:rsidRPr="00F82E63">
        <w:rPr>
          <w:sz w:val="16"/>
        </w:rPr>
        <w:t xml:space="preserve"> the ability to establish “space </w:t>
      </w:r>
      <w:r w:rsidRPr="00DE2EF7">
        <w:rPr>
          <w:rStyle w:val="Emphasis"/>
          <w:highlight w:val="green"/>
        </w:rPr>
        <w:t>dominance</w:t>
      </w:r>
      <w:r w:rsidRPr="00F82E63">
        <w:rPr>
          <w:sz w:val="16"/>
        </w:rPr>
        <w:t xml:space="preserve">,” in order to fight and win “local wars under </w:t>
      </w:r>
      <w:proofErr w:type="spellStart"/>
      <w:r w:rsidRPr="00F82E63">
        <w:rPr>
          <w:sz w:val="16"/>
        </w:rPr>
        <w:t>informationized</w:t>
      </w:r>
      <w:proofErr w:type="spellEnd"/>
      <w:r w:rsidRPr="00F82E63">
        <w:rPr>
          <w:sz w:val="16"/>
        </w:rPr>
        <w:t xml:space="preserve"> conditions</w:t>
      </w:r>
      <w:proofErr w:type="gramStart"/>
      <w:r w:rsidRPr="00F82E63">
        <w:rPr>
          <w:sz w:val="16"/>
        </w:rPr>
        <w:t>.”[</w:t>
      </w:r>
      <w:proofErr w:type="gramEnd"/>
      <w:r w:rsidRPr="00F82E63">
        <w:rPr>
          <w:sz w:val="16"/>
        </w:rPr>
        <w:t xml:space="preserve">8] The two SOEs are seen as key parts of the larger military-industrial complex, providing the opportunities to expose a large workforce to such areas as </w:t>
      </w:r>
      <w:r w:rsidRPr="00F82E63">
        <w:rPr>
          <w:sz w:val="16"/>
        </w:rPr>
        <w:lastRenderedPageBreak/>
        <w:t xml:space="preserve">systems engineering and systems integration. It is no accident that China’s commercial airliner development effort tapped the top leadership of China’s aerospace corporations for managerial and design talent.[9] From a bureaucratic perspective, this is a powerful lobby, intent on preserving its interests. </w:t>
      </w:r>
      <w:r w:rsidRPr="00DE2EF7">
        <w:rPr>
          <w:rStyle w:val="StyleUnderline"/>
          <w:highlight w:val="green"/>
        </w:rPr>
        <w:t>China’s space efforts</w:t>
      </w:r>
      <w:r w:rsidRPr="00F82E63">
        <w:rPr>
          <w:rStyle w:val="StyleUnderline"/>
        </w:rPr>
        <w:t xml:space="preserve"> should therefore be </w:t>
      </w:r>
      <w:r w:rsidRPr="00DE2EF7">
        <w:rPr>
          <w:rStyle w:val="StyleUnderline"/>
          <w:highlight w:val="green"/>
        </w:rPr>
        <w:t xml:space="preserve">seen as </w:t>
      </w:r>
      <w:r w:rsidRPr="00DE2EF7">
        <w:rPr>
          <w:rStyle w:val="Emphasis"/>
          <w:highlight w:val="green"/>
        </w:rPr>
        <w:t>political</w:t>
      </w:r>
      <w:r w:rsidRPr="00F82E63">
        <w:rPr>
          <w:rStyle w:val="Emphasis"/>
        </w:rPr>
        <w:t>, as much as military or economic, statements</w:t>
      </w:r>
      <w:r w:rsidRPr="00F82E63">
        <w:rPr>
          <w:rStyle w:val="StyleUnderline"/>
        </w:rPr>
        <w:t xml:space="preserve">, </w:t>
      </w:r>
      <w:r w:rsidRPr="00DE2EF7">
        <w:rPr>
          <w:rStyle w:val="StyleUnderline"/>
          <w:highlight w:val="green"/>
        </w:rPr>
        <w:t>directed at</w:t>
      </w:r>
      <w:r w:rsidRPr="00F82E63">
        <w:rPr>
          <w:sz w:val="16"/>
        </w:rPr>
        <w:t xml:space="preserve"> both </w:t>
      </w:r>
      <w:r w:rsidRPr="00DE2EF7">
        <w:rPr>
          <w:rStyle w:val="Emphasis"/>
          <w:highlight w:val="green"/>
        </w:rPr>
        <w:t>domestic</w:t>
      </w:r>
      <w:r w:rsidRPr="00F82E63">
        <w:rPr>
          <w:rStyle w:val="Emphasis"/>
        </w:rPr>
        <w:t xml:space="preserve"> and foreign </w:t>
      </w:r>
      <w:r w:rsidRPr="00DE2EF7">
        <w:rPr>
          <w:rStyle w:val="Emphasis"/>
          <w:highlight w:val="green"/>
        </w:rPr>
        <w:t>audiences</w:t>
      </w:r>
      <w:r w:rsidRPr="00F82E63">
        <w:rPr>
          <w:sz w:val="16"/>
        </w:rPr>
        <w:t xml:space="preserve">. Insofar as the PRC has scored major achievements in space, these reflect positively on both China’s growing power and respect (internationally) and the CCP’s legitimacy (internally). Efforts at inducing Chinese cooperation in space, then, are likely to be viewed in terms of whether they promote one or both objectives. </w:t>
      </w:r>
      <w:r w:rsidRPr="00F82E63">
        <w:rPr>
          <w:rStyle w:val="StyleUnderline"/>
        </w:rPr>
        <w:t xml:space="preserve">As China has </w:t>
      </w:r>
      <w:r w:rsidRPr="00F82E63">
        <w:rPr>
          <w:rStyle w:val="Emphasis"/>
        </w:rPr>
        <w:t>progressed</w:t>
      </w:r>
      <w:r w:rsidRPr="00F82E63">
        <w:rPr>
          <w:sz w:val="16"/>
        </w:rPr>
        <w:t xml:space="preserve"> to the point of being the world’s second-largest economy (in gross domestic product terms), </w:t>
      </w:r>
      <w:r w:rsidRPr="00DE2EF7">
        <w:rPr>
          <w:rStyle w:val="StyleUnderline"/>
          <w:highlight w:val="green"/>
        </w:rPr>
        <w:t xml:space="preserve">it becomes </w:t>
      </w:r>
      <w:r w:rsidRPr="00DE2EF7">
        <w:rPr>
          <w:rStyle w:val="Emphasis"/>
          <w:highlight w:val="green"/>
        </w:rPr>
        <w:t>less clear</w:t>
      </w:r>
      <w:r w:rsidRPr="00F82E63">
        <w:rPr>
          <w:rStyle w:val="StyleUnderline"/>
        </w:rPr>
        <w:t xml:space="preserve"> as to why </w:t>
      </w:r>
      <w:r w:rsidRPr="00DE2EF7">
        <w:rPr>
          <w:rStyle w:val="StyleUnderline"/>
          <w:highlight w:val="green"/>
        </w:rPr>
        <w:t>China would</w:t>
      </w:r>
      <w:r w:rsidRPr="00F82E63">
        <w:rPr>
          <w:sz w:val="16"/>
        </w:rPr>
        <w:t xml:space="preserve"> necessarily </w:t>
      </w:r>
      <w:r w:rsidRPr="00DE2EF7">
        <w:rPr>
          <w:rStyle w:val="Emphasis"/>
          <w:highlight w:val="green"/>
        </w:rPr>
        <w:t>want</w:t>
      </w:r>
      <w:r w:rsidRPr="00F82E63">
        <w:rPr>
          <w:rStyle w:val="StyleUnderline"/>
        </w:rPr>
        <w:t xml:space="preserve"> to </w:t>
      </w:r>
      <w:r w:rsidRPr="00DE2EF7">
        <w:rPr>
          <w:rStyle w:val="Emphasis"/>
          <w:highlight w:val="green"/>
        </w:rPr>
        <w:t>coop</w:t>
      </w:r>
      <w:r w:rsidRPr="00F82E63">
        <w:rPr>
          <w:rStyle w:val="StyleUnderline"/>
        </w:rPr>
        <w:t>erate with other countries on anything other than its own terms</w:t>
      </w:r>
      <w:r w:rsidRPr="00F82E63">
        <w:rPr>
          <w:sz w:val="16"/>
        </w:rPr>
        <w:t xml:space="preserve">. Prospects for Cooperation </w:t>
      </w:r>
      <w:r w:rsidRPr="00F82E63">
        <w:rPr>
          <w:rStyle w:val="StyleUnderline"/>
        </w:rPr>
        <w:t>Within this context</w:t>
      </w:r>
      <w:r w:rsidRPr="00F82E63">
        <w:rPr>
          <w:sz w:val="16"/>
        </w:rPr>
        <w:t xml:space="preserve">, then, </w:t>
      </w:r>
      <w:r w:rsidRPr="00F82E63">
        <w:rPr>
          <w:rStyle w:val="StyleUnderline"/>
        </w:rPr>
        <w:t xml:space="preserve">the </w:t>
      </w:r>
      <w:r w:rsidRPr="00DE2EF7">
        <w:rPr>
          <w:rStyle w:val="Emphasis"/>
          <w:highlight w:val="green"/>
        </w:rPr>
        <w:t>prospects</w:t>
      </w:r>
      <w:r w:rsidRPr="00DE2EF7">
        <w:rPr>
          <w:rStyle w:val="StyleUnderline"/>
          <w:highlight w:val="green"/>
        </w:rPr>
        <w:t xml:space="preserve"> for</w:t>
      </w:r>
      <w:r w:rsidRPr="00F82E63">
        <w:rPr>
          <w:rStyle w:val="StyleUnderline"/>
        </w:rPr>
        <w:t xml:space="preserve"> meaningful </w:t>
      </w:r>
      <w:r w:rsidRPr="00DE2EF7">
        <w:rPr>
          <w:rStyle w:val="StyleUnderline"/>
          <w:highlight w:val="green"/>
        </w:rPr>
        <w:t>cooperation</w:t>
      </w:r>
      <w:r w:rsidRPr="00F82E63">
        <w:rPr>
          <w:rStyle w:val="StyleUnderline"/>
        </w:rPr>
        <w:t xml:space="preserve"> with the PRC </w:t>
      </w:r>
      <w:proofErr w:type="gramStart"/>
      <w:r w:rsidRPr="00DE2EF7">
        <w:rPr>
          <w:rStyle w:val="StyleUnderline"/>
          <w:highlight w:val="green"/>
        </w:rPr>
        <w:t>in the area of</w:t>
      </w:r>
      <w:proofErr w:type="gramEnd"/>
      <w:r w:rsidRPr="00DE2EF7">
        <w:rPr>
          <w:rStyle w:val="StyleUnderline"/>
          <w:highlight w:val="green"/>
        </w:rPr>
        <w:t xml:space="preserve"> space would</w:t>
      </w:r>
      <w:r w:rsidRPr="00F82E63">
        <w:rPr>
          <w:rStyle w:val="StyleUnderline"/>
        </w:rPr>
        <w:t xml:space="preserve"> seem to </w:t>
      </w:r>
      <w:r w:rsidRPr="00DE2EF7">
        <w:rPr>
          <w:rStyle w:val="StyleUnderline"/>
          <w:highlight w:val="green"/>
        </w:rPr>
        <w:t xml:space="preserve">be </w:t>
      </w:r>
      <w:r w:rsidRPr="00DE2EF7">
        <w:rPr>
          <w:rStyle w:val="Emphasis"/>
          <w:highlight w:val="green"/>
        </w:rPr>
        <w:t>extremely limited</w:t>
      </w:r>
      <w:r w:rsidRPr="00F82E63">
        <w:rPr>
          <w:rStyle w:val="StyleUnderline"/>
        </w:rPr>
        <w:t xml:space="preserve">. China’s </w:t>
      </w:r>
      <w:proofErr w:type="gramStart"/>
      <w:r w:rsidRPr="00F82E63">
        <w:rPr>
          <w:rStyle w:val="StyleUnderline"/>
        </w:rPr>
        <w:t>past experience</w:t>
      </w:r>
      <w:proofErr w:type="gramEnd"/>
      <w:r w:rsidRPr="00F82E63">
        <w:rPr>
          <w:rStyle w:val="StyleUnderline"/>
        </w:rPr>
        <w:t xml:space="preserve"> of major high-technology cooperative ventures (</w:t>
      </w:r>
      <w:r w:rsidRPr="00F82E63">
        <w:rPr>
          <w:rStyle w:val="Emphasis"/>
        </w:rPr>
        <w:t>Sino–Soviet</w:t>
      </w:r>
      <w:r w:rsidRPr="00F82E63">
        <w:rPr>
          <w:rStyle w:val="StyleUnderline"/>
        </w:rPr>
        <w:t xml:space="preserve"> cooperation in the</w:t>
      </w:r>
      <w:r w:rsidRPr="00F82E63">
        <w:rPr>
          <w:sz w:val="16"/>
        </w:rPr>
        <w:t xml:space="preserve"> 19</w:t>
      </w:r>
      <w:r w:rsidRPr="00F82E63">
        <w:rPr>
          <w:rStyle w:val="Emphasis"/>
        </w:rPr>
        <w:t>50s</w:t>
      </w:r>
      <w:r w:rsidRPr="00F82E63">
        <w:rPr>
          <w:rStyle w:val="StyleUnderline"/>
        </w:rPr>
        <w:t>, U.S.–China cooperation in the</w:t>
      </w:r>
      <w:r w:rsidRPr="00F82E63">
        <w:rPr>
          <w:sz w:val="16"/>
        </w:rPr>
        <w:t xml:space="preserve"> 19</w:t>
      </w:r>
      <w:r w:rsidRPr="00F82E63">
        <w:rPr>
          <w:rStyle w:val="Emphasis"/>
        </w:rPr>
        <w:t>80s</w:t>
      </w:r>
      <w:r w:rsidRPr="00F82E63">
        <w:rPr>
          <w:rStyle w:val="StyleUnderline"/>
        </w:rPr>
        <w:t xml:space="preserve"> until Tiananmen, and Sino–European space cooperation on</w:t>
      </w:r>
      <w:r w:rsidRPr="00F82E63">
        <w:rPr>
          <w:sz w:val="16"/>
        </w:rPr>
        <w:t xml:space="preserve"> the </w:t>
      </w:r>
      <w:r w:rsidRPr="00F82E63">
        <w:rPr>
          <w:rStyle w:val="Emphasis"/>
        </w:rPr>
        <w:t>Galileo</w:t>
      </w:r>
      <w:r w:rsidRPr="00F82E63">
        <w:rPr>
          <w:rStyle w:val="StyleUnderline"/>
        </w:rPr>
        <w:t xml:space="preserve"> satellite program) is an </w:t>
      </w:r>
      <w:r w:rsidRPr="00F82E63">
        <w:rPr>
          <w:rStyle w:val="Emphasis"/>
        </w:rPr>
        <w:t>unhappy one, at best</w:t>
      </w:r>
      <w:r w:rsidRPr="00F82E63">
        <w:rPr>
          <w:rStyle w:val="StyleUnderline"/>
        </w:rPr>
        <w:t xml:space="preserve">. The failure of the joint </w:t>
      </w:r>
      <w:proofErr w:type="gramStart"/>
      <w:r w:rsidRPr="00F82E63">
        <w:rPr>
          <w:rStyle w:val="StyleUnderline"/>
        </w:rPr>
        <w:t>Russian–Chinese</w:t>
      </w:r>
      <w:proofErr w:type="gramEnd"/>
      <w:r w:rsidRPr="00F82E63">
        <w:rPr>
          <w:rStyle w:val="StyleUnderline"/>
        </w:rPr>
        <w:t xml:space="preserve"> </w:t>
      </w:r>
      <w:r w:rsidRPr="00F82E63">
        <w:rPr>
          <w:rStyle w:val="Emphasis"/>
        </w:rPr>
        <w:t>Phobos</w:t>
      </w:r>
      <w:r w:rsidRPr="00F82E63">
        <w:rPr>
          <w:rStyle w:val="StyleUnderline"/>
        </w:rPr>
        <w:t xml:space="preserve">–Grunt mission is likely seen </w:t>
      </w:r>
      <w:r w:rsidRPr="00F82E63">
        <w:rPr>
          <w:rStyle w:val="Emphasis"/>
        </w:rPr>
        <w:t>in Beijing</w:t>
      </w:r>
      <w:r w:rsidRPr="00F82E63">
        <w:rPr>
          <w:rStyle w:val="StyleUnderline"/>
        </w:rPr>
        <w:t xml:space="preserve"> as further </w:t>
      </w:r>
      <w:r w:rsidRPr="00F82E63">
        <w:rPr>
          <w:rStyle w:val="Emphasis"/>
        </w:rPr>
        <w:t>evidence</w:t>
      </w:r>
      <w:r w:rsidRPr="00F82E63">
        <w:rPr>
          <w:rStyle w:val="StyleUnderline"/>
        </w:rPr>
        <w:t xml:space="preserve"> that a </w:t>
      </w:r>
      <w:r w:rsidRPr="00DE2EF7">
        <w:rPr>
          <w:rStyle w:val="Emphasis"/>
          <w:highlight w:val="green"/>
        </w:rPr>
        <w:t>“go-it-alone”</w:t>
      </w:r>
      <w:r w:rsidRPr="00F82E63">
        <w:rPr>
          <w:rStyle w:val="Emphasis"/>
        </w:rPr>
        <w:t xml:space="preserve"> approach</w:t>
      </w:r>
      <w:r w:rsidRPr="00F82E63">
        <w:rPr>
          <w:rStyle w:val="StyleUnderline"/>
        </w:rPr>
        <w:t xml:space="preserve"> </w:t>
      </w:r>
      <w:r w:rsidRPr="00DE2EF7">
        <w:rPr>
          <w:rStyle w:val="StyleUnderline"/>
          <w:highlight w:val="green"/>
        </w:rPr>
        <w:t xml:space="preserve">is </w:t>
      </w:r>
      <w:r w:rsidRPr="00DE2EF7">
        <w:rPr>
          <w:rStyle w:val="Emphasis"/>
          <w:highlight w:val="green"/>
        </w:rPr>
        <w:t>preferable</w:t>
      </w:r>
      <w:r w:rsidRPr="00F82E63">
        <w:rPr>
          <w:sz w:val="16"/>
        </w:rPr>
        <w:t xml:space="preserve">. </w:t>
      </w:r>
      <w:r w:rsidRPr="00DE2EF7">
        <w:rPr>
          <w:rStyle w:val="Emphasis"/>
          <w:highlight w:val="green"/>
        </w:rPr>
        <w:t>Nor</w:t>
      </w:r>
      <w:r w:rsidRPr="00DE2EF7">
        <w:rPr>
          <w:rStyle w:val="StyleUnderline"/>
          <w:highlight w:val="green"/>
        </w:rPr>
        <w:t xml:space="preserve"> is</w:t>
      </w:r>
      <w:r w:rsidRPr="00F82E63">
        <w:rPr>
          <w:sz w:val="16"/>
        </w:rPr>
        <w:t xml:space="preserve"> it clear that, bureaucratically, </w:t>
      </w:r>
      <w:r w:rsidRPr="00DE2EF7">
        <w:rPr>
          <w:rStyle w:val="StyleUnderline"/>
          <w:highlight w:val="green"/>
        </w:rPr>
        <w:t>there</w:t>
      </w:r>
      <w:r w:rsidRPr="00F82E63">
        <w:rPr>
          <w:sz w:val="16"/>
        </w:rPr>
        <w:t xml:space="preserve"> is significant </w:t>
      </w:r>
      <w:r w:rsidRPr="00DE2EF7">
        <w:rPr>
          <w:rStyle w:val="Emphasis"/>
          <w:highlight w:val="green"/>
        </w:rPr>
        <w:t>interest</w:t>
      </w:r>
      <w:r w:rsidRPr="00DE2EF7">
        <w:rPr>
          <w:rStyle w:val="StyleUnderline"/>
          <w:highlight w:val="green"/>
        </w:rPr>
        <w:t xml:space="preserve"> from </w:t>
      </w:r>
      <w:r w:rsidRPr="00F82E63">
        <w:rPr>
          <w:rStyle w:val="Emphasis"/>
        </w:rPr>
        <w:t>key players</w:t>
      </w:r>
      <w:r w:rsidRPr="00F82E63">
        <w:rPr>
          <w:rStyle w:val="StyleUnderline"/>
        </w:rPr>
        <w:t xml:space="preserve"> such as </w:t>
      </w:r>
      <w:r w:rsidRPr="00DE2EF7">
        <w:rPr>
          <w:rStyle w:val="Emphasis"/>
          <w:highlight w:val="green"/>
        </w:rPr>
        <w:t>the PLA</w:t>
      </w:r>
      <w:r w:rsidRPr="00F82E63">
        <w:rPr>
          <w:sz w:val="16"/>
        </w:rPr>
        <w:t xml:space="preserve"> or the military industrial complex </w:t>
      </w:r>
      <w:r w:rsidRPr="00DE2EF7">
        <w:rPr>
          <w:rStyle w:val="StyleUnderline"/>
          <w:highlight w:val="green"/>
        </w:rPr>
        <w:t xml:space="preserve">in </w:t>
      </w:r>
      <w:r w:rsidRPr="00F82E63">
        <w:rPr>
          <w:rStyle w:val="Emphasis"/>
        </w:rPr>
        <w:t xml:space="preserve">expanding </w:t>
      </w:r>
      <w:r w:rsidRPr="00DE2EF7">
        <w:rPr>
          <w:rStyle w:val="Emphasis"/>
          <w:highlight w:val="green"/>
        </w:rPr>
        <w:t>coop</w:t>
      </w:r>
      <w:r w:rsidRPr="00F82E63">
        <w:rPr>
          <w:sz w:val="16"/>
        </w:rPr>
        <w:t xml:space="preserve">eration.[10] Moreover, </w:t>
      </w:r>
      <w:proofErr w:type="gramStart"/>
      <w:r w:rsidRPr="00F82E63">
        <w:rPr>
          <w:sz w:val="16"/>
        </w:rPr>
        <w:t>as long as</w:t>
      </w:r>
      <w:proofErr w:type="gramEnd"/>
      <w:r w:rsidRPr="00F82E63">
        <w:rPr>
          <w:sz w:val="16"/>
        </w:rPr>
        <w:t xml:space="preserve"> China’s economy continues to expand, and the top political leadership values space efforts, there is little prospect of a reduction in space expenditures—making international cooperation far less urgent for the PRC than most other spacefaring states. [</w:t>
      </w:r>
      <w:r w:rsidRPr="00DE2EF7">
        <w:rPr>
          <w:rStyle w:val="StyleUnderline"/>
        </w:rPr>
        <w:t>FOOTNOTE</w:t>
      </w:r>
      <w:r w:rsidRPr="00F82E63">
        <w:rPr>
          <w:sz w:val="16"/>
        </w:rPr>
        <w:t>] [</w:t>
      </w:r>
      <w:proofErr w:type="gramStart"/>
      <w:r w:rsidRPr="00F82E63">
        <w:rPr>
          <w:sz w:val="16"/>
        </w:rPr>
        <w:t>10]</w:t>
      </w:r>
      <w:r w:rsidRPr="00F82E63">
        <w:rPr>
          <w:rStyle w:val="StyleUnderline"/>
        </w:rPr>
        <w:t>It</w:t>
      </w:r>
      <w:proofErr w:type="gramEnd"/>
      <w:r w:rsidRPr="00F82E63">
        <w:rPr>
          <w:rStyle w:val="StyleUnderline"/>
        </w:rPr>
        <w:t xml:space="preserve"> is worth noting</w:t>
      </w:r>
      <w:r w:rsidRPr="00F82E63">
        <w:rPr>
          <w:sz w:val="16"/>
        </w:rPr>
        <w:t xml:space="preserve"> here </w:t>
      </w:r>
      <w:r w:rsidRPr="00F82E63">
        <w:rPr>
          <w:rStyle w:val="StyleUnderline"/>
        </w:rPr>
        <w:t xml:space="preserve">that the Chinese </w:t>
      </w:r>
      <w:r w:rsidRPr="00F82E63">
        <w:rPr>
          <w:rStyle w:val="Emphasis"/>
        </w:rPr>
        <w:t>M</w:t>
      </w:r>
      <w:r w:rsidRPr="00F82E63">
        <w:rPr>
          <w:rStyle w:val="StyleUnderline"/>
        </w:rPr>
        <w:t xml:space="preserve">inistry of </w:t>
      </w:r>
      <w:r w:rsidRPr="00F82E63">
        <w:rPr>
          <w:rStyle w:val="Emphasis"/>
        </w:rPr>
        <w:t>F</w:t>
      </w:r>
      <w:r w:rsidRPr="00F82E63">
        <w:rPr>
          <w:rStyle w:val="StyleUnderline"/>
        </w:rPr>
        <w:t xml:space="preserve">oreign </w:t>
      </w:r>
      <w:r w:rsidRPr="00F82E63">
        <w:rPr>
          <w:rStyle w:val="Emphasis"/>
        </w:rPr>
        <w:t>A</w:t>
      </w:r>
      <w:r w:rsidRPr="00F82E63">
        <w:rPr>
          <w:rStyle w:val="StyleUnderline"/>
        </w:rPr>
        <w:t xml:space="preserve">ffairs </w:t>
      </w:r>
      <w:r w:rsidRPr="00F82E63">
        <w:rPr>
          <w:rStyle w:val="Emphasis"/>
        </w:rPr>
        <w:t>is not a part</w:t>
      </w:r>
      <w:r w:rsidRPr="00F82E63">
        <w:rPr>
          <w:rStyle w:val="StyleUnderline"/>
        </w:rPr>
        <w:t xml:space="preserve"> of the CCP Politburo, a </w:t>
      </w:r>
      <w:r w:rsidRPr="00F82E63">
        <w:rPr>
          <w:rStyle w:val="Emphasis"/>
        </w:rPr>
        <w:t>key power center</w:t>
      </w:r>
      <w:r w:rsidRPr="00F82E63">
        <w:rPr>
          <w:rStyle w:val="StyleUnderline"/>
        </w:rPr>
        <w:t xml:space="preserve"> in China. Thus, the voice of the Ministry of Foreign Affairs is </w:t>
      </w:r>
      <w:r w:rsidRPr="00DE2EF7">
        <w:rPr>
          <w:rStyle w:val="Emphasis"/>
          <w:highlight w:val="green"/>
        </w:rPr>
        <w:t>muted</w:t>
      </w:r>
      <w:r w:rsidRPr="00F82E63">
        <w:rPr>
          <w:rStyle w:val="Emphasis"/>
        </w:rPr>
        <w:t>, at best</w:t>
      </w:r>
      <w:r w:rsidRPr="00F82E63">
        <w:rPr>
          <w:rStyle w:val="StyleUnderline"/>
        </w:rPr>
        <w:t xml:space="preserve">, </w:t>
      </w:r>
      <w:r w:rsidRPr="00DE2EF7">
        <w:rPr>
          <w:rStyle w:val="StyleUnderline"/>
          <w:highlight w:val="green"/>
        </w:rPr>
        <w:t>in</w:t>
      </w:r>
      <w:r w:rsidRPr="00F82E63">
        <w:rPr>
          <w:rStyle w:val="StyleUnderline"/>
        </w:rPr>
        <w:t xml:space="preserve"> </w:t>
      </w:r>
      <w:r w:rsidRPr="00F82E63">
        <w:rPr>
          <w:rStyle w:val="Emphasis"/>
        </w:rPr>
        <w:t xml:space="preserve">any </w:t>
      </w:r>
      <w:r w:rsidRPr="00DE2EF7">
        <w:rPr>
          <w:rStyle w:val="Emphasis"/>
          <w:highlight w:val="green"/>
        </w:rPr>
        <w:t>internal debate</w:t>
      </w:r>
      <w:r w:rsidRPr="00F82E63">
        <w:rPr>
          <w:rStyle w:val="StyleUnderline"/>
        </w:rPr>
        <w:t xml:space="preserve"> on policy</w:t>
      </w:r>
      <w:r w:rsidRPr="00F82E63">
        <w:rPr>
          <w:sz w:val="16"/>
        </w:rPr>
        <w:t xml:space="preserve">. [END FOOTNOTE] If </w:t>
      </w:r>
      <w:r w:rsidRPr="00DE2EF7">
        <w:rPr>
          <w:rStyle w:val="StyleUnderline"/>
          <w:highlight w:val="green"/>
        </w:rPr>
        <w:t>there is</w:t>
      </w:r>
      <w:r w:rsidRPr="00F82E63">
        <w:rPr>
          <w:rStyle w:val="StyleUnderline"/>
        </w:rPr>
        <w:t xml:space="preserve"> likely to be </w:t>
      </w:r>
      <w:r w:rsidRPr="00DE2EF7">
        <w:rPr>
          <w:rStyle w:val="Emphasis"/>
          <w:highlight w:val="green"/>
        </w:rPr>
        <w:t>limited enthusiasm</w:t>
      </w:r>
      <w:r w:rsidRPr="00F82E63">
        <w:rPr>
          <w:rStyle w:val="StyleUnderline"/>
        </w:rPr>
        <w:t xml:space="preserve"> for cooperation </w:t>
      </w:r>
      <w:r w:rsidRPr="00DE2EF7">
        <w:rPr>
          <w:rStyle w:val="StyleUnderline"/>
          <w:highlight w:val="green"/>
        </w:rPr>
        <w:t xml:space="preserve">in </w:t>
      </w:r>
      <w:r w:rsidRPr="00DE2EF7">
        <w:rPr>
          <w:rStyle w:val="Emphasis"/>
          <w:highlight w:val="green"/>
        </w:rPr>
        <w:t>Chinese circles</w:t>
      </w:r>
      <w:r w:rsidRPr="00F82E63">
        <w:rPr>
          <w:sz w:val="16"/>
        </w:rPr>
        <w:t xml:space="preserve">, there should also be skepticism in American ones. China’s space program is arguably one of the </w:t>
      </w:r>
      <w:proofErr w:type="gramStart"/>
      <w:r w:rsidRPr="00F82E63">
        <w:rPr>
          <w:sz w:val="16"/>
        </w:rPr>
        <w:t>most opaque</w:t>
      </w:r>
      <w:proofErr w:type="gramEnd"/>
      <w:r w:rsidRPr="00F82E63">
        <w:rPr>
          <w:sz w:val="16"/>
        </w:rPr>
        <w:t xml:space="preserv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531E8028" w14:textId="77777777" w:rsidR="00793F4B" w:rsidRDefault="00793F4B" w:rsidP="00793F4B">
      <w:pPr>
        <w:rPr>
          <w:sz w:val="16"/>
        </w:rPr>
      </w:pPr>
    </w:p>
    <w:p w14:paraId="5427524D" w14:textId="77777777" w:rsidR="00793F4B" w:rsidRPr="00E07E9B" w:rsidRDefault="00793F4B" w:rsidP="00793F4B">
      <w:pPr>
        <w:pStyle w:val="Heading4"/>
        <w:rPr>
          <w:u w:val="single"/>
        </w:rPr>
      </w:pPr>
      <w:bookmarkStart w:id="0" w:name="_Hlk92058288"/>
      <w:r w:rsidRPr="00E07E9B">
        <w:t xml:space="preserve">An unhinged PLA triggers </w:t>
      </w:r>
      <w:r w:rsidRPr="00E07E9B">
        <w:rPr>
          <w:u w:val="single"/>
        </w:rPr>
        <w:t>Himalayan war</w:t>
      </w:r>
      <w:r>
        <w:t xml:space="preserve"> – </w:t>
      </w:r>
      <w:r w:rsidRPr="00E07E9B">
        <w:t xml:space="preserve">goes </w:t>
      </w:r>
      <w:r w:rsidRPr="00E07E9B">
        <w:rPr>
          <w:u w:val="single"/>
        </w:rPr>
        <w:t>global</w:t>
      </w:r>
    </w:p>
    <w:p w14:paraId="038D30AA" w14:textId="77777777" w:rsidR="00793F4B" w:rsidRPr="00E07E9B" w:rsidRDefault="00793F4B" w:rsidP="00793F4B">
      <w:pPr>
        <w:rPr>
          <w:sz w:val="20"/>
          <w:szCs w:val="20"/>
        </w:rPr>
      </w:pPr>
      <w:proofErr w:type="spellStart"/>
      <w:r>
        <w:rPr>
          <w:rStyle w:val="Style13ptBold"/>
        </w:rPr>
        <w:t>Chellaney</w:t>
      </w:r>
      <w:proofErr w:type="spellEnd"/>
      <w:r>
        <w:rPr>
          <w:rStyle w:val="Style13ptBold"/>
        </w:rPr>
        <w:t xml:space="preserve"> 17 </w:t>
      </w:r>
      <w:r>
        <w:t>[</w:t>
      </w:r>
      <w:r w:rsidRPr="00DB1082">
        <w:t xml:space="preserve">Dr. Brahma </w:t>
      </w:r>
      <w:proofErr w:type="spellStart"/>
      <w:r w:rsidRPr="00DB1082">
        <w:t>Chellaney</w:t>
      </w:r>
      <w:proofErr w:type="spellEnd"/>
      <w:r w:rsidRPr="00DB1082">
        <w:t>, Professor of Strategic Studies at the Center for Policy Research and Fellow at the Robert Bosch Academy, PhD in International Studies from Jawaharlal Nehru University, “Why the Chinese Military’s Rising Clout Troubles Xi Jinping”, The National, 9/9/2017, https://www.thenational.ae/opinion/why-the-chinese-military-s-rising-clout-troubles-xi-jinping-1.626815?videoId=5754807360001</w:t>
      </w:r>
      <w:r>
        <w:t>]</w:t>
      </w:r>
    </w:p>
    <w:p w14:paraId="5A909152" w14:textId="77777777" w:rsidR="00793F4B" w:rsidRPr="00DE2EF7" w:rsidRDefault="00793F4B" w:rsidP="00793F4B">
      <w:pPr>
        <w:rPr>
          <w:sz w:val="16"/>
        </w:rPr>
      </w:pPr>
      <w:r w:rsidRPr="00DE2EF7">
        <w:rPr>
          <w:sz w:val="16"/>
        </w:rPr>
        <w:t xml:space="preserve">China’s president </w:t>
      </w:r>
      <w:r w:rsidRPr="00DE2EF7">
        <w:rPr>
          <w:rStyle w:val="StyleUnderline"/>
          <w:highlight w:val="green"/>
        </w:rPr>
        <w:t>Xi</w:t>
      </w:r>
      <w:r w:rsidRPr="00DE2EF7">
        <w:rPr>
          <w:sz w:val="16"/>
        </w:rPr>
        <w:t xml:space="preserve"> Jinping </w:t>
      </w:r>
      <w:r w:rsidRPr="00DE2EF7">
        <w:rPr>
          <w:rStyle w:val="StyleUnderline"/>
        </w:rPr>
        <w:t>has stepped up his domestic political moves</w:t>
      </w:r>
      <w:r w:rsidRPr="00DE2EF7">
        <w:rPr>
          <w:sz w:val="16"/>
        </w:rPr>
        <w:t xml:space="preserve"> in the run-up to the critical 19th national congress of the Chinese Communist Party next month, </w:t>
      </w:r>
      <w:r w:rsidRPr="00DE2EF7">
        <w:rPr>
          <w:rStyle w:val="StyleUnderline"/>
        </w:rPr>
        <w:t xml:space="preserve">but he is still </w:t>
      </w:r>
      <w:r w:rsidRPr="00DE2EF7">
        <w:rPr>
          <w:rStyle w:val="StyleUnderline"/>
          <w:highlight w:val="green"/>
        </w:rPr>
        <w:t xml:space="preserve">struggling to </w:t>
      </w:r>
      <w:r w:rsidRPr="00DE2EF7">
        <w:rPr>
          <w:rStyle w:val="Emphasis"/>
          <w:highlight w:val="green"/>
        </w:rPr>
        <w:t>keep the</w:t>
      </w:r>
      <w:r w:rsidRPr="00DE2EF7">
        <w:rPr>
          <w:sz w:val="16"/>
        </w:rPr>
        <w:t xml:space="preserve"> People’s Liberation Army </w:t>
      </w:r>
      <w:r w:rsidRPr="00DE2EF7">
        <w:rPr>
          <w:rStyle w:val="Emphasis"/>
          <w:highlight w:val="green"/>
        </w:rPr>
        <w:t>(PLA) in line</w:t>
      </w:r>
      <w:r w:rsidRPr="00DE2EF7">
        <w:rPr>
          <w:sz w:val="16"/>
        </w:rPr>
        <w:t xml:space="preserve">. China’s political system makes it hard to get a clear picture, yet </w:t>
      </w:r>
      <w:proofErr w:type="spellStart"/>
      <w:r w:rsidRPr="00DE2EF7">
        <w:rPr>
          <w:sz w:val="16"/>
        </w:rPr>
        <w:t>Mr</w:t>
      </w:r>
      <w:proofErr w:type="spellEnd"/>
      <w:r w:rsidRPr="00DE2EF7">
        <w:rPr>
          <w:sz w:val="16"/>
        </w:rPr>
        <w:t xml:space="preserve"> </w:t>
      </w:r>
      <w:r w:rsidRPr="00DE2EF7">
        <w:rPr>
          <w:rStyle w:val="StyleUnderline"/>
        </w:rPr>
        <w:t>Xi’s actions underscore the troublesome civil-military relations in the country</w:t>
      </w:r>
      <w:r w:rsidRPr="00DE2EF7">
        <w:rPr>
          <w:sz w:val="16"/>
        </w:rPr>
        <w:t xml:space="preserve">. </w:t>
      </w:r>
      <w:r w:rsidRPr="00DE2EF7">
        <w:rPr>
          <w:rStyle w:val="StyleUnderline"/>
        </w:rPr>
        <w:t xml:space="preserve">Take the recent standoff with India that </w:t>
      </w:r>
      <w:r w:rsidRPr="00DE2EF7">
        <w:rPr>
          <w:rStyle w:val="StyleUnderline"/>
          <w:highlight w:val="green"/>
        </w:rPr>
        <w:t xml:space="preserve">raised </w:t>
      </w:r>
      <w:r w:rsidRPr="00DE2EF7">
        <w:rPr>
          <w:rStyle w:val="StyleUnderline"/>
        </w:rPr>
        <w:t xml:space="preserve">the </w:t>
      </w:r>
      <w:proofErr w:type="spellStart"/>
      <w:r w:rsidRPr="00DE2EF7">
        <w:rPr>
          <w:rStyle w:val="StyleUnderline"/>
        </w:rPr>
        <w:t>spectre</w:t>
      </w:r>
      <w:proofErr w:type="spellEnd"/>
      <w:r w:rsidRPr="00DE2EF7">
        <w:rPr>
          <w:rStyle w:val="StyleUnderline"/>
        </w:rPr>
        <w:t xml:space="preserve"> of a </w:t>
      </w:r>
      <w:r w:rsidRPr="00DE2EF7">
        <w:rPr>
          <w:rStyle w:val="Emphasis"/>
          <w:highlight w:val="green"/>
        </w:rPr>
        <w:t>Himalayan war</w:t>
      </w:r>
      <w:r w:rsidRPr="00DE2EF7">
        <w:rPr>
          <w:rStyle w:val="StyleUnderline"/>
        </w:rPr>
        <w:t xml:space="preserve">, with China threatening </w:t>
      </w:r>
      <w:r w:rsidRPr="00DE2EF7">
        <w:rPr>
          <w:rStyle w:val="Emphasis"/>
        </w:rPr>
        <w:t>reprisals</w:t>
      </w:r>
      <w:r w:rsidRPr="00DE2EF7">
        <w:rPr>
          <w:sz w:val="16"/>
        </w:rPr>
        <w:t xml:space="preserve"> if New Delhi did not unconditionally withdraw its forces from a small Bhutanese plateau, which Beijing claims is Chinese territory. After 10 weeks, </w:t>
      </w:r>
      <w:r w:rsidRPr="00DE2EF7">
        <w:rPr>
          <w:rStyle w:val="StyleUnderline"/>
        </w:rPr>
        <w:t>the face-off</w:t>
      </w:r>
      <w:r w:rsidRPr="00DE2EF7">
        <w:rPr>
          <w:sz w:val="16"/>
        </w:rPr>
        <w:t xml:space="preserve"> on the </w:t>
      </w:r>
      <w:proofErr w:type="spellStart"/>
      <w:r w:rsidRPr="00DE2EF7">
        <w:rPr>
          <w:sz w:val="16"/>
        </w:rPr>
        <w:t>Doklam</w:t>
      </w:r>
      <w:proofErr w:type="spellEnd"/>
      <w:r w:rsidRPr="00DE2EF7">
        <w:rPr>
          <w:sz w:val="16"/>
        </w:rPr>
        <w:t xml:space="preserve"> Plateau </w:t>
      </w:r>
      <w:r w:rsidRPr="00DE2EF7">
        <w:rPr>
          <w:rStyle w:val="StyleUnderline"/>
        </w:rPr>
        <w:t>ended with both sides pulling back</w:t>
      </w:r>
      <w:r w:rsidRPr="00DE2EF7">
        <w:rPr>
          <w:sz w:val="16"/>
        </w:rPr>
        <w:t xml:space="preserve"> troops and equipment from the site on the same day, </w:t>
      </w:r>
      <w:proofErr w:type="spellStart"/>
      <w:r w:rsidRPr="00DE2EF7">
        <w:rPr>
          <w:rStyle w:val="StyleUnderline"/>
        </w:rPr>
        <w:t>signalling</w:t>
      </w:r>
      <w:proofErr w:type="spellEnd"/>
      <w:r w:rsidRPr="00DE2EF7">
        <w:rPr>
          <w:rStyle w:val="StyleUnderline"/>
        </w:rPr>
        <w:t xml:space="preserve"> that </w:t>
      </w:r>
      <w:r w:rsidRPr="00DE2EF7">
        <w:rPr>
          <w:rStyle w:val="Emphasis"/>
        </w:rPr>
        <w:t>Beijing</w:t>
      </w:r>
      <w:r w:rsidRPr="00DE2EF7">
        <w:rPr>
          <w:rStyle w:val="StyleUnderline"/>
        </w:rPr>
        <w:t xml:space="preserve">, not New Delhi, had </w:t>
      </w:r>
      <w:r w:rsidRPr="00DE2EF7">
        <w:rPr>
          <w:rStyle w:val="Emphasis"/>
        </w:rPr>
        <w:t>blinked</w:t>
      </w:r>
      <w:r w:rsidRPr="00DE2EF7">
        <w:rPr>
          <w:sz w:val="16"/>
        </w:rPr>
        <w:t xml:space="preserve">. </w:t>
      </w:r>
      <w:r w:rsidRPr="00DE2EF7">
        <w:rPr>
          <w:rStyle w:val="StyleUnderline"/>
        </w:rPr>
        <w:t>The</w:t>
      </w:r>
      <w:r w:rsidRPr="00DE2EF7">
        <w:rPr>
          <w:sz w:val="16"/>
        </w:rPr>
        <w:t xml:space="preserve"> mutual-withdrawal </w:t>
      </w:r>
      <w:r w:rsidRPr="00DE2EF7">
        <w:rPr>
          <w:rStyle w:val="StyleUnderline"/>
        </w:rPr>
        <w:t>deal was struck just after</w:t>
      </w:r>
      <w:r w:rsidRPr="00DE2EF7">
        <w:rPr>
          <w:sz w:val="16"/>
        </w:rPr>
        <w:t xml:space="preserve"> </w:t>
      </w:r>
      <w:proofErr w:type="spellStart"/>
      <w:r w:rsidRPr="00DE2EF7">
        <w:rPr>
          <w:sz w:val="16"/>
        </w:rPr>
        <w:t>Mr</w:t>
      </w:r>
      <w:proofErr w:type="spellEnd"/>
      <w:r w:rsidRPr="00DE2EF7">
        <w:rPr>
          <w:sz w:val="16"/>
        </w:rPr>
        <w:t xml:space="preserve"> </w:t>
      </w:r>
      <w:r w:rsidRPr="00DE2EF7">
        <w:rPr>
          <w:rStyle w:val="StyleUnderline"/>
          <w:highlight w:val="green"/>
        </w:rPr>
        <w:t>Xi replaced</w:t>
      </w:r>
      <w:r w:rsidRPr="00DE2EF7">
        <w:rPr>
          <w:rStyle w:val="StyleUnderline"/>
        </w:rPr>
        <w:t xml:space="preserve"> the chief of the </w:t>
      </w:r>
      <w:r w:rsidRPr="00DE2EF7">
        <w:rPr>
          <w:rStyle w:val="Emphasis"/>
          <w:highlight w:val="green"/>
        </w:rPr>
        <w:t>PLA</w:t>
      </w:r>
      <w:r w:rsidRPr="00DE2EF7">
        <w:rPr>
          <w:rStyle w:val="StyleUnderline"/>
        </w:rPr>
        <w:t xml:space="preserve">’s joint </w:t>
      </w:r>
      <w:r w:rsidRPr="00DE2EF7">
        <w:rPr>
          <w:rStyle w:val="StyleUnderline"/>
          <w:highlight w:val="green"/>
        </w:rPr>
        <w:t>staff</w:t>
      </w:r>
      <w:r w:rsidRPr="00DE2EF7">
        <w:rPr>
          <w:rStyle w:val="StyleUnderline"/>
        </w:rPr>
        <w:t xml:space="preserve"> department</w:t>
      </w:r>
      <w:r w:rsidRPr="00DE2EF7">
        <w:rPr>
          <w:sz w:val="16"/>
        </w:rPr>
        <w:t xml:space="preserve">. This key position, equivalent to the chairman of the US joint chiefs of staff, was created only last year as part of </w:t>
      </w:r>
      <w:proofErr w:type="spellStart"/>
      <w:r w:rsidRPr="00DE2EF7">
        <w:rPr>
          <w:sz w:val="16"/>
        </w:rPr>
        <w:t>Mr</w:t>
      </w:r>
      <w:proofErr w:type="spellEnd"/>
      <w:r w:rsidRPr="00DE2EF7">
        <w:rPr>
          <w:sz w:val="16"/>
        </w:rPr>
        <w:t xml:space="preserve"> Xi’s military reforms to turn the PLA into a force </w:t>
      </w:r>
      <w:r w:rsidRPr="00DE2EF7">
        <w:rPr>
          <w:sz w:val="16"/>
        </w:rPr>
        <w:lastRenderedPageBreak/>
        <w:t xml:space="preserve">“able to fight and win wars”. The </w:t>
      </w:r>
      <w:proofErr w:type="spellStart"/>
      <w:r w:rsidRPr="00DE2EF7">
        <w:rPr>
          <w:sz w:val="16"/>
        </w:rPr>
        <w:t>Doklam</w:t>
      </w:r>
      <w:proofErr w:type="spellEnd"/>
      <w:r w:rsidRPr="00DE2EF7">
        <w:rPr>
          <w:sz w:val="16"/>
        </w:rPr>
        <w:t xml:space="preserve"> pullback suggests that </w:t>
      </w:r>
      <w:r w:rsidRPr="00DE2EF7">
        <w:rPr>
          <w:rStyle w:val="StyleUnderline"/>
        </w:rPr>
        <w:t>the removed chief</w:t>
      </w:r>
      <w:r w:rsidRPr="00DE2EF7">
        <w:rPr>
          <w:sz w:val="16"/>
        </w:rPr>
        <w:t xml:space="preserve">, Gen Fang </w:t>
      </w:r>
      <w:proofErr w:type="spellStart"/>
      <w:r w:rsidRPr="00DE2EF7">
        <w:rPr>
          <w:sz w:val="16"/>
        </w:rPr>
        <w:t>Fenghui</w:t>
      </w:r>
      <w:proofErr w:type="spellEnd"/>
      <w:r w:rsidRPr="00DE2EF7">
        <w:rPr>
          <w:sz w:val="16"/>
        </w:rPr>
        <w:t xml:space="preserve">, who has since been detained for alleged corruption, </w:t>
      </w:r>
      <w:r w:rsidRPr="00DE2EF7">
        <w:rPr>
          <w:rStyle w:val="StyleUnderline"/>
        </w:rPr>
        <w:t xml:space="preserve">was an </w:t>
      </w:r>
      <w:r w:rsidRPr="00DE2EF7">
        <w:rPr>
          <w:rStyle w:val="Emphasis"/>
        </w:rPr>
        <w:t>obstacle</w:t>
      </w:r>
      <w:r w:rsidRPr="00DE2EF7">
        <w:rPr>
          <w:rStyle w:val="StyleUnderline"/>
        </w:rPr>
        <w:t xml:space="preserve"> to clinching a deal with India</w:t>
      </w:r>
      <w:r w:rsidRPr="00DE2EF7">
        <w:rPr>
          <w:sz w:val="16"/>
        </w:rPr>
        <w:t xml:space="preserve">. To be sure, this was not the first time that </w:t>
      </w:r>
      <w:r w:rsidRPr="00DE2EF7">
        <w:rPr>
          <w:rStyle w:val="StyleUnderline"/>
        </w:rPr>
        <w:t>the PLA’s belligerent</w:t>
      </w:r>
      <w:r w:rsidRPr="00DE2EF7">
        <w:rPr>
          <w:sz w:val="16"/>
        </w:rPr>
        <w:t xml:space="preserve"> actions in the Himalayas </w:t>
      </w:r>
      <w:r w:rsidRPr="00DE2EF7">
        <w:rPr>
          <w:rStyle w:val="Emphasis"/>
        </w:rPr>
        <w:t>impose</w:t>
      </w:r>
      <w:r w:rsidRPr="00DE2EF7">
        <w:rPr>
          <w:sz w:val="16"/>
        </w:rPr>
        <w:t xml:space="preserve">d </w:t>
      </w:r>
      <w:r w:rsidRPr="00DE2EF7">
        <w:rPr>
          <w:rStyle w:val="Emphasis"/>
        </w:rPr>
        <w:t>diplomatic costs</w:t>
      </w:r>
      <w:r w:rsidRPr="00DE2EF7">
        <w:rPr>
          <w:sz w:val="16"/>
        </w:rPr>
        <w:t xml:space="preserve"> on China. A classic case happened when </w:t>
      </w:r>
      <w:proofErr w:type="spellStart"/>
      <w:r w:rsidRPr="00DE2EF7">
        <w:rPr>
          <w:sz w:val="16"/>
        </w:rPr>
        <w:t>Mr</w:t>
      </w:r>
      <w:proofErr w:type="spellEnd"/>
      <w:r w:rsidRPr="00DE2EF7">
        <w:rPr>
          <w:sz w:val="16"/>
        </w:rPr>
        <w:t xml:space="preserve"> Xi reached India on a state visit in September 2014. He arrived on Indian prime minister Narendra Modi’s birthday with a strange gift for his host, a predawn Chinese military encroachment deep into India’s northern region of Ladakh. The encroachment, the worst in many years in terms of the number of intruding troops, overshadowed </w:t>
      </w:r>
      <w:proofErr w:type="spellStart"/>
      <w:r w:rsidRPr="00DE2EF7">
        <w:rPr>
          <w:sz w:val="16"/>
        </w:rPr>
        <w:t>Mr</w:t>
      </w:r>
      <w:proofErr w:type="spellEnd"/>
      <w:r w:rsidRPr="00DE2EF7">
        <w:rPr>
          <w:sz w:val="16"/>
        </w:rPr>
        <w:t xml:space="preserve"> Xi’s visit. It appeared bizarre that the military of an important power would seek to mar the visit of its own head of state to a key </w:t>
      </w:r>
      <w:proofErr w:type="spellStart"/>
      <w:r w:rsidRPr="00DE2EF7">
        <w:rPr>
          <w:sz w:val="16"/>
        </w:rPr>
        <w:t>neighbouring</w:t>
      </w:r>
      <w:proofErr w:type="spellEnd"/>
      <w:r w:rsidRPr="00DE2EF7">
        <w:rPr>
          <w:sz w:val="16"/>
        </w:rPr>
        <w:t xml:space="preserve"> country. Yet Chinese premier Li Keqiang’s earlier visit to New Delhi in 2013 was similarly preceded by a PLA incursion into another part of Ladakh that lasted three weeks. Such </w:t>
      </w:r>
      <w:r w:rsidRPr="00DE2EF7">
        <w:rPr>
          <w:rStyle w:val="Emphasis"/>
          <w:highlight w:val="green"/>
        </w:rPr>
        <w:t>provocations</w:t>
      </w:r>
      <w:r w:rsidRPr="00DE2EF7">
        <w:rPr>
          <w:sz w:val="16"/>
        </w:rPr>
        <w:t xml:space="preserve"> might suggest that they are intentional, with the Chinese government in the know, thus reflecting a preference for blending soft and hard tactics. But it is also possible that these actions </w:t>
      </w:r>
      <w:r w:rsidRPr="00DE2EF7">
        <w:rPr>
          <w:rStyle w:val="StyleUnderline"/>
          <w:highlight w:val="green"/>
        </w:rPr>
        <w:t>underscore the</w:t>
      </w:r>
      <w:r w:rsidRPr="00DE2EF7">
        <w:rPr>
          <w:rStyle w:val="StyleUnderline"/>
        </w:rPr>
        <w:t xml:space="preserve"> continuing “</w:t>
      </w:r>
      <w:r w:rsidRPr="00DE2EF7">
        <w:rPr>
          <w:rStyle w:val="Emphasis"/>
          <w:highlight w:val="green"/>
        </w:rPr>
        <w:t>disconnect</w:t>
      </w:r>
      <w:r w:rsidRPr="00DE2EF7">
        <w:rPr>
          <w:rStyle w:val="StyleUnderline"/>
          <w:highlight w:val="green"/>
        </w:rPr>
        <w:t xml:space="preserve"> </w:t>
      </w:r>
      <w:r w:rsidRPr="00DE2EF7">
        <w:rPr>
          <w:rStyle w:val="StyleUnderline"/>
        </w:rPr>
        <w:t>between the military and the civilian leadership” in China</w:t>
      </w:r>
      <w:r w:rsidRPr="00DE2EF7">
        <w:rPr>
          <w:sz w:val="16"/>
        </w:rPr>
        <w:t xml:space="preserve"> that then US </w:t>
      </w:r>
      <w:proofErr w:type="spellStart"/>
      <w:r w:rsidRPr="00DE2EF7">
        <w:rPr>
          <w:sz w:val="16"/>
        </w:rPr>
        <w:t>defence</w:t>
      </w:r>
      <w:proofErr w:type="spellEnd"/>
      <w:r w:rsidRPr="00DE2EF7">
        <w:rPr>
          <w:sz w:val="16"/>
        </w:rPr>
        <w:t xml:space="preserve"> secretary Robert Gates warned about in 2011. During his 2014 India trip, </w:t>
      </w:r>
      <w:proofErr w:type="spellStart"/>
      <w:r w:rsidRPr="00DE2EF7">
        <w:rPr>
          <w:sz w:val="16"/>
        </w:rPr>
        <w:t>Mr</w:t>
      </w:r>
      <w:proofErr w:type="spellEnd"/>
      <w:r w:rsidRPr="00DE2EF7">
        <w:rPr>
          <w:sz w:val="16"/>
        </w:rPr>
        <w:t xml:space="preserve"> Xi appeared embarrassed by the accompanying PLA encroachment and assured </w:t>
      </w:r>
      <w:proofErr w:type="spellStart"/>
      <w:r w:rsidRPr="00DE2EF7">
        <w:rPr>
          <w:sz w:val="16"/>
        </w:rPr>
        <w:t>Mr</w:t>
      </w:r>
      <w:proofErr w:type="spellEnd"/>
      <w:r w:rsidRPr="00DE2EF7">
        <w:rPr>
          <w:sz w:val="16"/>
        </w:rPr>
        <w:t xml:space="preserve"> Modi that he would sort it out upon his return. Soon after he returned, the Chinese </w:t>
      </w:r>
      <w:proofErr w:type="spellStart"/>
      <w:r w:rsidRPr="00DE2EF7">
        <w:rPr>
          <w:sz w:val="16"/>
        </w:rPr>
        <w:t>defence</w:t>
      </w:r>
      <w:proofErr w:type="spellEnd"/>
      <w:r w:rsidRPr="00DE2EF7">
        <w:rPr>
          <w:sz w:val="16"/>
        </w:rPr>
        <w:t xml:space="preserve"> ministry quoted </w:t>
      </w:r>
      <w:proofErr w:type="spellStart"/>
      <w:r w:rsidRPr="00DE2EF7">
        <w:rPr>
          <w:sz w:val="16"/>
        </w:rPr>
        <w:t>Mr</w:t>
      </w:r>
      <w:proofErr w:type="spellEnd"/>
      <w:r w:rsidRPr="00DE2EF7">
        <w:rPr>
          <w:sz w:val="16"/>
        </w:rPr>
        <w:t xml:space="preserve"> Xi as telling a closed-door meeting with PLA commanders that “all PLA forces should follow the president’s instructions” and that the military must display “absolute loyalty and firm faith in the party”. Recently Xi conveyed that same message yet again when he addressed a parade marking the 90th anniversary of the PLA’s creation on August 1, 1927. Donning military fatigues, </w:t>
      </w:r>
      <w:proofErr w:type="spellStart"/>
      <w:r w:rsidRPr="00DE2EF7">
        <w:rPr>
          <w:sz w:val="16"/>
        </w:rPr>
        <w:t>Mr</w:t>
      </w:r>
      <w:proofErr w:type="spellEnd"/>
      <w:r w:rsidRPr="00DE2EF7">
        <w:rPr>
          <w:sz w:val="16"/>
        </w:rPr>
        <w:t xml:space="preserve"> Xi exhorted members of his 2.3-million-strong armed forces to “unswervingly follow the absolute leadership of the party.” Had civilian control of the PLA been working well, would </w:t>
      </w:r>
      <w:proofErr w:type="spellStart"/>
      <w:r w:rsidRPr="00DE2EF7">
        <w:rPr>
          <w:sz w:val="16"/>
        </w:rPr>
        <w:t>Mr</w:t>
      </w:r>
      <w:proofErr w:type="spellEnd"/>
      <w:r w:rsidRPr="00DE2EF7">
        <w:rPr>
          <w:sz w:val="16"/>
        </w:rPr>
        <w:t xml:space="preserve"> Xi repeatedly be demanding “absolute loyalty” from the military or asking it to “follow his instructions”? China does not have a national army; rather the party has an army. </w:t>
      </w:r>
      <w:proofErr w:type="gramStart"/>
      <w:r w:rsidRPr="00DE2EF7">
        <w:rPr>
          <w:sz w:val="16"/>
        </w:rPr>
        <w:t>So</w:t>
      </w:r>
      <w:proofErr w:type="gramEnd"/>
      <w:r w:rsidRPr="00DE2EF7">
        <w:rPr>
          <w:sz w:val="16"/>
        </w:rPr>
        <w:t xml:space="preserve"> the PLA has traditionally sworn fealty to the party, not the nation. Under </w:t>
      </w:r>
      <w:proofErr w:type="spellStart"/>
      <w:r w:rsidRPr="00DE2EF7">
        <w:rPr>
          <w:sz w:val="16"/>
        </w:rPr>
        <w:t>Mr</w:t>
      </w:r>
      <w:proofErr w:type="spellEnd"/>
      <w:r w:rsidRPr="00DE2EF7">
        <w:rPr>
          <w:sz w:val="16"/>
        </w:rPr>
        <w:t xml:space="preserve"> Xi’s two immediate predecessors, Hu Jintao and Jiang Zemin, the PLA gradually became stronger at the expense of the party. The military’s rising clout has troubled </w:t>
      </w:r>
      <w:proofErr w:type="spellStart"/>
      <w:r w:rsidRPr="00DE2EF7">
        <w:rPr>
          <w:sz w:val="16"/>
        </w:rPr>
        <w:t>Mr</w:t>
      </w:r>
      <w:proofErr w:type="spellEnd"/>
      <w:r w:rsidRPr="00DE2EF7">
        <w:rPr>
          <w:sz w:val="16"/>
        </w:rPr>
        <w:t xml:space="preserve"> Xi because it hampers his larger ambition. As part of his effort to reassert party control over the military, </w:t>
      </w:r>
      <w:proofErr w:type="spellStart"/>
      <w:r w:rsidRPr="00DE2EF7">
        <w:rPr>
          <w:sz w:val="16"/>
        </w:rPr>
        <w:t>Mr</w:t>
      </w:r>
      <w:proofErr w:type="spellEnd"/>
      <w:r w:rsidRPr="00DE2EF7">
        <w:rPr>
          <w:sz w:val="16"/>
        </w:rPr>
        <w:t xml:space="preserve"> Xi has used his anti-corruption campaign to ensnare </w:t>
      </w:r>
      <w:proofErr w:type="gramStart"/>
      <w:r w:rsidRPr="00DE2EF7">
        <w:rPr>
          <w:sz w:val="16"/>
        </w:rPr>
        <w:t>a number of</w:t>
      </w:r>
      <w:proofErr w:type="gramEnd"/>
      <w:r w:rsidRPr="00DE2EF7">
        <w:rPr>
          <w:sz w:val="16"/>
        </w:rPr>
        <w:t xml:space="preserve"> top PLA officers. He has also cut the size of the ground force and established a new command-and-control structure. But just as a dog’s tail cannot be straightened, asserting full civil control over a politically ascendant PLA is proving unachievable. After all, the </w:t>
      </w:r>
      <w:r w:rsidRPr="00DE2EF7">
        <w:rPr>
          <w:rStyle w:val="StyleUnderline"/>
        </w:rPr>
        <w:t>party depends on the PLA to ensure domestic order and sustain its own political monopoly</w:t>
      </w:r>
      <w:r w:rsidRPr="00DE2EF7">
        <w:rPr>
          <w:sz w:val="16"/>
        </w:rPr>
        <w:t xml:space="preserve">. </w:t>
      </w:r>
      <w:r w:rsidRPr="00DE2EF7">
        <w:rPr>
          <w:rStyle w:val="StyleUnderline"/>
        </w:rPr>
        <w:t xml:space="preserve">The regime’s legitimacy increasingly relies on an appeal to </w:t>
      </w:r>
      <w:r w:rsidRPr="00DE2EF7">
        <w:rPr>
          <w:rStyle w:val="Emphasis"/>
        </w:rPr>
        <w:t>nationalism</w:t>
      </w:r>
      <w:r w:rsidRPr="00DE2EF7">
        <w:rPr>
          <w:rStyle w:val="StyleUnderline"/>
        </w:rPr>
        <w:t>. But the PLA</w:t>
      </w:r>
      <w:r w:rsidRPr="00DE2EF7">
        <w:rPr>
          <w:sz w:val="16"/>
        </w:rPr>
        <w:t xml:space="preserve">, with its soaring budgets and expanding role to safeguard China’s overseas interests, </w:t>
      </w:r>
      <w:r w:rsidRPr="00DE2EF7">
        <w:rPr>
          <w:rStyle w:val="StyleUnderline"/>
        </w:rPr>
        <w:t xml:space="preserve">sees itself as the </w:t>
      </w:r>
      <w:r w:rsidRPr="00DE2EF7">
        <w:rPr>
          <w:rStyle w:val="Emphasis"/>
        </w:rPr>
        <w:t>ultimate arbiter</w:t>
      </w:r>
      <w:r w:rsidRPr="00DE2EF7">
        <w:rPr>
          <w:rStyle w:val="StyleUnderline"/>
        </w:rPr>
        <w:t xml:space="preserve"> of nationalism</w:t>
      </w:r>
      <w:r w:rsidRPr="00DE2EF7">
        <w:rPr>
          <w:sz w:val="16"/>
        </w:rPr>
        <w:t xml:space="preserve">. </w:t>
      </w:r>
      <w:r w:rsidRPr="00DE2EF7">
        <w:rPr>
          <w:rStyle w:val="StyleUnderline"/>
        </w:rPr>
        <w:t>To make matters worse,</w:t>
      </w:r>
      <w:r w:rsidRPr="00DE2EF7">
        <w:rPr>
          <w:sz w:val="16"/>
        </w:rPr>
        <w:t xml:space="preserve"> </w:t>
      </w:r>
      <w:proofErr w:type="spellStart"/>
      <w:r w:rsidRPr="00DE2EF7">
        <w:rPr>
          <w:sz w:val="16"/>
        </w:rPr>
        <w:t>Mr</w:t>
      </w:r>
      <w:proofErr w:type="spellEnd"/>
      <w:r w:rsidRPr="00DE2EF7">
        <w:rPr>
          <w:sz w:val="16"/>
        </w:rPr>
        <w:t xml:space="preserve"> Xi </w:t>
      </w:r>
      <w:r w:rsidRPr="00DE2EF7">
        <w:rPr>
          <w:rStyle w:val="StyleUnderline"/>
        </w:rPr>
        <w:t>has made many enemies at home</w:t>
      </w:r>
      <w:r w:rsidRPr="00DE2EF7">
        <w:rPr>
          <w:sz w:val="16"/>
        </w:rPr>
        <w:t xml:space="preserve"> in his effort to concentrate power in himself, including through corruption purges. </w:t>
      </w:r>
      <w:r w:rsidRPr="00DE2EF7">
        <w:rPr>
          <w:rStyle w:val="StyleUnderline"/>
          <w:highlight w:val="green"/>
        </w:rPr>
        <w:t>It is not known whether</w:t>
      </w:r>
      <w:r w:rsidRPr="00DE2EF7">
        <w:rPr>
          <w:rStyle w:val="StyleUnderline"/>
        </w:rPr>
        <w:t xml:space="preserve"> the </w:t>
      </w:r>
      <w:r w:rsidRPr="00DE2EF7">
        <w:rPr>
          <w:rStyle w:val="Emphasis"/>
          <w:highlight w:val="green"/>
        </w:rPr>
        <w:t>PLA</w:t>
      </w:r>
      <w:r w:rsidRPr="00DE2EF7">
        <w:rPr>
          <w:rStyle w:val="StyleUnderline"/>
        </w:rPr>
        <w:t xml:space="preserve">’s upper echelon </w:t>
      </w:r>
      <w:r w:rsidRPr="00DE2EF7">
        <w:rPr>
          <w:rStyle w:val="Emphasis"/>
          <w:highlight w:val="green"/>
        </w:rPr>
        <w:t>respects him</w:t>
      </w:r>
      <w:r w:rsidRPr="00DE2EF7">
        <w:rPr>
          <w:rStyle w:val="StyleUnderline"/>
          <w:highlight w:val="green"/>
        </w:rPr>
        <w:t xml:space="preserve"> to </w:t>
      </w:r>
      <w:r w:rsidRPr="00DE2EF7">
        <w:rPr>
          <w:rStyle w:val="StyleUnderline"/>
        </w:rPr>
        <w:t xml:space="preserve">the </w:t>
      </w:r>
      <w:r w:rsidRPr="00DE2EF7">
        <w:rPr>
          <w:rStyle w:val="Emphasis"/>
        </w:rPr>
        <w:t>extent</w:t>
      </w:r>
      <w:r w:rsidRPr="00DE2EF7">
        <w:rPr>
          <w:rStyle w:val="StyleUnderline"/>
        </w:rPr>
        <w:t xml:space="preserve"> to </w:t>
      </w:r>
      <w:r w:rsidRPr="00DE2EF7">
        <w:rPr>
          <w:rStyle w:val="StyleUnderline"/>
          <w:highlight w:val="green"/>
        </w:rPr>
        <w:t xml:space="preserve">be </w:t>
      </w:r>
      <w:r w:rsidRPr="00DE2EF7">
        <w:rPr>
          <w:rStyle w:val="Emphasis"/>
        </w:rPr>
        <w:t xml:space="preserve">fully </w:t>
      </w:r>
      <w:r w:rsidRPr="00DE2EF7">
        <w:rPr>
          <w:rStyle w:val="Emphasis"/>
          <w:highlight w:val="green"/>
        </w:rPr>
        <w:t>guided</w:t>
      </w:r>
      <w:r w:rsidRPr="00DE2EF7">
        <w:rPr>
          <w:rStyle w:val="StyleUnderline"/>
        </w:rPr>
        <w:t xml:space="preserve"> by his instructions</w:t>
      </w:r>
      <w:r w:rsidRPr="00DE2EF7">
        <w:rPr>
          <w:sz w:val="16"/>
        </w:rPr>
        <w:t xml:space="preserve">. </w:t>
      </w:r>
      <w:r w:rsidRPr="00DE2EF7">
        <w:rPr>
          <w:rStyle w:val="StyleUnderline"/>
        </w:rPr>
        <w:t xml:space="preserve">In the past decade, the </w:t>
      </w:r>
      <w:r w:rsidRPr="00DE2EF7">
        <w:rPr>
          <w:rStyle w:val="Emphasis"/>
        </w:rPr>
        <w:t xml:space="preserve">PLA’s </w:t>
      </w:r>
      <w:r w:rsidRPr="00DE2EF7">
        <w:rPr>
          <w:rStyle w:val="Emphasis"/>
          <w:highlight w:val="green"/>
        </w:rPr>
        <w:t>increasing clout</w:t>
      </w:r>
      <w:r w:rsidRPr="00DE2EF7">
        <w:rPr>
          <w:rStyle w:val="StyleUnderline"/>
        </w:rPr>
        <w:t xml:space="preserve"> has </w:t>
      </w:r>
      <w:r w:rsidRPr="00DE2EF7">
        <w:rPr>
          <w:rStyle w:val="StyleUnderline"/>
          <w:highlight w:val="green"/>
        </w:rPr>
        <w:t>led</w:t>
      </w:r>
      <w:r w:rsidRPr="00DE2EF7">
        <w:rPr>
          <w:rStyle w:val="StyleUnderline"/>
        </w:rPr>
        <w:t xml:space="preserve"> China </w:t>
      </w:r>
      <w:r w:rsidRPr="00DE2EF7">
        <w:rPr>
          <w:rStyle w:val="StyleUnderline"/>
          <w:highlight w:val="green"/>
        </w:rPr>
        <w:t>to</w:t>
      </w:r>
      <w:r w:rsidRPr="00DE2EF7">
        <w:rPr>
          <w:rStyle w:val="StyleUnderline"/>
        </w:rPr>
        <w:t xml:space="preserve"> stake out </w:t>
      </w:r>
      <w:r w:rsidRPr="00DE2EF7">
        <w:rPr>
          <w:rStyle w:val="StyleUnderline"/>
          <w:highlight w:val="green"/>
        </w:rPr>
        <w:t>a</w:t>
      </w:r>
      <w:r w:rsidRPr="00DE2EF7">
        <w:rPr>
          <w:rStyle w:val="StyleUnderline"/>
        </w:rPr>
        <w:t xml:space="preserve"> </w:t>
      </w:r>
      <w:r w:rsidRPr="00DE2EF7">
        <w:rPr>
          <w:rStyle w:val="Emphasis"/>
        </w:rPr>
        <w:t xml:space="preserve">more muscular </w:t>
      </w:r>
      <w:r w:rsidRPr="00DE2EF7">
        <w:rPr>
          <w:rStyle w:val="Emphasis"/>
          <w:highlight w:val="green"/>
        </w:rPr>
        <w:t>role</w:t>
      </w:r>
      <w:r w:rsidRPr="00DE2EF7">
        <w:rPr>
          <w:rStyle w:val="StyleUnderline"/>
          <w:highlight w:val="green"/>
        </w:rPr>
        <w:t>. This includes</w:t>
      </w:r>
      <w:r w:rsidRPr="00DE2EF7">
        <w:rPr>
          <w:rStyle w:val="StyleUnderline"/>
        </w:rPr>
        <w:t xml:space="preserve"> resurrecting </w:t>
      </w:r>
      <w:r w:rsidRPr="00DE2EF7">
        <w:rPr>
          <w:rStyle w:val="Emphasis"/>
          <w:highlight w:val="green"/>
        </w:rPr>
        <w:t>territorial</w:t>
      </w:r>
      <w:r w:rsidRPr="00DE2EF7">
        <w:rPr>
          <w:rStyle w:val="Emphasis"/>
        </w:rPr>
        <w:t xml:space="preserve"> and maritime </w:t>
      </w:r>
      <w:r w:rsidRPr="00DE2EF7">
        <w:rPr>
          <w:rStyle w:val="Emphasis"/>
          <w:highlight w:val="green"/>
        </w:rPr>
        <w:t>disputes</w:t>
      </w:r>
      <w:r w:rsidRPr="00DE2EF7">
        <w:rPr>
          <w:rStyle w:val="StyleUnderline"/>
        </w:rPr>
        <w:t xml:space="preserve">, asserting </w:t>
      </w:r>
      <w:r w:rsidRPr="00DE2EF7">
        <w:rPr>
          <w:rStyle w:val="Emphasis"/>
        </w:rPr>
        <w:t xml:space="preserve">new </w:t>
      </w:r>
      <w:r w:rsidRPr="00DE2EF7">
        <w:rPr>
          <w:rStyle w:val="Emphasis"/>
          <w:highlight w:val="green"/>
        </w:rPr>
        <w:t>sovereignty claims</w:t>
      </w:r>
      <w:r w:rsidRPr="00DE2EF7">
        <w:rPr>
          <w:rStyle w:val="StyleUnderline"/>
        </w:rPr>
        <w:t>, and using construction activity to change the status quo</w:t>
      </w:r>
      <w:r w:rsidRPr="00DE2EF7">
        <w:rPr>
          <w:sz w:val="16"/>
        </w:rPr>
        <w:t xml:space="preserve">. </w:t>
      </w:r>
      <w:r w:rsidRPr="00DE2EF7">
        <w:rPr>
          <w:rStyle w:val="StyleUnderline"/>
        </w:rPr>
        <w:t xml:space="preserve">China’s cut-throat </w:t>
      </w:r>
      <w:r w:rsidRPr="00DE2EF7">
        <w:rPr>
          <w:rStyle w:val="Emphasis"/>
        </w:rPr>
        <w:t>internal politics</w:t>
      </w:r>
      <w:r w:rsidRPr="00DE2EF7">
        <w:rPr>
          <w:rStyle w:val="StyleUnderline"/>
        </w:rPr>
        <w:t xml:space="preserve"> and </w:t>
      </w:r>
      <w:r w:rsidRPr="00DE2EF7">
        <w:rPr>
          <w:rStyle w:val="Emphasis"/>
          <w:highlight w:val="green"/>
        </w:rPr>
        <w:t>troubled c</w:t>
      </w:r>
      <w:r w:rsidRPr="00DE2EF7">
        <w:rPr>
          <w:rStyle w:val="Emphasis"/>
        </w:rPr>
        <w:t>ivil-</w:t>
      </w:r>
      <w:r w:rsidRPr="00DE2EF7">
        <w:rPr>
          <w:rStyle w:val="Emphasis"/>
          <w:highlight w:val="green"/>
        </w:rPr>
        <w:t>m</w:t>
      </w:r>
      <w:r w:rsidRPr="00DE2EF7">
        <w:rPr>
          <w:rStyle w:val="Emphasis"/>
        </w:rPr>
        <w:t xml:space="preserve">ilitary </w:t>
      </w:r>
      <w:r w:rsidRPr="00DE2EF7">
        <w:rPr>
          <w:rStyle w:val="Emphasis"/>
          <w:highlight w:val="green"/>
        </w:rPr>
        <w:t>r</w:t>
      </w:r>
      <w:r w:rsidRPr="00DE2EF7">
        <w:rPr>
          <w:rStyle w:val="Emphasis"/>
        </w:rPr>
        <w:t>elations</w:t>
      </w:r>
      <w:r w:rsidRPr="00DE2EF7">
        <w:rPr>
          <w:rStyle w:val="StyleUnderline"/>
        </w:rPr>
        <w:t xml:space="preserve"> clearly </w:t>
      </w:r>
      <w:r w:rsidRPr="00DE2EF7">
        <w:rPr>
          <w:rStyle w:val="StyleUnderline"/>
          <w:highlight w:val="green"/>
        </w:rPr>
        <w:t xml:space="preserve">have a </w:t>
      </w:r>
      <w:r w:rsidRPr="00DE2EF7">
        <w:rPr>
          <w:rStyle w:val="Emphasis"/>
          <w:highlight w:val="green"/>
        </w:rPr>
        <w:t>bearing on</w:t>
      </w:r>
      <w:r w:rsidRPr="00DE2EF7">
        <w:rPr>
          <w:rStyle w:val="Emphasis"/>
        </w:rPr>
        <w:t xml:space="preserve"> its </w:t>
      </w:r>
      <w:r w:rsidRPr="00DE2EF7">
        <w:rPr>
          <w:rStyle w:val="Emphasis"/>
          <w:highlight w:val="green"/>
        </w:rPr>
        <w:t>external policy</w:t>
      </w:r>
      <w:r w:rsidRPr="00DE2EF7">
        <w:rPr>
          <w:sz w:val="16"/>
        </w:rPr>
        <w:t xml:space="preserve">. </w:t>
      </w:r>
      <w:r w:rsidRPr="00DE2EF7">
        <w:rPr>
          <w:rStyle w:val="StyleUnderline"/>
          <w:highlight w:val="green"/>
        </w:rPr>
        <w:t>The risks</w:t>
      </w:r>
      <w:r w:rsidRPr="00DE2EF7">
        <w:rPr>
          <w:rStyle w:val="StyleUnderline"/>
        </w:rPr>
        <w:t xml:space="preserve"> of China’s rise as a praetorian state are real and </w:t>
      </w:r>
      <w:r w:rsidRPr="00DE2EF7">
        <w:rPr>
          <w:rStyle w:val="StyleUnderline"/>
          <w:highlight w:val="green"/>
        </w:rPr>
        <w:t xml:space="preserve">carry </w:t>
      </w:r>
      <w:r w:rsidRPr="00DE2EF7">
        <w:rPr>
          <w:rStyle w:val="Emphasis"/>
        </w:rPr>
        <w:t xml:space="preserve">major </w:t>
      </w:r>
      <w:r w:rsidRPr="00DE2EF7">
        <w:rPr>
          <w:rStyle w:val="Emphasis"/>
          <w:highlight w:val="green"/>
        </w:rPr>
        <w:t>implications</w:t>
      </w:r>
      <w:r w:rsidRPr="00DE2EF7">
        <w:rPr>
          <w:rStyle w:val="StyleUnderline"/>
          <w:highlight w:val="green"/>
        </w:rPr>
        <w:t xml:space="preserve"> for </w:t>
      </w:r>
      <w:r w:rsidRPr="00DE2EF7">
        <w:rPr>
          <w:rStyle w:val="Emphasis"/>
          <w:highlight w:val="green"/>
        </w:rPr>
        <w:t>international security</w:t>
      </w:r>
      <w:r w:rsidRPr="00DE2EF7">
        <w:rPr>
          <w:sz w:val="16"/>
        </w:rPr>
        <w:t>.</w:t>
      </w:r>
    </w:p>
    <w:bookmarkEnd w:id="0"/>
    <w:p w14:paraId="7723CD07" w14:textId="77777777" w:rsidR="00793F4B" w:rsidRDefault="00793F4B" w:rsidP="00793F4B">
      <w:pPr>
        <w:rPr>
          <w:sz w:val="16"/>
        </w:rPr>
      </w:pPr>
    </w:p>
    <w:p w14:paraId="337D885E" w14:textId="77777777" w:rsidR="00793F4B" w:rsidRPr="007A531D" w:rsidRDefault="00793F4B" w:rsidP="00793F4B">
      <w:pPr>
        <w:pStyle w:val="Heading4"/>
      </w:pPr>
      <w:r>
        <w:t>Extinction.</w:t>
      </w:r>
    </w:p>
    <w:p w14:paraId="71E55DAE" w14:textId="77777777" w:rsidR="00793F4B" w:rsidRPr="007A531D" w:rsidRDefault="00793F4B" w:rsidP="00793F4B">
      <w:r w:rsidRPr="007A531D">
        <w:rPr>
          <w:rStyle w:val="Style13ptBold"/>
        </w:rPr>
        <w:t>Caldicott</w:t>
      </w:r>
      <w:r>
        <w:rPr>
          <w:rStyle w:val="Style13ptBold"/>
        </w:rPr>
        <w:t xml:space="preserve"> 17</w:t>
      </w:r>
      <w:r>
        <w:t xml:space="preserve"> – </w:t>
      </w:r>
      <w:r w:rsidRPr="007A531D">
        <w:t>Helen</w:t>
      </w:r>
      <w:r>
        <w:t xml:space="preserve">, 2017, </w:t>
      </w:r>
      <w:r w:rsidRPr="004C546E">
        <w:t>Founder of Physicians for Social Responsibility</w:t>
      </w:r>
      <w:r w:rsidRPr="007A531D">
        <w:t> </w:t>
      </w:r>
      <w:r>
        <w:t>[“</w:t>
      </w:r>
      <w:r w:rsidRPr="007A531D">
        <w:t>The new nuclear danger: George W. Bush's military-industrial complex</w:t>
      </w:r>
      <w:r>
        <w:t>,”</w:t>
      </w:r>
      <w:r w:rsidRPr="007A531D">
        <w:t xml:space="preserve"> The New Press</w:t>
      </w:r>
      <w:r>
        <w:t xml:space="preserve">]//Elmer </w:t>
      </w:r>
    </w:p>
    <w:p w14:paraId="0747CCC2" w14:textId="77777777" w:rsidR="00793F4B" w:rsidRPr="00DE2EF7" w:rsidRDefault="00793F4B" w:rsidP="00793F4B">
      <w:pPr>
        <w:rPr>
          <w:sz w:val="12"/>
        </w:rPr>
      </w:pPr>
      <w:r w:rsidRPr="00DE2EF7">
        <w:rPr>
          <w:sz w:val="12"/>
        </w:rPr>
        <w:t>The use of Pakistani nuclear weapons could trigger a chain reac</w:t>
      </w:r>
      <w:r w:rsidRPr="00DE2EF7">
        <w:rPr>
          <w:sz w:val="12"/>
        </w:rPr>
        <w:softHyphen/>
        <w:t xml:space="preserve">tion. </w:t>
      </w:r>
      <w:r w:rsidRPr="00DE2EF7">
        <w:rPr>
          <w:b/>
          <w:bCs/>
          <w:highlight w:val="green"/>
          <w:u w:val="single"/>
        </w:rPr>
        <w:t>Nuclear-armed India</w:t>
      </w:r>
      <w:r w:rsidRPr="00DE2EF7">
        <w:rPr>
          <w:b/>
          <w:bCs/>
          <w:u w:val="single"/>
        </w:rPr>
        <w:t xml:space="preserve">, an ancient enemy, </w:t>
      </w:r>
      <w:r w:rsidRPr="00DE2EF7">
        <w:rPr>
          <w:b/>
          <w:bCs/>
          <w:highlight w:val="green"/>
          <w:u w:val="single"/>
        </w:rPr>
        <w:t>could respond</w:t>
      </w:r>
      <w:r w:rsidRPr="00DE2EF7">
        <w:rPr>
          <w:u w:val="single"/>
        </w:rPr>
        <w:t xml:space="preserve"> in kind. </w:t>
      </w:r>
      <w:r w:rsidRPr="00DE2EF7">
        <w:rPr>
          <w:highlight w:val="green"/>
          <w:u w:val="single"/>
        </w:rPr>
        <w:t>China</w:t>
      </w:r>
      <w:r w:rsidRPr="00DE2EF7">
        <w:rPr>
          <w:u w:val="single"/>
        </w:rPr>
        <w:t xml:space="preserve">, India's hated foe, </w:t>
      </w:r>
      <w:r w:rsidRPr="00DE2EF7">
        <w:rPr>
          <w:highlight w:val="green"/>
          <w:u w:val="single"/>
        </w:rPr>
        <w:t>could react</w:t>
      </w:r>
      <w:r w:rsidRPr="00DE2EF7">
        <w:rPr>
          <w:u w:val="single"/>
        </w:rPr>
        <w:t xml:space="preserve"> if India used her nuclear weapons, </w:t>
      </w:r>
      <w:r w:rsidRPr="00DE2EF7">
        <w:rPr>
          <w:highlight w:val="green"/>
          <w:u w:val="single"/>
        </w:rPr>
        <w:t>triggering</w:t>
      </w:r>
      <w:r w:rsidRPr="00DE2EF7">
        <w:rPr>
          <w:u w:val="single"/>
        </w:rPr>
        <w:t xml:space="preserve"> a </w:t>
      </w:r>
      <w:r w:rsidRPr="00DE2EF7">
        <w:rPr>
          <w:highlight w:val="green"/>
          <w:u w:val="single"/>
        </w:rPr>
        <w:t>nuclear [war]</w:t>
      </w:r>
      <w:r w:rsidRPr="00DE2EF7">
        <w:rPr>
          <w:u w:val="single"/>
        </w:rPr>
        <w:t xml:space="preserve"> </w:t>
      </w:r>
      <w:r w:rsidRPr="00DE2EF7">
        <w:rPr>
          <w:strike/>
          <w:u w:val="single"/>
        </w:rPr>
        <w:t>holocaust</w:t>
      </w:r>
      <w:r w:rsidRPr="00DE2EF7">
        <w:rPr>
          <w:u w:val="single"/>
        </w:rPr>
        <w:t xml:space="preserve"> on the subcontinent. </w:t>
      </w:r>
      <w:r w:rsidRPr="00DE2EF7">
        <w:rPr>
          <w:highlight w:val="green"/>
          <w:u w:val="single"/>
        </w:rPr>
        <w:t>If</w:t>
      </w:r>
      <w:r w:rsidRPr="00DE2EF7">
        <w:rPr>
          <w:u w:val="single"/>
        </w:rPr>
        <w:t xml:space="preserve"> any of either </w:t>
      </w:r>
      <w:r w:rsidRPr="00DE2EF7">
        <w:rPr>
          <w:b/>
          <w:iCs/>
          <w:highlight w:val="green"/>
          <w:u w:val="single"/>
        </w:rPr>
        <w:t>Russia</w:t>
      </w:r>
      <w:r w:rsidRPr="00DE2EF7">
        <w:rPr>
          <w:highlight w:val="green"/>
          <w:u w:val="single"/>
        </w:rPr>
        <w:t xml:space="preserve"> or </w:t>
      </w:r>
      <w:r w:rsidRPr="00DE2EF7">
        <w:rPr>
          <w:b/>
          <w:iCs/>
          <w:highlight w:val="green"/>
          <w:u w:val="single"/>
        </w:rPr>
        <w:t>America</w:t>
      </w:r>
      <w:r w:rsidRPr="00DE2EF7">
        <w:rPr>
          <w:highlight w:val="green"/>
          <w:u w:val="single"/>
        </w:rPr>
        <w:t>'s</w:t>
      </w:r>
      <w:r w:rsidRPr="00DE2EF7">
        <w:rPr>
          <w:u w:val="single"/>
        </w:rPr>
        <w:t xml:space="preserve"> 2,250 strategic </w:t>
      </w:r>
      <w:r w:rsidRPr="00DE2EF7">
        <w:rPr>
          <w:highlight w:val="green"/>
          <w:u w:val="single"/>
        </w:rPr>
        <w:t>weapons</w:t>
      </w:r>
      <w:r w:rsidRPr="00DE2EF7">
        <w:rPr>
          <w:u w:val="single"/>
        </w:rPr>
        <w:t xml:space="preserve"> on hair-trigger alert </w:t>
      </w:r>
      <w:r w:rsidRPr="00DE2EF7">
        <w:rPr>
          <w:highlight w:val="green"/>
          <w:u w:val="single"/>
        </w:rPr>
        <w:t>were launched</w:t>
      </w:r>
      <w:r w:rsidRPr="00DE2EF7">
        <w:rPr>
          <w:u w:val="single"/>
        </w:rPr>
        <w:t xml:space="preserve"> either </w:t>
      </w:r>
      <w:r w:rsidRPr="00DE2EF7">
        <w:rPr>
          <w:b/>
          <w:iCs/>
          <w:highlight w:val="green"/>
          <w:u w:val="single"/>
        </w:rPr>
        <w:t>accidentally</w:t>
      </w:r>
      <w:r w:rsidRPr="00DE2EF7">
        <w:rPr>
          <w:u w:val="single"/>
        </w:rPr>
        <w:t xml:space="preserve"> or </w:t>
      </w:r>
      <w:r w:rsidRPr="00DE2EF7">
        <w:rPr>
          <w:b/>
          <w:iCs/>
          <w:u w:val="single"/>
        </w:rPr>
        <w:t>purposefully</w:t>
      </w:r>
      <w:r w:rsidRPr="00DE2EF7">
        <w:rPr>
          <w:u w:val="single"/>
        </w:rPr>
        <w:t xml:space="preserve"> in response, </w:t>
      </w:r>
      <w:r w:rsidRPr="00DE2EF7">
        <w:rPr>
          <w:b/>
          <w:bCs/>
          <w:highlight w:val="green"/>
          <w:u w:val="single"/>
        </w:rPr>
        <w:t xml:space="preserve">nuclear winter </w:t>
      </w:r>
      <w:r w:rsidRPr="00DE2EF7">
        <w:rPr>
          <w:highlight w:val="green"/>
          <w:u w:val="single"/>
        </w:rPr>
        <w:t>would ensue, meaning</w:t>
      </w:r>
      <w:r w:rsidRPr="00DE2EF7">
        <w:rPr>
          <w:u w:val="single"/>
        </w:rPr>
        <w:t xml:space="preserve"> the </w:t>
      </w:r>
      <w:r w:rsidRPr="00DE2EF7">
        <w:rPr>
          <w:b/>
          <w:iCs/>
          <w:highlight w:val="green"/>
          <w:u w:val="single"/>
        </w:rPr>
        <w:t>end of</w:t>
      </w:r>
      <w:r w:rsidRPr="00DE2EF7">
        <w:rPr>
          <w:b/>
          <w:iCs/>
          <w:u w:val="single"/>
        </w:rPr>
        <w:t xml:space="preserve"> most </w:t>
      </w:r>
      <w:r w:rsidRPr="00DE2EF7">
        <w:rPr>
          <w:b/>
          <w:iCs/>
          <w:highlight w:val="green"/>
          <w:u w:val="single"/>
        </w:rPr>
        <w:t>life on earth</w:t>
      </w:r>
      <w:r w:rsidRPr="00DE2EF7">
        <w:rPr>
          <w:sz w:val="12"/>
        </w:rPr>
        <w:t>.</w:t>
      </w:r>
    </w:p>
    <w:p w14:paraId="314AD17B" w14:textId="40C3F2BA" w:rsidR="00793F4B" w:rsidRDefault="00793F4B" w:rsidP="00793F4B">
      <w:pPr>
        <w:spacing w:before="100" w:beforeAutospacing="1" w:after="100" w:afterAutospacing="1"/>
        <w:rPr>
          <w:rFonts w:eastAsia="Times New Roman"/>
          <w:color w:val="000000"/>
          <w:sz w:val="14"/>
        </w:rPr>
      </w:pPr>
      <w:r w:rsidRPr="001A42E6">
        <w:rPr>
          <w:rFonts w:eastAsia="Times New Roman"/>
          <w:color w:val="000000"/>
          <w:sz w:val="14"/>
        </w:rPr>
        <w:t>20s.</w:t>
      </w:r>
    </w:p>
    <w:p w14:paraId="75FD4C98" w14:textId="524918DC" w:rsidR="00793F4B" w:rsidRDefault="00793F4B" w:rsidP="00793F4B">
      <w:pPr>
        <w:pStyle w:val="Heading2"/>
      </w:pPr>
      <w:r>
        <w:lastRenderedPageBreak/>
        <w:t xml:space="preserve"> Case</w:t>
      </w:r>
    </w:p>
    <w:p w14:paraId="2624767F" w14:textId="77777777" w:rsidR="00793F4B" w:rsidRDefault="00793F4B" w:rsidP="00793F4B">
      <w:pPr>
        <w:pStyle w:val="Heading3"/>
      </w:pPr>
      <w:r>
        <w:lastRenderedPageBreak/>
        <w:t xml:space="preserve">Solvency </w:t>
      </w:r>
    </w:p>
    <w:p w14:paraId="5FE2B9AE" w14:textId="77777777" w:rsidR="00793F4B" w:rsidRDefault="00793F4B" w:rsidP="00793F4B">
      <w:pPr>
        <w:pStyle w:val="Heading4"/>
        <w:numPr>
          <w:ilvl w:val="0"/>
          <w:numId w:val="12"/>
        </w:numPr>
        <w:tabs>
          <w:tab w:val="num" w:pos="360"/>
        </w:tabs>
        <w:ind w:left="0" w:firstLine="0"/>
      </w:pPr>
      <w:r w:rsidRPr="00997109">
        <w:t xml:space="preserve">Can’t solve all of capitalism -- None of their </w:t>
      </w:r>
      <w:proofErr w:type="spellStart"/>
      <w:r w:rsidRPr="00997109">
        <w:t>ev</w:t>
      </w:r>
      <w:proofErr w:type="spellEnd"/>
      <w:r w:rsidRPr="00997109">
        <w:t xml:space="preserve"> is reverse causal - industrial agriculture, the defense industrial base, Amazon, Koch Industries are all examples of capitalism and colonialism - plus capitalism predates space exploration, which proves they don't control the root cause</w:t>
      </w:r>
    </w:p>
    <w:p w14:paraId="17FA365C" w14:textId="77777777" w:rsidR="00793F4B" w:rsidRPr="003A19D0" w:rsidRDefault="00793F4B" w:rsidP="00793F4B">
      <w:pPr>
        <w:pStyle w:val="Heading4"/>
        <w:numPr>
          <w:ilvl w:val="0"/>
          <w:numId w:val="12"/>
        </w:numPr>
        <w:tabs>
          <w:tab w:val="num" w:pos="360"/>
        </w:tabs>
        <w:ind w:left="0" w:firstLine="0"/>
      </w:pPr>
      <w:r w:rsidRPr="003A19D0">
        <w:t xml:space="preserve">The </w:t>
      </w:r>
      <w:proofErr w:type="spellStart"/>
      <w:r w:rsidRPr="003A19D0">
        <w:t>aff</w:t>
      </w:r>
      <w:proofErr w:type="spellEnd"/>
      <w:r w:rsidRPr="003A19D0">
        <w:t xml:space="preserve"> has zero bearing on equally capitalist public space sectors- means they don't solve spatial fixes because they can appropriate space resources, then sell them to private companies - proven by existing contracts between government entities and </w:t>
      </w:r>
      <w:proofErr w:type="spellStart"/>
      <w:r w:rsidRPr="003A19D0">
        <w:t>NewSpace</w:t>
      </w:r>
      <w:proofErr w:type="spellEnd"/>
      <w:r w:rsidRPr="003A19D0">
        <w:t xml:space="preserve"> </w:t>
      </w:r>
    </w:p>
    <w:p w14:paraId="75041B58" w14:textId="77777777" w:rsidR="00793F4B" w:rsidRDefault="00793F4B" w:rsidP="00793F4B">
      <w:pPr>
        <w:pStyle w:val="Heading4"/>
        <w:numPr>
          <w:ilvl w:val="0"/>
          <w:numId w:val="12"/>
        </w:numPr>
        <w:tabs>
          <w:tab w:val="num" w:pos="360"/>
        </w:tabs>
        <w:ind w:left="0" w:firstLine="0"/>
      </w:pPr>
      <w:r>
        <w:t xml:space="preserve">The </w:t>
      </w:r>
      <w:proofErr w:type="spellStart"/>
      <w:r>
        <w:t>aff</w:t>
      </w:r>
      <w:proofErr w:type="spellEnd"/>
      <w:r>
        <w:t xml:space="preserve"> increases emissions and burning of fossil fuels – if companies can’t profit from new space they will increase production on earth – even if the spatial fixes argument is </w:t>
      </w:r>
      <w:proofErr w:type="gramStart"/>
      <w:r>
        <w:t>true</w:t>
      </w:r>
      <w:proofErr w:type="gramEnd"/>
      <w:r>
        <w:t xml:space="preserve"> it doesn’t mean all aspects of a capitalist econ instantly collapse </w:t>
      </w:r>
    </w:p>
    <w:p w14:paraId="3999FA74" w14:textId="77777777" w:rsidR="00793F4B" w:rsidRDefault="00793F4B" w:rsidP="00793F4B">
      <w:pPr>
        <w:pStyle w:val="Heading4"/>
        <w:numPr>
          <w:ilvl w:val="0"/>
          <w:numId w:val="12"/>
        </w:numPr>
        <w:tabs>
          <w:tab w:val="num" w:pos="360"/>
        </w:tabs>
        <w:ind w:left="0" w:firstLine="0"/>
      </w:pPr>
      <w:r>
        <w:t>Doesn’t solve all of space exploration or launches – public sector still exists or is even stronger post plan which still would have missions – if not, that proves our arguments on the Das</w:t>
      </w:r>
    </w:p>
    <w:p w14:paraId="6329F4CD" w14:textId="77777777" w:rsidR="00793F4B" w:rsidRPr="001A38F6" w:rsidRDefault="00793F4B" w:rsidP="00793F4B">
      <w:pPr>
        <w:pStyle w:val="Heading4"/>
        <w:numPr>
          <w:ilvl w:val="0"/>
          <w:numId w:val="12"/>
        </w:numPr>
        <w:tabs>
          <w:tab w:val="num" w:pos="360"/>
        </w:tabs>
        <w:ind w:left="0" w:firstLine="0"/>
      </w:pPr>
      <w:r>
        <w:t xml:space="preserve">Reject broad indites about things like “neoliberal guilt” – doesn’t implicate our authors or scenarios directly </w:t>
      </w:r>
    </w:p>
    <w:p w14:paraId="5BA1534F" w14:textId="77777777" w:rsidR="00793F4B" w:rsidRDefault="00793F4B" w:rsidP="00793F4B">
      <w:pPr>
        <w:pStyle w:val="Heading3"/>
      </w:pPr>
      <w:r>
        <w:lastRenderedPageBreak/>
        <w:t>Cap good</w:t>
      </w:r>
    </w:p>
    <w:p w14:paraId="5705DAAF" w14:textId="77777777" w:rsidR="00793F4B" w:rsidRDefault="00793F4B" w:rsidP="00793F4B">
      <w:pPr>
        <w:pStyle w:val="Heading4"/>
      </w:pPr>
      <w:r>
        <w:t xml:space="preserve">Framing issue for the cap debate – their </w:t>
      </w:r>
      <w:r w:rsidRPr="00CA7481">
        <w:t xml:space="preserve">Shammas and </w:t>
      </w:r>
      <w:proofErr w:type="spellStart"/>
      <w:r w:rsidRPr="00CA7481">
        <w:t>Holen</w:t>
      </w:r>
      <w:proofErr w:type="spellEnd"/>
      <w:r>
        <w:t xml:space="preserve"> evidence proves the link but does not justify why capitalism is unsustainable – don’t do that work for them or let them shift or read </w:t>
      </w:r>
      <w:proofErr w:type="spellStart"/>
      <w:r>
        <w:t>ev</w:t>
      </w:r>
      <w:proofErr w:type="spellEnd"/>
      <w:r>
        <w:t xml:space="preserve"> in the 1ar </w:t>
      </w:r>
    </w:p>
    <w:p w14:paraId="16A35560" w14:textId="77777777" w:rsidR="00793F4B" w:rsidRDefault="00793F4B" w:rsidP="00793F4B">
      <w:pPr>
        <w:pStyle w:val="Heading4"/>
      </w:pPr>
      <w:r>
        <w:t>Growth is sustainable – yes absolute decoupling</w:t>
      </w:r>
    </w:p>
    <w:p w14:paraId="130F09A3" w14:textId="77777777" w:rsidR="00793F4B" w:rsidRPr="00343ADD" w:rsidRDefault="00793F4B" w:rsidP="00793F4B">
      <w:pPr>
        <w:rPr>
          <w:rStyle w:val="Style13ptBold"/>
        </w:rPr>
      </w:pPr>
      <w:proofErr w:type="spellStart"/>
      <w:r>
        <w:rPr>
          <w:rStyle w:val="Style13ptBold"/>
        </w:rPr>
        <w:t>Hausfather</w:t>
      </w:r>
      <w:proofErr w:type="spellEnd"/>
      <w:r>
        <w:rPr>
          <w:rStyle w:val="Style13ptBold"/>
        </w:rPr>
        <w:t xml:space="preserve"> 4/6 </w:t>
      </w:r>
      <w:r w:rsidRPr="00343ADD">
        <w:rPr>
          <w:rStyle w:val="Style13ptBold"/>
          <w:b w:val="0"/>
          <w:bCs/>
          <w:sz w:val="16"/>
          <w:szCs w:val="16"/>
        </w:rPr>
        <w:t xml:space="preserve">[(Zeke, </w:t>
      </w:r>
      <w:r w:rsidRPr="00343ADD">
        <w:rPr>
          <w:rStyle w:val="Style13ptBold"/>
          <w:sz w:val="16"/>
          <w:szCs w:val="16"/>
        </w:rPr>
        <w:t>c</w:t>
      </w:r>
      <w:r w:rsidRPr="00343ADD">
        <w:rPr>
          <w:szCs w:val="16"/>
        </w:rPr>
        <w:t>limate scientist and energy systems analyst whose research focuses on observational temperature records, climate models, and mitigation technologies, PhD in climate science from the University of California, Berkeley, former research scientist with Berkeley Earth, senior climate analyst at Project Drawdown, and US analyst for Carbon Brief</w:t>
      </w:r>
      <w:r w:rsidRPr="00343ADD">
        <w:rPr>
          <w:rStyle w:val="Style13ptBold"/>
          <w:b w:val="0"/>
          <w:bCs/>
          <w:sz w:val="16"/>
          <w:szCs w:val="16"/>
        </w:rPr>
        <w:t>) “</w:t>
      </w:r>
      <w:r w:rsidRPr="00343ADD">
        <w:rPr>
          <w:szCs w:val="16"/>
        </w:rPr>
        <w:t>Absolute Decoupling of Economic Growth and Emissions in 32 Countries,” Breakthrough Institute, 4/6/2021] JL</w:t>
      </w:r>
    </w:p>
    <w:p w14:paraId="42F169D0" w14:textId="77777777" w:rsidR="00793F4B" w:rsidRPr="00343ADD" w:rsidRDefault="00793F4B" w:rsidP="00793F4B">
      <w:pPr>
        <w:rPr>
          <w:sz w:val="12"/>
        </w:rPr>
      </w:pPr>
      <w:r w:rsidRPr="00343ADD">
        <w:rPr>
          <w:rStyle w:val="StyleUnderline"/>
        </w:rPr>
        <w:t xml:space="preserve">The past 30 years have seen </w:t>
      </w:r>
      <w:r w:rsidRPr="00343ADD">
        <w:rPr>
          <w:rStyle w:val="Emphasis"/>
        </w:rPr>
        <w:t xml:space="preserve">immense progress in improving the quality of life </w:t>
      </w:r>
      <w:r w:rsidRPr="00343ADD">
        <w:rPr>
          <w:rStyle w:val="StyleUnderline"/>
        </w:rPr>
        <w:t>for much of humanity</w:t>
      </w:r>
      <w:r w:rsidRPr="00343ADD">
        <w:rPr>
          <w:sz w:val="12"/>
        </w:rPr>
        <w:t xml:space="preserve">. Extreme </w:t>
      </w:r>
      <w:r w:rsidRPr="00343ADD">
        <w:rPr>
          <w:rStyle w:val="Emphasis"/>
          <w:highlight w:val="green"/>
        </w:rPr>
        <w:t>poverty</w:t>
      </w:r>
      <w:r w:rsidRPr="00343ADD">
        <w:rPr>
          <w:sz w:val="12"/>
        </w:rPr>
        <w:t xml:space="preserve"> — the number of people living on less than $1.90 per day — </w:t>
      </w:r>
      <w:r w:rsidRPr="00343ADD">
        <w:rPr>
          <w:rStyle w:val="Emphasis"/>
          <w:highlight w:val="green"/>
        </w:rPr>
        <w:t>has fallen by</w:t>
      </w:r>
      <w:r w:rsidRPr="00343ADD">
        <w:rPr>
          <w:sz w:val="12"/>
        </w:rPr>
        <w:t xml:space="preserve"> nearly </w:t>
      </w:r>
      <w:r w:rsidRPr="00343ADD">
        <w:rPr>
          <w:rStyle w:val="Emphasis"/>
          <w:highlight w:val="green"/>
        </w:rPr>
        <w:t>two-thirds</w:t>
      </w:r>
      <w:r w:rsidRPr="00343ADD">
        <w:rPr>
          <w:sz w:val="12"/>
        </w:rPr>
        <w:t xml:space="preserve">, from 1.9 billion to around 650 million. </w:t>
      </w:r>
      <w:r w:rsidRPr="00343ADD">
        <w:rPr>
          <w:rStyle w:val="StyleUnderline"/>
          <w:highlight w:val="green"/>
        </w:rPr>
        <w:t>Life expectancy has risen</w:t>
      </w:r>
      <w:r w:rsidRPr="00343ADD">
        <w:rPr>
          <w:rStyle w:val="StyleUnderline"/>
        </w:rPr>
        <w:t> in most of the world, along with literacy and access to education, while infant mortality has fallen</w:t>
      </w:r>
      <w:r w:rsidRPr="00343ADD">
        <w:rPr>
          <w:sz w:val="12"/>
        </w:rPr>
        <w:t xml:space="preserve">. Despite perceptions to the contrary, </w:t>
      </w:r>
      <w:r w:rsidRPr="00343ADD">
        <w:rPr>
          <w:rStyle w:val="StyleUnderline"/>
        </w:rPr>
        <w:t>the average person born today is likely to have access to more opportunities and have a better quality of life than at any other point in human history</w:t>
      </w:r>
      <w:r w:rsidRPr="00343ADD">
        <w:rPr>
          <w:sz w:val="12"/>
        </w:rPr>
        <w:t xml:space="preserve">. Much of </w:t>
      </w:r>
      <w:r w:rsidRPr="00343ADD">
        <w:rPr>
          <w:rStyle w:val="StyleUnderline"/>
        </w:rPr>
        <w:t xml:space="preserve">this increase in human wellbeing has been </w:t>
      </w:r>
      <w:r w:rsidRPr="00343ADD">
        <w:rPr>
          <w:rStyle w:val="StyleUnderline"/>
          <w:highlight w:val="green"/>
        </w:rPr>
        <w:t>propelled by</w:t>
      </w:r>
      <w:r w:rsidRPr="00343ADD">
        <w:rPr>
          <w:rStyle w:val="StyleUnderline"/>
        </w:rPr>
        <w:t xml:space="preserve"> rapid economic </w:t>
      </w:r>
      <w:r w:rsidRPr="00343ADD">
        <w:rPr>
          <w:rStyle w:val="StyleUnderline"/>
          <w:highlight w:val="green"/>
        </w:rPr>
        <w:t>growth</w:t>
      </w:r>
      <w:r w:rsidRPr="00343ADD">
        <w:rPr>
          <w:rStyle w:val="StyleUnderline"/>
        </w:rPr>
        <w:t> driven largely by state-led industrial policy</w:t>
      </w:r>
      <w:r w:rsidRPr="00343ADD">
        <w:rPr>
          <w:sz w:val="12"/>
        </w:rPr>
        <w:t>, particularly in poor-to-middle income countries.</w:t>
      </w:r>
    </w:p>
    <w:p w14:paraId="427521DC" w14:textId="77777777" w:rsidR="00793F4B" w:rsidRPr="00343ADD" w:rsidRDefault="00793F4B" w:rsidP="00793F4B">
      <w:pPr>
        <w:rPr>
          <w:sz w:val="12"/>
        </w:rPr>
      </w:pPr>
      <w:r w:rsidRPr="00343ADD">
        <w:rPr>
          <w:sz w:val="12"/>
        </w:rPr>
        <w:t>However, this growth has come at a cost: between 1990 and 2019, global emissions of CO</w:t>
      </w:r>
      <w:r w:rsidRPr="00343ADD">
        <w:rPr>
          <w:sz w:val="12"/>
          <w:vertAlign w:val="subscript"/>
        </w:rPr>
        <w:t>2</w:t>
      </w:r>
      <w:r w:rsidRPr="00343ADD">
        <w:rPr>
          <w:sz w:val="12"/>
        </w:rPr>
        <w:t> increased by 56%. Historically, economic growth has been closely linked to increased energy consumption — and increased CO</w:t>
      </w:r>
      <w:r w:rsidRPr="00343ADD">
        <w:rPr>
          <w:sz w:val="12"/>
          <w:vertAlign w:val="subscript"/>
        </w:rPr>
        <w:t>2</w:t>
      </w:r>
      <w:r w:rsidRPr="00343ADD">
        <w:rPr>
          <w:sz w:val="12"/>
        </w:rPr>
        <w:t> emissions in particular — leading </w:t>
      </w:r>
      <w:r w:rsidRPr="00343ADD">
        <w:rPr>
          <w:rStyle w:val="StyleUnderline"/>
        </w:rPr>
        <w:t>some</w:t>
      </w:r>
      <w:r w:rsidRPr="00343ADD">
        <w:rPr>
          <w:sz w:val="12"/>
        </w:rPr>
        <w:t xml:space="preserve"> to </w:t>
      </w:r>
      <w:r w:rsidRPr="00343ADD">
        <w:rPr>
          <w:rStyle w:val="StyleUnderline"/>
        </w:rPr>
        <w:t>argue that a more prosperous world is one that necessarily has more impacts on our natural environment and climate</w:t>
      </w:r>
      <w:r w:rsidRPr="00343ADD">
        <w:rPr>
          <w:sz w:val="12"/>
        </w:rPr>
        <w:t>. There is a lively academic debate about our ability to “absolutely decouple” emissions and growth — that is, the extent to which the adoption of clean energy technology can allow emissions to decline while economic growth continues.</w:t>
      </w:r>
    </w:p>
    <w:p w14:paraId="22A0D1D6" w14:textId="77777777" w:rsidR="00793F4B" w:rsidRPr="00343ADD" w:rsidRDefault="00793F4B" w:rsidP="00793F4B">
      <w:pPr>
        <w:rPr>
          <w:sz w:val="12"/>
        </w:rPr>
      </w:pPr>
      <w:r w:rsidRPr="00343ADD">
        <w:rPr>
          <w:rStyle w:val="StyleUnderline"/>
        </w:rPr>
        <w:t>Over the past 15 years, however, something has begun to change</w:t>
      </w:r>
      <w:r w:rsidRPr="00343ADD">
        <w:rPr>
          <w:sz w:val="12"/>
        </w:rPr>
        <w:t xml:space="preserve">. Rather than a 21st century dominated by coal that energy modelers foresaw, </w:t>
      </w:r>
      <w:r w:rsidRPr="00343ADD">
        <w:rPr>
          <w:rStyle w:val="StyleUnderline"/>
        </w:rPr>
        <w:t xml:space="preserve">global </w:t>
      </w:r>
      <w:r w:rsidRPr="00343ADD">
        <w:rPr>
          <w:rStyle w:val="Emphasis"/>
          <w:highlight w:val="green"/>
        </w:rPr>
        <w:t>coal use</w:t>
      </w:r>
      <w:r w:rsidRPr="00343ADD">
        <w:rPr>
          <w:rStyle w:val="StyleUnderline"/>
        </w:rPr>
        <w:t xml:space="preserve"> peaked in 2013 and </w:t>
      </w:r>
      <w:r w:rsidRPr="00343ADD">
        <w:rPr>
          <w:rStyle w:val="Emphasis"/>
          <w:highlight w:val="green"/>
        </w:rPr>
        <w:t>is</w:t>
      </w:r>
      <w:r w:rsidRPr="00343ADD">
        <w:rPr>
          <w:rStyle w:val="Emphasis"/>
        </w:rPr>
        <w:t xml:space="preserve"> now </w:t>
      </w:r>
      <w:r w:rsidRPr="00343ADD">
        <w:rPr>
          <w:rStyle w:val="Emphasis"/>
          <w:highlight w:val="green"/>
        </w:rPr>
        <w:t>in structural decline</w:t>
      </w:r>
      <w:r w:rsidRPr="00343ADD">
        <w:rPr>
          <w:sz w:val="12"/>
        </w:rPr>
        <w:t xml:space="preserve">. </w:t>
      </w:r>
      <w:r w:rsidRPr="00343ADD">
        <w:rPr>
          <w:rStyle w:val="StyleUnderline"/>
        </w:rPr>
        <w:t>We have succeeded in making clean energy cheap, with solar power and battery storage costs falling 10-fold since 2009</w:t>
      </w:r>
      <w:r w:rsidRPr="00343ADD">
        <w:rPr>
          <w:sz w:val="12"/>
        </w:rPr>
        <w:t xml:space="preserve">. </w:t>
      </w:r>
      <w:r w:rsidRPr="00343ADD">
        <w:rPr>
          <w:rStyle w:val="StyleUnderline"/>
        </w:rPr>
        <w:t>The world produced more electricity from clean energy — solar, wind, hydro, and nuclear — than from coal over the past two years</w:t>
      </w:r>
      <w:r w:rsidRPr="00343ADD">
        <w:rPr>
          <w:sz w:val="12"/>
        </w:rPr>
        <w:t xml:space="preserve">. And, according to some major oil companies, </w:t>
      </w:r>
      <w:r w:rsidRPr="00343ADD">
        <w:rPr>
          <w:rStyle w:val="Emphasis"/>
          <w:highlight w:val="green"/>
        </w:rPr>
        <w:t>peak</w:t>
      </w:r>
      <w:r w:rsidRPr="00343ADD">
        <w:rPr>
          <w:rStyle w:val="Emphasis"/>
        </w:rPr>
        <w:t xml:space="preserve"> </w:t>
      </w:r>
      <w:r w:rsidRPr="00343ADD">
        <w:rPr>
          <w:rStyle w:val="Emphasis"/>
          <w:highlight w:val="green"/>
        </w:rPr>
        <w:t>oil is upon us</w:t>
      </w:r>
      <w:r w:rsidRPr="00343ADD">
        <w:rPr>
          <w:rStyle w:val="StyleUnderline"/>
        </w:rPr>
        <w:t xml:space="preserve"> — not because we have run out of cheap oil to produce, but </w:t>
      </w:r>
      <w:r w:rsidRPr="00343ADD">
        <w:rPr>
          <w:rStyle w:val="Emphasis"/>
        </w:rPr>
        <w:t xml:space="preserve">because </w:t>
      </w:r>
      <w:r w:rsidRPr="00343ADD">
        <w:rPr>
          <w:rStyle w:val="Emphasis"/>
          <w:highlight w:val="green"/>
        </w:rPr>
        <w:t xml:space="preserve">demand is </w:t>
      </w:r>
      <w:proofErr w:type="gramStart"/>
      <w:r w:rsidRPr="00343ADD">
        <w:rPr>
          <w:rStyle w:val="Emphasis"/>
          <w:highlight w:val="green"/>
        </w:rPr>
        <w:t>falling</w:t>
      </w:r>
      <w:proofErr w:type="gramEnd"/>
      <w:r w:rsidRPr="00343ADD">
        <w:rPr>
          <w:rStyle w:val="Emphasis"/>
        </w:rPr>
        <w:t xml:space="preserve"> and companies expect further decline </w:t>
      </w:r>
      <w:r w:rsidRPr="00343ADD">
        <w:rPr>
          <w:rStyle w:val="Emphasis"/>
          <w:highlight w:val="green"/>
        </w:rPr>
        <w:t>as consumers</w:t>
      </w:r>
      <w:r w:rsidRPr="00343ADD">
        <w:rPr>
          <w:rStyle w:val="Emphasis"/>
        </w:rPr>
        <w:t xml:space="preserve"> increasingly </w:t>
      </w:r>
      <w:r w:rsidRPr="00343ADD">
        <w:rPr>
          <w:rStyle w:val="Emphasis"/>
          <w:highlight w:val="green"/>
        </w:rPr>
        <w:t>shift to e</w:t>
      </w:r>
      <w:r w:rsidRPr="00343ADD">
        <w:rPr>
          <w:rStyle w:val="Emphasis"/>
        </w:rPr>
        <w:t xml:space="preserve">lectric </w:t>
      </w:r>
      <w:r w:rsidRPr="00343ADD">
        <w:rPr>
          <w:rStyle w:val="Emphasis"/>
          <w:highlight w:val="green"/>
        </w:rPr>
        <w:t>v</w:t>
      </w:r>
      <w:r w:rsidRPr="00343ADD">
        <w:rPr>
          <w:rStyle w:val="Emphasis"/>
        </w:rPr>
        <w:t>ehicles</w:t>
      </w:r>
      <w:r w:rsidRPr="00343ADD">
        <w:rPr>
          <w:sz w:val="12"/>
        </w:rPr>
        <w:t>.</w:t>
      </w:r>
    </w:p>
    <w:p w14:paraId="0E9EBB36" w14:textId="77777777" w:rsidR="00793F4B" w:rsidRPr="00343ADD" w:rsidRDefault="00793F4B" w:rsidP="00793F4B">
      <w:pPr>
        <w:rPr>
          <w:sz w:val="12"/>
        </w:rPr>
      </w:pPr>
      <w:r w:rsidRPr="00343ADD">
        <w:rPr>
          <w:rStyle w:val="StyleUnderline"/>
        </w:rPr>
        <w:t xml:space="preserve">The world has long been experiencing a relative decoupling between economic growth and CO2 emissions, with the </w:t>
      </w:r>
      <w:r w:rsidRPr="00343ADD">
        <w:rPr>
          <w:rStyle w:val="Emphasis"/>
        </w:rPr>
        <w:t>emissions per unit of GDP falling for the past 60 years</w:t>
      </w:r>
      <w:r w:rsidRPr="00343ADD">
        <w:rPr>
          <w:sz w:val="12"/>
        </w:rPr>
        <w:t xml:space="preserve">. This is the case </w:t>
      </w:r>
      <w:r w:rsidRPr="00343ADD">
        <w:rPr>
          <w:rStyle w:val="StyleUnderline"/>
        </w:rPr>
        <w:t>even in countries like India and China that have been undergoing rapid economic growth</w:t>
      </w:r>
      <w:r w:rsidRPr="00343ADD">
        <w:rPr>
          <w:sz w:val="12"/>
        </w:rPr>
        <w:t>. But relative decoupling alone is inadequate in a world where global CO</w:t>
      </w:r>
      <w:r w:rsidRPr="00343ADD">
        <w:rPr>
          <w:sz w:val="12"/>
          <w:vertAlign w:val="subscript"/>
        </w:rPr>
        <w:t>2 </w:t>
      </w:r>
      <w:r w:rsidRPr="00343ADD">
        <w:rPr>
          <w:sz w:val="12"/>
        </w:rPr>
        <w:t>emissions need to peak and decline in the next decade to give us any chance at limiting warming to well below 2</w:t>
      </w:r>
      <w:r w:rsidRPr="00343ADD">
        <w:rPr>
          <w:rFonts w:ascii="Cambria Math" w:hAnsi="Cambria Math" w:cs="Cambria Math"/>
          <w:sz w:val="12"/>
        </w:rPr>
        <w:t>℃</w:t>
      </w:r>
      <w:r w:rsidRPr="00343ADD">
        <w:rPr>
          <w:sz w:val="12"/>
        </w:rPr>
        <w:t>, in line with Paris Agreement targets.</w:t>
      </w:r>
    </w:p>
    <w:p w14:paraId="7A80D07E" w14:textId="77777777" w:rsidR="00793F4B" w:rsidRPr="00343ADD" w:rsidRDefault="00793F4B" w:rsidP="00793F4B">
      <w:pPr>
        <w:rPr>
          <w:sz w:val="12"/>
        </w:rPr>
      </w:pPr>
      <w:r w:rsidRPr="00343ADD">
        <w:rPr>
          <w:sz w:val="12"/>
        </w:rPr>
        <w:t xml:space="preserve">Thankfully, there is increasing evidence that </w:t>
      </w:r>
      <w:r w:rsidRPr="00343ADD">
        <w:rPr>
          <w:rStyle w:val="Emphasis"/>
          <w:highlight w:val="green"/>
        </w:rPr>
        <w:t>the world is on track to absolutely decouple</w:t>
      </w:r>
      <w:r w:rsidRPr="00343ADD">
        <w:rPr>
          <w:rStyle w:val="Emphasis"/>
        </w:rPr>
        <w:t xml:space="preserve"> CO2 emissions and economic growth</w:t>
      </w:r>
      <w:r w:rsidRPr="00343ADD">
        <w:rPr>
          <w:sz w:val="12"/>
        </w:rPr>
        <w:t xml:space="preserve"> — </w:t>
      </w:r>
      <w:r w:rsidRPr="00343ADD">
        <w:rPr>
          <w:rStyle w:val="StyleUnderline"/>
        </w:rPr>
        <w:t xml:space="preserve">with global </w:t>
      </w:r>
      <w:r w:rsidRPr="00343ADD">
        <w:rPr>
          <w:rStyle w:val="Emphasis"/>
        </w:rPr>
        <w:t>CO2 </w:t>
      </w:r>
      <w:r w:rsidRPr="00343ADD">
        <w:rPr>
          <w:rStyle w:val="Emphasis"/>
          <w:highlight w:val="green"/>
        </w:rPr>
        <w:t>emissions</w:t>
      </w:r>
      <w:r w:rsidRPr="00343ADD">
        <w:rPr>
          <w:rStyle w:val="Emphasis"/>
        </w:rPr>
        <w:t xml:space="preserve"> potentially having </w:t>
      </w:r>
      <w:r w:rsidRPr="00343ADD">
        <w:rPr>
          <w:rStyle w:val="Emphasis"/>
          <w:highlight w:val="green"/>
        </w:rPr>
        <w:t>peaked in 2019</w:t>
      </w:r>
      <w:r w:rsidRPr="00343ADD">
        <w:rPr>
          <w:rStyle w:val="StyleUnderline"/>
        </w:rPr>
        <w:t> and unlikely to increase substantially</w:t>
      </w:r>
      <w:r w:rsidRPr="00343ADD">
        <w:rPr>
          <w:sz w:val="12"/>
        </w:rPr>
        <w:t xml:space="preserve"> in the coming decade. While an emissions peak is just the first and easiest step towards eventually reaching the net-zero emissions required to stop the world from continuing to warm, it demonstrates that </w:t>
      </w:r>
      <w:r w:rsidRPr="00343ADD">
        <w:rPr>
          <w:rStyle w:val="StyleUnderline"/>
        </w:rPr>
        <w:t>linkages between emissions and economic activity are not an immutable law</w:t>
      </w:r>
      <w:r w:rsidRPr="00343ADD">
        <w:rPr>
          <w:sz w:val="12"/>
        </w:rPr>
        <w:t>, but rather simply a result of our current means of energy production.</w:t>
      </w:r>
    </w:p>
    <w:p w14:paraId="3ACB75B9" w14:textId="77777777" w:rsidR="00793F4B" w:rsidRPr="00343ADD" w:rsidRDefault="00793F4B" w:rsidP="00793F4B">
      <w:pPr>
        <w:rPr>
          <w:sz w:val="12"/>
        </w:rPr>
      </w:pPr>
      <w:r w:rsidRPr="00343ADD">
        <w:rPr>
          <w:rStyle w:val="StyleUnderline"/>
        </w:rPr>
        <w:lastRenderedPageBreak/>
        <w:t>In recent years we have seen more and more examples of absolute decoupling — economic growth accompanied by falling CO2 emissions</w:t>
      </w:r>
      <w:r w:rsidRPr="00343ADD">
        <w:rPr>
          <w:sz w:val="12"/>
        </w:rPr>
        <w:t xml:space="preserve">. Since 2005, </w:t>
      </w:r>
      <w:r w:rsidRPr="00343ADD">
        <w:rPr>
          <w:rStyle w:val="Emphasis"/>
          <w:highlight w:val="green"/>
        </w:rPr>
        <w:t>32 countries</w:t>
      </w:r>
      <w:r w:rsidRPr="00343ADD">
        <w:rPr>
          <w:rStyle w:val="Emphasis"/>
        </w:rPr>
        <w:t xml:space="preserve"> with a population of at least one million people have </w:t>
      </w:r>
      <w:proofErr w:type="gramStart"/>
      <w:r w:rsidRPr="00343ADD">
        <w:rPr>
          <w:rStyle w:val="Emphasis"/>
          <w:highlight w:val="green"/>
        </w:rPr>
        <w:t>absolutely decoupled</w:t>
      </w:r>
      <w:proofErr w:type="gramEnd"/>
      <w:r w:rsidRPr="00343ADD">
        <w:rPr>
          <w:rStyle w:val="Emphasis"/>
        </w:rPr>
        <w:t xml:space="preserve"> emissions from economic growth</w:t>
      </w:r>
      <w:r w:rsidRPr="00343ADD">
        <w:rPr>
          <w:sz w:val="12"/>
        </w:rPr>
        <w:t xml:space="preserve">, both for terrestrial emissions (those within national borders) and consumption emissions (emissions embodied in the goods consumed in a country). This includes </w:t>
      </w:r>
      <w:r w:rsidRPr="00343ADD">
        <w:rPr>
          <w:rStyle w:val="StyleUnderline"/>
        </w:rPr>
        <w:t>the United States, Japan, Mexico, Germany, United Kingdom, France, Spain, Poland, Romania, Netherlands, Belgium, Portugal, Sweden, Hungary, Belarus, Austria, Bulgaria, El Salvador, Singapore, Denmark, Finland, Slovakia, Norway, Ireland, New Zealand, Croatia, Jamaica, Lithuania, Slovenia, Latvia, Estonia, and Cyprus</w:t>
      </w:r>
      <w:r w:rsidRPr="00343ADD">
        <w:rPr>
          <w:sz w:val="12"/>
        </w:rPr>
        <w:t>. Figure 1, below, shows the declines in territorial emissions (blue) and increases in GDP (red).</w:t>
      </w:r>
      <w:r w:rsidRPr="00343ADD">
        <w:rPr>
          <w:sz w:val="12"/>
        </w:rPr>
        <w:br/>
        <w:t>To qualify as having experienced absolute decoupling, we require countries included in this analysis to pass four separate filters: a population of at least one million (to focus the analysis on more representative cases), declining territorial emissions over the 2005-2019 period (based on a linear regression), declining consumption emissions, and increasing real GDP (on a purchasing power parity basis, using constant 2017 international $USD). We chose not to include 2020 in this analysis because it is not particularly representative of longer-term trends, and consumption and territorial emissions estimates are not yet available for many countries.</w:t>
      </w:r>
    </w:p>
    <w:p w14:paraId="2A700F1A" w14:textId="77777777" w:rsidR="00793F4B" w:rsidRPr="00343ADD" w:rsidRDefault="00793F4B" w:rsidP="00793F4B">
      <w:pPr>
        <w:rPr>
          <w:sz w:val="12"/>
        </w:rPr>
      </w:pPr>
      <w:r w:rsidRPr="00343ADD">
        <w:rPr>
          <w:sz w:val="12"/>
        </w:rPr>
        <w:t xml:space="preserve">There is a wide range of rates of economic growth between 2005-2019 among countries experiencing absolute decoupling. Somewhat counterintuitively, there is no significant relationship between the rate of economic growth and the magnitude of emissions reductions within the group. While it is unlikely that there is not at least some linkage between the two factors, </w:t>
      </w:r>
      <w:r w:rsidRPr="00343ADD">
        <w:rPr>
          <w:rStyle w:val="StyleUnderline"/>
        </w:rPr>
        <w:t>there are plenty of examples of countries (e.g., Singapore, Romania, and Ireland) experiencing both extremely rapid economic growth and large reductions in CO2 emissions.</w:t>
      </w:r>
    </w:p>
    <w:p w14:paraId="28002A92" w14:textId="77777777" w:rsidR="00793F4B" w:rsidRPr="00343ADD" w:rsidRDefault="00793F4B" w:rsidP="00793F4B">
      <w:pPr>
        <w:rPr>
          <w:sz w:val="12"/>
        </w:rPr>
      </w:pPr>
      <w:r w:rsidRPr="00343ADD">
        <w:rPr>
          <w:sz w:val="12"/>
        </w:rPr>
        <w:t xml:space="preserve">One of the primary criticisms of some prior analyses of absolute decoupling is that they ignore leakage.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w:t>
      </w:r>
      <w:r w:rsidRPr="00343ADD">
        <w:rPr>
          <w:rStyle w:val="StyleUnderline"/>
        </w:rPr>
        <w:t xml:space="preserve">After 2005, however, structural changes in China and a growing domestic market led to a reversal of these trends; </w:t>
      </w:r>
      <w:r w:rsidRPr="00343ADD">
        <w:rPr>
          <w:rStyle w:val="Emphasis"/>
        </w:rPr>
        <w:t xml:space="preserve">the </w:t>
      </w:r>
      <w:proofErr w:type="gramStart"/>
      <w:r w:rsidRPr="00343ADD">
        <w:rPr>
          <w:rStyle w:val="Emphasis"/>
        </w:rPr>
        <w:t>amount</w:t>
      </w:r>
      <w:proofErr w:type="gramEnd"/>
      <w:r w:rsidRPr="00343ADD">
        <w:rPr>
          <w:rStyle w:val="Emphasis"/>
        </w:rPr>
        <w:t xml:space="preserve"> of emissions “exported” from developed countries to developing countries has actually declined over the past 15 years</w:t>
      </w:r>
      <w:r w:rsidRPr="00343ADD">
        <w:rPr>
          <w:sz w:val="12"/>
        </w:rPr>
        <w:t>.</w:t>
      </w:r>
    </w:p>
    <w:p w14:paraId="296DD983" w14:textId="77777777" w:rsidR="00793F4B" w:rsidRPr="00343ADD" w:rsidRDefault="00793F4B" w:rsidP="00793F4B">
      <w:pPr>
        <w:rPr>
          <w:sz w:val="12"/>
          <w:szCs w:val="12"/>
        </w:rPr>
      </w:pPr>
      <w:r w:rsidRPr="00343ADD">
        <w:rPr>
          <w:sz w:val="12"/>
          <w:szCs w:val="12"/>
        </w:rPr>
        <w:t>This means that, for many countries, both territorial emissions and consumption emissions (which include any emissions “exported” to other countries) have jointly declined. In fact, on average, consumption emissions have been declining slightly faster than territorial emissions since 2005 in the 32 countries we identify as experiencing absolute decoupling. Figure 2, below, shows the change in consumption emissions (teal) and GDP (red) between 2005 and 2019.</w:t>
      </w:r>
      <w:r w:rsidRPr="00343ADD">
        <w:rPr>
          <w:sz w:val="12"/>
          <w:szCs w:val="12"/>
        </w:rPr>
        <w:br/>
        <w:t xml:space="preserve">There is a </w:t>
      </w:r>
      <w:proofErr w:type="gramStart"/>
      <w:r w:rsidRPr="00343ADD">
        <w:rPr>
          <w:sz w:val="12"/>
          <w:szCs w:val="12"/>
        </w:rPr>
        <w:t>pretty wide</w:t>
      </w:r>
      <w:proofErr w:type="gramEnd"/>
      <w:r w:rsidRPr="00343ADD">
        <w:rPr>
          <w:sz w:val="12"/>
          <w:szCs w:val="12"/>
        </w:rPr>
        <w:t xml:space="preserv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w:t>
      </w:r>
      <w:r w:rsidRPr="00343ADD">
        <w:rPr>
          <w:sz w:val="10"/>
          <w:szCs w:val="12"/>
        </w:rPr>
        <w:br/>
      </w:r>
      <w:r w:rsidRPr="00343ADD">
        <w:rPr>
          <w:rStyle w:val="Emphasis"/>
        </w:rPr>
        <w:t xml:space="preserve">Absolute decoupling is possible. </w:t>
      </w:r>
      <w:r w:rsidRPr="00343ADD">
        <w:rPr>
          <w:rStyle w:val="Emphasis"/>
          <w:highlight w:val="green"/>
        </w:rPr>
        <w:t>There is no physical law requiring</w:t>
      </w:r>
      <w:r w:rsidRPr="00343ADD">
        <w:rPr>
          <w:rStyle w:val="Emphasis"/>
        </w:rPr>
        <w:t xml:space="preserve"> economic </w:t>
      </w:r>
      <w:r w:rsidRPr="00343ADD">
        <w:rPr>
          <w:rStyle w:val="Emphasis"/>
          <w:highlight w:val="green"/>
        </w:rPr>
        <w:t>growth</w:t>
      </w:r>
      <w:r w:rsidRPr="00343ADD">
        <w:rPr>
          <w:rStyle w:val="Emphasis"/>
        </w:rPr>
        <w:t xml:space="preserve"> — and broader increases in human wellbeing — </w:t>
      </w:r>
      <w:r w:rsidRPr="00343ADD">
        <w:rPr>
          <w:rStyle w:val="Emphasis"/>
          <w:highlight w:val="green"/>
        </w:rPr>
        <w:t>to</w:t>
      </w:r>
      <w:r w:rsidRPr="00343ADD">
        <w:rPr>
          <w:rStyle w:val="Emphasis"/>
        </w:rPr>
        <w:t xml:space="preserve"> necessarily </w:t>
      </w:r>
      <w:r w:rsidRPr="00343ADD">
        <w:rPr>
          <w:rStyle w:val="Emphasis"/>
          <w:highlight w:val="green"/>
        </w:rPr>
        <w:t>be linked to</w:t>
      </w:r>
      <w:r w:rsidRPr="00343ADD">
        <w:rPr>
          <w:rStyle w:val="Emphasis"/>
        </w:rPr>
        <w:t xml:space="preserve"> CO2 </w:t>
      </w:r>
      <w:r w:rsidRPr="00343ADD">
        <w:rPr>
          <w:rStyle w:val="Emphasis"/>
          <w:highlight w:val="green"/>
        </w:rPr>
        <w:t>emissions</w:t>
      </w:r>
      <w:r w:rsidRPr="00343ADD">
        <w:rPr>
          <w:rStyle w:val="StyleUnderline"/>
        </w:rPr>
        <w:t xml:space="preserve">. </w:t>
      </w:r>
      <w:proofErr w:type="gramStart"/>
      <w:r w:rsidRPr="00343ADD">
        <w:rPr>
          <w:rStyle w:val="StyleUnderline"/>
        </w:rPr>
        <w:t>All of</w:t>
      </w:r>
      <w:proofErr w:type="gramEnd"/>
      <w:r w:rsidRPr="00343ADD">
        <w:rPr>
          <w:rStyle w:val="StyleUnderline"/>
        </w:rPr>
        <w:t xml:space="preserve"> the </w:t>
      </w:r>
      <w:r w:rsidRPr="00343ADD">
        <w:rPr>
          <w:rStyle w:val="StyleUnderline"/>
          <w:highlight w:val="green"/>
        </w:rPr>
        <w:t>services</w:t>
      </w:r>
      <w:r w:rsidRPr="00343ADD">
        <w:rPr>
          <w:rStyle w:val="StyleUnderline"/>
        </w:rPr>
        <w:t xml:space="preserve"> that we rely on today that emit fossil fuels — electricity, transportation, heating, food — </w:t>
      </w:r>
      <w:r w:rsidRPr="00343ADD">
        <w:rPr>
          <w:rStyle w:val="StyleUnderline"/>
          <w:highlight w:val="green"/>
        </w:rPr>
        <w:t>can</w:t>
      </w:r>
      <w:r w:rsidRPr="00343ADD">
        <w:rPr>
          <w:rStyle w:val="StyleUnderline"/>
        </w:rPr>
        <w:t xml:space="preserve"> in principle </w:t>
      </w:r>
      <w:r w:rsidRPr="00343ADD">
        <w:rPr>
          <w:rStyle w:val="StyleUnderline"/>
          <w:highlight w:val="green"/>
        </w:rPr>
        <w:t>be replaced by</w:t>
      </w:r>
      <w:r w:rsidRPr="00343ADD">
        <w:rPr>
          <w:rStyle w:val="StyleUnderline"/>
        </w:rPr>
        <w:t xml:space="preserve"> near-</w:t>
      </w:r>
      <w:r w:rsidRPr="00343ADD">
        <w:rPr>
          <w:rStyle w:val="StyleUnderline"/>
          <w:highlight w:val="green"/>
        </w:rPr>
        <w:t>zero carbon alternatives</w:t>
      </w:r>
      <w:r w:rsidRPr="00343ADD">
        <w:rPr>
          <w:sz w:val="10"/>
        </w:rPr>
        <w:t xml:space="preserve">, </w:t>
      </w:r>
      <w:r w:rsidRPr="00343ADD">
        <w:rPr>
          <w:sz w:val="12"/>
          <w:szCs w:val="12"/>
        </w:rPr>
        <w:t>though these are more mature in some sectors (electricity, transportation, buildings) than in others (industrial processes, agriculture).</w:t>
      </w:r>
    </w:p>
    <w:p w14:paraId="763E5273" w14:textId="77777777" w:rsidR="00793F4B" w:rsidRPr="006F425B" w:rsidRDefault="00793F4B" w:rsidP="00793F4B">
      <w:pPr>
        <w:rPr>
          <w:sz w:val="12"/>
        </w:rPr>
      </w:pPr>
      <w:r w:rsidRPr="00343ADD">
        <w:rPr>
          <w:sz w:val="12"/>
        </w:rPr>
        <w:t xml:space="preserve">This is not to say that infinite economic growth is desirable (or even possible), particularly given that the global population is expected to start to shrink by the end of the 21st century (and well before that in most currently wealthy countries). There will be some tradeoffs between economic growth and climate mitigation — particularly if the world is to meet ambitious mitigation targets. But </w:t>
      </w:r>
      <w:r w:rsidRPr="00343ADD">
        <w:rPr>
          <w:rStyle w:val="StyleUnderline"/>
        </w:rPr>
        <w:t xml:space="preserve">it is possible to envision a world that is prosperous, equal, and at net-zero emissions; indeed, </w:t>
      </w:r>
      <w:proofErr w:type="gramStart"/>
      <w:r w:rsidRPr="00343ADD">
        <w:rPr>
          <w:rStyle w:val="StyleUnderline"/>
        </w:rPr>
        <w:t>all of</w:t>
      </w:r>
      <w:proofErr w:type="gramEnd"/>
      <w:r w:rsidRPr="00343ADD">
        <w:rPr>
          <w:rStyle w:val="StyleUnderline"/>
        </w:rPr>
        <w:t xml:space="preserve"> the future emissions </w:t>
      </w:r>
      <w:r w:rsidRPr="00343ADD">
        <w:rPr>
          <w:rStyle w:val="StyleUnderline"/>
          <w:highlight w:val="green"/>
        </w:rPr>
        <w:t>scenarios used by the</w:t>
      </w:r>
      <w:r w:rsidRPr="00343ADD">
        <w:rPr>
          <w:rStyle w:val="StyleUnderline"/>
        </w:rPr>
        <w:t xml:space="preserve"> Intergovernmental Panel on Climate Change (</w:t>
      </w:r>
      <w:r w:rsidRPr="00343ADD">
        <w:rPr>
          <w:rStyle w:val="StyleUnderline"/>
          <w:highlight w:val="green"/>
        </w:rPr>
        <w:t>IPCC) do</w:t>
      </w:r>
      <w:r w:rsidRPr="00343ADD">
        <w:rPr>
          <w:rStyle w:val="StyleUnderline"/>
        </w:rPr>
        <w:t xml:space="preserve"> just that</w:t>
      </w:r>
      <w:r w:rsidRPr="00343ADD">
        <w:rPr>
          <w:sz w:val="12"/>
        </w:rPr>
        <w:t>.</w:t>
      </w:r>
    </w:p>
    <w:p w14:paraId="4FEDFA24" w14:textId="77777777" w:rsidR="00793F4B" w:rsidRDefault="00793F4B" w:rsidP="00793F4B">
      <w:pPr>
        <w:pStyle w:val="Heading4"/>
      </w:pPr>
      <w:r>
        <w:t xml:space="preserve">Growth is </w:t>
      </w:r>
      <w:r w:rsidRPr="00A129DF">
        <w:rPr>
          <w:u w:val="single"/>
        </w:rPr>
        <w:t>sustainable</w:t>
      </w:r>
      <w:r>
        <w:t xml:space="preserve"> and </w:t>
      </w:r>
      <w:r w:rsidRPr="00A129DF">
        <w:rPr>
          <w:u w:val="single"/>
        </w:rPr>
        <w:t>inevitable</w:t>
      </w:r>
      <w:r>
        <w:t xml:space="preserve"> – unparalleled data proves tech solves, but transition </w:t>
      </w:r>
      <w:r>
        <w:rPr>
          <w:u w:val="single"/>
        </w:rPr>
        <w:t>doesn’t</w:t>
      </w:r>
      <w:r>
        <w:t xml:space="preserve">. </w:t>
      </w:r>
    </w:p>
    <w:p w14:paraId="77A2145C" w14:textId="77777777" w:rsidR="00793F4B" w:rsidRDefault="00793F4B" w:rsidP="00793F4B">
      <w:pPr>
        <w:rPr>
          <w:rStyle w:val="Hyperlink"/>
          <w:szCs w:val="16"/>
        </w:rPr>
      </w:pPr>
      <w:r>
        <w:rPr>
          <w:rStyle w:val="Style13ptBold"/>
        </w:rPr>
        <w:t xml:space="preserve">Bailey ’16 </w:t>
      </w:r>
      <w:r w:rsidRPr="00532880">
        <w:rPr>
          <w:szCs w:val="16"/>
        </w:rPr>
        <w:t>(Ronald; 12/16/16; B.A. in Philosophy and B.A. Economics from the University of Virginia, member of the Society of Environmental Journalists and the American Society for Bioethics and Humanities</w:t>
      </w:r>
      <w:r>
        <w:rPr>
          <w:szCs w:val="16"/>
        </w:rPr>
        <w:t>, citing a compilation of interdisciplinary research</w:t>
      </w:r>
      <w:r w:rsidRPr="00532880">
        <w:rPr>
          <w:szCs w:val="16"/>
        </w:rPr>
        <w:t xml:space="preserve">; Reason, “Is Economic Growth Environmentally Sustainable?” </w:t>
      </w:r>
      <w:hyperlink r:id="rId13" w:history="1">
        <w:r w:rsidRPr="00532880">
          <w:rPr>
            <w:rStyle w:val="Hyperlink"/>
            <w:szCs w:val="16"/>
          </w:rPr>
          <w:t>http://reason.com/archives/2016/12/16/is-economic-growth-environmentally-sust1)</w:t>
        </w:r>
      </w:hyperlink>
    </w:p>
    <w:p w14:paraId="1FF41319" w14:textId="77777777" w:rsidR="00793F4B" w:rsidRPr="009627A7" w:rsidRDefault="00793F4B" w:rsidP="00793F4B">
      <w:r w:rsidRPr="005F48B0">
        <w:t xml:space="preserve">Is economic growth environmentally sustainable? No, say a group of prominent </w:t>
      </w:r>
      <w:r w:rsidRPr="004A12B7">
        <w:rPr>
          <w:u w:val="single"/>
        </w:rPr>
        <w:t>ecological economists led by</w:t>
      </w:r>
      <w:r w:rsidRPr="005F48B0">
        <w:t xml:space="preserve"> the Australian hydrologist James </w:t>
      </w:r>
      <w:r w:rsidRPr="004A12B7">
        <w:rPr>
          <w:u w:val="single"/>
        </w:rPr>
        <w:t>Ward</w:t>
      </w:r>
      <w:r w:rsidRPr="005F48B0">
        <w:t xml:space="preserve">. In a new </w:t>
      </w:r>
      <w:proofErr w:type="spellStart"/>
      <w:r w:rsidRPr="005F48B0">
        <w:t>PLoS</w:t>
      </w:r>
      <w:proofErr w:type="spellEnd"/>
      <w:r w:rsidRPr="005F48B0">
        <w:t xml:space="preserve"> ONE article—"Is Decoupling GDP Growth from Environmental Impact Possible?"—they offer an analysis inspired </w:t>
      </w:r>
      <w:r w:rsidRPr="005F48B0">
        <w:lastRenderedPageBreak/>
        <w:t xml:space="preserve">by the 1972 neo-Malthusian classic The Limits to Growth. They even suggest that The Limits to Growth's projections </w:t>
      </w:r>
      <w:proofErr w:type="gramStart"/>
      <w:r w:rsidRPr="005F48B0">
        <w:t>with regard to</w:t>
      </w:r>
      <w:proofErr w:type="gramEnd"/>
      <w:r w:rsidRPr="005F48B0">
        <w:t xml:space="preserve"> population, food production, pollution, and the depletion of nonrenewable resources are still on track. In other words, they </w:t>
      </w:r>
      <w:r w:rsidRPr="00ED06FC">
        <w:rPr>
          <w:u w:val="single"/>
        </w:rPr>
        <w:t>think we're still</w:t>
      </w:r>
      <w:r w:rsidRPr="004A12B7">
        <w:rPr>
          <w:u w:val="single"/>
        </w:rPr>
        <w:t xml:space="preserve"> heading for a collapse</w:t>
      </w:r>
      <w:r w:rsidRPr="005F48B0">
        <w:t xml:space="preserve">. I think </w:t>
      </w:r>
      <w:r w:rsidRPr="004A12B7">
        <w:rPr>
          <w:b/>
          <w:u w:val="single"/>
        </w:rPr>
        <w:t>they're wrong</w:t>
      </w:r>
      <w:r w:rsidRPr="005F48B0">
        <w:t xml:space="preserve">. But they're wrong in an instructive way. </w:t>
      </w:r>
      <w:r w:rsidRPr="004A12B7">
        <w:rPr>
          <w:u w:val="single"/>
        </w:rPr>
        <w:t>The authors describe two types of "decoupling," relative and absolute. Relative</w:t>
      </w:r>
      <w:r w:rsidRPr="005F48B0">
        <w:t xml:space="preserve"> decoupling </w:t>
      </w:r>
      <w:r w:rsidRPr="004A12B7">
        <w:rPr>
          <w:u w:val="single"/>
        </w:rPr>
        <w:t>means</w:t>
      </w:r>
      <w:r w:rsidRPr="005F48B0">
        <w:t xml:space="preserve"> that </w:t>
      </w:r>
      <w:r w:rsidRPr="004A12B7">
        <w:rPr>
          <w:u w:val="single"/>
        </w:rPr>
        <w:t>economic growth increases faster than</w:t>
      </w:r>
      <w:r w:rsidRPr="005F48B0">
        <w:t xml:space="preserve"> rates of growth in material and </w:t>
      </w:r>
      <w:r w:rsidRPr="004A12B7">
        <w:rPr>
          <w:u w:val="single"/>
        </w:rPr>
        <w:t xml:space="preserve">energy </w:t>
      </w:r>
      <w:r w:rsidRPr="00ED06FC">
        <w:rPr>
          <w:b/>
          <w:u w:val="single"/>
        </w:rPr>
        <w:t>consumption</w:t>
      </w:r>
      <w:r w:rsidRPr="004A12B7">
        <w:rPr>
          <w:u w:val="single"/>
        </w:rPr>
        <w:t xml:space="preserve"> and </w:t>
      </w:r>
      <w:r w:rsidRPr="00ED06FC">
        <w:rPr>
          <w:b/>
          <w:u w:val="single"/>
        </w:rPr>
        <w:t>environmental impact</w:t>
      </w:r>
      <w:r w:rsidRPr="004A12B7">
        <w:rPr>
          <w:u w:val="single"/>
        </w:rPr>
        <w:t>. Between 1990 and 2012</w:t>
      </w:r>
      <w:r w:rsidRPr="005F48B0">
        <w:t xml:space="preserve">, for example, </w:t>
      </w:r>
      <w:r w:rsidRPr="004A12B7">
        <w:rPr>
          <w:u w:val="single"/>
        </w:rPr>
        <w:t xml:space="preserve">China's </w:t>
      </w:r>
      <w:r w:rsidRPr="00A90666">
        <w:rPr>
          <w:b/>
          <w:highlight w:val="green"/>
          <w:u w:val="single"/>
        </w:rPr>
        <w:t>GDP rose 20-fold</w:t>
      </w:r>
      <w:r w:rsidRPr="00A90666">
        <w:rPr>
          <w:highlight w:val="green"/>
          <w:u w:val="single"/>
        </w:rPr>
        <w:t xml:space="preserve"> while</w:t>
      </w:r>
      <w:r w:rsidRPr="004A12B7">
        <w:rPr>
          <w:u w:val="single"/>
        </w:rPr>
        <w:t xml:space="preserve"> its </w:t>
      </w:r>
      <w:r w:rsidRPr="00A90666">
        <w:rPr>
          <w:highlight w:val="green"/>
          <w:u w:val="single"/>
        </w:rPr>
        <w:t>energy</w:t>
      </w:r>
      <w:r w:rsidRPr="005F48B0">
        <w:t xml:space="preserve"> use </w:t>
      </w:r>
      <w:r w:rsidRPr="00A90666">
        <w:rPr>
          <w:highlight w:val="green"/>
          <w:u w:val="single"/>
        </w:rPr>
        <w:t>increased by</w:t>
      </w:r>
      <w:r w:rsidRPr="005F48B0">
        <w:t xml:space="preserve"> a factor of </w:t>
      </w:r>
      <w:r w:rsidRPr="00A90666">
        <w:rPr>
          <w:highlight w:val="green"/>
          <w:u w:val="single"/>
        </w:rPr>
        <w:t>four and</w:t>
      </w:r>
      <w:r w:rsidRPr="005F48B0">
        <w:t xml:space="preserve"> its </w:t>
      </w:r>
      <w:r w:rsidRPr="004A12B7">
        <w:rPr>
          <w:u w:val="single"/>
        </w:rPr>
        <w:t xml:space="preserve">material </w:t>
      </w:r>
      <w:r w:rsidRPr="00A90666">
        <w:rPr>
          <w:highlight w:val="green"/>
          <w:u w:val="single"/>
        </w:rPr>
        <w:t>use by</w:t>
      </w:r>
      <w:r w:rsidRPr="005F48B0">
        <w:t xml:space="preserve"> a factor of </w:t>
      </w:r>
      <w:r w:rsidRPr="00A90666">
        <w:rPr>
          <w:highlight w:val="green"/>
          <w:u w:val="single"/>
        </w:rPr>
        <w:t>five</w:t>
      </w:r>
      <w:r w:rsidRPr="00A90666">
        <w:t>.</w:t>
      </w:r>
      <w:r w:rsidRPr="005F48B0">
        <w:t xml:space="preserve"> </w:t>
      </w:r>
      <w:proofErr w:type="gramStart"/>
      <w:r w:rsidRPr="005F48B0">
        <w:t>Basically</w:t>
      </w:r>
      <w:proofErr w:type="gramEnd"/>
      <w:r w:rsidRPr="005F48B0">
        <w:t xml:space="preserve"> </w:t>
      </w:r>
      <w:r w:rsidRPr="00A90666">
        <w:rPr>
          <w:highlight w:val="green"/>
          <w:u w:val="single"/>
        </w:rPr>
        <w:t>this</w:t>
      </w:r>
      <w:r w:rsidRPr="004A12B7">
        <w:rPr>
          <w:u w:val="single"/>
        </w:rPr>
        <w:t xml:space="preserve"> entails increases in efficiency that result in using fewer resources to produce more value. Absolute decoupling is</w:t>
      </w:r>
      <w:r w:rsidRPr="005F48B0">
        <w:t xml:space="preserve"> what happens </w:t>
      </w:r>
      <w:r w:rsidRPr="004A12B7">
        <w:rPr>
          <w:u w:val="single"/>
        </w:rPr>
        <w:t>when continued</w:t>
      </w:r>
      <w:r w:rsidRPr="005F48B0">
        <w:t xml:space="preserve"> economic </w:t>
      </w:r>
      <w:r w:rsidRPr="004A12B7">
        <w:rPr>
          <w:u w:val="single"/>
        </w:rPr>
        <w:t>growth</w:t>
      </w:r>
      <w:r w:rsidRPr="005F48B0">
        <w:t xml:space="preserve"> </w:t>
      </w:r>
      <w:proofErr w:type="gramStart"/>
      <w:r w:rsidRPr="005F48B0">
        <w:t xml:space="preserve">actually </w:t>
      </w:r>
      <w:r w:rsidRPr="00A90666">
        <w:rPr>
          <w:b/>
          <w:highlight w:val="green"/>
          <w:u w:val="single"/>
        </w:rPr>
        <w:t>lessens</w:t>
      </w:r>
      <w:proofErr w:type="gramEnd"/>
      <w:r w:rsidRPr="00A90666">
        <w:rPr>
          <w:b/>
          <w:highlight w:val="green"/>
          <w:u w:val="single"/>
        </w:rPr>
        <w:t xml:space="preserve"> resource use</w:t>
      </w:r>
      <w:r w:rsidRPr="005F48B0">
        <w:t xml:space="preserve"> and impacts on the natural environment, that is, creating more value while using less stuff. Essentially humanity becomes richer while withdrawing from nature. </w:t>
      </w:r>
      <w:r w:rsidRPr="004A12B7">
        <w:rPr>
          <w:u w:val="single"/>
        </w:rPr>
        <w:t>To demonstrate</w:t>
      </w:r>
      <w:r w:rsidRPr="005F48B0">
        <w:t xml:space="preserve"> that continued economic growth </w:t>
      </w:r>
      <w:r w:rsidRPr="004A12B7">
        <w:rPr>
          <w:u w:val="single"/>
        </w:rPr>
        <w:t>is unsustainable, the authors recycle the</w:t>
      </w:r>
      <w:r w:rsidRPr="005F48B0">
        <w:t xml:space="preserve"> hoary I=PAT </w:t>
      </w:r>
      <w:r w:rsidRPr="004A12B7">
        <w:rPr>
          <w:u w:val="single"/>
        </w:rPr>
        <w:t>model devised in 1972</w:t>
      </w:r>
      <w:r w:rsidRPr="005F48B0">
        <w:t xml:space="preserve"> by the Stanford entomologist and population alarmist Paul Ehrlich and the Harvard environmental policy professor (and chief Obama science adviser) John </w:t>
      </w:r>
      <w:proofErr w:type="spellStart"/>
      <w:r w:rsidRPr="005F48B0">
        <w:t>Holdren</w:t>
      </w:r>
      <w:proofErr w:type="spellEnd"/>
      <w:r w:rsidRPr="005F48B0">
        <w:t xml:space="preserve">. Human Impact on the environment is supposed to equal to Population x Affluence/consumption x Technology. All of these are presumed to intensify and worsen humanity's impact on the natural world. In Ward and company's updated version of I=PAT, the sustainability of economic growth largely depends on Technology trends. Absolute decoupling from resource consumption or pollutant emissions requires technological intensity of use and emissions to decrease by at least the same annual percentage as the economy is growing. For example, if the economy is growing at three percent per year, technological intensity must reduce 20-fold over 100 years to maintain steady levels of resource consumption or emissions. If technological intensity is faster </w:t>
      </w:r>
      <w:proofErr w:type="spellStart"/>
      <w:r w:rsidRPr="005F48B0">
        <w:t>then</w:t>
      </w:r>
      <w:proofErr w:type="spellEnd"/>
      <w:r w:rsidRPr="005F48B0">
        <w:t xml:space="preserve"> resource use and emissions will decline over time, which would result in greater wealth creation with ever lessening resource consumption and environmental spillovers. Once they've set up </w:t>
      </w:r>
      <w:proofErr w:type="gramStart"/>
      <w:r w:rsidRPr="005F48B0">
        <w:t>their</w:t>
      </w:r>
      <w:proofErr w:type="gramEnd"/>
      <w:r w:rsidRPr="005F48B0">
        <w:t xml:space="preserve"> I=PAT analysis, Ward and his colleagues assert that "for non-substitutable resources such as land, water, raw materials and energy, we argue that whilst efficiency gains may be possible, there are minimum requirements for these resources that are ultimately governed by physical realities." Among the "physical realities" they mention are limits on plant photosynthesis, the conversion efficiencies of plants into meat, the amount of water needed to grow crops, that all supposedly determine the amount of agricultural land required to feed humanity. </w:t>
      </w:r>
      <w:r w:rsidRPr="004A12B7">
        <w:rPr>
          <w:u w:val="single"/>
        </w:rPr>
        <w:t>They</w:t>
      </w:r>
      <w:r w:rsidRPr="005F48B0">
        <w:t xml:space="preserve"> also </w:t>
      </w:r>
      <w:r w:rsidRPr="004A12B7">
        <w:rPr>
          <w:u w:val="single"/>
        </w:rPr>
        <w:t>cite</w:t>
      </w:r>
      <w:r w:rsidRPr="005F48B0">
        <w:t xml:space="preserve"> "the </w:t>
      </w:r>
      <w:r w:rsidRPr="004A12B7">
        <w:rPr>
          <w:u w:val="single"/>
        </w:rPr>
        <w:t>upper limits to energy and</w:t>
      </w:r>
      <w:r w:rsidRPr="005F48B0">
        <w:t xml:space="preserve"> material </w:t>
      </w:r>
      <w:r w:rsidRPr="004A12B7">
        <w:rPr>
          <w:u w:val="single"/>
        </w:rPr>
        <w:t>efficiencies</w:t>
      </w:r>
      <w:r w:rsidRPr="005F48B0">
        <w:t xml:space="preserve"> govern minimum resource throughput </w:t>
      </w:r>
      <w:r w:rsidRPr="004A12B7">
        <w:rPr>
          <w:u w:val="single"/>
        </w:rPr>
        <w:t>required for economic production</w:t>
      </w:r>
      <w:r w:rsidRPr="005F48B0">
        <w:t xml:space="preserve">." To illustrate the operation of their version of the I=PAT equation, they apply it to a recent study that projected it would be possible for Australia's economy to grow 7-fold while simultaneously reducing resource and energy use and lowering environmental pressures through 2050. </w:t>
      </w:r>
      <w:r w:rsidRPr="004A12B7">
        <w:rPr>
          <w:u w:val="single"/>
        </w:rPr>
        <w:t xml:space="preserve">They </w:t>
      </w:r>
      <w:r w:rsidRPr="00ED06FC">
        <w:rPr>
          <w:b/>
          <w:u w:val="single"/>
        </w:rPr>
        <w:t>crank the notion</w:t>
      </w:r>
      <w:r w:rsidRPr="004A12B7">
        <w:rPr>
          <w:u w:val="single"/>
        </w:rPr>
        <w:t xml:space="preserve"> that there are</w:t>
      </w:r>
      <w:r w:rsidRPr="005F48B0">
        <w:t xml:space="preserve"> </w:t>
      </w:r>
      <w:proofErr w:type="spellStart"/>
      <w:r w:rsidRPr="005F48B0">
        <w:t>nonsubstitutable</w:t>
      </w:r>
      <w:proofErr w:type="spellEnd"/>
      <w:r w:rsidRPr="005F48B0">
        <w:t xml:space="preserve"> </w:t>
      </w:r>
      <w:r w:rsidRPr="004A12B7">
        <w:rPr>
          <w:u w:val="single"/>
        </w:rPr>
        <w:t>physical limits o</w:t>
      </w:r>
      <w:r w:rsidRPr="005F48B0">
        <w:t xml:space="preserve">n material and energy </w:t>
      </w:r>
      <w:r w:rsidRPr="004A12B7">
        <w:rPr>
          <w:u w:val="single"/>
        </w:rPr>
        <w:t>resources</w:t>
      </w:r>
      <w:r w:rsidRPr="005F48B0">
        <w:t xml:space="preserve"> through their equations until 2100, and they find that eventually consumption of both rise at the same rate as economic growth. QED: Economic growth is unsustainable. Or as they report, "Permanent decoupling (absolute or relative) is impossible for essential, non-substitutable resources because the efficiency gains are ultimately governed by physical limits." </w:t>
      </w:r>
      <w:r w:rsidRPr="00ED06FC">
        <w:rPr>
          <w:b/>
          <w:u w:val="single"/>
        </w:rPr>
        <w:t>Malthus wins again!</w:t>
      </w:r>
      <w:r w:rsidRPr="004A12B7">
        <w:rPr>
          <w:u w:val="single"/>
        </w:rPr>
        <w:t xml:space="preserve"> Or does he? GDP growth</w:t>
      </w:r>
      <w:r w:rsidRPr="005F48B0">
        <w:t>—increases in the monetary value of all finished goods and services—</w:t>
      </w:r>
      <w:r w:rsidRPr="004A12B7">
        <w:rPr>
          <w:u w:val="single"/>
        </w:rPr>
        <w:t>is a crude measure for</w:t>
      </w:r>
      <w:r w:rsidRPr="005F48B0">
        <w:t xml:space="preserve"> improvements in </w:t>
      </w:r>
      <w:r w:rsidRPr="004A12B7">
        <w:rPr>
          <w:u w:val="single"/>
        </w:rPr>
        <w:t>human well-being</w:t>
      </w:r>
      <w:r w:rsidRPr="005F48B0">
        <w:t xml:space="preserve">. Nevertheless, </w:t>
      </w:r>
      <w:r w:rsidRPr="00A90666">
        <w:rPr>
          <w:highlight w:val="green"/>
          <w:u w:val="single"/>
        </w:rPr>
        <w:t>rising incomes</w:t>
      </w:r>
      <w:r w:rsidRPr="005F48B0">
        <w:t xml:space="preserve"> (GDP per capita) </w:t>
      </w:r>
      <w:r w:rsidRPr="00A90666">
        <w:rPr>
          <w:highlight w:val="green"/>
          <w:u w:val="single"/>
        </w:rPr>
        <w:t>correlate with</w:t>
      </w:r>
      <w:r w:rsidRPr="005F48B0">
        <w:t xml:space="preserve"> lots of good things that nearly everybody wants, including access to more and </w:t>
      </w:r>
      <w:r w:rsidRPr="005F48B0">
        <w:lastRenderedPageBreak/>
        <w:t xml:space="preserve">better </w:t>
      </w:r>
      <w:r w:rsidRPr="00A90666">
        <w:rPr>
          <w:b/>
          <w:highlight w:val="green"/>
          <w:u w:val="single"/>
        </w:rPr>
        <w:t>food</w:t>
      </w:r>
      <w:r w:rsidRPr="004A12B7">
        <w:rPr>
          <w:u w:val="single"/>
        </w:rPr>
        <w:t xml:space="preserve">, longer and </w:t>
      </w:r>
      <w:r w:rsidRPr="00A90666">
        <w:rPr>
          <w:b/>
          <w:highlight w:val="green"/>
          <w:u w:val="single"/>
        </w:rPr>
        <w:t>healthier lives</w:t>
      </w:r>
      <w:r w:rsidRPr="005F48B0">
        <w:t xml:space="preserve">, more </w:t>
      </w:r>
      <w:r w:rsidRPr="004A12B7">
        <w:rPr>
          <w:u w:val="single"/>
        </w:rPr>
        <w:t xml:space="preserve">educational </w:t>
      </w:r>
      <w:r w:rsidRPr="00A90666">
        <w:rPr>
          <w:b/>
          <w:highlight w:val="green"/>
          <w:u w:val="single"/>
        </w:rPr>
        <w:t>opportunities</w:t>
      </w:r>
      <w:r w:rsidRPr="00A90666">
        <w:rPr>
          <w:highlight w:val="green"/>
          <w:u w:val="single"/>
        </w:rPr>
        <w:t>, and</w:t>
      </w:r>
      <w:r w:rsidRPr="004A12B7">
        <w:rPr>
          <w:u w:val="single"/>
        </w:rPr>
        <w:t xml:space="preserve"> </w:t>
      </w:r>
      <w:r w:rsidRPr="00A90666">
        <w:rPr>
          <w:u w:val="single"/>
        </w:rPr>
        <w:t>greater</w:t>
      </w:r>
      <w:r w:rsidRPr="004A12B7">
        <w:rPr>
          <w:u w:val="single"/>
        </w:rPr>
        <w:t xml:space="preserve"> </w:t>
      </w:r>
      <w:r w:rsidRPr="00A90666">
        <w:rPr>
          <w:highlight w:val="green"/>
          <w:u w:val="single"/>
        </w:rPr>
        <w:t>scope</w:t>
      </w:r>
      <w:r w:rsidRPr="005F48B0">
        <w:t xml:space="preserve"> for life choices. Ward and his colleagues are clearly right that there is only so much physical stuff on the Earth, but even they know that </w:t>
      </w:r>
      <w:r w:rsidRPr="004A12B7">
        <w:rPr>
          <w:u w:val="single"/>
        </w:rPr>
        <w:t>wealth is not created</w:t>
      </w:r>
      <w:r w:rsidRPr="005F48B0">
        <w:t xml:space="preserve"> simply </w:t>
      </w:r>
      <w:r w:rsidRPr="004A12B7">
        <w:rPr>
          <w:u w:val="single"/>
        </w:rPr>
        <w:t>by using more stuff. Where they go wrong</w:t>
      </w:r>
      <w:r w:rsidRPr="005F48B0">
        <w:t xml:space="preserve"> (as so many Malthusians do) </w:t>
      </w:r>
      <w:r w:rsidRPr="004A12B7">
        <w:rPr>
          <w:u w:val="single"/>
        </w:rPr>
        <w:t>is</w:t>
      </w:r>
      <w:r w:rsidRPr="005F48B0">
        <w:t xml:space="preserve"> by implicitly </w:t>
      </w:r>
      <w:r w:rsidRPr="004A12B7">
        <w:rPr>
          <w:u w:val="single"/>
        </w:rPr>
        <w:t>assuming that there are limits to</w:t>
      </w:r>
      <w:r w:rsidRPr="005F48B0">
        <w:t xml:space="preserve"> human </w:t>
      </w:r>
      <w:r w:rsidRPr="004A12B7">
        <w:rPr>
          <w:u w:val="single"/>
        </w:rPr>
        <w:t>creativity</w:t>
      </w:r>
      <w:r w:rsidRPr="005F48B0">
        <w:t xml:space="preserve">. Interestingly, </w:t>
      </w:r>
      <w:r w:rsidRPr="004A12B7">
        <w:rPr>
          <w:u w:val="single"/>
        </w:rPr>
        <w:t>Ward and</w:t>
      </w:r>
      <w:r w:rsidRPr="005F48B0">
        <w:t xml:space="preserve"> his </w:t>
      </w:r>
      <w:r w:rsidRPr="004A12B7">
        <w:rPr>
          <w:u w:val="single"/>
        </w:rPr>
        <w:t>colleagues</w:t>
      </w:r>
      <w:r w:rsidRPr="005F48B0">
        <w:t xml:space="preserve">, like Malthus before them, </w:t>
      </w:r>
      <w:r w:rsidRPr="004A12B7">
        <w:rPr>
          <w:u w:val="single"/>
        </w:rPr>
        <w:t>focus on</w:t>
      </w:r>
      <w:r w:rsidRPr="005F48B0">
        <w:t xml:space="preserve"> the </w:t>
      </w:r>
      <w:r w:rsidRPr="004A12B7">
        <w:rPr>
          <w:u w:val="single"/>
        </w:rPr>
        <w:t xml:space="preserve">supposed limits to </w:t>
      </w:r>
      <w:r w:rsidRPr="00ED06FC">
        <w:rPr>
          <w:b/>
          <w:u w:val="single"/>
        </w:rPr>
        <w:t>agricultural productivity</w:t>
      </w:r>
      <w:r w:rsidRPr="005F48B0">
        <w:t xml:space="preserve">. For example, </w:t>
      </w:r>
      <w:r w:rsidRPr="004A12B7">
        <w:rPr>
          <w:u w:val="single"/>
        </w:rPr>
        <w:t>they cite</w:t>
      </w:r>
      <w:r w:rsidRPr="005F48B0">
        <w:t xml:space="preserve"> the limits to photo</w:t>
      </w:r>
      <w:r w:rsidRPr="004A12B7">
        <w:rPr>
          <w:u w:val="single"/>
        </w:rPr>
        <w:t>synthesis, which will limit the amount of food</w:t>
      </w:r>
      <w:r w:rsidRPr="005F48B0">
        <w:t xml:space="preserve"> that humanity can produce. </w:t>
      </w:r>
      <w:r w:rsidRPr="004A12B7">
        <w:rPr>
          <w:u w:val="single"/>
        </w:rPr>
        <w:t>But</w:t>
      </w:r>
      <w:r w:rsidRPr="005F48B0">
        <w:t xml:space="preserve"> as they acknowledge, human </w:t>
      </w:r>
      <w:r w:rsidRPr="004A12B7">
        <w:rPr>
          <w:u w:val="single"/>
        </w:rPr>
        <w:t>population may not</w:t>
      </w:r>
      <w:r w:rsidRPr="005F48B0">
        <w:t xml:space="preserve"> continue to </w:t>
      </w:r>
      <w:r w:rsidRPr="004A12B7">
        <w:rPr>
          <w:u w:val="single"/>
        </w:rPr>
        <w:t>increase</w:t>
      </w:r>
      <w:r w:rsidRPr="005F48B0">
        <w:t xml:space="preserve">. In fact, </w:t>
      </w:r>
      <w:r w:rsidRPr="00531BA2">
        <w:rPr>
          <w:b/>
          <w:highlight w:val="green"/>
          <w:u w:val="single"/>
        </w:rPr>
        <w:t>global fertility rates</w:t>
      </w:r>
      <w:r w:rsidRPr="00531BA2">
        <w:rPr>
          <w:highlight w:val="green"/>
          <w:u w:val="single"/>
        </w:rPr>
        <w:t xml:space="preserve"> have been </w:t>
      </w:r>
      <w:r w:rsidRPr="00531BA2">
        <w:rPr>
          <w:b/>
          <w:highlight w:val="green"/>
          <w:u w:val="single"/>
        </w:rPr>
        <w:t>decelerating</w:t>
      </w:r>
      <w:r w:rsidRPr="004A12B7">
        <w:rPr>
          <w:u w:val="single"/>
        </w:rPr>
        <w:t xml:space="preserve"> for</w:t>
      </w:r>
      <w:r w:rsidRPr="005F48B0">
        <w:t xml:space="preserve"> many </w:t>
      </w:r>
      <w:r w:rsidRPr="004A12B7">
        <w:rPr>
          <w:u w:val="single"/>
        </w:rPr>
        <w:t>decades</w:t>
      </w:r>
      <w:r w:rsidRPr="005F48B0">
        <w:t xml:space="preserve"> now, </w:t>
      </w:r>
      <w:r w:rsidRPr="00531BA2">
        <w:rPr>
          <w:highlight w:val="green"/>
          <w:u w:val="single"/>
        </w:rPr>
        <w:t>and</w:t>
      </w:r>
      <w:r w:rsidRPr="005F48B0">
        <w:t xml:space="preserve"> demographer Wolfgang Lutz calculates that </w:t>
      </w:r>
      <w:r w:rsidRPr="004A12B7">
        <w:rPr>
          <w:u w:val="single"/>
        </w:rPr>
        <w:t xml:space="preserve">world </w:t>
      </w:r>
      <w:r w:rsidRPr="00531BA2">
        <w:rPr>
          <w:highlight w:val="green"/>
          <w:u w:val="single"/>
        </w:rPr>
        <w:t>population will peak</w:t>
      </w:r>
      <w:r w:rsidRPr="004A12B7">
        <w:rPr>
          <w:u w:val="single"/>
        </w:rPr>
        <w:t xml:space="preserve"> after the middle of this century and</w:t>
      </w:r>
      <w:r w:rsidRPr="005F48B0">
        <w:t xml:space="preserve"> begin </w:t>
      </w:r>
      <w:r w:rsidRPr="004A12B7">
        <w:rPr>
          <w:u w:val="single"/>
        </w:rPr>
        <w:t>fall</w:t>
      </w:r>
      <w:r w:rsidRPr="005F48B0">
        <w:t xml:space="preserve">ing. </w:t>
      </w:r>
      <w:r w:rsidRPr="004A12B7">
        <w:rPr>
          <w:u w:val="single"/>
        </w:rPr>
        <w:t>Since the</w:t>
      </w:r>
      <w:r w:rsidRPr="005F48B0">
        <w:t xml:space="preserve"> number of </w:t>
      </w:r>
      <w:r w:rsidRPr="004A12B7">
        <w:rPr>
          <w:u w:val="single"/>
        </w:rPr>
        <w:t>mouths to feed will stabilize</w:t>
      </w:r>
      <w:r w:rsidRPr="005F48B0">
        <w:t xml:space="preserve"> and people can eat only so much, </w:t>
      </w:r>
      <w:r w:rsidRPr="00531BA2">
        <w:rPr>
          <w:highlight w:val="green"/>
          <w:u w:val="single"/>
        </w:rPr>
        <w:t>it is unlikely</w:t>
      </w:r>
      <w:r w:rsidRPr="005F48B0">
        <w:t xml:space="preserve"> that the </w:t>
      </w:r>
      <w:r w:rsidRPr="00531BA2">
        <w:rPr>
          <w:b/>
          <w:highlight w:val="green"/>
          <w:u w:val="single"/>
        </w:rPr>
        <w:t>biophysical limits</w:t>
      </w:r>
      <w:r w:rsidRPr="004A12B7">
        <w:rPr>
          <w:u w:val="single"/>
        </w:rPr>
        <w:t xml:space="preserve"> of agriculture</w:t>
      </w:r>
      <w:r w:rsidRPr="005F48B0">
        <w:t xml:space="preserve"> on Earth </w:t>
      </w:r>
      <w:r w:rsidRPr="00531BA2">
        <w:rPr>
          <w:highlight w:val="green"/>
          <w:u w:val="single"/>
        </w:rPr>
        <w:t>will be exceeded</w:t>
      </w:r>
      <w:r w:rsidRPr="005F48B0">
        <w:t xml:space="preserve">. But it gets even better. </w:t>
      </w:r>
      <w:r w:rsidRPr="004A12B7">
        <w:rPr>
          <w:u w:val="single"/>
        </w:rPr>
        <w:t xml:space="preserve">Agricultural </w:t>
      </w:r>
      <w:r w:rsidRPr="00531BA2">
        <w:rPr>
          <w:b/>
          <w:highlight w:val="green"/>
          <w:u w:val="single"/>
        </w:rPr>
        <w:t>productivity is improving</w:t>
      </w:r>
      <w:r w:rsidRPr="005F48B0">
        <w:t xml:space="preserve">. Consider the biophysical limit on photosynthesis cited by the study. In fact, </w:t>
      </w:r>
      <w:r w:rsidRPr="004A12B7">
        <w:rPr>
          <w:u w:val="single"/>
        </w:rPr>
        <w:t>researchers are</w:t>
      </w:r>
      <w:r w:rsidRPr="005F48B0">
        <w:t xml:space="preserve"> already making progress on </w:t>
      </w:r>
      <w:r w:rsidRPr="004A12B7">
        <w:rPr>
          <w:u w:val="single"/>
        </w:rPr>
        <w:t xml:space="preserve">installing </w:t>
      </w:r>
      <w:r w:rsidRPr="00531BA2">
        <w:rPr>
          <w:highlight w:val="green"/>
          <w:u w:val="single"/>
        </w:rPr>
        <w:t>more efficient</w:t>
      </w:r>
      <w:r w:rsidRPr="005F48B0">
        <w:t xml:space="preserve"> C-4 </w:t>
      </w:r>
      <w:r w:rsidRPr="00531BA2">
        <w:rPr>
          <w:highlight w:val="green"/>
          <w:u w:val="single"/>
        </w:rPr>
        <w:t>photosynthesis</w:t>
      </w:r>
      <w:r w:rsidRPr="004A12B7">
        <w:rPr>
          <w:u w:val="single"/>
        </w:rPr>
        <w:t xml:space="preserve"> into rice and wheat, which </w:t>
      </w:r>
      <w:r w:rsidRPr="00531BA2">
        <w:rPr>
          <w:highlight w:val="green"/>
          <w:u w:val="single"/>
        </w:rPr>
        <w:t xml:space="preserve">would </w:t>
      </w:r>
      <w:r w:rsidRPr="00531BA2">
        <w:rPr>
          <w:b/>
          <w:highlight w:val="green"/>
          <w:u w:val="single"/>
        </w:rPr>
        <w:t>boost yields by</w:t>
      </w:r>
      <w:r w:rsidRPr="005F48B0">
        <w:t xml:space="preserve"> as much as </w:t>
      </w:r>
      <w:r w:rsidRPr="00531BA2">
        <w:rPr>
          <w:b/>
          <w:highlight w:val="green"/>
          <w:u w:val="single"/>
        </w:rPr>
        <w:t>50 percent</w:t>
      </w:r>
      <w:r w:rsidRPr="005F48B0">
        <w:t xml:space="preserve">. British </w:t>
      </w:r>
      <w:r w:rsidRPr="004A12B7">
        <w:rPr>
          <w:u w:val="single"/>
        </w:rPr>
        <w:t>researchers</w:t>
      </w:r>
      <w:r w:rsidRPr="005F48B0">
        <w:t xml:space="preserve"> just announced that they had </w:t>
      </w:r>
      <w:r w:rsidRPr="004A12B7">
        <w:rPr>
          <w:u w:val="single"/>
        </w:rPr>
        <w:t>figured out how to boost</w:t>
      </w:r>
      <w:r w:rsidRPr="005F48B0">
        <w:t xml:space="preserve"> photosynthetic </w:t>
      </w:r>
      <w:r w:rsidRPr="004A12B7">
        <w:rPr>
          <w:u w:val="single"/>
        </w:rPr>
        <w:t>efficiency to create</w:t>
      </w:r>
      <w:r w:rsidRPr="005F48B0">
        <w:t xml:space="preserve"> a </w:t>
      </w:r>
      <w:r w:rsidRPr="004A12B7">
        <w:rPr>
          <w:u w:val="single"/>
        </w:rPr>
        <w:t>super-wheat</w:t>
      </w:r>
      <w:r w:rsidRPr="005F48B0">
        <w:t xml:space="preserve"> would increase </w:t>
      </w:r>
      <w:r w:rsidRPr="004A12B7">
        <w:rPr>
          <w:u w:val="single"/>
        </w:rPr>
        <w:t>yields by 20 percent</w:t>
      </w:r>
      <w:r w:rsidRPr="005F48B0">
        <w:t xml:space="preserve">. In a 2015 article for the Breakthrough Journal, "The Return of Nature: How Technology Liberates the Environment," Jesse H. </w:t>
      </w:r>
      <w:proofErr w:type="spellStart"/>
      <w:r w:rsidRPr="005F48B0">
        <w:t>Ausubel</w:t>
      </w:r>
      <w:proofErr w:type="spellEnd"/>
      <w:r w:rsidRPr="005F48B0">
        <w:t xml:space="preserve"> of Rockefeller University reviews how </w:t>
      </w:r>
      <w:r w:rsidRPr="00531BA2">
        <w:rPr>
          <w:highlight w:val="green"/>
          <w:u w:val="single"/>
        </w:rPr>
        <w:t>humanity is</w:t>
      </w:r>
      <w:r w:rsidRPr="004A12B7">
        <w:rPr>
          <w:u w:val="single"/>
        </w:rPr>
        <w:t xml:space="preserve"> </w:t>
      </w:r>
      <w:r w:rsidRPr="00ED06FC">
        <w:rPr>
          <w:b/>
          <w:u w:val="single"/>
        </w:rPr>
        <w:t xml:space="preserve">already </w:t>
      </w:r>
      <w:r w:rsidRPr="00531BA2">
        <w:rPr>
          <w:b/>
          <w:highlight w:val="green"/>
          <w:u w:val="single"/>
        </w:rPr>
        <w:t>decoupling</w:t>
      </w:r>
      <w:r w:rsidRPr="005F48B0">
        <w:t xml:space="preserve"> in many ways from the natural world. "A series of '</w:t>
      </w:r>
      <w:proofErr w:type="spellStart"/>
      <w:r w:rsidRPr="005F48B0">
        <w:t>decouplings</w:t>
      </w:r>
      <w:proofErr w:type="spellEnd"/>
      <w:r w:rsidRPr="005F48B0">
        <w:t xml:space="preserve">' is occurring, so that </w:t>
      </w:r>
      <w:r w:rsidRPr="001E418F">
        <w:rPr>
          <w:u w:val="single"/>
        </w:rPr>
        <w:t>our economy no longer advances</w:t>
      </w:r>
      <w:r w:rsidRPr="005F48B0">
        <w:t xml:space="preserve"> in tandem with </w:t>
      </w:r>
      <w:r w:rsidRPr="001E418F">
        <w:rPr>
          <w:u w:val="single"/>
        </w:rPr>
        <w:t>exploitation of land, forests</w:t>
      </w:r>
      <w:r w:rsidRPr="005F48B0">
        <w:t xml:space="preserve">, water, </w:t>
      </w:r>
      <w:r w:rsidRPr="001E418F">
        <w:rPr>
          <w:u w:val="single"/>
        </w:rPr>
        <w:t>and minerals</w:t>
      </w:r>
      <w:r w:rsidRPr="005F48B0">
        <w:t xml:space="preserve">," he writes. "American </w:t>
      </w:r>
      <w:r w:rsidRPr="001E418F">
        <w:rPr>
          <w:u w:val="single"/>
        </w:rPr>
        <w:t>use of</w:t>
      </w:r>
      <w:r w:rsidRPr="005F48B0">
        <w:t xml:space="preserve"> almost </w:t>
      </w:r>
      <w:r w:rsidRPr="00531BA2">
        <w:rPr>
          <w:highlight w:val="green"/>
          <w:u w:val="single"/>
        </w:rPr>
        <w:t>everything except information</w:t>
      </w:r>
      <w:r w:rsidRPr="001E418F">
        <w:rPr>
          <w:u w:val="single"/>
        </w:rPr>
        <w:t xml:space="preserve"> </w:t>
      </w:r>
      <w:r w:rsidRPr="00ED06FC">
        <w:rPr>
          <w:b/>
          <w:u w:val="single"/>
        </w:rPr>
        <w:t>seems to be peaking</w:t>
      </w:r>
      <w:r w:rsidRPr="005F48B0">
        <w:t xml:space="preserve">." He notes that </w:t>
      </w:r>
      <w:r w:rsidRPr="001E418F">
        <w:rPr>
          <w:u w:val="single"/>
        </w:rPr>
        <w:t>agricultural applications of fertilizer</w:t>
      </w:r>
      <w:r w:rsidRPr="005F48B0">
        <w:t xml:space="preserve"> and water in the U.S. </w:t>
      </w:r>
      <w:r w:rsidRPr="00ED06FC">
        <w:rPr>
          <w:u w:val="single"/>
        </w:rPr>
        <w:t>peaked in the</w:t>
      </w:r>
      <w:r w:rsidRPr="001E418F">
        <w:rPr>
          <w:u w:val="single"/>
        </w:rPr>
        <w:t xml:space="preserve"> 1980s while yields</w:t>
      </w:r>
      <w:r w:rsidRPr="005F48B0">
        <w:t xml:space="preserve"> continued to </w:t>
      </w:r>
      <w:r w:rsidRPr="001E418F">
        <w:rPr>
          <w:u w:val="single"/>
        </w:rPr>
        <w:t>increase. Thanks to</w:t>
      </w:r>
      <w:r w:rsidRPr="005F48B0">
        <w:t xml:space="preserve"> increasing agricultural </w:t>
      </w:r>
      <w:r w:rsidRPr="001E418F">
        <w:rPr>
          <w:u w:val="single"/>
        </w:rPr>
        <w:t xml:space="preserve">productivity, </w:t>
      </w:r>
      <w:r w:rsidRPr="00531BA2">
        <w:rPr>
          <w:highlight w:val="green"/>
          <w:u w:val="single"/>
        </w:rPr>
        <w:t>humanity is</w:t>
      </w:r>
      <w:r w:rsidRPr="005F48B0">
        <w:t xml:space="preserve"> already </w:t>
      </w:r>
      <w:r w:rsidRPr="00531BA2">
        <w:rPr>
          <w:highlight w:val="green"/>
          <w:u w:val="single"/>
        </w:rPr>
        <w:t xml:space="preserve">at </w:t>
      </w:r>
      <w:r w:rsidRPr="00531BA2">
        <w:rPr>
          <w:b/>
          <w:highlight w:val="green"/>
          <w:u w:val="single"/>
        </w:rPr>
        <w:t>"peak farmland"</w:t>
      </w:r>
      <w:r w:rsidRPr="00531BA2">
        <w:rPr>
          <w:highlight w:val="green"/>
        </w:rPr>
        <w:t>;</w:t>
      </w:r>
      <w:r w:rsidRPr="005F48B0">
        <w:t xml:space="preserve"> as a result, "</w:t>
      </w:r>
      <w:r w:rsidRPr="001E418F">
        <w:rPr>
          <w:u w:val="single"/>
        </w:rPr>
        <w:t>an area the size of India or</w:t>
      </w:r>
      <w:r w:rsidRPr="005F48B0">
        <w:t xml:space="preserve"> of </w:t>
      </w:r>
      <w:r w:rsidRPr="001E418F">
        <w:rPr>
          <w:u w:val="single"/>
        </w:rPr>
        <w:t>the U</w:t>
      </w:r>
      <w:r w:rsidRPr="005F48B0">
        <w:t xml:space="preserve">nited </w:t>
      </w:r>
      <w:r w:rsidRPr="001E418F">
        <w:rPr>
          <w:u w:val="single"/>
        </w:rPr>
        <w:t>S</w:t>
      </w:r>
      <w:r w:rsidRPr="005F48B0">
        <w:t xml:space="preserve">tates </w:t>
      </w:r>
      <w:r w:rsidRPr="001E418F">
        <w:rPr>
          <w:u w:val="single"/>
        </w:rPr>
        <w:t>east of the Mississippi could be released</w:t>
      </w:r>
      <w:r w:rsidRPr="005F48B0">
        <w:t xml:space="preserve"> globally </w:t>
      </w:r>
      <w:r w:rsidRPr="001E418F">
        <w:rPr>
          <w:u w:val="single"/>
        </w:rPr>
        <w:t>from agriculture</w:t>
      </w:r>
      <w:r w:rsidRPr="005F48B0">
        <w:t xml:space="preserve"> over the next 50 years or so." Ward is worried about biophysical limits on water use. But as </w:t>
      </w:r>
      <w:proofErr w:type="spellStart"/>
      <w:r w:rsidRPr="005F48B0">
        <w:t>Ausubel</w:t>
      </w:r>
      <w:proofErr w:type="spellEnd"/>
      <w:r w:rsidRPr="005F48B0">
        <w:t xml:space="preserve"> notes, </w:t>
      </w:r>
      <w:r w:rsidRPr="001E418F">
        <w:rPr>
          <w:u w:val="single"/>
        </w:rPr>
        <w:t xml:space="preserve">U.S. </w:t>
      </w:r>
      <w:r w:rsidRPr="00531BA2">
        <w:rPr>
          <w:b/>
          <w:highlight w:val="green"/>
          <w:u w:val="single"/>
        </w:rPr>
        <w:t>water use</w:t>
      </w:r>
      <w:r w:rsidRPr="00ED06FC">
        <w:rPr>
          <w:b/>
          <w:u w:val="single"/>
        </w:rPr>
        <w:t xml:space="preserve"> has </w:t>
      </w:r>
      <w:r w:rsidRPr="00D733A8">
        <w:rPr>
          <w:b/>
          <w:highlight w:val="green"/>
          <w:u w:val="single"/>
        </w:rPr>
        <w:t>peaked</w:t>
      </w:r>
      <w:r w:rsidRPr="00D733A8">
        <w:rPr>
          <w:highlight w:val="green"/>
          <w:u w:val="single"/>
        </w:rPr>
        <w:t xml:space="preserve"> an</w:t>
      </w:r>
      <w:r w:rsidRPr="00531BA2">
        <w:rPr>
          <w:highlight w:val="green"/>
          <w:u w:val="single"/>
        </w:rPr>
        <w:t>d</w:t>
      </w:r>
      <w:r w:rsidRPr="005F48B0">
        <w:t xml:space="preserve"> has </w:t>
      </w:r>
      <w:r w:rsidRPr="00531BA2">
        <w:rPr>
          <w:highlight w:val="green"/>
          <w:u w:val="single"/>
        </w:rPr>
        <w:t xml:space="preserve">declined </w:t>
      </w:r>
      <w:r w:rsidRPr="00531BA2">
        <w:rPr>
          <w:b/>
          <w:highlight w:val="green"/>
          <w:u w:val="single"/>
        </w:rPr>
        <w:t>below</w:t>
      </w:r>
      <w:r w:rsidRPr="00ED06FC">
        <w:rPr>
          <w:b/>
          <w:u w:val="single"/>
        </w:rPr>
        <w:t xml:space="preserve"> the level of </w:t>
      </w:r>
      <w:r w:rsidRPr="00531BA2">
        <w:rPr>
          <w:b/>
          <w:highlight w:val="green"/>
          <w:u w:val="single"/>
        </w:rPr>
        <w:t>1970</w:t>
      </w:r>
      <w:r w:rsidRPr="005F48B0">
        <w:t xml:space="preserve">. What about meat? </w:t>
      </w:r>
      <w:proofErr w:type="spellStart"/>
      <w:r w:rsidRPr="005F48B0">
        <w:t>Ausubel</w:t>
      </w:r>
      <w:proofErr w:type="spellEnd"/>
      <w:r w:rsidRPr="005F48B0">
        <w:t xml:space="preserve"> notes the </w:t>
      </w:r>
      <w:r w:rsidRPr="00ED06FC">
        <w:rPr>
          <w:b/>
          <w:u w:val="single"/>
        </w:rPr>
        <w:t>greater efficiency</w:t>
      </w:r>
      <w:r w:rsidRPr="001E418F">
        <w:rPr>
          <w:u w:val="single"/>
        </w:rPr>
        <w:t xml:space="preserve"> with</w:t>
      </w:r>
      <w:r w:rsidRPr="005F48B0">
        <w:t xml:space="preserve"> which </w:t>
      </w:r>
      <w:r w:rsidRPr="001E418F">
        <w:rPr>
          <w:u w:val="single"/>
        </w:rPr>
        <w:t>chickens and</w:t>
      </w:r>
      <w:r w:rsidRPr="005F48B0">
        <w:t xml:space="preserve"> cultivated </w:t>
      </w:r>
      <w:r w:rsidRPr="001E418F">
        <w:rPr>
          <w:u w:val="single"/>
        </w:rPr>
        <w:t>fish turn grains and plant matter into meat</w:t>
      </w:r>
      <w:r w:rsidRPr="005F48B0">
        <w:t xml:space="preserve">. In any event, </w:t>
      </w:r>
      <w:r w:rsidRPr="001E418F">
        <w:rPr>
          <w:u w:val="single"/>
        </w:rPr>
        <w:t>the future of farming is not fields but factories. Innovators</w:t>
      </w:r>
      <w:r w:rsidRPr="005F48B0">
        <w:t xml:space="preserve"> are already seeking to </w:t>
      </w:r>
      <w:r w:rsidRPr="001E418F">
        <w:rPr>
          <w:u w:val="single"/>
        </w:rPr>
        <w:t>replace the</w:t>
      </w:r>
      <w:r w:rsidRPr="005F48B0">
        <w:t xml:space="preserve"> entire </w:t>
      </w:r>
      <w:r w:rsidRPr="001E418F">
        <w:rPr>
          <w:u w:val="single"/>
        </w:rPr>
        <w:t>dairy industry with</w:t>
      </w:r>
      <w:r w:rsidRPr="005F48B0">
        <w:t xml:space="preserve"> milk, yogurt, and cheeses made by </w:t>
      </w:r>
      <w:r w:rsidRPr="001E418F">
        <w:rPr>
          <w:u w:val="single"/>
        </w:rPr>
        <w:t>genetically modified bacteria</w:t>
      </w:r>
      <w:r w:rsidRPr="005F48B0">
        <w:t xml:space="preserve"> grown in tanks. </w:t>
      </w:r>
      <w:r w:rsidRPr="001E418F">
        <w:rPr>
          <w:u w:val="single"/>
        </w:rPr>
        <w:t>Others</w:t>
      </w:r>
      <w:r w:rsidRPr="005F48B0">
        <w:t xml:space="preserve"> are figuring how to </w:t>
      </w:r>
      <w:r w:rsidRPr="001E418F">
        <w:rPr>
          <w:u w:val="single"/>
        </w:rPr>
        <w:t>culture meat</w:t>
      </w:r>
      <w:r w:rsidRPr="005F48B0">
        <w:t xml:space="preserve"> in vat. </w:t>
      </w:r>
      <w:proofErr w:type="spellStart"/>
      <w:r w:rsidRPr="005F48B0">
        <w:t>Ausubel</w:t>
      </w:r>
      <w:proofErr w:type="spellEnd"/>
      <w:r w:rsidRPr="005F48B0">
        <w:t xml:space="preserve"> also notes that many </w:t>
      </w:r>
      <w:r w:rsidRPr="00531BA2">
        <w:rPr>
          <w:highlight w:val="green"/>
          <w:u w:val="single"/>
        </w:rPr>
        <w:t>countries</w:t>
      </w:r>
      <w:r w:rsidRPr="005F48B0">
        <w:t xml:space="preserve"> have already been through or </w:t>
      </w:r>
      <w:r w:rsidRPr="00531BA2">
        <w:rPr>
          <w:highlight w:val="green"/>
          <w:u w:val="single"/>
        </w:rPr>
        <w:t>are about to enter</w:t>
      </w:r>
      <w:r w:rsidRPr="001E418F">
        <w:rPr>
          <w:u w:val="single"/>
        </w:rPr>
        <w:t xml:space="preserve"> the </w:t>
      </w:r>
      <w:r w:rsidRPr="00531BA2">
        <w:rPr>
          <w:highlight w:val="green"/>
          <w:u w:val="single"/>
        </w:rPr>
        <w:t>"forest transition,"</w:t>
      </w:r>
      <w:r w:rsidRPr="001E418F">
        <w:rPr>
          <w:u w:val="single"/>
        </w:rPr>
        <w:t xml:space="preserve"> in which forests</w:t>
      </w:r>
      <w:r w:rsidRPr="005F48B0">
        <w:t xml:space="preserve"> begin to </w:t>
      </w:r>
      <w:r w:rsidRPr="001E418F">
        <w:rPr>
          <w:u w:val="single"/>
        </w:rPr>
        <w:t>expand</w:t>
      </w:r>
      <w:r w:rsidRPr="005F48B0">
        <w:t xml:space="preserve">. Roger </w:t>
      </w:r>
      <w:proofErr w:type="spellStart"/>
      <w:r w:rsidRPr="005F48B0">
        <w:t>Sedjo</w:t>
      </w:r>
      <w:proofErr w:type="spellEnd"/>
      <w:r w:rsidRPr="005F48B0">
        <w:t xml:space="preserve">, a forest economist at Resources of the Future, has projected that </w:t>
      </w:r>
      <w:r w:rsidRPr="001E418F">
        <w:rPr>
          <w:u w:val="single"/>
        </w:rPr>
        <w:t>by the middle of this century most</w:t>
      </w:r>
      <w:r w:rsidRPr="005F48B0">
        <w:t xml:space="preserve"> of world's </w:t>
      </w:r>
      <w:r w:rsidRPr="00531BA2">
        <w:rPr>
          <w:b/>
          <w:highlight w:val="green"/>
          <w:u w:val="single"/>
        </w:rPr>
        <w:t>industrial wood</w:t>
      </w:r>
      <w:r w:rsidRPr="00531BA2">
        <w:rPr>
          <w:highlight w:val="green"/>
          <w:u w:val="single"/>
        </w:rPr>
        <w:t xml:space="preserve"> will be</w:t>
      </w:r>
      <w:r w:rsidRPr="001E418F">
        <w:rPr>
          <w:u w:val="single"/>
        </w:rPr>
        <w:t xml:space="preserve"> produced from planted forests covering</w:t>
      </w:r>
      <w:r w:rsidRPr="005F48B0">
        <w:t xml:space="preserve"> a </w:t>
      </w:r>
      <w:r w:rsidRPr="00ED06FC">
        <w:rPr>
          <w:u w:val="single"/>
        </w:rPr>
        <w:t>remarkably small land</w:t>
      </w:r>
      <w:r w:rsidRPr="005F48B0">
        <w:t xml:space="preserve"> area, perhaps </w:t>
      </w:r>
      <w:r w:rsidRPr="00531BA2">
        <w:rPr>
          <w:b/>
          <w:highlight w:val="green"/>
          <w:u w:val="single"/>
        </w:rPr>
        <w:t>only 5 to 10 percent</w:t>
      </w:r>
      <w:r w:rsidRPr="00531BA2">
        <w:rPr>
          <w:highlight w:val="green"/>
          <w:u w:val="single"/>
        </w:rPr>
        <w:t xml:space="preserve"> of</w:t>
      </w:r>
      <w:r w:rsidRPr="005F48B0">
        <w:t xml:space="preserve"> the extent of </w:t>
      </w:r>
      <w:r w:rsidRPr="001E418F">
        <w:rPr>
          <w:u w:val="single"/>
        </w:rPr>
        <w:t xml:space="preserve">today's global </w:t>
      </w:r>
      <w:r w:rsidRPr="00531BA2">
        <w:rPr>
          <w:highlight w:val="green"/>
          <w:u w:val="single"/>
        </w:rPr>
        <w:t>forest</w:t>
      </w:r>
      <w:r w:rsidRPr="00ED06FC">
        <w:rPr>
          <w:u w:val="single"/>
        </w:rPr>
        <w:t>. Shrinking</w:t>
      </w:r>
      <w:r w:rsidRPr="001E418F">
        <w:rPr>
          <w:u w:val="single"/>
        </w:rPr>
        <w:t xml:space="preserve"> farms</w:t>
      </w:r>
      <w:r w:rsidRPr="005F48B0">
        <w:t xml:space="preserve"> and ranches </w:t>
      </w:r>
      <w:r w:rsidRPr="001E418F">
        <w:rPr>
          <w:u w:val="single"/>
        </w:rPr>
        <w:t>and expanding forests will</w:t>
      </w:r>
      <w:r w:rsidRPr="005F48B0">
        <w:t xml:space="preserve"> do a lot toward </w:t>
      </w:r>
      <w:r w:rsidRPr="001E418F">
        <w:rPr>
          <w:u w:val="single"/>
        </w:rPr>
        <w:t>turn</w:t>
      </w:r>
      <w:r w:rsidRPr="005F48B0">
        <w:t xml:space="preserve">ing </w:t>
      </w:r>
      <w:r w:rsidRPr="001E418F">
        <w:rPr>
          <w:u w:val="single"/>
        </w:rPr>
        <w:t>around</w:t>
      </w:r>
      <w:r w:rsidRPr="005F48B0">
        <w:t xml:space="preserve"> the alarming global </w:t>
      </w:r>
      <w:r w:rsidRPr="001E418F">
        <w:rPr>
          <w:u w:val="single"/>
        </w:rPr>
        <w:t>reduction in wildlife</w:t>
      </w:r>
      <w:r w:rsidRPr="005F48B0">
        <w:t xml:space="preserve">. How about </w:t>
      </w:r>
      <w:proofErr w:type="spellStart"/>
      <w:r w:rsidRPr="005F48B0">
        <w:t>unsubstitutable</w:t>
      </w:r>
      <w:proofErr w:type="spellEnd"/>
      <w:r w:rsidRPr="005F48B0">
        <w:t xml:space="preserve"> stuff? Are we running out of that? </w:t>
      </w:r>
      <w:proofErr w:type="spellStart"/>
      <w:r w:rsidRPr="005F48B0">
        <w:t>Ausubel</w:t>
      </w:r>
      <w:proofErr w:type="spellEnd"/>
      <w:r w:rsidRPr="005F48B0">
        <w:t xml:space="preserve"> notes that </w:t>
      </w:r>
      <w:r w:rsidRPr="00531BA2">
        <w:rPr>
          <w:highlight w:val="green"/>
          <w:u w:val="single"/>
        </w:rPr>
        <w:t>the U.S.</w:t>
      </w:r>
      <w:r w:rsidRPr="001E418F">
        <w:rPr>
          <w:u w:val="single"/>
        </w:rPr>
        <w:t xml:space="preserve"> has</w:t>
      </w:r>
      <w:r w:rsidRPr="005F48B0">
        <w:t xml:space="preserve"> apparently already </w:t>
      </w:r>
      <w:r w:rsidRPr="00531BA2">
        <w:rPr>
          <w:highlight w:val="green"/>
          <w:u w:val="single"/>
        </w:rPr>
        <w:t xml:space="preserve">achieved </w:t>
      </w:r>
      <w:r w:rsidRPr="00531BA2">
        <w:rPr>
          <w:b/>
          <w:highlight w:val="green"/>
          <w:u w:val="single"/>
        </w:rPr>
        <w:t>absolute decoupling</w:t>
      </w:r>
      <w:r w:rsidRPr="005F48B0">
        <w:t>—call it peak stuff—</w:t>
      </w:r>
      <w:r w:rsidRPr="00531BA2">
        <w:rPr>
          <w:highlight w:val="green"/>
          <w:u w:val="single"/>
        </w:rPr>
        <w:t>for</w:t>
      </w:r>
      <w:r w:rsidRPr="005F48B0">
        <w:t xml:space="preserve"> a lot of materials, including </w:t>
      </w:r>
      <w:r w:rsidRPr="00531BA2">
        <w:rPr>
          <w:highlight w:val="green"/>
          <w:u w:val="single"/>
        </w:rPr>
        <w:t>plastics, paper</w:t>
      </w:r>
      <w:r w:rsidRPr="001E418F">
        <w:rPr>
          <w:u w:val="single"/>
        </w:rPr>
        <w:t xml:space="preserve">, timber, phosphate, </w:t>
      </w:r>
      <w:r w:rsidRPr="00531BA2">
        <w:rPr>
          <w:highlight w:val="green"/>
          <w:u w:val="single"/>
        </w:rPr>
        <w:t>aluminum, steel</w:t>
      </w:r>
      <w:r w:rsidRPr="001E418F">
        <w:rPr>
          <w:u w:val="single"/>
        </w:rPr>
        <w:t xml:space="preserve">, and copper. </w:t>
      </w:r>
      <w:r w:rsidRPr="00531BA2">
        <w:rPr>
          <w:highlight w:val="green"/>
          <w:u w:val="single"/>
        </w:rPr>
        <w:t>And</w:t>
      </w:r>
      <w:r w:rsidRPr="005F48B0">
        <w:t xml:space="preserve"> he reports </w:t>
      </w:r>
      <w:r w:rsidRPr="00531BA2">
        <w:rPr>
          <w:highlight w:val="green"/>
          <w:u w:val="single"/>
        </w:rPr>
        <w:t>relative</w:t>
      </w:r>
      <w:r w:rsidRPr="001E418F">
        <w:rPr>
          <w:u w:val="single"/>
        </w:rPr>
        <w:t xml:space="preserve"> decoupling </w:t>
      </w:r>
      <w:r w:rsidRPr="00531BA2">
        <w:rPr>
          <w:highlight w:val="green"/>
          <w:u w:val="single"/>
        </w:rPr>
        <w:t xml:space="preserve">for </w:t>
      </w:r>
      <w:r w:rsidRPr="00531BA2">
        <w:rPr>
          <w:b/>
          <w:highlight w:val="green"/>
          <w:u w:val="single"/>
        </w:rPr>
        <w:t>53</w:t>
      </w:r>
      <w:r w:rsidRPr="005F48B0">
        <w:t xml:space="preserve"> other </w:t>
      </w:r>
      <w:r w:rsidRPr="00531BA2">
        <w:rPr>
          <w:b/>
          <w:highlight w:val="green"/>
          <w:u w:val="single"/>
        </w:rPr>
        <w:t>commodities</w:t>
      </w:r>
      <w:r w:rsidRPr="001E418F">
        <w:rPr>
          <w:u w:val="single"/>
        </w:rPr>
        <w:t>, all of which are</w:t>
      </w:r>
      <w:r w:rsidRPr="005F48B0">
        <w:t xml:space="preserve"> likely </w:t>
      </w:r>
      <w:r w:rsidRPr="001E418F">
        <w:rPr>
          <w:u w:val="single"/>
        </w:rPr>
        <w:t>heading toward absolute</w:t>
      </w:r>
      <w:r w:rsidRPr="005F48B0">
        <w:t xml:space="preserve"> decoupling. </w:t>
      </w:r>
      <w:r w:rsidRPr="00531BA2">
        <w:rPr>
          <w:highlight w:val="green"/>
          <w:u w:val="single"/>
        </w:rPr>
        <w:t>Additive</w:t>
      </w:r>
      <w:r w:rsidRPr="001E418F">
        <w:rPr>
          <w:u w:val="single"/>
        </w:rPr>
        <w:t xml:space="preserve"> </w:t>
      </w:r>
      <w:r w:rsidRPr="00531BA2">
        <w:rPr>
          <w:highlight w:val="green"/>
          <w:u w:val="single"/>
        </w:rPr>
        <w:t>manufacturing</w:t>
      </w:r>
      <w:r w:rsidRPr="005F48B0">
        <w:t xml:space="preserve"> is also known as 3-D printing, in which machines build up new items one layer at a time. The Advanced Manufacturing Office suggested that additive manufacturing </w:t>
      </w:r>
      <w:r w:rsidRPr="00531BA2">
        <w:rPr>
          <w:highlight w:val="green"/>
          <w:u w:val="single"/>
        </w:rPr>
        <w:t>can reduce</w:t>
      </w:r>
      <w:r w:rsidRPr="00531BA2">
        <w:rPr>
          <w:highlight w:val="green"/>
        </w:rPr>
        <w:t xml:space="preserve"> </w:t>
      </w:r>
      <w:r w:rsidRPr="00531BA2">
        <w:t>material</w:t>
      </w:r>
      <w:r w:rsidRPr="005F48B0">
        <w:t xml:space="preserve"> </w:t>
      </w:r>
      <w:r w:rsidRPr="001E418F">
        <w:rPr>
          <w:u w:val="single"/>
        </w:rPr>
        <w:t xml:space="preserve">needs and </w:t>
      </w:r>
      <w:r w:rsidRPr="00531BA2">
        <w:rPr>
          <w:highlight w:val="green"/>
          <w:u w:val="single"/>
        </w:rPr>
        <w:t>costs by</w:t>
      </w:r>
      <w:r w:rsidRPr="005F48B0">
        <w:t xml:space="preserve"> up to </w:t>
      </w:r>
      <w:r w:rsidRPr="00531BA2">
        <w:rPr>
          <w:b/>
          <w:highlight w:val="green"/>
          <w:u w:val="single"/>
        </w:rPr>
        <w:t>90 percent</w:t>
      </w:r>
      <w:r w:rsidRPr="005F48B0">
        <w:t xml:space="preserve">. And instead of </w:t>
      </w:r>
      <w:r w:rsidRPr="005F48B0">
        <w:lastRenderedPageBreak/>
        <w:t xml:space="preserve">the replacement of worn-out items, their </w:t>
      </w:r>
      <w:r w:rsidRPr="001E418F">
        <w:rPr>
          <w:u w:val="single"/>
        </w:rPr>
        <w:t xml:space="preserve">material can </w:t>
      </w:r>
      <w:r w:rsidRPr="00ED06FC">
        <w:rPr>
          <w:b/>
          <w:u w:val="single"/>
        </w:rPr>
        <w:t>simply be recycled</w:t>
      </w:r>
      <w:r w:rsidRPr="005F48B0">
        <w:t xml:space="preserve"> through a printer to return it to </w:t>
      </w:r>
      <w:r w:rsidRPr="001E418F">
        <w:rPr>
          <w:u w:val="single"/>
        </w:rPr>
        <w:t>good-as-new</w:t>
      </w:r>
      <w:r w:rsidRPr="005F48B0">
        <w:t xml:space="preserve"> condition </w:t>
      </w:r>
      <w:r w:rsidRPr="001E418F">
        <w:rPr>
          <w:u w:val="single"/>
        </w:rPr>
        <w:t>using only 2 to 25 percent of</w:t>
      </w:r>
      <w:r w:rsidRPr="005F48B0">
        <w:t xml:space="preserve"> the </w:t>
      </w:r>
      <w:r w:rsidRPr="001E418F">
        <w:rPr>
          <w:u w:val="single"/>
        </w:rPr>
        <w:t>energy</w:t>
      </w:r>
      <w:r w:rsidRPr="005F48B0">
        <w:t xml:space="preserve"> required </w:t>
      </w:r>
      <w:r w:rsidRPr="001E418F">
        <w:rPr>
          <w:u w:val="single"/>
        </w:rPr>
        <w:t>to make new parts. 3-D printing</w:t>
      </w:r>
      <w:r w:rsidRPr="005F48B0">
        <w:t xml:space="preserve"> on demand </w:t>
      </w:r>
      <w:r w:rsidRPr="001E418F">
        <w:rPr>
          <w:u w:val="single"/>
        </w:rPr>
        <w:t>will</w:t>
      </w:r>
      <w:r w:rsidRPr="005F48B0">
        <w:t xml:space="preserve"> also </w:t>
      </w:r>
      <w:r w:rsidRPr="001E418F">
        <w:rPr>
          <w:u w:val="single"/>
        </w:rPr>
        <w:t>eliminate storage and inventory</w:t>
      </w:r>
      <w:r w:rsidRPr="005F48B0">
        <w:t xml:space="preserve"> </w:t>
      </w:r>
      <w:proofErr w:type="gramStart"/>
      <w:r w:rsidRPr="005F48B0">
        <w:t xml:space="preserve">costs, </w:t>
      </w:r>
      <w:r w:rsidRPr="001E418F">
        <w:rPr>
          <w:u w:val="single"/>
        </w:rPr>
        <w:t>and</w:t>
      </w:r>
      <w:proofErr w:type="gramEnd"/>
      <w:r w:rsidRPr="005F48B0">
        <w:t xml:space="preserve"> will </w:t>
      </w:r>
      <w:r w:rsidRPr="001E418F">
        <w:rPr>
          <w:u w:val="single"/>
        </w:rPr>
        <w:t xml:space="preserve">significantly cut transportation </w:t>
      </w:r>
      <w:r w:rsidRPr="00531BA2">
        <w:rPr>
          <w:u w:val="single"/>
        </w:rPr>
        <w:t xml:space="preserve">costs. </w:t>
      </w:r>
      <w:r w:rsidRPr="00531BA2">
        <w:rPr>
          <w:highlight w:val="green"/>
          <w:u w:val="single"/>
        </w:rPr>
        <w:t>Nanomanufacturing</w:t>
      </w:r>
      <w:r w:rsidRPr="005F48B0">
        <w:t>—building atom-by-atom—</w:t>
      </w:r>
      <w:r w:rsidRPr="00531BA2">
        <w:rPr>
          <w:highlight w:val="green"/>
          <w:u w:val="single"/>
        </w:rPr>
        <w:t>will</w:t>
      </w:r>
      <w:r w:rsidRPr="005F48B0">
        <w:t xml:space="preserve"> likely </w:t>
      </w:r>
      <w:r w:rsidRPr="00531BA2">
        <w:rPr>
          <w:highlight w:val="green"/>
          <w:u w:val="single"/>
        </w:rPr>
        <w:t xml:space="preserve">engender a </w:t>
      </w:r>
      <w:r w:rsidRPr="00531BA2">
        <w:rPr>
          <w:b/>
          <w:highlight w:val="green"/>
          <w:u w:val="single"/>
        </w:rPr>
        <w:t>fourth</w:t>
      </w:r>
      <w:r w:rsidRPr="00ED06FC">
        <w:rPr>
          <w:b/>
          <w:u w:val="single"/>
        </w:rPr>
        <w:t xml:space="preserve"> industrial </w:t>
      </w:r>
      <w:r w:rsidRPr="00531BA2">
        <w:rPr>
          <w:b/>
          <w:highlight w:val="green"/>
          <w:u w:val="single"/>
        </w:rPr>
        <w:t>revolution</w:t>
      </w:r>
      <w:r w:rsidRPr="001E418F">
        <w:rPr>
          <w:u w:val="single"/>
        </w:rPr>
        <w:t xml:space="preserve"> by spurring exponential</w:t>
      </w:r>
      <w:r w:rsidRPr="005F48B0">
        <w:t xml:space="preserve"> economic </w:t>
      </w:r>
      <w:r w:rsidRPr="001E418F">
        <w:rPr>
          <w:u w:val="single"/>
        </w:rPr>
        <w:t>growth while reducing</w:t>
      </w:r>
      <w:r w:rsidRPr="005F48B0">
        <w:t xml:space="preserve"> human </w:t>
      </w:r>
      <w:r w:rsidRPr="001E418F">
        <w:rPr>
          <w:u w:val="single"/>
        </w:rPr>
        <w:t>demands fo</w:t>
      </w:r>
      <w:r w:rsidRPr="005F48B0">
        <w:t xml:space="preserve">r material </w:t>
      </w:r>
      <w:r w:rsidRPr="001E418F">
        <w:rPr>
          <w:u w:val="single"/>
        </w:rPr>
        <w:t>resources</w:t>
      </w:r>
      <w:r w:rsidRPr="005F48B0">
        <w:t xml:space="preserve">. Ward and company project that Australians will be using 250 percent more energy by 2100. Is there an upper limit to energy production that implies unsustainability? In their analysis, the </w:t>
      </w:r>
      <w:r w:rsidRPr="001E418F">
        <w:rPr>
          <w:u w:val="single"/>
        </w:rPr>
        <w:t>ecological economists</w:t>
      </w:r>
      <w:r w:rsidRPr="005F48B0">
        <w:t xml:space="preserve"> apparently </w:t>
      </w:r>
      <w:r w:rsidRPr="001E418F">
        <w:rPr>
          <w:u w:val="single"/>
        </w:rPr>
        <w:t>assume</w:t>
      </w:r>
      <w:r w:rsidRPr="005F48B0">
        <w:t xml:space="preserve"> that </w:t>
      </w:r>
      <w:r w:rsidRPr="001E418F">
        <w:rPr>
          <w:u w:val="single"/>
        </w:rPr>
        <w:t>energy supplies are limited</w:t>
      </w:r>
      <w:r w:rsidRPr="005F48B0">
        <w:t xml:space="preserve">. Why </w:t>
      </w:r>
      <w:r w:rsidRPr="001E418F">
        <w:rPr>
          <w:u w:val="single"/>
        </w:rPr>
        <w:t>this is not clear</w:t>
      </w:r>
      <w:r w:rsidRPr="005F48B0">
        <w:t xml:space="preserve">, unless </w:t>
      </w:r>
      <w:r w:rsidRPr="00531BA2">
        <w:rPr>
          <w:highlight w:val="green"/>
          <w:u w:val="single"/>
        </w:rPr>
        <w:t>their model</w:t>
      </w:r>
      <w:r w:rsidRPr="001E418F">
        <w:rPr>
          <w:u w:val="single"/>
        </w:rPr>
        <w:t xml:space="preserve"> </w:t>
      </w:r>
      <w:r w:rsidRPr="00ED06FC">
        <w:rPr>
          <w:b/>
          <w:u w:val="single"/>
        </w:rPr>
        <w:t xml:space="preserve">implicitly </w:t>
      </w:r>
      <w:r w:rsidRPr="00531BA2">
        <w:rPr>
          <w:b/>
          <w:highlight w:val="green"/>
          <w:u w:val="single"/>
        </w:rPr>
        <w:t>assumes</w:t>
      </w:r>
      <w:r w:rsidRPr="005F48B0">
        <w:t xml:space="preserve"> a growing </w:t>
      </w:r>
      <w:r w:rsidRPr="00ED06FC">
        <w:rPr>
          <w:b/>
          <w:u w:val="single"/>
        </w:rPr>
        <w:t>consumption</w:t>
      </w:r>
      <w:r w:rsidRPr="001E418F">
        <w:rPr>
          <w:u w:val="single"/>
        </w:rPr>
        <w:t xml:space="preserve"> of </w:t>
      </w:r>
      <w:r w:rsidRPr="00531BA2">
        <w:rPr>
          <w:highlight w:val="green"/>
          <w:u w:val="single"/>
        </w:rPr>
        <w:t>fossil fuels</w:t>
      </w:r>
      <w:r w:rsidRPr="005F48B0">
        <w:t xml:space="preserve"> (and even then, the world is not close to running out of those). But </w:t>
      </w:r>
      <w:r w:rsidRPr="001E418F">
        <w:rPr>
          <w:u w:val="single"/>
        </w:rPr>
        <w:t>there is a source of energy that</w:t>
      </w:r>
      <w:r w:rsidRPr="005F48B0">
        <w:t xml:space="preserve">, for all practical purposes, </w:t>
      </w:r>
      <w:r w:rsidRPr="001E418F">
        <w:rPr>
          <w:u w:val="single"/>
        </w:rPr>
        <w:t>is limitless and has few deleterious</w:t>
      </w:r>
      <w:r w:rsidRPr="005F48B0">
        <w:t xml:space="preserve"> environmental </w:t>
      </w:r>
      <w:r w:rsidRPr="001E418F">
        <w:rPr>
          <w:u w:val="single"/>
        </w:rPr>
        <w:t xml:space="preserve">effects: </w:t>
      </w:r>
      <w:r w:rsidRPr="00ED06FC">
        <w:rPr>
          <w:b/>
          <w:u w:val="single"/>
        </w:rPr>
        <w:t>nuclear power</w:t>
      </w:r>
      <w:r w:rsidRPr="001E418F">
        <w:rPr>
          <w:u w:val="single"/>
        </w:rPr>
        <w:t xml:space="preserve">. </w:t>
      </w:r>
      <w:r w:rsidRPr="00531BA2">
        <w:rPr>
          <w:highlight w:val="green"/>
          <w:u w:val="single"/>
        </w:rPr>
        <w:t>If demand for</w:t>
      </w:r>
      <w:r w:rsidRPr="005F48B0">
        <w:t xml:space="preserve"> primary </w:t>
      </w:r>
      <w:r w:rsidRPr="00531BA2">
        <w:rPr>
          <w:highlight w:val="green"/>
          <w:u w:val="single"/>
        </w:rPr>
        <w:t>energy were to double</w:t>
      </w:r>
      <w:r w:rsidRPr="001E418F">
        <w:rPr>
          <w:u w:val="single"/>
        </w:rPr>
        <w:t xml:space="preserve"> by 2050</w:t>
      </w:r>
      <w:r w:rsidRPr="005F48B0">
        <w:t xml:space="preserve">, a back-of-the-envelope calculation finds that </w:t>
      </w:r>
      <w:r w:rsidRPr="00531BA2">
        <w:rPr>
          <w:highlight w:val="green"/>
          <w:u w:val="single"/>
        </w:rPr>
        <w:t xml:space="preserve">the </w:t>
      </w:r>
      <w:r w:rsidRPr="00531BA2">
        <w:rPr>
          <w:b/>
          <w:highlight w:val="green"/>
          <w:u w:val="single"/>
        </w:rPr>
        <w:t>entire world's</w:t>
      </w:r>
      <w:r w:rsidRPr="00ED06FC">
        <w:rPr>
          <w:b/>
          <w:u w:val="single"/>
        </w:rPr>
        <w:t xml:space="preserve"> energy </w:t>
      </w:r>
      <w:r w:rsidRPr="00531BA2">
        <w:rPr>
          <w:b/>
          <w:highlight w:val="green"/>
          <w:u w:val="single"/>
        </w:rPr>
        <w:t>needs</w:t>
      </w:r>
      <w:r w:rsidRPr="00531BA2">
        <w:rPr>
          <w:highlight w:val="green"/>
          <w:u w:val="single"/>
        </w:rPr>
        <w:t xml:space="preserve"> could be supplied by 6,000</w:t>
      </w:r>
      <w:r w:rsidRPr="005F48B0">
        <w:rPr>
          <w:u w:val="single"/>
        </w:rPr>
        <w:t xml:space="preserve"> conventional</w:t>
      </w:r>
      <w:r w:rsidRPr="005F48B0">
        <w:t xml:space="preserve"> nuclear power </w:t>
      </w:r>
      <w:r w:rsidRPr="00531BA2">
        <w:rPr>
          <w:highlight w:val="green"/>
          <w:u w:val="single"/>
        </w:rPr>
        <w:t>plants</w:t>
      </w:r>
      <w:r w:rsidRPr="005F48B0">
        <w:rPr>
          <w:u w:val="single"/>
        </w:rPr>
        <w:t xml:space="preserve">. The deployment of </w:t>
      </w:r>
      <w:r w:rsidRPr="00531BA2">
        <w:rPr>
          <w:highlight w:val="green"/>
          <w:u w:val="single"/>
        </w:rPr>
        <w:t>fast reactors would supply</w:t>
      </w:r>
      <w:r w:rsidRPr="005F48B0">
        <w:t xml:space="preserve"> "renewable" </w:t>
      </w:r>
      <w:r w:rsidRPr="005F48B0">
        <w:rPr>
          <w:u w:val="single"/>
        </w:rPr>
        <w:t xml:space="preserve">energy for </w:t>
      </w:r>
      <w:r w:rsidRPr="00531BA2">
        <w:rPr>
          <w:highlight w:val="green"/>
          <w:u w:val="single"/>
        </w:rPr>
        <w:t>thousands of years</w:t>
      </w:r>
      <w:r w:rsidRPr="005F48B0">
        <w:t xml:space="preserve">. The development of </w:t>
      </w:r>
      <w:r w:rsidRPr="005F48B0">
        <w:rPr>
          <w:u w:val="single"/>
        </w:rPr>
        <w:t xml:space="preserve">thorium reactors could also supply </w:t>
      </w:r>
      <w:r w:rsidRPr="00ED06FC">
        <w:rPr>
          <w:b/>
          <w:u w:val="single"/>
        </w:rPr>
        <w:t>thousands of years</w:t>
      </w:r>
      <w:r w:rsidRPr="005F48B0">
        <w:t xml:space="preserve"> of energy. And </w:t>
      </w:r>
      <w:r w:rsidRPr="005F48B0">
        <w:rPr>
          <w:u w:val="single"/>
        </w:rPr>
        <w:t>both</w:t>
      </w:r>
      <w:r w:rsidRPr="005F48B0">
        <w:t xml:space="preserve"> could </w:t>
      </w:r>
      <w:r w:rsidRPr="005F48B0">
        <w:rPr>
          <w:u w:val="single"/>
        </w:rPr>
        <w:t>do so without harming the environment. (Waste</w:t>
      </w:r>
      <w:r w:rsidRPr="005F48B0">
        <w:t xml:space="preserve"> heat </w:t>
      </w:r>
      <w:r w:rsidRPr="005F48B0">
        <w:rPr>
          <w:u w:val="single"/>
        </w:rPr>
        <w:t xml:space="preserve">at that </w:t>
      </w:r>
      <w:r w:rsidRPr="00531BA2">
        <w:rPr>
          <w:u w:val="single"/>
        </w:rPr>
        <w:t xml:space="preserve">scale would not </w:t>
      </w:r>
      <w:r w:rsidRPr="00531BA2">
        <w:rPr>
          <w:highlight w:val="green"/>
          <w:u w:val="single"/>
        </w:rPr>
        <w:t>be</w:t>
      </w:r>
      <w:r w:rsidRPr="005F48B0">
        <w:t xml:space="preserve"> much of </w:t>
      </w:r>
      <w:r w:rsidRPr="005F48B0">
        <w:rPr>
          <w:u w:val="single"/>
        </w:rPr>
        <w:t>a problem.) Such power sources are</w:t>
      </w:r>
      <w:r w:rsidRPr="005F48B0">
        <w:t xml:space="preserve"> in any relevant sense </w:t>
      </w:r>
      <w:r w:rsidRPr="005F48B0">
        <w:rPr>
          <w:u w:val="single"/>
        </w:rPr>
        <w:t>"decoupled"</w:t>
      </w:r>
      <w:r w:rsidRPr="005F48B0">
        <w:t xml:space="preserve"> from the natural </w:t>
      </w:r>
      <w:proofErr w:type="gramStart"/>
      <w:r w:rsidRPr="005F48B0">
        <w:t xml:space="preserve">world, </w:t>
      </w:r>
      <w:r w:rsidRPr="005F48B0">
        <w:rPr>
          <w:u w:val="single"/>
        </w:rPr>
        <w:t>since</w:t>
      </w:r>
      <w:proofErr w:type="gramEnd"/>
      <w:r w:rsidRPr="005F48B0">
        <w:rPr>
          <w:u w:val="single"/>
        </w:rPr>
        <w:t xml:space="preserve"> their fuel cycles produce </w:t>
      </w:r>
      <w:r w:rsidRPr="00ED06FC">
        <w:rPr>
          <w:b/>
          <w:u w:val="single"/>
        </w:rPr>
        <w:t>little pollution</w:t>
      </w:r>
      <w:r w:rsidRPr="005F48B0">
        <w:t xml:space="preserve">. Recall that GDP measures the monetary value of all finished goods and services. </w:t>
      </w:r>
      <w:r w:rsidRPr="005F48B0">
        <w:rPr>
          <w:u w:val="single"/>
        </w:rPr>
        <w:t>Finished goods will</w:t>
      </w:r>
      <w:r w:rsidRPr="005F48B0">
        <w:t xml:space="preserve"> become a </w:t>
      </w:r>
      <w:r w:rsidRPr="005F48B0">
        <w:rPr>
          <w:u w:val="single"/>
        </w:rPr>
        <w:t>shrink</w:t>
      </w:r>
      <w:r w:rsidRPr="005F48B0">
        <w:t xml:space="preserve">ing part of the world's economy </w:t>
      </w:r>
      <w:r w:rsidRPr="005F48B0">
        <w:rPr>
          <w:u w:val="single"/>
        </w:rPr>
        <w:t>as more</w:t>
      </w:r>
      <w:r w:rsidRPr="005F48B0">
        <w:t xml:space="preserve"> people </w:t>
      </w:r>
      <w:r w:rsidRPr="005F48B0">
        <w:rPr>
          <w:u w:val="single"/>
        </w:rPr>
        <w:t>gain access to food, clothing</w:t>
      </w:r>
      <w:r w:rsidRPr="005F48B0">
        <w:t xml:space="preserve">, housing, </w:t>
      </w:r>
      <w:r w:rsidRPr="005F48B0">
        <w:rPr>
          <w:u w:val="single"/>
        </w:rPr>
        <w:t>transportation</w:t>
      </w:r>
      <w:r w:rsidRPr="005F48B0">
        <w:t xml:space="preserve">, and so forth. Already, </w:t>
      </w:r>
      <w:r w:rsidRPr="005F48B0">
        <w:rPr>
          <w:u w:val="single"/>
        </w:rPr>
        <w:t>services account for 80 percent of U.S. GDP and</w:t>
      </w:r>
      <w:r w:rsidRPr="005F48B0">
        <w:t xml:space="preserve"> 80 percent of civilian </w:t>
      </w:r>
      <w:r w:rsidRPr="005F48B0">
        <w:rPr>
          <w:u w:val="single"/>
        </w:rPr>
        <w:t>employment</w:t>
      </w:r>
      <w:r w:rsidRPr="005F48B0">
        <w:t xml:space="preserve">. Instead of stuff, people will want to spend time creating and enjoying themselves. As technological progress enables economic growth, </w:t>
      </w:r>
      <w:r w:rsidRPr="005F48B0">
        <w:rPr>
          <w:u w:val="single"/>
        </w:rPr>
        <w:t>people will consume</w:t>
      </w:r>
      <w:r w:rsidRPr="005F48B0">
        <w:t xml:space="preserve"> more pixels and </w:t>
      </w:r>
      <w:r w:rsidRPr="005F48B0">
        <w:rPr>
          <w:u w:val="single"/>
        </w:rPr>
        <w:t>less</w:t>
      </w:r>
      <w:r w:rsidRPr="005F48B0">
        <w:t xml:space="preserve"> petroleum, more massages and less mortar, more </w:t>
      </w:r>
      <w:proofErr w:type="gramStart"/>
      <w:r w:rsidRPr="005F48B0">
        <w:t>handicrafts</w:t>
      </w:r>
      <w:proofErr w:type="gramEnd"/>
      <w:r w:rsidRPr="005F48B0">
        <w:t xml:space="preserve"> and less hardwood. Ultimately, </w:t>
      </w:r>
      <w:r w:rsidRPr="00531BA2">
        <w:rPr>
          <w:highlight w:val="green"/>
          <w:u w:val="single"/>
        </w:rPr>
        <w:t>Ward and</w:t>
      </w:r>
      <w:r w:rsidRPr="005F48B0">
        <w:rPr>
          <w:u w:val="single"/>
        </w:rPr>
        <w:t xml:space="preserve"> his </w:t>
      </w:r>
      <w:r w:rsidRPr="00531BA2">
        <w:rPr>
          <w:u w:val="single"/>
        </w:rPr>
        <w:t>colleagues</w:t>
      </w:r>
      <w:r w:rsidRPr="005F48B0">
        <w:rPr>
          <w:u w:val="single"/>
        </w:rPr>
        <w:t xml:space="preserve"> make the </w:t>
      </w:r>
      <w:r w:rsidRPr="00ED06FC">
        <w:rPr>
          <w:b/>
          <w:u w:val="single"/>
        </w:rPr>
        <w:t>same mistake as Malthus</w:t>
      </w:r>
      <w:r w:rsidRPr="005F48B0">
        <w:t xml:space="preserve"> and the Limits to Growth folks: </w:t>
      </w:r>
      <w:r w:rsidRPr="005F48B0">
        <w:rPr>
          <w:u w:val="single"/>
        </w:rPr>
        <w:t xml:space="preserve">They </w:t>
      </w:r>
      <w:r w:rsidRPr="00531BA2">
        <w:rPr>
          <w:b/>
          <w:highlight w:val="green"/>
          <w:u w:val="single"/>
        </w:rPr>
        <w:t>extrapolate trends</w:t>
      </w:r>
      <w:r w:rsidRPr="00531BA2">
        <w:rPr>
          <w:highlight w:val="green"/>
          <w:u w:val="single"/>
        </w:rPr>
        <w:t xml:space="preserve"> without</w:t>
      </w:r>
      <w:r w:rsidRPr="00531BA2">
        <w:rPr>
          <w:u w:val="single"/>
        </w:rPr>
        <w:t xml:space="preserve"> taking</w:t>
      </w:r>
      <w:r w:rsidRPr="005F48B0">
        <w:t xml:space="preserve"> adequate </w:t>
      </w:r>
      <w:r w:rsidRPr="00531BA2">
        <w:rPr>
          <w:u w:val="single"/>
        </w:rPr>
        <w:t>account of</w:t>
      </w:r>
      <w:r w:rsidRPr="005F48B0">
        <w:t xml:space="preserve"> human </w:t>
      </w:r>
      <w:r w:rsidRPr="00531BA2">
        <w:rPr>
          <w:b/>
          <w:highlight w:val="green"/>
          <w:u w:val="single"/>
        </w:rPr>
        <w:t>ingenuity</w:t>
      </w:r>
      <w:r w:rsidRPr="005F48B0">
        <w:rPr>
          <w:u w:val="single"/>
        </w:rPr>
        <w:t>. Will it be possible to grow</w:t>
      </w:r>
      <w:r w:rsidRPr="005F48B0">
        <w:t xml:space="preserve"> the economy </w:t>
      </w:r>
      <w:r w:rsidRPr="005F48B0">
        <w:rPr>
          <w:u w:val="single"/>
        </w:rPr>
        <w:t>7-fold</w:t>
      </w:r>
      <w:r w:rsidRPr="005F48B0">
        <w:t xml:space="preserve"> over this century </w:t>
      </w:r>
      <w:r w:rsidRPr="005F48B0">
        <w:rPr>
          <w:u w:val="single"/>
        </w:rPr>
        <w:t>while reducing</w:t>
      </w:r>
      <w:r w:rsidRPr="005F48B0">
        <w:t xml:space="preserve"> resource </w:t>
      </w:r>
      <w:r w:rsidRPr="005F48B0">
        <w:rPr>
          <w:u w:val="single"/>
        </w:rPr>
        <w:t>consumption and restoring the natural world? Yes</w:t>
      </w:r>
      <w:r w:rsidRPr="005F48B0">
        <w:t>.</w:t>
      </w:r>
    </w:p>
    <w:p w14:paraId="718D5B5A" w14:textId="77777777" w:rsidR="00793F4B" w:rsidRDefault="00793F4B" w:rsidP="00793F4B">
      <w:pPr>
        <w:pStyle w:val="Heading4"/>
      </w:pPr>
      <w:r>
        <w:t>Capitalism solves environmental crisis - i</w:t>
      </w:r>
      <w:r w:rsidRPr="00647805">
        <w:t>ndustrial development</w:t>
      </w:r>
      <w:r>
        <w:t xml:space="preserve">, </w:t>
      </w:r>
      <w:r w:rsidRPr="00647805">
        <w:t>technological advances</w:t>
      </w:r>
      <w:r>
        <w:t>, and any alternative fails</w:t>
      </w:r>
    </w:p>
    <w:p w14:paraId="56F69184" w14:textId="77777777" w:rsidR="00793F4B" w:rsidRPr="00B46D49" w:rsidRDefault="00793F4B" w:rsidP="00793F4B">
      <w:pPr>
        <w:spacing w:after="0" w:line="240" w:lineRule="auto"/>
      </w:pPr>
      <w:proofErr w:type="spellStart"/>
      <w:r>
        <w:rPr>
          <w:rStyle w:val="Style13ptBold"/>
        </w:rPr>
        <w:t>Zitelmann</w:t>
      </w:r>
      <w:proofErr w:type="spellEnd"/>
      <w:r>
        <w:rPr>
          <w:rStyle w:val="Style13ptBold"/>
        </w:rPr>
        <w:t xml:space="preserve"> 20 </w:t>
      </w:r>
      <w:r w:rsidRPr="0046765C">
        <w:t>[(Dr.</w:t>
      </w:r>
      <w:r>
        <w:t xml:space="preserve"> </w:t>
      </w:r>
      <w:r w:rsidRPr="0046765C">
        <w:t xml:space="preserve">Rainer, a historian and sociologist. He is also a world-renowned author, successful businessman and real estate investor. </w:t>
      </w:r>
      <w:proofErr w:type="spellStart"/>
      <w:r w:rsidRPr="0046765C">
        <w:t>Zitelmann</w:t>
      </w:r>
      <w:proofErr w:type="spellEnd"/>
      <w:r w:rsidRPr="0046765C">
        <w:t xml:space="preserve"> has written a total of 24 books and has a doctorate in political science and sociology) “‘System Change Not Climate Change’: Capitalism </w:t>
      </w:r>
      <w:proofErr w:type="gramStart"/>
      <w:r w:rsidRPr="0046765C">
        <w:t>And</w:t>
      </w:r>
      <w:proofErr w:type="gramEnd"/>
      <w:r w:rsidRPr="0046765C">
        <w:t xml:space="preserve"> Environmental Destruction” Forbes, 7/13/2020] BC</w:t>
      </w:r>
    </w:p>
    <w:p w14:paraId="4C395EAD" w14:textId="77777777" w:rsidR="00793F4B" w:rsidRDefault="00793F4B" w:rsidP="00793F4B">
      <w:r>
        <w:t xml:space="preserve">The Price </w:t>
      </w:r>
      <w:proofErr w:type="gramStart"/>
      <w:r>
        <w:t>Of</w:t>
      </w:r>
      <w:proofErr w:type="gramEnd"/>
      <w:r>
        <w:t xml:space="preserve"> Growth—Destruction Of The Environment?</w:t>
      </w:r>
    </w:p>
    <w:p w14:paraId="4FF1F800" w14:textId="77777777" w:rsidR="00793F4B" w:rsidRDefault="00793F4B" w:rsidP="00793F4B">
      <w:r>
        <w:t xml:space="preserve">But isn’t there a price for this growth: environment devastation? Of course, </w:t>
      </w:r>
      <w:r w:rsidRPr="00647805">
        <w:rPr>
          <w:rStyle w:val="StyleUnderline"/>
        </w:rPr>
        <w:t>nobody would deny that industrialization causes environmental problems</w:t>
      </w:r>
      <w:r>
        <w:t xml:space="preserve">. </w:t>
      </w:r>
      <w:r w:rsidRPr="00647805">
        <w:rPr>
          <w:rStyle w:val="Emphasis"/>
        </w:rPr>
        <w:t xml:space="preserve">But </w:t>
      </w:r>
      <w:r w:rsidRPr="00FB3ECD">
        <w:rPr>
          <w:rStyle w:val="Emphasis"/>
          <w:highlight w:val="green"/>
        </w:rPr>
        <w:t>the</w:t>
      </w:r>
      <w:r w:rsidRPr="00647805">
        <w:rPr>
          <w:rStyle w:val="Emphasis"/>
        </w:rPr>
        <w:t xml:space="preserve"> </w:t>
      </w:r>
      <w:r w:rsidRPr="00FB3ECD">
        <w:rPr>
          <w:rStyle w:val="Emphasis"/>
          <w:highlight w:val="green"/>
        </w:rPr>
        <w:t>assertion</w:t>
      </w:r>
      <w:r w:rsidRPr="00647805">
        <w:rPr>
          <w:rStyle w:val="Emphasis"/>
        </w:rPr>
        <w:t xml:space="preserve"> that </w:t>
      </w:r>
      <w:r w:rsidRPr="00FB3ECD">
        <w:rPr>
          <w:rStyle w:val="Emphasis"/>
          <w:highlight w:val="green"/>
        </w:rPr>
        <w:t>growth</w:t>
      </w:r>
      <w:r w:rsidRPr="00647805">
        <w:rPr>
          <w:rStyle w:val="Emphasis"/>
        </w:rPr>
        <w:t xml:space="preserve"> automatically </w:t>
      </w:r>
      <w:r w:rsidRPr="00FB3ECD">
        <w:rPr>
          <w:rStyle w:val="Emphasis"/>
          <w:highlight w:val="green"/>
        </w:rPr>
        <w:t>leads to</w:t>
      </w:r>
      <w:r w:rsidRPr="00647805">
        <w:rPr>
          <w:rStyle w:val="Emphasis"/>
        </w:rPr>
        <w:t xml:space="preserve"> ever accelerating </w:t>
      </w:r>
      <w:r w:rsidRPr="00FB3ECD">
        <w:rPr>
          <w:rStyle w:val="Emphasis"/>
          <w:highlight w:val="green"/>
        </w:rPr>
        <w:t>environmental degradation is</w:t>
      </w:r>
      <w:r w:rsidRPr="00647805">
        <w:rPr>
          <w:rStyle w:val="Emphasis"/>
        </w:rPr>
        <w:t xml:space="preserve"> simply </w:t>
      </w:r>
      <w:r w:rsidRPr="00FB3ECD">
        <w:rPr>
          <w:rStyle w:val="Emphasis"/>
          <w:highlight w:val="green"/>
        </w:rPr>
        <w:t>false</w:t>
      </w:r>
      <w:r w:rsidRPr="00647805">
        <w:rPr>
          <w:rStyle w:val="Emphasis"/>
        </w:rPr>
        <w:t>.</w:t>
      </w:r>
      <w:r>
        <w:t xml:space="preserve"> Yale University’s Environmental Performance Index (</w:t>
      </w:r>
      <w:r w:rsidRPr="00FB3ECD">
        <w:rPr>
          <w:rStyle w:val="StyleUnderline"/>
          <w:highlight w:val="green"/>
        </w:rPr>
        <w:t>EPI</w:t>
      </w:r>
      <w:r w:rsidRPr="00FB3ECD">
        <w:rPr>
          <w:highlight w:val="green"/>
        </w:rPr>
        <w:t xml:space="preserve">) </w:t>
      </w:r>
      <w:r w:rsidRPr="00FB3ECD">
        <w:rPr>
          <w:rStyle w:val="StyleUnderline"/>
          <w:highlight w:val="green"/>
        </w:rPr>
        <w:t>uses 16 indicators to rank countries</w:t>
      </w:r>
      <w:r w:rsidRPr="00647805">
        <w:rPr>
          <w:rStyle w:val="StyleUnderline"/>
        </w:rPr>
        <w:t xml:space="preserve"> on environmental health, air quality, water, biodiversity, natural </w:t>
      </w:r>
      <w:proofErr w:type="gramStart"/>
      <w:r w:rsidRPr="00647805">
        <w:rPr>
          <w:rStyle w:val="StyleUnderline"/>
        </w:rPr>
        <w:t>resources</w:t>
      </w:r>
      <w:proofErr w:type="gramEnd"/>
      <w:r w:rsidRPr="00647805">
        <w:rPr>
          <w:rStyle w:val="StyleUnderline"/>
        </w:rPr>
        <w:t xml:space="preserve"> and pollution</w:t>
      </w:r>
      <w:r>
        <w:t xml:space="preserve">. These indicators have been selected to reflect both the current baseline and the dynamics of national ecosystems. </w:t>
      </w:r>
      <w:r w:rsidRPr="00647805">
        <w:rPr>
          <w:rStyle w:val="Emphasis"/>
        </w:rPr>
        <w:t xml:space="preserve">One of the Index’s most striking findings is that </w:t>
      </w:r>
      <w:r w:rsidRPr="00FB3ECD">
        <w:rPr>
          <w:rStyle w:val="Emphasis"/>
          <w:highlight w:val="green"/>
        </w:rPr>
        <w:t>there is a strong</w:t>
      </w:r>
      <w:r w:rsidRPr="00647805">
        <w:rPr>
          <w:rStyle w:val="Emphasis"/>
        </w:rPr>
        <w:t xml:space="preserve"> </w:t>
      </w:r>
      <w:r w:rsidRPr="00FB3ECD">
        <w:rPr>
          <w:rStyle w:val="Emphasis"/>
          <w:highlight w:val="green"/>
        </w:rPr>
        <w:t xml:space="preserve">correlation </w:t>
      </w:r>
      <w:r w:rsidRPr="00FB3ECD">
        <w:rPr>
          <w:rStyle w:val="Emphasis"/>
          <w:highlight w:val="green"/>
        </w:rPr>
        <w:lastRenderedPageBreak/>
        <w:t>between</w:t>
      </w:r>
      <w:r w:rsidRPr="00647805">
        <w:rPr>
          <w:rStyle w:val="Emphasis"/>
        </w:rPr>
        <w:t xml:space="preserve"> a state’s </w:t>
      </w:r>
      <w:r w:rsidRPr="00FB3ECD">
        <w:rPr>
          <w:rStyle w:val="Emphasis"/>
          <w:highlight w:val="green"/>
        </w:rPr>
        <w:t>wealth and</w:t>
      </w:r>
      <w:r w:rsidRPr="00647805">
        <w:rPr>
          <w:rStyle w:val="Emphasis"/>
        </w:rPr>
        <w:t xml:space="preserve"> its </w:t>
      </w:r>
      <w:r w:rsidRPr="00FB3ECD">
        <w:rPr>
          <w:rStyle w:val="Emphasis"/>
          <w:highlight w:val="green"/>
        </w:rPr>
        <w:t>environmental performance</w:t>
      </w:r>
      <w:r w:rsidRPr="00647805">
        <w:rPr>
          <w:rStyle w:val="Emphasis"/>
        </w:rPr>
        <w:t>.</w:t>
      </w:r>
      <w:r>
        <w:t xml:space="preserve"> Most developed </w:t>
      </w:r>
      <w:r w:rsidRPr="00FB3ECD">
        <w:rPr>
          <w:rStyle w:val="Emphasis"/>
          <w:highlight w:val="green"/>
        </w:rPr>
        <w:t>capitalist countries achieve high environmental</w:t>
      </w:r>
      <w:r w:rsidRPr="00647805">
        <w:rPr>
          <w:rStyle w:val="Emphasis"/>
        </w:rPr>
        <w:t xml:space="preserve"> </w:t>
      </w:r>
      <w:r w:rsidRPr="00FB3ECD">
        <w:rPr>
          <w:rStyle w:val="Emphasis"/>
          <w:highlight w:val="green"/>
        </w:rPr>
        <w:t>standards</w:t>
      </w:r>
      <w:r>
        <w:t xml:space="preserve">. </w:t>
      </w:r>
      <w:r w:rsidRPr="00647805">
        <w:rPr>
          <w:rStyle w:val="StyleUnderline"/>
        </w:rPr>
        <w:t xml:space="preserve">Those countries with the worst EPI scores, such as Ethiopia, Mali, Mauritania, </w:t>
      </w:r>
      <w:proofErr w:type="gramStart"/>
      <w:r w:rsidRPr="00647805">
        <w:rPr>
          <w:rStyle w:val="StyleUnderline"/>
        </w:rPr>
        <w:t>Chad</w:t>
      </w:r>
      <w:proofErr w:type="gramEnd"/>
      <w:r w:rsidRPr="00647805">
        <w:rPr>
          <w:rStyle w:val="StyleUnderline"/>
        </w:rPr>
        <w:t xml:space="preserve"> and Niger, are all poor</w:t>
      </w:r>
      <w:r>
        <w:t>. They have both low investment capacity for infrastructure, including water and sanitation, and tend to have weak environmental regulatory authorities.</w:t>
      </w:r>
    </w:p>
    <w:p w14:paraId="10C3FA16" w14:textId="77777777" w:rsidR="00793F4B" w:rsidRDefault="00793F4B" w:rsidP="00793F4B">
      <w:r>
        <w:t xml:space="preserve">Contrary to prevailing perceptions, </w:t>
      </w:r>
      <w:r w:rsidRPr="00FB3ECD">
        <w:rPr>
          <w:rStyle w:val="Emphasis"/>
          <w:highlight w:val="green"/>
        </w:rPr>
        <w:t>industrial development</w:t>
      </w:r>
      <w:r w:rsidRPr="00647805">
        <w:rPr>
          <w:rStyle w:val="Emphasis"/>
        </w:rPr>
        <w:t xml:space="preserve"> and technological advances have </w:t>
      </w:r>
      <w:r w:rsidRPr="00FB3ECD">
        <w:rPr>
          <w:rStyle w:val="Emphasis"/>
          <w:highlight w:val="green"/>
        </w:rPr>
        <w:t>contribute</w:t>
      </w:r>
      <w:r w:rsidRPr="00647805">
        <w:rPr>
          <w:rStyle w:val="Emphasis"/>
        </w:rPr>
        <w:t xml:space="preserve">d significantly </w:t>
      </w:r>
      <w:r w:rsidRPr="00FB3ECD">
        <w:rPr>
          <w:rStyle w:val="Emphasis"/>
          <w:highlight w:val="green"/>
        </w:rPr>
        <w:t>to relieving the burden on the</w:t>
      </w:r>
      <w:r w:rsidRPr="00647805">
        <w:rPr>
          <w:rStyle w:val="Emphasis"/>
        </w:rPr>
        <w:t xml:space="preserve"> </w:t>
      </w:r>
      <w:r w:rsidRPr="00FB3ECD">
        <w:rPr>
          <w:rStyle w:val="Emphasis"/>
          <w:highlight w:val="green"/>
        </w:rPr>
        <w:t>environment</w:t>
      </w:r>
      <w:r>
        <w:t xml:space="preserve">. Both </w:t>
      </w:r>
      <w:proofErr w:type="spellStart"/>
      <w:r>
        <w:t>Indur</w:t>
      </w:r>
      <w:proofErr w:type="spellEnd"/>
      <w:r>
        <w:t xml:space="preserve"> </w:t>
      </w:r>
      <w:proofErr w:type="spellStart"/>
      <w:r>
        <w:t>Goklany</w:t>
      </w:r>
      <w:proofErr w:type="spellEnd"/>
      <w:r>
        <w:t xml:space="preserve"> in his book The Improving State of the World and Steven Pinker in chapter ten (“The Environment”) of his book Enlightenment Now demonstrate that we are not only living longer, healthier lives in unprecedented prosperity, but we are also doing so on a comparatively clean planet.</w:t>
      </w:r>
    </w:p>
    <w:p w14:paraId="495DC88D" w14:textId="77777777" w:rsidR="00793F4B" w:rsidRDefault="00793F4B" w:rsidP="00793F4B">
      <w:r w:rsidRPr="00647805">
        <w:rPr>
          <w:rStyle w:val="Emphasis"/>
        </w:rPr>
        <w:t>Researchers have confirmed that</w:t>
      </w:r>
      <w:r>
        <w:t xml:space="preserve"> economic freedom—in other words, more </w:t>
      </w:r>
      <w:r w:rsidRPr="00FB3ECD">
        <w:rPr>
          <w:rStyle w:val="Emphasis"/>
          <w:highlight w:val="green"/>
        </w:rPr>
        <w:t>capitalism</w:t>
      </w:r>
      <w:r>
        <w:t>—</w:t>
      </w:r>
      <w:r w:rsidRPr="00FB3ECD">
        <w:rPr>
          <w:rStyle w:val="Emphasis"/>
          <w:highlight w:val="green"/>
        </w:rPr>
        <w:t>leads to higher</w:t>
      </w:r>
      <w:r w:rsidRPr="00647805">
        <w:rPr>
          <w:rStyle w:val="StyleUnderline"/>
        </w:rPr>
        <w:t>, not lower,</w:t>
      </w:r>
      <w:r w:rsidRPr="00647805">
        <w:rPr>
          <w:rStyle w:val="Emphasis"/>
        </w:rPr>
        <w:t xml:space="preserve"> </w:t>
      </w:r>
      <w:r w:rsidRPr="00FB3ECD">
        <w:rPr>
          <w:rStyle w:val="Emphasis"/>
          <w:highlight w:val="green"/>
        </w:rPr>
        <w:t>environmental quality</w:t>
      </w:r>
      <w:r w:rsidRPr="00FB3ECD">
        <w:rPr>
          <w:highlight w:val="green"/>
        </w:rPr>
        <w:t>.</w:t>
      </w:r>
    </w:p>
    <w:p w14:paraId="2DE3A9A8" w14:textId="77777777" w:rsidR="00793F4B" w:rsidRPr="00647805" w:rsidRDefault="00793F4B" w:rsidP="00793F4B">
      <w:pPr>
        <w:rPr>
          <w:rStyle w:val="Emphasis"/>
        </w:rPr>
      </w:pPr>
      <w:r>
        <w:t>Every year, the Heritage Foundation compiles its Index of Economic Freedom, which analyzes individual levels of economic freedom, and thus capitalism, in countries around the world. The Heritage Foundation’s researchers also measure the correlation between each country’s environmental performance and its economic freedom. The results couldn’t be cleare</w:t>
      </w:r>
      <w:r w:rsidRPr="00647805">
        <w:rPr>
          <w:rStyle w:val="StyleUnderline"/>
        </w:rPr>
        <w:t xml:space="preserve">r: the world’s most economically </w:t>
      </w:r>
      <w:r w:rsidRPr="00FB3ECD">
        <w:rPr>
          <w:rStyle w:val="Emphasis"/>
          <w:highlight w:val="green"/>
        </w:rPr>
        <w:t>free countries achieve</w:t>
      </w:r>
      <w:r w:rsidRPr="00647805">
        <w:rPr>
          <w:rStyle w:val="Emphasis"/>
        </w:rPr>
        <w:t xml:space="preserve"> the </w:t>
      </w:r>
      <w:r w:rsidRPr="00FB3ECD">
        <w:rPr>
          <w:rStyle w:val="Emphasis"/>
          <w:highlight w:val="green"/>
        </w:rPr>
        <w:t>high</w:t>
      </w:r>
      <w:r w:rsidRPr="00647805">
        <w:rPr>
          <w:rStyle w:val="Emphasis"/>
        </w:rPr>
        <w:t xml:space="preserve">est </w:t>
      </w:r>
      <w:r w:rsidRPr="00FB3ECD">
        <w:rPr>
          <w:rStyle w:val="Emphasis"/>
          <w:highlight w:val="green"/>
        </w:rPr>
        <w:t>environmental performance</w:t>
      </w:r>
      <w:r w:rsidRPr="00647805">
        <w:rPr>
          <w:rStyle w:val="StyleUnderline"/>
        </w:rPr>
        <w:t xml:space="preserve"> rankings </w:t>
      </w:r>
      <w:r w:rsidRPr="00FB3ECD">
        <w:rPr>
          <w:rStyle w:val="StyleUnderline"/>
          <w:highlight w:val="green"/>
        </w:rPr>
        <w:t>with</w:t>
      </w:r>
      <w:r w:rsidRPr="00647805">
        <w:rPr>
          <w:rStyle w:val="StyleUnderline"/>
        </w:rPr>
        <w:t xml:space="preserve"> an average score of </w:t>
      </w:r>
      <w:r w:rsidRPr="00FB3ECD">
        <w:rPr>
          <w:rStyle w:val="StyleUnderline"/>
          <w:highlight w:val="green"/>
        </w:rPr>
        <w:t>76.1</w:t>
      </w:r>
      <w:r w:rsidRPr="00647805">
        <w:rPr>
          <w:rStyle w:val="StyleUnderline"/>
        </w:rPr>
        <w:t xml:space="preserve">, followed by the countries that are “mostly free,” which score an average of 69.5. In stark contrast, </w:t>
      </w:r>
      <w:r w:rsidRPr="00647805">
        <w:rPr>
          <w:rStyle w:val="Emphasis"/>
        </w:rPr>
        <w:t xml:space="preserve">the </w:t>
      </w:r>
      <w:r w:rsidRPr="00FB3ECD">
        <w:rPr>
          <w:rStyle w:val="Emphasis"/>
          <w:highlight w:val="green"/>
        </w:rPr>
        <w:t>economically</w:t>
      </w:r>
      <w:r w:rsidRPr="00647805">
        <w:rPr>
          <w:rStyle w:val="Emphasis"/>
        </w:rPr>
        <w:t xml:space="preserve"> “repressed” and “mostly </w:t>
      </w:r>
      <w:r w:rsidRPr="00FB3ECD">
        <w:rPr>
          <w:rStyle w:val="Emphasis"/>
          <w:highlight w:val="green"/>
        </w:rPr>
        <w:t>unfree” countries</w:t>
      </w:r>
      <w:r w:rsidRPr="00647805">
        <w:rPr>
          <w:rStyle w:val="Emphasis"/>
        </w:rPr>
        <w:t xml:space="preserve"> all </w:t>
      </w:r>
      <w:r w:rsidRPr="00FB3ECD">
        <w:rPr>
          <w:rStyle w:val="Emphasis"/>
          <w:highlight w:val="green"/>
        </w:rPr>
        <w:t>score</w:t>
      </w:r>
      <w:r w:rsidRPr="00647805">
        <w:rPr>
          <w:rStyle w:val="Emphasis"/>
        </w:rPr>
        <w:t xml:space="preserve"> </w:t>
      </w:r>
      <w:r w:rsidRPr="00FB3ECD">
        <w:rPr>
          <w:rStyle w:val="Emphasis"/>
          <w:highlight w:val="green"/>
        </w:rPr>
        <w:t>less than 50</w:t>
      </w:r>
      <w:r w:rsidRPr="00647805">
        <w:rPr>
          <w:rStyle w:val="Emphasis"/>
        </w:rPr>
        <w:t xml:space="preserve"> for environmental performance.</w:t>
      </w:r>
    </w:p>
    <w:p w14:paraId="11F0631B" w14:textId="77777777" w:rsidR="00793F4B" w:rsidRDefault="00793F4B" w:rsidP="00793F4B">
      <w:r>
        <w:t xml:space="preserve">Is Government </w:t>
      </w:r>
      <w:proofErr w:type="gramStart"/>
      <w:r>
        <w:t>The</w:t>
      </w:r>
      <w:proofErr w:type="gramEnd"/>
      <w:r>
        <w:t xml:space="preserve"> Best Solution To Environmental Problems?</w:t>
      </w:r>
    </w:p>
    <w:p w14:paraId="4E16CAD0" w14:textId="77777777" w:rsidR="00793F4B" w:rsidRDefault="00793F4B" w:rsidP="00793F4B">
      <w:r w:rsidRPr="00647805">
        <w:rPr>
          <w:rStyle w:val="StyleUnderline"/>
        </w:rPr>
        <w:t>Anti-capitalists frequently claim that central government is the best solution to environmental problems</w:t>
      </w:r>
      <w:r>
        <w:t xml:space="preserve">. And </w:t>
      </w:r>
      <w:r w:rsidRPr="00647805">
        <w:rPr>
          <w:rStyle w:val="StyleUnderline"/>
        </w:rPr>
        <w:t>there is no doubt that state regulations to safeguard the environment are important</w:t>
      </w:r>
      <w:r>
        <w:t xml:space="preserve">. </w:t>
      </w:r>
      <w:r w:rsidRPr="00647805">
        <w:rPr>
          <w:rStyle w:val="Emphasis"/>
        </w:rPr>
        <w:t xml:space="preserve">But </w:t>
      </w:r>
      <w:r w:rsidRPr="00FB3ECD">
        <w:rPr>
          <w:rStyle w:val="Emphasis"/>
          <w:highlight w:val="green"/>
        </w:rPr>
        <w:t>state regulations</w:t>
      </w:r>
      <w:r>
        <w:t>, cited by anti-capitalists as a panacea for environmental issues, o</w:t>
      </w:r>
      <w:r w:rsidRPr="00647805">
        <w:rPr>
          <w:rStyle w:val="Emphasis"/>
        </w:rPr>
        <w:t xml:space="preserve">ften </w:t>
      </w:r>
      <w:r w:rsidRPr="00FB3ECD">
        <w:rPr>
          <w:rStyle w:val="Emphasis"/>
          <w:highlight w:val="green"/>
        </w:rPr>
        <w:t>achieve the</w:t>
      </w:r>
      <w:r w:rsidRPr="00647805">
        <w:rPr>
          <w:rStyle w:val="Emphasis"/>
        </w:rPr>
        <w:t xml:space="preserve"> </w:t>
      </w:r>
      <w:r w:rsidRPr="00FB3ECD">
        <w:rPr>
          <w:rStyle w:val="Emphasis"/>
          <w:highlight w:val="green"/>
        </w:rPr>
        <w:t>opposite of what they</w:t>
      </w:r>
      <w:r w:rsidRPr="00647805">
        <w:rPr>
          <w:rStyle w:val="Emphasis"/>
        </w:rPr>
        <w:t xml:space="preserve"> were </w:t>
      </w:r>
      <w:r w:rsidRPr="00FB3ECD">
        <w:rPr>
          <w:rStyle w:val="Emphasis"/>
          <w:highlight w:val="green"/>
        </w:rPr>
        <w:t>intended</w:t>
      </w:r>
      <w:r w:rsidRPr="00647805">
        <w:rPr>
          <w:rStyle w:val="Emphasis"/>
        </w:rPr>
        <w:t xml:space="preserve"> to do.</w:t>
      </w:r>
      <w:r>
        <w:t xml:space="preserve"> </w:t>
      </w:r>
      <w:r w:rsidRPr="00FB3ECD">
        <w:rPr>
          <w:rStyle w:val="StyleUnderline"/>
          <w:highlight w:val="green"/>
        </w:rPr>
        <w:t>Hardly any other country</w:t>
      </w:r>
      <w:r w:rsidRPr="00647805">
        <w:rPr>
          <w:rStyle w:val="StyleUnderline"/>
        </w:rPr>
        <w:t xml:space="preserve"> in the world </w:t>
      </w:r>
      <w:r w:rsidRPr="00FB3ECD">
        <w:rPr>
          <w:rStyle w:val="StyleUnderline"/>
          <w:highlight w:val="green"/>
        </w:rPr>
        <w:t>touts</w:t>
      </w:r>
      <w:r w:rsidRPr="00647805">
        <w:rPr>
          <w:rStyle w:val="StyleUnderline"/>
        </w:rPr>
        <w:t xml:space="preserve"> its green </w:t>
      </w:r>
      <w:r w:rsidRPr="00FB3ECD">
        <w:rPr>
          <w:rStyle w:val="StyleUnderline"/>
          <w:highlight w:val="green"/>
        </w:rPr>
        <w:t>credentials as much as Germany</w:t>
      </w:r>
      <w:r>
        <w:t>. According to even the most conservative estimates, Germany’s so-called “energy transition” is set to cost a total of almost €500 billion by 2025.</w:t>
      </w:r>
    </w:p>
    <w:p w14:paraId="5B6F7CC1" w14:textId="77777777" w:rsidR="00793F4B" w:rsidRDefault="00793F4B" w:rsidP="00793F4B">
      <w:r>
        <w:t xml:space="preserve">But </w:t>
      </w:r>
      <w:r w:rsidRPr="00647805">
        <w:rPr>
          <w:rStyle w:val="StyleUnderline"/>
        </w:rPr>
        <w:t xml:space="preserve">the </w:t>
      </w:r>
      <w:proofErr w:type="gramStart"/>
      <w:r w:rsidRPr="00647805">
        <w:rPr>
          <w:rStyle w:val="StyleUnderline"/>
        </w:rPr>
        <w:t>results</w:t>
      </w:r>
      <w:proofErr w:type="gramEnd"/>
      <w:r w:rsidRPr="00647805">
        <w:rPr>
          <w:rStyle w:val="StyleUnderline"/>
        </w:rPr>
        <w:t xml:space="preserve"> of this massive investment is sobering</w:t>
      </w:r>
      <w:r>
        <w:t>, as an analysis by McKinsey reveals, “</w:t>
      </w:r>
      <w:r w:rsidRPr="00647805">
        <w:rPr>
          <w:rStyle w:val="StyleUnderline"/>
        </w:rPr>
        <w:t>Germany is set to miss several key energy transition targets for the year 2020, and the country’s high power supply security is at risk unless new generation capacity and grid infrastructure are built in time for the coal and nuclear exit and electrification of transportation networks is accelerated</w:t>
      </w:r>
      <w:r>
        <w:t>.”</w:t>
      </w:r>
    </w:p>
    <w:p w14:paraId="5F11E73B" w14:textId="77777777" w:rsidR="00793F4B" w:rsidRPr="00B46D49" w:rsidRDefault="00793F4B" w:rsidP="00793F4B">
      <w:pPr>
        <w:rPr>
          <w:rStyle w:val="Emphasis"/>
        </w:rPr>
      </w:pPr>
      <w:r>
        <w:t xml:space="preserve">For decades, environmentalists in Germany focused on shutting down nuclear power plants. However, the phasing out of nuclear power has left Germany in a poor position in terms of CO2 emissions compared to other countries. It is not without good reason that </w:t>
      </w:r>
      <w:r w:rsidRPr="00FB3ECD">
        <w:rPr>
          <w:rStyle w:val="Emphasis"/>
          <w:highlight w:val="green"/>
        </w:rPr>
        <w:t>Germany’s</w:t>
      </w:r>
      <w:r w:rsidRPr="00B46D49">
        <w:rPr>
          <w:rStyle w:val="Emphasis"/>
        </w:rPr>
        <w:t xml:space="preserve"> energy </w:t>
      </w:r>
      <w:r w:rsidRPr="00FB3ECD">
        <w:rPr>
          <w:rStyle w:val="Emphasis"/>
          <w:highlight w:val="green"/>
        </w:rPr>
        <w:t>policy has been</w:t>
      </w:r>
      <w:r w:rsidRPr="00B46D49">
        <w:rPr>
          <w:rStyle w:val="Emphasis"/>
        </w:rPr>
        <w:t xml:space="preserve"> described as </w:t>
      </w:r>
      <w:r w:rsidRPr="00FB3ECD">
        <w:rPr>
          <w:rStyle w:val="Emphasis"/>
          <w:highlight w:val="green"/>
        </w:rPr>
        <w:t>the dumbest in the world.</w:t>
      </w:r>
    </w:p>
    <w:p w14:paraId="4CE0AA95" w14:textId="77777777" w:rsidR="00793F4B" w:rsidRDefault="00793F4B" w:rsidP="00793F4B">
      <w:r>
        <w:t xml:space="preserve">The latest generation of nuclear power plants are much safer than their predecessors. Despite what environmentalists might claim, impartial calculations have confirmed that it is impossible to meet the world’s energy needs from solar and wind power alone. Enlightened </w:t>
      </w:r>
      <w:r>
        <w:lastRenderedPageBreak/>
        <w:t xml:space="preserve">environmentalists are therefore now calling for nuclear power to be rightfully included in the fight against climate change. And yet, this is precisely what is being prevented in Germany by politicians—not capitalism. This example, just one of many, shows that </w:t>
      </w:r>
      <w:r w:rsidRPr="00B46D49">
        <w:rPr>
          <w:rStyle w:val="StyleUnderline"/>
        </w:rPr>
        <w:t xml:space="preserve">government environmental </w:t>
      </w:r>
      <w:r w:rsidRPr="00FB3ECD">
        <w:rPr>
          <w:rStyle w:val="StyleUnderline"/>
        </w:rPr>
        <w:t>policy</w:t>
      </w:r>
      <w:r w:rsidRPr="00B46D49">
        <w:rPr>
          <w:rStyle w:val="StyleUnderline"/>
        </w:rPr>
        <w:t xml:space="preserve"> is often ineffective. In some instances, it even </w:t>
      </w:r>
      <w:r w:rsidRPr="00FB3ECD">
        <w:rPr>
          <w:rStyle w:val="StyleUnderline"/>
        </w:rPr>
        <w:t>achieves the opposite</w:t>
      </w:r>
      <w:r w:rsidRPr="00B46D49">
        <w:rPr>
          <w:rStyle w:val="StyleUnderline"/>
        </w:rPr>
        <w:t xml:space="preserve"> of what it was originally intended to, </w:t>
      </w:r>
      <w:proofErr w:type="gramStart"/>
      <w:r w:rsidRPr="00B46D49">
        <w:rPr>
          <w:rStyle w:val="StyleUnderline"/>
        </w:rPr>
        <w:t>i.e.</w:t>
      </w:r>
      <w:proofErr w:type="gramEnd"/>
      <w:r w:rsidRPr="00B46D49">
        <w:rPr>
          <w:rStyle w:val="StyleUnderline"/>
        </w:rPr>
        <w:t xml:space="preserve"> it exacerbates existing environmental problems.</w:t>
      </w:r>
    </w:p>
    <w:p w14:paraId="61FD0266" w14:textId="77777777" w:rsidR="00793F4B" w:rsidRDefault="00793F4B" w:rsidP="00793F4B">
      <w:r w:rsidRPr="00FB3ECD">
        <w:rPr>
          <w:rStyle w:val="Emphasis"/>
          <w:highlight w:val="green"/>
        </w:rPr>
        <w:t>It is</w:t>
      </w:r>
      <w:r>
        <w:t xml:space="preserve"> also </w:t>
      </w:r>
      <w:r w:rsidRPr="00FB3ECD">
        <w:rPr>
          <w:rStyle w:val="Emphasis"/>
          <w:highlight w:val="green"/>
        </w:rPr>
        <w:t>wrong to think</w:t>
      </w:r>
      <w:r>
        <w:t xml:space="preserve"> that </w:t>
      </w:r>
      <w:r w:rsidRPr="00FB3ECD">
        <w:rPr>
          <w:rStyle w:val="Emphasis"/>
          <w:highlight w:val="green"/>
        </w:rPr>
        <w:t>capitalism</w:t>
      </w:r>
      <w:r>
        <w:t xml:space="preserve"> necessarily </w:t>
      </w:r>
      <w:r w:rsidRPr="00FB3ECD">
        <w:rPr>
          <w:rStyle w:val="Emphasis"/>
          <w:highlight w:val="green"/>
        </w:rPr>
        <w:t>leads to</w:t>
      </w:r>
      <w:r>
        <w:t xml:space="preserve"> ever greater </w:t>
      </w:r>
      <w:r w:rsidRPr="00FB3ECD">
        <w:rPr>
          <w:rStyle w:val="Emphasis"/>
          <w:highlight w:val="green"/>
        </w:rPr>
        <w:t>waste of</w:t>
      </w:r>
      <w:r w:rsidRPr="00B46D49">
        <w:rPr>
          <w:rStyle w:val="Emphasis"/>
        </w:rPr>
        <w:t xml:space="preserve"> limited natural </w:t>
      </w:r>
      <w:r w:rsidRPr="00FB3ECD">
        <w:rPr>
          <w:rStyle w:val="Emphasis"/>
          <w:highlight w:val="green"/>
        </w:rPr>
        <w:t>resources</w:t>
      </w:r>
      <w:r>
        <w:t xml:space="preserve">. Just </w:t>
      </w:r>
      <w:r w:rsidRPr="00B46D49">
        <w:rPr>
          <w:rStyle w:val="StyleUnderline"/>
        </w:rPr>
        <w:t>take the smartphone</w:t>
      </w:r>
      <w:r>
        <w:t xml:space="preserve"> for example, </w:t>
      </w:r>
      <w:r w:rsidRPr="00B46D49">
        <w:rPr>
          <w:rStyle w:val="StyleUnderline"/>
        </w:rPr>
        <w:t>one of the most environmentally friendly of capitalism’s many achievements.</w:t>
      </w:r>
      <w:r>
        <w:t xml:space="preserve"> </w:t>
      </w:r>
      <w:r w:rsidRPr="00B46D49">
        <w:rPr>
          <w:rStyle w:val="StyleUnderline"/>
        </w:rPr>
        <w:t>With just one small device, a whole plethora</w:t>
      </w:r>
      <w:r>
        <w:t xml:space="preserve"> of devices that used to consume resources in the past, such as the telephone, camera, calculator, navigation system, dictation machine, alarm clock, </w:t>
      </w:r>
      <w:proofErr w:type="gramStart"/>
      <w:r>
        <w:t>flashlight</w:t>
      </w:r>
      <w:proofErr w:type="gramEnd"/>
      <w:r>
        <w:t xml:space="preserve"> and many others, </w:t>
      </w:r>
      <w:r w:rsidRPr="00B46D49">
        <w:rPr>
          <w:rStyle w:val="StyleUnderline"/>
        </w:rPr>
        <w:t>have been replaced</w:t>
      </w:r>
      <w:r>
        <w:t xml:space="preserve">. </w:t>
      </w:r>
      <w:r w:rsidRPr="00B46D49">
        <w:rPr>
          <w:rStyle w:val="StyleUnderline"/>
        </w:rPr>
        <w:t>Smartphones also help to reduce the consumption of paper as many people choose not to take notes on paper and, for example, use their iPhone instead of a calendar to enter appointments.</w:t>
      </w:r>
    </w:p>
    <w:p w14:paraId="4251EEF4" w14:textId="77777777" w:rsidR="00793F4B" w:rsidRPr="008174C1" w:rsidRDefault="00793F4B" w:rsidP="00793F4B">
      <w:pPr>
        <w:rPr>
          <w:b/>
          <w:u w:val="single"/>
        </w:rPr>
      </w:pPr>
      <w:r w:rsidRPr="00FB3ECD">
        <w:rPr>
          <w:rStyle w:val="Emphasis"/>
          <w:highlight w:val="green"/>
        </w:rPr>
        <w:t>Those who call for “system change</w:t>
      </w:r>
      <w:r w:rsidRPr="00B46D49">
        <w:rPr>
          <w:rStyle w:val="Emphasis"/>
        </w:rPr>
        <w:t xml:space="preserve">” instead of “climate change” </w:t>
      </w:r>
      <w:r w:rsidRPr="00FB3ECD">
        <w:rPr>
          <w:rStyle w:val="Emphasis"/>
          <w:highlight w:val="green"/>
        </w:rPr>
        <w:t>do not usually say</w:t>
      </w:r>
      <w:r w:rsidRPr="00B46D49">
        <w:rPr>
          <w:rStyle w:val="Emphasis"/>
        </w:rPr>
        <w:t xml:space="preserve"> </w:t>
      </w:r>
      <w:r w:rsidRPr="00FB3ECD">
        <w:rPr>
          <w:rStyle w:val="Emphasis"/>
          <w:highlight w:val="green"/>
        </w:rPr>
        <w:t>which system they</w:t>
      </w:r>
      <w:r w:rsidRPr="00B46D49">
        <w:rPr>
          <w:rStyle w:val="Emphasis"/>
        </w:rPr>
        <w:t xml:space="preserve"> would </w:t>
      </w:r>
      <w:r w:rsidRPr="00FB3ECD">
        <w:rPr>
          <w:rStyle w:val="Emphasis"/>
          <w:highlight w:val="green"/>
        </w:rPr>
        <w:t>prefer</w:t>
      </w:r>
      <w:r>
        <w:t xml:space="preserve">. All they are </w:t>
      </w:r>
      <w:proofErr w:type="gramStart"/>
      <w:r>
        <w:t>really sure</w:t>
      </w:r>
      <w:proofErr w:type="gramEnd"/>
      <w:r>
        <w:t xml:space="preserve"> of is that any new system should not be based on free market economics and that the state should play the decisive role. </w:t>
      </w:r>
      <w:r w:rsidRPr="00B46D49">
        <w:rPr>
          <w:rStyle w:val="Emphasis"/>
        </w:rPr>
        <w:t xml:space="preserve">The simple fact is </w:t>
      </w:r>
      <w:r w:rsidRPr="00FB3ECD">
        <w:rPr>
          <w:rStyle w:val="Emphasis"/>
          <w:highlight w:val="green"/>
        </w:rPr>
        <w:t>that socialism has failed</w:t>
      </w:r>
      <w:r w:rsidRPr="00B46D49">
        <w:rPr>
          <w:rStyle w:val="Emphasis"/>
        </w:rPr>
        <w:t xml:space="preserve"> in every country every time it has been tried</w:t>
      </w:r>
      <w:r>
        <w:t xml:space="preserve">—and socialism has damaged the environment more than any capitalist system. Murray </w:t>
      </w:r>
      <w:proofErr w:type="spellStart"/>
      <w:r>
        <w:t>Feshbach</w:t>
      </w:r>
      <w:proofErr w:type="spellEnd"/>
      <w:r>
        <w:t xml:space="preserve"> documents examples of the environmental destruction wrought by socialism in his book Ecological Disaster. Cleaning Up the Hidden Legacy of the Soviet Regime. As the book progresses through chapters such as “A Nuclear Plague,” “Dying Lakes, Rivers, and Inland Seas” and “Pollution of the Air and Land,” it becomes clear that </w:t>
      </w:r>
      <w:r w:rsidRPr="00B46D49">
        <w:rPr>
          <w:rStyle w:val="Emphasis"/>
        </w:rPr>
        <w:t xml:space="preserve">this </w:t>
      </w:r>
      <w:r w:rsidRPr="00FB3ECD">
        <w:rPr>
          <w:rStyle w:val="Emphasis"/>
          <w:highlight w:val="green"/>
        </w:rPr>
        <w:t>non-capitalist system was responsible for</w:t>
      </w:r>
      <w:r w:rsidRPr="00B46D49">
        <w:rPr>
          <w:rStyle w:val="Emphasis"/>
        </w:rPr>
        <w:t xml:space="preserve"> the greatest </w:t>
      </w:r>
      <w:r w:rsidRPr="00FB3ECD">
        <w:rPr>
          <w:rStyle w:val="Emphasis"/>
          <w:highlight w:val="green"/>
        </w:rPr>
        <w:t>environmental destruction</w:t>
      </w:r>
      <w:r w:rsidRPr="00B46D49">
        <w:rPr>
          <w:rStyle w:val="Emphasis"/>
        </w:rPr>
        <w:t xml:space="preserve"> in history</w:t>
      </w:r>
      <w:r>
        <w:t xml:space="preserve">. Anti-capitalists may well reply that they do not want a system like the Soviet Union. And yet, </w:t>
      </w:r>
      <w:r w:rsidRPr="00FB3ECD">
        <w:rPr>
          <w:rStyle w:val="StyleUnderline"/>
          <w:highlight w:val="green"/>
        </w:rPr>
        <w:t>they cannot name a</w:t>
      </w:r>
      <w:r w:rsidRPr="00B46D49">
        <w:rPr>
          <w:rStyle w:val="StyleUnderline"/>
        </w:rPr>
        <w:t xml:space="preserve"> single real-world </w:t>
      </w:r>
      <w:r w:rsidRPr="00FB3ECD">
        <w:rPr>
          <w:rStyle w:val="StyleUnderline"/>
          <w:highlight w:val="green"/>
        </w:rPr>
        <w:t>system</w:t>
      </w:r>
      <w:r w:rsidRPr="00B46D49">
        <w:rPr>
          <w:rStyle w:val="StyleUnderline"/>
        </w:rPr>
        <w:t>—at any time in the history of mankind—</w:t>
      </w:r>
      <w:r w:rsidRPr="00FB3ECD">
        <w:rPr>
          <w:rStyle w:val="StyleUnderline"/>
          <w:highlight w:val="green"/>
        </w:rPr>
        <w:t>that provides better environmental solutions than cap</w:t>
      </w:r>
      <w:r w:rsidRPr="00FB3ECD">
        <w:rPr>
          <w:rStyle w:val="StyleUnderline"/>
        </w:rPr>
        <w:t>italism.</w:t>
      </w:r>
    </w:p>
    <w:p w14:paraId="2135D155" w14:textId="7B8D9971" w:rsidR="007F41DB" w:rsidRPr="000C7583" w:rsidRDefault="007F41DB" w:rsidP="007F41DB">
      <w:pPr>
        <w:pStyle w:val="Heading4"/>
      </w:pPr>
      <w:r>
        <w:t>Capitalism solves war – its anti-imperialist.</w:t>
      </w:r>
    </w:p>
    <w:p w14:paraId="28AC71BD" w14:textId="77777777" w:rsidR="007F41DB" w:rsidRDefault="007F41DB" w:rsidP="007F41DB">
      <w:proofErr w:type="spellStart"/>
      <w:r w:rsidRPr="00B172AE">
        <w:rPr>
          <w:rStyle w:val="Style13ptBold"/>
        </w:rPr>
        <w:t>Mousseau</w:t>
      </w:r>
      <w:proofErr w:type="spellEnd"/>
      <w:r>
        <w:rPr>
          <w:rStyle w:val="Style13ptBold"/>
        </w:rPr>
        <w:t xml:space="preserve"> 19</w:t>
      </w:r>
      <w:r w:rsidRPr="00B172AE">
        <w:t>, Michael. "The end of war: How a robust marketplace and liberal hegemony are leading to perpetual world peace." International Security 44.1 (2019): 160-196.</w:t>
      </w:r>
      <w:r>
        <w:t xml:space="preserve"> Props to DML for finding. (Professor in the School of Politics, Security, and International Affairs at the University of Central Florida)//Elmer</w:t>
      </w:r>
    </w:p>
    <w:p w14:paraId="7A941A8D" w14:textId="77777777" w:rsidR="007F41DB" w:rsidRDefault="007F41DB" w:rsidP="007F41DB">
      <w:pPr>
        <w:rPr>
          <w:sz w:val="16"/>
        </w:rPr>
      </w:pPr>
      <w:r w:rsidRPr="005B1F49">
        <w:rPr>
          <w:sz w:val="16"/>
        </w:rPr>
        <w:t xml:space="preserve">Is war becoming obsolete? </w:t>
      </w:r>
      <w:r w:rsidRPr="005B1F49">
        <w:rPr>
          <w:rStyle w:val="StyleUnderline"/>
        </w:rPr>
        <w:t xml:space="preserve">There is </w:t>
      </w:r>
      <w:r w:rsidRPr="005B1F49">
        <w:rPr>
          <w:rStyle w:val="Emphasis"/>
        </w:rPr>
        <w:t>wide agreement</w:t>
      </w:r>
      <w:r w:rsidRPr="005B1F49">
        <w:rPr>
          <w:rStyle w:val="StyleUnderline"/>
        </w:rPr>
        <w:t xml:space="preserve"> among scholars that </w:t>
      </w:r>
      <w:r w:rsidRPr="005B1F49">
        <w:rPr>
          <w:rStyle w:val="StyleUnderline"/>
          <w:highlight w:val="green"/>
        </w:rPr>
        <w:t xml:space="preserve">war </w:t>
      </w:r>
      <w:r w:rsidRPr="005B1F49">
        <w:rPr>
          <w:rStyle w:val="StyleUnderline"/>
        </w:rPr>
        <w:t xml:space="preserve">has been </w:t>
      </w:r>
      <w:r w:rsidRPr="005B1F49">
        <w:rPr>
          <w:rStyle w:val="StyleUnderline"/>
          <w:highlight w:val="green"/>
        </w:rPr>
        <w:t xml:space="preserve">in </w:t>
      </w:r>
      <w:r w:rsidRPr="005B1F49">
        <w:rPr>
          <w:rStyle w:val="Emphasis"/>
        </w:rPr>
        <w:t xml:space="preserve">sharp </w:t>
      </w:r>
      <w:r w:rsidRPr="005B1F49">
        <w:rPr>
          <w:rStyle w:val="Emphasis"/>
          <w:highlight w:val="green"/>
        </w:rPr>
        <w:t>decline</w:t>
      </w:r>
      <w:r w:rsidRPr="005B1F49">
        <w:rPr>
          <w:rStyle w:val="StyleUnderline"/>
        </w:rPr>
        <w:t xml:space="preserve"> </w:t>
      </w:r>
      <w:r w:rsidRPr="005B1F49">
        <w:rPr>
          <w:sz w:val="16"/>
        </w:rPr>
        <w:t>since the defeat of the Axis powers in 1945, even as there is little agreement as to its cause.1 Realists reject the idea that this trend will continue, citing states' concerns with the “security dilemma”: that is, in anarchy states must assume that any state that can attack will; therefore, power equals threat, and changes in relative power result in conflict and war.2 Discussing the rise of China, Graham Allison calls this condition “</w:t>
      </w:r>
      <w:proofErr w:type="spellStart"/>
      <w:r w:rsidRPr="005B1F49">
        <w:rPr>
          <w:sz w:val="16"/>
        </w:rPr>
        <w:t>Thucydides's</w:t>
      </w:r>
      <w:proofErr w:type="spellEnd"/>
      <w:r w:rsidRPr="005B1F49">
        <w:rPr>
          <w:sz w:val="16"/>
        </w:rPr>
        <w:t xml:space="preserve"> Trap,” a reference to the ancient Greek's claim that Sparta's fear of Athens' growing power led to the Peloponnesian War.3 This article argues that </w:t>
      </w:r>
      <w:r w:rsidRPr="005B1F49">
        <w:rPr>
          <w:rStyle w:val="Emphasis"/>
        </w:rPr>
        <w:t>there is no Thucydides Trap</w:t>
      </w:r>
      <w:r w:rsidRPr="005B1F49">
        <w:rPr>
          <w:sz w:val="16"/>
        </w:rPr>
        <w:t xml:space="preserve"> in international politics. </w:t>
      </w:r>
      <w:r w:rsidRPr="005B1F49">
        <w:rPr>
          <w:rStyle w:val="StyleUnderline"/>
        </w:rPr>
        <w:t xml:space="preserve">Rather, the world is </w:t>
      </w:r>
      <w:r w:rsidRPr="005B1F49">
        <w:rPr>
          <w:rStyle w:val="Emphasis"/>
        </w:rPr>
        <w:t xml:space="preserve">moving rapidly </w:t>
      </w:r>
      <w:r w:rsidRPr="005B1F49">
        <w:rPr>
          <w:rStyle w:val="Emphasis"/>
          <w:highlight w:val="green"/>
        </w:rPr>
        <w:t xml:space="preserve">toward </w:t>
      </w:r>
      <w:r w:rsidRPr="005B1F49">
        <w:rPr>
          <w:rStyle w:val="Emphasis"/>
        </w:rPr>
        <w:t xml:space="preserve">permanent </w:t>
      </w:r>
      <w:r w:rsidRPr="005B1F49">
        <w:rPr>
          <w:rStyle w:val="Emphasis"/>
          <w:highlight w:val="green"/>
        </w:rPr>
        <w:t>peace</w:t>
      </w:r>
      <w:r w:rsidRPr="005B1F49">
        <w:rPr>
          <w:rStyle w:val="StyleUnderline"/>
        </w:rPr>
        <w:t xml:space="preserve">, </w:t>
      </w:r>
      <w:r w:rsidRPr="005B1F49">
        <w:rPr>
          <w:rStyle w:val="Emphasis"/>
        </w:rPr>
        <w:t>possibly in our lifetime</w:t>
      </w:r>
      <w:r w:rsidRPr="005B1F49">
        <w:rPr>
          <w:sz w:val="16"/>
        </w:rPr>
        <w:t xml:space="preserve">. Drawing on economic </w:t>
      </w:r>
      <w:proofErr w:type="gramStart"/>
      <w:r w:rsidRPr="005B1F49">
        <w:rPr>
          <w:sz w:val="16"/>
        </w:rPr>
        <w:t>norms</w:t>
      </w:r>
      <w:proofErr w:type="gramEnd"/>
      <w:r w:rsidRPr="005B1F49">
        <w:rPr>
          <w:sz w:val="16"/>
        </w:rPr>
        <w:t xml:space="preserve"> theory,4 I show that </w:t>
      </w:r>
      <w:r w:rsidRPr="005B1F49">
        <w:rPr>
          <w:rStyle w:val="StyleUnderline"/>
        </w:rPr>
        <w:t xml:space="preserve">what sometimes appears to be a Thucydides Trap may instead be a function of factors </w:t>
      </w:r>
      <w:r w:rsidRPr="005B1F49">
        <w:rPr>
          <w:rStyle w:val="Emphasis"/>
        </w:rPr>
        <w:t>strictly internal</w:t>
      </w:r>
      <w:r w:rsidRPr="005B1F49">
        <w:rPr>
          <w:rStyle w:val="StyleUnderline"/>
        </w:rPr>
        <w:t xml:space="preserve"> to states and that these factors </w:t>
      </w:r>
      <w:r w:rsidRPr="005B1F49">
        <w:rPr>
          <w:rStyle w:val="Emphasis"/>
        </w:rPr>
        <w:t>vary</w:t>
      </w:r>
      <w:r w:rsidRPr="005B1F49">
        <w:rPr>
          <w:rStyle w:val="StyleUnderline"/>
        </w:rPr>
        <w:t xml:space="preserve"> among them</w:t>
      </w:r>
      <w:r w:rsidRPr="005B1F49">
        <w:rPr>
          <w:sz w:val="16"/>
        </w:rPr>
        <w:t xml:space="preserve">. In brief, </w:t>
      </w:r>
      <w:r w:rsidRPr="005B1F49">
        <w:rPr>
          <w:rStyle w:val="StyleUnderline"/>
        </w:rPr>
        <w:t xml:space="preserve">leaders of </w:t>
      </w:r>
      <w:r w:rsidRPr="005B1F49">
        <w:rPr>
          <w:rStyle w:val="StyleUnderline"/>
          <w:highlight w:val="green"/>
        </w:rPr>
        <w:t>states with</w:t>
      </w:r>
      <w:r w:rsidRPr="005B1F49">
        <w:rPr>
          <w:rStyle w:val="StyleUnderline"/>
        </w:rPr>
        <w:t xml:space="preserve"> advanced </w:t>
      </w:r>
      <w:r w:rsidRPr="005B1F49">
        <w:rPr>
          <w:rStyle w:val="StyleUnderline"/>
          <w:highlight w:val="green"/>
        </w:rPr>
        <w:t>market</w:t>
      </w:r>
      <w:r w:rsidRPr="005B1F49">
        <w:rPr>
          <w:rStyle w:val="StyleUnderline"/>
        </w:rPr>
        <w:t xml:space="preserve">-oriented </w:t>
      </w:r>
      <w:r w:rsidRPr="005B1F49">
        <w:rPr>
          <w:rStyle w:val="StyleUnderline"/>
          <w:highlight w:val="green"/>
        </w:rPr>
        <w:t>economies have</w:t>
      </w:r>
      <w:r w:rsidRPr="005B1F49">
        <w:rPr>
          <w:rStyle w:val="StyleUnderline"/>
        </w:rPr>
        <w:t xml:space="preserve"> </w:t>
      </w:r>
      <w:r w:rsidRPr="005B1F49">
        <w:rPr>
          <w:rStyle w:val="Emphasis"/>
        </w:rPr>
        <w:t xml:space="preserve">foremost </w:t>
      </w:r>
      <w:r w:rsidRPr="005B1F49">
        <w:rPr>
          <w:rStyle w:val="Emphasis"/>
          <w:highlight w:val="green"/>
        </w:rPr>
        <w:t>interests</w:t>
      </w:r>
      <w:r w:rsidRPr="005B1F49">
        <w:rPr>
          <w:rStyle w:val="StyleUnderline"/>
          <w:highlight w:val="green"/>
        </w:rPr>
        <w:t xml:space="preserve"> </w:t>
      </w:r>
      <w:r w:rsidRPr="005B1F49">
        <w:rPr>
          <w:rStyle w:val="StyleUnderline"/>
        </w:rPr>
        <w:t xml:space="preserve">in the principle of </w:t>
      </w:r>
      <w:r w:rsidRPr="005B1F49">
        <w:rPr>
          <w:rStyle w:val="Emphasis"/>
        </w:rPr>
        <w:t>self-determination</w:t>
      </w:r>
      <w:r w:rsidRPr="005B1F49">
        <w:rPr>
          <w:rStyle w:val="StyleUnderline"/>
        </w:rPr>
        <w:t xml:space="preserve"> for all states, large and small, as the foundation for a </w:t>
      </w:r>
      <w:r w:rsidRPr="005B1F49">
        <w:rPr>
          <w:rStyle w:val="Emphasis"/>
        </w:rPr>
        <w:t>robust global marketplace</w:t>
      </w:r>
      <w:r w:rsidRPr="005B1F49">
        <w:rPr>
          <w:rStyle w:val="StyleUnderline"/>
        </w:rPr>
        <w:t xml:space="preserve">. </w:t>
      </w:r>
      <w:r w:rsidRPr="005B1F49">
        <w:rPr>
          <w:rStyle w:val="Emphasis"/>
          <w:highlight w:val="green"/>
        </w:rPr>
        <w:t>War</w:t>
      </w:r>
      <w:r w:rsidRPr="005B1F49">
        <w:rPr>
          <w:rStyle w:val="StyleUnderline"/>
        </w:rPr>
        <w:t xml:space="preserve"> among these states, </w:t>
      </w:r>
      <w:r w:rsidRPr="005B1F49">
        <w:rPr>
          <w:rStyle w:val="Emphasis"/>
        </w:rPr>
        <w:t xml:space="preserve">even </w:t>
      </w:r>
      <w:proofErr w:type="gramStart"/>
      <w:r w:rsidRPr="005B1F49">
        <w:rPr>
          <w:rStyle w:val="Emphasis"/>
        </w:rPr>
        <w:t>making preparations</w:t>
      </w:r>
      <w:proofErr w:type="gramEnd"/>
      <w:r w:rsidRPr="005B1F49">
        <w:rPr>
          <w:rStyle w:val="StyleUnderline"/>
        </w:rPr>
        <w:t xml:space="preserve"> for war, </w:t>
      </w:r>
      <w:r w:rsidRPr="005B1F49">
        <w:rPr>
          <w:rStyle w:val="StyleUnderline"/>
          <w:highlight w:val="green"/>
        </w:rPr>
        <w:t xml:space="preserve">is </w:t>
      </w:r>
      <w:r w:rsidRPr="005B1F49">
        <w:rPr>
          <w:rStyle w:val="Emphasis"/>
          <w:highlight w:val="green"/>
        </w:rPr>
        <w:lastRenderedPageBreak/>
        <w:t>not possible</w:t>
      </w:r>
      <w:r w:rsidRPr="005B1F49">
        <w:rPr>
          <w:rStyle w:val="StyleUnderline"/>
          <w:highlight w:val="green"/>
        </w:rPr>
        <w:t>, because</w:t>
      </w:r>
      <w:r w:rsidRPr="005B1F49">
        <w:rPr>
          <w:rStyle w:val="StyleUnderline"/>
        </w:rPr>
        <w:t xml:space="preserve"> they are in </w:t>
      </w:r>
      <w:r w:rsidRPr="005B1F49">
        <w:rPr>
          <w:rStyle w:val="StyleUnderline"/>
          <w:highlight w:val="green"/>
        </w:rPr>
        <w:t xml:space="preserve">a </w:t>
      </w:r>
      <w:r w:rsidRPr="005B1F49">
        <w:rPr>
          <w:rStyle w:val="Emphasis"/>
          <w:highlight w:val="green"/>
        </w:rPr>
        <w:t>natural alliance to</w:t>
      </w:r>
      <w:r w:rsidRPr="005B1F49">
        <w:rPr>
          <w:rStyle w:val="Emphasis"/>
        </w:rPr>
        <w:t xml:space="preserve"> preserve</w:t>
      </w:r>
      <w:r w:rsidRPr="005B1F49">
        <w:rPr>
          <w:rStyle w:val="StyleUnderline"/>
        </w:rPr>
        <w:t xml:space="preserve"> and </w:t>
      </w:r>
      <w:r w:rsidRPr="005B1F49">
        <w:rPr>
          <w:rStyle w:val="Emphasis"/>
          <w:highlight w:val="green"/>
        </w:rPr>
        <w:t>protect the</w:t>
      </w:r>
      <w:r w:rsidRPr="005B1F49">
        <w:rPr>
          <w:rStyle w:val="Emphasis"/>
        </w:rPr>
        <w:t xml:space="preserve"> global </w:t>
      </w:r>
      <w:r w:rsidRPr="005B1F49">
        <w:rPr>
          <w:rStyle w:val="Emphasis"/>
          <w:highlight w:val="green"/>
        </w:rPr>
        <w:t>order</w:t>
      </w:r>
      <w:r w:rsidRPr="005B1F49">
        <w:rPr>
          <w:sz w:val="16"/>
        </w:rPr>
        <w:t xml:space="preserve">. In contrast, </w:t>
      </w:r>
      <w:r w:rsidRPr="005B1F49">
        <w:rPr>
          <w:rStyle w:val="StyleUnderline"/>
        </w:rPr>
        <w:t xml:space="preserve">leaders of </w:t>
      </w:r>
      <w:r w:rsidRPr="005B1F49">
        <w:rPr>
          <w:rStyle w:val="StyleUnderline"/>
          <w:highlight w:val="green"/>
        </w:rPr>
        <w:t xml:space="preserve">states with </w:t>
      </w:r>
      <w:r w:rsidRPr="005B1F49">
        <w:rPr>
          <w:rStyle w:val="Emphasis"/>
          <w:highlight w:val="green"/>
        </w:rPr>
        <w:t>weak</w:t>
      </w:r>
      <w:r w:rsidRPr="005B1F49">
        <w:rPr>
          <w:rStyle w:val="Emphasis"/>
        </w:rPr>
        <w:t xml:space="preserve"> internal </w:t>
      </w:r>
      <w:r w:rsidRPr="005B1F49">
        <w:rPr>
          <w:rStyle w:val="Emphasis"/>
          <w:highlight w:val="green"/>
        </w:rPr>
        <w:t>markets</w:t>
      </w:r>
      <w:r w:rsidRPr="005B1F49">
        <w:rPr>
          <w:rStyle w:val="StyleUnderline"/>
          <w:highlight w:val="green"/>
        </w:rPr>
        <w:t xml:space="preserve"> have </w:t>
      </w:r>
      <w:r w:rsidRPr="005B1F49">
        <w:rPr>
          <w:rStyle w:val="Emphasis"/>
          <w:highlight w:val="green"/>
        </w:rPr>
        <w:t>little interest</w:t>
      </w:r>
      <w:r w:rsidRPr="005B1F49">
        <w:rPr>
          <w:rStyle w:val="StyleUnderline"/>
        </w:rPr>
        <w:t xml:space="preserve"> in the global marketplace; </w:t>
      </w:r>
      <w:r w:rsidRPr="005B1F49">
        <w:rPr>
          <w:rStyle w:val="StyleUnderline"/>
          <w:highlight w:val="green"/>
        </w:rPr>
        <w:t>they pursue</w:t>
      </w:r>
      <w:r w:rsidRPr="005B1F49">
        <w:rPr>
          <w:rStyle w:val="StyleUnderline"/>
        </w:rPr>
        <w:t xml:space="preserve"> wealth </w:t>
      </w:r>
      <w:r w:rsidRPr="005B1F49">
        <w:rPr>
          <w:rStyle w:val="Emphasis"/>
        </w:rPr>
        <w:t>not through commerce</w:t>
      </w:r>
      <w:r w:rsidRPr="005B1F49">
        <w:rPr>
          <w:rStyle w:val="StyleUnderline"/>
        </w:rPr>
        <w:t xml:space="preserve">, but through </w:t>
      </w:r>
      <w:r w:rsidRPr="005B1F49">
        <w:rPr>
          <w:rStyle w:val="Emphasis"/>
          <w:highlight w:val="green"/>
        </w:rPr>
        <w:t>wars of expansion</w:t>
      </w:r>
      <w:r w:rsidRPr="005B1F49">
        <w:rPr>
          <w:rStyle w:val="StyleUnderline"/>
        </w:rPr>
        <w:t xml:space="preserve"> and </w:t>
      </w:r>
      <w:r w:rsidRPr="005B1F49">
        <w:rPr>
          <w:rStyle w:val="Emphasis"/>
        </w:rPr>
        <w:t>demands for tribute</w:t>
      </w:r>
      <w:r w:rsidRPr="005B1F49">
        <w:rPr>
          <w:sz w:val="16"/>
        </w:rPr>
        <w:t>. For these states, power equals threat, and therefore they tend to balance against the power of all states. Fearing stronger states, however, minor powers with weak internal markets tend to constrain their expansionist inclinations and, for security reasons, bandwagon with the relatively benign market-oriented powers. I argue that this liberal global hierarchy is unwittingly but systematically buttressing states' embrace of market norms and values that, if left uninterrupted, is likely to culminate in permanent world peace, perhaps even something close to harmony. My argument challenges the realist assertion that great powers are engaged in a timeless competition over global leadership, because hegemony cannot exist among great powers with weak markets; these inherently expansionist states live in constant fear and therefore normally balance against the strongest state and its allies.5 Hegemony can exist only among market-oriented powers, because only they care about global order. Yet, there can be no competition for leadership among market powers, because they always agree with the goal of their strongest member (currently the United States) to preserve and protect the global order</w:t>
      </w:r>
    </w:p>
    <w:p w14:paraId="372AF87F" w14:textId="172A368D" w:rsidR="00793F4B" w:rsidRDefault="007F41DB" w:rsidP="007F41DB">
      <w:pPr>
        <w:pStyle w:val="Heading3"/>
      </w:pPr>
      <w:proofErr w:type="gramStart"/>
      <w:r>
        <w:lastRenderedPageBreak/>
        <w:t>NO !</w:t>
      </w:r>
      <w:proofErr w:type="gramEnd"/>
      <w:r>
        <w:t xml:space="preserve"> Disease</w:t>
      </w:r>
    </w:p>
    <w:p w14:paraId="203F6AF3" w14:textId="77777777" w:rsidR="007F41DB" w:rsidRDefault="007F41DB" w:rsidP="007F41DB">
      <w:pPr>
        <w:pStyle w:val="Heading4"/>
        <w:numPr>
          <w:ilvl w:val="0"/>
          <w:numId w:val="13"/>
        </w:numPr>
        <w:tabs>
          <w:tab w:val="num" w:pos="360"/>
        </w:tabs>
        <w:ind w:left="0" w:firstLine="0"/>
      </w:pPr>
      <w:r>
        <w:t xml:space="preserve">Disease doesn’t cause extinction – </w:t>
      </w:r>
    </w:p>
    <w:p w14:paraId="3BF6C13F" w14:textId="77777777" w:rsidR="007F41DB" w:rsidRDefault="007F41DB" w:rsidP="007F41DB">
      <w:pPr>
        <w:pStyle w:val="Heading4"/>
        <w:numPr>
          <w:ilvl w:val="1"/>
          <w:numId w:val="13"/>
        </w:numPr>
        <w:tabs>
          <w:tab w:val="num" w:pos="360"/>
        </w:tabs>
        <w:ind w:left="0" w:firstLine="0"/>
      </w:pPr>
      <w:r>
        <w:t xml:space="preserve">No ozone impact – other factors contribute to loss and no reason why it </w:t>
      </w:r>
      <w:proofErr w:type="gramStart"/>
      <w:r>
        <w:t>becoming</w:t>
      </w:r>
      <w:proofErr w:type="gramEnd"/>
      <w:r>
        <w:t xml:space="preserve"> more transmissible causes extinction because UV levels don’t impact lethality </w:t>
      </w:r>
    </w:p>
    <w:p w14:paraId="015B5D8A" w14:textId="77777777" w:rsidR="007F41DB" w:rsidRDefault="007F41DB" w:rsidP="007F41DB">
      <w:pPr>
        <w:pStyle w:val="Heading4"/>
        <w:numPr>
          <w:ilvl w:val="1"/>
          <w:numId w:val="13"/>
        </w:numPr>
        <w:tabs>
          <w:tab w:val="num" w:pos="360"/>
        </w:tabs>
        <w:ind w:left="0" w:firstLine="0"/>
      </w:pPr>
      <w:r>
        <w:t>Resilience and countermeasures prevent spread – distinct from burnout</w:t>
      </w:r>
    </w:p>
    <w:p w14:paraId="29202D02" w14:textId="77777777" w:rsidR="007F41DB" w:rsidRPr="0052333B" w:rsidRDefault="007F41DB" w:rsidP="007F41DB">
      <w:pPr>
        <w:rPr>
          <w:rStyle w:val="Style13ptBold"/>
        </w:rPr>
      </w:pPr>
      <w:r w:rsidRPr="0052333B">
        <w:rPr>
          <w:rStyle w:val="Style13ptBold"/>
        </w:rPr>
        <w:t>Adalja 16</w:t>
      </w:r>
    </w:p>
    <w:p w14:paraId="526B7035" w14:textId="77777777" w:rsidR="007F41DB" w:rsidRDefault="007F41DB" w:rsidP="007F41DB">
      <w:proofErr w:type="spellStart"/>
      <w:r>
        <w:t>Amesh</w:t>
      </w:r>
      <w:proofErr w:type="spellEnd"/>
      <w:r>
        <w:t xml:space="preserve"> Adalja is an infectious-disease physician at the University of Pittsburgh, The Atlantic, June 17, 2016, “Why Hasn't Disease Wiped out the Human Race?”, https://www.theatlantic.com/health/archive/2016/06/infectious-diseases-extinction/487514/</w:t>
      </w:r>
    </w:p>
    <w:p w14:paraId="7EBC755B" w14:textId="77777777" w:rsidR="007F41DB" w:rsidRPr="00F574FD" w:rsidRDefault="007F41DB" w:rsidP="007F41DB">
      <w:pPr>
        <w:rPr>
          <w:sz w:val="14"/>
        </w:rPr>
      </w:pPr>
      <w:r w:rsidRPr="00F574FD">
        <w:rPr>
          <w:sz w:val="14"/>
        </w:rPr>
        <w:t xml:space="preserve">But </w:t>
      </w:r>
      <w:r w:rsidRPr="0052333B">
        <w:rPr>
          <w:rStyle w:val="StyleUnderline"/>
        </w:rPr>
        <w:t>when people ask me if I’m worried about infectious diseases, they’re</w:t>
      </w:r>
      <w:r w:rsidRPr="00F574FD">
        <w:rPr>
          <w:sz w:val="14"/>
        </w:rPr>
        <w:t xml:space="preserve"> often not asking about the threat to human lives; they’re </w:t>
      </w:r>
      <w:r w:rsidRPr="0052333B">
        <w:rPr>
          <w:rStyle w:val="StyleUnderline"/>
        </w:rPr>
        <w:t>asking about the threat to human life</w:t>
      </w:r>
      <w:r w:rsidRPr="00F574FD">
        <w:rPr>
          <w:sz w:val="14"/>
        </w:rPr>
        <w:t xml:space="preserve">. </w:t>
      </w:r>
      <w:r w:rsidRPr="0052333B">
        <w:rPr>
          <w:rStyle w:val="StyleUnderline"/>
        </w:rPr>
        <w:t>With each outbreak of a headline-grabbing emerging infectious disease</w:t>
      </w:r>
      <w:r w:rsidRPr="00F574FD">
        <w:rPr>
          <w:sz w:val="14"/>
        </w:rPr>
        <w:t xml:space="preserve"> </w:t>
      </w:r>
      <w:r w:rsidRPr="0052333B">
        <w:rPr>
          <w:rStyle w:val="Emphasis"/>
        </w:rPr>
        <w:t>comes a fear of extinction itself</w:t>
      </w:r>
      <w:r w:rsidRPr="00F574FD">
        <w:rPr>
          <w:sz w:val="14"/>
        </w:rPr>
        <w:t>. The fear envisions a large proportion of humans succumbing to infection, leaving no survivors or so few that the species can’t be sustained.</w:t>
      </w:r>
    </w:p>
    <w:p w14:paraId="1EEF3353" w14:textId="77777777" w:rsidR="007F41DB" w:rsidRPr="00F574FD" w:rsidRDefault="007F41DB" w:rsidP="007F41DB">
      <w:pPr>
        <w:rPr>
          <w:sz w:val="14"/>
        </w:rPr>
      </w:pPr>
      <w:r w:rsidRPr="00D64E8C">
        <w:rPr>
          <w:rStyle w:val="Emphasis"/>
          <w:highlight w:val="green"/>
        </w:rPr>
        <w:t>I’m not afraid of</w:t>
      </w:r>
      <w:r w:rsidRPr="0052333B">
        <w:rPr>
          <w:rStyle w:val="Emphasis"/>
        </w:rPr>
        <w:t xml:space="preserve"> this </w:t>
      </w:r>
      <w:r w:rsidRPr="00D64E8C">
        <w:rPr>
          <w:rStyle w:val="Emphasis"/>
          <w:highlight w:val="green"/>
        </w:rPr>
        <w:t>apocalyptic scenario</w:t>
      </w:r>
      <w:r w:rsidRPr="00F574FD">
        <w:rPr>
          <w:sz w:val="14"/>
        </w:rPr>
        <w:t xml:space="preserve">, but I do understand the impulse. </w:t>
      </w:r>
      <w:r w:rsidRPr="00D64E8C">
        <w:rPr>
          <w:rStyle w:val="Emphasis"/>
          <w:highlight w:val="green"/>
        </w:rPr>
        <w:t>Worry</w:t>
      </w:r>
      <w:r w:rsidRPr="0052333B">
        <w:rPr>
          <w:rStyle w:val="Emphasis"/>
        </w:rPr>
        <w:t xml:space="preserve"> about the end </w:t>
      </w:r>
      <w:r w:rsidRPr="00D64E8C">
        <w:rPr>
          <w:rStyle w:val="Emphasis"/>
          <w:highlight w:val="green"/>
        </w:rPr>
        <w:t>is a</w:t>
      </w:r>
      <w:r w:rsidRPr="0052333B">
        <w:rPr>
          <w:rStyle w:val="Emphasis"/>
        </w:rPr>
        <w:t xml:space="preserve"> </w:t>
      </w:r>
      <w:r w:rsidRPr="00F574FD">
        <w:rPr>
          <w:sz w:val="14"/>
        </w:rPr>
        <w:t xml:space="preserve">quintessentially </w:t>
      </w:r>
      <w:r w:rsidRPr="00D64E8C">
        <w:rPr>
          <w:rStyle w:val="Emphasis"/>
          <w:highlight w:val="green"/>
        </w:rPr>
        <w:t>human trait</w:t>
      </w:r>
      <w:r w:rsidRPr="0052333B">
        <w:rPr>
          <w:rStyle w:val="Emphasis"/>
        </w:rPr>
        <w:t xml:space="preserve">. Thankfully, </w:t>
      </w:r>
      <w:r w:rsidRPr="00D64E8C">
        <w:rPr>
          <w:rStyle w:val="Emphasis"/>
          <w:highlight w:val="green"/>
        </w:rPr>
        <w:t>so is</w:t>
      </w:r>
      <w:r w:rsidRPr="00F574FD">
        <w:rPr>
          <w:sz w:val="14"/>
        </w:rPr>
        <w:t xml:space="preserve"> our </w:t>
      </w:r>
      <w:r w:rsidRPr="00D64E8C">
        <w:rPr>
          <w:rStyle w:val="Emphasis"/>
          <w:highlight w:val="green"/>
        </w:rPr>
        <w:t>resilience</w:t>
      </w:r>
      <w:r w:rsidRPr="0052333B">
        <w:rPr>
          <w:rStyle w:val="Emphasis"/>
        </w:rPr>
        <w:t>.</w:t>
      </w:r>
    </w:p>
    <w:p w14:paraId="5990B604" w14:textId="77777777" w:rsidR="007F41DB" w:rsidRPr="00F574FD" w:rsidRDefault="007F41DB" w:rsidP="007F41DB">
      <w:pPr>
        <w:rPr>
          <w:sz w:val="14"/>
        </w:rPr>
      </w:pPr>
      <w:r w:rsidRPr="00D64E8C">
        <w:rPr>
          <w:rStyle w:val="StyleUnderline"/>
          <w:highlight w:val="green"/>
        </w:rPr>
        <w:t>For most of mankind’s history</w:t>
      </w:r>
      <w:r w:rsidRPr="0052333B">
        <w:rPr>
          <w:rStyle w:val="StyleUnderline"/>
        </w:rPr>
        <w:t xml:space="preserve">, </w:t>
      </w:r>
      <w:r w:rsidRPr="00D64E8C">
        <w:rPr>
          <w:rStyle w:val="StyleUnderline"/>
          <w:highlight w:val="green"/>
        </w:rPr>
        <w:t>infectious diseases</w:t>
      </w:r>
      <w:r w:rsidRPr="00F574FD">
        <w:rPr>
          <w:sz w:val="14"/>
        </w:rPr>
        <w:t xml:space="preserve"> were the existential threat to humanity—and for good reason. They </w:t>
      </w:r>
      <w:r w:rsidRPr="00D64E8C">
        <w:rPr>
          <w:rStyle w:val="StyleUnderline"/>
          <w:highlight w:val="green"/>
        </w:rPr>
        <w:t>were quite</w:t>
      </w:r>
      <w:r w:rsidRPr="0052333B">
        <w:rPr>
          <w:rStyle w:val="StyleUnderline"/>
        </w:rPr>
        <w:t xml:space="preserve"> </w:t>
      </w:r>
      <w:r w:rsidRPr="00D64E8C">
        <w:rPr>
          <w:rStyle w:val="StyleUnderline"/>
          <w:highlight w:val="green"/>
        </w:rPr>
        <w:t>successful at killing people</w:t>
      </w:r>
      <w:r w:rsidRPr="00F574FD">
        <w:rPr>
          <w:sz w:val="14"/>
        </w:rPr>
        <w:t>: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w:t>
      </w:r>
    </w:p>
    <w:p w14:paraId="1FA3A081" w14:textId="77777777" w:rsidR="007F41DB" w:rsidRPr="00F574FD" w:rsidRDefault="007F41DB" w:rsidP="007F41DB">
      <w:pPr>
        <w:rPr>
          <w:sz w:val="14"/>
        </w:rPr>
      </w:pPr>
      <w:r w:rsidRPr="00F574FD">
        <w:rPr>
          <w:sz w:val="14"/>
        </w:rPr>
        <w:t xml:space="preserve">Any </w:t>
      </w:r>
      <w:r w:rsidRPr="00D64E8C">
        <w:rPr>
          <w:rStyle w:val="Emphasis"/>
          <w:highlight w:val="green"/>
        </w:rPr>
        <w:t>yet</w:t>
      </w:r>
      <w:r w:rsidRPr="00F574FD">
        <w:rPr>
          <w:sz w:val="14"/>
        </w:rPr>
        <w:t xml:space="preserve">, of course, </w:t>
      </w:r>
      <w:r w:rsidRPr="00D64E8C">
        <w:rPr>
          <w:rStyle w:val="Emphasis"/>
          <w:highlight w:val="green"/>
        </w:rPr>
        <w:t>humanity continued to flourish</w:t>
      </w:r>
      <w:r w:rsidRPr="00F574FD">
        <w:rPr>
          <w:sz w:val="14"/>
        </w:rPr>
        <w:t xml:space="preserve">. </w:t>
      </w:r>
      <w:r w:rsidRPr="0052333B">
        <w:rPr>
          <w:rStyle w:val="StyleUnderline"/>
        </w:rPr>
        <w:t>Our species’ recent explosion in lifespan is almost exclusively the</w:t>
      </w:r>
      <w:r w:rsidRPr="00F574FD">
        <w:rPr>
          <w:sz w:val="14"/>
        </w:rPr>
        <w:t xml:space="preserve"> </w:t>
      </w:r>
      <w:r w:rsidRPr="00D64E8C">
        <w:rPr>
          <w:rStyle w:val="Emphasis"/>
          <w:highlight w:val="green"/>
        </w:rPr>
        <w:t>result of</w:t>
      </w:r>
      <w:r w:rsidRPr="00F574FD">
        <w:rPr>
          <w:sz w:val="14"/>
        </w:rPr>
        <w:t xml:space="preserve"> the </w:t>
      </w:r>
      <w:r w:rsidRPr="00D64E8C">
        <w:rPr>
          <w:rStyle w:val="Emphasis"/>
          <w:highlight w:val="green"/>
        </w:rPr>
        <w:t>control</w:t>
      </w:r>
      <w:r w:rsidRPr="0052333B">
        <w:rPr>
          <w:rStyle w:val="Emphasis"/>
        </w:rPr>
        <w:t xml:space="preserve"> of infectious diseases </w:t>
      </w:r>
      <w:r w:rsidRPr="00D64E8C">
        <w:rPr>
          <w:rStyle w:val="Emphasis"/>
          <w:highlight w:val="green"/>
        </w:rPr>
        <w:t>through sanitation, vaccination</w:t>
      </w:r>
      <w:r w:rsidRPr="0052333B">
        <w:rPr>
          <w:rStyle w:val="Emphasis"/>
        </w:rPr>
        <w:t>, and antimicrobial therapies</w:t>
      </w:r>
      <w:r w:rsidRPr="00F574FD">
        <w:rPr>
          <w:sz w:val="14"/>
        </w:rPr>
        <w:t xml:space="preserve">. Only </w:t>
      </w:r>
      <w:r w:rsidRPr="0052333B">
        <w:rPr>
          <w:rStyle w:val="Emphasis"/>
        </w:rPr>
        <w:t>in the modern era</w:t>
      </w:r>
      <w:r w:rsidRPr="00F574FD">
        <w:rPr>
          <w:sz w:val="14"/>
        </w:rPr>
        <w:t xml:space="preserve">, in which many </w:t>
      </w:r>
      <w:r w:rsidRPr="00D64E8C">
        <w:rPr>
          <w:rStyle w:val="Emphasis"/>
          <w:highlight w:val="green"/>
        </w:rPr>
        <w:t>infectious diseases have been tamed</w:t>
      </w:r>
      <w:r w:rsidRPr="0052333B">
        <w:rPr>
          <w:rStyle w:val="Emphasis"/>
        </w:rPr>
        <w:t xml:space="preserve"> in the industrial world</w:t>
      </w:r>
      <w:r w:rsidRPr="00F574FD">
        <w:rPr>
          <w:sz w:val="14"/>
        </w:rPr>
        <w:t>, do people have the luxury of death from cancer, heart disease, or stroke in the 8th decade of life. Childhoods are free from watching siblings and friends die from outbreaks of typhoid, scarlet fever, smallpox, measles, and the like.</w:t>
      </w:r>
    </w:p>
    <w:p w14:paraId="497B74DF" w14:textId="10726108" w:rsidR="007F41DB" w:rsidRDefault="00041455" w:rsidP="00041455">
      <w:pPr>
        <w:pStyle w:val="Heading3"/>
      </w:pPr>
      <w:proofErr w:type="gramStart"/>
      <w:r>
        <w:lastRenderedPageBreak/>
        <w:t>NO !</w:t>
      </w:r>
      <w:proofErr w:type="gramEnd"/>
      <w:r>
        <w:t xml:space="preserve"> SPACE WAR</w:t>
      </w:r>
    </w:p>
    <w:p w14:paraId="2832079A" w14:textId="77777777" w:rsidR="00041455" w:rsidRDefault="00041455" w:rsidP="00041455">
      <w:pPr>
        <w:pStyle w:val="Heading4"/>
        <w:rPr>
          <w:u w:val="single"/>
        </w:rPr>
      </w:pPr>
      <w:bookmarkStart w:id="1" w:name="_Hlk30232566"/>
      <w:r>
        <w:t xml:space="preserve">No war – it’s </w:t>
      </w:r>
      <w:r w:rsidRPr="0054154A">
        <w:rPr>
          <w:u w:val="single"/>
        </w:rPr>
        <w:t>hype</w:t>
      </w:r>
      <w:r>
        <w:t xml:space="preserve"> and </w:t>
      </w:r>
      <w:r w:rsidRPr="0054154A">
        <w:rPr>
          <w:u w:val="single"/>
        </w:rPr>
        <w:t>systems are redundant</w:t>
      </w:r>
    </w:p>
    <w:p w14:paraId="225A612F" w14:textId="77777777" w:rsidR="00041455" w:rsidRPr="000600AC" w:rsidRDefault="00041455" w:rsidP="00041455">
      <w:pPr>
        <w:rPr>
          <w:sz w:val="24"/>
        </w:rPr>
      </w:pPr>
      <w:r w:rsidRPr="00110603">
        <w:rPr>
          <w:rStyle w:val="Style13ptBold"/>
        </w:rPr>
        <w:t>Johnson-Freese</w:t>
      </w:r>
      <w:r w:rsidRPr="000600AC">
        <w:t xml:space="preserve"> and Hitchens</w:t>
      </w:r>
      <w:r>
        <w:t xml:space="preserve"> </w:t>
      </w:r>
      <w:r w:rsidRPr="00110603">
        <w:rPr>
          <w:rStyle w:val="Style13ptBold"/>
        </w:rPr>
        <w:t>16</w:t>
      </w:r>
      <w:r w:rsidRPr="000600AC">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w:t>
      </w:r>
      <w:proofErr w:type="gramStart"/>
      <w:r w:rsidRPr="000600AC">
        <w:t>In</w:t>
      </w:r>
      <w:proofErr w:type="gramEnd"/>
      <w:r w:rsidRPr="000600AC">
        <w:t xml:space="preserve"> Space: The Sky’s Not Falling, Part 1. December 27, 2016. https://breakingdefense.com/2016/12/stop-the-fearmongering-over-war-in-space-the-skys-not-falling-part-1/</w:t>
      </w:r>
      <w:r>
        <w:rPr>
          <w:sz w:val="24"/>
        </w:rPr>
        <w:t>]</w:t>
      </w:r>
    </w:p>
    <w:p w14:paraId="004F116F" w14:textId="77777777" w:rsidR="00041455" w:rsidRPr="004D120B" w:rsidRDefault="00041455" w:rsidP="00041455">
      <w:pPr>
        <w:rPr>
          <w:sz w:val="16"/>
        </w:rPr>
      </w:pPr>
      <w:r w:rsidRPr="004D120B">
        <w:rPr>
          <w:sz w:val="16"/>
        </w:rPr>
        <w:t xml:space="preserve">In the last two years, </w:t>
      </w:r>
      <w:r w:rsidRPr="00655B09">
        <w:rPr>
          <w:highlight w:val="green"/>
          <w:u w:val="single"/>
        </w:rPr>
        <w:t>we’ve seen</w:t>
      </w:r>
      <w:r w:rsidRPr="004D120B">
        <w:rPr>
          <w:sz w:val="16"/>
        </w:rPr>
        <w:t xml:space="preserve"> rising </w:t>
      </w:r>
      <w:r w:rsidRPr="00655B09">
        <w:rPr>
          <w:rStyle w:val="Emphasis"/>
          <w:highlight w:val="green"/>
        </w:rPr>
        <w:t>hysteria</w:t>
      </w:r>
      <w:r w:rsidRPr="00655B09">
        <w:rPr>
          <w:sz w:val="16"/>
          <w:highlight w:val="green"/>
        </w:rPr>
        <w:t xml:space="preserve"> </w:t>
      </w:r>
      <w:r w:rsidRPr="00655B09">
        <w:rPr>
          <w:highlight w:val="green"/>
          <w:u w:val="single"/>
        </w:rPr>
        <w:t>over</w:t>
      </w:r>
      <w:r w:rsidRPr="004D120B">
        <w:rPr>
          <w:u w:val="single"/>
        </w:rPr>
        <w:t xml:space="preserve"> a future </w:t>
      </w:r>
      <w:r w:rsidRPr="00655B09">
        <w:rPr>
          <w:rStyle w:val="Emphasis"/>
          <w:highlight w:val="green"/>
        </w:rPr>
        <w:t>war in space</w:t>
      </w:r>
      <w:r w:rsidRPr="004D120B">
        <w:rPr>
          <w:sz w:val="16"/>
        </w:rPr>
        <w:t xml:space="preserve">. </w:t>
      </w:r>
      <w:r w:rsidRPr="004D120B">
        <w:rPr>
          <w:rStyle w:val="Emphasis"/>
        </w:rPr>
        <w:t>Fanning the flames</w:t>
      </w:r>
      <w:r w:rsidRPr="004D120B">
        <w:rPr>
          <w:sz w:val="16"/>
        </w:rPr>
        <w:t xml:space="preserve"> </w:t>
      </w:r>
      <w:r w:rsidRPr="004D120B">
        <w:rPr>
          <w:u w:val="single"/>
        </w:rPr>
        <w:t>are</w:t>
      </w:r>
      <w:r w:rsidRPr="004D120B">
        <w:rPr>
          <w:sz w:val="16"/>
        </w:rPr>
        <w:t xml:space="preserve"> not only </w:t>
      </w:r>
      <w:r w:rsidRPr="004D120B">
        <w:rPr>
          <w:u w:val="single"/>
        </w:rPr>
        <w:t xml:space="preserve">dire assessments </w:t>
      </w:r>
      <w:r w:rsidRPr="00655B09">
        <w:rPr>
          <w:highlight w:val="green"/>
          <w:u w:val="single"/>
        </w:rPr>
        <w:t>from the</w:t>
      </w:r>
      <w:r w:rsidRPr="004D120B">
        <w:rPr>
          <w:u w:val="single"/>
        </w:rPr>
        <w:t xml:space="preserve"> US </w:t>
      </w:r>
      <w:r w:rsidRPr="00655B09">
        <w:rPr>
          <w:highlight w:val="green"/>
          <w:u w:val="single"/>
        </w:rPr>
        <w:t>military</w:t>
      </w:r>
      <w:r w:rsidRPr="004D120B">
        <w:rPr>
          <w:u w:val="single"/>
        </w:rPr>
        <w:t xml:space="preserve">, but also </w:t>
      </w:r>
      <w:r w:rsidRPr="004D120B">
        <w:rPr>
          <w:rStyle w:val="Emphasis"/>
        </w:rPr>
        <w:t>breathless coverage</w:t>
      </w:r>
      <w:r w:rsidRPr="004D120B">
        <w:rPr>
          <w:u w:val="single"/>
        </w:rPr>
        <w:t xml:space="preserve"> from a</w:t>
      </w:r>
      <w:r w:rsidRPr="004D120B">
        <w:rPr>
          <w:sz w:val="16"/>
        </w:rPr>
        <w:t xml:space="preserve"> cooperative </w:t>
      </w:r>
      <w:r w:rsidRPr="00655B09">
        <w:rPr>
          <w:highlight w:val="green"/>
          <w:u w:val="single"/>
        </w:rPr>
        <w:t>and</w:t>
      </w:r>
      <w:r w:rsidRPr="004D120B">
        <w:rPr>
          <w:sz w:val="16"/>
        </w:rPr>
        <w:t xml:space="preserve"> </w:t>
      </w:r>
      <w:r w:rsidRPr="004D120B">
        <w:rPr>
          <w:rStyle w:val="Emphasis"/>
        </w:rPr>
        <w:t xml:space="preserve">credulous </w:t>
      </w:r>
      <w:r w:rsidRPr="00655B09">
        <w:rPr>
          <w:rStyle w:val="Emphasis"/>
          <w:highlight w:val="green"/>
        </w:rPr>
        <w:t>press</w:t>
      </w:r>
      <w:r w:rsidRPr="004D120B">
        <w:rPr>
          <w:sz w:val="16"/>
        </w:rPr>
        <w:t xml:space="preserve">. </w:t>
      </w:r>
      <w:r w:rsidRPr="00655B09">
        <w:rPr>
          <w:highlight w:val="green"/>
          <w:u w:val="single"/>
        </w:rPr>
        <w:t>This</w:t>
      </w:r>
      <w:r w:rsidRPr="004D120B">
        <w:rPr>
          <w:u w:val="single"/>
        </w:rPr>
        <w:t xml:space="preserve"> reporting</w:t>
      </w:r>
      <w:r w:rsidRPr="004D120B">
        <w:rPr>
          <w:sz w:val="16"/>
        </w:rPr>
        <w:t xml:space="preserve"> doesn’t only </w:t>
      </w:r>
      <w:r w:rsidRPr="00655B09">
        <w:rPr>
          <w:rStyle w:val="Emphasis"/>
          <w:highlight w:val="green"/>
        </w:rPr>
        <w:t>muddy</w:t>
      </w:r>
      <w:r w:rsidRPr="004D120B">
        <w:rPr>
          <w:rStyle w:val="Emphasis"/>
        </w:rPr>
        <w:t xml:space="preserve"> public </w:t>
      </w:r>
      <w:r w:rsidRPr="00655B09">
        <w:rPr>
          <w:rStyle w:val="Emphasis"/>
          <w:highlight w:val="green"/>
        </w:rPr>
        <w:t>debate</w:t>
      </w:r>
      <w:r w:rsidRPr="00655B09">
        <w:rPr>
          <w:sz w:val="16"/>
          <w:highlight w:val="green"/>
        </w:rPr>
        <w:t xml:space="preserve"> </w:t>
      </w:r>
      <w:r w:rsidRPr="00655B09">
        <w:rPr>
          <w:highlight w:val="green"/>
          <w:u w:val="single"/>
        </w:rPr>
        <w:t>over</w:t>
      </w:r>
      <w:r w:rsidRPr="004D120B">
        <w:rPr>
          <w:sz w:val="16"/>
        </w:rPr>
        <w:t xml:space="preserve"> whether we really need expensive systems. It could also become a self-fulfilling prophecy. The irony is that nothing makes </w:t>
      </w:r>
      <w:r w:rsidRPr="00655B09">
        <w:rPr>
          <w:highlight w:val="green"/>
          <w:u w:val="single"/>
        </w:rPr>
        <w:t>the</w:t>
      </w:r>
      <w:r w:rsidRPr="004D120B">
        <w:rPr>
          <w:sz w:val="16"/>
        </w:rPr>
        <w:t xml:space="preserve"> currently </w:t>
      </w:r>
      <w:r w:rsidRPr="00655B09">
        <w:rPr>
          <w:rStyle w:val="Emphasis"/>
          <w:highlight w:val="green"/>
        </w:rPr>
        <w:t>slim possibility</w:t>
      </w:r>
      <w:r w:rsidRPr="00655B09">
        <w:rPr>
          <w:highlight w:val="green"/>
          <w:u w:val="single"/>
        </w:rPr>
        <w:t xml:space="preserve"> of </w:t>
      </w:r>
      <w:r w:rsidRPr="00655B09">
        <w:rPr>
          <w:rStyle w:val="Emphasis"/>
          <w:highlight w:val="green"/>
        </w:rPr>
        <w:t>war in space</w:t>
      </w:r>
      <w:r w:rsidRPr="004D120B">
        <w:rPr>
          <w:sz w:val="16"/>
        </w:rPr>
        <w:t xml:space="preserve"> more likely than fearmongering over the threat of war in space.</w:t>
      </w:r>
    </w:p>
    <w:p w14:paraId="745C7C21" w14:textId="77777777" w:rsidR="00041455" w:rsidRPr="004D120B" w:rsidRDefault="00041455" w:rsidP="00041455">
      <w:pPr>
        <w:rPr>
          <w:sz w:val="16"/>
        </w:rPr>
      </w:pPr>
      <w:r w:rsidRPr="004D120B">
        <w:rPr>
          <w:sz w:val="16"/>
        </w:rPr>
        <w:t xml:space="preserve">Two television programs in the past two years show how egregious this fearmongering can get. In April 2015, the CBS show 60 Minutes ran a segment called “The Battle Above.” In an interview with General John </w:t>
      </w:r>
      <w:proofErr w:type="spellStart"/>
      <w:r w:rsidRPr="004D120B">
        <w:rPr>
          <w:sz w:val="16"/>
        </w:rPr>
        <w:t>Hyten</w:t>
      </w:r>
      <w:proofErr w:type="spellEnd"/>
      <w:r w:rsidRPr="004D120B">
        <w:rPr>
          <w:sz w:val="16"/>
        </w:rPr>
        <w:t>, the then-chief of U.S. Air Force Space Command, it came across loud and clear that the United States was being forced to prepare for a battle in space — specifically against China — that it really didn’t want.</w:t>
      </w:r>
    </w:p>
    <w:p w14:paraId="1B12EFA9" w14:textId="77777777" w:rsidR="00041455" w:rsidRPr="004D120B" w:rsidRDefault="00041455" w:rsidP="00041455">
      <w:pPr>
        <w:rPr>
          <w:sz w:val="16"/>
        </w:rPr>
      </w:pPr>
      <w:r w:rsidRPr="004D120B">
        <w:rPr>
          <w:sz w:val="16"/>
        </w:rPr>
        <w:t xml:space="preserve">It was explained by </w:t>
      </w:r>
      <w:proofErr w:type="spellStart"/>
      <w:r w:rsidRPr="004D120B">
        <w:rPr>
          <w:sz w:val="16"/>
        </w:rPr>
        <w:t>Hyten</w:t>
      </w:r>
      <w:proofErr w:type="spellEnd"/>
      <w:r w:rsidRPr="004D120B">
        <w:rPr>
          <w:sz w:val="16"/>
        </w:rPr>
        <w:t xml:space="preserve">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4080D706" w14:textId="77777777" w:rsidR="00041455" w:rsidRPr="004D120B" w:rsidRDefault="00041455" w:rsidP="00041455">
      <w:pPr>
        <w:rPr>
          <w:sz w:val="16"/>
        </w:rPr>
      </w:pPr>
      <w:r w:rsidRPr="004D120B">
        <w:rPr>
          <w:sz w:val="16"/>
        </w:rPr>
        <w:t xml:space="preserve">Using terms like “offensive counterspace” as a 1984 </w:t>
      </w:r>
      <w:proofErr w:type="spellStart"/>
      <w:r w:rsidRPr="004D120B">
        <w:rPr>
          <w:sz w:val="16"/>
        </w:rPr>
        <w:t>NewSpeak</w:t>
      </w:r>
      <w:proofErr w:type="spellEnd"/>
      <w:r w:rsidRPr="004D120B">
        <w:rPr>
          <w:sz w:val="16"/>
        </w:rPr>
        <w:t xml:space="preserve"> euphemism for “weapons,” it was made clear that the United States had no choice but to spend billions of dollars on offensive counterspace technology to not just thwart the Chinese threat, but control and dominate space. While it didn’t </w:t>
      </w:r>
      <w:proofErr w:type="gramStart"/>
      <w:r w:rsidRPr="004D120B">
        <w:rPr>
          <w:sz w:val="16"/>
        </w:rPr>
        <w:t>actually distort</w:t>
      </w:r>
      <w:proofErr w:type="gramEnd"/>
      <w:r w:rsidRPr="004D120B">
        <w:rPr>
          <w:sz w:val="16"/>
        </w:rPr>
        <w:t xml:space="preserve"> facts — just omit facts about current U.S. space capabilities — the segment was basically a cost-free commercial for the military-industrial complex.</w:t>
      </w:r>
    </w:p>
    <w:p w14:paraId="29C5D69A" w14:textId="77777777" w:rsidR="00041455" w:rsidRPr="004D120B" w:rsidRDefault="00041455" w:rsidP="00041455">
      <w:pPr>
        <w:rPr>
          <w:sz w:val="16"/>
        </w:rPr>
      </w:pPr>
      <w:r w:rsidRPr="004D120B">
        <w:rPr>
          <w:sz w:val="16"/>
        </w:rPr>
        <w:t xml:space="preserve">In retrospect though, “The Battle Above” was pretty good compared to </w:t>
      </w:r>
      <w:r w:rsidRPr="004D120B">
        <w:rPr>
          <w:u w:val="single"/>
        </w:rPr>
        <w:t>CNN’s recent special, War in Space</w:t>
      </w:r>
      <w:r w:rsidRPr="004D120B">
        <w:rPr>
          <w:sz w:val="16"/>
        </w:rPr>
        <w:t xml:space="preserve">: The Next Battlefield. The </w:t>
      </w:r>
      <w:r w:rsidRPr="004D120B">
        <w:rPr>
          <w:u w:val="single"/>
        </w:rPr>
        <w:t xml:space="preserve">latter might as well have been called </w:t>
      </w:r>
      <w:r w:rsidRPr="004D120B">
        <w:rPr>
          <w:rStyle w:val="Emphasis"/>
        </w:rPr>
        <w:t>Sharknado in Space</w:t>
      </w:r>
      <w:r w:rsidRPr="004D120B">
        <w:rPr>
          <w:sz w:val="16"/>
        </w:rPr>
        <w:t xml:space="preserve"> – because the only far-out weapons technology our potential adversaries don’t have, according to the broadcast, seems to be “sharks with </w:t>
      </w:r>
      <w:proofErr w:type="spellStart"/>
      <w:r w:rsidRPr="004D120B">
        <w:rPr>
          <w:sz w:val="16"/>
        </w:rPr>
        <w:t>frickin</w:t>
      </w:r>
      <w:proofErr w:type="spellEnd"/>
      <w:r w:rsidRPr="004D120B">
        <w:rPr>
          <w:sz w:val="16"/>
        </w:rPr>
        <w:t>’ laser beams attached to their heads!”</w:t>
      </w:r>
    </w:p>
    <w:p w14:paraId="25C6881F" w14:textId="77777777" w:rsidR="00041455" w:rsidRPr="004D120B" w:rsidRDefault="00041455" w:rsidP="00041455">
      <w:pPr>
        <w:rPr>
          <w:sz w:val="16"/>
        </w:rPr>
      </w:pPr>
      <w:r w:rsidRPr="004D120B">
        <w:rPr>
          <w:sz w:val="16"/>
        </w:rPr>
        <w:t xml:space="preserve">First, </w:t>
      </w:r>
      <w:r w:rsidRPr="004D120B">
        <w:rPr>
          <w:u w:val="single"/>
        </w:rPr>
        <w:t xml:space="preserve">CNN needs to hire some </w:t>
      </w:r>
      <w:r w:rsidRPr="004D120B">
        <w:rPr>
          <w:rStyle w:val="Emphasis"/>
        </w:rPr>
        <w:t>fact checkers</w:t>
      </w:r>
      <w:r w:rsidRPr="004D120B">
        <w:rPr>
          <w:sz w:val="16"/>
        </w:rPr>
        <w:t xml:space="preserve">. Saying “unlike its adversaries, the U.S. has not yet weaponized space” is deeply misleading, like saying “unlike his political opponents, President-Elect Donald Trump has not sprouted wings and flown away”: A few (admittedly alarming) weapons tests aside, </w:t>
      </w:r>
      <w:r w:rsidRPr="00655B09">
        <w:rPr>
          <w:rStyle w:val="Emphasis"/>
          <w:highlight w:val="green"/>
        </w:rPr>
        <w:t>no country</w:t>
      </w:r>
      <w:r w:rsidRPr="004D120B">
        <w:rPr>
          <w:u w:val="single"/>
        </w:rPr>
        <w:t xml:space="preserve"> in the world </w:t>
      </w:r>
      <w:r w:rsidRPr="00655B09">
        <w:rPr>
          <w:highlight w:val="green"/>
          <w:u w:val="single"/>
        </w:rPr>
        <w:t>has</w:t>
      </w:r>
      <w:r w:rsidRPr="004D120B">
        <w:rPr>
          <w:u w:val="single"/>
        </w:rPr>
        <w:t xml:space="preserve"> yet </w:t>
      </w:r>
      <w:r w:rsidRPr="00655B09">
        <w:rPr>
          <w:rStyle w:val="Emphasis"/>
          <w:highlight w:val="green"/>
        </w:rPr>
        <w:t>weaponized space</w:t>
      </w:r>
      <w:r w:rsidRPr="004D120B">
        <w:rPr>
          <w:sz w:val="16"/>
        </w:rPr>
        <w:t xml:space="preserve">. Contrary to CNN, </w:t>
      </w:r>
      <w:r w:rsidRPr="00655B09">
        <w:rPr>
          <w:rStyle w:val="Emphasis"/>
          <w:highlight w:val="green"/>
        </w:rPr>
        <w:t>stock</w:t>
      </w:r>
      <w:r w:rsidRPr="004D120B">
        <w:rPr>
          <w:u w:val="single"/>
        </w:rPr>
        <w:t xml:space="preserve"> market </w:t>
      </w:r>
      <w:r w:rsidRPr="00655B09">
        <w:rPr>
          <w:rStyle w:val="Emphasis"/>
          <w:highlight w:val="green"/>
        </w:rPr>
        <w:t>transactions</w:t>
      </w:r>
      <w:r w:rsidRPr="00655B09">
        <w:rPr>
          <w:highlight w:val="green"/>
          <w:u w:val="single"/>
        </w:rPr>
        <w:t xml:space="preserve"> are </w:t>
      </w:r>
      <w:r w:rsidRPr="00655B09">
        <w:rPr>
          <w:rStyle w:val="Emphasis"/>
          <w:highlight w:val="green"/>
        </w:rPr>
        <w:t>not</w:t>
      </w:r>
      <w:r w:rsidRPr="004D120B">
        <w:rPr>
          <w:u w:val="single"/>
        </w:rPr>
        <w:t xml:space="preserve"> </w:t>
      </w:r>
      <w:r w:rsidRPr="004D120B">
        <w:rPr>
          <w:sz w:val="16"/>
        </w:rPr>
        <w:t xml:space="preserve">timed nor </w:t>
      </w:r>
      <w:r w:rsidRPr="00655B09">
        <w:rPr>
          <w:highlight w:val="green"/>
          <w:u w:val="single"/>
        </w:rPr>
        <w:t xml:space="preserve">synchronized through </w:t>
      </w:r>
      <w:r w:rsidRPr="00655B09">
        <w:rPr>
          <w:rStyle w:val="Emphasis"/>
          <w:highlight w:val="green"/>
        </w:rPr>
        <w:t>GPS</w:t>
      </w:r>
      <w:r w:rsidRPr="004D120B">
        <w:rPr>
          <w:u w:val="single"/>
        </w:rPr>
        <w:t xml:space="preserve">, but a </w:t>
      </w:r>
      <w:r w:rsidRPr="004D120B">
        <w:rPr>
          <w:rStyle w:val="Emphasis"/>
        </w:rPr>
        <w:t>closed system</w:t>
      </w:r>
      <w:r w:rsidRPr="004D120B">
        <w:rPr>
          <w:sz w:val="16"/>
        </w:rPr>
        <w:t xml:space="preserve">. </w:t>
      </w:r>
      <w:r w:rsidRPr="004D120B">
        <w:rPr>
          <w:u w:val="single"/>
        </w:rPr>
        <w:t xml:space="preserve">Cruise </w:t>
      </w:r>
      <w:r w:rsidRPr="00655B09">
        <w:rPr>
          <w:rStyle w:val="Emphasis"/>
          <w:highlight w:val="green"/>
        </w:rPr>
        <w:t>missiles</w:t>
      </w:r>
      <w:r w:rsidRPr="004D120B">
        <w:rPr>
          <w:u w:val="single"/>
        </w:rPr>
        <w:t xml:space="preserve"> can </w:t>
      </w:r>
      <w:r w:rsidRPr="00655B09">
        <w:rPr>
          <w:highlight w:val="green"/>
          <w:u w:val="single"/>
        </w:rPr>
        <w:t>find their targets</w:t>
      </w:r>
      <w:r w:rsidRPr="004D120B">
        <w:rPr>
          <w:sz w:val="16"/>
        </w:rPr>
        <w:t xml:space="preserve"> even </w:t>
      </w:r>
      <w:r w:rsidRPr="00655B09">
        <w:rPr>
          <w:rStyle w:val="Emphasis"/>
          <w:highlight w:val="green"/>
        </w:rPr>
        <w:t>without GP</w:t>
      </w:r>
      <w:r w:rsidRPr="004D120B">
        <w:rPr>
          <w:rStyle w:val="Emphasis"/>
        </w:rPr>
        <w:t>S</w:t>
      </w:r>
      <w:r w:rsidRPr="004D120B">
        <w:rPr>
          <w:sz w:val="16"/>
        </w:rPr>
        <w:t xml:space="preserve">, </w:t>
      </w:r>
      <w:r w:rsidRPr="004D120B">
        <w:rPr>
          <w:u w:val="single"/>
        </w:rPr>
        <w:t>because they have</w:t>
      </w:r>
      <w:r w:rsidRPr="004D120B">
        <w:rPr>
          <w:sz w:val="16"/>
        </w:rPr>
        <w:t xml:space="preserve"> both GPS and </w:t>
      </w:r>
      <w:r w:rsidRPr="004D120B">
        <w:rPr>
          <w:u w:val="single"/>
        </w:rPr>
        <w:t>precision inertial measurement units onboard</w:t>
      </w:r>
      <w:r w:rsidRPr="004D120B">
        <w:rPr>
          <w:sz w:val="16"/>
        </w:rPr>
        <w:t xml:space="preserve">, </w:t>
      </w:r>
      <w:r w:rsidRPr="004D120B">
        <w:rPr>
          <w:u w:val="single"/>
        </w:rPr>
        <w:t xml:space="preserve">and </w:t>
      </w:r>
      <w:r w:rsidRPr="00655B09">
        <w:rPr>
          <w:rStyle w:val="Emphasis"/>
          <w:highlight w:val="green"/>
        </w:rPr>
        <w:t>IMUs don’t rely</w:t>
      </w:r>
      <w:r w:rsidRPr="00655B09">
        <w:rPr>
          <w:highlight w:val="green"/>
          <w:u w:val="single"/>
        </w:rPr>
        <w:t xml:space="preserve"> on </w:t>
      </w:r>
      <w:r w:rsidRPr="00655B09">
        <w:rPr>
          <w:rStyle w:val="Emphasis"/>
          <w:highlight w:val="green"/>
        </w:rPr>
        <w:t>sat</w:t>
      </w:r>
      <w:r w:rsidRPr="004D120B">
        <w:rPr>
          <w:u w:val="single"/>
        </w:rPr>
        <w:t xml:space="preserve">ellite </w:t>
      </w:r>
      <w:r w:rsidRPr="00655B09">
        <w:rPr>
          <w:rStyle w:val="Emphasis"/>
          <w:highlight w:val="green"/>
        </w:rPr>
        <w:t>data</w:t>
      </w:r>
      <w:r w:rsidRPr="004D120B">
        <w:rPr>
          <w:sz w:val="16"/>
        </w:rPr>
        <w:t>. Oh, and the British rock group Pink Floyd holds the only claim to the Dark Side of the Moon: There is a “far side” of the Moon — the side always turned away from the Earth — but not a “dark side” — which would be a side always turned away from the Sun.</w:t>
      </w:r>
    </w:p>
    <w:p w14:paraId="4C60CD40" w14:textId="77777777" w:rsidR="00041455" w:rsidRPr="004D120B" w:rsidRDefault="00041455" w:rsidP="00041455">
      <w:pPr>
        <w:rPr>
          <w:sz w:val="16"/>
        </w:rPr>
      </w:pPr>
      <w:r w:rsidRPr="004D120B">
        <w:rPr>
          <w:sz w:val="16"/>
        </w:rPr>
        <w:t>More nefariously, the segment sensationalized nuggets of truth within a barrage of half-truths, backed by a heavy bass, dramatic soundtrack (and gravelly-voiced reporter Jim Sciutto) and accompanied by sexy and scary visuals.</w:t>
      </w:r>
    </w:p>
    <w:p w14:paraId="38AEEEBC" w14:textId="77777777" w:rsidR="00041455" w:rsidRPr="004D120B" w:rsidRDefault="00041455" w:rsidP="00041455">
      <w:pPr>
        <w:rPr>
          <w:sz w:val="16"/>
        </w:rPr>
      </w:pPr>
      <w:r w:rsidRPr="004D120B">
        <w:rPr>
          <w:sz w:val="16"/>
        </w:rPr>
        <w:t>Make no mistake there are dangers in space, and the United States has the most to lose if space assets are lost. The question is how best to protect them. Here are a few facts CNN omitted.</w:t>
      </w:r>
    </w:p>
    <w:p w14:paraId="2A097E03" w14:textId="77777777" w:rsidR="00041455" w:rsidRPr="004D120B" w:rsidRDefault="00041455" w:rsidP="00041455">
      <w:pPr>
        <w:rPr>
          <w:sz w:val="16"/>
        </w:rPr>
      </w:pPr>
      <w:r w:rsidRPr="004D120B">
        <w:rPr>
          <w:sz w:val="16"/>
        </w:rPr>
        <w:lastRenderedPageBreak/>
        <w:t>The Reality</w:t>
      </w:r>
    </w:p>
    <w:p w14:paraId="4933F927" w14:textId="77777777" w:rsidR="00041455" w:rsidRPr="004D120B" w:rsidRDefault="00041455" w:rsidP="00041455">
      <w:pPr>
        <w:rPr>
          <w:sz w:val="16"/>
        </w:rPr>
      </w:pPr>
      <w:r w:rsidRPr="004D120B">
        <w:rPr>
          <w:sz w:val="16"/>
        </w:rPr>
        <w:t xml:space="preserve">The U.S. has all of the technologies described on the CNN segment and deemed potentially offensive: maneuverable satellites, </w:t>
      </w:r>
      <w:proofErr w:type="gramStart"/>
      <w:r w:rsidRPr="004D120B">
        <w:rPr>
          <w:sz w:val="16"/>
        </w:rPr>
        <w:t>nano-satellites</w:t>
      </w:r>
      <w:proofErr w:type="gramEnd"/>
      <w:r w:rsidRPr="004D120B">
        <w:rPr>
          <w:sz w:val="16"/>
        </w:rPr>
        <w:t>, lasers, jamming capabilities, robotic arms, ballistic missiles that can be used as anti-satellite weapons, etc. In fact, the United States is more technologically advanced than other countries in both military and commercial space.</w:t>
      </w:r>
    </w:p>
    <w:p w14:paraId="69EA329E" w14:textId="77777777" w:rsidR="00041455" w:rsidRPr="004D120B" w:rsidRDefault="00041455" w:rsidP="00041455">
      <w:pPr>
        <w:rPr>
          <w:sz w:val="16"/>
        </w:rPr>
      </w:pPr>
      <w:r w:rsidRPr="004D120B">
        <w:rPr>
          <w:sz w:val="16"/>
        </w:rPr>
        <w:t xml:space="preserve">That technological superiority scares other countries; just as the U.S. military space community </w:t>
      </w:r>
      <w:proofErr w:type="gramStart"/>
      <w:r w:rsidRPr="004D120B">
        <w:rPr>
          <w:sz w:val="16"/>
        </w:rPr>
        <w:t>is scared of</w:t>
      </w:r>
      <w:proofErr w:type="gramEnd"/>
      <w:r w:rsidRPr="004D120B">
        <w:rPr>
          <w:sz w:val="16"/>
        </w:rPr>
        <w:t xml:space="preserve"> other countries obtaining those technologies in the future. The U.S. military space budget is more than 10 times greater than that of all the countries in the world combined. That also causes other countries concern.</w:t>
      </w:r>
    </w:p>
    <w:p w14:paraId="58A4D55A" w14:textId="77777777" w:rsidR="00041455" w:rsidRPr="004D120B" w:rsidRDefault="00041455" w:rsidP="00041455">
      <w:pPr>
        <w:rPr>
          <w:sz w:val="16"/>
        </w:rPr>
      </w:pPr>
      <w:r w:rsidRPr="004D120B">
        <w:rPr>
          <w:sz w:val="16"/>
        </w:rPr>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4699C47F" w14:textId="77777777" w:rsidR="00041455" w:rsidRPr="004D120B" w:rsidRDefault="00041455" w:rsidP="00041455">
      <w:pPr>
        <w:rPr>
          <w:sz w:val="16"/>
        </w:rPr>
      </w:pPr>
      <w:r w:rsidRPr="004D120B">
        <w:rPr>
          <w:sz w:val="16"/>
        </w:rPr>
        <w:t xml:space="preserve">However, it must be remembered that most space-related technologies – </w:t>
      </w:r>
      <w:proofErr w:type="gramStart"/>
      <w:r w:rsidRPr="004D120B">
        <w:rPr>
          <w:sz w:val="16"/>
        </w:rPr>
        <w:t>with the exception of</w:t>
      </w:r>
      <w:proofErr w:type="gramEnd"/>
      <w:r w:rsidRPr="004D120B">
        <w:rPr>
          <w:sz w:val="16"/>
        </w:rPr>
        <w:t xml:space="preserve">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14141E12" w14:textId="77777777" w:rsidR="00041455" w:rsidRPr="004D120B" w:rsidRDefault="00041455" w:rsidP="00041455">
      <w:pPr>
        <w:rPr>
          <w:sz w:val="16"/>
        </w:rPr>
      </w:pPr>
      <w:r w:rsidRPr="004D120B">
        <w:rPr>
          <w:sz w:val="16"/>
        </w:rPr>
        <w:t xml:space="preserve">Further, </w:t>
      </w:r>
      <w:r w:rsidRPr="004D120B">
        <w:rPr>
          <w:u w:val="single"/>
        </w:rPr>
        <w:t xml:space="preserve">the </w:t>
      </w:r>
      <w:r w:rsidRPr="00655B09">
        <w:rPr>
          <w:rStyle w:val="Emphasis"/>
          <w:highlight w:val="green"/>
        </w:rPr>
        <w:t>U</w:t>
      </w:r>
      <w:r w:rsidRPr="004D120B">
        <w:rPr>
          <w:u w:val="single"/>
        </w:rPr>
        <w:t xml:space="preserve">nited </w:t>
      </w:r>
      <w:r w:rsidRPr="00655B09">
        <w:rPr>
          <w:rStyle w:val="Emphasis"/>
          <w:highlight w:val="green"/>
        </w:rPr>
        <w:t>S</w:t>
      </w:r>
      <w:r w:rsidRPr="004D120B">
        <w:rPr>
          <w:u w:val="single"/>
        </w:rPr>
        <w:t xml:space="preserve">tates is </w:t>
      </w:r>
      <w:r w:rsidRPr="004D120B">
        <w:rPr>
          <w:rStyle w:val="Emphasis"/>
        </w:rPr>
        <w:t>not unable</w:t>
      </w:r>
      <w:r w:rsidRPr="004D120B">
        <w:rPr>
          <w:u w:val="single"/>
        </w:rPr>
        <w:t xml:space="preserve"> to </w:t>
      </w:r>
      <w:r w:rsidRPr="004D120B">
        <w:rPr>
          <w:rStyle w:val="Emphasis"/>
        </w:rPr>
        <w:t>protect</w:t>
      </w:r>
      <w:r w:rsidRPr="004D120B">
        <w:rPr>
          <w:u w:val="single"/>
        </w:rPr>
        <w:t xml:space="preserve"> its </w:t>
      </w:r>
      <w:r w:rsidRPr="004D120B">
        <w:rPr>
          <w:rStyle w:val="Emphasis"/>
        </w:rPr>
        <w:t>sat</w:t>
      </w:r>
      <w:r w:rsidRPr="004D120B">
        <w:rPr>
          <w:sz w:val="16"/>
        </w:rPr>
        <w:t>ellite</w:t>
      </w:r>
      <w:r w:rsidRPr="004D120B">
        <w:rPr>
          <w:rStyle w:val="Emphasis"/>
        </w:rPr>
        <w:t>s</w:t>
      </w:r>
      <w:r w:rsidRPr="004D120B">
        <w:rPr>
          <w:sz w:val="16"/>
        </w:rPr>
        <w:t xml:space="preserve">, as repeated during the CNN broadcast by various interviewees and the host. Many U.S. government-owned satellites, including precious spy </w:t>
      </w:r>
      <w:r w:rsidRPr="00655B09">
        <w:rPr>
          <w:rStyle w:val="Emphasis"/>
          <w:highlight w:val="green"/>
        </w:rPr>
        <w:t>sat</w:t>
      </w:r>
      <w:r w:rsidRPr="004D120B">
        <w:rPr>
          <w:sz w:val="16"/>
        </w:rPr>
        <w:t>ellite</w:t>
      </w:r>
      <w:r w:rsidRPr="00655B09">
        <w:rPr>
          <w:rStyle w:val="Emphasis"/>
          <w:highlight w:val="green"/>
        </w:rPr>
        <w:t>s</w:t>
      </w:r>
      <w:r w:rsidRPr="004D120B">
        <w:rPr>
          <w:sz w:val="16"/>
        </w:rPr>
        <w:t xml:space="preserve">, </w:t>
      </w:r>
      <w:r w:rsidRPr="00655B09">
        <w:rPr>
          <w:highlight w:val="green"/>
          <w:u w:val="single"/>
        </w:rPr>
        <w:t xml:space="preserve">have </w:t>
      </w:r>
      <w:r w:rsidRPr="00655B09">
        <w:rPr>
          <w:rStyle w:val="Emphasis"/>
          <w:highlight w:val="green"/>
        </w:rPr>
        <w:t>capabilities to maneuver</w:t>
      </w:r>
      <w:r w:rsidRPr="004D120B">
        <w:rPr>
          <w:sz w:val="16"/>
        </w:rPr>
        <w:t xml:space="preserve">. </w:t>
      </w:r>
      <w:r w:rsidRPr="00655B09">
        <w:rPr>
          <w:highlight w:val="green"/>
          <w:u w:val="single"/>
        </w:rPr>
        <w:t xml:space="preserve">Many are </w:t>
      </w:r>
      <w:r w:rsidRPr="00655B09">
        <w:rPr>
          <w:rStyle w:val="Emphasis"/>
          <w:highlight w:val="green"/>
        </w:rPr>
        <w:t>hardened</w:t>
      </w:r>
      <w:r w:rsidRPr="00655B09">
        <w:rPr>
          <w:sz w:val="16"/>
          <w:highlight w:val="green"/>
        </w:rPr>
        <w:t xml:space="preserve"> </w:t>
      </w:r>
      <w:r w:rsidRPr="00655B09">
        <w:rPr>
          <w:highlight w:val="green"/>
          <w:u w:val="single"/>
        </w:rPr>
        <w:t xml:space="preserve">against </w:t>
      </w:r>
      <w:r w:rsidRPr="00655B09">
        <w:rPr>
          <w:rStyle w:val="Emphasis"/>
          <w:highlight w:val="green"/>
        </w:rPr>
        <w:t>e</w:t>
      </w:r>
      <w:r w:rsidRPr="004D120B">
        <w:rPr>
          <w:u w:val="single"/>
        </w:rPr>
        <w:t>lectro-</w:t>
      </w:r>
      <w:r w:rsidRPr="00655B09">
        <w:rPr>
          <w:rStyle w:val="Emphasis"/>
          <w:highlight w:val="green"/>
        </w:rPr>
        <w:t>m</w:t>
      </w:r>
      <w:r w:rsidRPr="004D120B">
        <w:rPr>
          <w:u w:val="single"/>
        </w:rPr>
        <w:t xml:space="preserve">agnetic </w:t>
      </w:r>
      <w:r w:rsidRPr="00655B09">
        <w:rPr>
          <w:rStyle w:val="Emphasis"/>
          <w:highlight w:val="green"/>
        </w:rPr>
        <w:t>p</w:t>
      </w:r>
      <w:r w:rsidRPr="004D120B">
        <w:rPr>
          <w:u w:val="single"/>
        </w:rPr>
        <w:t>ulse</w:t>
      </w:r>
      <w:r w:rsidRPr="004D120B">
        <w:rPr>
          <w:sz w:val="16"/>
        </w:rPr>
        <w:t xml:space="preserve">, </w:t>
      </w:r>
      <w:r w:rsidRPr="00655B09">
        <w:rPr>
          <w:highlight w:val="green"/>
          <w:u w:val="single"/>
        </w:rPr>
        <w:t xml:space="preserve">sport </w:t>
      </w:r>
      <w:r w:rsidRPr="00655B09">
        <w:rPr>
          <w:rStyle w:val="Emphasis"/>
          <w:highlight w:val="green"/>
        </w:rPr>
        <w:t>“shutters”</w:t>
      </w:r>
      <w:r w:rsidRPr="00655B09">
        <w:rPr>
          <w:highlight w:val="green"/>
          <w:u w:val="single"/>
        </w:rPr>
        <w:t xml:space="preserve"> to protect</w:t>
      </w:r>
      <w:r w:rsidRPr="004D120B">
        <w:rPr>
          <w:u w:val="single"/>
        </w:rPr>
        <w:t xml:space="preserve"> optical “eyes” </w:t>
      </w:r>
      <w:r w:rsidRPr="00655B09">
        <w:rPr>
          <w:highlight w:val="green"/>
          <w:u w:val="single"/>
        </w:rPr>
        <w:t>from</w:t>
      </w:r>
      <w:r w:rsidRPr="004D120B">
        <w:rPr>
          <w:u w:val="single"/>
        </w:rPr>
        <w:t xml:space="preserve"> solar </w:t>
      </w:r>
      <w:r w:rsidRPr="00655B09">
        <w:rPr>
          <w:rStyle w:val="Emphasis"/>
          <w:highlight w:val="green"/>
        </w:rPr>
        <w:t xml:space="preserve">flares and </w:t>
      </w:r>
      <w:proofErr w:type="gramStart"/>
      <w:r w:rsidRPr="00655B09">
        <w:rPr>
          <w:rStyle w:val="Emphasis"/>
          <w:highlight w:val="green"/>
        </w:rPr>
        <w:t>lasers</w:t>
      </w:r>
      <w:r w:rsidRPr="00655B09">
        <w:rPr>
          <w:highlight w:val="green"/>
          <w:u w:val="single"/>
        </w:rPr>
        <w:t>, and</w:t>
      </w:r>
      <w:proofErr w:type="gramEnd"/>
      <w:r w:rsidRPr="004D120B">
        <w:rPr>
          <w:u w:val="single"/>
        </w:rPr>
        <w:t xml:space="preserve"> use radio </w:t>
      </w:r>
      <w:r w:rsidRPr="00655B09">
        <w:rPr>
          <w:rStyle w:val="Emphasis"/>
          <w:highlight w:val="green"/>
        </w:rPr>
        <w:t>frequency hop</w:t>
      </w:r>
      <w:r w:rsidRPr="004D120B">
        <w:rPr>
          <w:u w:val="single"/>
        </w:rPr>
        <w:t xml:space="preserve">ping </w:t>
      </w:r>
      <w:r w:rsidRPr="00655B09">
        <w:rPr>
          <w:highlight w:val="green"/>
          <w:u w:val="single"/>
        </w:rPr>
        <w:t xml:space="preserve">to </w:t>
      </w:r>
      <w:r w:rsidRPr="00655B09">
        <w:rPr>
          <w:rStyle w:val="Emphasis"/>
          <w:highlight w:val="green"/>
        </w:rPr>
        <w:t>resist jamming</w:t>
      </w:r>
      <w:r w:rsidRPr="004D120B">
        <w:rPr>
          <w:sz w:val="16"/>
        </w:rPr>
        <w:t>.</w:t>
      </w:r>
    </w:p>
    <w:p w14:paraId="62D25B86" w14:textId="77777777" w:rsidR="00041455" w:rsidRPr="004D120B" w:rsidRDefault="00041455" w:rsidP="00041455">
      <w:pPr>
        <w:rPr>
          <w:sz w:val="16"/>
        </w:rPr>
      </w:pPr>
      <w:r w:rsidRPr="004D120B">
        <w:rPr>
          <w:sz w:val="16"/>
        </w:rPr>
        <w:t xml:space="preserve">Offensive weapons, deployed on the ground to attack satellites, or in space, are not a silver bullet. To the contrary, U.S. deployment of such weapons may </w:t>
      </w:r>
      <w:proofErr w:type="gramStart"/>
      <w:r w:rsidRPr="004D120B">
        <w:rPr>
          <w:sz w:val="16"/>
        </w:rPr>
        <w:t>actually be</w:t>
      </w:r>
      <w:proofErr w:type="gramEnd"/>
      <w:r w:rsidRPr="004D120B">
        <w:rPr>
          <w:sz w:val="16"/>
        </w:rPr>
        <w:t xml:space="preserv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3B0E0C5B" w14:textId="77777777" w:rsidR="00041455" w:rsidRPr="004D120B" w:rsidRDefault="00041455" w:rsidP="00041455">
      <w:pPr>
        <w:rPr>
          <w:sz w:val="16"/>
        </w:rPr>
      </w:pPr>
      <w:r w:rsidRPr="004D120B">
        <w:rPr>
          <w:sz w:val="16"/>
        </w:rPr>
        <w:t>These diplomatic efforts, however, would be undercut by a full-out U.S. pursuit of “space dominance.” This includes dialogue with China, the lack of which Gen. William Shelton, retired commander of Air Force Space Command, lamented in the CNN report.</w:t>
      </w:r>
    </w:p>
    <w:p w14:paraId="24FCCF62" w14:textId="77777777" w:rsidR="00041455" w:rsidRDefault="00041455" w:rsidP="00041455">
      <w:pPr>
        <w:rPr>
          <w:sz w:val="16"/>
        </w:rPr>
      </w:pPr>
      <w:r w:rsidRPr="004D120B">
        <w:rPr>
          <w:sz w:val="16"/>
        </w:rPr>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655B09">
        <w:rPr>
          <w:rStyle w:val="Emphasis"/>
          <w:highlight w:val="green"/>
        </w:rPr>
        <w:t>No</w:t>
      </w:r>
      <w:r w:rsidRPr="004D120B">
        <w:rPr>
          <w:sz w:val="16"/>
        </w:rPr>
        <w:t xml:space="preserve"> potential </w:t>
      </w:r>
      <w:r w:rsidRPr="00655B09">
        <w:rPr>
          <w:rStyle w:val="Emphasis"/>
          <w:highlight w:val="green"/>
        </w:rPr>
        <w:t>adversary</w:t>
      </w:r>
      <w:r w:rsidRPr="00655B09">
        <w:rPr>
          <w:sz w:val="16"/>
          <w:highlight w:val="green"/>
        </w:rPr>
        <w:t xml:space="preserve"> </w:t>
      </w:r>
      <w:r w:rsidRPr="00655B09">
        <w:rPr>
          <w:highlight w:val="green"/>
          <w:u w:val="single"/>
        </w:rPr>
        <w:t>has</w:t>
      </w:r>
      <w:r w:rsidRPr="004D120B">
        <w:rPr>
          <w:sz w:val="16"/>
        </w:rPr>
        <w:t xml:space="preserve"> such </w:t>
      </w:r>
      <w:r w:rsidRPr="00655B09">
        <w:rPr>
          <w:highlight w:val="green"/>
          <w:u w:val="single"/>
        </w:rPr>
        <w:t>capabilities</w:t>
      </w:r>
      <w:r w:rsidRPr="00655B09">
        <w:rPr>
          <w:sz w:val="16"/>
          <w:highlight w:val="green"/>
        </w:rPr>
        <w:t xml:space="preserve">, </w:t>
      </w:r>
      <w:r w:rsidRPr="00655B09">
        <w:rPr>
          <w:highlight w:val="green"/>
          <w:u w:val="single"/>
        </w:rPr>
        <w:t xml:space="preserve">nor will they </w:t>
      </w:r>
      <w:r w:rsidRPr="00655B09">
        <w:rPr>
          <w:rStyle w:val="Emphasis"/>
          <w:highlight w:val="green"/>
        </w:rPr>
        <w:t>ever</w:t>
      </w:r>
      <w:r w:rsidRPr="004D120B">
        <w:rPr>
          <w:u w:val="single"/>
        </w:rPr>
        <w:t xml:space="preserve"> likely do so</w:t>
      </w:r>
      <w:r w:rsidRPr="004D120B">
        <w:rPr>
          <w:sz w:val="16"/>
        </w:rPr>
        <w:t xml:space="preserve">. </w:t>
      </w:r>
      <w:r w:rsidRPr="00655B09">
        <w:rPr>
          <w:highlight w:val="green"/>
          <w:u w:val="single"/>
        </w:rPr>
        <w:t>There is</w:t>
      </w:r>
      <w:r w:rsidRPr="004D120B">
        <w:rPr>
          <w:u w:val="single"/>
        </w:rPr>
        <w:t xml:space="preserve"> just </w:t>
      </w:r>
      <w:r w:rsidRPr="00655B09">
        <w:rPr>
          <w:rStyle w:val="Emphasis"/>
          <w:highlight w:val="green"/>
        </w:rPr>
        <w:t>too much redundancy</w:t>
      </w:r>
      <w:r w:rsidRPr="004D120B">
        <w:rPr>
          <w:u w:val="single"/>
        </w:rPr>
        <w:t xml:space="preserve"> in the system</w:t>
      </w:r>
      <w:r w:rsidRPr="004D120B">
        <w:rPr>
          <w:sz w:val="16"/>
        </w:rPr>
        <w:t>.</w:t>
      </w:r>
      <w:bookmarkEnd w:id="1"/>
    </w:p>
    <w:p w14:paraId="2EC89A7B" w14:textId="77777777" w:rsidR="00793F4B" w:rsidRPr="00793F4B" w:rsidRDefault="00793F4B" w:rsidP="00793F4B"/>
    <w:sectPr w:rsidR="00793F4B" w:rsidRPr="00793F4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B857B8"/>
    <w:multiLevelType w:val="hybridMultilevel"/>
    <w:tmpl w:val="7E786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1B11AC9"/>
    <w:multiLevelType w:val="hybridMultilevel"/>
    <w:tmpl w:val="5704A45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93F4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1455"/>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81069"/>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0E7C"/>
    <w:rsid w:val="007374A1"/>
    <w:rsid w:val="00752712"/>
    <w:rsid w:val="00753A84"/>
    <w:rsid w:val="007611F5"/>
    <w:rsid w:val="007619E4"/>
    <w:rsid w:val="00761E75"/>
    <w:rsid w:val="0076495E"/>
    <w:rsid w:val="00765FC8"/>
    <w:rsid w:val="00775694"/>
    <w:rsid w:val="00793F46"/>
    <w:rsid w:val="00793F4B"/>
    <w:rsid w:val="007A1325"/>
    <w:rsid w:val="007A1A18"/>
    <w:rsid w:val="007A3BAF"/>
    <w:rsid w:val="007B53D8"/>
    <w:rsid w:val="007C22C5"/>
    <w:rsid w:val="007C57E1"/>
    <w:rsid w:val="007C5811"/>
    <w:rsid w:val="007D2DF5"/>
    <w:rsid w:val="007D451A"/>
    <w:rsid w:val="007D5E3E"/>
    <w:rsid w:val="007D7596"/>
    <w:rsid w:val="007E242C"/>
    <w:rsid w:val="007E6631"/>
    <w:rsid w:val="007F41DB"/>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F6E419"/>
  <w14:defaultImageDpi w14:val="300"/>
  <w15:docId w15:val="{7BB10D61-A9F0-E740-A7AB-EBEC9E485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93F4B"/>
    <w:pPr>
      <w:spacing w:after="160" w:line="259" w:lineRule="auto"/>
    </w:pPr>
  </w:style>
  <w:style w:type="paragraph" w:styleId="Heading1">
    <w:name w:val="heading 1"/>
    <w:aliases w:val="Pocket"/>
    <w:basedOn w:val="Normal"/>
    <w:next w:val="Normal"/>
    <w:link w:val="Heading1Char"/>
    <w:uiPriority w:val="9"/>
    <w:qFormat/>
    <w:rsid w:val="00793F4B"/>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93F4B"/>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 Char Char,Char"/>
    <w:basedOn w:val="Normal"/>
    <w:next w:val="Normal"/>
    <w:link w:val="Heading3Char"/>
    <w:uiPriority w:val="9"/>
    <w:unhideWhenUsed/>
    <w:qFormat/>
    <w:rsid w:val="00793F4B"/>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793F4B"/>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793F4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93F4B"/>
  </w:style>
  <w:style w:type="character" w:customStyle="1" w:styleId="Heading1Char">
    <w:name w:val="Heading 1 Char"/>
    <w:aliases w:val="Pocket Char"/>
    <w:basedOn w:val="DefaultParagraphFont"/>
    <w:link w:val="Heading1"/>
    <w:uiPriority w:val="9"/>
    <w:rsid w:val="00793F4B"/>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793F4B"/>
    <w:rPr>
      <w:rFonts w:eastAsiaTheme="majorEastAsia" w:cstheme="majorBidi"/>
      <w:b/>
      <w:bCs/>
      <w:sz w:val="44"/>
      <w:szCs w:val="44"/>
      <w:u w:val="double"/>
    </w:rPr>
  </w:style>
  <w:style w:type="character" w:customStyle="1" w:styleId="Heading3Char">
    <w:name w:val="Heading 3 Char"/>
    <w:aliases w:val="Block Char,3: Cite Char,Heading 3 Char Char Char Char,Heading 3 Char Char Char1,Index Headers Char,Bold Cite Char1,Citation Char Char Char1,Heading 3 Char1 Char Char Char,Citation Char Char Char Char Char,Citation Char1 Char Char Char"/>
    <w:basedOn w:val="DefaultParagraphFont"/>
    <w:link w:val="Heading3"/>
    <w:uiPriority w:val="9"/>
    <w:rsid w:val="00793F4B"/>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793F4B"/>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793F4B"/>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ci,Bold Cite Char,Citation Char Char Char,c,Style,Underline Char,B"/>
    <w:basedOn w:val="DefaultParagraphFont"/>
    <w:uiPriority w:val="1"/>
    <w:qFormat/>
    <w:rsid w:val="00793F4B"/>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793F4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93F4B"/>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793F4B"/>
    <w:rPr>
      <w:color w:val="auto"/>
      <w:u w:val="none"/>
    </w:rPr>
  </w:style>
  <w:style w:type="paragraph" w:styleId="DocumentMap">
    <w:name w:val="Document Map"/>
    <w:basedOn w:val="Normal"/>
    <w:link w:val="DocumentMapChar"/>
    <w:uiPriority w:val="99"/>
    <w:semiHidden/>
    <w:unhideWhenUsed/>
    <w:rsid w:val="00793F4B"/>
    <w:rPr>
      <w:rFonts w:ascii="Lucida Grande" w:hAnsi="Lucida Grande" w:cs="Lucida Grande"/>
    </w:rPr>
  </w:style>
  <w:style w:type="character" w:customStyle="1" w:styleId="DocumentMapChar">
    <w:name w:val="Document Map Char"/>
    <w:basedOn w:val="DefaultParagraphFont"/>
    <w:link w:val="DocumentMap"/>
    <w:uiPriority w:val="99"/>
    <w:semiHidden/>
    <w:rsid w:val="00793F4B"/>
    <w:rPr>
      <w:rFonts w:ascii="Lucida Grande" w:hAnsi="Lucida Grande" w:cs="Lucida Grande"/>
    </w:rPr>
  </w:style>
  <w:style w:type="paragraph" w:customStyle="1" w:styleId="Card">
    <w:name w:val="Card"/>
    <w:aliases w:val="No Spacing111112,nonunderlined,No Spacing11211,Debate Text,No Spacing11,No Spacing111,No Spacing2,Read stuff,No Spacing1,No Spacing13,No Spacing23,Tag and Ci,No Spacing5,No Spacing1111,tags,Note Level 2,No Spacing31,No Spacing22,No Spacing3"/>
    <w:basedOn w:val="Heading1"/>
    <w:link w:val="Hyperlink"/>
    <w:autoRedefine/>
    <w:uiPriority w:val="99"/>
    <w:qFormat/>
    <w:rsid w:val="00793F4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paragraph" w:customStyle="1" w:styleId="textbold">
    <w:name w:val="text bold"/>
    <w:basedOn w:val="Normal"/>
    <w:link w:val="Emphasis"/>
    <w:uiPriority w:val="20"/>
    <w:qFormat/>
    <w:rsid w:val="00793F4B"/>
    <w:pPr>
      <w:ind w:left="720"/>
      <w:jc w:val="both"/>
    </w:pPr>
    <w:rPr>
      <w:b/>
      <w:iCs/>
      <w:u w:val="single"/>
    </w:rPr>
  </w:style>
  <w:style w:type="paragraph" w:styleId="ListParagraph">
    <w:name w:val="List Paragraph"/>
    <w:basedOn w:val="Normal"/>
    <w:uiPriority w:val="34"/>
    <w:qFormat/>
    <w:rsid w:val="007F41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reason.com/archives/2016/12/16/is-economic-growth-environmentally-sust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scc.gov/sites/default/files/transcripts/April%2025%2C%202019%20Hearing%20Transcript%20%282%29.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hindu.com/news/international/xi-tightened-control-over-the-pla/article37549460.ec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cambridge.org/core/journals/social-philosophy-and-policy/article/abs/there-is-no-such-thing-as-an-unjust-initial-acquisition/5C744D6D5C525E711EC75F75BF7109D1)%5bbrackets" TargetMode="External"/><Relationship Id="rId4" Type="http://schemas.openxmlformats.org/officeDocument/2006/relationships/customXml" Target="../customXml/item4.xml"/><Relationship Id="rId9" Type="http://schemas.openxmlformats.org/officeDocument/2006/relationships/hyperlink" Target="https://www.cambridge.org/core/journals/social-philosophy-and-policy/article/abs/there-is-no-such-thing-as-an-unjust-initial-acquisition/5C744D6D5C525E711EC75F75BF7109D1)%5bbrackets"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22</Pages>
  <Words>12678</Words>
  <Characters>72270</Characters>
  <Application>Microsoft Office Word</Application>
  <DocSecurity>0</DocSecurity>
  <Lines>602</Lines>
  <Paragraphs>169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84779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4</cp:revision>
  <dcterms:created xsi:type="dcterms:W3CDTF">2022-01-16T00:52:00Z</dcterms:created>
  <dcterms:modified xsi:type="dcterms:W3CDTF">2022-01-16T01:40:00Z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