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4D5A83" w14:textId="460FF594" w:rsidR="00E42E4C" w:rsidRDefault="00AA40DE" w:rsidP="00AA40DE">
      <w:pPr>
        <w:pStyle w:val="Heading2"/>
      </w:pPr>
      <w:r>
        <w:t>1</w:t>
      </w:r>
    </w:p>
    <w:p w14:paraId="3F2A95A9" w14:textId="77777777" w:rsidR="00AA40DE" w:rsidRDefault="00AA40DE" w:rsidP="00AA40DE">
      <w:pPr>
        <w:pStyle w:val="Heading4"/>
      </w:pPr>
      <w:r>
        <w:t>Interpretation: affirmative debaters must delineate their enforcement mechanism by which they reduce in the 1AC.</w:t>
      </w:r>
    </w:p>
    <w:p w14:paraId="5FBC5D11" w14:textId="77777777" w:rsidR="00AA40DE" w:rsidRPr="008F7A8A" w:rsidRDefault="00AA40DE" w:rsidP="00AA40DE">
      <w:pPr>
        <w:pStyle w:val="Heading4"/>
      </w:pPr>
      <w:r w:rsidRPr="008F7A8A">
        <w:t xml:space="preserve">There is no normal means since terms are </w:t>
      </w:r>
      <w:r w:rsidRPr="008F7A8A">
        <w:rPr>
          <w:u w:val="single"/>
        </w:rPr>
        <w:t>negotiated contextually</w:t>
      </w:r>
      <w:r w:rsidRPr="008F7A8A">
        <w:t xml:space="preserve"> among member states.</w:t>
      </w:r>
    </w:p>
    <w:p w14:paraId="584B4BDC" w14:textId="77777777" w:rsidR="00AA40DE" w:rsidRPr="008F7A8A" w:rsidRDefault="00AA40DE" w:rsidP="00AA40DE">
      <w:pPr>
        <w:rPr>
          <w:sz w:val="16"/>
          <w:szCs w:val="26"/>
        </w:rPr>
      </w:pPr>
      <w:r w:rsidRPr="008F7A8A">
        <w:rPr>
          <w:rStyle w:val="Style13ptBold"/>
          <w:szCs w:val="26"/>
          <w:u w:val="single"/>
        </w:rPr>
        <w:t>WTO</w:t>
      </w:r>
      <w:r w:rsidRPr="008F7A8A">
        <w:rPr>
          <w:rStyle w:val="Style13ptBold"/>
          <w:sz w:val="16"/>
          <w:szCs w:val="26"/>
        </w:rPr>
        <w:t xml:space="preserve"> </w:t>
      </w:r>
      <w:r w:rsidRPr="008F7A8A">
        <w:rPr>
          <w:sz w:val="16"/>
          <w:szCs w:val="26"/>
        </w:rPr>
        <w:t xml:space="preserve">"Whose WTO is it anyway?" </w:t>
      </w:r>
      <w:hyperlink r:id="rId9" w:history="1">
        <w:r w:rsidRPr="008F7A8A">
          <w:rPr>
            <w:rStyle w:val="Hyperlink"/>
            <w:sz w:val="16"/>
            <w:szCs w:val="26"/>
          </w:rPr>
          <w:t>https://www.wto.org/english/thewto_e/whatis_e/tif_e/org1_e.htm</w:t>
        </w:r>
      </w:hyperlink>
      <w:r w:rsidRPr="008F7A8A">
        <w:rPr>
          <w:sz w:val="16"/>
          <w:szCs w:val="26"/>
        </w:rPr>
        <w:t xml:space="preserve"> //Elmer </w:t>
      </w:r>
    </w:p>
    <w:p w14:paraId="5BAA2C55" w14:textId="77777777" w:rsidR="00AA40DE" w:rsidRPr="008F7A8A" w:rsidRDefault="00AA40DE" w:rsidP="00AA40DE">
      <w:pPr>
        <w:rPr>
          <w:sz w:val="16"/>
          <w:szCs w:val="26"/>
        </w:rPr>
      </w:pPr>
      <w:r w:rsidRPr="00681C7D">
        <w:rPr>
          <w:b/>
          <w:szCs w:val="26"/>
          <w:highlight w:val="green"/>
          <w:u w:val="single"/>
        </w:rPr>
        <w:t>When WTO rules impose disciplines</w:t>
      </w:r>
      <w:r w:rsidRPr="008F7A8A">
        <w:rPr>
          <w:sz w:val="16"/>
          <w:szCs w:val="26"/>
        </w:rPr>
        <w:t xml:space="preserve"> on countries’ policies, </w:t>
      </w:r>
      <w:r w:rsidRPr="00681C7D">
        <w:rPr>
          <w:rStyle w:val="Emphasis"/>
        </w:rPr>
        <w:t xml:space="preserve">that </w:t>
      </w:r>
      <w:r w:rsidRPr="00681C7D">
        <w:rPr>
          <w:rStyle w:val="Emphasis"/>
          <w:highlight w:val="green"/>
        </w:rPr>
        <w:t>is the outcome</w:t>
      </w:r>
      <w:r w:rsidRPr="00681C7D">
        <w:rPr>
          <w:rStyle w:val="Emphasis"/>
        </w:rPr>
        <w:t xml:space="preserve"> of negotiations </w:t>
      </w:r>
      <w:r w:rsidRPr="00681C7D">
        <w:rPr>
          <w:rStyle w:val="Emphasis"/>
          <w:highlight w:val="green"/>
        </w:rPr>
        <w:t>among WTO members</w:t>
      </w:r>
      <w:r w:rsidRPr="00681C7D">
        <w:rPr>
          <w:rStyle w:val="Emphasis"/>
        </w:rPr>
        <w:t>.</w:t>
      </w:r>
      <w:r w:rsidRPr="008F7A8A">
        <w:rPr>
          <w:sz w:val="16"/>
          <w:szCs w:val="26"/>
        </w:rPr>
        <w:t xml:space="preserve"> The rules are </w:t>
      </w:r>
      <w:r w:rsidRPr="00681C7D">
        <w:rPr>
          <w:b/>
          <w:szCs w:val="26"/>
          <w:highlight w:val="green"/>
          <w:u w:val="single"/>
        </w:rPr>
        <w:t>enforced</w:t>
      </w:r>
      <w:r w:rsidRPr="00681C7D">
        <w:rPr>
          <w:sz w:val="16"/>
          <w:szCs w:val="26"/>
          <w:highlight w:val="green"/>
        </w:rPr>
        <w:t xml:space="preserve"> </w:t>
      </w:r>
      <w:r w:rsidRPr="00681C7D">
        <w:rPr>
          <w:b/>
          <w:szCs w:val="26"/>
          <w:highlight w:val="green"/>
          <w:u w:val="single"/>
        </w:rPr>
        <w:t>by</w:t>
      </w:r>
      <w:r w:rsidRPr="008F7A8A">
        <w:rPr>
          <w:sz w:val="16"/>
          <w:szCs w:val="26"/>
        </w:rPr>
        <w:t xml:space="preserve"> the </w:t>
      </w:r>
      <w:r w:rsidRPr="00681C7D">
        <w:rPr>
          <w:b/>
          <w:szCs w:val="26"/>
          <w:highlight w:val="green"/>
          <w:u w:val="single"/>
        </w:rPr>
        <w:t>members themselves</w:t>
      </w:r>
      <w:r w:rsidRPr="00681C7D">
        <w:rPr>
          <w:sz w:val="16"/>
          <w:szCs w:val="26"/>
          <w:highlight w:val="green"/>
        </w:rPr>
        <w:t xml:space="preserve"> </w:t>
      </w:r>
      <w:r w:rsidRPr="00681C7D">
        <w:rPr>
          <w:rStyle w:val="Emphasis"/>
          <w:highlight w:val="green"/>
        </w:rPr>
        <w:t>under</w:t>
      </w:r>
      <w:r w:rsidRPr="00681C7D">
        <w:rPr>
          <w:rStyle w:val="Emphasis"/>
        </w:rPr>
        <w:t xml:space="preserve"> agreed </w:t>
      </w:r>
      <w:r w:rsidRPr="00681C7D">
        <w:rPr>
          <w:rStyle w:val="Emphasis"/>
          <w:highlight w:val="green"/>
        </w:rPr>
        <w:t>procedures that they negotiated</w:t>
      </w:r>
      <w:r w:rsidRPr="00681C7D">
        <w:rPr>
          <w:rStyle w:val="Emphasis"/>
        </w:rPr>
        <w:t>, including the possibility of trade sanctions</w:t>
      </w:r>
      <w:r w:rsidRPr="008F7A8A">
        <w:rPr>
          <w:sz w:val="16"/>
          <w:szCs w:val="26"/>
        </w:rPr>
        <w:t xml:space="preserve">. But those sanctions are imposed by member </w:t>
      </w:r>
      <w:proofErr w:type="gramStart"/>
      <w:r w:rsidRPr="008F7A8A">
        <w:rPr>
          <w:sz w:val="16"/>
          <w:szCs w:val="26"/>
        </w:rPr>
        <w:t>countries, and</w:t>
      </w:r>
      <w:proofErr w:type="gramEnd"/>
      <w:r w:rsidRPr="008F7A8A">
        <w:rPr>
          <w:sz w:val="16"/>
          <w:szCs w:val="26"/>
        </w:rPr>
        <w:t xml:space="preserve"> authorized by the membership as a whole. This is quite different from other agencies whose bureaucracies can, for example, influence a country’s policy by threatening to withhold credit.</w:t>
      </w:r>
    </w:p>
    <w:p w14:paraId="2A73AAEC" w14:textId="77777777" w:rsidR="00AA40DE" w:rsidRDefault="00AA40DE" w:rsidP="00AA40DE"/>
    <w:p w14:paraId="3270E4BF" w14:textId="77777777" w:rsidR="00AA40DE" w:rsidRDefault="00AA40DE" w:rsidP="00AA40DE">
      <w:pPr>
        <w:pStyle w:val="Heading4"/>
      </w:pPr>
      <w:r>
        <w:t>Negate:</w:t>
      </w:r>
    </w:p>
    <w:p w14:paraId="30043207" w14:textId="77777777" w:rsidR="00AA40DE" w:rsidRPr="004501D4" w:rsidRDefault="00AA40DE" w:rsidP="00AA40DE">
      <w:pPr>
        <w:pStyle w:val="Heading4"/>
      </w:pPr>
      <w:r>
        <w:t xml:space="preserve">1] </w:t>
      </w:r>
      <w:r w:rsidRPr="004501D4">
        <w:rPr>
          <w:u w:val="single"/>
        </w:rPr>
        <w:t>Shiftiness</w:t>
      </w:r>
      <w:r>
        <w:t xml:space="preserve">- they can redefine what measure of reduction the 1ac defends in the 1ar which decks strategy and allows them to wriggle out of negative positions which strips the neg of specific politics DAs, process CPs, innovation DAs and case answers. They will always win on specificity weighing. </w:t>
      </w:r>
    </w:p>
    <w:p w14:paraId="2C000AB0" w14:textId="77777777" w:rsidR="00AA40DE" w:rsidRPr="004501D4" w:rsidRDefault="00AA40DE" w:rsidP="00AA40DE">
      <w:pPr>
        <w:pStyle w:val="Heading4"/>
      </w:pPr>
      <w:r>
        <w:t xml:space="preserve">CX can’t resolve this and is </w:t>
      </w:r>
      <w:r w:rsidRPr="004C5480">
        <w:rPr>
          <w:u w:val="single"/>
        </w:rPr>
        <w:t>bad</w:t>
      </w:r>
      <w:r>
        <w:t xml:space="preserve"> because A] Not flowed B] Skews 6 min of prep C] They can lie and no way to check D] Debaters can be shady. </w:t>
      </w:r>
    </w:p>
    <w:p w14:paraId="18A6DB1B" w14:textId="77777777" w:rsidR="00AA40DE" w:rsidRDefault="00AA40DE" w:rsidP="00AA40DE">
      <w:pPr>
        <w:pStyle w:val="Heading4"/>
      </w:pPr>
      <w:r>
        <w:t xml:space="preserve">2] </w:t>
      </w:r>
      <w:r w:rsidRPr="004501D4">
        <w:rPr>
          <w:u w:val="single"/>
        </w:rPr>
        <w:t>Real World</w:t>
      </w:r>
      <w:r>
        <w:t xml:space="preserve">- policy makers will always specify what the object of change is. That outweighs since debate has no value without </w:t>
      </w:r>
      <w:r w:rsidRPr="004501D4">
        <w:rPr>
          <w:u w:val="single"/>
        </w:rPr>
        <w:t>portable application</w:t>
      </w:r>
      <w:r>
        <w:t xml:space="preserve">. It also means zero solvency since the WTO, absent spec, can circumvent </w:t>
      </w:r>
      <w:proofErr w:type="spellStart"/>
      <w:r>
        <w:t>aff’s</w:t>
      </w:r>
      <w:proofErr w:type="spellEnd"/>
      <w:r>
        <w:t xml:space="preserve"> policy since they can say they didn’t know how to enforce it.</w:t>
      </w:r>
    </w:p>
    <w:p w14:paraId="54305421" w14:textId="77777777" w:rsidR="00AA40DE" w:rsidRDefault="00AA40DE" w:rsidP="00AA40DE">
      <w:pPr>
        <w:pStyle w:val="Heading4"/>
      </w:pPr>
      <w:r>
        <w:t xml:space="preserve">This spec shell isn’t regressive- it literally determines </w:t>
      </w:r>
      <w:r>
        <w:rPr>
          <w:u w:val="single"/>
        </w:rPr>
        <w:t>how</w:t>
      </w:r>
      <w:r>
        <w:t xml:space="preserve"> the affirmative implements and </w:t>
      </w:r>
      <w:r w:rsidRPr="004501D4">
        <w:rPr>
          <w:u w:val="single"/>
        </w:rPr>
        <w:t>who</w:t>
      </w:r>
      <w:r>
        <w:t xml:space="preserve"> it affects</w:t>
      </w:r>
    </w:p>
    <w:p w14:paraId="374CA40A" w14:textId="77777777" w:rsidR="00AA40DE" w:rsidRDefault="00AA40DE" w:rsidP="00AA40DE">
      <w:pPr>
        <w:pStyle w:val="Heading4"/>
      </w:pPr>
      <w:r w:rsidRPr="002C20FF">
        <w:t xml:space="preserve">Fairness is an impact – </w:t>
      </w:r>
    </w:p>
    <w:p w14:paraId="123DE60F" w14:textId="77777777" w:rsidR="00AA40DE" w:rsidRDefault="00AA40DE" w:rsidP="00AA40DE">
      <w:pPr>
        <w:pStyle w:val="Heading4"/>
      </w:pPr>
      <w:r>
        <w:t>1</w:t>
      </w:r>
      <w:r w:rsidRPr="002C20FF">
        <w:t xml:space="preserve">] probability – your ballot can’t </w:t>
      </w:r>
      <w:r>
        <w:t>solve</w:t>
      </w:r>
      <w:r w:rsidRPr="002C20FF">
        <w:t xml:space="preserve"> their </w:t>
      </w:r>
      <w:proofErr w:type="gramStart"/>
      <w:r w:rsidRPr="002C20FF">
        <w:t>impacts</w:t>
      </w:r>
      <w:proofErr w:type="gramEnd"/>
      <w:r w:rsidRPr="002C20FF">
        <w:t xml:space="preserve"> but it can </w:t>
      </w:r>
      <w:r>
        <w:t>solve</w:t>
      </w:r>
      <w:r w:rsidRPr="002C20FF">
        <w:t xml:space="preserve"> mine – debate </w:t>
      </w:r>
      <w:r>
        <w:t>can’t</w:t>
      </w:r>
      <w:r w:rsidRPr="002C20FF">
        <w:t xml:space="preserve"> alter subjectivity, but can </w:t>
      </w:r>
      <w:r>
        <w:t xml:space="preserve">rectify skews in this round </w:t>
      </w:r>
    </w:p>
    <w:p w14:paraId="6BAF796E" w14:textId="77777777" w:rsidR="00AA40DE" w:rsidRDefault="00AA40DE" w:rsidP="00AA40DE">
      <w:pPr>
        <w:pStyle w:val="Heading4"/>
      </w:pPr>
      <w:r>
        <w:t>2</w:t>
      </w:r>
      <w:r w:rsidRPr="002C20FF">
        <w:t xml:space="preserve">] internal link </w:t>
      </w:r>
      <w:r>
        <w:t>turns every</w:t>
      </w:r>
      <w:r w:rsidRPr="002C20FF">
        <w:t xml:space="preserve"> impact – a limited topic promote</w:t>
      </w:r>
      <w:r>
        <w:t>s</w:t>
      </w:r>
      <w:r w:rsidRPr="002C20FF">
        <w:t xml:space="preserve"> in-depth research and engagement </w:t>
      </w:r>
      <w:r>
        <w:t>which is necessary to access all of their education</w:t>
      </w:r>
      <w:r w:rsidRPr="002C20FF">
        <w:t xml:space="preserve"> </w:t>
      </w:r>
    </w:p>
    <w:p w14:paraId="45D262B4" w14:textId="77777777" w:rsidR="00AA40DE" w:rsidRPr="00986800" w:rsidRDefault="00AA40DE" w:rsidP="00AA40DE">
      <w:pPr>
        <w:pStyle w:val="Heading4"/>
      </w:pPr>
      <w:r>
        <w:t>3</w:t>
      </w:r>
      <w:r w:rsidRPr="002C20FF">
        <w:t xml:space="preserve">] </w:t>
      </w:r>
      <w:r w:rsidRPr="00A71F37">
        <w:t xml:space="preserve">comes </w:t>
      </w:r>
      <w:r w:rsidRPr="00A71F37">
        <w:rPr>
          <w:u w:val="single"/>
        </w:rPr>
        <w:t>before substance</w:t>
      </w:r>
      <w:r w:rsidRPr="00A71F37">
        <w:t xml:space="preserve"> – deciding any other argument in this debate </w:t>
      </w:r>
      <w:r w:rsidRPr="00A71F37">
        <w:rPr>
          <w:u w:val="single"/>
        </w:rPr>
        <w:t>cannot be disentangled</w:t>
      </w:r>
      <w:r w:rsidRPr="00A71F37">
        <w:t xml:space="preserve"> from our inability to prepare for it – any argument you think they’re winning is a </w:t>
      </w:r>
      <w:r w:rsidRPr="00A71F37">
        <w:rPr>
          <w:u w:val="single"/>
        </w:rPr>
        <w:t>link</w:t>
      </w:r>
      <w:r w:rsidRPr="00A71F37">
        <w:t xml:space="preserve">, not a reason to vote for them, since it’s just as likely that they’re winning it because we weren’t able to effectively prepare to defeat it. This means they </w:t>
      </w:r>
      <w:r w:rsidRPr="00A71F37">
        <w:rPr>
          <w:u w:val="single"/>
        </w:rPr>
        <w:t xml:space="preserve">don’t get to weigh the </w:t>
      </w:r>
      <w:proofErr w:type="spellStart"/>
      <w:r w:rsidRPr="00A71F37">
        <w:rPr>
          <w:u w:val="single"/>
        </w:rPr>
        <w:t>aff</w:t>
      </w:r>
      <w:proofErr w:type="spellEnd"/>
      <w:r>
        <w:t xml:space="preserve"> and proves you should be </w:t>
      </w:r>
      <w:r w:rsidRPr="009B4052">
        <w:rPr>
          <w:u w:val="single"/>
        </w:rPr>
        <w:t>epistemically suspect</w:t>
      </w:r>
      <w:r>
        <w:t xml:space="preserve"> of their truth claims. </w:t>
      </w:r>
    </w:p>
    <w:p w14:paraId="3321630A" w14:textId="77777777" w:rsidR="00AA40DE" w:rsidRPr="005212D8" w:rsidRDefault="00AA40DE" w:rsidP="00AA40DE">
      <w:pPr>
        <w:pStyle w:val="Heading4"/>
      </w:pPr>
      <w:r w:rsidRPr="005212D8">
        <w:t>No impact turns or RVIs</w:t>
      </w:r>
    </w:p>
    <w:p w14:paraId="22E153B2" w14:textId="77777777" w:rsidR="00AA40DE" w:rsidRPr="005212D8" w:rsidRDefault="00AA40DE" w:rsidP="00AA40DE">
      <w:pPr>
        <w:pStyle w:val="Heading4"/>
      </w:pPr>
      <w:r w:rsidRPr="005212D8">
        <w:t xml:space="preserve">[1] </w:t>
      </w:r>
      <w:proofErr w:type="spellStart"/>
      <w:r w:rsidRPr="005212D8">
        <w:t>Perfcon</w:t>
      </w:r>
      <w:proofErr w:type="spellEnd"/>
      <w:r w:rsidRPr="005212D8">
        <w:t xml:space="preserve"> – if T’s bad and you vote for them on that </w:t>
      </w:r>
      <w:proofErr w:type="spellStart"/>
      <w:r w:rsidRPr="005212D8">
        <w:t>arg</w:t>
      </w:r>
      <w:proofErr w:type="spellEnd"/>
      <w:r w:rsidRPr="005212D8">
        <w:t>, you’re voting on T.</w:t>
      </w:r>
    </w:p>
    <w:p w14:paraId="39549E12" w14:textId="77777777" w:rsidR="00AA40DE" w:rsidRDefault="00AA40DE" w:rsidP="00AA40DE">
      <w:pPr>
        <w:pStyle w:val="Heading4"/>
      </w:pPr>
      <w:r w:rsidRPr="005212D8">
        <w:t>[2] Substance – if T’s bad then we should try debating on substance – impact turns force me to go for T since I need to defend my position.</w:t>
      </w:r>
    </w:p>
    <w:p w14:paraId="7E40DA2C" w14:textId="77777777" w:rsidR="00AA40DE" w:rsidRDefault="00AA40DE" w:rsidP="00AA40DE">
      <w:pPr>
        <w:pStyle w:val="Heading4"/>
      </w:pPr>
      <w:r>
        <w:t xml:space="preserve">Theory is competing </w:t>
      </w:r>
      <w:proofErr w:type="spellStart"/>
      <w:r>
        <w:t>interps</w:t>
      </w:r>
      <w:proofErr w:type="spellEnd"/>
      <w:r>
        <w:t xml:space="preserve"> – a) reasonability is arbitrary and so is any </w:t>
      </w:r>
      <w:proofErr w:type="spellStart"/>
      <w:r>
        <w:t>brightline</w:t>
      </w:r>
      <w:proofErr w:type="spellEnd"/>
      <w:r>
        <w:t xml:space="preserve"> they set, b) norming – competing </w:t>
      </w:r>
      <w:proofErr w:type="spellStart"/>
      <w:r>
        <w:t>interps</w:t>
      </w:r>
      <w:proofErr w:type="spellEnd"/>
      <w:r>
        <w:t xml:space="preserve"> causes a race to the top where we find the best possible norm for debate instead of setting a </w:t>
      </w:r>
      <w:proofErr w:type="spellStart"/>
      <w:r>
        <w:t>brightline</w:t>
      </w:r>
      <w:proofErr w:type="spellEnd"/>
      <w:r>
        <w:t xml:space="preserve"> and testing how abusive we can be without violating.</w:t>
      </w:r>
    </w:p>
    <w:p w14:paraId="18FECEAF" w14:textId="77777777" w:rsidR="00AA40DE" w:rsidRDefault="00AA40DE" w:rsidP="00AA40DE">
      <w:pPr>
        <w:pStyle w:val="Heading4"/>
      </w:pPr>
      <w:r>
        <w:t xml:space="preserve">Drop the debater on T – a) indicts the </w:t>
      </w:r>
      <w:proofErr w:type="spellStart"/>
      <w:r>
        <w:t>aff</w:t>
      </w:r>
      <w:proofErr w:type="spellEnd"/>
      <w:r>
        <w:t xml:space="preserve"> advocacy so drop the argument would be dropping the </w:t>
      </w:r>
      <w:proofErr w:type="spellStart"/>
      <w:r>
        <w:t>aff</w:t>
      </w:r>
      <w:proofErr w:type="spellEnd"/>
      <w:r>
        <w:t xml:space="preserve"> anyways, b) deter future abuse and set good norms.</w:t>
      </w:r>
    </w:p>
    <w:p w14:paraId="58D1EE4B" w14:textId="3633CDC7" w:rsidR="007475CE" w:rsidRDefault="007475CE" w:rsidP="007475CE">
      <w:pPr>
        <w:pStyle w:val="Heading2"/>
      </w:pPr>
      <w:r>
        <w:t>2</w:t>
      </w:r>
    </w:p>
    <w:p w14:paraId="7C6A2D39" w14:textId="175418F6" w:rsidR="007475CE" w:rsidRDefault="007475CE" w:rsidP="007475CE">
      <w:pPr>
        <w:pStyle w:val="Heading4"/>
      </w:pPr>
      <w:r>
        <w:t xml:space="preserve">The standard is minimizing death: </w:t>
      </w:r>
    </w:p>
    <w:p w14:paraId="05715F09" w14:textId="1B2ACADA" w:rsidR="007475CE" w:rsidRDefault="007475CE" w:rsidP="007475CE">
      <w:pPr>
        <w:pStyle w:val="Heading4"/>
        <w:rPr>
          <w:rFonts w:cs="Calibri"/>
        </w:rPr>
      </w:pPr>
      <w:r>
        <w:t xml:space="preserve">1]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59057002" w14:textId="63F19DDC" w:rsidR="007475CE" w:rsidRDefault="007475CE" w:rsidP="007475CE">
      <w:pPr>
        <w:pStyle w:val="Heading4"/>
      </w:pPr>
      <w:r>
        <w:t>2</w:t>
      </w:r>
      <w:r>
        <w:t>] Extinction outweighs</w:t>
      </w:r>
    </w:p>
    <w:p w14:paraId="40A6DF08" w14:textId="77777777" w:rsidR="007475CE" w:rsidRPr="00166CFF" w:rsidRDefault="007475CE" w:rsidP="007475CE">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5CC71BBB" w14:textId="77777777" w:rsidR="007475CE" w:rsidRDefault="007475CE" w:rsidP="007475CE">
      <w:pPr>
        <w:rPr>
          <w:sz w:val="14"/>
          <w:szCs w:val="26"/>
        </w:rPr>
      </w:pPr>
      <w:r w:rsidRPr="00166CFF">
        <w:rPr>
          <w:rStyle w:val="StyleUnderline"/>
          <w:szCs w:val="26"/>
        </w:rPr>
        <w:t xml:space="preserve">The human race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proofErr w:type="gramStart"/>
      <w:r w:rsidRPr="00166CFF">
        <w:rPr>
          <w:sz w:val="14"/>
          <w:szCs w:val="26"/>
        </w:rPr>
        <w:t>thing.For</w:t>
      </w:r>
      <w:proofErr w:type="spellEnd"/>
      <w:proofErr w:type="gram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the human race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let the human race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53B4C564" w14:textId="77777777" w:rsidR="007475CE" w:rsidRPr="007475CE" w:rsidRDefault="007475CE" w:rsidP="007475CE"/>
    <w:p w14:paraId="104E4673" w14:textId="4335E3CF" w:rsidR="007475CE" w:rsidRPr="007475CE" w:rsidRDefault="007475CE" w:rsidP="007475CE"/>
    <w:p w14:paraId="3ACC8B22" w14:textId="10FB7333" w:rsidR="007475CE" w:rsidRPr="00C7794F" w:rsidRDefault="007475CE" w:rsidP="007475CE">
      <w:pPr>
        <w:pStyle w:val="Heading4"/>
        <w:rPr>
          <w:rFonts w:cs="Calibri"/>
        </w:rPr>
      </w:pPr>
      <w:r>
        <w:rPr>
          <w:rFonts w:cs="Calibri"/>
        </w:rPr>
        <w:t xml:space="preserve">3] </w:t>
      </w:r>
      <w:r w:rsidRPr="00C7794F">
        <w:rPr>
          <w:rFonts w:cs="Calibri"/>
        </w:rPr>
        <w:t>Evolution</w:t>
      </w:r>
      <w:r>
        <w:rPr>
          <w:rFonts w:cs="Calibri"/>
        </w:rPr>
        <w:t>ary analysis</w:t>
      </w:r>
      <w:r w:rsidRPr="00C7794F">
        <w:rPr>
          <w:rFonts w:cs="Calibri"/>
        </w:rPr>
        <w:t xml:space="preserve"> proves </w:t>
      </w:r>
      <w:r>
        <w:rPr>
          <w:rFonts w:cs="Calibri"/>
        </w:rPr>
        <w:t>offensive realism.</w:t>
      </w:r>
    </w:p>
    <w:p w14:paraId="540266ED" w14:textId="77777777" w:rsidR="007475CE" w:rsidRPr="00BE53CD" w:rsidRDefault="007475CE" w:rsidP="007475CE">
      <w:r w:rsidRPr="00BE53CD">
        <w:rPr>
          <w:rStyle w:val="Style13ptBold"/>
        </w:rPr>
        <w:t>Johnson and Thayer 16</w:t>
      </w:r>
      <w:r w:rsidRPr="00BE53CD">
        <w:t xml:space="preserve"> </w:t>
      </w:r>
      <w:r w:rsidRPr="00BE53CD">
        <w:rPr>
          <w:sz w:val="18"/>
          <w:szCs w:val="20"/>
        </w:rPr>
        <w:t>–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7B336830" w14:textId="77777777" w:rsidR="007475CE" w:rsidRPr="006C0761" w:rsidRDefault="007475CE" w:rsidP="007475CE">
      <w:pPr>
        <w:rPr>
          <w:sz w:val="16"/>
        </w:rPr>
      </w:pPr>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anarchy</w:t>
      </w:r>
      <w:r w:rsidRPr="00364D3C">
        <w:rPr>
          <w:b/>
          <w:u w:val="single"/>
        </w:rPr>
        <w:t xml:space="preserve"> has </w:t>
      </w:r>
      <w:r w:rsidRPr="00C7794F">
        <w:rPr>
          <w:b/>
          <w:highlight w:val="green"/>
          <w:u w:val="single"/>
        </w:rPr>
        <w:t>been</w:t>
      </w:r>
      <w:r w:rsidRPr="00F80413">
        <w:rPr>
          <w:b/>
          <w:u w:val="single"/>
        </w:rPr>
        <w:t xml:space="preserve"> a </w:t>
      </w:r>
      <w:r w:rsidRPr="00C7794F">
        <w:rPr>
          <w:b/>
          <w:iCs/>
          <w:highlight w:val="green"/>
          <w:u w:val="single"/>
          <w:bdr w:val="single" w:sz="8" w:space="0" w:color="auto"/>
        </w:rPr>
        <w:t>constant</w:t>
      </w:r>
      <w:r w:rsidRPr="00F80413">
        <w:rPr>
          <w:b/>
          <w:iCs/>
          <w:u w:val="single"/>
          <w:bdr w:val="single" w:sz="8" w:space="0" w:color="auto"/>
        </w:rPr>
        <w:t xml:space="preserve"> feature </w:t>
      </w:r>
      <w:r w:rsidRPr="00C7794F">
        <w:rPr>
          <w:b/>
          <w:iCs/>
          <w:highlight w:val="green"/>
          <w:u w:val="single"/>
          <w:bdr w:val="single" w:sz="8" w:space="0" w:color="auto"/>
        </w:rPr>
        <w:t>of the</w:t>
      </w:r>
      <w:r w:rsidRPr="00364D3C">
        <w:rPr>
          <w:b/>
          <w:iCs/>
          <w:u w:val="single"/>
          <w:bdr w:val="single" w:sz="8" w:space="0" w:color="auto"/>
        </w:rPr>
        <w:t xml:space="preserve"> entire </w:t>
      </w:r>
      <w:r w:rsidRPr="00C7794F">
        <w:rPr>
          <w:b/>
          <w:iCs/>
          <w:highlight w:val="green"/>
          <w:u w:val="single"/>
          <w:bdr w:val="single" w:sz="8" w:space="0" w:color="auto"/>
        </w:rPr>
        <w:t xml:space="preserve">multimillion year </w:t>
      </w:r>
      <w:r w:rsidRPr="00364D3C">
        <w:rPr>
          <w:b/>
          <w:iCs/>
          <w:highlight w:val="green"/>
          <w:u w:val="single"/>
          <w:bdr w:val="single" w:sz="8" w:space="0" w:color="auto"/>
        </w:rPr>
        <w:t>history</w:t>
      </w:r>
      <w:r w:rsidRPr="00364D3C">
        <w:rPr>
          <w:b/>
          <w:highlight w:val="green"/>
          <w:u w:val="single"/>
        </w:rPr>
        <w:t xml:space="preserve"> of</w:t>
      </w:r>
      <w:r w:rsidRPr="00C7794F">
        <w:rPr>
          <w:b/>
          <w:u w:val="single"/>
        </w:rPr>
        <w:t xml:space="preserve"> the </w:t>
      </w:r>
      <w:r w:rsidRPr="00364D3C">
        <w:rPr>
          <w:b/>
          <w:highlight w:val="green"/>
          <w:u w:val="single"/>
        </w:rPr>
        <w:t>human</w:t>
      </w:r>
      <w:r w:rsidRPr="00C7794F">
        <w:rPr>
          <w:b/>
          <w:u w:val="single"/>
        </w:rPr>
        <w:t xml:space="preserve">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w:t>
      </w:r>
      <w:r w:rsidRPr="00364D3C">
        <w:rPr>
          <w:b/>
          <w:iCs/>
          <w:u w:val="single"/>
          <w:bdr w:val="single" w:sz="8" w:space="0" w:color="auto"/>
        </w:rPr>
        <w:t xml:space="preserve"> conditions of </w:t>
      </w:r>
      <w:r w:rsidRPr="00C7794F">
        <w:rPr>
          <w:b/>
          <w:iCs/>
          <w:highlight w:val="green"/>
          <w:u w:val="single"/>
          <w:bdr w:val="single" w:sz="8" w:space="0" w:color="auto"/>
        </w:rPr>
        <w:t>anarchy</w:t>
      </w:r>
      <w:r w:rsidRPr="00C7794F">
        <w:rPr>
          <w:b/>
          <w:u w:val="single"/>
        </w:rPr>
        <w:t xml:space="preserve">, that </w:t>
      </w:r>
      <w:r w:rsidRPr="00F80413">
        <w:rPr>
          <w:b/>
          <w:highlight w:val="green"/>
          <w:u w:val="single"/>
        </w:rPr>
        <w:t xml:space="preserve">we evolved </w:t>
      </w:r>
      <w:r w:rsidRPr="00C7794F">
        <w:rPr>
          <w:b/>
          <w:highlight w:val="green"/>
          <w:u w:val="single"/>
        </w:rPr>
        <w:t xml:space="preserve">as hunter-gatherers </w:t>
      </w:r>
      <w:r w:rsidRPr="00C7794F">
        <w:rPr>
          <w:b/>
          <w:u w:val="single"/>
        </w:rPr>
        <w:t xml:space="preserve">in an ecological setting of predation, </w:t>
      </w:r>
      <w:r w:rsidRPr="00C7794F">
        <w:rPr>
          <w:b/>
          <w:highlight w:val="green"/>
          <w:u w:val="single"/>
        </w:rPr>
        <w:t xml:space="preserve">resource competition, and </w:t>
      </w:r>
      <w:r w:rsidRPr="00364D3C">
        <w:rPr>
          <w:b/>
          <w:u w:val="single"/>
        </w:rPr>
        <w:t xml:space="preserve">intergroup </w:t>
      </w:r>
      <w:r w:rsidRPr="00C7794F">
        <w:rPr>
          <w:b/>
          <w:highlight w:val="green"/>
          <w:u w:val="single"/>
        </w:rPr>
        <w:t>conflict</w:t>
      </w:r>
      <w:r w:rsidRPr="00C7794F">
        <w:rPr>
          <w:b/>
          <w:u w:val="single"/>
        </w:rPr>
        <w:t xml:space="preserve">, and that </w:t>
      </w:r>
      <w:r w:rsidRPr="00364D3C">
        <w:rPr>
          <w:b/>
          <w:u w:val="single"/>
        </w:rPr>
        <w:t xml:space="preserve">humans </w:t>
      </w:r>
      <w:r w:rsidRPr="00F80413">
        <w:rPr>
          <w:b/>
          <w:u w:val="single"/>
        </w:rPr>
        <w:t xml:space="preserve">have been </w:t>
      </w:r>
      <w:r w:rsidRPr="00F80413">
        <w:rPr>
          <w:b/>
          <w:iCs/>
          <w:u w:val="single"/>
          <w:bdr w:val="single" w:sz="8" w:space="0" w:color="auto"/>
        </w:rPr>
        <w:t>subject to natural selection</w:t>
      </w:r>
      <w:r w:rsidRPr="00F80413">
        <w:rPr>
          <w:sz w:val="16"/>
        </w:rPr>
        <w:t xml:space="preserve"> for millions of years </w:t>
      </w:r>
      <w:r w:rsidRPr="00F80413">
        <w:rPr>
          <w:b/>
          <w:u w:val="single"/>
        </w:rPr>
        <w:t xml:space="preserve">has profound consequences for </w:t>
      </w:r>
      <w:r w:rsidRPr="00F80413">
        <w:rPr>
          <w:b/>
          <w:iCs/>
          <w:u w:val="single"/>
          <w:bdr w:val="single" w:sz="8" w:space="0" w:color="auto"/>
        </w:rPr>
        <w:t>understanding human behavior</w:t>
      </w:r>
      <w:r w:rsidRPr="00F80413">
        <w:rPr>
          <w:sz w:val="16"/>
        </w:rPr>
        <w:t>, not least how humans perceive and act toward others. Scholars often argue over whether historically humans experienced a Hobbesian ‘‘state of nature,’’ but—whatever the outcome of that debate—it is certainly a much closer approximation</w:t>
      </w:r>
      <w:r w:rsidRPr="00C7794F">
        <w:rPr>
          <w:sz w:val="16"/>
        </w:rPr>
        <w:t xml:space="preserve"> to the prehistoric environment in which human brains and behavior evolved. </w:t>
      </w:r>
      <w:r w:rsidRPr="00364D3C">
        <w:rPr>
          <w:b/>
          <w:highlight w:val="green"/>
          <w:u w:val="single"/>
        </w:rPr>
        <w:t>This</w:t>
      </w:r>
      <w:r w:rsidRPr="00CE1473">
        <w:rPr>
          <w:b/>
          <w:u w:val="single"/>
        </w:rPr>
        <w:t xml:space="preserve"> </w:t>
      </w:r>
      <w:r w:rsidRPr="00364D3C">
        <w:rPr>
          <w:b/>
          <w:u w:val="single"/>
        </w:rPr>
        <w:t xml:space="preserve">legacy </w:t>
      </w:r>
      <w:r w:rsidRPr="00C7794F">
        <w:rPr>
          <w:b/>
          <w:highlight w:val="green"/>
          <w:u w:val="single"/>
        </w:rPr>
        <w:t xml:space="preserve">heavily influences </w:t>
      </w:r>
      <w:r w:rsidRPr="00CE1473">
        <w:rPr>
          <w:b/>
          <w:u w:val="single"/>
        </w:rPr>
        <w:t xml:space="preserve">our </w:t>
      </w:r>
      <w:r w:rsidRPr="00F80413">
        <w:rPr>
          <w:b/>
          <w:u w:val="single"/>
        </w:rPr>
        <w:t xml:space="preserve">decision-making </w:t>
      </w:r>
      <w:r w:rsidRPr="00C7794F">
        <w:rPr>
          <w:b/>
          <w:u w:val="single"/>
        </w:rPr>
        <w:t xml:space="preserve">and </w:t>
      </w:r>
      <w:r w:rsidRPr="00F80413">
        <w:rPr>
          <w:b/>
          <w:highlight w:val="green"/>
          <w:u w:val="single"/>
        </w:rPr>
        <w:t>behavior today</w:t>
      </w:r>
      <w:r w:rsidRPr="00C7794F">
        <w:rPr>
          <w:b/>
          <w:u w:val="single"/>
        </w:rPr>
        <w:t>, even—</w:t>
      </w:r>
      <w:r w:rsidRPr="00C7794F">
        <w:rPr>
          <w:b/>
          <w:iCs/>
          <w:u w:val="single"/>
          <w:bdr w:val="single" w:sz="8" w:space="0" w:color="auto"/>
        </w:rPr>
        <w:t xml:space="preserve">perhaps </w:t>
      </w:r>
      <w:r w:rsidRPr="00364D3C">
        <w:rPr>
          <w:b/>
          <w:iCs/>
          <w:u w:val="single"/>
          <w:bdr w:val="single" w:sz="8" w:space="0" w:color="auto"/>
        </w:rPr>
        <w:t>especially</w:t>
      </w:r>
      <w:r w:rsidRPr="00C7794F">
        <w:rPr>
          <w:b/>
          <w:u w:val="single"/>
        </w:rPr>
        <w:t>—</w:t>
      </w:r>
      <w:r w:rsidRPr="00C7794F">
        <w:rPr>
          <w:b/>
          <w:highlight w:val="green"/>
          <w:u w:val="single"/>
        </w:rPr>
        <w:t>in</w:t>
      </w:r>
      <w:r w:rsidRPr="00F80413">
        <w:rPr>
          <w:b/>
          <w:u w:val="single"/>
        </w:rPr>
        <w:t xml:space="preserve"> </w:t>
      </w:r>
      <w:r w:rsidRPr="00CE1473">
        <w:rPr>
          <w:b/>
          <w:u w:val="single"/>
        </w:rPr>
        <w:t xml:space="preserve">the </w:t>
      </w:r>
      <w:r w:rsidRPr="00F80413">
        <w:rPr>
          <w:b/>
          <w:iCs/>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predisposed</w:t>
      </w:r>
      <w:r w:rsidRPr="00F80413">
        <w:rPr>
          <w:b/>
          <w:u w:val="single"/>
        </w:rPr>
        <w:t xml:space="preserve"> human nature </w:t>
      </w:r>
      <w:r w:rsidRPr="00C7794F">
        <w:rPr>
          <w:b/>
          <w:highlight w:val="green"/>
          <w:u w:val="single"/>
        </w:rPr>
        <w:t xml:space="preserve">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xml:space="preserve">, </w:t>
      </w:r>
      <w:r w:rsidRPr="00F80413">
        <w:rPr>
          <w:b/>
          <w:highlight w:val="green"/>
          <w:u w:val="single"/>
        </w:rPr>
        <w:t>and</w:t>
      </w:r>
      <w:r w:rsidRPr="00C7794F">
        <w:rPr>
          <w:b/>
          <w:u w:val="single"/>
        </w:rPr>
        <w:t xml:space="preserve"> more </w:t>
      </w:r>
      <w:r w:rsidRPr="00F80413">
        <w:rPr>
          <w:b/>
          <w:highlight w:val="green"/>
          <w:u w:val="single"/>
        </w:rPr>
        <w:t>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364D3C">
        <w:rPr>
          <w:b/>
          <w:highlight w:val="green"/>
          <w:u w:val="single"/>
        </w:rPr>
        <w:t>behaviors characterized</w:t>
      </w:r>
      <w:r w:rsidRPr="00364D3C">
        <w:rPr>
          <w:b/>
          <w:u w:val="single"/>
        </w:rPr>
        <w:t xml:space="preserve"> by offensive realism </w:t>
      </w:r>
      <w:r w:rsidRPr="00C7794F">
        <w:rPr>
          <w:b/>
          <w:highlight w:val="green"/>
          <w:u w:val="single"/>
        </w:rPr>
        <w:t xml:space="preserve">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364D3C">
        <w:rPr>
          <w:b/>
          <w:u w:val="single"/>
        </w:rPr>
        <w:t xml:space="preserve">rapid </w:t>
      </w:r>
      <w:r w:rsidRPr="00C7794F">
        <w:rPr>
          <w:b/>
          <w:highlight w:val="green"/>
          <w:u w:val="single"/>
        </w:rPr>
        <w:t xml:space="preserve">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C7794F">
        <w:rPr>
          <w:sz w:val="16"/>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w:t>
      </w:r>
      <w:r w:rsidRPr="00F80413">
        <w:rPr>
          <w:b/>
          <w:u w:val="single"/>
        </w:rPr>
        <w:t xml:space="preserve"> underlying </w:t>
      </w:r>
      <w:r w:rsidRPr="00C7794F">
        <w:rPr>
          <w:b/>
          <w:highlight w:val="green"/>
          <w:u w:val="single"/>
        </w:rPr>
        <w:t>human 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w:t>
      </w:r>
      <w:proofErr w:type="gramStart"/>
      <w:r w:rsidRPr="00CE1473">
        <w:rPr>
          <w:sz w:val="16"/>
        </w:rPr>
        <w:t>as</w:t>
      </w:r>
      <w:proofErr w:type="gramEnd"/>
      <w:r w:rsidRPr="00CE1473">
        <w:rPr>
          <w:sz w:val="16"/>
        </w:rPr>
        <w:t xml:space="preserve"> innovators in a range of social sciences, including economics, psychology, sociology, and political science, pursue this line of inquiry. </w:t>
      </w:r>
      <w:r w:rsidRPr="00CE1473">
        <w:rPr>
          <w:b/>
          <w:u w:val="single"/>
        </w:rPr>
        <w:t xml:space="preserve">International relations </w:t>
      </w:r>
      <w:proofErr w:type="gramStart"/>
      <w:r w:rsidRPr="00CE1473">
        <w:rPr>
          <w:b/>
          <w:u w:val="single"/>
        </w:rPr>
        <w:t>stands</w:t>
      </w:r>
      <w:proofErr w:type="gramEnd"/>
      <w:r w:rsidRPr="00CE1473">
        <w:rPr>
          <w:b/>
          <w:u w:val="single"/>
        </w:rPr>
        <w:t xml:space="preserve">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have the opportunity to move away from </w:t>
      </w:r>
      <w:r w:rsidRPr="00CE1473">
        <w:rPr>
          <w:b/>
          <w:iCs/>
          <w:u w:val="single"/>
          <w:bdr w:val="single" w:sz="8" w:space="0" w:color="auto"/>
        </w:rPr>
        <w:t>untested assumptions</w:t>
      </w:r>
      <w:r w:rsidRPr="00CE1473">
        <w:rPr>
          <w:b/>
          <w:u w:val="single"/>
        </w:rPr>
        <w:t xml:space="preserve"> about human nature. Instead, </w:t>
      </w:r>
      <w:r w:rsidRPr="00F80413">
        <w:rPr>
          <w:b/>
          <w:highlight w:val="green"/>
          <w:u w:val="single"/>
        </w:rPr>
        <w:t xml:space="preserve">we can make more </w:t>
      </w:r>
      <w:r w:rsidRPr="00F80413">
        <w:rPr>
          <w:b/>
          <w:iCs/>
          <w:highlight w:val="green"/>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F80413">
        <w:rPr>
          <w:b/>
          <w:u w:val="single"/>
        </w:rPr>
        <w:t xml:space="preserve">based </w:t>
      </w:r>
      <w:r w:rsidRPr="00C7794F">
        <w:rPr>
          <w:b/>
          <w:highlight w:val="green"/>
          <w:u w:val="single"/>
        </w:rPr>
        <w:t xml:space="preserve">on </w:t>
      </w:r>
      <w:r w:rsidRPr="00C7794F">
        <w:rPr>
          <w:b/>
          <w:iCs/>
          <w:highlight w:val="green"/>
          <w:u w:val="single"/>
          <w:bdr w:val="single" w:sz="8" w:space="0" w:color="auto"/>
        </w:rPr>
        <w:t>new scientific knowledge</w:t>
      </w:r>
      <w:r w:rsidRPr="00F80413">
        <w:rPr>
          <w:b/>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w:t>
      </w:r>
      <w:r w:rsidRPr="00F80413">
        <w:rPr>
          <w:b/>
          <w:iCs/>
          <w:u w:val="single"/>
          <w:bdr w:val="single" w:sz="8" w:space="0" w:color="auto"/>
        </w:rPr>
        <w:t xml:space="preserve"> the </w:t>
      </w:r>
      <w:r w:rsidRPr="00C7794F">
        <w:rPr>
          <w:b/>
          <w:iCs/>
          <w:highlight w:val="green"/>
          <w:u w:val="single"/>
          <w:bdr w:val="single" w:sz="8" w:space="0" w:color="auto"/>
        </w:rPr>
        <w:t>social</w:t>
      </w:r>
      <w:r w:rsidRPr="00F80413">
        <w:rPr>
          <w:b/>
          <w:iCs/>
          <w:u w:val="single"/>
          <w:bdr w:val="single" w:sz="8" w:space="0" w:color="auto"/>
        </w:rPr>
        <w:t xml:space="preserve"> and ecological </w:t>
      </w:r>
      <w:r w:rsidRPr="00C7794F">
        <w:rPr>
          <w:b/>
          <w:iCs/>
          <w:highlight w:val="green"/>
          <w:u w:val="single"/>
          <w:bdr w:val="single" w:sz="8" w:space="0" w:color="auto"/>
        </w:rPr>
        <w:t>context</w:t>
      </w:r>
      <w:r w:rsidRPr="00C7794F">
        <w:rPr>
          <w:b/>
          <w:highlight w:val="green"/>
          <w:u w:val="single"/>
        </w:rPr>
        <w:t xml:space="preserve"> in which</w:t>
      </w:r>
      <w:r w:rsidRPr="00F80413">
        <w:rPr>
          <w:b/>
          <w:u w:val="single"/>
        </w:rPr>
        <w:t xml:space="preserve"> human </w:t>
      </w:r>
      <w:r w:rsidRPr="00F80413">
        <w:rPr>
          <w:b/>
          <w:highlight w:val="green"/>
          <w:u w:val="single"/>
        </w:rPr>
        <w:t>brains</w:t>
      </w:r>
      <w:r w:rsidRPr="00C7794F">
        <w:rPr>
          <w:b/>
          <w:u w:val="single"/>
        </w:rPr>
        <w:t xml:space="preserve"> and </w:t>
      </w:r>
      <w:r w:rsidRPr="00F80413">
        <w:rPr>
          <w:b/>
          <w:u w:val="single"/>
        </w:rPr>
        <w:t>behaviors</w:t>
      </w:r>
      <w:r w:rsidRPr="00C7794F">
        <w:rPr>
          <w:b/>
          <w:highlight w:val="green"/>
          <w:u w:val="single"/>
        </w:rPr>
        <w:t xml:space="preserve"> evolved</w:t>
      </w:r>
      <w:r w:rsidRPr="00C7794F">
        <w:rPr>
          <w:sz w:val="16"/>
        </w:rPr>
        <w:t>. But what was that context?</w:t>
      </w:r>
    </w:p>
    <w:p w14:paraId="05523923" w14:textId="3D8F9680" w:rsidR="007475CE" w:rsidRDefault="00FE1372" w:rsidP="007475CE">
      <w:pPr>
        <w:pStyle w:val="Heading4"/>
      </w:pPr>
      <w:r>
        <w:t>4]</w:t>
      </w:r>
      <w:r w:rsidR="007475CE">
        <w:t xml:space="preserve">Youth participatory action research enables </w:t>
      </w:r>
      <w:r w:rsidR="007475CE">
        <w:rPr>
          <w:i/>
        </w:rPr>
        <w:t>transformative resistance</w:t>
      </w:r>
      <w:r w:rsidR="007475CE">
        <w:t xml:space="preserve"> and is crucial to make activism work</w:t>
      </w:r>
    </w:p>
    <w:p w14:paraId="3E669A61" w14:textId="77777777" w:rsidR="007475CE" w:rsidRPr="000661AC" w:rsidRDefault="007475CE" w:rsidP="007475CE">
      <w:pPr>
        <w:rPr>
          <w:rStyle w:val="Style13ptBold"/>
        </w:rPr>
      </w:pPr>
      <w:proofErr w:type="spellStart"/>
      <w:r w:rsidRPr="000661AC">
        <w:rPr>
          <w:rStyle w:val="Style13ptBold"/>
        </w:rPr>
        <w:t>Cammarota</w:t>
      </w:r>
      <w:proofErr w:type="spellEnd"/>
      <w:r w:rsidRPr="000661AC">
        <w:rPr>
          <w:rStyle w:val="Style13ptBold"/>
        </w:rPr>
        <w:t xml:space="preserve"> and Fine 08 </w:t>
      </w:r>
    </w:p>
    <w:p w14:paraId="013D4A97" w14:textId="77777777" w:rsidR="007475CE" w:rsidRPr="000661AC" w:rsidRDefault="007475CE" w:rsidP="007475CE">
      <w:pPr>
        <w:rPr>
          <w:i/>
        </w:rPr>
      </w:pPr>
      <w:r w:rsidRPr="000661AC">
        <w:t xml:space="preserve">(Julio, </w:t>
      </w:r>
      <w:proofErr w:type="spellStart"/>
      <w:r w:rsidRPr="000661AC">
        <w:t>Education@Arizona</w:t>
      </w:r>
      <w:proofErr w:type="spellEnd"/>
      <w:r w:rsidRPr="000661AC">
        <w:t xml:space="preserve">, Michelle, </w:t>
      </w:r>
      <w:proofErr w:type="spellStart"/>
      <w:r w:rsidRPr="000661AC">
        <w:t>UrbanEducation@TheGraduateCenterNYU</w:t>
      </w:r>
      <w:proofErr w:type="spellEnd"/>
      <w:r w:rsidRPr="000661AC">
        <w:t xml:space="preserve">, </w:t>
      </w:r>
      <w:r w:rsidRPr="000661AC">
        <w:rPr>
          <w:i/>
        </w:rPr>
        <w:t>Youth Participatory Action Research</w:t>
      </w:r>
    </w:p>
    <w:p w14:paraId="2763440B" w14:textId="77777777" w:rsidR="007475CE" w:rsidRPr="00635624" w:rsidRDefault="007475CE" w:rsidP="007475CE">
      <w:pPr>
        <w:rPr>
          <w:sz w:val="16"/>
        </w:rPr>
      </w:pPr>
      <w:r w:rsidRPr="00CC2696">
        <w:rPr>
          <w:rStyle w:val="StyleUnderline"/>
        </w:rPr>
        <w:t>In the Matrix,</w:t>
      </w:r>
      <w:r w:rsidRPr="001F0493">
        <w:rPr>
          <w:sz w:val="16"/>
        </w:rPr>
        <w:t xml:space="preserve"> </w:t>
      </w:r>
      <w:r w:rsidRPr="00CC2696">
        <w:rPr>
          <w:rStyle w:val="StyleUnderline"/>
        </w:rPr>
        <w:t>Morpheus</w:t>
      </w:r>
      <w:r w:rsidRPr="001F0493">
        <w:rPr>
          <w:sz w:val="16"/>
        </w:rPr>
        <w:t xml:space="preserve">, played by Laurence Fishburne, </w:t>
      </w:r>
      <w:r w:rsidRPr="00CC2696">
        <w:rPr>
          <w:rStyle w:val="StyleUnderline"/>
        </w:rPr>
        <w:t>places</w:t>
      </w:r>
      <w:r>
        <w:rPr>
          <w:rStyle w:val="StyleUnderline"/>
        </w:rPr>
        <w:t xml:space="preserve"> </w:t>
      </w:r>
      <w:r w:rsidRPr="001F0493">
        <w:rPr>
          <w:sz w:val="16"/>
        </w:rPr>
        <w:t xml:space="preserve">Keanu Reeves’ character </w:t>
      </w:r>
      <w:r w:rsidRPr="00CC2696">
        <w:rPr>
          <w:rStyle w:val="StyleUnderline"/>
        </w:rPr>
        <w:t>Neo in a chair to tell him face to face about the real</w:t>
      </w:r>
      <w:r>
        <w:rPr>
          <w:rStyle w:val="StyleUnderline"/>
        </w:rPr>
        <w:t xml:space="preserve"> </w:t>
      </w:r>
      <w:r w:rsidRPr="00CC2696">
        <w:rPr>
          <w:rStyle w:val="StyleUnderline"/>
        </w:rPr>
        <w:t xml:space="preserve">truth of his experience. </w:t>
      </w:r>
      <w:r w:rsidRPr="001F0493">
        <w:rPr>
          <w:sz w:val="16"/>
        </w:rPr>
        <w:t xml:space="preserve">Morpheus shows Neo </w:t>
      </w:r>
      <w:r w:rsidRPr="00CC2696">
        <w:rPr>
          <w:rStyle w:val="StyleUnderline"/>
        </w:rPr>
        <w:t>a red pill</w:t>
      </w:r>
      <w:r w:rsidRPr="001F0493">
        <w:rPr>
          <w:sz w:val="16"/>
        </w:rPr>
        <w:t xml:space="preserve"> in one hand </w:t>
      </w:r>
      <w:r w:rsidRPr="00CC2696">
        <w:rPr>
          <w:rStyle w:val="StyleUnderline"/>
        </w:rPr>
        <w:t>and a</w:t>
      </w:r>
      <w:r>
        <w:rPr>
          <w:rStyle w:val="StyleUnderline"/>
        </w:rPr>
        <w:t xml:space="preserve"> </w:t>
      </w:r>
      <w:r w:rsidRPr="00CC2696">
        <w:rPr>
          <w:rStyle w:val="StyleUnderline"/>
        </w:rPr>
        <w:t>blue one</w:t>
      </w:r>
      <w:r w:rsidRPr="001F0493">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837A0F">
        <w:rPr>
          <w:rStyle w:val="StyleUnderline"/>
        </w:rPr>
        <w:t>the</w:t>
      </w:r>
      <w:r w:rsidRPr="001F0493">
        <w:rPr>
          <w:sz w:val="16"/>
        </w:rPr>
        <w:t xml:space="preserve"> red pill. " e “blue and red pill” </w:t>
      </w:r>
      <w:r w:rsidRPr="00837A0F">
        <w:rPr>
          <w:rStyle w:val="StyleUnderline"/>
        </w:rPr>
        <w:t>scene</w:t>
      </w:r>
      <w:r w:rsidRPr="001F0493">
        <w:rPr>
          <w:sz w:val="16"/>
        </w:rPr>
        <w:t xml:space="preserve"> </w:t>
      </w:r>
      <w:proofErr w:type="gramStart"/>
      <w:r w:rsidRPr="001F0493">
        <w:rPr>
          <w:sz w:val="16"/>
        </w:rPr>
        <w:t>in !</w:t>
      </w:r>
      <w:proofErr w:type="gramEnd"/>
      <w:r w:rsidRPr="001F0493">
        <w:rPr>
          <w:sz w:val="16"/>
        </w:rPr>
        <w:t xml:space="preserve"> e Matrix </w:t>
      </w:r>
      <w:r w:rsidRPr="00837A0F">
        <w:rPr>
          <w:rStyle w:val="StyleUnderline"/>
        </w:rPr>
        <w:t>serves as an excellent metaphor for the relationships some educators/activists have with their students,</w:t>
      </w:r>
      <w:r w:rsidRPr="001F0493">
        <w:rPr>
          <w:sz w:val="16"/>
        </w:rPr>
        <w:t xml:space="preserve"> and the kinds of choices we ask them to make. The </w:t>
      </w:r>
      <w:r w:rsidRPr="00837A0F">
        <w:rPr>
          <w:rStyle w:val="StyleUnderline"/>
        </w:rPr>
        <w:t xml:space="preserve">critical educational experience offered might lead the student “down the rabbit hole” past the layers of lies to the truths of systematic exploitation and oppression as well as </w:t>
      </w:r>
      <w:r w:rsidRPr="00837A0F">
        <w:rPr>
          <w:rStyle w:val="Emphasis"/>
        </w:rPr>
        <w:t>possibilities for resistance</w:t>
      </w:r>
      <w:r w:rsidRPr="001F0493">
        <w:rPr>
          <w:sz w:val="16"/>
        </w:rPr>
        <w:t xml:space="preserve">. A$ er he ingests the red pill, Neo ends up in the place of truth, awakening to the reality that his entire world is a lie constructed to make him believe that he lives a “normal” life, when in reality he is fully exploited day in and </w:t>
      </w:r>
      <w:r w:rsidRPr="00A431CE">
        <w:rPr>
          <w:sz w:val="16"/>
        </w:rPr>
        <w:t xml:space="preserve">day out. What is “normal” is really a mirage, and what is true is the complete structural domination of people, all people. " is book, Revolutionizing Education, literally connects to the metaphorical play on chimera and veracity forwarded by the narrative </w:t>
      </w:r>
      <w:proofErr w:type="gramStart"/>
      <w:r w:rsidRPr="00A431CE">
        <w:rPr>
          <w:sz w:val="16"/>
        </w:rPr>
        <w:t>in !</w:t>
      </w:r>
      <w:proofErr w:type="gramEnd"/>
      <w:r w:rsidRPr="00A431CE">
        <w:rPr>
          <w:sz w:val="16"/>
        </w:rPr>
        <w:t xml:space="preserve"> e Matrix. Examples are presented throughout in which </w:t>
      </w:r>
      <w:r w:rsidRPr="00A431CE">
        <w:rPr>
          <w:rStyle w:val="StyleUnderline"/>
        </w:rPr>
        <w:t>young people resist</w:t>
      </w:r>
      <w:r w:rsidRPr="00A431CE">
        <w:rPr>
          <w:sz w:val="16"/>
        </w:rPr>
        <w:t xml:space="preserve"> the 1 </w:t>
      </w:r>
      <w:r w:rsidRPr="00A431CE">
        <w:rPr>
          <w:rStyle w:val="StyleUnderline"/>
        </w:rPr>
        <w:t>normalization</w:t>
      </w:r>
      <w:r w:rsidRPr="00A431CE">
        <w:rPr>
          <w:sz w:val="16"/>
        </w:rPr>
        <w:t xml:space="preserve"> of systematic oppression </w:t>
      </w:r>
      <w:r w:rsidRPr="00A431CE">
        <w:rPr>
          <w:rStyle w:val="StyleUnderline"/>
        </w:rPr>
        <w:t>by undertaking their own engaged praxis—critical and collective inquiry</w:t>
      </w:r>
      <w:r w:rsidRPr="00A431CE">
        <w:rPr>
          <w:sz w:val="16"/>
        </w:rPr>
        <w:t xml:space="preserve">, re% </w:t>
      </w:r>
      <w:proofErr w:type="spellStart"/>
      <w:r w:rsidRPr="00A431CE">
        <w:rPr>
          <w:sz w:val="16"/>
        </w:rPr>
        <w:t>ection</w:t>
      </w:r>
      <w:proofErr w:type="spellEnd"/>
      <w:r w:rsidRPr="00A431CE">
        <w:rPr>
          <w:sz w:val="16"/>
        </w:rPr>
        <w:t xml:space="preserve"> </w:t>
      </w:r>
      <w:r w:rsidRPr="00A431CE">
        <w:rPr>
          <w:rStyle w:val="StyleUnderline"/>
        </w:rPr>
        <w:t>and action focused on “</w:t>
      </w:r>
      <w:r w:rsidRPr="00A431CE">
        <w:rPr>
          <w:rStyle w:val="Emphasis"/>
        </w:rPr>
        <w:t>reading” and speaking back</w:t>
      </w:r>
      <w:r w:rsidRPr="00A431CE">
        <w:rPr>
          <w:rStyle w:val="StyleUnderline"/>
        </w:rPr>
        <w:t xml:space="preserve"> to the reality of the world, their world</w:t>
      </w:r>
      <w:r w:rsidRPr="001F0493">
        <w:rPr>
          <w:sz w:val="16"/>
        </w:rPr>
        <w:t xml:space="preserve"> (Freire, 1993). The praxis highlighted in the book—youth participatory action research (</w:t>
      </w:r>
      <w:r w:rsidRPr="007E73E9">
        <w:rPr>
          <w:rStyle w:val="StyleUnderline"/>
          <w:highlight w:val="green"/>
        </w:rPr>
        <w:t>YPAR</w:t>
      </w:r>
      <w:r w:rsidRPr="001F0493">
        <w:rPr>
          <w:sz w:val="16"/>
        </w:rPr>
        <w:t>)—</w:t>
      </w:r>
      <w:r w:rsidRPr="007E73E9">
        <w:rPr>
          <w:rStyle w:val="StyleUnderline"/>
          <w:highlight w:val="green"/>
        </w:rPr>
        <w:t xml:space="preserve">provides young people with opportunities to study </w:t>
      </w:r>
      <w:r w:rsidRPr="007E73E9">
        <w:rPr>
          <w:rStyle w:val="Emphasis"/>
          <w:highlight w:val="green"/>
        </w:rPr>
        <w:t xml:space="preserve">social problems </w:t>
      </w:r>
      <w:r w:rsidRPr="00A431CE">
        <w:rPr>
          <w:rStyle w:val="Emphasis"/>
        </w:rPr>
        <w:t>affecting</w:t>
      </w:r>
      <w:r w:rsidRPr="00A431CE">
        <w:rPr>
          <w:rStyle w:val="StyleUnderline"/>
        </w:rPr>
        <w:t xml:space="preserve"> their lives </w:t>
      </w:r>
      <w:r w:rsidRPr="007E73E9">
        <w:rPr>
          <w:rStyle w:val="StyleUnderline"/>
          <w:highlight w:val="green"/>
        </w:rPr>
        <w:t xml:space="preserve">and </w:t>
      </w:r>
      <w:r w:rsidRPr="00A431CE">
        <w:rPr>
          <w:rStyle w:val="StyleUnderline"/>
        </w:rPr>
        <w:t xml:space="preserve">then </w:t>
      </w:r>
      <w:r w:rsidRPr="007E73E9">
        <w:rPr>
          <w:rStyle w:val="Emphasis"/>
          <w:highlight w:val="green"/>
        </w:rPr>
        <w:t>determine actions to rectify</w:t>
      </w:r>
      <w:r w:rsidRPr="007E73E9">
        <w:rPr>
          <w:rStyle w:val="StyleUnderline"/>
          <w:highlight w:val="green"/>
        </w:rPr>
        <w:t xml:space="preserve"> these problems</w:t>
      </w:r>
      <w:r w:rsidRPr="00CC2696">
        <w:rPr>
          <w:rStyle w:val="StyleUnderline"/>
        </w:rPr>
        <w:t>.</w:t>
      </w:r>
      <w:r w:rsidRPr="001F0493">
        <w:rPr>
          <w:sz w:val="16"/>
        </w:rPr>
        <w:t xml:space="preserve"> YPAR, and thus Revolutionizing Education, may extend the kinds of questions posed by critical youth studies (</w:t>
      </w:r>
      <w:proofErr w:type="spellStart"/>
      <w:r w:rsidRPr="001F0493">
        <w:rPr>
          <w:sz w:val="16"/>
        </w:rPr>
        <w:t>Bourgois</w:t>
      </w:r>
      <w:proofErr w:type="spellEnd"/>
      <w:r w:rsidRPr="001F0493">
        <w:rPr>
          <w:sz w:val="16"/>
        </w:rPr>
        <w:t xml:space="preserve">, 1995; Fine and Weis, 1998; Giroux, 1983; Kelley, 1994; Macleod, 1987; McRobbie, 1991; Oakes et al., 2006; Rasmussen et al., 2004; Sullivan, 1989; Willis, 1977). </w:t>
      </w:r>
      <w:r w:rsidRPr="00CC2696">
        <w:rPr>
          <w:rStyle w:val="StyleUnderline"/>
        </w:rPr>
        <w:t>How do youth learn the skills of critical inquiry and resistances</w:t>
      </w:r>
      <w:r w:rsidRPr="001F0493">
        <w:rPr>
          <w:sz w:val="16"/>
        </w:rPr>
        <w:t xml:space="preserve"> within formal youth development, research collectives, and/or educational settings? </w:t>
      </w:r>
      <w:r w:rsidRPr="00CC2696">
        <w:rPr>
          <w:rStyle w:val="StyleUnderline"/>
        </w:rPr>
        <w:t xml:space="preserve">How is it possible for their critical inquiries to evolve into </w:t>
      </w:r>
      <w:r w:rsidRPr="00CC2696">
        <w:rPr>
          <w:rStyle w:val="Emphasis"/>
        </w:rPr>
        <w:t>formalized</w:t>
      </w:r>
      <w:r>
        <w:rPr>
          <w:rStyle w:val="Emphasis"/>
        </w:rPr>
        <w:t xml:space="preserve"> </w:t>
      </w:r>
      <w:r w:rsidRPr="00CC2696">
        <w:rPr>
          <w:rStyle w:val="Emphasis"/>
        </w:rPr>
        <w:t>challenges to the “normal” practices of systematic oppression</w:t>
      </w:r>
      <w:r w:rsidRPr="001F0493">
        <w:rPr>
          <w:sz w:val="16"/>
        </w:rPr>
        <w:t xml:space="preserve">? Under what conditions can critical research be a tool of youth development and social justice work? </w:t>
      </w:r>
      <w:r w:rsidRPr="00CC2696">
        <w:rPr>
          <w:rStyle w:val="StyleUnderline"/>
        </w:rPr>
        <w:t>The Matrix infers revolution</w:t>
      </w:r>
      <w:r w:rsidRPr="001F0493">
        <w:rPr>
          <w:sz w:val="16"/>
        </w:rPr>
        <w:t xml:space="preserve"> by showing how Neo learns to see the reality of his experiences while understanding his capabilities for resistance. " e </w:t>
      </w:r>
      <w:r w:rsidRPr="00CC2696">
        <w:rPr>
          <w:rStyle w:val="StyleUnderline"/>
        </w:rPr>
        <w:t xml:space="preserve">YPAR </w:t>
      </w:r>
      <w:r w:rsidRPr="001F0493">
        <w:rPr>
          <w:sz w:val="16"/>
        </w:rPr>
        <w:t xml:space="preserve">cases presented in this book also </w:t>
      </w:r>
      <w:r w:rsidRPr="00CC2696">
        <w:rPr>
          <w:rStyle w:val="StyleUnderline"/>
        </w:rPr>
        <w:t xml:space="preserve">follow a similar pattern: </w:t>
      </w:r>
      <w:r w:rsidRPr="007E73E9">
        <w:rPr>
          <w:rStyle w:val="StyleUnderline"/>
          <w:highlight w:val="green"/>
        </w:rPr>
        <w:t xml:space="preserve">young people learn </w:t>
      </w:r>
      <w:r w:rsidRPr="007E73E9">
        <w:rPr>
          <w:rStyle w:val="Emphasis"/>
          <w:highlight w:val="green"/>
        </w:rPr>
        <w:t xml:space="preserve">through research about complex power </w:t>
      </w:r>
      <w:proofErr w:type="spellStart"/>
      <w:proofErr w:type="gramStart"/>
      <w:r w:rsidRPr="007E73E9">
        <w:rPr>
          <w:rStyle w:val="Emphasis"/>
          <w:highlight w:val="green"/>
        </w:rPr>
        <w:t>relations</w:t>
      </w:r>
      <w:r w:rsidRPr="001F0493">
        <w:rPr>
          <w:sz w:val="16"/>
        </w:rPr>
        <w:t>,</w:t>
      </w:r>
      <w:r w:rsidRPr="007E73E9">
        <w:rPr>
          <w:rStyle w:val="StyleUnderline"/>
          <w:highlight w:val="green"/>
        </w:rPr>
        <w:t>histories</w:t>
      </w:r>
      <w:proofErr w:type="spellEnd"/>
      <w:proofErr w:type="gramEnd"/>
      <w:r w:rsidRPr="007E73E9">
        <w:rPr>
          <w:rStyle w:val="StyleUnderline"/>
          <w:highlight w:val="green"/>
        </w:rPr>
        <w:t xml:space="preserve"> of struggle, and the consequences of oppression</w:t>
      </w:r>
      <w:r w:rsidRPr="001F0493">
        <w:rPr>
          <w:sz w:val="16"/>
        </w:rPr>
        <w:t xml:space="preserve">. </w:t>
      </w:r>
      <w:r w:rsidRPr="00CC2696">
        <w:rPr>
          <w:rStyle w:val="StyleUnderline"/>
        </w:rPr>
        <w:t xml:space="preserve">They begin to </w:t>
      </w:r>
      <w:r w:rsidRPr="00CC2696">
        <w:rPr>
          <w:rStyle w:val="Emphasis"/>
        </w:rPr>
        <w:t>re- vision and</w:t>
      </w:r>
      <w:r>
        <w:rPr>
          <w:rStyle w:val="Emphasis"/>
        </w:rPr>
        <w:t xml:space="preserve"> </w:t>
      </w:r>
      <w:r w:rsidRPr="00CC2696">
        <w:rPr>
          <w:rStyle w:val="Emphasis"/>
        </w:rPr>
        <w:t>denaturalize</w:t>
      </w:r>
      <w:r w:rsidRPr="00CC2696">
        <w:rPr>
          <w:rStyle w:val="StyleUnderline"/>
        </w:rPr>
        <w:t xml:space="preserve"> the realities of their social worlds and then undertake forms of</w:t>
      </w:r>
      <w:r>
        <w:rPr>
          <w:rStyle w:val="StyleUnderline"/>
        </w:rPr>
        <w:t xml:space="preserve"> </w:t>
      </w:r>
      <w:r w:rsidRPr="00CC2696">
        <w:rPr>
          <w:rStyle w:val="Emphasis"/>
        </w:rPr>
        <w:t>collective challenge</w:t>
      </w:r>
      <w:r w:rsidRPr="00CC2696">
        <w:rPr>
          <w:rStyle w:val="StyleUnderline"/>
        </w:rPr>
        <w:t xml:space="preserve"> </w:t>
      </w:r>
      <w:r w:rsidRPr="00CC2696">
        <w:rPr>
          <w:rStyle w:val="Emphasis"/>
        </w:rPr>
        <w:t>based on the knowledge</w:t>
      </w:r>
      <w:r w:rsidRPr="00CC2696">
        <w:rPr>
          <w:rStyle w:val="StyleUnderline"/>
        </w:rPr>
        <w:t xml:space="preserve"> garnered through their critical</w:t>
      </w:r>
      <w:r>
        <w:rPr>
          <w:rStyle w:val="StyleUnderline"/>
        </w:rPr>
        <w:t xml:space="preserve"> </w:t>
      </w:r>
      <w:r w:rsidRPr="00CC2696">
        <w:rPr>
          <w:rStyle w:val="StyleUnderline"/>
        </w:rPr>
        <w:t xml:space="preserve">inquiries. </w:t>
      </w:r>
      <w:r w:rsidRPr="001F0493">
        <w:rPr>
          <w:sz w:val="16"/>
        </w:rPr>
        <w:t xml:space="preserve">As you will read in this volume, the </w:t>
      </w:r>
      <w:r w:rsidRPr="007E73E9">
        <w:rPr>
          <w:rStyle w:val="StyleUnderline"/>
          <w:highlight w:val="green"/>
        </w:rPr>
        <w:t>youth</w:t>
      </w:r>
      <w:r w:rsidRPr="00CC2696">
        <w:rPr>
          <w:rStyle w:val="StyleUnderline"/>
        </w:rPr>
        <w:t xml:space="preserve">, with adult allies, </w:t>
      </w:r>
      <w:r w:rsidRPr="007E73E9">
        <w:rPr>
          <w:rStyle w:val="StyleUnderline"/>
          <w:highlight w:val="green"/>
        </w:rPr>
        <w:t xml:space="preserve">have written </w:t>
      </w:r>
      <w:r w:rsidRPr="007E73E9">
        <w:rPr>
          <w:rStyle w:val="Emphasis"/>
          <w:highlight w:val="green"/>
        </w:rPr>
        <w:t>policy briefs</w:t>
      </w:r>
      <w:r w:rsidRPr="00CC2696">
        <w:rPr>
          <w:rStyle w:val="Emphasis"/>
        </w:rPr>
        <w:t>,</w:t>
      </w:r>
      <w:r w:rsidRPr="001F0493">
        <w:rPr>
          <w:sz w:val="16"/>
        </w:rPr>
        <w:t xml:space="preserve"> </w:t>
      </w:r>
      <w:r w:rsidRPr="00CC2696">
        <w:rPr>
          <w:rStyle w:val="StyleUnderline"/>
        </w:rPr>
        <w:t>engaged sticker campaigns, performed critical productions, coordinated public testimonials—</w:t>
      </w:r>
      <w:r w:rsidRPr="00A431CE">
        <w:rPr>
          <w:rStyle w:val="StyleUnderline"/>
        </w:rPr>
        <w:t xml:space="preserve">all </w:t>
      </w:r>
      <w:r w:rsidRPr="007E73E9">
        <w:rPr>
          <w:rStyle w:val="StyleUnderline"/>
          <w:highlight w:val="green"/>
        </w:rPr>
        <w:t xml:space="preserve">dedicated to </w:t>
      </w:r>
      <w:r w:rsidRPr="007E73E9">
        <w:rPr>
          <w:rStyle w:val="Emphasis"/>
          <w:highlight w:val="green"/>
        </w:rPr>
        <w:t>speaking back and challenging conditions of injustice</w:t>
      </w:r>
      <w:r w:rsidRPr="00CC2696">
        <w:rPr>
          <w:rStyle w:val="StyleUnderline"/>
        </w:rPr>
        <w:t>.</w:t>
      </w:r>
      <w:r>
        <w:rPr>
          <w:rStyle w:val="StyleUnderline"/>
        </w:rPr>
        <w:t xml:space="preserve"> </w:t>
      </w:r>
      <w:r w:rsidRPr="00CC2696">
        <w:rPr>
          <w:rStyle w:val="StyleUnderline"/>
        </w:rPr>
        <w:t>What</w:t>
      </w:r>
      <w:r w:rsidRPr="001F0493">
        <w:rPr>
          <w:sz w:val="16"/>
        </w:rPr>
        <w:t xml:space="preserve"> perhaps </w:t>
      </w:r>
      <w:r w:rsidRPr="00CC2696">
        <w:rPr>
          <w:rStyle w:val="Emphasis"/>
        </w:rPr>
        <w:t>distinguishes</w:t>
      </w:r>
      <w:r w:rsidRPr="001F0493">
        <w:rPr>
          <w:sz w:val="16"/>
        </w:rPr>
        <w:t xml:space="preserve"> young people engaged in </w:t>
      </w:r>
      <w:r w:rsidRPr="00CC2696">
        <w:rPr>
          <w:rStyle w:val="Emphasis"/>
        </w:rPr>
        <w:t xml:space="preserve">YPAR </w:t>
      </w:r>
      <w:r w:rsidRPr="001F0493">
        <w:rPr>
          <w:sz w:val="16"/>
        </w:rPr>
        <w:t xml:space="preserve">from the standard representations in critical youth studies </w:t>
      </w:r>
      <w:r w:rsidRPr="00CC2696">
        <w:rPr>
          <w:rStyle w:val="Emphasis"/>
        </w:rPr>
        <w:t xml:space="preserve">is that their </w:t>
      </w:r>
      <w:r w:rsidRPr="007E73E9">
        <w:rPr>
          <w:rStyle w:val="Emphasis"/>
          <w:highlight w:val="green"/>
        </w:rPr>
        <w:t>research is designed to contest and transform systems</w:t>
      </w:r>
      <w:r w:rsidRPr="00CC2696">
        <w:rPr>
          <w:rStyle w:val="Emphasis"/>
        </w:rPr>
        <w:t xml:space="preserve"> and institutions to produce</w:t>
      </w:r>
      <w:r>
        <w:rPr>
          <w:rStyle w:val="Emphasis"/>
        </w:rPr>
        <w:t xml:space="preserve"> </w:t>
      </w:r>
      <w:r w:rsidRPr="00CC2696">
        <w:rPr>
          <w:rStyle w:val="Emphasis"/>
        </w:rPr>
        <w:t>greater justice</w:t>
      </w:r>
      <w:r w:rsidRPr="001F0493">
        <w:rPr>
          <w:sz w:val="16"/>
        </w:rPr>
        <w:t xml:space="preserve">—distributive justice, procedural justice, and what Iris Marion Young calls a justice of recognition, or respect. In short, </w:t>
      </w:r>
      <w:r w:rsidRPr="007E73E9">
        <w:rPr>
          <w:rStyle w:val="Emphasis"/>
          <w:highlight w:val="green"/>
        </w:rPr>
        <w:t>YPAR is a formal resistance that leads to transformation</w:t>
      </w:r>
      <w:r w:rsidRPr="00CC2696">
        <w:rPr>
          <w:rStyle w:val="Emphasis"/>
        </w:rPr>
        <w:t>—systematic and institutional</w:t>
      </w:r>
      <w:r>
        <w:rPr>
          <w:rStyle w:val="Emphasis"/>
        </w:rPr>
        <w:t xml:space="preserve"> </w:t>
      </w:r>
      <w:r w:rsidRPr="00CC2696">
        <w:rPr>
          <w:rStyle w:val="Emphasis"/>
        </w:rPr>
        <w:t>change to promote social justice.</w:t>
      </w:r>
      <w:r>
        <w:rPr>
          <w:rStyle w:val="Emphasis"/>
        </w:rPr>
        <w:t xml:space="preserve"> </w:t>
      </w:r>
      <w:r w:rsidRPr="00CC2696">
        <w:rPr>
          <w:rStyle w:val="StyleUnderline"/>
        </w:rPr>
        <w:t xml:space="preserve">YPAR teaches young people that </w:t>
      </w:r>
      <w:r w:rsidRPr="00CC2696">
        <w:rPr>
          <w:rStyle w:val="Emphasis"/>
        </w:rPr>
        <w:t>conditions of injustice are produced,</w:t>
      </w:r>
      <w:r>
        <w:rPr>
          <w:rStyle w:val="Emphasis"/>
        </w:rPr>
        <w:t xml:space="preserve"> </w:t>
      </w:r>
      <w:r w:rsidRPr="00CC2696">
        <w:rPr>
          <w:rStyle w:val="Emphasis"/>
        </w:rPr>
        <w:t>not natural</w:t>
      </w:r>
      <w:r w:rsidRPr="001F0493">
        <w:rPr>
          <w:sz w:val="16"/>
        </w:rPr>
        <w:t xml:space="preserve">; </w:t>
      </w:r>
      <w:r w:rsidRPr="00CC2696">
        <w:rPr>
          <w:rStyle w:val="StyleUnderline"/>
        </w:rPr>
        <w:t xml:space="preserve">are designed to privilege and oppress; but </w:t>
      </w:r>
      <w:r w:rsidRPr="00CC2696">
        <w:rPr>
          <w:rStyle w:val="Emphasis"/>
        </w:rPr>
        <w:t>are ultimately challengeable and thus changeable</w:t>
      </w:r>
      <w:r w:rsidRPr="001F0493">
        <w:rPr>
          <w:sz w:val="16"/>
        </w:rPr>
        <w:t xml:space="preserve">. In each of these projects, </w:t>
      </w:r>
      <w:r w:rsidRPr="00CC2696">
        <w:rPr>
          <w:rStyle w:val="StyleUnderline"/>
        </w:rPr>
        <w:t>young people and</w:t>
      </w:r>
      <w:r>
        <w:rPr>
          <w:rStyle w:val="StyleUnderline"/>
        </w:rPr>
        <w:t xml:space="preserve"> </w:t>
      </w:r>
      <w:r w:rsidRPr="00CC2696">
        <w:rPr>
          <w:rStyle w:val="StyleUnderline"/>
        </w:rPr>
        <w:t>adult allies experience the vitality of a multi- generational collective analysis of power</w:t>
      </w:r>
      <w:r w:rsidRPr="001F0493">
        <w:rPr>
          <w:sz w:val="16"/>
        </w:rPr>
        <w:t xml:space="preserve">; </w:t>
      </w:r>
      <w:r w:rsidRPr="00CC2696">
        <w:rPr>
          <w:rStyle w:val="StyleUnderline"/>
        </w:rPr>
        <w:t>we learn that sites of critical inquiry and resistance can be</w:t>
      </w:r>
      <w:r>
        <w:rPr>
          <w:rStyle w:val="StyleUnderline"/>
        </w:rPr>
        <w:t xml:space="preserve"> </w:t>
      </w:r>
      <w:r w:rsidRPr="00CC2696">
        <w:rPr>
          <w:rStyle w:val="Emphasis"/>
        </w:rPr>
        <w:t>fortifying and nourishing to the soul</w:t>
      </w:r>
      <w:r w:rsidRPr="001F0493">
        <w:rPr>
          <w:sz w:val="16"/>
        </w:rPr>
        <w:t xml:space="preserve">, and </w:t>
      </w:r>
      <w:r w:rsidRPr="00CC2696">
        <w:rPr>
          <w:rStyle w:val="StyleUnderline"/>
        </w:rPr>
        <w:t xml:space="preserve">at the same time that </w:t>
      </w:r>
      <w:r w:rsidRPr="007E73E9">
        <w:rPr>
          <w:rStyle w:val="StyleUnderline"/>
          <w:highlight w:val="green"/>
        </w:rPr>
        <w:t xml:space="preserve">these projects </w:t>
      </w:r>
      <w:r w:rsidRPr="007E73E9">
        <w:rPr>
          <w:rStyle w:val="Emphasis"/>
          <w:highlight w:val="green"/>
        </w:rPr>
        <w:t>provoke ripples of social change</w:t>
      </w:r>
      <w:r w:rsidRPr="001F0493">
        <w:rPr>
          <w:sz w:val="16"/>
        </w:rPr>
        <w:t xml:space="preserve">. YPAR shows young people how they are consistently subject to the impositions and manipulations of </w:t>
      </w:r>
      <w:proofErr w:type="spellStart"/>
      <w:r w:rsidRPr="001F0493">
        <w:rPr>
          <w:sz w:val="16"/>
        </w:rPr>
        <w:t>domi-nant</w:t>
      </w:r>
      <w:proofErr w:type="spellEnd"/>
      <w:r w:rsidRPr="001F0493">
        <w:rPr>
          <w:sz w:val="16"/>
        </w:rPr>
        <w:t xml:space="preserve"> exigencies. These controlling interests may take on the form of white supremacy, capitalism, sexism, homophobia, or xenophobia—all of which is meant to provide certain people with power at the expense of subordinating others, many others. </w:t>
      </w:r>
      <w:r w:rsidRPr="00CC2696">
        <w:rPr>
          <w:rStyle w:val="StyleUnderline"/>
        </w:rPr>
        <w:t>Within this matrix or grid of power, the</w:t>
      </w:r>
      <w:r>
        <w:rPr>
          <w:rStyle w:val="StyleUnderline"/>
        </w:rPr>
        <w:t xml:space="preserve"> </w:t>
      </w:r>
      <w:r w:rsidRPr="00CC2696">
        <w:rPr>
          <w:rStyle w:val="StyleUnderline"/>
        </w:rPr>
        <w:t>possibilities of true liberation for young people become limited.</w:t>
      </w:r>
      <w:r w:rsidRPr="001F0493">
        <w:rPr>
          <w:sz w:val="16"/>
        </w:rPr>
        <w:t xml:space="preserve"> </w:t>
      </w:r>
      <w:r w:rsidRPr="00CC2696">
        <w:rPr>
          <w:rStyle w:val="StyleUnderline"/>
        </w:rPr>
        <w:t>Similar to</w:t>
      </w:r>
      <w:r w:rsidRPr="001F0493">
        <w:rPr>
          <w:sz w:val="16"/>
        </w:rPr>
        <w:t xml:space="preserve"> the film </w:t>
      </w:r>
      <w:r w:rsidRPr="00CC2696">
        <w:rPr>
          <w:rStyle w:val="StyleUnderline"/>
        </w:rPr>
        <w:t>the</w:t>
      </w:r>
      <w:r>
        <w:rPr>
          <w:rStyle w:val="StyleUnderline"/>
        </w:rPr>
        <w:t xml:space="preserve"> </w:t>
      </w:r>
      <w:r w:rsidRPr="00CC2696">
        <w:rPr>
          <w:rStyle w:val="StyleUnderline"/>
        </w:rPr>
        <w:t>Matrix, the individual, like Neo, may be unaware of the infections of power fostering oppression</w:t>
      </w:r>
      <w:r w:rsidRPr="001F0493">
        <w:rPr>
          <w:sz w:val="16"/>
        </w:rPr>
        <w:t xml:space="preserve">. The </w:t>
      </w:r>
      <w:r w:rsidRPr="00CC2696">
        <w:rPr>
          <w:rStyle w:val="StyleUnderline"/>
        </w:rPr>
        <w:t>dawning of awareness emerges</w:t>
      </w:r>
      <w:r>
        <w:rPr>
          <w:rStyle w:val="StyleUnderline"/>
        </w:rPr>
        <w:t xml:space="preserve"> </w:t>
      </w:r>
      <w:r w:rsidRPr="00CC2696">
        <w:rPr>
          <w:rStyle w:val="StyleUnderline"/>
        </w:rPr>
        <w:t xml:space="preserve">from a critical study of </w:t>
      </w:r>
      <w:r w:rsidRPr="00CC2696">
        <w:rPr>
          <w:rStyle w:val="Emphasis"/>
        </w:rPr>
        <w:t>social institutions</w:t>
      </w:r>
      <w:r w:rsidRPr="00CC2696">
        <w:rPr>
          <w:rStyle w:val="StyleUnderline"/>
        </w:rPr>
        <w:t xml:space="preserve"> and processes in</w:t>
      </w:r>
      <w:r>
        <w:rPr>
          <w:rStyle w:val="StyleUnderline"/>
        </w:rPr>
        <w:t xml:space="preserve"> </w:t>
      </w:r>
      <w:r w:rsidRPr="00CC2696">
        <w:rPr>
          <w:rStyle w:val="StyleUnderline"/>
        </w:rPr>
        <w:t>influencing one’s</w:t>
      </w:r>
      <w:r>
        <w:rPr>
          <w:rStyle w:val="StyleUnderline"/>
        </w:rPr>
        <w:t xml:space="preserve"> </w:t>
      </w:r>
      <w:r w:rsidRPr="00CC2696">
        <w:rPr>
          <w:rStyle w:val="StyleUnderline"/>
        </w:rPr>
        <w:t xml:space="preserve">life course, and his/her capacity to see differently, to act anew, to </w:t>
      </w:r>
      <w:r w:rsidRPr="00CC2696">
        <w:rPr>
          <w:rStyle w:val="Emphasis"/>
        </w:rPr>
        <w:t>provoke</w:t>
      </w:r>
      <w:r>
        <w:rPr>
          <w:rStyle w:val="Emphasis"/>
        </w:rPr>
        <w:t xml:space="preserve"> </w:t>
      </w:r>
      <w:r w:rsidRPr="00CC2696">
        <w:rPr>
          <w:rStyle w:val="Emphasis"/>
        </w:rPr>
        <w:t>change.</w:t>
      </w:r>
      <w:r>
        <w:rPr>
          <w:rStyle w:val="Emphasis"/>
        </w:rPr>
        <w:t xml:space="preserve"> </w:t>
      </w:r>
      <w:r w:rsidRPr="001F0493">
        <w:rPr>
          <w:sz w:val="16"/>
        </w:rPr>
        <w:t xml:space="preserve">Critical youth studies demonstrate that the revolutionary lesson is not always apprehended in schools; sometimes, young people gain critical awareness through their own endogenous cultural practices. Such is the case of Willis’ (1977) Lads in Learning to Labor. </w:t>
      </w:r>
      <w:r w:rsidRPr="00CC2696">
        <w:rPr>
          <w:rStyle w:val="StyleUnderline"/>
        </w:rPr>
        <w:t>Working- class youth</w:t>
      </w:r>
      <w:r w:rsidRPr="001F0493">
        <w:rPr>
          <w:sz w:val="16"/>
        </w:rPr>
        <w:t xml:space="preserve"> attain insights about the reproductive function of schools through their own street cultural sensibilities. However, they </w:t>
      </w:r>
      <w:r w:rsidRPr="00CC2696">
        <w:rPr>
          <w:rStyle w:val="StyleUnderline"/>
        </w:rPr>
        <w:t>use</w:t>
      </w:r>
      <w:r w:rsidRPr="001F0493">
        <w:rPr>
          <w:sz w:val="16"/>
        </w:rPr>
        <w:t xml:space="preserve"> these </w:t>
      </w:r>
      <w:r w:rsidRPr="00CC2696">
        <w:rPr>
          <w:rStyle w:val="StyleUnderline"/>
        </w:rPr>
        <w:t xml:space="preserve">insights </w:t>
      </w:r>
      <w:r w:rsidRPr="007E73E9">
        <w:rPr>
          <w:rStyle w:val="StyleUnderline"/>
          <w:highlight w:val="green"/>
        </w:rPr>
        <w:t xml:space="preserve">to </w:t>
      </w:r>
      <w:r w:rsidRPr="007E73E9">
        <w:rPr>
          <w:rStyle w:val="Emphasis"/>
          <w:highlight w:val="green"/>
        </w:rPr>
        <w:t>resist education</w:t>
      </w:r>
      <w:r w:rsidRPr="001F0493">
        <w:rPr>
          <w:sz w:val="16"/>
        </w:rPr>
        <w:t xml:space="preserve"> </w:t>
      </w:r>
      <w:proofErr w:type="spellStart"/>
      <w:r w:rsidRPr="001F0493">
        <w:rPr>
          <w:sz w:val="16"/>
        </w:rPr>
        <w:t>en</w:t>
      </w:r>
      <w:proofErr w:type="spellEnd"/>
      <w:r w:rsidRPr="001F0493">
        <w:rPr>
          <w:sz w:val="16"/>
        </w:rPr>
        <w:t xml:space="preserve"> masse by forgoing school for jobs in factories. </w:t>
      </w:r>
      <w:r w:rsidRPr="00CC2696">
        <w:rPr>
          <w:rStyle w:val="StyleUnderline"/>
        </w:rPr>
        <w:t>Scholars</w:t>
      </w:r>
      <w:r w:rsidRPr="001F0493">
        <w:rPr>
          <w:sz w:val="16"/>
        </w:rPr>
        <w:t xml:space="preserve"> (Fine, 1991; Solórzano and Delgado- Bernal, 2001) </w:t>
      </w:r>
      <w:r w:rsidRPr="00CC2696">
        <w:rPr>
          <w:rStyle w:val="StyleUnderline"/>
        </w:rPr>
        <w:t>identify this</w:t>
      </w:r>
      <w:r w:rsidRPr="001F0493">
        <w:rPr>
          <w:sz w:val="16"/>
        </w:rPr>
        <w:t xml:space="preserve"> form of resistance </w:t>
      </w:r>
      <w:r w:rsidRPr="007E73E9">
        <w:rPr>
          <w:rStyle w:val="Emphasis"/>
          <w:highlight w:val="green"/>
        </w:rPr>
        <w:t>as “self- defeating</w:t>
      </w:r>
      <w:r w:rsidRPr="001F0493">
        <w:rPr>
          <w:sz w:val="16"/>
        </w:rPr>
        <w:t>,”</w:t>
      </w:r>
      <w:r>
        <w:rPr>
          <w:sz w:val="16"/>
        </w:rPr>
        <w:t xml:space="preserve"> </w:t>
      </w:r>
      <w:r w:rsidRPr="001F0493">
        <w:rPr>
          <w:sz w:val="16"/>
        </w:rPr>
        <w:t xml:space="preserve">because </w:t>
      </w:r>
      <w:r w:rsidRPr="00CC2696">
        <w:rPr>
          <w:rStyle w:val="StyleUnderline"/>
        </w:rPr>
        <w:t>the students’ choice</w:t>
      </w:r>
      <w:r w:rsidRPr="001F0493">
        <w:rPr>
          <w:sz w:val="16"/>
        </w:rPr>
        <w:t xml:space="preserve"> to forgo school for manual labor </w:t>
      </w:r>
      <w:r w:rsidRPr="00CC2696">
        <w:rPr>
          <w:rStyle w:val="StyleUnderline"/>
        </w:rPr>
        <w:t>contributes to reproducing them as working class</w:t>
      </w:r>
      <w:r w:rsidRPr="001F0493">
        <w:rPr>
          <w:sz w:val="16"/>
        </w:rPr>
        <w:t xml:space="preserve">. </w:t>
      </w:r>
      <w:r w:rsidRPr="00CC2696">
        <w:rPr>
          <w:rStyle w:val="StyleUnderline"/>
        </w:rPr>
        <w:t>Although</w:t>
      </w:r>
      <w:r>
        <w:rPr>
          <w:rStyle w:val="StyleUnderline"/>
        </w:rPr>
        <w:t xml:space="preserve"> </w:t>
      </w:r>
      <w:r w:rsidRPr="00CC2696">
        <w:rPr>
          <w:rStyle w:val="StyleUnderline"/>
        </w:rPr>
        <w:t xml:space="preserve">the Lads </w:t>
      </w:r>
      <w:r w:rsidRPr="00CC2696">
        <w:rPr>
          <w:rStyle w:val="Emphasis"/>
        </w:rPr>
        <w:t>resist the school’s purpose</w:t>
      </w:r>
      <w:r w:rsidRPr="001F0493">
        <w:rPr>
          <w:sz w:val="16"/>
        </w:rPr>
        <w:t xml:space="preserve"> of engendering uneven class relations, </w:t>
      </w:r>
      <w:r w:rsidRPr="00CC2696">
        <w:rPr>
          <w:rStyle w:val="Emphasis"/>
        </w:rPr>
        <w:t>their resistance contributes to this engendering process by undermining</w:t>
      </w:r>
      <w:r>
        <w:rPr>
          <w:rStyle w:val="Emphasis"/>
        </w:rPr>
        <w:t xml:space="preserve"> </w:t>
      </w:r>
      <w:r w:rsidRPr="00CC2696">
        <w:rPr>
          <w:rStyle w:val="Emphasis"/>
        </w:rPr>
        <w:t>any chance they had for social mobility.</w:t>
      </w:r>
      <w:r>
        <w:rPr>
          <w:rStyle w:val="Emphasis"/>
        </w:rPr>
        <w:t xml:space="preserve"> </w:t>
      </w:r>
      <w:r w:rsidRPr="005A26A1">
        <w:rPr>
          <w:rStyle w:val="StyleUnderline"/>
        </w:rPr>
        <w:t>Young people also engage in forms of resistance that avoid self- defeating</w:t>
      </w:r>
      <w:r>
        <w:rPr>
          <w:rStyle w:val="StyleUnderline"/>
        </w:rPr>
        <w:t xml:space="preserve"> </w:t>
      </w:r>
      <w:r w:rsidRPr="005A26A1">
        <w:rPr>
          <w:rStyle w:val="StyleUnderline"/>
        </w:rPr>
        <w:t>outcomes while striving for social advancement. Scholars</w:t>
      </w:r>
      <w:r w:rsidRPr="001F0493">
        <w:rPr>
          <w:sz w:val="16"/>
        </w:rPr>
        <w:t xml:space="preserve"> (Fordham, 1996) </w:t>
      </w:r>
      <w:r w:rsidRPr="005A26A1">
        <w:rPr>
          <w:rStyle w:val="StyleUnderline"/>
        </w:rPr>
        <w:t>identify this</w:t>
      </w:r>
      <w:r w:rsidRPr="001F0493">
        <w:rPr>
          <w:sz w:val="16"/>
        </w:rPr>
        <w:t xml:space="preserve"> next </w:t>
      </w:r>
      <w:r w:rsidRPr="005A26A1">
        <w:rPr>
          <w:rStyle w:val="StyleUnderline"/>
        </w:rPr>
        <w:t>level of resistance as “conformist</w:t>
      </w:r>
      <w:r w:rsidRPr="001F0493">
        <w:rPr>
          <w:sz w:val="16"/>
        </w:rPr>
        <w:t xml:space="preserve">”—in the sense that </w:t>
      </w:r>
      <w:r w:rsidRPr="005A26A1">
        <w:rPr>
          <w:rStyle w:val="StyleUnderline"/>
        </w:rPr>
        <w:t>young people embrace the education system with the intention of seeking</w:t>
      </w:r>
      <w:r>
        <w:rPr>
          <w:rStyle w:val="StyleUnderline"/>
        </w:rPr>
        <w:t xml:space="preserve"> </w:t>
      </w:r>
      <w:r w:rsidRPr="005A26A1">
        <w:rPr>
          <w:rStyle w:val="Emphasis"/>
        </w:rPr>
        <w:t>personal gains,</w:t>
      </w:r>
      <w:r w:rsidRPr="005A26A1">
        <w:rPr>
          <w:rStyle w:val="StyleUnderline"/>
        </w:rPr>
        <w:t xml:space="preserve"> </w:t>
      </w:r>
      <w:r w:rsidRPr="001F0493">
        <w:rPr>
          <w:sz w:val="16"/>
        </w:rPr>
        <w:t xml:space="preserve">although not necessarily agreeing with all the </w:t>
      </w:r>
      <w:proofErr w:type="gramStart"/>
      <w:r w:rsidRPr="001F0493">
        <w:rPr>
          <w:sz w:val="16"/>
        </w:rPr>
        <w:t>ideological !</w:t>
      </w:r>
      <w:proofErr w:type="gramEnd"/>
      <w:r w:rsidRPr="001F0493">
        <w:rPr>
          <w:sz w:val="16"/>
        </w:rPr>
        <w:t xml:space="preserve"> </w:t>
      </w:r>
      <w:proofErr w:type="spellStart"/>
      <w:r w:rsidRPr="001F0493">
        <w:rPr>
          <w:sz w:val="16"/>
        </w:rPr>
        <w:t>ligree</w:t>
      </w:r>
      <w:proofErr w:type="spellEnd"/>
      <w:r w:rsidRPr="001F0493">
        <w:rPr>
          <w:sz w:val="16"/>
        </w:rPr>
        <w:t xml:space="preserve"> espoused by educational institutions. " </w:t>
      </w:r>
      <w:proofErr w:type="spellStart"/>
      <w:r w:rsidRPr="001F0493">
        <w:rPr>
          <w:sz w:val="16"/>
        </w:rPr>
        <w:t>ey</w:t>
      </w:r>
      <w:proofErr w:type="spellEnd"/>
      <w:r w:rsidRPr="001F0493">
        <w:rPr>
          <w:sz w:val="16"/>
        </w:rPr>
        <w:t xml:space="preserve"> use schooling for their own purposes: educational achievements that garner individual gains with social implications beyond the classroom, such as economic mobility, gender equality, and racial parity. Solórzano and Delgado- Bernal (2001: 319–20) contend that </w:t>
      </w:r>
      <w:r w:rsidRPr="005A26A1">
        <w:rPr>
          <w:rStyle w:val="StyleUnderline"/>
        </w:rPr>
        <w:t>students</w:t>
      </w:r>
      <w:r>
        <w:rPr>
          <w:rStyle w:val="StyleUnderline"/>
        </w:rPr>
        <w:t xml:space="preserve"> </w:t>
      </w:r>
      <w:r w:rsidRPr="005A26A1">
        <w:rPr>
          <w:rStyle w:val="StyleUnderline"/>
        </w:rPr>
        <w:t>may attain another,</w:t>
      </w:r>
      <w:r w:rsidRPr="001F0493">
        <w:rPr>
          <w:sz w:val="16"/>
        </w:rPr>
        <w:t xml:space="preserve"> yet </w:t>
      </w:r>
      <w:r w:rsidRPr="005A26A1">
        <w:rPr>
          <w:rStyle w:val="Emphasis"/>
        </w:rPr>
        <w:t>more conscious</w:t>
      </w:r>
      <w:r w:rsidRPr="001F0493">
        <w:rPr>
          <w:sz w:val="16"/>
        </w:rPr>
        <w:t xml:space="preserve"> form of resistance, which they call “</w:t>
      </w:r>
      <w:r w:rsidRPr="005A26A1">
        <w:rPr>
          <w:rStyle w:val="Emphasis"/>
        </w:rPr>
        <w:t>transformational resistance</w:t>
      </w:r>
      <w:r w:rsidRPr="001F0493">
        <w:rPr>
          <w:sz w:val="16"/>
        </w:rPr>
        <w:t xml:space="preserve">.” </w:t>
      </w:r>
      <w:r w:rsidRPr="005A26A1">
        <w:rPr>
          <w:rStyle w:val="StyleUnderline"/>
        </w:rPr>
        <w:t>A transformational approach</w:t>
      </w:r>
      <w:r w:rsidRPr="001F0493">
        <w:rPr>
          <w:sz w:val="16"/>
        </w:rPr>
        <w:t xml:space="preserve"> to resistance </w:t>
      </w:r>
      <w:r w:rsidRPr="005A26A1">
        <w:rPr>
          <w:rStyle w:val="StyleUnderline"/>
        </w:rPr>
        <w:t xml:space="preserve">moves the student to a “deeper level of understanding and a </w:t>
      </w:r>
      <w:r w:rsidRPr="005A26A1">
        <w:rPr>
          <w:rStyle w:val="Emphasis"/>
        </w:rPr>
        <w:t>social</w:t>
      </w:r>
      <w:r>
        <w:rPr>
          <w:rStyle w:val="Emphasis"/>
        </w:rPr>
        <w:t xml:space="preserve"> </w:t>
      </w:r>
      <w:r w:rsidRPr="005A26A1">
        <w:rPr>
          <w:rStyle w:val="Emphasis"/>
        </w:rPr>
        <w:t>justice orientation.”</w:t>
      </w:r>
      <w:r>
        <w:rPr>
          <w:rStyle w:val="Emphasis"/>
        </w:rPr>
        <w:t xml:space="preserve"> </w:t>
      </w:r>
      <w:r w:rsidRPr="007E73E9">
        <w:rPr>
          <w:rStyle w:val="Emphasis"/>
          <w:highlight w:val="green"/>
        </w:rPr>
        <w:t>Those engaged in transformational resistance address problems of systematic injustice</w:t>
      </w:r>
      <w:r w:rsidRPr="005A26A1">
        <w:rPr>
          <w:rStyle w:val="Emphasis"/>
        </w:rPr>
        <w:t xml:space="preserve"> and seek actions that foster “the greatest</w:t>
      </w:r>
      <w:r>
        <w:rPr>
          <w:rStyle w:val="Emphasis"/>
        </w:rPr>
        <w:t xml:space="preserve"> </w:t>
      </w:r>
      <w:r w:rsidRPr="005A26A1">
        <w:rPr>
          <w:rStyle w:val="Emphasis"/>
        </w:rPr>
        <w:t>possibility for social change</w:t>
      </w:r>
      <w:r w:rsidRPr="001F0493">
        <w:rPr>
          <w:sz w:val="16"/>
        </w:rPr>
        <w:t>” (ibid.). Although Solórzano and Delgado- Bernal (2001) provide a useful typology (self- defeating, conformist, and transformational) that acknowledges the complexities of resistance, the education and development processes leading to resistances are somewhat under- discussed. Apparently, the production of cultural subjectivities (</w:t>
      </w:r>
      <w:proofErr w:type="spellStart"/>
      <w:r w:rsidRPr="001F0493">
        <w:rPr>
          <w:sz w:val="16"/>
        </w:rPr>
        <w:t>Bourgois</w:t>
      </w:r>
      <w:proofErr w:type="spellEnd"/>
      <w:r w:rsidRPr="001F0493">
        <w:rPr>
          <w:sz w:val="16"/>
        </w:rPr>
        <w:t xml:space="preserve">, 1995; Levinson et al., 1996; Willis, 1977) is related to resisting ideological oppressions. However, these cultural productions tend to occur in more informal settings (non- institutional, non- organizational) such as peer groups, families, and street corners. </w:t>
      </w:r>
      <w:r w:rsidRPr="005A26A1">
        <w:rPr>
          <w:rStyle w:val="StyleUnderline"/>
        </w:rPr>
        <w:t>The work presented in this volume agitates toward another framework—</w:t>
      </w:r>
      <w:r>
        <w:rPr>
          <w:rStyle w:val="StyleUnderline"/>
        </w:rPr>
        <w:t xml:space="preserve"> </w:t>
      </w:r>
      <w:r w:rsidRPr="005A26A1">
        <w:rPr>
          <w:rStyle w:val="StyleUnderline"/>
        </w:rPr>
        <w:t>where youth are engaged in multi- generational collectives for critical inquiry</w:t>
      </w:r>
      <w:r>
        <w:rPr>
          <w:rStyle w:val="StyleUnderline"/>
        </w:rPr>
        <w:t xml:space="preserve"> </w:t>
      </w:r>
      <w:r w:rsidRPr="005A26A1">
        <w:rPr>
          <w:rStyle w:val="StyleUnderline"/>
        </w:rPr>
        <w:t>and action, and these collectives are housed in youth development settings,</w:t>
      </w:r>
      <w:r>
        <w:rPr>
          <w:rStyle w:val="StyleUnderline"/>
        </w:rPr>
        <w:t xml:space="preserve"> </w:t>
      </w:r>
      <w:r w:rsidRPr="005A26A1">
        <w:rPr>
          <w:rStyle w:val="StyleUnderline"/>
        </w:rPr>
        <w:t>schools, and/or research sites.</w:t>
      </w:r>
      <w:r w:rsidRPr="001F0493">
        <w:rPr>
          <w:sz w:val="16"/>
        </w:rPr>
        <w:t xml:space="preserve"> With this series of cases, </w:t>
      </w:r>
      <w:r w:rsidRPr="005A26A1">
        <w:rPr>
          <w:rStyle w:val="StyleUnderline"/>
        </w:rPr>
        <w:t>we challenge scholars, educators, and activists to consider how to create such settings in which</w:t>
      </w:r>
      <w:r>
        <w:rPr>
          <w:rStyle w:val="StyleUnderline"/>
        </w:rPr>
        <w:t xml:space="preserve"> </w:t>
      </w:r>
      <w:r w:rsidRPr="005A26A1">
        <w:rPr>
          <w:rStyle w:val="StyleUnderline"/>
        </w:rPr>
        <w:t>re</w:t>
      </w:r>
      <w:r w:rsidRPr="007E73E9">
        <w:rPr>
          <w:rStyle w:val="StyleUnderline"/>
          <w:highlight w:val="green"/>
        </w:rPr>
        <w:t xml:space="preserve">search for resistance can be </w:t>
      </w:r>
      <w:r w:rsidRPr="007E73E9">
        <w:rPr>
          <w:rStyle w:val="Emphasis"/>
          <w:highlight w:val="green"/>
        </w:rPr>
        <w:t>mobilized toward justice.</w:t>
      </w:r>
      <w:r w:rsidRPr="007E73E9">
        <w:rPr>
          <w:rStyle w:val="StyleUnderline"/>
          <w:highlight w:val="green"/>
        </w:rPr>
        <w:t xml:space="preserve"> </w:t>
      </w:r>
      <w:r w:rsidRPr="00C81C93">
        <w:rPr>
          <w:rStyle w:val="StyleUnderline"/>
        </w:rPr>
        <w:t xml:space="preserve">A key question is whether resistance can </w:t>
      </w:r>
      <w:r w:rsidRPr="00C81C93">
        <w:rPr>
          <w:rStyle w:val="Emphasis"/>
        </w:rPr>
        <w:t xml:space="preserve">develop within formal </w:t>
      </w:r>
      <w:proofErr w:type="spellStart"/>
      <w:r w:rsidRPr="00C81C93">
        <w:rPr>
          <w:rStyle w:val="Emphasis"/>
        </w:rPr>
        <w:t>proces</w:t>
      </w:r>
      <w:proofErr w:type="spellEnd"/>
      <w:r w:rsidRPr="00C81C93">
        <w:rPr>
          <w:rStyle w:val="Emphasis"/>
        </w:rPr>
        <w:t xml:space="preserve"> </w:t>
      </w:r>
      <w:proofErr w:type="spellStart"/>
      <w:r w:rsidRPr="00C81C93">
        <w:rPr>
          <w:rStyle w:val="Emphasis"/>
        </w:rPr>
        <w:t>ses</w:t>
      </w:r>
      <w:proofErr w:type="spellEnd"/>
      <w:r w:rsidRPr="00C81C93">
        <w:rPr>
          <w:rStyle w:val="Emphasis"/>
        </w:rPr>
        <w:t xml:space="preserve"> </w:t>
      </w:r>
      <w:r w:rsidRPr="00C81C93">
        <w:rPr>
          <w:sz w:val="16"/>
        </w:rPr>
        <w:t xml:space="preserve">(pedagogical structures or youth development practices). If this question is left $ unattended, we risk perceiving youth resistances as “orientations” as opposed to processes. In other words, the kinds of resistances, whether self- defeating, conformist, or transformational, will be identified as emerging from some inherent </w:t>
      </w:r>
      <w:proofErr w:type="spellStart"/>
      <w:r w:rsidRPr="00C81C93">
        <w:rPr>
          <w:sz w:val="16"/>
        </w:rPr>
        <w:t>fixxed</w:t>
      </w:r>
      <w:proofErr w:type="spellEnd"/>
      <w:r w:rsidRPr="00C81C93">
        <w:rPr>
          <w:sz w:val="16"/>
        </w:rPr>
        <w:t xml:space="preserve">, cultural sensibility. This perspective of young people sustains the ridged essentialization trap that has plagued studies of youth for years (Anderson, 1990; Newman, 1999; </w:t>
      </w:r>
      <w:proofErr w:type="spellStart"/>
      <w:r w:rsidRPr="00C81C93">
        <w:rPr>
          <w:sz w:val="16"/>
        </w:rPr>
        <w:t>Ogbu</w:t>
      </w:r>
      <w:proofErr w:type="spellEnd"/>
      <w:r w:rsidRPr="00C81C93">
        <w:rPr>
          <w:sz w:val="16"/>
        </w:rPr>
        <w:t>, 1978</w:t>
      </w:r>
      <w:r w:rsidRPr="001F0493">
        <w:rPr>
          <w:sz w:val="16"/>
        </w:rPr>
        <w:t xml:space="preserve">). The traditional essentialized view maintains that any problem (poverty, educational failure, drug and alcohol abuse, etc.) faced by youth results of their own volition, thereby blaming the victim for the victim’s problems. </w:t>
      </w:r>
      <w:r w:rsidRPr="00837A0F">
        <w:rPr>
          <w:rStyle w:val="StyleUnderline"/>
        </w:rPr>
        <w:t xml:space="preserve">Critical youth studies </w:t>
      </w:r>
      <w:proofErr w:type="gramStart"/>
      <w:r w:rsidRPr="00837A0F">
        <w:rPr>
          <w:rStyle w:val="StyleUnderline"/>
        </w:rPr>
        <w:t>goes</w:t>
      </w:r>
      <w:proofErr w:type="gramEnd"/>
      <w:r w:rsidRPr="00837A0F">
        <w:rPr>
          <w:rStyle w:val="StyleUnderline"/>
        </w:rPr>
        <w:t xml:space="preserve"> beyond the traditional </w:t>
      </w:r>
      <w:r w:rsidRPr="00837A0F">
        <w:rPr>
          <w:rStyle w:val="Emphasis"/>
        </w:rPr>
        <w:t>pathological or patronizing view</w:t>
      </w:r>
      <w:r w:rsidRPr="001F0493">
        <w:rPr>
          <w:sz w:val="16"/>
        </w:rPr>
        <w:t xml:space="preserve"> </w:t>
      </w:r>
      <w:r w:rsidRPr="00837A0F">
        <w:rPr>
          <w:rStyle w:val="StyleUnderline"/>
        </w:rPr>
        <w:t>by asserting that young people have the capacity and agency to analyze their social context, to engage critical research collectively, and to challenge and resist the forces impeding their possibilities</w:t>
      </w:r>
      <w:r w:rsidRPr="005A26A1">
        <w:rPr>
          <w:rStyle w:val="StyleUnderline"/>
        </w:rPr>
        <w:t xml:space="preserve"> for liberation</w:t>
      </w:r>
      <w:r w:rsidRPr="001F0493">
        <w:rPr>
          <w:sz w:val="16"/>
        </w:rPr>
        <w:t xml:space="preserve">. However, another step is needed to further distance critical youth studies from essentialized perspectives by acknowledging that resistances can be attained through formal processes in “real” settings, through multi- generational collectives, and sometimes among youth alone. </w:t>
      </w:r>
      <w:r w:rsidRPr="005A26A1">
        <w:rPr>
          <w:rStyle w:val="Emphasis"/>
        </w:rPr>
        <w:t>YPAR</w:t>
      </w:r>
      <w:r>
        <w:rPr>
          <w:rStyle w:val="Emphasis"/>
        </w:rPr>
        <w:t xml:space="preserve"> </w:t>
      </w:r>
      <w:r w:rsidRPr="005A26A1">
        <w:rPr>
          <w:rStyle w:val="Emphasis"/>
        </w:rPr>
        <w:t>represents not only a formal pedagogy of resistance but also the means by</w:t>
      </w:r>
      <w:r>
        <w:rPr>
          <w:rStyle w:val="Emphasis"/>
        </w:rPr>
        <w:t xml:space="preserve"> </w:t>
      </w:r>
      <w:r w:rsidRPr="005A26A1">
        <w:rPr>
          <w:rStyle w:val="Emphasis"/>
        </w:rPr>
        <w:t>which young people engage transformational resistance</w:t>
      </w:r>
      <w:r w:rsidRPr="001F0493">
        <w:rPr>
          <w:sz w:val="16"/>
        </w:rPr>
        <w:t>. (1-4)</w:t>
      </w:r>
    </w:p>
    <w:p w14:paraId="263634E3" w14:textId="77777777" w:rsidR="007475CE" w:rsidRPr="00484031" w:rsidRDefault="007475CE" w:rsidP="007475CE"/>
    <w:p w14:paraId="7E30EE52" w14:textId="256A97E7" w:rsidR="007475CE" w:rsidRPr="00CE11B7" w:rsidRDefault="007475CE" w:rsidP="007475CE">
      <w:pPr>
        <w:rPr>
          <w:rFonts w:asciiTheme="majorHAnsi" w:hAnsiTheme="majorHAnsi" w:cstheme="majorHAnsi"/>
          <w:sz w:val="16"/>
        </w:rPr>
      </w:pPr>
    </w:p>
    <w:p w14:paraId="5DFEF19D" w14:textId="29D711A4" w:rsidR="007475CE" w:rsidRPr="007475CE" w:rsidRDefault="007475CE" w:rsidP="007475CE"/>
    <w:p w14:paraId="5925EAF7" w14:textId="3EE54484" w:rsidR="007475CE" w:rsidRDefault="007475CE" w:rsidP="007475CE">
      <w:pPr>
        <w:pStyle w:val="Heading2"/>
      </w:pPr>
      <w:r>
        <w:t>3</w:t>
      </w:r>
    </w:p>
    <w:p w14:paraId="475045DE" w14:textId="77777777" w:rsidR="004F24F2" w:rsidRDefault="004F24F2" w:rsidP="004F24F2">
      <w:pPr>
        <w:pStyle w:val="Heading4"/>
      </w:pPr>
      <w:r>
        <w:t xml:space="preserve">Pharma innovation </w:t>
      </w:r>
      <w:r w:rsidRPr="004B406B">
        <w:rPr>
          <w:u w:val="single"/>
        </w:rPr>
        <w:t>high now</w:t>
      </w:r>
      <w:r>
        <w:t xml:space="preserve"> – monetary incentive is the </w:t>
      </w:r>
      <w:r w:rsidRPr="004B406B">
        <w:rPr>
          <w:u w:val="single"/>
        </w:rPr>
        <w:t>biggest factor</w:t>
      </w:r>
      <w:r>
        <w:t>.</w:t>
      </w:r>
    </w:p>
    <w:p w14:paraId="6D95334E" w14:textId="77777777" w:rsidR="004F24F2" w:rsidRPr="004B406B" w:rsidRDefault="004F24F2" w:rsidP="004F24F2">
      <w:proofErr w:type="spellStart"/>
      <w:r w:rsidRPr="00920081">
        <w:rPr>
          <w:rFonts w:eastAsiaTheme="majorEastAsia" w:cstheme="majorBidi"/>
          <w:b/>
          <w:bCs/>
          <w:sz w:val="26"/>
          <w:szCs w:val="26"/>
        </w:rPr>
        <w:t>Swagel</w:t>
      </w:r>
      <w:proofErr w:type="spellEnd"/>
      <w:r w:rsidRPr="00920081">
        <w:rPr>
          <w:rFonts w:eastAsiaTheme="majorEastAsia" w:cstheme="majorBidi"/>
          <w:b/>
          <w:bCs/>
          <w:sz w:val="26"/>
          <w:szCs w:val="26"/>
        </w:rPr>
        <w:t xml:space="preserve"> 21</w:t>
      </w:r>
      <w:r>
        <w:t xml:space="preserve"> </w:t>
      </w:r>
      <w:r w:rsidRPr="00920081">
        <w:t xml:space="preserve">Phillip L. </w:t>
      </w:r>
      <w:proofErr w:type="spellStart"/>
      <w:r w:rsidRPr="00920081">
        <w:t>Swagel</w:t>
      </w:r>
      <w:proofErr w:type="spellEnd"/>
      <w:r>
        <w:t xml:space="preserve">, Director of the Congressional budget office 4-xx-2021, "Research and Development in the Pharmaceutical Industry," Congressional Budget Office, </w:t>
      </w:r>
      <w:hyperlink r:id="rId10" w:anchor="_idTextAnchor020" w:history="1">
        <w:r w:rsidRPr="004B406B">
          <w:rPr>
            <w:rStyle w:val="Hyperlink"/>
          </w:rPr>
          <w:t>https://www.cbo.goc/publication/57126#_idTextAnchor020</w:t>
        </w:r>
      </w:hyperlink>
      <w:r w:rsidRPr="004B406B">
        <w:t xml:space="preserve"> </w:t>
      </w:r>
      <w:r>
        <w:t>SJ//DA</w:t>
      </w:r>
    </w:p>
    <w:p w14:paraId="0FDE397D" w14:textId="77777777" w:rsidR="004F24F2" w:rsidRPr="00334F58" w:rsidRDefault="004F24F2" w:rsidP="004F24F2">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334F58">
        <w:rPr>
          <w:sz w:val="16"/>
        </w:rPr>
        <w:t>averace</w:t>
      </w:r>
      <w:proofErr w:type="spellEnd"/>
      <w:r w:rsidRPr="00334F58">
        <w:rPr>
          <w:sz w:val="16"/>
        </w:rPr>
        <w:t xml:space="preserv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proofErr w:type="gramStart"/>
      <w:r w:rsidRPr="00334F58">
        <w:rPr>
          <w:b/>
          <w:bCs/>
          <w:u w:val="single"/>
        </w:rPr>
        <w:t>Expected</w:t>
      </w:r>
      <w:proofErr w:type="gramEnd"/>
      <w:r w:rsidRPr="00334F58">
        <w:rPr>
          <w:b/>
          <w:bCs/>
          <w:u w:val="single"/>
        </w:rPr>
        <w:t xml:space="preserve">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w:t>
      </w:r>
      <w:proofErr w:type="spellStart"/>
      <w:r w:rsidRPr="00334F58">
        <w:rPr>
          <w:sz w:val="16"/>
        </w:rPr>
        <w:t>drugmaker</w:t>
      </w:r>
      <w:proofErr w:type="spellEnd"/>
      <w:r w:rsidRPr="00334F58">
        <w:rPr>
          <w:sz w:val="16"/>
        </w:rPr>
        <w:t xml:space="preserve">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334F58">
        <w:rPr>
          <w:sz w:val="16"/>
        </w:rPr>
        <w:t>treatmentscof</w:t>
      </w:r>
      <w:proofErr w:type="spellEnd"/>
      <w:r w:rsidRPr="00334F58">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r w:rsidRPr="00334F58">
        <w:rPr>
          <w:b/>
          <w:bCs/>
          <w:u w:val="single"/>
        </w:rPr>
        <w:t xml:space="preserve">In particular, </w:t>
      </w:r>
      <w:r w:rsidRPr="004B406B">
        <w:rPr>
          <w:b/>
          <w:bCs/>
          <w:highlight w:val="green"/>
          <w:u w:val="single"/>
        </w:rPr>
        <w:t>spending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334F58">
        <w:rPr>
          <w:sz w:val="16"/>
        </w:rPr>
        <w:t>postapproval</w:t>
      </w:r>
      <w:proofErr w:type="spellEnd"/>
      <w:r w:rsidRPr="00334F58">
        <w:rPr>
          <w:sz w:val="16"/>
        </w:rPr>
        <w:t xml:space="preserve"> testing for safety-monitoring or marketing purposes.</w:t>
      </w:r>
    </w:p>
    <w:p w14:paraId="5B503784" w14:textId="77777777" w:rsidR="004F24F2" w:rsidRPr="00867226" w:rsidRDefault="004F24F2" w:rsidP="004F24F2"/>
    <w:p w14:paraId="2F6EAB41" w14:textId="77777777" w:rsidR="004F24F2" w:rsidRDefault="004F24F2" w:rsidP="004F24F2">
      <w:pPr>
        <w:pStyle w:val="Heading4"/>
      </w:pPr>
      <w:r>
        <w:t xml:space="preserve">The </w:t>
      </w:r>
      <w:proofErr w:type="spellStart"/>
      <w:r>
        <w:t>aff</w:t>
      </w:r>
      <w:proofErr w:type="spellEnd"/>
      <w:r>
        <w:t xml:space="preserve"> </w:t>
      </w:r>
      <w:r w:rsidRPr="00AB7043">
        <w:rPr>
          <w:u w:val="single"/>
        </w:rPr>
        <w:t>crushes innovation</w:t>
      </w:r>
      <w:r>
        <w:t xml:space="preserve"> in the pharma sector---incentivizes them to focus on </w:t>
      </w:r>
      <w:r w:rsidRPr="00AB7043">
        <w:rPr>
          <w:u w:val="single"/>
        </w:rPr>
        <w:t>non-important issues</w:t>
      </w:r>
      <w:r>
        <w:t>.</w:t>
      </w:r>
    </w:p>
    <w:p w14:paraId="43ACB075" w14:textId="77777777" w:rsidR="004F24F2" w:rsidRPr="00AB7043" w:rsidRDefault="004F24F2" w:rsidP="004F24F2">
      <w:r w:rsidRPr="00AB7043">
        <w:rPr>
          <w:rStyle w:val="Style13ptBold"/>
        </w:rPr>
        <w:t>Glassman 21</w:t>
      </w:r>
      <w:r>
        <w:t xml:space="preserve"> [Amanda; 5/6/21; Executive</w:t>
      </w:r>
      <w:r w:rsidRPr="00AB7043">
        <w:t xml:space="preserve"> vice president and a senior fellow at the Center for Global Development, a nonpartisan, nonprofit think tank in Washington and London</w:t>
      </w:r>
      <w:r>
        <w:t>; “</w:t>
      </w:r>
      <w:r w:rsidRPr="00AB7043">
        <w:rPr>
          <w:i/>
          <w:iCs/>
        </w:rPr>
        <w:t>Big Pharma Is Not the Tobacco Industry</w:t>
      </w:r>
      <w:r>
        <w:t xml:space="preserve">,” Barron, </w:t>
      </w:r>
      <w:hyperlink r:id="rId11" w:history="1">
        <w:r w:rsidRPr="00FE7871">
          <w:rPr>
            <w:rStyle w:val="Hyperlink"/>
          </w:rPr>
          <w:t>https://www.barrons.com/articles/big-pharma-is-not-the-tobacco-industry-51620315693</w:t>
        </w:r>
      </w:hyperlink>
      <w:r>
        <w:t>] Justin</w:t>
      </w:r>
    </w:p>
    <w:p w14:paraId="52FA5C28" w14:textId="77777777" w:rsidR="004F24F2" w:rsidRDefault="004F24F2" w:rsidP="004F24F2">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enormous public benefits</w:t>
      </w:r>
      <w:r w:rsidRPr="00AB7043">
        <w:rPr>
          <w:sz w:val="16"/>
        </w:rPr>
        <w:t xml:space="preserve">. In fact, </w:t>
      </w:r>
      <w:r w:rsidRPr="00AB7043">
        <w:rPr>
          <w:u w:val="single"/>
        </w:rPr>
        <w:t xml:space="preserve">several of them did just that in the pandemic: </w:t>
      </w:r>
      <w:r w:rsidRPr="00AB7043">
        <w:rPr>
          <w:rStyle w:val="Emphasis"/>
          <w:highlight w:val="green"/>
        </w:rPr>
        <w:t>invested</w:t>
      </w:r>
      <w:r w:rsidRPr="00AB7043">
        <w:rPr>
          <w:rStyle w:val="Emphasis"/>
        </w:rPr>
        <w:t xml:space="preserve"> their own </w:t>
      </w:r>
      <w:r w:rsidRPr="00AB7043">
        <w:rPr>
          <w:rStyle w:val="Emphasis"/>
          <w:highlight w:val="green"/>
        </w:rPr>
        <w:t>money to 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AB7043">
        <w:rPr>
          <w:highlight w:val="green"/>
          <w:u w:val="single"/>
        </w:rPr>
        <w:t xml:space="preserve">funding </w:t>
      </w:r>
      <w:r w:rsidRPr="00AB7043">
        <w:rPr>
          <w:rStyle w:val="Emphasis"/>
          <w:highlight w:val="green"/>
        </w:rPr>
        <w:t>supported research</w:t>
      </w:r>
      <w:r w:rsidRPr="00AB7043">
        <w:rPr>
          <w:rStyle w:val="Emphasis"/>
        </w:rPr>
        <w:t xml:space="preserve"> and development</w:t>
      </w:r>
      <w:r w:rsidRPr="00AB7043">
        <w:rPr>
          <w:u w:val="single"/>
        </w:rPr>
        <w:t xml:space="preserve">, </w:t>
      </w:r>
      <w:r w:rsidRPr="00AB7043">
        <w:rPr>
          <w:highlight w:val="green"/>
          <w:u w:val="single"/>
        </w:rPr>
        <w:t>but companies</w:t>
      </w:r>
      <w:r w:rsidRPr="00AB7043">
        <w:rPr>
          <w:u w:val="single"/>
        </w:rPr>
        <w:t xml:space="preserve"> also </w:t>
      </w:r>
      <w:r w:rsidRPr="00AB7043">
        <w:rPr>
          <w:highlight w:val="green"/>
          <w:u w:val="single"/>
        </w:rPr>
        <w:t xml:space="preserve">brought their own </w:t>
      </w:r>
      <w:r w:rsidRPr="00AB7043">
        <w:rPr>
          <w:rStyle w:val="Emphasis"/>
          <w:highlight w:val="green"/>
        </w:rPr>
        <w:t>proprietary ingenuity</w:t>
      </w:r>
      <w:r w:rsidRPr="00AB7043">
        <w:rPr>
          <w:rStyle w:val="Emphasis"/>
        </w:rPr>
        <w:t xml:space="preserve">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to </w:t>
      </w:r>
      <w:r w:rsidRPr="00AB7043">
        <w:rPr>
          <w:rStyle w:val="Emphasis"/>
          <w:highlight w:val="green"/>
        </w:rPr>
        <w:t>waive patents</w:t>
      </w:r>
      <w:r w:rsidRPr="00AB7043">
        <w:rPr>
          <w:u w:val="single"/>
        </w:rPr>
        <w:t>—a move the Biden administration endorsed yesterday—</w:t>
      </w:r>
      <w:r w:rsidRPr="00AB7043">
        <w:rPr>
          <w:highlight w:val="green"/>
          <w:u w:val="single"/>
        </w:rPr>
        <w:t>sends</w:t>
      </w:r>
      <w:r w:rsidRPr="00AB7043">
        <w:rPr>
          <w:u w:val="single"/>
        </w:rPr>
        <w:t xml:space="preserve"> </w:t>
      </w:r>
      <w:r w:rsidRPr="00AB7043">
        <w:rPr>
          <w:rStyle w:val="Emphasis"/>
        </w:rPr>
        <w:t xml:space="preserve">exactly </w:t>
      </w:r>
      <w:r w:rsidRPr="00AB7043">
        <w:rPr>
          <w:rStyle w:val="Emphasis"/>
          <w:highlight w:val="green"/>
        </w:rPr>
        <w:t>the opposite signal</w:t>
      </w:r>
      <w:r w:rsidRPr="00AB7043">
        <w:rPr>
          <w:highlight w:val="green"/>
          <w:u w:val="single"/>
        </w:rPr>
        <w:t>. It 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It tells innovators, </w:t>
      </w:r>
      <w:r w:rsidRPr="00AB7043">
        <w:rPr>
          <w:rStyle w:val="Emphasis"/>
        </w:rPr>
        <w:t>don’t bother attacking</w:t>
      </w:r>
      <w:r w:rsidRPr="00AB7043">
        <w:rPr>
          <w:u w:val="single"/>
        </w:rPr>
        <w:t xml:space="preserve"> the most important global problems; </w:t>
      </w:r>
      <w:r w:rsidRPr="00AB7043">
        <w:rPr>
          <w:highlight w:val="green"/>
          <w:u w:val="single"/>
        </w:rPr>
        <w:t xml:space="preserve">instead, throw your </w:t>
      </w:r>
      <w:r w:rsidRPr="00AB7043">
        <w:rPr>
          <w:rStyle w:val="Emphasis"/>
          <w:highlight w:val="green"/>
        </w:rPr>
        <w:t>investment</w:t>
      </w:r>
      <w:r w:rsidRPr="00AB7043">
        <w:rPr>
          <w:rStyle w:val="Emphasis"/>
        </w:rPr>
        <w:t xml:space="preserve"> dollars</w:t>
      </w:r>
      <w:r w:rsidRPr="00AB7043">
        <w:rPr>
          <w:u w:val="single"/>
        </w:rPr>
        <w:t xml:space="preserve"> </w:t>
      </w:r>
      <w:r w:rsidRPr="00AB7043">
        <w:rPr>
          <w:highlight w:val="green"/>
          <w:u w:val="single"/>
        </w:rPr>
        <w:t xml:space="preserve">at the next treatment for </w:t>
      </w:r>
      <w:r w:rsidRPr="00AB7043">
        <w:rPr>
          <w:rStyle w:val="Emphasis"/>
          <w:highlight w:val="green"/>
        </w:rPr>
        <w:t>e</w:t>
      </w:r>
      <w:r w:rsidRPr="00AB7043">
        <w:rPr>
          <w:rStyle w:val="Emphasis"/>
        </w:rPr>
        <w:t xml:space="preserve">rectile </w:t>
      </w:r>
      <w:r w:rsidRPr="00AB7043">
        <w:rPr>
          <w:rStyle w:val="Emphasis"/>
          <w:highlight w:val="green"/>
        </w:rPr>
        <w:t>d</w:t>
      </w:r>
      <w:r w:rsidRPr="00AB7043">
        <w:rPr>
          <w:rStyle w:val="Emphasis"/>
        </w:rPr>
        <w:t>isfunction</w:t>
      </w:r>
      <w:r w:rsidRPr="00AB7043">
        <w:rPr>
          <w:sz w:val="16"/>
        </w:rPr>
        <w:t xml:space="preserve">, which will surely earn you a steady return with far less agita.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69AE5AB2" w14:textId="77777777" w:rsidR="004F24F2" w:rsidRDefault="004F24F2" w:rsidP="004F24F2">
      <w:pPr>
        <w:rPr>
          <w:sz w:val="16"/>
        </w:rPr>
      </w:pPr>
    </w:p>
    <w:p w14:paraId="60DA5BA5" w14:textId="77777777" w:rsidR="004F24F2" w:rsidRDefault="004F24F2" w:rsidP="004F24F2"/>
    <w:p w14:paraId="33FAA1E2" w14:textId="77777777" w:rsidR="004F24F2" w:rsidRDefault="004F24F2" w:rsidP="004F24F2">
      <w:pPr>
        <w:pStyle w:val="Heading4"/>
      </w:pPr>
      <w:r>
        <w:t xml:space="preserve">Pharma Innovation </w:t>
      </w:r>
      <w:r>
        <w:rPr>
          <w:u w:val="single"/>
        </w:rPr>
        <w:t>prevents Extinction</w:t>
      </w:r>
      <w:r>
        <w:t xml:space="preserve"> – checks </w:t>
      </w:r>
      <w:r>
        <w:rPr>
          <w:u w:val="single"/>
        </w:rPr>
        <w:t>new diseases</w:t>
      </w:r>
      <w:r>
        <w:t>.</w:t>
      </w:r>
    </w:p>
    <w:p w14:paraId="312125E2" w14:textId="77777777" w:rsidR="004F24F2" w:rsidRPr="00343733" w:rsidRDefault="004F24F2" w:rsidP="004F24F2">
      <w:r w:rsidRPr="00343733">
        <w:rPr>
          <w:rStyle w:val="Style13ptBold"/>
        </w:rPr>
        <w:t>Engelhardt 8</w:t>
      </w:r>
      <w:r w:rsidRPr="00343733">
        <w:t>, H. Tristram.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5FB70D37" w14:textId="77777777" w:rsidR="004F24F2" w:rsidRPr="00610247" w:rsidRDefault="004F24F2" w:rsidP="004F24F2">
      <w:pPr>
        <w:rPr>
          <w:rFonts w:eastAsia="Calibri"/>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in particular morally dubious because it is acquired from those who have the bad fortune to be diseased or disabled. Although the suspicion of profit is not well-founded, this suspicion is a major moral and public-policy challenge. </w:t>
      </w:r>
      <w:r w:rsidRPr="00F106F9">
        <w:rPr>
          <w:rStyle w:val="StyleThickunderline1"/>
          <w:highlight w:val="green"/>
        </w:rPr>
        <w:t>Profit in</w:t>
      </w:r>
      <w:r w:rsidRPr="00343733">
        <w:rPr>
          <w:rStyle w:val="StyleThickunderline1"/>
        </w:rPr>
        <w:t xml:space="preserve"> the market for the </w:t>
      </w:r>
      <w:r w:rsidRPr="00F106F9">
        <w:rPr>
          <w:rStyle w:val="StyleThickunderline1"/>
          <w:highlight w:val="green"/>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F106F9">
        <w:rPr>
          <w:rStyle w:val="StyleThickunderline1"/>
          <w:highlight w:val="green"/>
        </w:rPr>
        <w:t>is</w:t>
      </w:r>
      <w:r w:rsidRPr="00343733">
        <w:rPr>
          <w:rStyle w:val="StyleThickunderline1"/>
        </w:rPr>
        <w:t xml:space="preserve"> to be </w:t>
      </w:r>
      <w:r w:rsidRPr="00F106F9">
        <w:rPr>
          <w:rStyle w:val="StyleThickunderline1"/>
          <w:highlight w:val="green"/>
        </w:rPr>
        <w:t>celebrated</w:t>
      </w:r>
      <w:r w:rsidRPr="00343733">
        <w:rPr>
          <w:rFonts w:eastAsia="Calibri"/>
          <w:sz w:val="16"/>
        </w:rPr>
        <w:t xml:space="preserve">. This is the case, in that if one is of the view (1) that </w:t>
      </w:r>
      <w:r w:rsidRPr="00343733">
        <w:rPr>
          <w:rStyle w:val="StyleThickunderline1"/>
        </w:rPr>
        <w:t xml:space="preserve">the presence of additional resources for </w:t>
      </w:r>
      <w:r w:rsidRPr="00F106F9">
        <w:rPr>
          <w:rStyle w:val="Emphasis"/>
          <w:sz w:val="24"/>
          <w:highlight w:val="green"/>
        </w:rPr>
        <w:t>r</w:t>
      </w:r>
      <w:r w:rsidRPr="00343733">
        <w:rPr>
          <w:rStyle w:val="StyleThickunderline1"/>
        </w:rPr>
        <w:t xml:space="preserve">esearch </w:t>
      </w:r>
      <w:r w:rsidRPr="00F106F9">
        <w:rPr>
          <w:rStyle w:val="StyleThickunderline1"/>
          <w:highlight w:val="green"/>
        </w:rPr>
        <w:t xml:space="preserve">and </w:t>
      </w:r>
      <w:r w:rsidRPr="00F106F9">
        <w:rPr>
          <w:rStyle w:val="Emphasis"/>
          <w:sz w:val="24"/>
          <w:highlight w:val="green"/>
        </w:rPr>
        <w:t>d</w:t>
      </w:r>
      <w:r w:rsidRPr="00343733">
        <w:rPr>
          <w:rStyle w:val="StyleThickunderline1"/>
        </w:rPr>
        <w:t xml:space="preserve">evelopment </w:t>
      </w:r>
      <w:r w:rsidRPr="00F106F9">
        <w:rPr>
          <w:rStyle w:val="Emphasis"/>
          <w:sz w:val="24"/>
          <w:highlight w:val="green"/>
        </w:rPr>
        <w:t>spurs innovation</w:t>
      </w:r>
      <w:r w:rsidRPr="00343733">
        <w:rPr>
          <w:rFonts w:eastAsia="Calibri"/>
          <w:sz w:val="16"/>
        </w:rPr>
        <w:t xml:space="preserve"> </w:t>
      </w:r>
      <w:r w:rsidRPr="00343733">
        <w:rPr>
          <w:rStyle w:val="StyleThickunderline1"/>
        </w:rPr>
        <w:t>in the development of pharmaceuticals</w:t>
      </w:r>
      <w:r w:rsidRPr="00343733">
        <w:rPr>
          <w:rFonts w:eastAsia="Calibri"/>
          <w:sz w:val="16"/>
        </w:rPr>
        <w:t xml:space="preserve"> and med-</w:t>
      </w:r>
      <w:proofErr w:type="spellStart"/>
      <w:r w:rsidRPr="00343733">
        <w:rPr>
          <w:rFonts w:eastAsia="Calibri"/>
          <w:sz w:val="16"/>
        </w:rPr>
        <w:t>ical</w:t>
      </w:r>
      <w:proofErr w:type="spellEnd"/>
      <w:r w:rsidRPr="00343733">
        <w:rPr>
          <w:rFonts w:eastAsia="Calibri"/>
          <w:sz w:val="16"/>
        </w:rPr>
        <w:t xml:space="preserve"> devices (i.e., if one is of the view that the allure of </w:t>
      </w:r>
      <w:r w:rsidRPr="00F106F9">
        <w:rPr>
          <w:rStyle w:val="StyleThickunderline1"/>
          <w:b/>
          <w:bCs/>
          <w:highlight w:val="green"/>
        </w:rPr>
        <w:t>profit is</w:t>
      </w:r>
      <w:r w:rsidRPr="00343733">
        <w:rPr>
          <w:rStyle w:val="StyleThickunderline1"/>
          <w:b/>
          <w:bCs/>
        </w:rPr>
        <w:t xml:space="preserve"> one of </w:t>
      </w:r>
      <w:r w:rsidRPr="00F106F9">
        <w:rPr>
          <w:rStyle w:val="StyleThickunderline1"/>
          <w:b/>
          <w:bCs/>
          <w:highlight w:val="green"/>
        </w:rPr>
        <w:t>the most effective way</w:t>
      </w:r>
      <w:r w:rsidRPr="00343733">
        <w:rPr>
          <w:rStyle w:val="StyleThickunderline1"/>
          <w:b/>
          <w:bCs/>
        </w:rPr>
        <w:t xml:space="preserve">s not only to acquire resources but productively </w:t>
      </w:r>
      <w:r w:rsidRPr="00F106F9">
        <w:rPr>
          <w:rStyle w:val="StyleThickunderline1"/>
          <w:b/>
          <w:bCs/>
          <w:highlight w:val="green"/>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 xml:space="preserve">enhance the creative use of available resources in the pursuit of </w:t>
      </w:r>
      <w:proofErr w:type="spellStart"/>
      <w:r w:rsidRPr="00343733">
        <w:rPr>
          <w:rStyle w:val="StyleThickunderline1"/>
        </w:rPr>
        <w:t>phar-maceutical</w:t>
      </w:r>
      <w:proofErr w:type="spellEnd"/>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F106F9">
        <w:rPr>
          <w:rStyle w:val="Emphasis"/>
          <w:sz w:val="24"/>
          <w:highlight w:val="green"/>
        </w:rPr>
        <w:t>innovation is</w:t>
      </w:r>
      <w:r w:rsidRPr="00343733">
        <w:rPr>
          <w:rFonts w:eastAsia="Calibri"/>
          <w:sz w:val="16"/>
        </w:rPr>
        <w:t xml:space="preserve"> both </w:t>
      </w:r>
      <w:r w:rsidRPr="00F106F9">
        <w:rPr>
          <w:rStyle w:val="Emphasis"/>
          <w:sz w:val="24"/>
          <w:highlight w:val="green"/>
          <w:bdr w:val="single" w:sz="4" w:space="0" w:color="auto"/>
        </w:rPr>
        <w:t>necessary to maintain the human species</w:t>
      </w:r>
      <w:r w:rsidRPr="00F106F9">
        <w:rPr>
          <w:rFonts w:eastAsia="Calibri"/>
          <w:sz w:val="16"/>
          <w:highlight w:val="green"/>
        </w:rPr>
        <w:t xml:space="preserve"> </w:t>
      </w:r>
      <w:r w:rsidRPr="00F106F9">
        <w:rPr>
          <w:rStyle w:val="StyleThickunderline1"/>
          <w:highlight w:val="green"/>
        </w:rPr>
        <w:t>in a</w:t>
      </w:r>
      <w:r w:rsidRPr="00343733">
        <w:rPr>
          <w:rStyle w:val="StyleThickunderline1"/>
        </w:rPr>
        <w:t>n ever-</w:t>
      </w:r>
      <w:r w:rsidRPr="00F106F9">
        <w:rPr>
          <w:rStyle w:val="StyleThickunderline1"/>
          <w:highlight w:val="green"/>
        </w:rPr>
        <w:t>changing and</w:t>
      </w:r>
      <w:r w:rsidRPr="00343733">
        <w:rPr>
          <w:rStyle w:val="StyleThickunderline1"/>
        </w:rPr>
        <w:t xml:space="preserve"> always </w:t>
      </w:r>
      <w:r w:rsidRPr="00F106F9">
        <w:rPr>
          <w:rStyle w:val="StyleThickunderline1"/>
          <w:highlight w:val="green"/>
        </w:rPr>
        <w:t xml:space="preserve">dangerous environment in which </w:t>
      </w:r>
      <w:r w:rsidRPr="00F106F9">
        <w:rPr>
          <w:rStyle w:val="Emphasis"/>
          <w:sz w:val="24"/>
          <w:highlight w:val="green"/>
        </w:rPr>
        <w:t>new microbial</w:t>
      </w:r>
      <w:r w:rsidRPr="00F106F9">
        <w:rPr>
          <w:rStyle w:val="StyleThickunderline1"/>
          <w:highlight w:val="green"/>
        </w:rPr>
        <w:t xml:space="preserve"> and other threats</w:t>
      </w:r>
      <w:r w:rsidRPr="00343733">
        <w:rPr>
          <w:rStyle w:val="StyleThickunderline1"/>
        </w:rPr>
        <w:t xml:space="preserve"> may </w:t>
      </w:r>
      <w:r w:rsidRPr="00F106F9">
        <w:rPr>
          <w:rStyle w:val="StyleThickunderline1"/>
          <w:highlight w:val="green"/>
        </w:rPr>
        <w:t xml:space="preserve">at any time emerge to threaten </w:t>
      </w:r>
      <w:r w:rsidRPr="00F106F9">
        <w:rPr>
          <w:rStyle w:val="Emphasis"/>
          <w:sz w:val="24"/>
          <w:highlight w:val="green"/>
        </w:rPr>
        <w:t>human</w:t>
      </w:r>
      <w:r w:rsidRPr="00343733">
        <w:rPr>
          <w:rStyle w:val="Emphasis"/>
          <w:sz w:val="24"/>
        </w:rPr>
        <w:t xml:space="preserve"> well-being, if not </w:t>
      </w:r>
      <w:r w:rsidRPr="00F106F9">
        <w:rPr>
          <w:rStyle w:val="Emphasis"/>
          <w:sz w:val="24"/>
          <w:highlight w:val="green"/>
        </w:rPr>
        <w:t>survival</w:t>
      </w:r>
      <w:r w:rsidRPr="00343733">
        <w:rPr>
          <w:rFonts w:eastAsia="Calibri"/>
          <w:u w:val="single"/>
        </w:rPr>
        <w:t xml:space="preserve"> (i.e., that such </w:t>
      </w:r>
      <w:r w:rsidRPr="00F106F9">
        <w:rPr>
          <w:rStyle w:val="StyleThickunderline1"/>
          <w:highlight w:val="green"/>
        </w:rPr>
        <w:t>innovation is necessary to prevent</w:t>
      </w:r>
      <w:r w:rsidRPr="00343733">
        <w:rPr>
          <w:rStyle w:val="StyleThickunderline1"/>
        </w:rPr>
        <w:t xml:space="preserve"> increases in morbidity and </w:t>
      </w:r>
      <w:r w:rsidRPr="00F106F9">
        <w:rPr>
          <w:rStyle w:val="StyleThickunderline1"/>
          <w:highlight w:val="green"/>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as well as</w:t>
      </w:r>
      <w:r w:rsidRPr="00343733">
        <w:rPr>
          <w:rFonts w:eastAsia="Calibri"/>
          <w:sz w:val="16"/>
        </w:rPr>
        <w:t xml:space="preserve"> (5) in order generally to </w:t>
      </w:r>
      <w:r w:rsidRPr="00343733">
        <w:rPr>
          <w:rStyle w:val="StyleThickunderline1"/>
        </w:rPr>
        <w:t>decrease morbidity</w:t>
      </w:r>
      <w:r w:rsidRPr="00343733">
        <w:rPr>
          <w:rFonts w:eastAsia="Calibri"/>
          <w:sz w:val="16"/>
        </w:rPr>
        <w:t xml:space="preserve"> and </w:t>
      </w:r>
      <w:r w:rsidRPr="00343733">
        <w:rPr>
          <w:rStyle w:val="StyleThickunderline1"/>
        </w:rPr>
        <w:t>mortality risks in the</w:t>
      </w:r>
      <w:r w:rsidRPr="00343733">
        <w:rPr>
          <w:rFonts w:eastAsia="Calibri"/>
          <w:sz w:val="16"/>
        </w:rPr>
        <w:t xml:space="preserve"> future, it then follows (6) that </w:t>
      </w:r>
      <w:r w:rsidRPr="00343733">
        <w:rPr>
          <w:rStyle w:val="StyleThickunderline1"/>
        </w:rPr>
        <w:t>one should be concerned regarding any policies that decrease the amount of resources and energies available to encourage such innovation</w:t>
      </w:r>
      <w:r w:rsidRPr="00343733">
        <w:rPr>
          <w:rFonts w:eastAsia="Calibri"/>
          <w:sz w:val="16"/>
        </w:rPr>
        <w:t xml:space="preserve">. One should indeed be of the view </w:t>
      </w:r>
      <w:r w:rsidRPr="00343733">
        <w:rPr>
          <w:rFonts w:eastAsia="Calibri"/>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0C82E714" w14:textId="77777777" w:rsidR="004F24F2" w:rsidRDefault="004F24F2" w:rsidP="004F24F2">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14E7938E" w14:textId="77777777" w:rsidR="004F24F2" w:rsidRPr="00CB1B2A" w:rsidRDefault="004F24F2" w:rsidP="004F24F2">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13146549" w14:textId="77777777" w:rsidR="004F24F2" w:rsidRDefault="004F24F2" w:rsidP="004F24F2">
      <w:pPr>
        <w:rPr>
          <w:u w:val="single"/>
        </w:rPr>
      </w:pPr>
      <w:r w:rsidRPr="00343733">
        <w:rPr>
          <w:u w:val="single"/>
        </w:rPr>
        <w:t xml:space="preserve">Fostering Industries to Counter Global Problems The </w:t>
      </w:r>
      <w:r w:rsidRPr="00F106F9">
        <w:rPr>
          <w:highlight w:val="green"/>
          <w:u w:val="single"/>
        </w:rPr>
        <w:t>life sciences</w:t>
      </w:r>
      <w:r w:rsidRPr="00343733">
        <w:rPr>
          <w:u w:val="single"/>
        </w:rPr>
        <w:t xml:space="preserve"> </w:t>
      </w:r>
      <w:r w:rsidRPr="00F106F9">
        <w:rPr>
          <w:highlight w:val="green"/>
          <w:u w:val="single"/>
        </w:rPr>
        <w:t xml:space="preserve">have applications </w:t>
      </w:r>
      <w:r w:rsidRPr="00343733">
        <w:rPr>
          <w:u w:val="single"/>
        </w:rPr>
        <w:t xml:space="preserve">in areas that range far </w:t>
      </w:r>
      <w:r w:rsidRPr="00F106F9">
        <w:rPr>
          <w:highlight w:val="green"/>
          <w:u w:val="single"/>
        </w:rPr>
        <w:t>beyond human health</w:t>
      </w:r>
      <w:r w:rsidRPr="00343733">
        <w:rPr>
          <w:u w:val="single"/>
        </w:rPr>
        <w:t xml:space="preserve">. Life-science based approaches could </w:t>
      </w:r>
      <w:r w:rsidRPr="00F106F9">
        <w:rPr>
          <w:b/>
          <w:bCs/>
          <w:highlight w:val="green"/>
          <w:u w:val="single"/>
        </w:rPr>
        <w:t>contribute to advances in</w:t>
      </w:r>
      <w:r w:rsidRPr="00343733">
        <w:rPr>
          <w:u w:val="single"/>
        </w:rPr>
        <w:t xml:space="preserve"> many industries, from </w:t>
      </w:r>
      <w:r w:rsidRPr="00F106F9">
        <w:rPr>
          <w:rStyle w:val="Emphasis"/>
          <w:sz w:val="24"/>
          <w:highlight w:val="green"/>
        </w:rPr>
        <w:t>energy production</w:t>
      </w:r>
      <w:r w:rsidRPr="00F106F9">
        <w:rPr>
          <w:highlight w:val="green"/>
          <w:u w:val="single"/>
        </w:rPr>
        <w:t xml:space="preserve"> and </w:t>
      </w:r>
      <w:r w:rsidRPr="00F106F9">
        <w:rPr>
          <w:rStyle w:val="Emphasis"/>
          <w:sz w:val="24"/>
          <w:highlight w:val="green"/>
        </w:rPr>
        <w:t>pollution remediation</w:t>
      </w:r>
      <w:r w:rsidRPr="00343733">
        <w:rPr>
          <w:u w:val="single"/>
        </w:rPr>
        <w:t>, to clean manufacturing and the production of new biologically inspired materials. In fact, biological systems could provide the basis for new products, services and industries that we cannot yet imagine</w:t>
      </w:r>
      <w:r w:rsidRPr="00343733">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343733">
        <w:rPr>
          <w:u w:val="single"/>
        </w:rPr>
        <w:t xml:space="preserve">biological systems could be used </w:t>
      </w:r>
      <w:r w:rsidRPr="00F106F9">
        <w:rPr>
          <w:highlight w:val="green"/>
          <w:u w:val="single"/>
        </w:rPr>
        <w:t xml:space="preserve">to </w:t>
      </w:r>
      <w:r w:rsidRPr="00F106F9">
        <w:rPr>
          <w:rStyle w:val="Emphasis"/>
          <w:sz w:val="24"/>
          <w:highlight w:val="green"/>
        </w:rPr>
        <w:t>help manage climate change.</w:t>
      </w:r>
      <w:r w:rsidRPr="00343733">
        <w:rPr>
          <w:u w:val="single"/>
        </w:rPr>
        <w:t xml:space="preserve"> </w:t>
      </w:r>
      <w:r w:rsidRPr="00343733">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343733">
        <w:rPr>
          <w:u w:val="single"/>
        </w:rPr>
        <w:t xml:space="preserve">Fraley said that </w:t>
      </w:r>
      <w:r w:rsidRPr="00F106F9">
        <w:rPr>
          <w:rStyle w:val="Emphasis"/>
          <w:sz w:val="24"/>
          <w:highlight w:val="green"/>
        </w:rPr>
        <w:t>the global ag</w:t>
      </w:r>
      <w:r w:rsidRPr="00343733">
        <w:rPr>
          <w:rStyle w:val="Emphasis"/>
          <w:sz w:val="24"/>
        </w:rPr>
        <w:t xml:space="preserve">ricultural </w:t>
      </w:r>
      <w:r w:rsidRPr="00F106F9">
        <w:rPr>
          <w:rStyle w:val="Emphasis"/>
          <w:sz w:val="24"/>
          <w:highlight w:val="green"/>
        </w:rPr>
        <w:t>system</w:t>
      </w:r>
      <w:r w:rsidRPr="00F106F9">
        <w:rPr>
          <w:highlight w:val="green"/>
          <w:u w:val="single"/>
        </w:rPr>
        <w:t xml:space="preserve"> needs to</w:t>
      </w:r>
      <w:r w:rsidRPr="00343733">
        <w:rPr>
          <w:u w:val="single"/>
        </w:rPr>
        <w:t xml:space="preserve"> adopt the goal of </w:t>
      </w:r>
      <w:r w:rsidRPr="00F106F9">
        <w:rPr>
          <w:highlight w:val="green"/>
          <w:u w:val="single"/>
        </w:rPr>
        <w:t>doubl</w:t>
      </w:r>
      <w:r w:rsidRPr="00343733">
        <w:rPr>
          <w:u w:val="single"/>
        </w:rPr>
        <w:t xml:space="preserve">ing the current yield of </w:t>
      </w:r>
      <w:r w:rsidRPr="00F106F9">
        <w:rPr>
          <w:b/>
          <w:bCs/>
          <w:highlight w:val="green"/>
          <w:u w:val="single"/>
        </w:rPr>
        <w:t>crops while reducing</w:t>
      </w:r>
      <w:r w:rsidRPr="00343733">
        <w:rPr>
          <w:b/>
          <w:bCs/>
          <w:u w:val="single"/>
        </w:rPr>
        <w:t xml:space="preserve"> key inputs like pesticides, </w:t>
      </w:r>
      <w:r w:rsidRPr="00F106F9">
        <w:rPr>
          <w:b/>
          <w:bCs/>
          <w:highlight w:val="green"/>
          <w:u w:val="single"/>
        </w:rPr>
        <w:t>fertilizers, and water</w:t>
      </w:r>
      <w:r w:rsidRPr="00343733">
        <w:rPr>
          <w:b/>
          <w:bCs/>
          <w:u w:val="single"/>
        </w:rPr>
        <w:t xml:space="preserve"> </w:t>
      </w:r>
      <w:r w:rsidRPr="00343733">
        <w:rPr>
          <w:u w:val="single"/>
        </w:rPr>
        <w:t>by one third</w:t>
      </w:r>
      <w:r w:rsidRPr="00343733">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343733">
        <w:rPr>
          <w:u w:val="single"/>
        </w:rPr>
        <w:t xml:space="preserve">And </w:t>
      </w:r>
      <w:r w:rsidRPr="00343733">
        <w:rPr>
          <w:rStyle w:val="Emphasis"/>
          <w:sz w:val="24"/>
        </w:rPr>
        <w:t>all people need and deserve secure access to food supplies</w:t>
      </w:r>
      <w:r w:rsidRPr="00343733">
        <w:rPr>
          <w:u w:val="single"/>
        </w:rPr>
        <w:t xml:space="preserve">. Continued progress will require both </w:t>
      </w:r>
      <w:r w:rsidRPr="00343733">
        <w:rPr>
          <w:rStyle w:val="Emphasis"/>
          <w:sz w:val="24"/>
        </w:rPr>
        <w:t>basic and applied research</w:t>
      </w:r>
      <w:r w:rsidRPr="00343733">
        <w:rPr>
          <w:u w:val="single"/>
        </w:rPr>
        <w:t xml:space="preserve">, </w:t>
      </w:r>
      <w:proofErr w:type="gramStart"/>
      <w:r w:rsidRPr="00343733">
        <w:rPr>
          <w:sz w:val="16"/>
        </w:rPr>
        <w:t>The</w:t>
      </w:r>
      <w:proofErr w:type="gramEnd"/>
      <w:r w:rsidRPr="00343733">
        <w:rPr>
          <w:sz w:val="16"/>
        </w:rPr>
        <w:t xml:space="preserv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343733">
        <w:rPr>
          <w:u w:val="single"/>
        </w:rPr>
        <w:t xml:space="preserve">In the past decade, </w:t>
      </w:r>
      <w:r w:rsidRPr="00F106F9">
        <w:rPr>
          <w:highlight w:val="green"/>
          <w:u w:val="single"/>
        </w:rPr>
        <w:t>new tools</w:t>
      </w:r>
      <w:r w:rsidRPr="00343733">
        <w:rPr>
          <w:u w:val="single"/>
        </w:rPr>
        <w:t xml:space="preserve"> have become available to </w:t>
      </w:r>
      <w:r w:rsidRPr="00F106F9">
        <w:rPr>
          <w:highlight w:val="green"/>
          <w:u w:val="single"/>
        </w:rPr>
        <w:t>explore</w:t>
      </w:r>
      <w:r w:rsidRPr="00343733">
        <w:rPr>
          <w:u w:val="single"/>
        </w:rPr>
        <w:t xml:space="preserve"> the </w:t>
      </w:r>
      <w:r w:rsidRPr="00F106F9">
        <w:rPr>
          <w:highlight w:val="green"/>
          <w:u w:val="single"/>
        </w:rPr>
        <w:t>microbial processes that</w:t>
      </w:r>
      <w:r w:rsidRPr="00343733">
        <w:rPr>
          <w:u w:val="single"/>
        </w:rPr>
        <w:t xml:space="preserve"> </w:t>
      </w:r>
      <w:r w:rsidRPr="00F106F9">
        <w:rPr>
          <w:highlight w:val="green"/>
          <w:u w:val="single"/>
        </w:rPr>
        <w:t xml:space="preserve">drive the </w:t>
      </w:r>
      <w:r w:rsidRPr="00F106F9">
        <w:rPr>
          <w:b/>
          <w:bCs/>
          <w:highlight w:val="green"/>
          <w:u w:val="single"/>
        </w:rPr>
        <w:t>chemistry of the oceans</w:t>
      </w:r>
      <w:r w:rsidRPr="00343733">
        <w:rPr>
          <w:u w:val="single"/>
        </w:rPr>
        <w:t xml:space="preserve">, observed David Kingsbury, Chief Program Officer for Science at the Gordon and Betty Moore Foundation. </w:t>
      </w:r>
      <w:r w:rsidRPr="00F106F9">
        <w:rPr>
          <w:highlight w:val="green"/>
          <w:u w:val="single"/>
        </w:rPr>
        <w:t xml:space="preserve">These </w:t>
      </w:r>
      <w:r w:rsidRPr="00343733">
        <w:rPr>
          <w:u w:val="single"/>
        </w:rPr>
        <w:t xml:space="preserve">technologies have </w:t>
      </w:r>
      <w:r w:rsidRPr="00F106F9">
        <w:rPr>
          <w:highlight w:val="green"/>
          <w:u w:val="single"/>
        </w:rPr>
        <w:t>revealed</w:t>
      </w:r>
      <w:r w:rsidRPr="00343733">
        <w:rPr>
          <w:u w:val="single"/>
        </w:rPr>
        <w:t xml:space="preserve"> that a large proportion of </w:t>
      </w:r>
      <w:r w:rsidRPr="00343733">
        <w:rPr>
          <w:rStyle w:val="Emphasis"/>
          <w:sz w:val="24"/>
        </w:rPr>
        <w:t>the planet’s</w:t>
      </w:r>
      <w:r w:rsidRPr="00F106F9">
        <w:rPr>
          <w:rStyle w:val="Emphasis"/>
          <w:sz w:val="24"/>
          <w:highlight w:val="green"/>
        </w:rPr>
        <w:t xml:space="preserve"> genetic diversity</w:t>
      </w:r>
      <w:r w:rsidRPr="00343733">
        <w:rPr>
          <w:u w:val="single"/>
        </w:rPr>
        <w:t xml:space="preserve"> resides in the oceans. In addition, many organisms in the oceans readily exchange genes, creating evolutionary forces that can have global effects. The oceans are currently under great stress</w:t>
      </w:r>
      <w:r w:rsidRPr="00343733">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343733">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F106F9">
        <w:rPr>
          <w:rStyle w:val="Emphasis"/>
          <w:sz w:val="24"/>
          <w:highlight w:val="green"/>
        </w:rPr>
        <w:t>If we are not careful, we are not going to have a sustainable planet to live on,</w:t>
      </w:r>
      <w:r w:rsidRPr="00343733">
        <w:rPr>
          <w:u w:val="single"/>
        </w:rPr>
        <w:t>” said Kingsbury</w:t>
      </w:r>
      <w:r w:rsidRPr="00CB1B2A">
        <w:rPr>
          <w:u w:val="single"/>
        </w:rPr>
        <w:t>. Only by understanding the basic biological processes at work in the oceans can humans live sustainably on earth.</w:t>
      </w:r>
    </w:p>
    <w:p w14:paraId="107E6BED" w14:textId="77777777" w:rsidR="004F24F2" w:rsidRDefault="004F24F2" w:rsidP="004F24F2"/>
    <w:p w14:paraId="525152DB" w14:textId="28D6F06A" w:rsidR="007475CE" w:rsidRDefault="007475CE" w:rsidP="007475CE">
      <w:pPr>
        <w:pStyle w:val="Heading2"/>
      </w:pPr>
      <w:r>
        <w:t>Case</w:t>
      </w:r>
    </w:p>
    <w:p w14:paraId="1D7284F8" w14:textId="29B7BE68" w:rsidR="007475CE" w:rsidRDefault="007475CE" w:rsidP="007475CE">
      <w:pPr>
        <w:pStyle w:val="Heading3"/>
      </w:pPr>
      <w:r>
        <w:t>1NC- TL</w:t>
      </w:r>
    </w:p>
    <w:p w14:paraId="05D057F1" w14:textId="10BA28EE" w:rsidR="00A72939" w:rsidRPr="001D4572" w:rsidRDefault="00A72939" w:rsidP="00A72939">
      <w:pPr>
        <w:rPr>
          <w:rFonts w:asciiTheme="majorHAnsi" w:hAnsiTheme="majorHAnsi" w:cstheme="majorHAnsi"/>
        </w:rPr>
      </w:pPr>
      <w:r w:rsidRPr="001D4572">
        <w:rPr>
          <w:rFonts w:asciiTheme="majorHAnsi" w:hAnsiTheme="majorHAnsi" w:cstheme="majorHAnsi"/>
        </w:rPr>
        <w:t xml:space="preserve">The ROTB &amp; J is to determine whether the post-fiat impacts of the Aff policy are good – otherwise it </w:t>
      </w:r>
      <w:r>
        <w:rPr>
          <w:rFonts w:asciiTheme="majorHAnsi" w:hAnsiTheme="majorHAnsi" w:cstheme="majorHAnsi"/>
        </w:rPr>
        <w:t>moots</w:t>
      </w:r>
      <w:r>
        <w:rPr>
          <w:rFonts w:asciiTheme="majorHAnsi" w:hAnsiTheme="majorHAnsi" w:cstheme="majorHAnsi"/>
        </w:rPr>
        <w:t xml:space="preserve"> 7 mins</w:t>
      </w:r>
      <w:r w:rsidRPr="001D4572">
        <w:rPr>
          <w:rFonts w:asciiTheme="majorHAnsi" w:hAnsiTheme="majorHAnsi" w:cstheme="majorHAnsi"/>
        </w:rPr>
        <w:t xml:space="preserve"> of </w:t>
      </w:r>
      <w:r>
        <w:rPr>
          <w:rFonts w:asciiTheme="majorHAnsi" w:hAnsiTheme="majorHAnsi" w:cstheme="majorHAnsi"/>
        </w:rPr>
        <w:t>NC</w:t>
      </w:r>
      <w:r w:rsidRPr="001D4572">
        <w:rPr>
          <w:rFonts w:asciiTheme="majorHAnsi" w:hAnsiTheme="majorHAnsi" w:cstheme="majorHAnsi"/>
        </w:rPr>
        <w:t xml:space="preserve"> offense killing fairness – which o/w – determines engagement for real world solutions</w:t>
      </w:r>
      <w:r>
        <w:rPr>
          <w:rFonts w:asciiTheme="majorHAnsi" w:hAnsiTheme="majorHAnsi" w:cstheme="majorHAnsi"/>
        </w:rPr>
        <w:t xml:space="preserve"> and c</w:t>
      </w:r>
      <w:r w:rsidRPr="001D4572">
        <w:rPr>
          <w:rFonts w:asciiTheme="majorHAnsi" w:hAnsiTheme="majorHAnsi" w:cstheme="majorHAnsi"/>
        </w:rPr>
        <w:t xml:space="preserve">omparing their theory of power to the real world is the only way to pedagogically measure if it is a good idea </w:t>
      </w:r>
      <w:r w:rsidRPr="001D4572">
        <w:rPr>
          <w:rFonts w:asciiTheme="majorHAnsi" w:hAnsiTheme="majorHAnsi" w:cstheme="majorHAnsi"/>
          <w:color w:val="000000" w:themeColor="text1"/>
        </w:rPr>
        <w:t xml:space="preserve">since our reps </w:t>
      </w:r>
      <w:r w:rsidRPr="001D4572">
        <w:rPr>
          <w:rFonts w:asciiTheme="majorHAnsi" w:hAnsiTheme="majorHAnsi" w:cstheme="majorHAnsi"/>
        </w:rPr>
        <w:t>are tied to our consequences.</w:t>
      </w:r>
    </w:p>
    <w:p w14:paraId="4D63D4B7" w14:textId="77777777" w:rsidR="007475CE" w:rsidRPr="00A37F4C" w:rsidRDefault="007475CE" w:rsidP="007475CE">
      <w:pPr>
        <w:pStyle w:val="Heading4"/>
        <w:rPr>
          <w:rFonts w:cs="Calibri"/>
        </w:rPr>
      </w:pPr>
      <w:r w:rsidRPr="00A37F4C">
        <w:rPr>
          <w:rFonts w:cs="Calibri"/>
        </w:rPr>
        <w:t>**Tech thought is inevitable – at worst neg on presumption</w:t>
      </w:r>
    </w:p>
    <w:p w14:paraId="09E45A48" w14:textId="77777777" w:rsidR="007475CE" w:rsidRPr="00A37F4C" w:rsidRDefault="007475CE" w:rsidP="007475CE">
      <w:pPr>
        <w:rPr>
          <w:rFonts w:cs="Calibri"/>
        </w:rPr>
      </w:pPr>
      <w:proofErr w:type="spellStart"/>
      <w:r w:rsidRPr="00A37F4C">
        <w:rPr>
          <w:rStyle w:val="Style13ptBold"/>
          <w:rFonts w:cs="Calibri"/>
        </w:rPr>
        <w:t>Kateb</w:t>
      </w:r>
      <w:proofErr w:type="spellEnd"/>
      <w:r w:rsidRPr="00A37F4C">
        <w:rPr>
          <w:rFonts w:cs="Calibri"/>
        </w:rPr>
        <w:t>, professor of politics – Princeton, ’</w:t>
      </w:r>
      <w:r w:rsidRPr="00A37F4C">
        <w:rPr>
          <w:rStyle w:val="Style13ptBold"/>
          <w:rFonts w:cs="Calibri"/>
        </w:rPr>
        <w:t>97</w:t>
      </w:r>
      <w:r w:rsidRPr="00A37F4C">
        <w:rPr>
          <w:rFonts w:cs="Calibri"/>
        </w:rPr>
        <w:t xml:space="preserve"> (George, </w:t>
      </w:r>
      <w:hyperlink r:id="rId12" w:history="1">
        <w:r w:rsidRPr="00A37F4C">
          <w:rPr>
            <w:rStyle w:val="Hyperlink"/>
            <w:rFonts w:cs="Calibri"/>
          </w:rPr>
          <w:t>http://findarticles.com/p/articles/mi_m2267/is_/ai_19952031</w:t>
        </w:r>
      </w:hyperlink>
      <w:r w:rsidRPr="00A37F4C">
        <w:rPr>
          <w:rFonts w:cs="Calibri"/>
        </w:rPr>
        <w:t>)</w:t>
      </w:r>
    </w:p>
    <w:p w14:paraId="186841EB" w14:textId="77777777" w:rsidR="007475CE" w:rsidRPr="00A37F4C" w:rsidRDefault="007475CE" w:rsidP="007475CE">
      <w:pPr>
        <w:rPr>
          <w:rFonts w:cs="Calibri"/>
          <w:sz w:val="16"/>
        </w:rPr>
      </w:pPr>
      <w:r w:rsidRPr="00A37F4C">
        <w:rPr>
          <w:rFonts w:cs="Calibri"/>
          <w:sz w:val="16"/>
        </w:rPr>
        <w:t xml:space="preserve">But the question arises as to where a genuine principle of limitation on technological endeavor would come from. </w:t>
      </w:r>
      <w:r w:rsidRPr="00A37F4C">
        <w:rPr>
          <w:rStyle w:val="StyleUnderline"/>
          <w:rFonts w:cs="Calibri"/>
          <w:highlight w:val="cyan"/>
        </w:rPr>
        <w:t xml:space="preserve">It is </w:t>
      </w:r>
      <w:r w:rsidRPr="00A37F4C">
        <w:rPr>
          <w:rStyle w:val="StyleUnderline"/>
          <w:rFonts w:eastAsia="MS Gothic" w:cs="Calibri"/>
          <w:highlight w:val="cyan"/>
        </w:rPr>
        <w:t>scarcely conceivable</w:t>
      </w:r>
      <w:r w:rsidRPr="00A37F4C">
        <w:rPr>
          <w:rStyle w:val="StyleUnderline"/>
          <w:rFonts w:cs="Calibri"/>
          <w:highlight w:val="cyan"/>
        </w:rPr>
        <w:t xml:space="preserve"> that</w:t>
      </w:r>
      <w:r w:rsidRPr="00A37F4C">
        <w:rPr>
          <w:rFonts w:cs="Calibri"/>
          <w:sz w:val="16"/>
        </w:rPr>
        <w:t xml:space="preserve"> Western </w:t>
      </w:r>
      <w:r w:rsidRPr="00A37F4C">
        <w:rPr>
          <w:rStyle w:val="StyleUnderline"/>
          <w:rFonts w:cs="Calibri"/>
          <w:highlight w:val="cyan"/>
        </w:rPr>
        <w:t>humanity</w:t>
      </w:r>
      <w:r w:rsidRPr="00A37F4C">
        <w:rPr>
          <w:rFonts w:cs="Calibri"/>
          <w:sz w:val="16"/>
        </w:rPr>
        <w:t>--and by now most of humanity, because of their pleasures and interests and their own passions and desires and motives--</w:t>
      </w:r>
      <w:r w:rsidRPr="00A37F4C">
        <w:rPr>
          <w:rStyle w:val="StyleUnderline"/>
          <w:rFonts w:cs="Calibri"/>
          <w:highlight w:val="cyan"/>
        </w:rPr>
        <w:t>would halt the technological project</w:t>
      </w:r>
      <w:r w:rsidRPr="00A37F4C">
        <w:rPr>
          <w:rFonts w:cs="Calibri"/>
          <w:sz w:val="16"/>
          <w:highlight w:val="cyan"/>
        </w:rPr>
        <w:t xml:space="preserve">. </w:t>
      </w:r>
      <w:r w:rsidRPr="00A37F4C">
        <w:rPr>
          <w:rStyle w:val="StyleUnderline"/>
          <w:rFonts w:cs="Calibri"/>
          <w:highlight w:val="cyan"/>
        </w:rPr>
        <w:t>Even if</w:t>
      </w:r>
      <w:r w:rsidRPr="00A37F4C">
        <w:rPr>
          <w:rStyle w:val="StyleUnderline"/>
          <w:rFonts w:cs="Calibri"/>
        </w:rPr>
        <w:t>,</w:t>
      </w:r>
      <w:r w:rsidRPr="00A37F4C">
        <w:rPr>
          <w:rFonts w:cs="Calibri"/>
          <w:sz w:val="16"/>
        </w:rPr>
        <w:t xml:space="preserve"> by some change of heart, Western </w:t>
      </w:r>
      <w:r w:rsidRPr="00A37F4C">
        <w:rPr>
          <w:rStyle w:val="StyleUnderline"/>
          <w:rFonts w:cs="Calibri"/>
          <w:highlight w:val="cyan"/>
        </w:rPr>
        <w:t>humanity could adopt an altered relation</w:t>
      </w:r>
      <w:r w:rsidRPr="00A37F4C">
        <w:rPr>
          <w:rStyle w:val="StyleUnderline"/>
          <w:rFonts w:cs="Calibri"/>
        </w:rPr>
        <w:t xml:space="preserve"> to reality</w:t>
      </w:r>
      <w:r w:rsidRPr="00A37F4C">
        <w:rPr>
          <w:rFonts w:cs="Calibri"/>
          <w:sz w:val="16"/>
        </w:rPr>
        <w:t xml:space="preserve"> </w:t>
      </w:r>
      <w:r w:rsidRPr="00A37F4C">
        <w:rPr>
          <w:rStyle w:val="StyleUnderline"/>
          <w:rFonts w:cs="Calibri"/>
        </w:rPr>
        <w:t>and human beings,</w:t>
      </w:r>
      <w:r w:rsidRPr="00A37F4C">
        <w:rPr>
          <w:rFonts w:cs="Calibri"/>
          <w:sz w:val="16"/>
        </w:rPr>
        <w:t xml:space="preserve"> </w:t>
      </w:r>
      <w:r w:rsidRPr="00A37F4C">
        <w:rPr>
          <w:rStyle w:val="StyleUnderline"/>
          <w:rFonts w:cs="Calibri"/>
          <w:highlight w:val="cyan"/>
        </w:rPr>
        <w:t>how could it be enforced and allowed to yield its effects?</w:t>
      </w:r>
      <w:r w:rsidRPr="00A37F4C">
        <w:rPr>
          <w:rStyle w:val="StyleUnderline"/>
          <w:rFonts w:cs="Calibri"/>
        </w:rPr>
        <w:t xml:space="preserve"> The technological project can be stopped only by some global catastrophe</w:t>
      </w:r>
      <w:r w:rsidRPr="00A37F4C">
        <w:rPr>
          <w:rFonts w:cs="Calibri"/>
          <w:sz w:val="16"/>
        </w:rPr>
        <w:t xml:space="preserve"> that it had helped to cause or was powerless to avoid. </w:t>
      </w:r>
      <w:r w:rsidRPr="00A37F4C">
        <w:rPr>
          <w:rStyle w:val="StyleUnderline"/>
          <w:rFonts w:cs="Calibri"/>
          <w:highlight w:val="cyan"/>
        </w:rPr>
        <w:t xml:space="preserve">Heidegger's </w:t>
      </w:r>
      <w:r w:rsidRPr="00A37F4C">
        <w:rPr>
          <w:rStyle w:val="StyleUnderline"/>
          <w:rFonts w:cs="Calibri"/>
        </w:rPr>
        <w:t xml:space="preserve">teasing </w:t>
      </w:r>
      <w:r w:rsidRPr="00A37F4C">
        <w:rPr>
          <w:rStyle w:val="StyleUnderline"/>
          <w:rFonts w:cs="Calibri"/>
          <w:highlight w:val="cyan"/>
        </w:rPr>
        <w:t>invocation of the idea that a saving remedy grows with the worst danger is</w:t>
      </w:r>
      <w:r w:rsidRPr="00A37F4C">
        <w:rPr>
          <w:rStyle w:val="StyleUnderline"/>
          <w:rFonts w:eastAsia="MS Gothic" w:cs="Calibri"/>
          <w:highlight w:val="cyan"/>
        </w:rPr>
        <w:t xml:space="preserve"> useless</w:t>
      </w:r>
      <w:r w:rsidRPr="00A37F4C">
        <w:rPr>
          <w:rFonts w:cs="Calibri"/>
          <w:sz w:val="16"/>
        </w:rPr>
        <w:t xml:space="preserve">. </w:t>
      </w:r>
      <w:r w:rsidRPr="00A37F4C">
        <w:rPr>
          <w:rStyle w:val="StyleUnderline"/>
          <w:rFonts w:cs="Calibri"/>
        </w:rPr>
        <w:t>In any case, no one would want the technological project halted</w:t>
      </w:r>
      <w:r w:rsidRPr="00A37F4C">
        <w:rPr>
          <w:rFonts w:cs="Calibri"/>
          <w:sz w:val="16"/>
        </w:rPr>
        <w:t xml:space="preserve">, if the only way was a global catastrophe. Perhaps </w:t>
      </w:r>
      <w:r w:rsidRPr="00A37F4C">
        <w:rPr>
          <w:rStyle w:val="StyleUnderline"/>
          <w:rFonts w:cs="Calibri"/>
        </w:rPr>
        <w:t>even</w:t>
      </w:r>
      <w:r w:rsidRPr="00A37F4C">
        <w:rPr>
          <w:rFonts w:cs="Calibri"/>
          <w:sz w:val="16"/>
        </w:rPr>
        <w:t xml:space="preserve"> the </w:t>
      </w:r>
      <w:r w:rsidRPr="00A37F4C">
        <w:rPr>
          <w:rStyle w:val="StyleUnderline"/>
          <w:rFonts w:cs="Calibri"/>
        </w:rPr>
        <w:t>survivors would not want to block its reemergence</w:t>
      </w:r>
      <w:r w:rsidRPr="00A37F4C">
        <w:rPr>
          <w:rFonts w:cs="Calibri"/>
          <w:sz w:val="16"/>
        </w:rPr>
        <w:t xml:space="preserve">.  As for our generation and the indefinite future, many of us are prepared to say that there are many things we wish that modern science did not know or is likely to find out and many things we wish that modern technology did not know how to do. When referring in 1955 to the new sciences of life, Heidegger </w:t>
      </w:r>
      <w:proofErr w:type="gramStart"/>
      <w:r w:rsidRPr="00A37F4C">
        <w:rPr>
          <w:rFonts w:cs="Calibri"/>
          <w:sz w:val="16"/>
        </w:rPr>
        <w:t>says  We</w:t>
      </w:r>
      <w:proofErr w:type="gramEnd"/>
      <w:r w:rsidRPr="00A37F4C">
        <w:rPr>
          <w:rFonts w:cs="Calibri"/>
          <w:sz w:val="16"/>
        </w:rPr>
        <w:t xml:space="preserve"> do not stop to consider that an attack with technological  means is being prepared upon the life and nature of man compared  with which the explosion of the hydrogen bomb means little.  For precisely if the hydrogen bombs do not explode </w:t>
      </w:r>
      <w:proofErr w:type="gramStart"/>
      <w:r w:rsidRPr="00A37F4C">
        <w:rPr>
          <w:rFonts w:cs="Calibri"/>
          <w:sz w:val="16"/>
        </w:rPr>
        <w:t>and  human</w:t>
      </w:r>
      <w:proofErr w:type="gramEnd"/>
      <w:r w:rsidRPr="00A37F4C">
        <w:rPr>
          <w:rFonts w:cs="Calibri"/>
          <w:sz w:val="16"/>
        </w:rPr>
        <w:t xml:space="preserve"> life on earth is preserved, an uncanny change in the world  moves upon us (1966, p. 52).  The implication is that it is less bad for the human status or stature and for the human relation to reality that there be nuclear destruction than that (what we today call) genetic engineering should go from success to success. </w:t>
      </w:r>
      <w:r w:rsidRPr="00A37F4C">
        <w:rPr>
          <w:rStyle w:val="StyleUnderline"/>
          <w:rFonts w:cs="Calibri"/>
        </w:rPr>
        <w:t xml:space="preserve">To such lengths can </w:t>
      </w:r>
      <w:r w:rsidRPr="00A37F4C">
        <w:rPr>
          <w:rStyle w:val="StyleUnderline"/>
          <w:rFonts w:cs="Calibri"/>
          <w:highlight w:val="cyan"/>
        </w:rPr>
        <w:t>a mind</w:t>
      </w:r>
      <w:r w:rsidRPr="00A37F4C">
        <w:rPr>
          <w:rStyle w:val="StyleUnderline"/>
          <w:rFonts w:cs="Calibri"/>
        </w:rPr>
        <w:t xml:space="preserve"> push itself when it </w:t>
      </w:r>
      <w:r w:rsidRPr="00A37F4C">
        <w:rPr>
          <w:rStyle w:val="StyleUnderline"/>
          <w:rFonts w:cs="Calibri"/>
          <w:highlight w:val="cyan"/>
        </w:rPr>
        <w:t>marvels</w:t>
      </w:r>
      <w:r w:rsidRPr="00A37F4C">
        <w:rPr>
          <w:rStyle w:val="StyleUnderline"/>
          <w:rFonts w:cs="Calibri"/>
        </w:rPr>
        <w:t xml:space="preserve"> first at the passions, drives, </w:t>
      </w:r>
      <w:r w:rsidRPr="00A37F4C">
        <w:rPr>
          <w:rStyle w:val="StyleUnderline"/>
          <w:rFonts w:cs="Calibri"/>
          <w:highlight w:val="cyan"/>
        </w:rPr>
        <w:t>and motives that are implicated in</w:t>
      </w:r>
      <w:r w:rsidRPr="00A37F4C">
        <w:rPr>
          <w:rStyle w:val="StyleUnderline"/>
          <w:rFonts w:cs="Calibri"/>
        </w:rPr>
        <w:t xml:space="preserve"> modern </w:t>
      </w:r>
      <w:r w:rsidRPr="00A37F4C">
        <w:rPr>
          <w:rStyle w:val="StyleUnderline"/>
          <w:rFonts w:cs="Calibri"/>
          <w:highlight w:val="cyan"/>
        </w:rPr>
        <w:t>tech</w:t>
      </w:r>
      <w:r w:rsidRPr="00A37F4C">
        <w:rPr>
          <w:rStyle w:val="StyleUnderline"/>
          <w:rFonts w:cs="Calibri"/>
        </w:rPr>
        <w:t>nology, and then marvels at the feats of technological prowess</w:t>
      </w:r>
      <w:r w:rsidRPr="00A37F4C">
        <w:rPr>
          <w:rFonts w:cs="Calibri"/>
          <w:sz w:val="16"/>
        </w:rPr>
        <w:t xml:space="preserve">. The sense of </w:t>
      </w:r>
      <w:r w:rsidRPr="00A37F4C">
        <w:rPr>
          <w:rStyle w:val="StyleUnderline"/>
          <w:rFonts w:cs="Calibri"/>
        </w:rPr>
        <w:t>wonder is entangled with</w:t>
      </w:r>
      <w:r w:rsidRPr="00A37F4C">
        <w:rPr>
          <w:rFonts w:cs="Calibri"/>
          <w:sz w:val="16"/>
        </w:rPr>
        <w:t xml:space="preserve"> a feeling of </w:t>
      </w:r>
      <w:r w:rsidRPr="00A37F4C">
        <w:rPr>
          <w:rStyle w:val="StyleUnderline"/>
          <w:rFonts w:cs="Calibri"/>
        </w:rPr>
        <w:t>horror</w:t>
      </w:r>
      <w:r w:rsidRPr="00A37F4C">
        <w:rPr>
          <w:rFonts w:cs="Calibri"/>
          <w:sz w:val="16"/>
        </w:rPr>
        <w:t xml:space="preserve">. </w:t>
      </w:r>
      <w:r w:rsidRPr="00A37F4C">
        <w:rPr>
          <w:rStyle w:val="StyleUnderline"/>
          <w:rFonts w:cs="Calibri"/>
          <w:highlight w:val="cyan"/>
        </w:rPr>
        <w:t xml:space="preserve">We are past </w:t>
      </w:r>
      <w:r w:rsidRPr="00A37F4C">
        <w:rPr>
          <w:rStyle w:val="StyleUnderline"/>
          <w:rFonts w:cs="Calibri"/>
        </w:rPr>
        <w:t xml:space="preserve">even </w:t>
      </w:r>
      <w:r w:rsidRPr="00A37F4C">
        <w:rPr>
          <w:rStyle w:val="StyleUnderline"/>
          <w:rFonts w:cs="Calibri"/>
          <w:highlight w:val="cyan"/>
        </w:rPr>
        <w:t>the sublime</w:t>
      </w:r>
      <w:r w:rsidRPr="00A37F4C">
        <w:rPr>
          <w:rFonts w:cs="Calibri"/>
          <w:sz w:val="16"/>
        </w:rPr>
        <w:t xml:space="preserve">, as conceptualized under the influence of Milton's imagination of Satan and Hell.  </w:t>
      </w:r>
      <w:r w:rsidRPr="00A37F4C">
        <w:rPr>
          <w:rStyle w:val="StyleUnderline"/>
          <w:rFonts w:eastAsia="MS Gothic" w:cs="Calibri"/>
        </w:rPr>
        <w:t xml:space="preserve">It is plain that so much of the spirit of </w:t>
      </w:r>
      <w:r w:rsidRPr="00A37F4C">
        <w:rPr>
          <w:rStyle w:val="StyleUnderline"/>
          <w:rFonts w:eastAsia="MS Gothic" w:cs="Calibri"/>
          <w:highlight w:val="cyan"/>
        </w:rPr>
        <w:t xml:space="preserve">the West is invested in </w:t>
      </w:r>
      <w:r w:rsidRPr="00A37F4C">
        <w:rPr>
          <w:rStyle w:val="StyleUnderline"/>
          <w:rFonts w:eastAsia="MS Gothic" w:cs="Calibri"/>
        </w:rPr>
        <w:t xml:space="preserve">modern </w:t>
      </w:r>
      <w:r w:rsidRPr="00A37F4C">
        <w:rPr>
          <w:rStyle w:val="StyleUnderline"/>
          <w:rFonts w:eastAsia="MS Gothic" w:cs="Calibri"/>
          <w:highlight w:val="cyan"/>
        </w:rPr>
        <w:t>technology</w:t>
      </w:r>
      <w:r w:rsidRPr="00A37F4C">
        <w:rPr>
          <w:rFonts w:cs="Calibri"/>
          <w:sz w:val="16"/>
          <w:highlight w:val="cyan"/>
        </w:rPr>
        <w:t xml:space="preserve">. </w:t>
      </w:r>
      <w:r w:rsidRPr="00A37F4C">
        <w:rPr>
          <w:rStyle w:val="StyleUnderline"/>
          <w:rFonts w:cs="Calibri"/>
        </w:rPr>
        <w:t>We have referred to anger, alienation, resentment</w:t>
      </w:r>
      <w:r w:rsidRPr="00A37F4C">
        <w:rPr>
          <w:rFonts w:cs="Calibri"/>
          <w:sz w:val="16"/>
        </w:rPr>
        <w:t xml:space="preserve">. But that cannot be the whole story. </w:t>
      </w:r>
      <w:r w:rsidRPr="00A37F4C">
        <w:rPr>
          <w:rStyle w:val="StyleUnderline"/>
          <w:rFonts w:cs="Calibri"/>
        </w:rPr>
        <w:t>Other considerations</w:t>
      </w:r>
      <w:r w:rsidRPr="00A37F4C">
        <w:rPr>
          <w:rFonts w:cs="Calibri"/>
          <w:sz w:val="16"/>
        </w:rPr>
        <w:t xml:space="preserve"> we can mention </w:t>
      </w:r>
      <w:r w:rsidRPr="00A37F4C">
        <w:rPr>
          <w:rStyle w:val="StyleUnderline"/>
          <w:rFonts w:cs="Calibri"/>
        </w:rPr>
        <w:t>include</w:t>
      </w:r>
      <w:r w:rsidRPr="00A37F4C">
        <w:rPr>
          <w:rFonts w:cs="Calibri"/>
          <w:sz w:val="16"/>
        </w:rPr>
        <w:t xml:space="preserve"> the following: a </w:t>
      </w:r>
      <w:r w:rsidRPr="00A37F4C">
        <w:rPr>
          <w:rStyle w:val="StyleUnderline"/>
          <w:rFonts w:cs="Calibri"/>
        </w:rPr>
        <w:t>taste for virtuosity</w:t>
      </w:r>
      <w:r w:rsidRPr="00A37F4C">
        <w:rPr>
          <w:rFonts w:cs="Calibri"/>
          <w:sz w:val="16"/>
        </w:rPr>
        <w:t xml:space="preserve">, skill for its own sake, </w:t>
      </w:r>
      <w:r w:rsidRPr="00A37F4C">
        <w:rPr>
          <w:rStyle w:val="StyleUnderline"/>
          <w:rFonts w:cs="Calibri"/>
        </w:rPr>
        <w:t>an enlarged fascination with technique in itself, and</w:t>
      </w:r>
      <w:r w:rsidRPr="00A37F4C">
        <w:rPr>
          <w:rFonts w:cs="Calibri"/>
          <w:sz w:val="16"/>
        </w:rPr>
        <w:t xml:space="preserve">, along with these, </w:t>
      </w:r>
      <w:r w:rsidRPr="00A37F4C">
        <w:rPr>
          <w:rStyle w:val="StyleUnderline"/>
          <w:rFonts w:cs="Calibri"/>
        </w:rPr>
        <w:t>an aesthetic craving to make matter or nature beautiful</w:t>
      </w:r>
      <w:r w:rsidRPr="00A37F4C">
        <w:rPr>
          <w:rFonts w:cs="Calibri"/>
          <w:sz w:val="16"/>
        </w:rPr>
        <w:t xml:space="preserve"> or more beautiful; and then, too, sheer exhilaration, a questing, adventurous spirit that is reckless, heedless of danger, finding in obstacles opportunities for self-overcoming, for daring, for the very sort of daring that Heidegger praises so eloquently when in 1935 he discusses the Greek world in An Introduction to Metaphysics (1961, esp. pp. 123-39). </w:t>
      </w:r>
      <w:r w:rsidRPr="00A37F4C">
        <w:rPr>
          <w:rStyle w:val="StyleUnderline"/>
          <w:rFonts w:cs="Calibri"/>
        </w:rPr>
        <w:t>All these considerations move away from anger, anxiety, resentment</w:t>
      </w:r>
      <w:r w:rsidRPr="00A37F4C">
        <w:rPr>
          <w:rFonts w:cs="Calibri"/>
          <w:sz w:val="16"/>
        </w:rPr>
        <w:t xml:space="preserve">, and so on. The truth of the matter, I think, is that the project of </w:t>
      </w:r>
      <w:r w:rsidRPr="00A37F4C">
        <w:rPr>
          <w:rStyle w:val="StyleUnderline"/>
          <w:rFonts w:cs="Calibri"/>
        </w:rPr>
        <w:t>modern technology</w:t>
      </w:r>
      <w:r w:rsidRPr="00A37F4C">
        <w:rPr>
          <w:rFonts w:cs="Calibri"/>
          <w:sz w:val="16"/>
        </w:rPr>
        <w:t xml:space="preserve">, just like that of modern science, </w:t>
      </w:r>
      <w:r w:rsidRPr="00A37F4C">
        <w:rPr>
          <w:rStyle w:val="StyleUnderline"/>
          <w:rFonts w:cs="Calibri"/>
        </w:rPr>
        <w:t>must attract a turbulence of response</w:t>
      </w:r>
      <w:r w:rsidRPr="00A37F4C">
        <w:rPr>
          <w:rFonts w:cs="Calibri"/>
          <w:sz w:val="16"/>
        </w:rPr>
        <w:t xml:space="preserve">. The very </w:t>
      </w:r>
      <w:r w:rsidRPr="00A37F4C">
        <w:rPr>
          <w:rStyle w:val="StyleUnderline"/>
          <w:rFonts w:cs="Calibri"/>
        </w:rPr>
        <w:t>passions</w:t>
      </w:r>
      <w:r w:rsidRPr="00A37F4C">
        <w:rPr>
          <w:rFonts w:cs="Calibri"/>
          <w:sz w:val="16"/>
        </w:rPr>
        <w:t xml:space="preserve"> and drives and motives </w:t>
      </w:r>
      <w:r w:rsidRPr="00A37F4C">
        <w:rPr>
          <w:rStyle w:val="StyleUnderline"/>
          <w:rFonts w:cs="Calibri"/>
        </w:rPr>
        <w:t>that look almost villainous</w:t>
      </w:r>
      <w:r w:rsidRPr="00A37F4C">
        <w:rPr>
          <w:rFonts w:cs="Calibri"/>
          <w:sz w:val="16"/>
        </w:rPr>
        <w:t xml:space="preserve"> or hypermasculine </w:t>
      </w:r>
      <w:r w:rsidRPr="00A37F4C">
        <w:rPr>
          <w:rStyle w:val="StyleUnderline"/>
          <w:rFonts w:cs="Calibri"/>
        </w:rPr>
        <w:t>simultaneously look like marks of the highest human aspiration</w:t>
      </w:r>
      <w:r w:rsidRPr="00A37F4C">
        <w:rPr>
          <w:rFonts w:cs="Calibri"/>
          <w:sz w:val="16"/>
        </w:rPr>
        <w:t>, or, at the least, are not to be cut loose from the highest human aspiration.</w:t>
      </w:r>
    </w:p>
    <w:p w14:paraId="72B58BF7" w14:textId="77777777" w:rsidR="007475CE" w:rsidRPr="00A37F4C" w:rsidRDefault="007475CE" w:rsidP="007475CE">
      <w:pPr>
        <w:rPr>
          <w:rFonts w:cs="Calibri"/>
        </w:rPr>
      </w:pPr>
    </w:p>
    <w:p w14:paraId="39C77A64" w14:textId="77777777" w:rsidR="007475CE" w:rsidRPr="00A37F4C" w:rsidRDefault="007475CE" w:rsidP="007475CE">
      <w:pPr>
        <w:pStyle w:val="Heading4"/>
        <w:rPr>
          <w:rFonts w:cs="Calibri"/>
        </w:rPr>
      </w:pPr>
      <w:r w:rsidRPr="00A37F4C">
        <w:rPr>
          <w:rFonts w:cs="Calibri"/>
        </w:rPr>
        <w:t xml:space="preserve">**Tech is </w:t>
      </w:r>
      <w:r w:rsidRPr="00A37F4C">
        <w:rPr>
          <w:rFonts w:cs="Calibri"/>
          <w:u w:val="single"/>
        </w:rPr>
        <w:t>good</w:t>
      </w:r>
      <w:r w:rsidRPr="00A37F4C">
        <w:rPr>
          <w:rFonts w:cs="Calibri"/>
        </w:rPr>
        <w:t xml:space="preserve"> and </w:t>
      </w:r>
      <w:r w:rsidRPr="00A37F4C">
        <w:rPr>
          <w:rFonts w:cs="Calibri"/>
          <w:u w:val="single"/>
        </w:rPr>
        <w:t>inevitable</w:t>
      </w:r>
      <w:r w:rsidRPr="00A37F4C">
        <w:rPr>
          <w:rFonts w:cs="Calibri"/>
        </w:rPr>
        <w:t xml:space="preserve"> – you’re biased </w:t>
      </w:r>
      <w:r w:rsidRPr="00A37F4C">
        <w:rPr>
          <w:rFonts w:cs="Calibri"/>
          <w:u w:val="single"/>
        </w:rPr>
        <w:t>toward pessimism</w:t>
      </w:r>
      <w:r w:rsidRPr="00A37F4C">
        <w:rPr>
          <w:rFonts w:cs="Calibri"/>
        </w:rPr>
        <w:t xml:space="preserve"> which </w:t>
      </w:r>
      <w:r w:rsidRPr="00A37F4C">
        <w:rPr>
          <w:rFonts w:cs="Calibri"/>
          <w:u w:val="single"/>
        </w:rPr>
        <w:t>disproves</w:t>
      </w:r>
      <w:r w:rsidRPr="00A37F4C">
        <w:rPr>
          <w:rFonts w:cs="Calibri"/>
        </w:rPr>
        <w:t xml:space="preserve"> their thesis. Rejecting </w:t>
      </w:r>
      <w:r w:rsidRPr="00A37F4C">
        <w:rPr>
          <w:rFonts w:cs="Calibri"/>
          <w:u w:val="single"/>
        </w:rPr>
        <w:t>engagement</w:t>
      </w:r>
      <w:r w:rsidRPr="00A37F4C">
        <w:rPr>
          <w:rFonts w:cs="Calibri"/>
        </w:rPr>
        <w:t xml:space="preserve"> makes it worse </w:t>
      </w:r>
    </w:p>
    <w:p w14:paraId="34AF2B51" w14:textId="77777777" w:rsidR="007475CE" w:rsidRPr="00A37F4C" w:rsidRDefault="007475CE" w:rsidP="007475CE">
      <w:pPr>
        <w:rPr>
          <w:rFonts w:cs="Calibri"/>
        </w:rPr>
      </w:pPr>
      <w:r w:rsidRPr="00A37F4C">
        <w:rPr>
          <w:rStyle w:val="Style13ptBold"/>
          <w:rFonts w:cs="Calibri"/>
        </w:rPr>
        <w:t>Reinhart 18</w:t>
      </w:r>
      <w:r w:rsidRPr="00A37F4C">
        <w:rPr>
          <w:rFonts w:cs="Calibri"/>
        </w:rPr>
        <w:t xml:space="preserve"> </w:t>
      </w:r>
      <w:r w:rsidRPr="00A37F4C">
        <w:rPr>
          <w:rFonts w:cs="Calibri"/>
          <w:szCs w:val="16"/>
        </w:rPr>
        <w:t xml:space="preserve">[Will Rinehart is Director of Technology and Innovation Policy at the American Action Forum, where he specializes in telecommunication, Internet, and data policy, with a focus on emerging technologies and innovation. Rinehart previously worked at </w:t>
      </w:r>
      <w:proofErr w:type="spellStart"/>
      <w:r w:rsidRPr="00A37F4C">
        <w:rPr>
          <w:rFonts w:cs="Calibri"/>
          <w:szCs w:val="16"/>
        </w:rPr>
        <w:t>TechFreedom</w:t>
      </w:r>
      <w:proofErr w:type="spellEnd"/>
      <w:r w:rsidRPr="00A37F4C">
        <w:rPr>
          <w:rFonts w:cs="Calibri"/>
          <w:szCs w:val="16"/>
        </w:rPr>
        <w:t xml:space="preserve">, where he was a Research Fellow. He was also previously the Director of Operations at the International Center for Law &amp; Economics. In Defense of Techno-optimism. </w:t>
      </w:r>
      <w:hyperlink r:id="rId13" w:history="1">
        <w:r w:rsidRPr="00A37F4C">
          <w:rPr>
            <w:rStyle w:val="Hyperlink"/>
            <w:rFonts w:cs="Calibri"/>
            <w:szCs w:val="16"/>
          </w:rPr>
          <w:t>https://techliberation.com/2018/10/10/in-defense-of-techno-optimism/</w:t>
        </w:r>
      </w:hyperlink>
      <w:r w:rsidRPr="00A37F4C">
        <w:rPr>
          <w:rStyle w:val="Hyperlink"/>
          <w:rFonts w:cs="Calibri"/>
          <w:szCs w:val="16"/>
        </w:rPr>
        <w:t>]</w:t>
      </w:r>
    </w:p>
    <w:p w14:paraId="3F1D85DD" w14:textId="77777777" w:rsidR="007475CE" w:rsidRPr="00A37F4C" w:rsidRDefault="007475CE" w:rsidP="007475CE">
      <w:pPr>
        <w:rPr>
          <w:rFonts w:cs="Calibri"/>
          <w:sz w:val="16"/>
        </w:rPr>
      </w:pPr>
      <w:r w:rsidRPr="00A37F4C">
        <w:rPr>
          <w:rStyle w:val="StyleUnderline"/>
          <w:rFonts w:cs="Calibri"/>
          <w:highlight w:val="green"/>
        </w:rPr>
        <w:t>Many are</w:t>
      </w:r>
      <w:r w:rsidRPr="00A37F4C">
        <w:rPr>
          <w:rFonts w:cs="Calibri"/>
          <w:sz w:val="16"/>
        </w:rPr>
        <w:t xml:space="preserve"> understandably </w:t>
      </w:r>
      <w:r w:rsidRPr="00A37F4C">
        <w:rPr>
          <w:rStyle w:val="Emphasis"/>
          <w:rFonts w:cs="Calibri"/>
          <w:highlight w:val="green"/>
        </w:rPr>
        <w:t>pessimistic</w:t>
      </w:r>
      <w:r w:rsidRPr="00A37F4C">
        <w:rPr>
          <w:rStyle w:val="StyleUnderline"/>
          <w:rFonts w:cs="Calibri"/>
          <w:highlight w:val="green"/>
        </w:rPr>
        <w:t xml:space="preserve"> about</w:t>
      </w:r>
      <w:r w:rsidRPr="00A37F4C">
        <w:rPr>
          <w:rFonts w:cs="Calibri"/>
          <w:sz w:val="16"/>
        </w:rPr>
        <w:t xml:space="preserve"> platforms and </w:t>
      </w:r>
      <w:r w:rsidRPr="00A37F4C">
        <w:rPr>
          <w:rStyle w:val="Emphasis"/>
          <w:rFonts w:cs="Calibri"/>
          <w:highlight w:val="green"/>
        </w:rPr>
        <w:t>tech</w:t>
      </w:r>
      <w:r w:rsidRPr="00A37F4C">
        <w:rPr>
          <w:rFonts w:cs="Calibri"/>
          <w:sz w:val="16"/>
        </w:rPr>
        <w:t>nology. This year has been a tough one, from Cambridge Analytica and Russian trolls to the implementation of GDPR and data breaches galore.</w:t>
      </w:r>
    </w:p>
    <w:p w14:paraId="6AA5350B" w14:textId="77777777" w:rsidR="007475CE" w:rsidRPr="00A37F4C" w:rsidRDefault="007475CE" w:rsidP="007475CE">
      <w:pPr>
        <w:rPr>
          <w:rFonts w:cs="Calibri"/>
          <w:sz w:val="16"/>
          <w:szCs w:val="16"/>
        </w:rPr>
      </w:pPr>
      <w:r w:rsidRPr="00A37F4C">
        <w:rPr>
          <w:rFonts w:cs="Calibri"/>
          <w:sz w:val="16"/>
          <w:szCs w:val="16"/>
        </w:rPr>
        <w:t xml:space="preserve">Those who think about the world, about the problems that we see every day, and about their own place in it, will quickly realize the immense frailty of humankind. Fear and worry </w:t>
      </w:r>
      <w:proofErr w:type="gramStart"/>
      <w:r w:rsidRPr="00A37F4C">
        <w:rPr>
          <w:rFonts w:cs="Calibri"/>
          <w:sz w:val="16"/>
          <w:szCs w:val="16"/>
        </w:rPr>
        <w:t>makes</w:t>
      </w:r>
      <w:proofErr w:type="gramEnd"/>
      <w:r w:rsidRPr="00A37F4C">
        <w:rPr>
          <w:rFonts w:cs="Calibri"/>
          <w:sz w:val="16"/>
          <w:szCs w:val="16"/>
        </w:rPr>
        <w:t xml:space="preserve"> sense. We are flawed, each one of us. And technology only seems to exacerbate those problems.</w:t>
      </w:r>
    </w:p>
    <w:p w14:paraId="5EF0C4F4" w14:textId="77777777" w:rsidR="007475CE" w:rsidRPr="00A37F4C" w:rsidRDefault="007475CE" w:rsidP="007475CE">
      <w:pPr>
        <w:rPr>
          <w:rStyle w:val="StyleUnderline"/>
          <w:rFonts w:cs="Calibri"/>
        </w:rPr>
      </w:pPr>
      <w:r w:rsidRPr="00A37F4C">
        <w:rPr>
          <w:rStyle w:val="StyleUnderline"/>
          <w:rFonts w:cs="Calibri"/>
          <w:highlight w:val="green"/>
        </w:rPr>
        <w:t xml:space="preserve">But life is </w:t>
      </w:r>
      <w:r w:rsidRPr="00A37F4C">
        <w:rPr>
          <w:rStyle w:val="Emphasis"/>
          <w:rFonts w:cs="Calibri"/>
          <w:highlight w:val="green"/>
        </w:rPr>
        <w:t>getting better</w:t>
      </w:r>
      <w:r w:rsidRPr="00A37F4C">
        <w:rPr>
          <w:rFonts w:cs="Calibri"/>
          <w:sz w:val="16"/>
        </w:rPr>
        <w:t xml:space="preserve">. </w:t>
      </w:r>
      <w:r w:rsidRPr="00A37F4C">
        <w:rPr>
          <w:rStyle w:val="StyleUnderline"/>
          <w:rFonts w:cs="Calibri"/>
          <w:highlight w:val="green"/>
        </w:rPr>
        <w:t xml:space="preserve">Poverty continues </w:t>
      </w:r>
      <w:r w:rsidRPr="00A37F4C">
        <w:rPr>
          <w:rStyle w:val="Emphasis"/>
          <w:rFonts w:cs="Calibri"/>
          <w:highlight w:val="green"/>
        </w:rPr>
        <w:t>nose-diving</w:t>
      </w:r>
      <w:r w:rsidRPr="00A37F4C">
        <w:rPr>
          <w:rStyle w:val="StyleUnderline"/>
          <w:rFonts w:cs="Calibri"/>
        </w:rPr>
        <w:t>;</w:t>
      </w:r>
      <w:r w:rsidRPr="00A37F4C">
        <w:rPr>
          <w:rFonts w:cs="Calibri"/>
          <w:sz w:val="16"/>
        </w:rPr>
        <w:t xml:space="preserve"> adult </w:t>
      </w:r>
      <w:r w:rsidRPr="00A37F4C">
        <w:rPr>
          <w:rStyle w:val="Emphasis"/>
          <w:rFonts w:cs="Calibri"/>
          <w:highlight w:val="green"/>
        </w:rPr>
        <w:t>literacy is at an all-time high</w:t>
      </w:r>
      <w:r w:rsidRPr="00A37F4C">
        <w:rPr>
          <w:rFonts w:cs="Calibri"/>
          <w:sz w:val="16"/>
        </w:rPr>
        <w:t xml:space="preserve">; </w:t>
      </w:r>
      <w:r w:rsidRPr="00A37F4C">
        <w:rPr>
          <w:rStyle w:val="StyleUnderline"/>
          <w:rFonts w:cs="Calibri"/>
          <w:highlight w:val="green"/>
        </w:rPr>
        <w:t>people</w:t>
      </w:r>
      <w:r w:rsidRPr="00A37F4C">
        <w:rPr>
          <w:rStyle w:val="StyleUnderline"/>
          <w:rFonts w:cs="Calibri"/>
        </w:rPr>
        <w:t xml:space="preserve"> around the world </w:t>
      </w:r>
      <w:r w:rsidRPr="00A37F4C">
        <w:rPr>
          <w:rStyle w:val="StyleUnderline"/>
          <w:rFonts w:cs="Calibri"/>
          <w:highlight w:val="green"/>
        </w:rPr>
        <w:t xml:space="preserve">are </w:t>
      </w:r>
      <w:r w:rsidRPr="00A37F4C">
        <w:rPr>
          <w:rStyle w:val="Emphasis"/>
          <w:rFonts w:cs="Calibri"/>
          <w:highlight w:val="green"/>
        </w:rPr>
        <w:t>living longer</w:t>
      </w:r>
      <w:r w:rsidRPr="00A37F4C">
        <w:rPr>
          <w:rFonts w:cs="Calibri"/>
          <w:sz w:val="16"/>
        </w:rPr>
        <w:t xml:space="preserve">, living </w:t>
      </w:r>
      <w:r w:rsidRPr="00A37F4C">
        <w:rPr>
          <w:rStyle w:val="StyleUnderline"/>
          <w:rFonts w:cs="Calibri"/>
          <w:highlight w:val="green"/>
        </w:rPr>
        <w:t>in</w:t>
      </w:r>
      <w:r w:rsidRPr="00A37F4C">
        <w:rPr>
          <w:rFonts w:cs="Calibri"/>
          <w:sz w:val="16"/>
        </w:rPr>
        <w:t xml:space="preserve"> </w:t>
      </w:r>
      <w:r w:rsidRPr="00A37F4C">
        <w:rPr>
          <w:rStyle w:val="Emphasis"/>
          <w:rFonts w:cs="Calibri"/>
          <w:highlight w:val="green"/>
        </w:rPr>
        <w:t>democracies</w:t>
      </w:r>
      <w:r w:rsidRPr="00A37F4C">
        <w:rPr>
          <w:rFonts w:cs="Calibri"/>
          <w:sz w:val="16"/>
        </w:rPr>
        <w:t xml:space="preserve">, </w:t>
      </w:r>
      <w:r w:rsidRPr="00A37F4C">
        <w:rPr>
          <w:rStyle w:val="StyleUnderline"/>
          <w:rFonts w:cs="Calibri"/>
          <w:highlight w:val="green"/>
        </w:rPr>
        <w:t xml:space="preserve">and are better </w:t>
      </w:r>
      <w:r w:rsidRPr="00A37F4C">
        <w:rPr>
          <w:rStyle w:val="Emphasis"/>
          <w:rFonts w:cs="Calibri"/>
          <w:highlight w:val="green"/>
        </w:rPr>
        <w:t>educated</w:t>
      </w:r>
      <w:r w:rsidRPr="00A37F4C">
        <w:rPr>
          <w:rFonts w:cs="Calibri"/>
          <w:sz w:val="16"/>
        </w:rPr>
        <w:t xml:space="preserve"> than at any other time in history. Meanwhile, </w:t>
      </w:r>
      <w:r w:rsidRPr="00A37F4C">
        <w:rPr>
          <w:rStyle w:val="StyleUnderline"/>
          <w:rFonts w:cs="Calibri"/>
          <w:highlight w:val="green"/>
        </w:rPr>
        <w:t xml:space="preserve">the </w:t>
      </w:r>
      <w:r w:rsidRPr="00A37F4C">
        <w:rPr>
          <w:rStyle w:val="Emphasis"/>
          <w:rFonts w:cs="Calibri"/>
          <w:highlight w:val="green"/>
        </w:rPr>
        <w:t>digital revolution</w:t>
      </w:r>
      <w:r w:rsidRPr="00A37F4C">
        <w:rPr>
          <w:rStyle w:val="StyleUnderline"/>
          <w:rFonts w:cs="Calibri"/>
          <w:highlight w:val="green"/>
        </w:rPr>
        <w:t xml:space="preserve"> has resulted in</w:t>
      </w:r>
      <w:r w:rsidRPr="00A37F4C">
        <w:rPr>
          <w:rFonts w:cs="Calibri"/>
          <w:sz w:val="16"/>
        </w:rPr>
        <w:t xml:space="preserve"> a glut of </w:t>
      </w:r>
      <w:r w:rsidRPr="00A37F4C">
        <w:rPr>
          <w:rStyle w:val="StyleUnderline"/>
          <w:rFonts w:cs="Calibri"/>
          <w:highlight w:val="green"/>
        </w:rPr>
        <w:t xml:space="preserve">informational </w:t>
      </w:r>
      <w:r w:rsidRPr="00A37F4C">
        <w:rPr>
          <w:rStyle w:val="Emphasis"/>
          <w:rFonts w:cs="Calibri"/>
          <w:highlight w:val="green"/>
        </w:rPr>
        <w:t>abundance</w:t>
      </w:r>
      <w:r w:rsidRPr="00A37F4C">
        <w:rPr>
          <w:rStyle w:val="StyleUnderline"/>
          <w:rFonts w:cs="Calibri"/>
          <w:highlight w:val="green"/>
        </w:rPr>
        <w:t>, helping to correct</w:t>
      </w:r>
      <w:r w:rsidRPr="00A37F4C">
        <w:rPr>
          <w:rStyle w:val="StyleUnderline"/>
          <w:rFonts w:cs="Calibri"/>
        </w:rPr>
        <w:t xml:space="preserve"> the informational </w:t>
      </w:r>
      <w:r w:rsidRPr="00A37F4C">
        <w:rPr>
          <w:rStyle w:val="StyleUnderline"/>
          <w:rFonts w:cs="Calibri"/>
          <w:highlight w:val="green"/>
        </w:rPr>
        <w:t>asymmetries that</w:t>
      </w:r>
      <w:r w:rsidRPr="00A37F4C">
        <w:rPr>
          <w:rStyle w:val="StyleUnderline"/>
          <w:rFonts w:cs="Calibri"/>
        </w:rPr>
        <w:t xml:space="preserve"> have long </w:t>
      </w:r>
      <w:r w:rsidRPr="00A37F4C">
        <w:rPr>
          <w:rStyle w:val="StyleUnderline"/>
          <w:rFonts w:cs="Calibri"/>
          <w:highlight w:val="green"/>
        </w:rPr>
        <w:t>plagued humankind</w:t>
      </w:r>
      <w:r w:rsidRPr="00A37F4C">
        <w:rPr>
          <w:rFonts w:cs="Calibri"/>
          <w:sz w:val="16"/>
        </w:rPr>
        <w:t xml:space="preserve">. The problem we now face is not how to address informational constraints, but how to provide the means for people to sort through and make sense of this abundant trove of data. These </w:t>
      </w:r>
      <w:r w:rsidRPr="00A37F4C">
        <w:rPr>
          <w:rStyle w:val="Emphasis"/>
          <w:rFonts w:cs="Calibri"/>
          <w:highlight w:val="green"/>
        </w:rPr>
        <w:t>macro trends</w:t>
      </w:r>
      <w:r w:rsidRPr="00A37F4C">
        <w:rPr>
          <w:rFonts w:cs="Calibri"/>
          <w:sz w:val="16"/>
        </w:rPr>
        <w:t xml:space="preserve"> </w:t>
      </w:r>
      <w:r w:rsidRPr="00A37F4C">
        <w:rPr>
          <w:rStyle w:val="StyleUnderline"/>
          <w:rFonts w:cs="Calibri"/>
          <w:highlight w:val="green"/>
        </w:rPr>
        <w:t>don’t make headlines</w:t>
      </w:r>
      <w:r w:rsidRPr="00A37F4C">
        <w:rPr>
          <w:rFonts w:cs="Calibri"/>
          <w:sz w:val="16"/>
        </w:rPr>
        <w:t xml:space="preserve">. </w:t>
      </w:r>
      <w:r w:rsidRPr="00A37F4C">
        <w:rPr>
          <w:rStyle w:val="StyleUnderline"/>
          <w:rFonts w:cs="Calibri"/>
        </w:rPr>
        <w:t xml:space="preserve">Psychologists know that people love to read negative articles. </w:t>
      </w:r>
      <w:r w:rsidRPr="00A37F4C">
        <w:rPr>
          <w:rStyle w:val="StyleUnderline"/>
          <w:rFonts w:cs="Calibri"/>
          <w:highlight w:val="green"/>
        </w:rPr>
        <w:t xml:space="preserve">Our brains are </w:t>
      </w:r>
      <w:r w:rsidRPr="00A37F4C">
        <w:rPr>
          <w:rStyle w:val="Emphasis"/>
          <w:rFonts w:cs="Calibri"/>
          <w:highlight w:val="green"/>
        </w:rPr>
        <w:t>wired</w:t>
      </w:r>
      <w:r w:rsidRPr="00A37F4C">
        <w:rPr>
          <w:rStyle w:val="StyleUnderline"/>
          <w:rFonts w:cs="Calibri"/>
          <w:highlight w:val="green"/>
        </w:rPr>
        <w:t xml:space="preserve"> for </w:t>
      </w:r>
      <w:r w:rsidRPr="00A37F4C">
        <w:rPr>
          <w:rStyle w:val="Emphasis"/>
          <w:rFonts w:cs="Calibri"/>
          <w:highlight w:val="green"/>
        </w:rPr>
        <w:t>pessimism</w:t>
      </w:r>
      <w:r w:rsidRPr="00A37F4C">
        <w:rPr>
          <w:rStyle w:val="StyleUnderline"/>
          <w:rFonts w:cs="Calibri"/>
        </w:rPr>
        <w:t>.</w:t>
      </w:r>
    </w:p>
    <w:p w14:paraId="55C0BC4D" w14:textId="77777777" w:rsidR="007475CE" w:rsidRPr="00A37F4C" w:rsidRDefault="007475CE" w:rsidP="007475CE">
      <w:pPr>
        <w:rPr>
          <w:rFonts w:cs="Calibri"/>
          <w:sz w:val="16"/>
          <w:szCs w:val="16"/>
        </w:rPr>
      </w:pPr>
      <w:r w:rsidRPr="00A37F4C">
        <w:rPr>
          <w:rFonts w:cs="Calibri"/>
          <w:sz w:val="16"/>
          <w:szCs w:val="16"/>
        </w:rPr>
        <w:t xml:space="preserve">In the shadow of a year of bad news, it helpful to remember that Facebook and Google and Reddit and Twitter also support humane conversations. Most people aren’t going online to talk about politics and if you are, then you are rare. These sites are places where families and friends can connect. They offer a space of solace – like when chronic pain sufferers find others on Facebook, or when widows vent, rage, laugh and cry without judgement through the Hot Young Widows Club. Let’s also not forget that Reddit, while sometimes a place of rage and spite, is also where a </w:t>
      </w:r>
      <w:proofErr w:type="gramStart"/>
      <w:r w:rsidRPr="00A37F4C">
        <w:rPr>
          <w:rFonts w:cs="Calibri"/>
          <w:sz w:val="16"/>
          <w:szCs w:val="16"/>
        </w:rPr>
        <w:t>weight lifter</w:t>
      </w:r>
      <w:proofErr w:type="gramEnd"/>
      <w:r w:rsidRPr="00A37F4C">
        <w:rPr>
          <w:rFonts w:cs="Calibri"/>
          <w:sz w:val="16"/>
          <w:szCs w:val="16"/>
        </w:rPr>
        <w:t xml:space="preserve"> with cerebral palsy can become a hero and where those with addiction can find healing. And in the hardest to reach places in Canada, in Iqaluit, people say that “Amazon Prime has done more toward elevating the standard of living of my family than any territorial or federal program. Full stop. Period” Three-fourths of Americans say major technology companies’ products and services have been </w:t>
      </w:r>
      <w:proofErr w:type="gramStart"/>
      <w:r w:rsidRPr="00A37F4C">
        <w:rPr>
          <w:rFonts w:cs="Calibri"/>
          <w:sz w:val="16"/>
          <w:szCs w:val="16"/>
        </w:rPr>
        <w:t>more good</w:t>
      </w:r>
      <w:proofErr w:type="gramEnd"/>
      <w:r w:rsidRPr="00A37F4C">
        <w:rPr>
          <w:rFonts w:cs="Calibri"/>
          <w:sz w:val="16"/>
          <w:szCs w:val="16"/>
        </w:rPr>
        <w:t xml:space="preserve"> than bad for them personally. But when it comes to the whole of society, they are more skeptical about technology bringing benefits. Here is how I read that disparity: Most of us think that we have benefited from technology, but we worry about where it is taking the human collective. That is an understandable worry, but one that shouldn’t hobble us to inaction. Nor is technology making us stupid. Indeed, quite the opposite is happening. Technology use in those aged 50 and above seems to have caused them to be cognitively younger than their parents to the tune of 4 to 8 years. While the use of Google does seem to reduce our ability to recall information, studies find that it has boosted other kinds of memory, like retrieving information. Why remember a fact when you can remember where it is located? Concerned how audiobooks might be affecting people, Beth </w:t>
      </w:r>
      <w:proofErr w:type="spellStart"/>
      <w:r w:rsidRPr="00A37F4C">
        <w:rPr>
          <w:rFonts w:cs="Calibri"/>
          <w:sz w:val="16"/>
          <w:szCs w:val="16"/>
        </w:rPr>
        <w:t>Rogowsky</w:t>
      </w:r>
      <w:proofErr w:type="spellEnd"/>
      <w:r w:rsidRPr="00A37F4C">
        <w:rPr>
          <w:rFonts w:cs="Calibri"/>
          <w:sz w:val="16"/>
          <w:szCs w:val="16"/>
        </w:rPr>
        <w:t>, an associate professor of education, compared them to physical reading and was surprised to find “no significant differences in comprehension between reading, listening, or reading and listening simultaneously.” Cyberbullying and excessive use might make parents worry, but NIH supported work found that “Heavy use of the Internet and video gaming may be more a symptom of mental health problems than a cause. Moderate use of the Internet, especially for acquiring information, is most supportive of healthy development.” Don’t worry. The kids are going to be alright.</w:t>
      </w:r>
    </w:p>
    <w:p w14:paraId="5E04B2E2" w14:textId="77777777" w:rsidR="007475CE" w:rsidRPr="00A37F4C" w:rsidRDefault="007475CE" w:rsidP="007475CE">
      <w:pPr>
        <w:rPr>
          <w:rFonts w:cs="Calibri"/>
          <w:sz w:val="16"/>
        </w:rPr>
      </w:pPr>
      <w:r w:rsidRPr="00A37F4C">
        <w:rPr>
          <w:rFonts w:cs="Calibri"/>
          <w:sz w:val="16"/>
        </w:rPr>
        <w:t xml:space="preserve">And </w:t>
      </w:r>
      <w:r w:rsidRPr="00A37F4C">
        <w:rPr>
          <w:rStyle w:val="StyleUnderline"/>
          <w:rFonts w:cs="Calibri"/>
        </w:rPr>
        <w:t xml:space="preserve">yes, </w:t>
      </w:r>
      <w:r w:rsidRPr="00A37F4C">
        <w:rPr>
          <w:rStyle w:val="StyleUnderline"/>
          <w:rFonts w:cs="Calibri"/>
          <w:highlight w:val="green"/>
        </w:rPr>
        <w:t>there is a lot</w:t>
      </w:r>
      <w:r w:rsidRPr="00A37F4C">
        <w:rPr>
          <w:rStyle w:val="StyleUnderline"/>
          <w:rFonts w:cs="Calibri"/>
        </w:rPr>
        <w:t xml:space="preserve"> we still need </w:t>
      </w:r>
      <w:r w:rsidRPr="00A37F4C">
        <w:rPr>
          <w:rStyle w:val="StyleUnderline"/>
          <w:rFonts w:cs="Calibri"/>
          <w:highlight w:val="green"/>
        </w:rPr>
        <w:t xml:space="preserve">to </w:t>
      </w:r>
      <w:r w:rsidRPr="00A37F4C">
        <w:rPr>
          <w:rStyle w:val="Emphasis"/>
          <w:rFonts w:cs="Calibri"/>
          <w:highlight w:val="green"/>
        </w:rPr>
        <w:t>fix</w:t>
      </w:r>
      <w:r w:rsidRPr="00A37F4C">
        <w:rPr>
          <w:rStyle w:val="StyleUnderline"/>
          <w:rFonts w:cs="Calibri"/>
          <w:highlight w:val="green"/>
        </w:rPr>
        <w:t>. There is</w:t>
      </w:r>
      <w:r w:rsidRPr="00A37F4C">
        <w:rPr>
          <w:rStyle w:val="StyleUnderline"/>
          <w:rFonts w:cs="Calibri"/>
        </w:rPr>
        <w:t xml:space="preserve"> cruelty, </w:t>
      </w:r>
      <w:r w:rsidRPr="00A37F4C">
        <w:rPr>
          <w:rStyle w:val="Emphasis"/>
          <w:rFonts w:cs="Calibri"/>
          <w:highlight w:val="green"/>
        </w:rPr>
        <w:t>racism</w:t>
      </w:r>
      <w:r w:rsidRPr="00A37F4C">
        <w:rPr>
          <w:rStyle w:val="StyleUnderline"/>
          <w:rFonts w:cs="Calibri"/>
        </w:rPr>
        <w:t xml:space="preserve">, sexism, and poverty of all kinds </w:t>
      </w:r>
      <w:r w:rsidRPr="00A37F4C">
        <w:rPr>
          <w:rStyle w:val="StyleUnderline"/>
          <w:rFonts w:cs="Calibri"/>
          <w:highlight w:val="green"/>
        </w:rPr>
        <w:t>embedded in</w:t>
      </w:r>
      <w:r w:rsidRPr="00A37F4C">
        <w:rPr>
          <w:rStyle w:val="StyleUnderline"/>
          <w:rFonts w:cs="Calibri"/>
        </w:rPr>
        <w:t xml:space="preserve"> our </w:t>
      </w:r>
      <w:r w:rsidRPr="00A37F4C">
        <w:rPr>
          <w:rStyle w:val="Emphasis"/>
          <w:rFonts w:cs="Calibri"/>
          <w:highlight w:val="green"/>
        </w:rPr>
        <w:t>tech</w:t>
      </w:r>
      <w:r w:rsidRPr="00A37F4C">
        <w:rPr>
          <w:rStyle w:val="StyleUnderline"/>
          <w:rFonts w:cs="Calibri"/>
        </w:rPr>
        <w:t xml:space="preserve">nological </w:t>
      </w:r>
      <w:r w:rsidRPr="00A37F4C">
        <w:rPr>
          <w:rStyle w:val="StyleUnderline"/>
          <w:rFonts w:cs="Calibri"/>
          <w:highlight w:val="green"/>
        </w:rPr>
        <w:t>systems</w:t>
      </w:r>
      <w:r w:rsidRPr="00A37F4C">
        <w:rPr>
          <w:rStyle w:val="StyleUnderline"/>
          <w:rFonts w:cs="Calibri"/>
        </w:rPr>
        <w:t xml:space="preserve">. But </w:t>
      </w:r>
      <w:r w:rsidRPr="00A37F4C">
        <w:rPr>
          <w:rStyle w:val="StyleUnderline"/>
          <w:rFonts w:cs="Calibri"/>
          <w:highlight w:val="green"/>
        </w:rPr>
        <w:t>the best way to handle</w:t>
      </w:r>
      <w:r w:rsidRPr="00A37F4C">
        <w:rPr>
          <w:rStyle w:val="StyleUnderline"/>
          <w:rFonts w:cs="Calibri"/>
        </w:rPr>
        <w:t xml:space="preserve"> these </w:t>
      </w:r>
      <w:r w:rsidRPr="00A37F4C">
        <w:rPr>
          <w:rStyle w:val="StyleUnderline"/>
          <w:rFonts w:cs="Calibri"/>
          <w:highlight w:val="green"/>
        </w:rPr>
        <w:t>issues is</w:t>
      </w:r>
      <w:r w:rsidRPr="00A37F4C">
        <w:rPr>
          <w:rStyle w:val="StyleUnderline"/>
          <w:rFonts w:cs="Calibri"/>
        </w:rPr>
        <w:t xml:space="preserve"> through the application of </w:t>
      </w:r>
      <w:r w:rsidRPr="00A37F4C">
        <w:rPr>
          <w:rStyle w:val="StyleUnderline"/>
          <w:rFonts w:cs="Calibri"/>
          <w:highlight w:val="green"/>
        </w:rPr>
        <w:t>human ingenuity</w:t>
      </w:r>
      <w:r w:rsidRPr="00A37F4C">
        <w:rPr>
          <w:rStyle w:val="StyleUnderline"/>
          <w:rFonts w:cs="Calibri"/>
        </w:rPr>
        <w:t>. Human ingenuity begets technology in all of its varieties</w:t>
      </w:r>
      <w:r w:rsidRPr="00A37F4C">
        <w:rPr>
          <w:rFonts w:cs="Calibri"/>
          <w:sz w:val="16"/>
        </w:rPr>
        <w:t>.</w:t>
      </w:r>
    </w:p>
    <w:p w14:paraId="754F6AEE" w14:textId="77777777" w:rsidR="007475CE" w:rsidRPr="00A37F4C" w:rsidRDefault="007475CE" w:rsidP="007475CE">
      <w:pPr>
        <w:rPr>
          <w:rFonts w:cs="Calibri"/>
          <w:sz w:val="16"/>
          <w:szCs w:val="16"/>
        </w:rPr>
      </w:pPr>
      <w:r w:rsidRPr="00A37F4C">
        <w:rPr>
          <w:rFonts w:cs="Calibri"/>
          <w:sz w:val="16"/>
          <w:szCs w:val="16"/>
        </w:rPr>
        <w:t xml:space="preserve">When Scott Alexander over at Star Slate Codex recently looked at 52 </w:t>
      </w:r>
      <w:r w:rsidRPr="00A37F4C">
        <w:rPr>
          <w:rStyle w:val="StyleUnderline"/>
          <w:rFonts w:cs="Calibri"/>
          <w:sz w:val="16"/>
          <w:szCs w:val="16"/>
        </w:rPr>
        <w:t>startups</w:t>
      </w:r>
      <w:r w:rsidRPr="00A37F4C">
        <w:rPr>
          <w:rFonts w:cs="Calibri"/>
          <w:sz w:val="16"/>
          <w:szCs w:val="16"/>
        </w:rPr>
        <w:t xml:space="preserve"> being groomed by startup incubator Y Combinator, he rightly pointed out that many of them were working for the betterment of all:  </w:t>
      </w:r>
    </w:p>
    <w:p w14:paraId="02C61CB5" w14:textId="77777777" w:rsidR="007475CE" w:rsidRPr="00A37F4C" w:rsidRDefault="007475CE" w:rsidP="007475CE">
      <w:pPr>
        <w:rPr>
          <w:rFonts w:cs="Calibri"/>
          <w:sz w:val="16"/>
        </w:rPr>
      </w:pPr>
      <w:r w:rsidRPr="00A37F4C">
        <w:rPr>
          <w:rFonts w:cs="Calibri"/>
          <w:sz w:val="16"/>
        </w:rPr>
        <w:t xml:space="preserve">Thirteen of them </w:t>
      </w:r>
      <w:r w:rsidRPr="00A37F4C">
        <w:rPr>
          <w:rStyle w:val="StyleUnderline"/>
          <w:rFonts w:cs="Calibri"/>
          <w:highlight w:val="green"/>
        </w:rPr>
        <w:t>had an altruistic</w:t>
      </w:r>
      <w:r w:rsidRPr="00A37F4C">
        <w:rPr>
          <w:rFonts w:cs="Calibri"/>
          <w:sz w:val="16"/>
        </w:rPr>
        <w:t xml:space="preserve"> or international development </w:t>
      </w:r>
      <w:r w:rsidRPr="00A37F4C">
        <w:rPr>
          <w:rStyle w:val="StyleUnderline"/>
          <w:rFonts w:cs="Calibri"/>
          <w:highlight w:val="green"/>
        </w:rPr>
        <w:t>focus</w:t>
      </w:r>
      <w:r w:rsidRPr="00A37F4C">
        <w:rPr>
          <w:rFonts w:cs="Calibri"/>
          <w:sz w:val="16"/>
        </w:rPr>
        <w:t xml:space="preserve">, including </w:t>
      </w:r>
      <w:proofErr w:type="spellStart"/>
      <w:r w:rsidRPr="00A37F4C">
        <w:rPr>
          <w:rFonts w:cs="Calibri"/>
          <w:sz w:val="16"/>
        </w:rPr>
        <w:t>Neema</w:t>
      </w:r>
      <w:proofErr w:type="spellEnd"/>
      <w:r w:rsidRPr="00A37F4C">
        <w:rPr>
          <w:rFonts w:cs="Calibri"/>
          <w:sz w:val="16"/>
        </w:rPr>
        <w:t xml:space="preserve">, an app to help poor people without access to banks gain financial services; </w:t>
      </w:r>
      <w:proofErr w:type="spellStart"/>
      <w:r w:rsidRPr="00A37F4C">
        <w:rPr>
          <w:rFonts w:cs="Calibri"/>
          <w:sz w:val="16"/>
        </w:rPr>
        <w:t>Kangpe</w:t>
      </w:r>
      <w:proofErr w:type="spellEnd"/>
      <w:r w:rsidRPr="00A37F4C">
        <w:rPr>
          <w:rFonts w:cs="Calibri"/>
          <w:sz w:val="16"/>
        </w:rPr>
        <w:t xml:space="preserve">, </w:t>
      </w:r>
      <w:r w:rsidRPr="00A37F4C">
        <w:rPr>
          <w:rStyle w:val="StyleUnderline"/>
          <w:rFonts w:cs="Calibri"/>
          <w:highlight w:val="green"/>
        </w:rPr>
        <w:t>online</w:t>
      </w:r>
      <w:r w:rsidRPr="00A37F4C">
        <w:rPr>
          <w:rStyle w:val="StyleUnderline"/>
          <w:rFonts w:cs="Calibri"/>
        </w:rPr>
        <w:t xml:space="preserve"> health </w:t>
      </w:r>
      <w:r w:rsidRPr="00A37F4C">
        <w:rPr>
          <w:rStyle w:val="StyleUnderline"/>
          <w:rFonts w:cs="Calibri"/>
          <w:highlight w:val="green"/>
        </w:rPr>
        <w:t>services for people</w:t>
      </w:r>
      <w:r w:rsidRPr="00A37F4C">
        <w:rPr>
          <w:rStyle w:val="StyleUnderline"/>
          <w:rFonts w:cs="Calibri"/>
        </w:rPr>
        <w:t xml:space="preserve"> in Africa </w:t>
      </w:r>
      <w:r w:rsidRPr="00A37F4C">
        <w:rPr>
          <w:rStyle w:val="StyleUnderline"/>
          <w:rFonts w:cs="Calibri"/>
          <w:highlight w:val="green"/>
        </w:rPr>
        <w:t>without access to doctors</w:t>
      </w:r>
      <w:r w:rsidRPr="00A37F4C">
        <w:rPr>
          <w:rFonts w:cs="Calibri"/>
          <w:sz w:val="16"/>
        </w:rPr>
        <w:t xml:space="preserve">; </w:t>
      </w:r>
      <w:proofErr w:type="spellStart"/>
      <w:r w:rsidRPr="00A37F4C">
        <w:rPr>
          <w:rFonts w:cs="Calibri"/>
          <w:sz w:val="16"/>
        </w:rPr>
        <w:t>Credy</w:t>
      </w:r>
      <w:proofErr w:type="spellEnd"/>
      <w:r w:rsidRPr="00A37F4C">
        <w:rPr>
          <w:rFonts w:cs="Calibri"/>
          <w:sz w:val="16"/>
        </w:rPr>
        <w:t xml:space="preserve">, a peer-to-peer lending service in India; Clear Genetics, </w:t>
      </w:r>
      <w:r w:rsidRPr="00A37F4C">
        <w:rPr>
          <w:rStyle w:val="StyleUnderline"/>
          <w:rFonts w:cs="Calibri"/>
          <w:highlight w:val="green"/>
        </w:rPr>
        <w:t>an automated gene</w:t>
      </w:r>
      <w:r w:rsidRPr="00A37F4C">
        <w:rPr>
          <w:rStyle w:val="StyleUnderline"/>
          <w:rFonts w:cs="Calibri"/>
        </w:rPr>
        <w:t xml:space="preserve">tic </w:t>
      </w:r>
      <w:r w:rsidRPr="00A37F4C">
        <w:rPr>
          <w:rStyle w:val="StyleUnderline"/>
          <w:rFonts w:cs="Calibri"/>
          <w:highlight w:val="green"/>
        </w:rPr>
        <w:t>counseling tool</w:t>
      </w:r>
      <w:r w:rsidRPr="00A37F4C">
        <w:rPr>
          <w:rStyle w:val="StyleUnderline"/>
          <w:rFonts w:cs="Calibri"/>
        </w:rPr>
        <w:t xml:space="preserve"> for at-risk parents</w:t>
      </w:r>
      <w:r w:rsidRPr="00A37F4C">
        <w:rPr>
          <w:rFonts w:cs="Calibri"/>
          <w:sz w:val="16"/>
        </w:rPr>
        <w:t>; and Dost Education, helping to teach literacy skills in India via a $1/month course.</w:t>
      </w:r>
    </w:p>
    <w:p w14:paraId="05480321" w14:textId="77777777" w:rsidR="007475CE" w:rsidRPr="00A37F4C" w:rsidRDefault="007475CE" w:rsidP="007475CE">
      <w:pPr>
        <w:rPr>
          <w:rFonts w:cs="Calibri"/>
          <w:sz w:val="16"/>
          <w:szCs w:val="16"/>
        </w:rPr>
      </w:pPr>
      <w:r w:rsidRPr="00A37F4C">
        <w:rPr>
          <w:rFonts w:cs="Calibri"/>
          <w:sz w:val="16"/>
          <w:szCs w:val="16"/>
        </w:rPr>
        <w:t xml:space="preserve">Twelve of them seemed like really exciting cutting-edge technology, including CBAS, which describes itself as “human bionics plug-and-play”; </w:t>
      </w:r>
      <w:proofErr w:type="spellStart"/>
      <w:r w:rsidRPr="00A37F4C">
        <w:rPr>
          <w:rFonts w:cs="Calibri"/>
          <w:sz w:val="16"/>
          <w:szCs w:val="16"/>
        </w:rPr>
        <w:t>Solugen</w:t>
      </w:r>
      <w:proofErr w:type="spellEnd"/>
      <w:r w:rsidRPr="00A37F4C">
        <w:rPr>
          <w:rFonts w:cs="Calibri"/>
          <w:sz w:val="16"/>
          <w:szCs w:val="16"/>
        </w:rPr>
        <w:t xml:space="preserve">, which has a way to manufacture hydrogen peroxide from plant sugars; AON3D, which makes 3D printers for industrial uses; </w:t>
      </w:r>
      <w:proofErr w:type="spellStart"/>
      <w:r w:rsidRPr="00A37F4C">
        <w:rPr>
          <w:rFonts w:cs="Calibri"/>
          <w:sz w:val="16"/>
          <w:szCs w:val="16"/>
        </w:rPr>
        <w:t>Indee</w:t>
      </w:r>
      <w:proofErr w:type="spellEnd"/>
      <w:r w:rsidRPr="00A37F4C">
        <w:rPr>
          <w:rFonts w:cs="Calibri"/>
          <w:sz w:val="16"/>
          <w:szCs w:val="16"/>
        </w:rPr>
        <w:t xml:space="preserve">, a new genetic engineering system; </w:t>
      </w:r>
      <w:proofErr w:type="spellStart"/>
      <w:r w:rsidRPr="00A37F4C">
        <w:rPr>
          <w:rFonts w:cs="Calibri"/>
          <w:sz w:val="16"/>
          <w:szCs w:val="16"/>
        </w:rPr>
        <w:t>Alem</w:t>
      </w:r>
      <w:proofErr w:type="spellEnd"/>
      <w:r w:rsidRPr="00A37F4C">
        <w:rPr>
          <w:rFonts w:cs="Calibri"/>
          <w:sz w:val="16"/>
          <w:szCs w:val="16"/>
        </w:rPr>
        <w:t xml:space="preserve"> Health, applying AI to radiology, and of course the obligatory drone delivery startup. Eighteen of them seemed like boring meat-and-potatoes companies aimed at businesses that need enterprise data solution software application package analytics targeting management something </w:t>
      </w:r>
      <w:proofErr w:type="spellStart"/>
      <w:r w:rsidRPr="00A37F4C">
        <w:rPr>
          <w:rFonts w:cs="Calibri"/>
          <w:sz w:val="16"/>
          <w:szCs w:val="16"/>
        </w:rPr>
        <w:t>something</w:t>
      </w:r>
      <w:proofErr w:type="spellEnd"/>
      <w:r w:rsidRPr="00A37F4C">
        <w:rPr>
          <w:rFonts w:cs="Calibri"/>
          <w:sz w:val="16"/>
          <w:szCs w:val="16"/>
        </w:rPr>
        <w:t xml:space="preserve"> </w:t>
      </w:r>
      <w:proofErr w:type="spellStart"/>
      <w:r w:rsidRPr="00A37F4C">
        <w:rPr>
          <w:rFonts w:cs="Calibri"/>
          <w:sz w:val="16"/>
          <w:szCs w:val="16"/>
        </w:rPr>
        <w:t>something</w:t>
      </w:r>
      <w:proofErr w:type="spellEnd"/>
      <w:r w:rsidRPr="00A37F4C">
        <w:rPr>
          <w:rFonts w:cs="Calibri"/>
          <w:sz w:val="16"/>
          <w:szCs w:val="16"/>
        </w:rPr>
        <w:t xml:space="preserve"> “the cloud”. As for the other companies, they were the kind of niche products that Silicon Valley has come to be criticized for supporting. Perhaps the Valley deserves some criticism, but perhaps it deserves more credit than it’s been receiving as-of-late.</w:t>
      </w:r>
    </w:p>
    <w:p w14:paraId="36ACC562" w14:textId="77777777" w:rsidR="007475CE" w:rsidRPr="00A37F4C" w:rsidRDefault="007475CE" w:rsidP="007475CE">
      <w:pPr>
        <w:rPr>
          <w:rFonts w:cs="Calibri"/>
          <w:sz w:val="16"/>
        </w:rPr>
      </w:pPr>
      <w:r w:rsidRPr="00A37F4C">
        <w:rPr>
          <w:rStyle w:val="StyleUnderline"/>
          <w:rFonts w:cs="Calibri"/>
        </w:rPr>
        <w:t xml:space="preserve">Contemporary </w:t>
      </w:r>
      <w:r w:rsidRPr="00A37F4C">
        <w:rPr>
          <w:rStyle w:val="StyleUnderline"/>
          <w:rFonts w:cs="Calibri"/>
          <w:highlight w:val="green"/>
        </w:rPr>
        <w:t>tech criticism displays</w:t>
      </w:r>
      <w:r w:rsidRPr="00A37F4C">
        <w:rPr>
          <w:rStyle w:val="StyleUnderline"/>
          <w:rFonts w:cs="Calibri"/>
        </w:rPr>
        <w:t xml:space="preserve"> a kind of </w:t>
      </w:r>
      <w:r w:rsidRPr="00A37F4C">
        <w:rPr>
          <w:rStyle w:val="Emphasis"/>
          <w:rFonts w:cs="Calibri"/>
          <w:highlight w:val="green"/>
        </w:rPr>
        <w:t>anti-nostalgia</w:t>
      </w:r>
      <w:r w:rsidRPr="00A37F4C">
        <w:rPr>
          <w:rFonts w:cs="Calibri"/>
          <w:sz w:val="16"/>
        </w:rPr>
        <w:t xml:space="preserve">. Instead of being reverent for the past, </w:t>
      </w:r>
      <w:r w:rsidRPr="00A37F4C">
        <w:rPr>
          <w:rStyle w:val="StyleUnderline"/>
          <w:rFonts w:cs="Calibri"/>
          <w:highlight w:val="green"/>
        </w:rPr>
        <w:t>anxiety for the future abounds</w:t>
      </w:r>
      <w:r w:rsidRPr="00A37F4C">
        <w:rPr>
          <w:rFonts w:cs="Calibri"/>
          <w:sz w:val="16"/>
        </w:rPr>
        <w:t xml:space="preserve">. In these visions, the future is imagined as a strange, foreign land, beset with problems. And yet, to quote that old adage, tomorrow is the visitor that is always coming but never arrives. The future never arrives because we are assembling it today. We need to work diligently together to piece together a better world. </w:t>
      </w:r>
      <w:r w:rsidRPr="00A37F4C">
        <w:rPr>
          <w:rStyle w:val="StyleUnderline"/>
          <w:rFonts w:cs="Calibri"/>
        </w:rPr>
        <w:t xml:space="preserve">But </w:t>
      </w:r>
      <w:r w:rsidRPr="00A37F4C">
        <w:rPr>
          <w:rStyle w:val="StyleUnderline"/>
          <w:rFonts w:cs="Calibri"/>
          <w:highlight w:val="green"/>
        </w:rPr>
        <w:t>if we</w:t>
      </w:r>
      <w:r w:rsidRPr="00A37F4C">
        <w:rPr>
          <w:rStyle w:val="StyleUnderline"/>
          <w:rFonts w:cs="Calibri"/>
        </w:rPr>
        <w:t xml:space="preserve"> constantly </w:t>
      </w:r>
      <w:proofErr w:type="gramStart"/>
      <w:r w:rsidRPr="00A37F4C">
        <w:rPr>
          <w:rStyle w:val="StyleUnderline"/>
          <w:rFonts w:cs="Calibri"/>
          <w:highlight w:val="green"/>
        </w:rPr>
        <w:t>live in</w:t>
      </w:r>
      <w:proofErr w:type="gramEnd"/>
      <w:r w:rsidRPr="00A37F4C">
        <w:rPr>
          <w:rStyle w:val="StyleUnderline"/>
          <w:rFonts w:cs="Calibri"/>
          <w:highlight w:val="green"/>
        </w:rPr>
        <w:t xml:space="preserve"> fear of what comes next</w:t>
      </w:r>
      <w:r w:rsidRPr="00A37F4C">
        <w:rPr>
          <w:rStyle w:val="StyleUnderline"/>
          <w:rFonts w:cs="Calibri"/>
        </w:rPr>
        <w:t xml:space="preserve">, </w:t>
      </w:r>
      <w:r w:rsidRPr="00A37F4C">
        <w:rPr>
          <w:rStyle w:val="StyleUnderline"/>
          <w:rFonts w:cs="Calibri"/>
          <w:highlight w:val="green"/>
        </w:rPr>
        <w:t xml:space="preserve">that future won’t be </w:t>
      </w:r>
      <w:r w:rsidRPr="00A37F4C">
        <w:rPr>
          <w:rStyle w:val="Emphasis"/>
          <w:rFonts w:cs="Calibri"/>
          <w:highlight w:val="green"/>
        </w:rPr>
        <w:t>built</w:t>
      </w:r>
      <w:r w:rsidRPr="00A37F4C">
        <w:rPr>
          <w:rStyle w:val="StyleUnderline"/>
          <w:rFonts w:cs="Calibri"/>
          <w:highlight w:val="green"/>
        </w:rPr>
        <w:t xml:space="preserve">. Optimism needn’t be </w:t>
      </w:r>
      <w:r w:rsidRPr="00A37F4C">
        <w:rPr>
          <w:rStyle w:val="Emphasis"/>
          <w:rFonts w:cs="Calibri"/>
          <w:highlight w:val="green"/>
        </w:rPr>
        <w:t>pollyannaish</w:t>
      </w:r>
      <w:r w:rsidRPr="00A37F4C">
        <w:rPr>
          <w:rStyle w:val="StyleUnderline"/>
          <w:rFonts w:cs="Calibri"/>
        </w:rPr>
        <w:t xml:space="preserve">. </w:t>
      </w:r>
      <w:r w:rsidRPr="00A37F4C">
        <w:rPr>
          <w:rStyle w:val="StyleUnderline"/>
          <w:rFonts w:cs="Calibri"/>
          <w:highlight w:val="green"/>
        </w:rPr>
        <w:t>It only needs to be hopeful of a better world</w:t>
      </w:r>
      <w:r w:rsidRPr="00A37F4C">
        <w:rPr>
          <w:rFonts w:cs="Calibri"/>
          <w:sz w:val="16"/>
          <w:highlight w:val="green"/>
        </w:rPr>
        <w:t>.</w:t>
      </w:r>
      <w:r w:rsidRPr="00A37F4C">
        <w:rPr>
          <w:rFonts w:cs="Calibri"/>
          <w:sz w:val="16"/>
        </w:rPr>
        <w:t xml:space="preserve">  </w:t>
      </w:r>
      <w:r w:rsidRPr="00A37F4C">
        <w:rPr>
          <w:rFonts w:cs="Calibri"/>
          <w:b/>
          <w:bCs/>
          <w:sz w:val="16"/>
        </w:rPr>
        <w:t>             </w:t>
      </w:r>
      <w:r w:rsidRPr="00A37F4C">
        <w:rPr>
          <w:rFonts w:cs="Calibri"/>
          <w:sz w:val="16"/>
        </w:rPr>
        <w:t>  </w:t>
      </w:r>
    </w:p>
    <w:p w14:paraId="1D1D1A82" w14:textId="77777777" w:rsidR="007475CE" w:rsidRPr="00A37F4C" w:rsidRDefault="007475CE" w:rsidP="007475CE">
      <w:pPr>
        <w:rPr>
          <w:rFonts w:cs="Calibri"/>
          <w:b/>
          <w:bCs/>
          <w:u w:val="single"/>
        </w:rPr>
      </w:pPr>
    </w:p>
    <w:p w14:paraId="008EB696" w14:textId="77777777" w:rsidR="007475CE" w:rsidRPr="00A37F4C" w:rsidRDefault="007475CE" w:rsidP="007475CE">
      <w:pPr>
        <w:pStyle w:val="Heading4"/>
        <w:rPr>
          <w:rFonts w:cs="Calibri"/>
        </w:rPr>
      </w:pPr>
      <w:r w:rsidRPr="00A37F4C">
        <w:rPr>
          <w:rFonts w:cs="Calibri"/>
        </w:rPr>
        <w:t>**</w:t>
      </w:r>
      <w:proofErr w:type="spellStart"/>
      <w:r w:rsidRPr="00A37F4C">
        <w:rPr>
          <w:rFonts w:cs="Calibri"/>
        </w:rPr>
        <w:t>Technoliberalism’s</w:t>
      </w:r>
      <w:proofErr w:type="spellEnd"/>
      <w:r w:rsidRPr="00A37F4C">
        <w:rPr>
          <w:rFonts w:cs="Calibri"/>
        </w:rPr>
        <w:t xml:space="preserve"> assertion of the rights-bearing progressive human vs the non-human subject results in colonial civilizing missions of humanitarianism that destroys value to life and always seeks to extend liberal futurity and incorporate otherness </w:t>
      </w:r>
    </w:p>
    <w:p w14:paraId="7DFF454C" w14:textId="77777777" w:rsidR="007475CE" w:rsidRPr="00A37F4C" w:rsidRDefault="007475CE" w:rsidP="007475CE">
      <w:pPr>
        <w:rPr>
          <w:rFonts w:cs="Calibri"/>
        </w:rPr>
      </w:pPr>
      <w:proofErr w:type="spellStart"/>
      <w:r w:rsidRPr="00A37F4C">
        <w:rPr>
          <w:rStyle w:val="Style13ptBold"/>
          <w:rFonts w:cs="Calibri"/>
        </w:rPr>
        <w:t>Atanasoski</w:t>
      </w:r>
      <w:proofErr w:type="spellEnd"/>
      <w:r w:rsidRPr="00A37F4C">
        <w:rPr>
          <w:rStyle w:val="Style13ptBold"/>
          <w:rFonts w:cs="Calibri"/>
        </w:rPr>
        <w:t xml:space="preserve"> and Vora 19</w:t>
      </w:r>
      <w:r w:rsidRPr="00A37F4C">
        <w:rPr>
          <w:rFonts w:cs="Calibri"/>
        </w:rPr>
        <w:t xml:space="preserve">, Neda, and </w:t>
      </w:r>
      <w:proofErr w:type="spellStart"/>
      <w:r w:rsidRPr="00A37F4C">
        <w:rPr>
          <w:rFonts w:cs="Calibri"/>
        </w:rPr>
        <w:t>Kalindi</w:t>
      </w:r>
      <w:proofErr w:type="spellEnd"/>
      <w:r w:rsidRPr="00A37F4C">
        <w:rPr>
          <w:rFonts w:cs="Calibri"/>
        </w:rPr>
        <w:t xml:space="preserve"> Vora. "Surrogate humanity: Posthuman networks and the (racialized) obsolescence of labor." Catalyst: Feminism, Theory, Technoscience 1.1 (2019). Race, Robots, and the Politics of </w:t>
      </w:r>
      <w:proofErr w:type="spellStart"/>
      <w:r w:rsidRPr="00A37F4C">
        <w:rPr>
          <w:rFonts w:cs="Calibri"/>
        </w:rPr>
        <w:t>Techological</w:t>
      </w:r>
      <w:proofErr w:type="spellEnd"/>
      <w:r w:rsidRPr="00A37F4C">
        <w:rPr>
          <w:rFonts w:cs="Calibri"/>
        </w:rPr>
        <w:t xml:space="preserve"> Futures (Neda </w:t>
      </w:r>
      <w:proofErr w:type="spellStart"/>
      <w:r w:rsidRPr="00A37F4C">
        <w:rPr>
          <w:rFonts w:cs="Calibri"/>
        </w:rPr>
        <w:t>Atanasoski</w:t>
      </w:r>
      <w:proofErr w:type="spellEnd"/>
      <w:r w:rsidRPr="00A37F4C">
        <w:rPr>
          <w:rFonts w:cs="Calibri"/>
        </w:rPr>
        <w:t xml:space="preserve"> is Professor of Feminist Studies and Critical Race and Ethnic Studies at the University of California, Santa Cruz. </w:t>
      </w:r>
      <w:proofErr w:type="spellStart"/>
      <w:r w:rsidRPr="00A37F4C">
        <w:rPr>
          <w:rFonts w:cs="Calibri"/>
        </w:rPr>
        <w:t>Kalindi</w:t>
      </w:r>
      <w:proofErr w:type="spellEnd"/>
      <w:r w:rsidRPr="00A37F4C">
        <w:rPr>
          <w:rFonts w:cs="Calibri"/>
        </w:rPr>
        <w:t xml:space="preserve"> Vora is Associate Professor of Gender, Sexuality and Women's Studies at UC Davis, and Director of the Feminist Research Institute)//Elmer</w:t>
      </w:r>
    </w:p>
    <w:p w14:paraId="45126647" w14:textId="77777777" w:rsidR="007475CE" w:rsidRPr="00A37F4C" w:rsidRDefault="007475CE" w:rsidP="007475CE">
      <w:pPr>
        <w:rPr>
          <w:rFonts w:cs="Calibri"/>
          <w:b/>
          <w:u w:val="single"/>
        </w:rPr>
      </w:pPr>
      <w:r w:rsidRPr="00A37F4C">
        <w:rPr>
          <w:rFonts w:cs="Calibri"/>
          <w:b/>
          <w:u w:val="single"/>
        </w:rPr>
        <w:t>The Campaign to Stop Killer Robots Debates about killer robots conceptualize an ethics and a politics of life and death in the face of technological challenges to the bounds of the human</w:t>
      </w:r>
      <w:r w:rsidRPr="00A37F4C">
        <w:rPr>
          <w:rFonts w:cs="Calibri"/>
          <w:sz w:val="14"/>
        </w:rPr>
        <w:t xml:space="preserve">. Yet, </w:t>
      </w:r>
      <w:r w:rsidRPr="00A37F4C">
        <w:rPr>
          <w:rFonts w:cs="Calibri"/>
          <w:b/>
          <w:u w:val="single"/>
        </w:rPr>
        <w:t xml:space="preserve">as we argue here, </w:t>
      </w:r>
      <w:r w:rsidRPr="00A37F4C">
        <w:rPr>
          <w:rFonts w:cs="Calibri"/>
          <w:b/>
          <w:bCs/>
          <w:highlight w:val="yellow"/>
          <w:u w:val="single"/>
        </w:rPr>
        <w:t>the presumption of an impossible morality</w:t>
      </w:r>
      <w:r w:rsidRPr="00A37F4C">
        <w:rPr>
          <w:rFonts w:cs="Calibri"/>
          <w:b/>
          <w:highlight w:val="yellow"/>
          <w:u w:val="single"/>
        </w:rPr>
        <w:t xml:space="preserve"> </w:t>
      </w:r>
      <w:r w:rsidRPr="00A37F4C">
        <w:rPr>
          <w:rFonts w:cs="Calibri"/>
          <w:b/>
          <w:u w:val="single"/>
        </w:rPr>
        <w:t xml:space="preserve">for the killer robot in human rights discourses </w:t>
      </w:r>
      <w:r w:rsidRPr="00A37F4C">
        <w:rPr>
          <w:rFonts w:cs="Calibri"/>
          <w:b/>
          <w:highlight w:val="yellow"/>
          <w:u w:val="single"/>
        </w:rPr>
        <w:t>follows</w:t>
      </w:r>
      <w:r w:rsidRPr="00A37F4C">
        <w:rPr>
          <w:rFonts w:cs="Calibri"/>
          <w:b/>
          <w:u w:val="single"/>
        </w:rPr>
        <w:t xml:space="preserve"> </w:t>
      </w:r>
      <w:r w:rsidRPr="00A37F4C">
        <w:rPr>
          <w:rFonts w:cs="Calibri"/>
          <w:b/>
          <w:highlight w:val="yellow"/>
          <w:u w:val="single"/>
        </w:rPr>
        <w:t xml:space="preserve">from the </w:t>
      </w:r>
      <w:r w:rsidRPr="00A37F4C">
        <w:rPr>
          <w:rFonts w:cs="Calibri"/>
          <w:b/>
          <w:u w:val="single"/>
        </w:rPr>
        <w:t xml:space="preserve">internationally sanctioned </w:t>
      </w:r>
      <w:r w:rsidRPr="00A37F4C">
        <w:rPr>
          <w:rFonts w:cs="Calibri"/>
          <w:b/>
          <w:bCs/>
          <w:highlight w:val="yellow"/>
          <w:u w:val="single"/>
        </w:rPr>
        <w:t>distinction between humane and inhumane</w:t>
      </w:r>
      <w:r w:rsidRPr="00A37F4C">
        <w:rPr>
          <w:rFonts w:cs="Calibri"/>
          <w:b/>
          <w:u w:val="single"/>
        </w:rPr>
        <w:t xml:space="preserve">, as well as </w:t>
      </w:r>
      <w:r w:rsidRPr="00A37F4C">
        <w:rPr>
          <w:rFonts w:cs="Calibri"/>
          <w:b/>
          <w:bCs/>
          <w:u w:val="single"/>
        </w:rPr>
        <w:t>human and inhuman</w:t>
      </w:r>
      <w:r w:rsidRPr="00A37F4C">
        <w:rPr>
          <w:rFonts w:cs="Calibri"/>
          <w:b/>
          <w:u w:val="single"/>
        </w:rPr>
        <w:t xml:space="preserve">, forms of violence undergirding the temporality of the surrogate effect as the racial grammar of the global human rights regime and its </w:t>
      </w:r>
      <w:proofErr w:type="spellStart"/>
      <w:r w:rsidRPr="00A37F4C">
        <w:rPr>
          <w:rFonts w:cs="Calibri"/>
          <w:b/>
          <w:u w:val="single"/>
        </w:rPr>
        <w:t>technoliberal</w:t>
      </w:r>
      <w:proofErr w:type="spellEnd"/>
      <w:r w:rsidRPr="00A37F4C">
        <w:rPr>
          <w:rFonts w:cs="Calibri"/>
          <w:b/>
          <w:u w:val="single"/>
        </w:rPr>
        <w:t xml:space="preserve"> updates</w:t>
      </w:r>
      <w:r w:rsidRPr="00A37F4C">
        <w:rPr>
          <w:rFonts w:cs="Calibri"/>
          <w:sz w:val="14"/>
        </w:rPr>
        <w:t xml:space="preserve">.26 </w:t>
      </w:r>
      <w:r w:rsidRPr="00A37F4C">
        <w:rPr>
          <w:rFonts w:cs="Calibri"/>
          <w:b/>
          <w:u w:val="single"/>
        </w:rPr>
        <w:t xml:space="preserve">Killer robots bring into crisis how </w:t>
      </w:r>
      <w:r w:rsidRPr="00A37F4C">
        <w:rPr>
          <w:rFonts w:cs="Calibri"/>
          <w:b/>
          <w:bCs/>
          <w:highlight w:val="yellow"/>
          <w:u w:val="single"/>
        </w:rPr>
        <w:t>violence constitutes the human against the nonhuman</w:t>
      </w:r>
      <w:r w:rsidRPr="00A37F4C">
        <w:rPr>
          <w:rFonts w:cs="Calibri"/>
          <w:b/>
          <w:u w:val="single"/>
        </w:rPr>
        <w:t xml:space="preserve">, </w:t>
      </w:r>
      <w:r w:rsidRPr="00A37F4C">
        <w:rPr>
          <w:rFonts w:cs="Calibri"/>
          <w:b/>
          <w:highlight w:val="yellow"/>
          <w:u w:val="single"/>
        </w:rPr>
        <w:t xml:space="preserve">subsuming </w:t>
      </w:r>
      <w:r w:rsidRPr="00A37F4C">
        <w:rPr>
          <w:rFonts w:cs="Calibri"/>
          <w:b/>
          <w:u w:val="single"/>
        </w:rPr>
        <w:t xml:space="preserve">the racialized and gendered </w:t>
      </w:r>
      <w:r w:rsidRPr="00A37F4C">
        <w:rPr>
          <w:rFonts w:cs="Calibri"/>
          <w:b/>
          <w:bCs/>
          <w:highlight w:val="yellow"/>
          <w:u w:val="single"/>
          <w:bdr w:val="single" w:sz="4" w:space="0" w:color="auto"/>
        </w:rPr>
        <w:t>epistemologies of prior affirmations of authorized violence</w:t>
      </w:r>
      <w:r w:rsidRPr="00A37F4C">
        <w:rPr>
          <w:rFonts w:cs="Calibri"/>
          <w:b/>
          <w:u w:val="single"/>
        </w:rPr>
        <w:t xml:space="preserve">. Legitimated violence has ranged in its end goals from </w:t>
      </w:r>
      <w:r w:rsidRPr="00A37F4C">
        <w:rPr>
          <w:rFonts w:cs="Calibri"/>
          <w:b/>
          <w:bCs/>
          <w:highlight w:val="yellow"/>
          <w:u w:val="single"/>
        </w:rPr>
        <w:t>colonial “civilizing” or “humanizing” occupation to humanitarian intervention.</w:t>
      </w:r>
      <w:r w:rsidRPr="00A37F4C">
        <w:rPr>
          <w:rFonts w:cs="Calibri"/>
          <w:b/>
          <w:u w:val="single"/>
        </w:rPr>
        <w:t xml:space="preserve">27 International law </w:t>
      </w:r>
      <w:r w:rsidRPr="00A37F4C">
        <w:rPr>
          <w:rFonts w:cs="Calibri"/>
          <w:b/>
          <w:highlight w:val="yellow"/>
          <w:u w:val="single"/>
        </w:rPr>
        <w:t xml:space="preserve">permits certain forms of imperial </w:t>
      </w:r>
      <w:r w:rsidRPr="00A37F4C">
        <w:rPr>
          <w:rFonts w:cs="Calibri"/>
          <w:b/>
          <w:u w:val="single"/>
        </w:rPr>
        <w:t xml:space="preserve">and state </w:t>
      </w:r>
      <w:r w:rsidRPr="00A37F4C">
        <w:rPr>
          <w:rFonts w:cs="Calibri"/>
          <w:b/>
          <w:highlight w:val="yellow"/>
          <w:u w:val="single"/>
        </w:rPr>
        <w:t xml:space="preserve">violence unleashed </w:t>
      </w:r>
      <w:r w:rsidRPr="00A37F4C">
        <w:rPr>
          <w:rFonts w:cs="Calibri"/>
          <w:b/>
          <w:bCs/>
          <w:highlight w:val="yellow"/>
          <w:u w:val="single"/>
          <w:bdr w:val="single" w:sz="4" w:space="0" w:color="auto"/>
        </w:rPr>
        <w:t>upon populations whose full humanity has always been suspect</w:t>
      </w:r>
      <w:r w:rsidRPr="00A37F4C">
        <w:rPr>
          <w:rFonts w:cs="Calibri"/>
          <w:b/>
          <w:u w:val="single"/>
        </w:rPr>
        <w:t xml:space="preserve">. </w:t>
      </w:r>
      <w:r w:rsidRPr="00A37F4C">
        <w:rPr>
          <w:rFonts w:cs="Calibri"/>
          <w:b/>
          <w:highlight w:val="yellow"/>
          <w:u w:val="single"/>
        </w:rPr>
        <w:t xml:space="preserve">The idea that killer robots </w:t>
      </w:r>
      <w:r w:rsidRPr="00A37F4C">
        <w:rPr>
          <w:rFonts w:cs="Calibri"/>
          <w:b/>
          <w:bCs/>
          <w:highlight w:val="yellow"/>
          <w:u w:val="single"/>
        </w:rPr>
        <w:t>represent a radical break in how violence is defined</w:t>
      </w:r>
      <w:r w:rsidRPr="00A37F4C">
        <w:rPr>
          <w:rFonts w:cs="Calibri"/>
          <w:b/>
          <w:highlight w:val="yellow"/>
          <w:u w:val="single"/>
        </w:rPr>
        <w:t xml:space="preserve"> </w:t>
      </w:r>
      <w:r w:rsidRPr="00A37F4C">
        <w:rPr>
          <w:rFonts w:cs="Calibri"/>
          <w:b/>
          <w:u w:val="single"/>
        </w:rPr>
        <w:t>\\</w:t>
      </w:r>
    </w:p>
    <w:p w14:paraId="6DEA85EF" w14:textId="77777777" w:rsidR="007475CE" w:rsidRPr="00A37F4C" w:rsidRDefault="007475CE" w:rsidP="007475CE">
      <w:pPr>
        <w:rPr>
          <w:rFonts w:cs="Calibri"/>
          <w:b/>
          <w:u w:val="single"/>
        </w:rPr>
      </w:pPr>
    </w:p>
    <w:p w14:paraId="6F6FBA27" w14:textId="77777777" w:rsidR="007475CE" w:rsidRPr="00A37F4C" w:rsidRDefault="007475CE" w:rsidP="007475CE">
      <w:pPr>
        <w:pStyle w:val="Heading4"/>
        <w:rPr>
          <w:rFonts w:cs="Calibri"/>
        </w:rPr>
      </w:pPr>
      <w:r w:rsidRPr="00A37F4C">
        <w:rPr>
          <w:rFonts w:cs="Calibri"/>
        </w:rPr>
        <w:t xml:space="preserve">**No tech accidents, no algorithmic arms race. </w:t>
      </w:r>
    </w:p>
    <w:p w14:paraId="2C457024" w14:textId="77777777" w:rsidR="007475CE" w:rsidRPr="00A37F4C" w:rsidRDefault="007475CE" w:rsidP="007475CE">
      <w:pPr>
        <w:rPr>
          <w:rFonts w:cs="Calibri"/>
        </w:rPr>
      </w:pPr>
      <w:r w:rsidRPr="00A37F4C">
        <w:rPr>
          <w:rFonts w:cs="Calibri"/>
        </w:rPr>
        <w:t xml:space="preserve">Michael </w:t>
      </w:r>
      <w:r w:rsidRPr="00A37F4C">
        <w:rPr>
          <w:rStyle w:val="Style13ptBold"/>
          <w:rFonts w:cs="Calibri"/>
        </w:rPr>
        <w:t>Shermer 17</w:t>
      </w:r>
      <w:r w:rsidRPr="00A37F4C">
        <w:rPr>
          <w:rFonts w:cs="Calibri"/>
        </w:rPr>
        <w:t>. Publisher of Skeptic magazine, a monthly columnist for Scientific American, and a Presidential Fellow at Chapman University. 04/2017. “Why Artificial Intelligence Is Not an Existential Threat.” Skeptic, vol. 22, no. 2, pp. 29–35.</w:t>
      </w:r>
    </w:p>
    <w:p w14:paraId="7EEBE639" w14:textId="77777777" w:rsidR="007475CE" w:rsidRPr="00A37F4C" w:rsidRDefault="007475CE" w:rsidP="007475CE">
      <w:pPr>
        <w:rPr>
          <w:rFonts w:cs="Calibri"/>
          <w:sz w:val="16"/>
        </w:rPr>
      </w:pPr>
      <w:r w:rsidRPr="00A37F4C">
        <w:rPr>
          <w:rFonts w:cs="Calibri"/>
          <w:sz w:val="16"/>
        </w:rPr>
        <w:t xml:space="preserve">Why AI is not an Existential Threat First, </w:t>
      </w:r>
      <w:r w:rsidRPr="00A37F4C">
        <w:rPr>
          <w:rStyle w:val="StyleUnderline"/>
          <w:rFonts w:cs="Calibri"/>
        </w:rPr>
        <w:t xml:space="preserve">most </w:t>
      </w:r>
      <w:r w:rsidRPr="00A37F4C">
        <w:rPr>
          <w:rStyle w:val="StyleUnderline"/>
          <w:rFonts w:cs="Calibri"/>
          <w:highlight w:val="cyan"/>
        </w:rPr>
        <w:t>AI doomsday prophecies</w:t>
      </w:r>
      <w:r w:rsidRPr="00A37F4C">
        <w:rPr>
          <w:rStyle w:val="StyleUnderline"/>
          <w:rFonts w:cs="Calibri"/>
        </w:rPr>
        <w:t xml:space="preserve"> </w:t>
      </w:r>
      <w:r w:rsidRPr="00A37F4C">
        <w:rPr>
          <w:rStyle w:val="StyleUnderline"/>
          <w:rFonts w:cs="Calibri"/>
          <w:highlight w:val="cyan"/>
        </w:rPr>
        <w:t>are grounded in</w:t>
      </w:r>
      <w:r w:rsidRPr="00A37F4C">
        <w:rPr>
          <w:rStyle w:val="StyleUnderline"/>
          <w:rFonts w:cs="Calibri"/>
        </w:rPr>
        <w:t xml:space="preserve"> the</w:t>
      </w:r>
      <w:r w:rsidRPr="00A37F4C">
        <w:rPr>
          <w:rFonts w:cs="Calibri"/>
          <w:sz w:val="16"/>
        </w:rPr>
        <w:t xml:space="preserve"> </w:t>
      </w:r>
      <w:r w:rsidRPr="00A37F4C">
        <w:rPr>
          <w:rStyle w:val="Emphasis"/>
          <w:rFonts w:cs="Calibri"/>
          <w:highlight w:val="cyan"/>
        </w:rPr>
        <w:t>false analogy</w:t>
      </w:r>
      <w:r w:rsidRPr="00A37F4C">
        <w:rPr>
          <w:rFonts w:cs="Calibri"/>
          <w:sz w:val="16"/>
        </w:rPr>
        <w:t xml:space="preserve"> </w:t>
      </w:r>
      <w:r w:rsidRPr="00A37F4C">
        <w:rPr>
          <w:rStyle w:val="StyleUnderline"/>
          <w:rFonts w:cs="Calibri"/>
        </w:rPr>
        <w:t>between</w:t>
      </w:r>
      <w:r w:rsidRPr="00A37F4C">
        <w:rPr>
          <w:rFonts w:cs="Calibri"/>
          <w:sz w:val="16"/>
        </w:rPr>
        <w:t xml:space="preserve"> </w:t>
      </w:r>
      <w:r w:rsidRPr="00A37F4C">
        <w:rPr>
          <w:rStyle w:val="Emphasis"/>
          <w:rFonts w:cs="Calibri"/>
        </w:rPr>
        <w:t>human nature</w:t>
      </w:r>
      <w:r w:rsidRPr="00A37F4C">
        <w:rPr>
          <w:rFonts w:cs="Calibri"/>
          <w:sz w:val="16"/>
        </w:rPr>
        <w:t xml:space="preserve"> </w:t>
      </w:r>
      <w:r w:rsidRPr="00A37F4C">
        <w:rPr>
          <w:rStyle w:val="StyleUnderline"/>
          <w:rFonts w:cs="Calibri"/>
        </w:rPr>
        <w:t>and</w:t>
      </w:r>
      <w:r w:rsidRPr="00A37F4C">
        <w:rPr>
          <w:rFonts w:cs="Calibri"/>
          <w:sz w:val="16"/>
        </w:rPr>
        <w:t xml:space="preserve"> </w:t>
      </w:r>
      <w:r w:rsidRPr="00A37F4C">
        <w:rPr>
          <w:rStyle w:val="Emphasis"/>
          <w:rFonts w:cs="Calibri"/>
        </w:rPr>
        <w:t>computer nature</w:t>
      </w:r>
      <w:r w:rsidRPr="00A37F4C">
        <w:rPr>
          <w:rStyle w:val="StyleUnderline"/>
          <w:rFonts w:cs="Calibri"/>
        </w:rPr>
        <w:t>, or natural intelligence and artificial intelligence. We are thinking machines, but natural selection also designed into us</w:t>
      </w:r>
      <w:r w:rsidRPr="00A37F4C">
        <w:rPr>
          <w:rFonts w:cs="Calibri"/>
          <w:sz w:val="16"/>
        </w:rPr>
        <w:t xml:space="preserve"> </w:t>
      </w:r>
      <w:r w:rsidRPr="00A37F4C">
        <w:rPr>
          <w:rStyle w:val="Emphasis"/>
          <w:rFonts w:cs="Calibri"/>
        </w:rPr>
        <w:t>emotions</w:t>
      </w:r>
      <w:r w:rsidRPr="00A37F4C">
        <w:rPr>
          <w:rFonts w:cs="Calibri"/>
          <w:sz w:val="16"/>
        </w:rPr>
        <w:t xml:space="preserve"> </w:t>
      </w:r>
      <w:r w:rsidRPr="00A37F4C">
        <w:rPr>
          <w:rStyle w:val="StyleUnderline"/>
          <w:rFonts w:cs="Calibri"/>
        </w:rPr>
        <w:t>to</w:t>
      </w:r>
      <w:r w:rsidRPr="00A37F4C">
        <w:rPr>
          <w:rFonts w:cs="Calibri"/>
          <w:sz w:val="16"/>
        </w:rPr>
        <w:t xml:space="preserve"> </w:t>
      </w:r>
      <w:r w:rsidRPr="00A37F4C">
        <w:rPr>
          <w:rStyle w:val="Emphasis"/>
          <w:rFonts w:cs="Calibri"/>
        </w:rPr>
        <w:t>shortcut</w:t>
      </w:r>
      <w:r w:rsidRPr="00A37F4C">
        <w:rPr>
          <w:rFonts w:cs="Calibri"/>
          <w:sz w:val="16"/>
        </w:rPr>
        <w:t xml:space="preserve"> the </w:t>
      </w:r>
      <w:r w:rsidRPr="00A37F4C">
        <w:rPr>
          <w:rStyle w:val="Emphasis"/>
          <w:rFonts w:cs="Calibri"/>
        </w:rPr>
        <w:t>thinking</w:t>
      </w:r>
      <w:r w:rsidRPr="00A37F4C">
        <w:rPr>
          <w:rFonts w:cs="Calibri"/>
          <w:sz w:val="16"/>
        </w:rPr>
        <w:t xml:space="preserve"> process because natural intelligences are limited in speed and capacity by the number of neurons that can be crammed into a skull that has to pass through a pelvic opening at birth, whereas artificial intelligence need not be so restricted. We don't need to compute the caloric value of foods, for example, we just feel hungry. We don't need to calculate the waist-to-hip ratio of women or the shoulder-to-waist ratio of men in our quest for genetically healthy potential mates; we just feel attracted to someone and mate with them. We don't need to work out the genetic cost of raising someone else's offspring if our mate is unfaithful; we just feel jealous. We don't need to figure the damage of an unfair or non-reciprocal exchange with someone else; we just feel injustice and desire revenge. </w:t>
      </w:r>
      <w:r w:rsidRPr="00A37F4C">
        <w:rPr>
          <w:rStyle w:val="StyleUnderline"/>
          <w:rFonts w:cs="Calibri"/>
        </w:rPr>
        <w:t>Emotions are</w:t>
      </w:r>
      <w:r w:rsidRPr="00A37F4C">
        <w:rPr>
          <w:rFonts w:cs="Calibri"/>
          <w:sz w:val="16"/>
        </w:rPr>
        <w:t xml:space="preserve"> </w:t>
      </w:r>
      <w:r w:rsidRPr="00A37F4C">
        <w:rPr>
          <w:rStyle w:val="Emphasis"/>
          <w:rFonts w:cs="Calibri"/>
        </w:rPr>
        <w:t>proxies</w:t>
      </w:r>
      <w:r w:rsidRPr="00A37F4C">
        <w:rPr>
          <w:rFonts w:cs="Calibri"/>
          <w:sz w:val="16"/>
        </w:rPr>
        <w:t xml:space="preserve"> </w:t>
      </w:r>
      <w:r w:rsidRPr="00A37F4C">
        <w:rPr>
          <w:rStyle w:val="StyleUnderline"/>
          <w:rFonts w:cs="Calibri"/>
        </w:rPr>
        <w:t>for getting us to act</w:t>
      </w:r>
      <w:r w:rsidRPr="00A37F4C">
        <w:rPr>
          <w:rFonts w:cs="Calibri"/>
          <w:sz w:val="16"/>
        </w:rPr>
        <w:t xml:space="preserve"> in ways that lead to an increase in reproductive success, particularly </w:t>
      </w:r>
      <w:r w:rsidRPr="00A37F4C">
        <w:rPr>
          <w:rStyle w:val="StyleUnderline"/>
          <w:rFonts w:cs="Calibri"/>
        </w:rPr>
        <w:t>in response to threats</w:t>
      </w:r>
      <w:r w:rsidRPr="00A37F4C">
        <w:rPr>
          <w:rFonts w:cs="Calibri"/>
          <w:sz w:val="16"/>
        </w:rPr>
        <w:t xml:space="preserve"> faced by our Paleolithic ancestors. Anger leads us to strike out, fight back, and defend ourselves against danger. Fear causes us to pull back, retreat, and escape from risks. Disgust directs us to push out, eject, and expel that which is bad for us. </w:t>
      </w:r>
      <w:r w:rsidRPr="00A37F4C">
        <w:rPr>
          <w:rStyle w:val="StyleUnderline"/>
          <w:rFonts w:cs="Calibri"/>
          <w:highlight w:val="cyan"/>
        </w:rPr>
        <w:t>Computing</w:t>
      </w:r>
      <w:r w:rsidRPr="00A37F4C">
        <w:rPr>
          <w:rStyle w:val="StyleUnderline"/>
          <w:rFonts w:cs="Calibri"/>
        </w:rPr>
        <w:t xml:space="preserve"> the </w:t>
      </w:r>
      <w:r w:rsidRPr="00A37F4C">
        <w:rPr>
          <w:rStyle w:val="StyleUnderline"/>
          <w:rFonts w:cs="Calibri"/>
          <w:highlight w:val="cyan"/>
        </w:rPr>
        <w:t>odds of danger</w:t>
      </w:r>
      <w:r w:rsidRPr="00A37F4C">
        <w:rPr>
          <w:rStyle w:val="StyleUnderline"/>
          <w:rFonts w:cs="Calibri"/>
        </w:rPr>
        <w:t xml:space="preserve"> in any given situation </w:t>
      </w:r>
      <w:r w:rsidRPr="00A37F4C">
        <w:rPr>
          <w:rStyle w:val="StyleUnderline"/>
          <w:rFonts w:cs="Calibri"/>
          <w:highlight w:val="cyan"/>
        </w:rPr>
        <w:t>takes too long.</w:t>
      </w:r>
      <w:r w:rsidRPr="00A37F4C">
        <w:rPr>
          <w:rStyle w:val="StyleUnderline"/>
          <w:rFonts w:cs="Calibri"/>
        </w:rPr>
        <w:t xml:space="preserve"> </w:t>
      </w:r>
      <w:r w:rsidRPr="00A37F4C">
        <w:rPr>
          <w:rStyle w:val="StyleUnderline"/>
          <w:rFonts w:cs="Calibri"/>
          <w:highlight w:val="cyan"/>
        </w:rPr>
        <w:t>We need to</w:t>
      </w:r>
      <w:r w:rsidRPr="00A37F4C">
        <w:rPr>
          <w:rFonts w:cs="Calibri"/>
          <w:sz w:val="16"/>
          <w:highlight w:val="cyan"/>
        </w:rPr>
        <w:t xml:space="preserve"> </w:t>
      </w:r>
      <w:r w:rsidRPr="00A37F4C">
        <w:rPr>
          <w:rStyle w:val="Emphasis"/>
          <w:rFonts w:cs="Calibri"/>
          <w:highlight w:val="cyan"/>
        </w:rPr>
        <w:t>react instantly</w:t>
      </w:r>
      <w:r w:rsidRPr="00A37F4C">
        <w:rPr>
          <w:rFonts w:cs="Calibri"/>
          <w:sz w:val="16"/>
        </w:rPr>
        <w:t xml:space="preserve">. Emotions shortcut the information processing power needed by brains that would otherwise become bogged down with all the computations necessary for survival. </w:t>
      </w:r>
      <w:r w:rsidRPr="00A37F4C">
        <w:rPr>
          <w:rStyle w:val="StyleUnderline"/>
          <w:rFonts w:cs="Calibri"/>
        </w:rPr>
        <w:t>Their purpose, in an ultimate causal sense, is to drive behaviors toward goals selected by evolution to</w:t>
      </w:r>
      <w:r w:rsidRPr="00A37F4C">
        <w:rPr>
          <w:rFonts w:cs="Calibri"/>
          <w:sz w:val="16"/>
        </w:rPr>
        <w:t xml:space="preserve"> </w:t>
      </w:r>
      <w:r w:rsidRPr="00A37F4C">
        <w:rPr>
          <w:rStyle w:val="Emphasis"/>
          <w:rFonts w:cs="Calibri"/>
        </w:rPr>
        <w:t>enhance survival</w:t>
      </w:r>
      <w:r w:rsidRPr="00A37F4C">
        <w:rPr>
          <w:rFonts w:cs="Calibri"/>
          <w:sz w:val="16"/>
        </w:rPr>
        <w:t xml:space="preserve"> and reproduction. </w:t>
      </w:r>
      <w:r w:rsidRPr="00A37F4C">
        <w:rPr>
          <w:rStyle w:val="Emphasis"/>
          <w:rFonts w:cs="Calibri"/>
          <w:highlight w:val="cyan"/>
        </w:rPr>
        <w:t>AIs</w:t>
      </w:r>
      <w:r w:rsidRPr="00A37F4C">
        <w:rPr>
          <w:rFonts w:cs="Calibri"/>
          <w:sz w:val="16"/>
        </w:rPr>
        <w:t xml:space="preserve"> -- even AGIs and ASIs -- </w:t>
      </w:r>
      <w:r w:rsidRPr="00A37F4C">
        <w:rPr>
          <w:rStyle w:val="StyleUnderline"/>
          <w:rFonts w:cs="Calibri"/>
          <w:highlight w:val="cyan"/>
        </w:rPr>
        <w:t>will have</w:t>
      </w:r>
      <w:r w:rsidRPr="00A37F4C">
        <w:rPr>
          <w:rFonts w:cs="Calibri"/>
          <w:sz w:val="16"/>
          <w:highlight w:val="cyan"/>
        </w:rPr>
        <w:t xml:space="preserve"> </w:t>
      </w:r>
      <w:r w:rsidRPr="00A37F4C">
        <w:rPr>
          <w:rStyle w:val="Emphasis"/>
          <w:rFonts w:cs="Calibri"/>
          <w:highlight w:val="cyan"/>
        </w:rPr>
        <w:t>no need</w:t>
      </w:r>
      <w:r w:rsidRPr="00A37F4C">
        <w:rPr>
          <w:rFonts w:cs="Calibri"/>
          <w:sz w:val="16"/>
          <w:highlight w:val="cyan"/>
        </w:rPr>
        <w:t xml:space="preserve"> </w:t>
      </w:r>
      <w:r w:rsidRPr="00A37F4C">
        <w:rPr>
          <w:rStyle w:val="StyleUnderline"/>
          <w:rFonts w:cs="Calibri"/>
          <w:highlight w:val="cyan"/>
        </w:rPr>
        <w:t>of</w:t>
      </w:r>
      <w:r w:rsidRPr="00A37F4C">
        <w:rPr>
          <w:rStyle w:val="StyleUnderline"/>
          <w:rFonts w:cs="Calibri"/>
        </w:rPr>
        <w:t xml:space="preserve"> </w:t>
      </w:r>
      <w:r w:rsidRPr="00A37F4C">
        <w:rPr>
          <w:rStyle w:val="StyleUnderline"/>
          <w:rFonts w:cs="Calibri"/>
          <w:highlight w:val="cyan"/>
        </w:rPr>
        <w:t>such emotions</w:t>
      </w:r>
      <w:r w:rsidRPr="00A37F4C">
        <w:rPr>
          <w:rFonts w:cs="Calibri"/>
          <w:sz w:val="16"/>
        </w:rPr>
        <w:t xml:space="preserve"> and so there would be no reason to program them in unless, say, terrorists chose to do so for their own evil purposes. But that's a human nature problem, not a computer nature issue. </w:t>
      </w:r>
      <w:r w:rsidRPr="00A37F4C">
        <w:rPr>
          <w:rStyle w:val="StyleUnderline"/>
          <w:rFonts w:cs="Calibri"/>
        </w:rPr>
        <w:t>To believe that an ASI would be</w:t>
      </w:r>
      <w:r w:rsidRPr="00A37F4C">
        <w:rPr>
          <w:rFonts w:cs="Calibri"/>
          <w:sz w:val="16"/>
        </w:rPr>
        <w:t xml:space="preserve"> </w:t>
      </w:r>
      <w:r w:rsidRPr="00A37F4C">
        <w:rPr>
          <w:rStyle w:val="Emphasis"/>
          <w:rFonts w:cs="Calibri"/>
        </w:rPr>
        <w:t>"evil"</w:t>
      </w:r>
      <w:r w:rsidRPr="00A37F4C">
        <w:rPr>
          <w:rFonts w:cs="Calibri"/>
          <w:sz w:val="16"/>
        </w:rPr>
        <w:t xml:space="preserve"> in any emotional sense </w:t>
      </w:r>
      <w:r w:rsidRPr="00A37F4C">
        <w:rPr>
          <w:rStyle w:val="StyleUnderline"/>
          <w:rFonts w:cs="Calibri"/>
        </w:rPr>
        <w:t>is to assume a computer cognition that includes such psychological traits as</w:t>
      </w:r>
      <w:r w:rsidRPr="00A37F4C">
        <w:rPr>
          <w:rFonts w:cs="Calibri"/>
          <w:sz w:val="16"/>
        </w:rPr>
        <w:t xml:space="preserve"> </w:t>
      </w:r>
      <w:r w:rsidRPr="00A37F4C">
        <w:rPr>
          <w:rStyle w:val="Emphasis"/>
          <w:rFonts w:cs="Calibri"/>
        </w:rPr>
        <w:t>acquisitiveness</w:t>
      </w:r>
      <w:r w:rsidRPr="00A37F4C">
        <w:rPr>
          <w:rStyle w:val="StyleUnderline"/>
          <w:rFonts w:cs="Calibri"/>
        </w:rPr>
        <w:t>, competitiveness, vengeance, and bellicosity, which seem to be projections coming from the mostly</w:t>
      </w:r>
      <w:r w:rsidRPr="00A37F4C">
        <w:rPr>
          <w:rFonts w:cs="Calibri"/>
          <w:sz w:val="16"/>
        </w:rPr>
        <w:t xml:space="preserve"> </w:t>
      </w:r>
      <w:r w:rsidRPr="00A37F4C">
        <w:rPr>
          <w:rStyle w:val="Emphasis"/>
          <w:rFonts w:cs="Calibri"/>
        </w:rPr>
        <w:t>male writers</w:t>
      </w:r>
      <w:r w:rsidRPr="00A37F4C">
        <w:rPr>
          <w:rFonts w:cs="Calibri"/>
          <w:sz w:val="16"/>
        </w:rPr>
        <w:t xml:space="preserve"> </w:t>
      </w:r>
      <w:r w:rsidRPr="00A37F4C">
        <w:rPr>
          <w:rStyle w:val="StyleUnderline"/>
          <w:rFonts w:cs="Calibri"/>
        </w:rPr>
        <w:t>who</w:t>
      </w:r>
      <w:r w:rsidRPr="00A37F4C">
        <w:rPr>
          <w:rFonts w:cs="Calibri"/>
          <w:sz w:val="16"/>
        </w:rPr>
        <w:t xml:space="preserve"> </w:t>
      </w:r>
      <w:r w:rsidRPr="00A37F4C">
        <w:rPr>
          <w:rStyle w:val="Emphasis"/>
          <w:rFonts w:cs="Calibri"/>
        </w:rPr>
        <w:t>concoct</w:t>
      </w:r>
      <w:r w:rsidRPr="00A37F4C">
        <w:rPr>
          <w:rFonts w:cs="Calibri"/>
          <w:sz w:val="16"/>
        </w:rPr>
        <w:t xml:space="preserve"> such </w:t>
      </w:r>
      <w:r w:rsidRPr="00A37F4C">
        <w:rPr>
          <w:rStyle w:val="Emphasis"/>
          <w:rFonts w:cs="Calibri"/>
        </w:rPr>
        <w:t>dystopias</w:t>
      </w:r>
      <w:r w:rsidRPr="00A37F4C">
        <w:rPr>
          <w:rStyle w:val="StyleUnderline"/>
          <w:rFonts w:cs="Calibri"/>
        </w:rPr>
        <w:t xml:space="preserve">, not features any </w:t>
      </w:r>
      <w:r w:rsidRPr="00A37F4C">
        <w:rPr>
          <w:rStyle w:val="Emphasis"/>
          <w:rFonts w:cs="Calibri"/>
        </w:rPr>
        <w:t>programmer</w:t>
      </w:r>
      <w:r w:rsidRPr="00A37F4C">
        <w:rPr>
          <w:rFonts w:cs="Calibri"/>
          <w:sz w:val="16"/>
        </w:rPr>
        <w:t xml:space="preserve"> </w:t>
      </w:r>
      <w:r w:rsidRPr="00A37F4C">
        <w:rPr>
          <w:rStyle w:val="StyleUnderline"/>
          <w:rFonts w:cs="Calibri"/>
        </w:rPr>
        <w:t>would</w:t>
      </w:r>
      <w:r w:rsidRPr="00A37F4C">
        <w:rPr>
          <w:rFonts w:cs="Calibri"/>
          <w:sz w:val="16"/>
        </w:rPr>
        <w:t xml:space="preserve"> </w:t>
      </w:r>
      <w:r w:rsidRPr="00A37F4C">
        <w:rPr>
          <w:rStyle w:val="Emphasis"/>
          <w:rFonts w:cs="Calibri"/>
        </w:rPr>
        <w:t>bother including</w:t>
      </w:r>
      <w:r w:rsidRPr="00A37F4C">
        <w:rPr>
          <w:rStyle w:val="StyleUnderline"/>
          <w:rFonts w:cs="Calibri"/>
        </w:rPr>
        <w:t>, assuming that it</w:t>
      </w:r>
      <w:r w:rsidRPr="00A37F4C">
        <w:rPr>
          <w:rFonts w:cs="Calibri"/>
          <w:sz w:val="16"/>
        </w:rPr>
        <w:t xml:space="preserve"> </w:t>
      </w:r>
      <w:r w:rsidRPr="00A37F4C">
        <w:rPr>
          <w:rStyle w:val="Emphasis"/>
          <w:rFonts w:cs="Calibri"/>
        </w:rPr>
        <w:t>could even be done</w:t>
      </w:r>
      <w:r w:rsidRPr="00A37F4C">
        <w:rPr>
          <w:rStyle w:val="StyleUnderline"/>
          <w:rFonts w:cs="Calibri"/>
        </w:rPr>
        <w:t>. What would it mean to program an emotion into a computer? When IBM's Deep Blue defeated chess master Garry Kasparov</w:t>
      </w:r>
      <w:r w:rsidRPr="00A37F4C">
        <w:rPr>
          <w:rFonts w:cs="Calibri"/>
          <w:sz w:val="16"/>
        </w:rPr>
        <w:t xml:space="preserve"> in 1997, </w:t>
      </w:r>
      <w:r w:rsidRPr="00A37F4C">
        <w:rPr>
          <w:rStyle w:val="StyleUnderline"/>
          <w:rFonts w:cs="Calibri"/>
        </w:rPr>
        <w:t xml:space="preserve">did it feel </w:t>
      </w:r>
      <w:r w:rsidRPr="00A37F4C">
        <w:rPr>
          <w:rStyle w:val="Emphasis"/>
          <w:rFonts w:cs="Calibri"/>
        </w:rPr>
        <w:t>triumphant</w:t>
      </w:r>
      <w:r w:rsidRPr="00A37F4C">
        <w:rPr>
          <w:rFonts w:cs="Calibri"/>
          <w:sz w:val="16"/>
        </w:rPr>
        <w:t xml:space="preserve">, vengeful, or bellicose? </w:t>
      </w:r>
      <w:r w:rsidRPr="00A37F4C">
        <w:rPr>
          <w:rStyle w:val="Emphasis"/>
          <w:rFonts w:cs="Calibri"/>
        </w:rPr>
        <w:t>Of course not</w:t>
      </w:r>
      <w:r w:rsidRPr="00A37F4C">
        <w:rPr>
          <w:rStyle w:val="StyleUnderline"/>
          <w:rFonts w:cs="Calibri"/>
        </w:rPr>
        <w:t xml:space="preserve">. It </w:t>
      </w:r>
      <w:r w:rsidRPr="00A37F4C">
        <w:rPr>
          <w:rStyle w:val="Emphasis"/>
          <w:rFonts w:cs="Calibri"/>
        </w:rPr>
        <w:t>wasn't even "aware"</w:t>
      </w:r>
      <w:r w:rsidRPr="00A37F4C">
        <w:rPr>
          <w:rFonts w:cs="Calibri"/>
          <w:sz w:val="16"/>
        </w:rPr>
        <w:t xml:space="preserve"> </w:t>
      </w:r>
      <w:r w:rsidRPr="00A37F4C">
        <w:rPr>
          <w:rStyle w:val="StyleUnderline"/>
          <w:rFonts w:cs="Calibri"/>
        </w:rPr>
        <w:t>-- in the human sense of self-conscious knowledge -- that it was</w:t>
      </w:r>
      <w:r w:rsidRPr="00A37F4C">
        <w:rPr>
          <w:rFonts w:cs="Calibri"/>
          <w:sz w:val="16"/>
        </w:rPr>
        <w:t xml:space="preserve"> </w:t>
      </w:r>
      <w:r w:rsidRPr="00A37F4C">
        <w:rPr>
          <w:rStyle w:val="Emphasis"/>
          <w:rFonts w:cs="Calibri"/>
        </w:rPr>
        <w:t>playing chess</w:t>
      </w:r>
      <w:r w:rsidRPr="00A37F4C">
        <w:rPr>
          <w:rStyle w:val="StyleUnderline"/>
          <w:rFonts w:cs="Calibri"/>
        </w:rPr>
        <w:t>, much less feeling nervous about possibly losing</w:t>
      </w:r>
      <w:r w:rsidRPr="00A37F4C">
        <w:rPr>
          <w:rFonts w:cs="Calibri"/>
          <w:sz w:val="16"/>
        </w:rPr>
        <w:t xml:space="preserve"> to the reigning world champion (which it did in the first tournament played in 1996). In fact, toward the end of the first game of the second tournament, on the 44th move, Deep Blue made a legal but incomprehensible move of pushing its rook all the way to the last row of the opposition side. It accomplished nothing offensively or defensively, leading Kasparov to puzzle over it out of concern that he was missing something in the computer's strategy. It turned out to be an error in Deep Blue's programming that led to this fail-safe default move. It was a bug that Kasparov mistook as a feature, and as a result some chess experts contend it led him to be less confident in his strategizing and to second-guess his responses in the subsequent games. It even led him to suspect foul play and human intervention behind Deep Blue, and this paranoia ultimately cost him the </w:t>
      </w:r>
      <w:proofErr w:type="spellStart"/>
      <w:proofErr w:type="gramStart"/>
      <w:r w:rsidRPr="00A37F4C">
        <w:rPr>
          <w:rFonts w:cs="Calibri"/>
          <w:sz w:val="16"/>
        </w:rPr>
        <w:t>tournamentt</w:t>
      </w:r>
      <w:proofErr w:type="spellEnd"/>
      <w:r w:rsidRPr="00A37F4C">
        <w:rPr>
          <w:rFonts w:cs="Calibri"/>
          <w:sz w:val="16"/>
        </w:rPr>
        <w:t>.[</w:t>
      </w:r>
      <w:proofErr w:type="gramEnd"/>
      <w:r w:rsidRPr="00A37F4C">
        <w:rPr>
          <w:rFonts w:cs="Calibri"/>
          <w:sz w:val="16"/>
        </w:rPr>
        <w:t xml:space="preserve"> 13] Computers don't get paranoid, the HAL 9000 computer in 2001 notwithstanding. </w:t>
      </w:r>
      <w:r w:rsidRPr="00A37F4C">
        <w:rPr>
          <w:rStyle w:val="StyleUnderline"/>
          <w:rFonts w:cs="Calibri"/>
        </w:rPr>
        <w:t xml:space="preserve">Or consider </w:t>
      </w:r>
      <w:r w:rsidRPr="00A37F4C">
        <w:rPr>
          <w:rStyle w:val="Emphasis"/>
          <w:rFonts w:cs="Calibri"/>
        </w:rPr>
        <w:t>Watson</w:t>
      </w:r>
      <w:r w:rsidRPr="00A37F4C">
        <w:rPr>
          <w:rFonts w:cs="Calibri"/>
          <w:sz w:val="16"/>
        </w:rPr>
        <w:t xml:space="preserve">, the IBM computer built by David </w:t>
      </w:r>
      <w:proofErr w:type="spellStart"/>
      <w:r w:rsidRPr="00A37F4C">
        <w:rPr>
          <w:rFonts w:cs="Calibri"/>
          <w:sz w:val="16"/>
        </w:rPr>
        <w:t>Ferrucci</w:t>
      </w:r>
      <w:proofErr w:type="spellEnd"/>
      <w:r w:rsidRPr="00A37F4C">
        <w:rPr>
          <w:rFonts w:cs="Calibri"/>
          <w:sz w:val="16"/>
        </w:rPr>
        <w:t xml:space="preserve"> and his team of IBM research scientists tasked with designing an AI that could rival human champions at the game of Jeopardy! This was a far more formidable challenge than Deep Blue faced because of the prerequisite to understand language and the </w:t>
      </w:r>
      <w:proofErr w:type="gramStart"/>
      <w:r w:rsidRPr="00A37F4C">
        <w:rPr>
          <w:rFonts w:cs="Calibri"/>
          <w:sz w:val="16"/>
        </w:rPr>
        <w:t>often multiple</w:t>
      </w:r>
      <w:proofErr w:type="gramEnd"/>
      <w:r w:rsidRPr="00A37F4C">
        <w:rPr>
          <w:rFonts w:cs="Calibri"/>
          <w:sz w:val="16"/>
        </w:rPr>
        <w:t xml:space="preserve"> meanings of words, not to mention needing an encyclopedic knowledge of trivia (Watson had access to Wikipedia for this). After beating the all-time greatest Jeopardy! champions Ken Jennings and Brad Rutter in 2011, did Watson feel flushed with pride after its victory? Did Watson even know that it won Jeopardy!? I put the question to none other than </w:t>
      </w:r>
      <w:proofErr w:type="spellStart"/>
      <w:r w:rsidRPr="00A37F4C">
        <w:rPr>
          <w:rFonts w:cs="Calibri"/>
          <w:sz w:val="16"/>
        </w:rPr>
        <w:t>Ferrucci</w:t>
      </w:r>
      <w:proofErr w:type="spellEnd"/>
      <w:r w:rsidRPr="00A37F4C">
        <w:rPr>
          <w:rFonts w:cs="Calibri"/>
          <w:sz w:val="16"/>
        </w:rPr>
        <w:t xml:space="preserve"> himself at a dinner party in New York in conjunction with the 2011 Singularity Summit. His answer surprised me: "Yes, </w:t>
      </w:r>
      <w:r w:rsidRPr="00A37F4C">
        <w:rPr>
          <w:rStyle w:val="StyleUnderline"/>
          <w:rFonts w:cs="Calibri"/>
        </w:rPr>
        <w:t>Watson knows it won Jeopardy!</w:t>
      </w:r>
      <w:r w:rsidRPr="00A37F4C">
        <w:rPr>
          <w:rFonts w:cs="Calibri"/>
          <w:sz w:val="16"/>
        </w:rPr>
        <w:t>" I was skeptical. How could that be, since such self-awareness is not yet possible in computers? "</w:t>
      </w:r>
      <w:r w:rsidRPr="00A37F4C">
        <w:rPr>
          <w:rStyle w:val="StyleUnderline"/>
          <w:rFonts w:cs="Calibri"/>
        </w:rPr>
        <w:t>Because</w:t>
      </w:r>
      <w:r w:rsidRPr="00A37F4C">
        <w:rPr>
          <w:rFonts w:cs="Calibri"/>
          <w:sz w:val="16"/>
        </w:rPr>
        <w:t xml:space="preserve"> </w:t>
      </w:r>
      <w:r w:rsidRPr="00A37F4C">
        <w:rPr>
          <w:rStyle w:val="Emphasis"/>
          <w:rFonts w:cs="Calibri"/>
        </w:rPr>
        <w:t>I told it</w:t>
      </w:r>
      <w:r w:rsidRPr="00A37F4C">
        <w:rPr>
          <w:rFonts w:cs="Calibri"/>
          <w:sz w:val="16"/>
        </w:rPr>
        <w:t xml:space="preserve"> that it won," he replied with a wry smile. Sure, and you could even program Watson or Deep Blue to vocalize a Howard Dean-like victory scream when it wins, but that is </w:t>
      </w:r>
      <w:r w:rsidRPr="00A37F4C">
        <w:rPr>
          <w:rStyle w:val="StyleUnderline"/>
          <w:rFonts w:cs="Calibri"/>
        </w:rPr>
        <w:t>still a</w:t>
      </w:r>
      <w:r w:rsidRPr="00A37F4C">
        <w:rPr>
          <w:rFonts w:cs="Calibri"/>
          <w:sz w:val="16"/>
        </w:rPr>
        <w:t xml:space="preserve"> </w:t>
      </w:r>
      <w:r w:rsidRPr="00A37F4C">
        <w:rPr>
          <w:rStyle w:val="Emphasis"/>
          <w:rFonts w:cs="Calibri"/>
        </w:rPr>
        <w:t>far cry</w:t>
      </w:r>
      <w:r w:rsidRPr="00A37F4C">
        <w:rPr>
          <w:rFonts w:cs="Calibri"/>
          <w:sz w:val="16"/>
        </w:rPr>
        <w:t xml:space="preserve"> </w:t>
      </w:r>
      <w:r w:rsidRPr="00A37F4C">
        <w:rPr>
          <w:rStyle w:val="StyleUnderline"/>
          <w:rFonts w:cs="Calibri"/>
        </w:rPr>
        <w:t>from a computer feeling triumphant</w:t>
      </w:r>
      <w:r w:rsidRPr="00A37F4C">
        <w:rPr>
          <w:rFonts w:cs="Calibri"/>
          <w:sz w:val="16"/>
        </w:rPr>
        <w:t xml:space="preserve">. </w:t>
      </w:r>
      <w:r w:rsidRPr="00A37F4C">
        <w:rPr>
          <w:rStyle w:val="StyleUnderline"/>
          <w:rFonts w:cs="Calibri"/>
        </w:rPr>
        <w:t xml:space="preserve">This brings to mind the </w:t>
      </w:r>
      <w:r w:rsidRPr="00A37F4C">
        <w:rPr>
          <w:rStyle w:val="Emphasis"/>
          <w:rFonts w:cs="Calibri"/>
        </w:rPr>
        <w:t>"hard problem" of consciousness</w:t>
      </w:r>
      <w:r w:rsidRPr="00A37F4C">
        <w:rPr>
          <w:rFonts w:cs="Calibri"/>
          <w:sz w:val="16"/>
        </w:rPr>
        <w:t xml:space="preserve"> </w:t>
      </w:r>
      <w:r w:rsidRPr="00A37F4C">
        <w:rPr>
          <w:rStyle w:val="StyleUnderline"/>
          <w:rFonts w:cs="Calibri"/>
        </w:rPr>
        <w:t>-- if we don't understand how this happens in humans,</w:t>
      </w:r>
      <w:r w:rsidRPr="00A37F4C">
        <w:rPr>
          <w:rFonts w:cs="Calibri"/>
          <w:sz w:val="16"/>
        </w:rPr>
        <w:t xml:space="preserve"> </w:t>
      </w:r>
      <w:r w:rsidRPr="00A37F4C">
        <w:rPr>
          <w:rStyle w:val="Emphasis"/>
          <w:rFonts w:cs="Calibri"/>
        </w:rPr>
        <w:t>how could we program it into computers?</w:t>
      </w:r>
      <w:r w:rsidRPr="00A37F4C">
        <w:rPr>
          <w:rFonts w:cs="Calibri"/>
          <w:sz w:val="16"/>
        </w:rPr>
        <w:t xml:space="preserve"> As Steven Pinker elucidated in his answer to the 2015 Edge Question on what to think about machines that think, </w:t>
      </w:r>
      <w:r w:rsidRPr="00A37F4C">
        <w:rPr>
          <w:rStyle w:val="StyleUnderline"/>
          <w:rFonts w:cs="Calibri"/>
        </w:rPr>
        <w:t>"AI dystopias project a</w:t>
      </w:r>
      <w:r w:rsidRPr="00A37F4C">
        <w:rPr>
          <w:rFonts w:cs="Calibri"/>
          <w:sz w:val="16"/>
        </w:rPr>
        <w:t xml:space="preserve"> </w:t>
      </w:r>
      <w:r w:rsidRPr="00A37F4C">
        <w:rPr>
          <w:rStyle w:val="Emphasis"/>
          <w:rFonts w:cs="Calibri"/>
        </w:rPr>
        <w:t>parochial alpha-male psychology</w:t>
      </w:r>
      <w:r w:rsidRPr="00A37F4C">
        <w:rPr>
          <w:rFonts w:cs="Calibri"/>
          <w:sz w:val="16"/>
        </w:rPr>
        <w:t xml:space="preserve"> </w:t>
      </w:r>
      <w:r w:rsidRPr="00A37F4C">
        <w:rPr>
          <w:rStyle w:val="StyleUnderline"/>
          <w:rFonts w:cs="Calibri"/>
        </w:rPr>
        <w:t>onto the</w:t>
      </w:r>
      <w:r w:rsidRPr="00A37F4C">
        <w:rPr>
          <w:rFonts w:cs="Calibri"/>
          <w:sz w:val="16"/>
        </w:rPr>
        <w:t xml:space="preserve"> </w:t>
      </w:r>
      <w:r w:rsidRPr="00A37F4C">
        <w:rPr>
          <w:rStyle w:val="Emphasis"/>
          <w:rFonts w:cs="Calibri"/>
        </w:rPr>
        <w:t>concept of intelligence</w:t>
      </w:r>
      <w:r w:rsidRPr="00A37F4C">
        <w:rPr>
          <w:rStyle w:val="StyleUnderline"/>
          <w:rFonts w:cs="Calibri"/>
        </w:rPr>
        <w:t xml:space="preserve">. They assume that superhumanly intelligent robots would develop </w:t>
      </w:r>
      <w:r w:rsidRPr="00A37F4C">
        <w:rPr>
          <w:rStyle w:val="Emphasis"/>
          <w:rFonts w:cs="Calibri"/>
        </w:rPr>
        <w:t>goals</w:t>
      </w:r>
      <w:r w:rsidRPr="00A37F4C">
        <w:rPr>
          <w:rStyle w:val="StyleUnderline"/>
          <w:rFonts w:cs="Calibri"/>
        </w:rPr>
        <w:t xml:space="preserve"> like </w:t>
      </w:r>
      <w:r w:rsidRPr="00A37F4C">
        <w:rPr>
          <w:rStyle w:val="Emphasis"/>
          <w:rFonts w:cs="Calibri"/>
        </w:rPr>
        <w:t>deposing their masters</w:t>
      </w:r>
      <w:r w:rsidRPr="00A37F4C">
        <w:rPr>
          <w:rFonts w:cs="Calibri"/>
          <w:sz w:val="16"/>
        </w:rPr>
        <w:t xml:space="preserve"> </w:t>
      </w:r>
      <w:r w:rsidRPr="00A37F4C">
        <w:rPr>
          <w:rStyle w:val="StyleUnderline"/>
          <w:rFonts w:cs="Calibri"/>
        </w:rPr>
        <w:t>or</w:t>
      </w:r>
      <w:r w:rsidRPr="00A37F4C">
        <w:rPr>
          <w:rFonts w:cs="Calibri"/>
          <w:sz w:val="16"/>
        </w:rPr>
        <w:t xml:space="preserve"> </w:t>
      </w:r>
      <w:r w:rsidRPr="00A37F4C">
        <w:rPr>
          <w:rStyle w:val="Emphasis"/>
          <w:rFonts w:cs="Calibri"/>
        </w:rPr>
        <w:t>taking over the world."</w:t>
      </w:r>
      <w:r w:rsidRPr="00A37F4C">
        <w:rPr>
          <w:rFonts w:cs="Calibri"/>
          <w:sz w:val="16"/>
        </w:rPr>
        <w:t xml:space="preserve"> </w:t>
      </w:r>
      <w:r w:rsidRPr="00A37F4C">
        <w:rPr>
          <w:rStyle w:val="StyleUnderline"/>
          <w:rFonts w:cs="Calibri"/>
        </w:rPr>
        <w:t>It is</w:t>
      </w:r>
      <w:r w:rsidRPr="00A37F4C">
        <w:rPr>
          <w:rFonts w:cs="Calibri"/>
          <w:sz w:val="16"/>
        </w:rPr>
        <w:t xml:space="preserve"> </w:t>
      </w:r>
      <w:r w:rsidRPr="00A37F4C">
        <w:rPr>
          <w:rStyle w:val="Emphasis"/>
          <w:rFonts w:cs="Calibri"/>
        </w:rPr>
        <w:t>equally possible</w:t>
      </w:r>
      <w:r w:rsidRPr="00A37F4C">
        <w:rPr>
          <w:rFonts w:cs="Calibri"/>
          <w:sz w:val="16"/>
        </w:rPr>
        <w:t xml:space="preserve">, Pinker suggests, </w:t>
      </w:r>
      <w:r w:rsidRPr="00A37F4C">
        <w:rPr>
          <w:rStyle w:val="StyleUnderline"/>
          <w:rFonts w:cs="Calibri"/>
        </w:rPr>
        <w:t>that "</w:t>
      </w:r>
      <w:r w:rsidRPr="00A37F4C">
        <w:rPr>
          <w:rStyle w:val="StyleUnderline"/>
          <w:rFonts w:cs="Calibri"/>
          <w:highlight w:val="cyan"/>
        </w:rPr>
        <w:t>artificial intelligence will naturally develop</w:t>
      </w:r>
      <w:r w:rsidRPr="00A37F4C">
        <w:rPr>
          <w:rStyle w:val="StyleUnderline"/>
          <w:rFonts w:cs="Calibri"/>
        </w:rPr>
        <w:t xml:space="preserve"> along</w:t>
      </w:r>
      <w:r w:rsidRPr="00A37F4C">
        <w:rPr>
          <w:rFonts w:cs="Calibri"/>
          <w:sz w:val="16"/>
        </w:rPr>
        <w:t xml:space="preserve"> female </w:t>
      </w:r>
      <w:r w:rsidRPr="00A37F4C">
        <w:rPr>
          <w:rStyle w:val="StyleUnderline"/>
          <w:rFonts w:cs="Calibri"/>
        </w:rPr>
        <w:t>lines</w:t>
      </w:r>
      <w:r w:rsidRPr="00A37F4C">
        <w:rPr>
          <w:rFonts w:cs="Calibri"/>
          <w:sz w:val="16"/>
        </w:rPr>
        <w:t xml:space="preserve">: fully capable of solving problems, but </w:t>
      </w:r>
      <w:r w:rsidRPr="00A37F4C">
        <w:rPr>
          <w:rStyle w:val="StyleUnderline"/>
          <w:rFonts w:cs="Calibri"/>
          <w:highlight w:val="cyan"/>
        </w:rPr>
        <w:t>with</w:t>
      </w:r>
      <w:r w:rsidRPr="00A37F4C">
        <w:rPr>
          <w:rFonts w:cs="Calibri"/>
          <w:sz w:val="16"/>
          <w:highlight w:val="cyan"/>
        </w:rPr>
        <w:t xml:space="preserve"> </w:t>
      </w:r>
      <w:r w:rsidRPr="00A37F4C">
        <w:rPr>
          <w:rStyle w:val="Emphasis"/>
          <w:rFonts w:cs="Calibri"/>
          <w:highlight w:val="cyan"/>
        </w:rPr>
        <w:t>no desire to</w:t>
      </w:r>
      <w:r w:rsidRPr="00A37F4C">
        <w:rPr>
          <w:rStyle w:val="Emphasis"/>
          <w:rFonts w:cs="Calibri"/>
        </w:rPr>
        <w:t xml:space="preserve"> </w:t>
      </w:r>
      <w:r w:rsidRPr="00A37F4C">
        <w:rPr>
          <w:rStyle w:val="Emphasis"/>
          <w:rFonts w:cs="Calibri"/>
          <w:highlight w:val="cyan"/>
        </w:rPr>
        <w:t>annihilate innocents</w:t>
      </w:r>
      <w:r w:rsidRPr="00A37F4C">
        <w:rPr>
          <w:rFonts w:cs="Calibri"/>
          <w:sz w:val="16"/>
        </w:rPr>
        <w:t xml:space="preserve"> </w:t>
      </w:r>
      <w:r w:rsidRPr="00A37F4C">
        <w:rPr>
          <w:rStyle w:val="StyleUnderline"/>
          <w:rFonts w:cs="Calibri"/>
          <w:highlight w:val="cyan"/>
        </w:rPr>
        <w:t>or</w:t>
      </w:r>
      <w:r w:rsidRPr="00A37F4C">
        <w:rPr>
          <w:rFonts w:cs="Calibri"/>
          <w:sz w:val="16"/>
          <w:highlight w:val="cyan"/>
        </w:rPr>
        <w:t xml:space="preserve"> </w:t>
      </w:r>
      <w:r w:rsidRPr="00A37F4C">
        <w:rPr>
          <w:rStyle w:val="Emphasis"/>
          <w:rFonts w:cs="Calibri"/>
          <w:highlight w:val="cyan"/>
        </w:rPr>
        <w:t>dominate the civilization</w:t>
      </w:r>
      <w:r w:rsidRPr="00A37F4C">
        <w:rPr>
          <w:rFonts w:cs="Calibri"/>
          <w:sz w:val="16"/>
        </w:rPr>
        <w:t xml:space="preserve">."[ 14] So </w:t>
      </w:r>
      <w:r w:rsidRPr="00A37F4C">
        <w:rPr>
          <w:rStyle w:val="StyleUnderline"/>
          <w:rFonts w:cs="Calibri"/>
        </w:rPr>
        <w:t xml:space="preserve">the fear that computers will become emotionally evil are unfounded, because without the suite of these evolved emotions </w:t>
      </w:r>
      <w:r w:rsidRPr="00A37F4C">
        <w:rPr>
          <w:rStyle w:val="StyleUnderline"/>
          <w:rFonts w:cs="Calibri"/>
          <w:highlight w:val="cyan"/>
        </w:rPr>
        <w:t>it will</w:t>
      </w:r>
      <w:r w:rsidRPr="00A37F4C">
        <w:rPr>
          <w:rFonts w:cs="Calibri"/>
          <w:sz w:val="16"/>
          <w:highlight w:val="cyan"/>
        </w:rPr>
        <w:t xml:space="preserve"> </w:t>
      </w:r>
      <w:r w:rsidRPr="00A37F4C">
        <w:rPr>
          <w:rStyle w:val="Emphasis"/>
          <w:rFonts w:cs="Calibri"/>
          <w:highlight w:val="cyan"/>
        </w:rPr>
        <w:t>never occur to AIs</w:t>
      </w:r>
      <w:r w:rsidRPr="00A37F4C">
        <w:rPr>
          <w:rFonts w:cs="Calibri"/>
          <w:sz w:val="16"/>
        </w:rPr>
        <w:t xml:space="preserve"> </w:t>
      </w:r>
      <w:r w:rsidRPr="00A37F4C">
        <w:rPr>
          <w:rStyle w:val="StyleUnderline"/>
          <w:rFonts w:cs="Calibri"/>
          <w:highlight w:val="cyan"/>
        </w:rPr>
        <w:t>to take such actions</w:t>
      </w:r>
      <w:r w:rsidRPr="00A37F4C">
        <w:rPr>
          <w:rStyle w:val="StyleUnderline"/>
          <w:rFonts w:cs="Calibri"/>
        </w:rPr>
        <w:t xml:space="preserve"> against us</w:t>
      </w:r>
      <w:r w:rsidRPr="00A37F4C">
        <w:rPr>
          <w:rFonts w:cs="Calibri"/>
          <w:sz w:val="16"/>
        </w:rPr>
        <w:t xml:space="preserve">. </w:t>
      </w:r>
      <w:r w:rsidRPr="00A37F4C">
        <w:rPr>
          <w:rStyle w:val="StyleUnderline"/>
          <w:rFonts w:cs="Calibri"/>
        </w:rPr>
        <w:t xml:space="preserve">What about an ASI </w:t>
      </w:r>
      <w:r w:rsidRPr="00A37F4C">
        <w:rPr>
          <w:rStyle w:val="Emphasis"/>
          <w:rFonts w:cs="Calibri"/>
        </w:rPr>
        <w:t>inadvertently</w:t>
      </w:r>
      <w:r w:rsidRPr="00A37F4C">
        <w:rPr>
          <w:rFonts w:cs="Calibri"/>
          <w:sz w:val="16"/>
        </w:rPr>
        <w:t xml:space="preserve"> </w:t>
      </w:r>
      <w:r w:rsidRPr="00A37F4C">
        <w:rPr>
          <w:rStyle w:val="StyleUnderline"/>
          <w:rFonts w:cs="Calibri"/>
        </w:rPr>
        <w:t>causing</w:t>
      </w:r>
      <w:r w:rsidRPr="00A37F4C">
        <w:rPr>
          <w:rFonts w:cs="Calibri"/>
          <w:sz w:val="16"/>
        </w:rPr>
        <w:t xml:space="preserve"> our </w:t>
      </w:r>
      <w:r w:rsidRPr="00A37F4C">
        <w:rPr>
          <w:rStyle w:val="StyleUnderline"/>
          <w:rFonts w:cs="Calibri"/>
        </w:rPr>
        <w:t>extinction</w:t>
      </w:r>
      <w:r w:rsidRPr="00A37F4C">
        <w:rPr>
          <w:rFonts w:cs="Calibri"/>
          <w:sz w:val="16"/>
        </w:rPr>
        <w:t xml:space="preserve"> by turning us into paperclips, or tiling the entire Earth's surface with solar panels? </w:t>
      </w:r>
      <w:r w:rsidRPr="00A37F4C">
        <w:rPr>
          <w:rStyle w:val="StyleUnderline"/>
          <w:rFonts w:cs="Calibri"/>
        </w:rPr>
        <w:t>Such scenarios imply yet another emotion -- the feeling of</w:t>
      </w:r>
      <w:r w:rsidRPr="00A37F4C">
        <w:rPr>
          <w:rFonts w:cs="Calibri"/>
          <w:sz w:val="16"/>
        </w:rPr>
        <w:t xml:space="preserve"> </w:t>
      </w:r>
      <w:r w:rsidRPr="00A37F4C">
        <w:rPr>
          <w:rStyle w:val="Emphasis"/>
          <w:rFonts w:cs="Calibri"/>
        </w:rPr>
        <w:t>valuing</w:t>
      </w:r>
      <w:r w:rsidRPr="00A37F4C">
        <w:rPr>
          <w:rFonts w:cs="Calibri"/>
          <w:sz w:val="16"/>
        </w:rPr>
        <w:t xml:space="preserve"> </w:t>
      </w:r>
      <w:r w:rsidRPr="00A37F4C">
        <w:rPr>
          <w:rStyle w:val="StyleUnderline"/>
          <w:rFonts w:cs="Calibri"/>
        </w:rPr>
        <w:t>or</w:t>
      </w:r>
      <w:r w:rsidRPr="00A37F4C">
        <w:rPr>
          <w:rFonts w:cs="Calibri"/>
          <w:sz w:val="16"/>
        </w:rPr>
        <w:t xml:space="preserve"> </w:t>
      </w:r>
      <w:r w:rsidRPr="00A37F4C">
        <w:rPr>
          <w:rStyle w:val="Emphasis"/>
          <w:rFonts w:cs="Calibri"/>
        </w:rPr>
        <w:t>wanting something</w:t>
      </w:r>
      <w:r w:rsidRPr="00A37F4C">
        <w:rPr>
          <w:rFonts w:cs="Calibri"/>
          <w:sz w:val="16"/>
        </w:rPr>
        <w:t xml:space="preserve">. As the science writer Michael Chorost adroitly notes, </w:t>
      </w:r>
      <w:r w:rsidRPr="00A37F4C">
        <w:rPr>
          <w:rStyle w:val="StyleUnderline"/>
          <w:rFonts w:cs="Calibri"/>
        </w:rPr>
        <w:t>when humans resist an AI from undertaking any form of global tiling, it "will have to be able to</w:t>
      </w:r>
      <w:r w:rsidRPr="00A37F4C">
        <w:rPr>
          <w:rFonts w:cs="Calibri"/>
          <w:sz w:val="16"/>
        </w:rPr>
        <w:t xml:space="preserve"> </w:t>
      </w:r>
      <w:r w:rsidRPr="00A37F4C">
        <w:rPr>
          <w:rStyle w:val="Emphasis"/>
          <w:rFonts w:cs="Calibri"/>
        </w:rPr>
        <w:t>imagine counteractions</w:t>
      </w:r>
      <w:r w:rsidRPr="00A37F4C">
        <w:rPr>
          <w:rFonts w:cs="Calibri"/>
          <w:sz w:val="16"/>
        </w:rPr>
        <w:t xml:space="preserve"> </w:t>
      </w:r>
      <w:r w:rsidRPr="00A37F4C">
        <w:rPr>
          <w:rStyle w:val="StyleUnderline"/>
          <w:rFonts w:cs="Calibri"/>
        </w:rPr>
        <w:t>and</w:t>
      </w:r>
      <w:r w:rsidRPr="00A37F4C">
        <w:rPr>
          <w:rFonts w:cs="Calibri"/>
          <w:sz w:val="16"/>
        </w:rPr>
        <w:t xml:space="preserve"> </w:t>
      </w:r>
      <w:r w:rsidRPr="00A37F4C">
        <w:rPr>
          <w:rStyle w:val="Emphasis"/>
          <w:rFonts w:cs="Calibri"/>
        </w:rPr>
        <w:t>want to carry them out</w:t>
      </w:r>
      <w:r w:rsidRPr="00A37F4C">
        <w:rPr>
          <w:rStyle w:val="StyleUnderline"/>
          <w:rFonts w:cs="Calibri"/>
        </w:rPr>
        <w:t xml:space="preserve">." Yet, "until an </w:t>
      </w:r>
      <w:r w:rsidRPr="00A37F4C">
        <w:rPr>
          <w:rStyle w:val="StyleUnderline"/>
          <w:rFonts w:cs="Calibri"/>
          <w:highlight w:val="cyan"/>
        </w:rPr>
        <w:t xml:space="preserve">AI </w:t>
      </w:r>
      <w:r w:rsidRPr="00A37F4C">
        <w:rPr>
          <w:rStyle w:val="StyleUnderline"/>
          <w:rFonts w:cs="Calibri"/>
        </w:rPr>
        <w:t xml:space="preserve">has feelings, it's going to be </w:t>
      </w:r>
      <w:r w:rsidRPr="00A37F4C">
        <w:rPr>
          <w:rStyle w:val="StyleUnderline"/>
          <w:rFonts w:cs="Calibri"/>
          <w:highlight w:val="cyan"/>
        </w:rPr>
        <w:t>unable to</w:t>
      </w:r>
      <w:r w:rsidRPr="00A37F4C">
        <w:rPr>
          <w:rFonts w:cs="Calibri"/>
          <w:sz w:val="16"/>
        </w:rPr>
        <w:t xml:space="preserve"> </w:t>
      </w:r>
      <w:r w:rsidRPr="00A37F4C">
        <w:rPr>
          <w:rStyle w:val="Emphasis"/>
          <w:rFonts w:cs="Calibri"/>
        </w:rPr>
        <w:t xml:space="preserve">want </w:t>
      </w:r>
      <w:r w:rsidRPr="00A37F4C">
        <w:rPr>
          <w:rStyle w:val="Emphasis"/>
          <w:rFonts w:cs="Calibri"/>
          <w:highlight w:val="cyan"/>
        </w:rPr>
        <w:t>to do anything</w:t>
      </w:r>
      <w:r w:rsidRPr="00A37F4C">
        <w:rPr>
          <w:rStyle w:val="Emphasis"/>
          <w:rFonts w:cs="Calibri"/>
        </w:rPr>
        <w:t xml:space="preserve"> at all</w:t>
      </w:r>
      <w:r w:rsidRPr="00A37F4C">
        <w:rPr>
          <w:rStyle w:val="StyleUnderline"/>
          <w:rFonts w:cs="Calibri"/>
        </w:rPr>
        <w:t xml:space="preserve">, </w:t>
      </w:r>
      <w:r w:rsidRPr="00A37F4C">
        <w:rPr>
          <w:rStyle w:val="StyleUnderline"/>
          <w:rFonts w:cs="Calibri"/>
          <w:highlight w:val="cyan"/>
        </w:rPr>
        <w:t xml:space="preserve">let alone </w:t>
      </w:r>
      <w:r w:rsidRPr="00A37F4C">
        <w:rPr>
          <w:rStyle w:val="Emphasis"/>
          <w:rFonts w:cs="Calibri"/>
          <w:highlight w:val="cyan"/>
        </w:rPr>
        <w:t>act counter to humanity'</w:t>
      </w:r>
      <w:r w:rsidRPr="00A37F4C">
        <w:rPr>
          <w:rStyle w:val="Emphasis"/>
          <w:rFonts w:cs="Calibri"/>
        </w:rPr>
        <w:t>s interests</w:t>
      </w:r>
      <w:r w:rsidRPr="00A37F4C">
        <w:rPr>
          <w:rFonts w:cs="Calibri"/>
          <w:sz w:val="16"/>
        </w:rPr>
        <w:t xml:space="preserve"> </w:t>
      </w:r>
      <w:r w:rsidRPr="00A37F4C">
        <w:rPr>
          <w:rStyle w:val="StyleUnderline"/>
          <w:rFonts w:cs="Calibri"/>
        </w:rPr>
        <w:t>and</w:t>
      </w:r>
      <w:r w:rsidRPr="00A37F4C">
        <w:rPr>
          <w:rFonts w:cs="Calibri"/>
          <w:sz w:val="16"/>
        </w:rPr>
        <w:t xml:space="preserve"> </w:t>
      </w:r>
      <w:r w:rsidRPr="00A37F4C">
        <w:rPr>
          <w:rStyle w:val="Emphasis"/>
          <w:rFonts w:cs="Calibri"/>
        </w:rPr>
        <w:t>fight off human resistance</w:t>
      </w:r>
      <w:r w:rsidRPr="00A37F4C">
        <w:rPr>
          <w:rFonts w:cs="Calibri"/>
          <w:sz w:val="16"/>
        </w:rPr>
        <w:t xml:space="preserve">." Further, Chorost notes, "the minute an A.I. wants anything, it will live in a universe with rewards and punishments -- including punishments from us for behaving badly. In order </w:t>
      </w:r>
      <w:r w:rsidRPr="00A37F4C">
        <w:rPr>
          <w:rStyle w:val="StyleUnderline"/>
          <w:rFonts w:cs="Calibri"/>
        </w:rPr>
        <w:t xml:space="preserve">to survive in a world dominated by humans, a nascent A.I. will have to develop a humanlike moral sense that certain things are </w:t>
      </w:r>
      <w:proofErr w:type="gramStart"/>
      <w:r w:rsidRPr="00A37F4C">
        <w:rPr>
          <w:rStyle w:val="StyleUnderline"/>
          <w:rFonts w:cs="Calibri"/>
        </w:rPr>
        <w:t>right</w:t>
      </w:r>
      <w:proofErr w:type="gramEnd"/>
      <w:r w:rsidRPr="00A37F4C">
        <w:rPr>
          <w:rStyle w:val="StyleUnderline"/>
          <w:rFonts w:cs="Calibri"/>
        </w:rPr>
        <w:t xml:space="preserve"> and others are wrong. By the time it's in a position to </w:t>
      </w:r>
      <w:r w:rsidRPr="00A37F4C">
        <w:rPr>
          <w:rStyle w:val="Emphasis"/>
          <w:rFonts w:cs="Calibri"/>
        </w:rPr>
        <w:t>imagine</w:t>
      </w:r>
      <w:r w:rsidRPr="00A37F4C">
        <w:rPr>
          <w:rStyle w:val="StyleUnderline"/>
          <w:rFonts w:cs="Calibri"/>
        </w:rPr>
        <w:t xml:space="preserve"> tiling the Earth with solar panels, it'll </w:t>
      </w:r>
      <w:r w:rsidRPr="00A37F4C">
        <w:rPr>
          <w:rStyle w:val="Emphasis"/>
          <w:rFonts w:cs="Calibri"/>
        </w:rPr>
        <w:t>know that it would be morally wrong</w:t>
      </w:r>
      <w:r w:rsidRPr="00A37F4C">
        <w:rPr>
          <w:rFonts w:cs="Calibri"/>
          <w:sz w:val="16"/>
        </w:rPr>
        <w:t xml:space="preserve"> to do so."[ 15] From here Chorost builds on an argument made by Peter Singer in The Expanding Circle (and Steven Pinker in The Better Angels of Our Nature[ 16] that I also developed in The Moral Arc[ 17] and Robert Wright explored in Nonzero[ 18]), and that is the propensity for natural intelligence to evolve moral emotions that include reciprocity, cooperativeness, and even altruism. Natural intelligences such as ours also includes the capacity to reason, and once you are on Singer's metaphor of the "escalator of reason" it can carry you upward to genuine morality and concerns about harming others. "Reasoning is inherently expansionist. It seeks universal application," Singer notes.[ 19] Chorost draws the implication: "</w:t>
      </w:r>
      <w:r w:rsidRPr="00A37F4C">
        <w:rPr>
          <w:rStyle w:val="StyleUnderline"/>
          <w:rFonts w:cs="Calibri"/>
        </w:rPr>
        <w:t>AIs will have to step on the escalator of reason just like humans have, because they will need to</w:t>
      </w:r>
      <w:r w:rsidRPr="00A37F4C">
        <w:rPr>
          <w:rFonts w:cs="Calibri"/>
          <w:sz w:val="16"/>
        </w:rPr>
        <w:t xml:space="preserve"> </w:t>
      </w:r>
      <w:r w:rsidRPr="00A37F4C">
        <w:rPr>
          <w:rStyle w:val="Emphasis"/>
          <w:rFonts w:cs="Calibri"/>
        </w:rPr>
        <w:t>bargain for goods in a human-dominated economy</w:t>
      </w:r>
      <w:r w:rsidRPr="00A37F4C">
        <w:rPr>
          <w:rFonts w:cs="Calibri"/>
          <w:sz w:val="16"/>
        </w:rPr>
        <w:t xml:space="preserve"> </w:t>
      </w:r>
      <w:r w:rsidRPr="00A37F4C">
        <w:rPr>
          <w:rStyle w:val="StyleUnderline"/>
          <w:rFonts w:cs="Calibri"/>
        </w:rPr>
        <w:t xml:space="preserve">and they will face </w:t>
      </w:r>
      <w:r w:rsidRPr="00A37F4C">
        <w:rPr>
          <w:rStyle w:val="Emphasis"/>
          <w:rFonts w:cs="Calibri"/>
        </w:rPr>
        <w:t>human resistance to bad behavior</w:t>
      </w:r>
      <w:r w:rsidRPr="00A37F4C">
        <w:rPr>
          <w:rFonts w:cs="Calibri"/>
          <w:sz w:val="16"/>
        </w:rPr>
        <w:t xml:space="preserve">."[ 20] Finally, </w:t>
      </w:r>
      <w:r w:rsidRPr="00A37F4C">
        <w:rPr>
          <w:rStyle w:val="StyleUnderline"/>
          <w:rFonts w:cs="Calibri"/>
        </w:rPr>
        <w:t xml:space="preserve">for an AI to get around this problem it would need to evolve emotions on its own, but the only way for this to happen in a world dominated by the natural intelligence called humans would be </w:t>
      </w:r>
      <w:r w:rsidRPr="00A37F4C">
        <w:rPr>
          <w:rStyle w:val="StyleUnderline"/>
          <w:rFonts w:cs="Calibri"/>
          <w:highlight w:val="cyan"/>
        </w:rPr>
        <w:t>for</w:t>
      </w:r>
      <w:r w:rsidRPr="00A37F4C">
        <w:rPr>
          <w:rFonts w:cs="Calibri"/>
          <w:sz w:val="16"/>
          <w:highlight w:val="cyan"/>
        </w:rPr>
        <w:t xml:space="preserve"> </w:t>
      </w:r>
      <w:r w:rsidRPr="00A37F4C">
        <w:rPr>
          <w:rStyle w:val="Emphasis"/>
          <w:rFonts w:cs="Calibri"/>
          <w:highlight w:val="cyan"/>
        </w:rPr>
        <w:t>us</w:t>
      </w:r>
      <w:r w:rsidRPr="00A37F4C">
        <w:rPr>
          <w:rFonts w:cs="Calibri"/>
          <w:sz w:val="16"/>
        </w:rPr>
        <w:t xml:space="preserve"> </w:t>
      </w:r>
      <w:r w:rsidRPr="00A37F4C">
        <w:rPr>
          <w:rStyle w:val="StyleUnderline"/>
          <w:rFonts w:cs="Calibri"/>
          <w:highlight w:val="cyan"/>
        </w:rPr>
        <w:t>to</w:t>
      </w:r>
      <w:r w:rsidRPr="00A37F4C">
        <w:rPr>
          <w:rFonts w:cs="Calibri"/>
          <w:sz w:val="16"/>
          <w:highlight w:val="cyan"/>
        </w:rPr>
        <w:t xml:space="preserve"> </w:t>
      </w:r>
      <w:r w:rsidRPr="00A37F4C">
        <w:rPr>
          <w:rStyle w:val="Emphasis"/>
          <w:rFonts w:cs="Calibri"/>
          <w:highlight w:val="cyan"/>
        </w:rPr>
        <w:t>allow it to happen</w:t>
      </w:r>
      <w:r w:rsidRPr="00A37F4C">
        <w:rPr>
          <w:rStyle w:val="StyleUnderline"/>
          <w:rFonts w:cs="Calibri"/>
        </w:rPr>
        <w:t xml:space="preserve">, </w:t>
      </w:r>
      <w:r w:rsidRPr="00A37F4C">
        <w:rPr>
          <w:rStyle w:val="StyleUnderline"/>
          <w:rFonts w:cs="Calibri"/>
          <w:highlight w:val="cyan"/>
        </w:rPr>
        <w:t xml:space="preserve">which we </w:t>
      </w:r>
      <w:r w:rsidRPr="00A37F4C">
        <w:rPr>
          <w:rStyle w:val="Emphasis"/>
          <w:rFonts w:cs="Calibri"/>
          <w:highlight w:val="cyan"/>
        </w:rPr>
        <w:t>wouldn't</w:t>
      </w:r>
      <w:r w:rsidRPr="00A37F4C">
        <w:rPr>
          <w:rFonts w:cs="Calibri"/>
          <w:sz w:val="16"/>
        </w:rPr>
        <w:t xml:space="preserve"> </w:t>
      </w:r>
      <w:r w:rsidRPr="00A37F4C">
        <w:rPr>
          <w:rStyle w:val="StyleUnderline"/>
          <w:rFonts w:cs="Calibri"/>
        </w:rPr>
        <w:t>because there's</w:t>
      </w:r>
      <w:r w:rsidRPr="00A37F4C">
        <w:rPr>
          <w:rFonts w:cs="Calibri"/>
          <w:sz w:val="16"/>
        </w:rPr>
        <w:t xml:space="preserve"> </w:t>
      </w:r>
      <w:r w:rsidRPr="00A37F4C">
        <w:rPr>
          <w:rStyle w:val="Emphasis"/>
          <w:rFonts w:cs="Calibri"/>
        </w:rPr>
        <w:t>time enough to see it coming</w:t>
      </w:r>
      <w:r w:rsidRPr="00A37F4C">
        <w:rPr>
          <w:rStyle w:val="StyleUnderline"/>
          <w:rFonts w:cs="Calibri"/>
        </w:rPr>
        <w:t xml:space="preserve">. </w:t>
      </w:r>
      <w:r w:rsidRPr="00A37F4C">
        <w:rPr>
          <w:rStyle w:val="Emphasis"/>
          <w:rFonts w:cs="Calibri"/>
          <w:highlight w:val="cyan"/>
        </w:rPr>
        <w:t>Bostrom's "treacherous turn" will come with road signs ahead</w:t>
      </w:r>
      <w:r w:rsidRPr="00A37F4C">
        <w:rPr>
          <w:rFonts w:cs="Calibri"/>
          <w:sz w:val="16"/>
        </w:rPr>
        <w:t xml:space="preserve"> warning us that there's a sharp bend in the highway with enough time for us to grab the wheel. </w:t>
      </w:r>
      <w:r w:rsidRPr="00A37F4C">
        <w:rPr>
          <w:rStyle w:val="StyleUnderline"/>
          <w:rFonts w:cs="Calibri"/>
        </w:rPr>
        <w:t xml:space="preserve">Incremental progress is what we see in most technologies, including and especially AI, which will continue to serve us in </w:t>
      </w:r>
      <w:r w:rsidRPr="00A37F4C">
        <w:rPr>
          <w:rStyle w:val="Emphasis"/>
          <w:rFonts w:cs="Calibri"/>
        </w:rPr>
        <w:t>the manner we desire and need</w:t>
      </w:r>
      <w:r w:rsidRPr="00A37F4C">
        <w:rPr>
          <w:rFonts w:cs="Calibri"/>
          <w:sz w:val="16"/>
        </w:rPr>
        <w:t xml:space="preserve">. Instead of Great Leap Forward or Giant Fall Backward, think Small Steps Upward. As I proposed in The Moral Arc, </w:t>
      </w:r>
      <w:r w:rsidRPr="00A37F4C">
        <w:rPr>
          <w:rStyle w:val="StyleUnderline"/>
          <w:rFonts w:cs="Calibri"/>
        </w:rPr>
        <w:t>instead of Utopia or dystopia, think</w:t>
      </w:r>
      <w:r w:rsidRPr="00A37F4C">
        <w:rPr>
          <w:rFonts w:cs="Calibri"/>
          <w:sz w:val="16"/>
        </w:rPr>
        <w:t xml:space="preserve"> </w:t>
      </w:r>
      <w:proofErr w:type="spellStart"/>
      <w:r w:rsidRPr="00A37F4C">
        <w:rPr>
          <w:rStyle w:val="Emphasis"/>
          <w:rFonts w:cs="Calibri"/>
        </w:rPr>
        <w:t>protopia</w:t>
      </w:r>
      <w:proofErr w:type="spellEnd"/>
      <w:r w:rsidRPr="00A37F4C">
        <w:rPr>
          <w:rFonts w:cs="Calibri"/>
          <w:sz w:val="16"/>
        </w:rPr>
        <w:t xml:space="preserve">, a term coined by the futurist Kevin Kelly, who described it in an Edge conversation this way: "I call myself a </w:t>
      </w:r>
      <w:proofErr w:type="spellStart"/>
      <w:r w:rsidRPr="00A37F4C">
        <w:rPr>
          <w:rFonts w:cs="Calibri"/>
          <w:sz w:val="16"/>
        </w:rPr>
        <w:t>protopian</w:t>
      </w:r>
      <w:proofErr w:type="spellEnd"/>
      <w:r w:rsidRPr="00A37F4C">
        <w:rPr>
          <w:rFonts w:cs="Calibri"/>
          <w:sz w:val="16"/>
        </w:rPr>
        <w:t xml:space="preserve">, not a Utopian. I believe in progress in an incremental way where every year it's better than the year before but not by very much -- just a micro amount."[ 21] Almost all progress in science and technology, including computers and AI, is of a </w:t>
      </w:r>
      <w:proofErr w:type="spellStart"/>
      <w:r w:rsidRPr="00A37F4C">
        <w:rPr>
          <w:rFonts w:cs="Calibri"/>
          <w:sz w:val="16"/>
        </w:rPr>
        <w:t>protopian</w:t>
      </w:r>
      <w:proofErr w:type="spellEnd"/>
      <w:r w:rsidRPr="00A37F4C">
        <w:rPr>
          <w:rFonts w:cs="Calibri"/>
          <w:sz w:val="16"/>
        </w:rPr>
        <w:t xml:space="preserve"> nature. Rarely, if ever, do technologies lead to either Utopian or dystopian societies. Pinker agrees that </w:t>
      </w:r>
      <w:r w:rsidRPr="00A37F4C">
        <w:rPr>
          <w:rStyle w:val="StyleUnderline"/>
          <w:rFonts w:cs="Calibri"/>
          <w:highlight w:val="cyan"/>
        </w:rPr>
        <w:t>there is</w:t>
      </w:r>
      <w:r w:rsidRPr="00A37F4C">
        <w:rPr>
          <w:rFonts w:cs="Calibri"/>
          <w:sz w:val="16"/>
          <w:highlight w:val="cyan"/>
        </w:rPr>
        <w:t xml:space="preserve"> </w:t>
      </w:r>
      <w:r w:rsidRPr="00A37F4C">
        <w:rPr>
          <w:rStyle w:val="Emphasis"/>
          <w:rFonts w:cs="Calibri"/>
          <w:highlight w:val="cyan"/>
        </w:rPr>
        <w:t>plenty of time</w:t>
      </w:r>
      <w:r w:rsidRPr="00A37F4C">
        <w:rPr>
          <w:rFonts w:cs="Calibri"/>
          <w:sz w:val="16"/>
          <w:highlight w:val="cyan"/>
        </w:rPr>
        <w:t xml:space="preserve"> </w:t>
      </w:r>
      <w:r w:rsidRPr="00A37F4C">
        <w:rPr>
          <w:rStyle w:val="StyleUnderline"/>
          <w:rFonts w:cs="Calibri"/>
          <w:highlight w:val="cyan"/>
        </w:rPr>
        <w:t>to plan</w:t>
      </w:r>
      <w:r w:rsidRPr="00A37F4C">
        <w:rPr>
          <w:rStyle w:val="StyleUnderline"/>
          <w:rFonts w:cs="Calibri"/>
        </w:rPr>
        <w:t xml:space="preserve"> for all conceivable contingencies and build safeguards into our AI systems. "They would not need any ponderous 'rules of robotics' or some newfangled </w:t>
      </w:r>
      <w:r w:rsidRPr="00A37F4C">
        <w:rPr>
          <w:rStyle w:val="Emphasis"/>
          <w:rFonts w:cs="Calibri"/>
        </w:rPr>
        <w:t>moral philosophy</w:t>
      </w:r>
      <w:r w:rsidRPr="00A37F4C">
        <w:rPr>
          <w:rFonts w:cs="Calibri"/>
          <w:sz w:val="16"/>
        </w:rPr>
        <w:t xml:space="preserve"> </w:t>
      </w:r>
      <w:r w:rsidRPr="00A37F4C">
        <w:rPr>
          <w:rStyle w:val="StyleUnderline"/>
          <w:rFonts w:cs="Calibri"/>
        </w:rPr>
        <w:t>to do this, just the same</w:t>
      </w:r>
      <w:r w:rsidRPr="00A37F4C">
        <w:rPr>
          <w:rFonts w:cs="Calibri"/>
          <w:sz w:val="16"/>
        </w:rPr>
        <w:t xml:space="preserve"> </w:t>
      </w:r>
      <w:r w:rsidRPr="00A37F4C">
        <w:rPr>
          <w:rStyle w:val="Emphasis"/>
          <w:rFonts w:cs="Calibri"/>
        </w:rPr>
        <w:t>common sense</w:t>
      </w:r>
      <w:r w:rsidRPr="00A37F4C">
        <w:rPr>
          <w:rFonts w:cs="Calibri"/>
          <w:sz w:val="16"/>
        </w:rPr>
        <w:t xml:space="preserve"> </w:t>
      </w:r>
      <w:r w:rsidRPr="00A37F4C">
        <w:rPr>
          <w:rStyle w:val="StyleUnderline"/>
          <w:rFonts w:cs="Calibri"/>
        </w:rPr>
        <w:t>that went into the design of</w:t>
      </w:r>
      <w:r w:rsidRPr="00A37F4C">
        <w:rPr>
          <w:rFonts w:cs="Calibri"/>
          <w:sz w:val="16"/>
        </w:rPr>
        <w:t xml:space="preserve"> </w:t>
      </w:r>
      <w:r w:rsidRPr="00A37F4C">
        <w:rPr>
          <w:rStyle w:val="Emphasis"/>
          <w:rFonts w:cs="Calibri"/>
        </w:rPr>
        <w:t>food processors</w:t>
      </w:r>
      <w:r w:rsidRPr="00A37F4C">
        <w:rPr>
          <w:rFonts w:cs="Calibri"/>
          <w:sz w:val="16"/>
        </w:rPr>
        <w:t xml:space="preserve">, </w:t>
      </w:r>
      <w:r w:rsidRPr="00A37F4C">
        <w:rPr>
          <w:rStyle w:val="Emphasis"/>
          <w:rFonts w:cs="Calibri"/>
        </w:rPr>
        <w:t>table saws</w:t>
      </w:r>
      <w:r w:rsidRPr="00A37F4C">
        <w:rPr>
          <w:rFonts w:cs="Calibri"/>
          <w:sz w:val="16"/>
        </w:rPr>
        <w:t xml:space="preserve">, </w:t>
      </w:r>
      <w:r w:rsidRPr="00A37F4C">
        <w:rPr>
          <w:rStyle w:val="Emphasis"/>
          <w:rFonts w:cs="Calibri"/>
        </w:rPr>
        <w:t>space heaters</w:t>
      </w:r>
      <w:r w:rsidRPr="00A37F4C">
        <w:rPr>
          <w:rFonts w:cs="Calibri"/>
          <w:sz w:val="16"/>
        </w:rPr>
        <w:t xml:space="preserve">, </w:t>
      </w:r>
      <w:r w:rsidRPr="00A37F4C">
        <w:rPr>
          <w:rStyle w:val="StyleUnderline"/>
          <w:rFonts w:cs="Calibri"/>
        </w:rPr>
        <w:t>and</w:t>
      </w:r>
      <w:r w:rsidRPr="00A37F4C">
        <w:rPr>
          <w:rFonts w:cs="Calibri"/>
          <w:sz w:val="16"/>
        </w:rPr>
        <w:t xml:space="preserve"> </w:t>
      </w:r>
      <w:r w:rsidRPr="00A37F4C">
        <w:rPr>
          <w:rStyle w:val="Emphasis"/>
          <w:rFonts w:cs="Calibri"/>
        </w:rPr>
        <w:t>automobiles</w:t>
      </w:r>
      <w:r w:rsidRPr="00A37F4C">
        <w:rPr>
          <w:rFonts w:cs="Calibri"/>
          <w:sz w:val="16"/>
        </w:rPr>
        <w:t xml:space="preserve">." </w:t>
      </w:r>
      <w:r w:rsidRPr="00A37F4C">
        <w:rPr>
          <w:rStyle w:val="StyleUnderline"/>
          <w:rFonts w:cs="Calibri"/>
        </w:rPr>
        <w:t>Sure, an ASI would be many orders of magnitude</w:t>
      </w:r>
      <w:r w:rsidRPr="00A37F4C">
        <w:rPr>
          <w:rFonts w:cs="Calibri"/>
          <w:sz w:val="16"/>
        </w:rPr>
        <w:t xml:space="preserve"> </w:t>
      </w:r>
      <w:r w:rsidRPr="00A37F4C">
        <w:rPr>
          <w:rStyle w:val="Emphasis"/>
          <w:rFonts w:cs="Calibri"/>
        </w:rPr>
        <w:t>smarter</w:t>
      </w:r>
      <w:r w:rsidRPr="00A37F4C">
        <w:rPr>
          <w:rFonts w:cs="Calibri"/>
          <w:sz w:val="16"/>
        </w:rPr>
        <w:t xml:space="preserve"> </w:t>
      </w:r>
      <w:r w:rsidRPr="00A37F4C">
        <w:rPr>
          <w:rStyle w:val="StyleUnderline"/>
          <w:rFonts w:cs="Calibri"/>
        </w:rPr>
        <w:t>than these</w:t>
      </w:r>
      <w:r w:rsidRPr="00A37F4C">
        <w:rPr>
          <w:rFonts w:cs="Calibri"/>
          <w:sz w:val="16"/>
        </w:rPr>
        <w:t xml:space="preserve"> machines, </w:t>
      </w:r>
      <w:r w:rsidRPr="00A37F4C">
        <w:rPr>
          <w:rStyle w:val="StyleUnderline"/>
          <w:rFonts w:cs="Calibri"/>
        </w:rPr>
        <w:t xml:space="preserve">but </w:t>
      </w:r>
      <w:r w:rsidRPr="00A37F4C">
        <w:rPr>
          <w:rStyle w:val="StyleUnderline"/>
          <w:rFonts w:cs="Calibri"/>
          <w:highlight w:val="cyan"/>
        </w:rPr>
        <w:t>Pinker reminds us of the</w:t>
      </w:r>
      <w:r w:rsidRPr="00A37F4C">
        <w:rPr>
          <w:rFonts w:cs="Calibri"/>
          <w:sz w:val="16"/>
          <w:highlight w:val="cyan"/>
        </w:rPr>
        <w:t xml:space="preserve"> </w:t>
      </w:r>
      <w:r w:rsidRPr="00A37F4C">
        <w:rPr>
          <w:rStyle w:val="Emphasis"/>
          <w:rFonts w:cs="Calibri"/>
          <w:highlight w:val="cyan"/>
        </w:rPr>
        <w:t>AI hyperbole</w:t>
      </w:r>
      <w:r w:rsidRPr="00A37F4C">
        <w:rPr>
          <w:rFonts w:cs="Calibri"/>
          <w:sz w:val="16"/>
          <w:highlight w:val="cyan"/>
        </w:rPr>
        <w:t xml:space="preserve"> </w:t>
      </w:r>
      <w:r w:rsidRPr="00A37F4C">
        <w:rPr>
          <w:rStyle w:val="StyleUnderline"/>
          <w:rFonts w:cs="Calibri"/>
          <w:highlight w:val="cyan"/>
        </w:rPr>
        <w:t>we've been fed for decades</w:t>
      </w:r>
      <w:r w:rsidRPr="00A37F4C">
        <w:rPr>
          <w:rStyle w:val="StyleUnderline"/>
          <w:rFonts w:cs="Calibri"/>
        </w:rPr>
        <w:t xml:space="preserve">: "The worry that an </w:t>
      </w:r>
      <w:r w:rsidRPr="00A37F4C">
        <w:rPr>
          <w:rStyle w:val="StyleUnderline"/>
          <w:rFonts w:cs="Calibri"/>
          <w:highlight w:val="cyan"/>
        </w:rPr>
        <w:t>AI</w:t>
      </w:r>
      <w:r w:rsidRPr="00A37F4C">
        <w:rPr>
          <w:rStyle w:val="StyleUnderline"/>
          <w:rFonts w:cs="Calibri"/>
        </w:rPr>
        <w:t xml:space="preserve"> system would be </w:t>
      </w:r>
      <w:r w:rsidRPr="00A37F4C">
        <w:rPr>
          <w:rStyle w:val="Emphasis"/>
          <w:rFonts w:cs="Calibri"/>
        </w:rPr>
        <w:t>so clever</w:t>
      </w:r>
      <w:r w:rsidRPr="00A37F4C">
        <w:rPr>
          <w:rFonts w:cs="Calibri"/>
          <w:sz w:val="16"/>
        </w:rPr>
        <w:t xml:space="preserve"> at attaining one of the goals programmed into it (like commandeering energy) </w:t>
      </w:r>
      <w:r w:rsidRPr="00A37F4C">
        <w:rPr>
          <w:rStyle w:val="StyleUnderline"/>
          <w:rFonts w:cs="Calibri"/>
        </w:rPr>
        <w:t xml:space="preserve">that it would </w:t>
      </w:r>
      <w:r w:rsidRPr="00A37F4C">
        <w:rPr>
          <w:rStyle w:val="Emphasis"/>
          <w:rFonts w:cs="Calibri"/>
        </w:rPr>
        <w:t>run roughshod over</w:t>
      </w:r>
      <w:r w:rsidRPr="00A37F4C">
        <w:rPr>
          <w:rFonts w:cs="Calibri"/>
          <w:sz w:val="16"/>
        </w:rPr>
        <w:t xml:space="preserve"> the </w:t>
      </w:r>
      <w:r w:rsidRPr="00A37F4C">
        <w:rPr>
          <w:rStyle w:val="Emphasis"/>
          <w:rFonts w:cs="Calibri"/>
        </w:rPr>
        <w:t>others</w:t>
      </w:r>
      <w:r w:rsidRPr="00A37F4C">
        <w:rPr>
          <w:rFonts w:cs="Calibri"/>
          <w:sz w:val="16"/>
        </w:rPr>
        <w:t xml:space="preserve"> (like human safety) </w:t>
      </w:r>
      <w:r w:rsidRPr="00A37F4C">
        <w:rPr>
          <w:rStyle w:val="StyleUnderline"/>
          <w:rFonts w:cs="Calibri"/>
          <w:highlight w:val="cyan"/>
        </w:rPr>
        <w:t>assumes that AI will descend upon us</w:t>
      </w:r>
      <w:r w:rsidRPr="00A37F4C">
        <w:rPr>
          <w:rStyle w:val="StyleUnderline"/>
          <w:rFonts w:cs="Calibri"/>
        </w:rPr>
        <w:t xml:space="preserve"> </w:t>
      </w:r>
      <w:r w:rsidRPr="00A37F4C">
        <w:rPr>
          <w:rStyle w:val="Emphasis"/>
          <w:rFonts w:cs="Calibri"/>
          <w:highlight w:val="cyan"/>
        </w:rPr>
        <w:t>faster than we can design</w:t>
      </w:r>
      <w:r w:rsidRPr="00A37F4C">
        <w:rPr>
          <w:rStyle w:val="Emphasis"/>
          <w:rFonts w:cs="Calibri"/>
        </w:rPr>
        <w:t xml:space="preserve"> fail-safe </w:t>
      </w:r>
      <w:r w:rsidRPr="00A37F4C">
        <w:rPr>
          <w:rStyle w:val="Emphasis"/>
          <w:rFonts w:cs="Calibri"/>
          <w:highlight w:val="cyan"/>
        </w:rPr>
        <w:t>precautions</w:t>
      </w:r>
      <w:r w:rsidRPr="00A37F4C">
        <w:rPr>
          <w:rStyle w:val="StyleUnderline"/>
          <w:rFonts w:cs="Calibri"/>
        </w:rPr>
        <w:t>. The reality is that progress in AI is</w:t>
      </w:r>
      <w:r w:rsidRPr="00A37F4C">
        <w:rPr>
          <w:rFonts w:cs="Calibri"/>
          <w:sz w:val="16"/>
        </w:rPr>
        <w:t xml:space="preserve"> </w:t>
      </w:r>
      <w:r w:rsidRPr="00A37F4C">
        <w:rPr>
          <w:rStyle w:val="Emphasis"/>
          <w:rFonts w:cs="Calibri"/>
        </w:rPr>
        <w:t>hype-defyingly slow</w:t>
      </w:r>
      <w:r w:rsidRPr="00A37F4C">
        <w:rPr>
          <w:rStyle w:val="StyleUnderline"/>
          <w:rFonts w:cs="Calibri"/>
        </w:rPr>
        <w:t>, and there will be plenty of time for feedback from incremental implementations, with humans wielding the screwdriver at every stage."</w:t>
      </w:r>
      <w:r w:rsidRPr="00A37F4C">
        <w:rPr>
          <w:rFonts w:cs="Calibri"/>
          <w:sz w:val="16"/>
        </w:rPr>
        <w:t xml:space="preserve">[ 22] Former Google CEO Eric Schmidt agrees, responding to the fears expressed by Hawking and Musk this way: </w:t>
      </w:r>
      <w:r w:rsidRPr="00A37F4C">
        <w:rPr>
          <w:rStyle w:val="StyleUnderline"/>
          <w:rFonts w:cs="Calibri"/>
        </w:rPr>
        <w:t xml:space="preserve">"Don't you think the humans would notice this, and start </w:t>
      </w:r>
      <w:r w:rsidRPr="00A37F4C">
        <w:rPr>
          <w:rStyle w:val="Emphasis"/>
          <w:rFonts w:cs="Calibri"/>
        </w:rPr>
        <w:t>turning off the computers</w:t>
      </w:r>
      <w:r w:rsidRPr="00A37F4C">
        <w:rPr>
          <w:rStyle w:val="StyleUnderline"/>
          <w:rFonts w:cs="Calibri"/>
        </w:rPr>
        <w:t>?"</w:t>
      </w:r>
      <w:r w:rsidRPr="00A37F4C">
        <w:rPr>
          <w:rFonts w:cs="Calibri"/>
          <w:sz w:val="16"/>
        </w:rPr>
        <w:t xml:space="preserve"> He also noted the irony in the fact that Musk has invested $1 billion into a company called </w:t>
      </w:r>
      <w:proofErr w:type="spellStart"/>
      <w:r w:rsidRPr="00A37F4C">
        <w:rPr>
          <w:rFonts w:cs="Calibri"/>
          <w:sz w:val="16"/>
        </w:rPr>
        <w:t>OpenAI</w:t>
      </w:r>
      <w:proofErr w:type="spellEnd"/>
      <w:r w:rsidRPr="00A37F4C">
        <w:rPr>
          <w:rFonts w:cs="Calibri"/>
          <w:sz w:val="16"/>
        </w:rPr>
        <w:t xml:space="preserve"> that is "promoting precisely AI of the kind we are describing."[ 23] </w:t>
      </w:r>
      <w:r w:rsidRPr="00A37F4C">
        <w:rPr>
          <w:rStyle w:val="StyleUnderline"/>
          <w:rFonts w:cs="Calibri"/>
        </w:rPr>
        <w:t xml:space="preserve">Google's own DeepMind has developed the concept of an </w:t>
      </w:r>
      <w:r w:rsidRPr="00A37F4C">
        <w:rPr>
          <w:rStyle w:val="Emphasis"/>
          <w:rFonts w:cs="Calibri"/>
        </w:rPr>
        <w:t>AI off-switch</w:t>
      </w:r>
      <w:r w:rsidRPr="00A37F4C">
        <w:rPr>
          <w:rStyle w:val="StyleUnderline"/>
          <w:rFonts w:cs="Calibri"/>
        </w:rPr>
        <w:t xml:space="preserve">, playfully described as a </w:t>
      </w:r>
      <w:r w:rsidRPr="00A37F4C">
        <w:rPr>
          <w:rStyle w:val="Emphasis"/>
          <w:rFonts w:cs="Calibri"/>
        </w:rPr>
        <w:t>"big red button"</w:t>
      </w:r>
      <w:r w:rsidRPr="00A37F4C">
        <w:rPr>
          <w:rFonts w:cs="Calibri"/>
          <w:sz w:val="16"/>
        </w:rPr>
        <w:t xml:space="preserve"> to be pushed in the event of an attempted AI takeover. "We have proposed a framework to allow a human operator to repeatedly safely interrupt a reinforcement learning agent while making sure the agent will not learn to prevent or induce these interruptions," write the authors Laurent </w:t>
      </w:r>
      <w:proofErr w:type="spellStart"/>
      <w:r w:rsidRPr="00A37F4C">
        <w:rPr>
          <w:rFonts w:cs="Calibri"/>
          <w:sz w:val="16"/>
        </w:rPr>
        <w:t>Orseau</w:t>
      </w:r>
      <w:proofErr w:type="spellEnd"/>
      <w:r w:rsidRPr="00A37F4C">
        <w:rPr>
          <w:rFonts w:cs="Calibri"/>
          <w:sz w:val="16"/>
        </w:rPr>
        <w:t xml:space="preserve"> from DeepMind and Stuart Armstrong from the Future of Humanity Institute, in a paper titled "Safely Interruptible Agents." They even suggest a precautionary scheduled shutdown every night at 2 AM for an hour so that both humans and AI are accustomed to the idea. </w:t>
      </w:r>
      <w:r w:rsidRPr="00A37F4C">
        <w:rPr>
          <w:rStyle w:val="StyleUnderline"/>
          <w:rFonts w:cs="Calibri"/>
        </w:rPr>
        <w:t xml:space="preserve">"Safe </w:t>
      </w:r>
      <w:proofErr w:type="spellStart"/>
      <w:r w:rsidRPr="00A37F4C">
        <w:rPr>
          <w:rStyle w:val="StyleUnderline"/>
          <w:rFonts w:cs="Calibri"/>
        </w:rPr>
        <w:t>interruptibility</w:t>
      </w:r>
      <w:proofErr w:type="spellEnd"/>
      <w:r w:rsidRPr="00A37F4C">
        <w:rPr>
          <w:rStyle w:val="StyleUnderline"/>
          <w:rFonts w:cs="Calibri"/>
        </w:rPr>
        <w:t xml:space="preserve"> can be useful to take control of a robot that is misbehaving</w:t>
      </w:r>
      <w:r w:rsidRPr="00A37F4C">
        <w:rPr>
          <w:rFonts w:cs="Calibri"/>
          <w:sz w:val="16"/>
        </w:rPr>
        <w:t xml:space="preserve"> and may lead to irreversible consequences, or to take it out of a delicate situation, or even to temporarily use it to achieve a task it did not learn to perform or would not normally receive rewards for this."[ 24] </w:t>
      </w:r>
      <w:r w:rsidRPr="00A37F4C">
        <w:rPr>
          <w:rStyle w:val="StyleUnderline"/>
          <w:rFonts w:cs="Calibri"/>
        </w:rPr>
        <w:t xml:space="preserve">As well, it is good to keep in mind that artificial intelligence is not the same as artificial </w:t>
      </w:r>
      <w:r w:rsidRPr="00A37F4C">
        <w:rPr>
          <w:rStyle w:val="Emphasis"/>
          <w:rFonts w:cs="Calibri"/>
        </w:rPr>
        <w:t>consciousness</w:t>
      </w:r>
      <w:r w:rsidRPr="00A37F4C">
        <w:rPr>
          <w:rStyle w:val="StyleUnderline"/>
          <w:rFonts w:cs="Calibri"/>
        </w:rPr>
        <w:t xml:space="preserve">. Thinking machines </w:t>
      </w:r>
      <w:r w:rsidRPr="00A37F4C">
        <w:rPr>
          <w:rStyle w:val="Emphasis"/>
          <w:rFonts w:cs="Calibri"/>
        </w:rPr>
        <w:t>may not be sentient</w:t>
      </w:r>
      <w:r w:rsidRPr="00A37F4C">
        <w:rPr>
          <w:rFonts w:cs="Calibri"/>
          <w:sz w:val="16"/>
        </w:rPr>
        <w:t xml:space="preserve"> machines. Finally, Andrew Ng of Baidu responded to Elon Musk's ASI concerns by noting (in a jab at the entrepreneur's ambitions for colonizing the red planet) it would be "like worrying about overpopulation on Mars when we have not even set foot on the planet yet."[ 25] Both Utopian and dystopian visions of AI are based on a projection of the future quite unlike anything history has given us. Yet, even Ray Kurzweil's "law of accelerating returns," as remarkable as it has been </w:t>
      </w:r>
      <w:proofErr w:type="gramStart"/>
      <w:r w:rsidRPr="00A37F4C">
        <w:rPr>
          <w:rFonts w:cs="Calibri"/>
          <w:sz w:val="16"/>
        </w:rPr>
        <w:t>has</w:t>
      </w:r>
      <w:proofErr w:type="gramEnd"/>
      <w:r w:rsidRPr="00A37F4C">
        <w:rPr>
          <w:rFonts w:cs="Calibri"/>
          <w:sz w:val="16"/>
        </w:rPr>
        <w:t xml:space="preserve"> nevertheless advanced at a pace that has allowed for considerable ethical deliberation with appropriate checks and balances applied to various technologies along the way. With time, </w:t>
      </w:r>
      <w:r w:rsidRPr="00A37F4C">
        <w:rPr>
          <w:rStyle w:val="StyleUnderline"/>
          <w:rFonts w:cs="Calibri"/>
        </w:rPr>
        <w:t xml:space="preserve">even if an unforeseen motive somehow began to emerge in an </w:t>
      </w:r>
      <w:proofErr w:type="gramStart"/>
      <w:r w:rsidRPr="00A37F4C">
        <w:rPr>
          <w:rStyle w:val="StyleUnderline"/>
          <w:rFonts w:cs="Calibri"/>
        </w:rPr>
        <w:t>AI</w:t>
      </w:r>
      <w:proofErr w:type="gramEnd"/>
      <w:r w:rsidRPr="00A37F4C">
        <w:rPr>
          <w:rStyle w:val="StyleUnderline"/>
          <w:rFonts w:cs="Calibri"/>
        </w:rPr>
        <w:t xml:space="preserve"> we would have the </w:t>
      </w:r>
      <w:r w:rsidRPr="00A37F4C">
        <w:rPr>
          <w:rStyle w:val="Emphasis"/>
          <w:rFonts w:cs="Calibri"/>
        </w:rPr>
        <w:t>time to reprogram it</w:t>
      </w:r>
      <w:r w:rsidRPr="00A37F4C">
        <w:rPr>
          <w:rStyle w:val="StyleUnderline"/>
          <w:rFonts w:cs="Calibri"/>
        </w:rPr>
        <w:t xml:space="preserve"> before it got out of control</w:t>
      </w:r>
      <w:r w:rsidRPr="00A37F4C">
        <w:rPr>
          <w:rFonts w:cs="Calibri"/>
          <w:sz w:val="16"/>
        </w:rPr>
        <w:t xml:space="preserve">. That is also the judgment of Alan Winfield, an engineering professor and co-author of the Principles of Robotics, a list of rules for regulating robots in the real world that goes far beyond Isaac Asimov's famous three laws of robotics (which were, in any case, designed to fail as plot devices for science fictional narratives).26 Winfield points out that </w:t>
      </w:r>
      <w:r w:rsidRPr="00A37F4C">
        <w:rPr>
          <w:rStyle w:val="StyleUnderline"/>
          <w:rFonts w:cs="Calibri"/>
        </w:rPr>
        <w:t>all</w:t>
      </w:r>
      <w:r w:rsidRPr="00A37F4C">
        <w:rPr>
          <w:rFonts w:cs="Calibri"/>
          <w:sz w:val="16"/>
        </w:rPr>
        <w:t xml:space="preserve"> of these </w:t>
      </w:r>
      <w:r w:rsidRPr="00A37F4C">
        <w:rPr>
          <w:rStyle w:val="StyleUnderline"/>
          <w:rFonts w:cs="Calibri"/>
        </w:rPr>
        <w:t>doomsday scenarios depend on a</w:t>
      </w:r>
      <w:r w:rsidRPr="00A37F4C">
        <w:rPr>
          <w:rFonts w:cs="Calibri"/>
          <w:sz w:val="16"/>
        </w:rPr>
        <w:t xml:space="preserve"> </w:t>
      </w:r>
      <w:r w:rsidRPr="00A37F4C">
        <w:rPr>
          <w:rStyle w:val="Emphasis"/>
          <w:rFonts w:cs="Calibri"/>
        </w:rPr>
        <w:t>long sequence of big ifs</w:t>
      </w:r>
      <w:r w:rsidRPr="00A37F4C">
        <w:rPr>
          <w:rFonts w:cs="Calibri"/>
          <w:sz w:val="16"/>
        </w:rPr>
        <w:t xml:space="preserve"> </w:t>
      </w:r>
      <w:r w:rsidRPr="00A37F4C">
        <w:rPr>
          <w:rStyle w:val="StyleUnderline"/>
          <w:rFonts w:cs="Calibri"/>
        </w:rPr>
        <w:t>to unroll sequentially:</w:t>
      </w:r>
      <w:r w:rsidRPr="00A37F4C">
        <w:rPr>
          <w:rFonts w:cs="Calibri"/>
          <w:sz w:val="16"/>
        </w:rPr>
        <w:t xml:space="preserve"> "If we succeed in building human equivalent AI and if that AI acquires a full understanding of how it works, and if it then succeeds in improving itself to produce super-intelligent AI, and if that super-AI, accidentally or maliciously, starts to consume resources, and if we fail to pull the plug, then, yes, we may well have a problem. </w:t>
      </w:r>
      <w:r w:rsidRPr="00A37F4C">
        <w:rPr>
          <w:rStyle w:val="StyleUnderline"/>
          <w:rFonts w:cs="Calibri"/>
        </w:rPr>
        <w:t xml:space="preserve">The risk, while not impossible, is </w:t>
      </w:r>
      <w:r w:rsidRPr="00A37F4C">
        <w:rPr>
          <w:rStyle w:val="Emphasis"/>
          <w:rFonts w:cs="Calibri"/>
        </w:rPr>
        <w:t>improbable</w:t>
      </w:r>
      <w:r w:rsidRPr="00A37F4C">
        <w:rPr>
          <w:rFonts w:cs="Calibri"/>
          <w:sz w:val="16"/>
        </w:rPr>
        <w:t>."[ 27]</w:t>
      </w:r>
    </w:p>
    <w:p w14:paraId="3AEC0E0C" w14:textId="77777777" w:rsidR="007475CE" w:rsidRPr="00A37F4C" w:rsidRDefault="007475CE" w:rsidP="007475CE">
      <w:pPr>
        <w:rPr>
          <w:rFonts w:cs="Calibri"/>
        </w:rPr>
      </w:pPr>
    </w:p>
    <w:p w14:paraId="0CE3A739" w14:textId="77777777" w:rsidR="007475CE" w:rsidRPr="00A37F4C" w:rsidRDefault="007475CE" w:rsidP="007475CE">
      <w:pPr>
        <w:pStyle w:val="Heading4"/>
        <w:rPr>
          <w:rFonts w:cs="Calibri"/>
        </w:rPr>
      </w:pPr>
      <w:r w:rsidRPr="00A37F4C">
        <w:rPr>
          <w:rFonts w:cs="Calibri"/>
        </w:rPr>
        <w:t xml:space="preserve">**Impact to Cybernetics is hype and links to their K of insecurity driven politics - no motive, probability, enemy, or real capability </w:t>
      </w:r>
    </w:p>
    <w:p w14:paraId="1492E66A" w14:textId="77777777" w:rsidR="007475CE" w:rsidRPr="00A37F4C" w:rsidRDefault="007475CE" w:rsidP="007475CE">
      <w:pPr>
        <w:rPr>
          <w:rFonts w:cs="Calibri"/>
        </w:rPr>
      </w:pPr>
      <w:r w:rsidRPr="00A37F4C">
        <w:rPr>
          <w:rStyle w:val="Style13ptBold"/>
          <w:rFonts w:cs="Calibri"/>
        </w:rPr>
        <w:t>Adams 18</w:t>
      </w:r>
      <w:r w:rsidRPr="00A37F4C">
        <w:rPr>
          <w:rFonts w:cs="Calibri"/>
        </w:rPr>
        <w:t xml:space="preserve"> – Ph.D. in Computer Engineering from Virginia Polytechnic Institute and State University, Retired US Army Colonel, Associate Professor responsible for USMA’s cyber defense [Joe, Chief Information Officer of the National Defense University where he built an Information Assurance program that was recognized in 2010 by the Commanding General of the Defense Information Systems Agency and he introduced cloud services into NDU and led coordination with other DoD academic institutions as they moved to the cloud., Feb 7, THE MYTH OF A CYBER PEARL HARBOR, </w:t>
      </w:r>
      <w:hyperlink r:id="rId14" w:history="1">
        <w:r w:rsidRPr="00A37F4C">
          <w:rPr>
            <w:rStyle w:val="Hyperlink"/>
            <w:rFonts w:cs="Calibri"/>
          </w:rPr>
          <w:t>https://cyberbydesign.net/2018/02/07/lorem-ipsum-is-simply-dummy-text-of-the-printing-and-typesetting-2/</w:t>
        </w:r>
      </w:hyperlink>
      <w:r w:rsidRPr="00A37F4C">
        <w:rPr>
          <w:rFonts w:cs="Calibri"/>
        </w:rPr>
        <w:t>, accessed 5/17/18]</w:t>
      </w:r>
    </w:p>
    <w:p w14:paraId="629E2688" w14:textId="77777777" w:rsidR="007475CE" w:rsidRPr="00A37F4C" w:rsidRDefault="007475CE" w:rsidP="007475CE">
      <w:pPr>
        <w:rPr>
          <w:rFonts w:cs="Calibri"/>
          <w:sz w:val="16"/>
        </w:rPr>
      </w:pPr>
      <w:r w:rsidRPr="00A37F4C">
        <w:rPr>
          <w:rFonts w:cs="Calibri"/>
          <w:sz w:val="14"/>
        </w:rPr>
        <w:t xml:space="preserve">The </w:t>
      </w:r>
      <w:r w:rsidRPr="00A37F4C">
        <w:rPr>
          <w:rStyle w:val="StyleUnderline"/>
          <w:rFonts w:cs="Calibri"/>
          <w:highlight w:val="cyan"/>
        </w:rPr>
        <w:t>specter of</w:t>
      </w:r>
      <w:r w:rsidRPr="00A37F4C">
        <w:rPr>
          <w:rStyle w:val="StyleUnderline"/>
          <w:rFonts w:cs="Calibri"/>
        </w:rPr>
        <w:t xml:space="preserve"> a “</w:t>
      </w:r>
      <w:r w:rsidRPr="00A37F4C">
        <w:rPr>
          <w:rStyle w:val="StyleUnderline"/>
          <w:rFonts w:cs="Calibri"/>
          <w:highlight w:val="cyan"/>
        </w:rPr>
        <w:t>Cyber</w:t>
      </w:r>
      <w:r w:rsidRPr="00A37F4C">
        <w:rPr>
          <w:rStyle w:val="StyleUnderline"/>
          <w:rFonts w:cs="Calibri"/>
        </w:rPr>
        <w:t xml:space="preserve"> Pearl </w:t>
      </w:r>
      <w:r w:rsidRPr="00A37F4C">
        <w:rPr>
          <w:rStyle w:val="StyleUnderline"/>
          <w:rFonts w:cs="Calibri"/>
          <w:highlight w:val="cyan"/>
        </w:rPr>
        <w:t>Harbor” is kicked around</w:t>
      </w:r>
      <w:r w:rsidRPr="00A37F4C">
        <w:rPr>
          <w:rFonts w:cs="Calibri"/>
          <w:sz w:val="14"/>
        </w:rPr>
        <w:t xml:space="preserve"> the media </w:t>
      </w:r>
      <w:r w:rsidRPr="00A37F4C">
        <w:rPr>
          <w:rStyle w:val="StyleUnderline"/>
          <w:rFonts w:cs="Calibri"/>
        </w:rPr>
        <w:t>frequently</w:t>
      </w:r>
      <w:r w:rsidRPr="00A37F4C">
        <w:rPr>
          <w:rFonts w:cs="Calibri"/>
          <w:sz w:val="14"/>
        </w:rPr>
        <w:t xml:space="preserve">, usually riding the tides of Federal budget debates. This month, I’ll throw my ideas about the prospect of a catastrophic </w:t>
      </w:r>
      <w:proofErr w:type="spellStart"/>
      <w:r w:rsidRPr="00A37F4C">
        <w:rPr>
          <w:rFonts w:cs="Calibri"/>
          <w:sz w:val="14"/>
        </w:rPr>
        <w:t>cyber attack</w:t>
      </w:r>
      <w:proofErr w:type="spellEnd"/>
      <w:r w:rsidRPr="00A37F4C">
        <w:rPr>
          <w:rFonts w:cs="Calibri"/>
          <w:sz w:val="14"/>
        </w:rPr>
        <w:t xml:space="preserve"> into the mix. Many </w:t>
      </w:r>
      <w:r w:rsidRPr="00A37F4C">
        <w:rPr>
          <w:rStyle w:val="Emphasis"/>
          <w:rFonts w:cs="Calibri"/>
          <w:highlight w:val="cyan"/>
        </w:rPr>
        <w:t>alarmists</w:t>
      </w:r>
      <w:r w:rsidRPr="00A37F4C">
        <w:rPr>
          <w:rFonts w:cs="Calibri"/>
          <w:sz w:val="14"/>
        </w:rPr>
        <w:t xml:space="preserve"> </w:t>
      </w:r>
      <w:r w:rsidRPr="00A37F4C">
        <w:rPr>
          <w:rStyle w:val="StyleUnderline"/>
          <w:rFonts w:cs="Calibri"/>
        </w:rPr>
        <w:t xml:space="preserve">have </w:t>
      </w:r>
      <w:r w:rsidRPr="00A37F4C">
        <w:rPr>
          <w:rStyle w:val="StyleUnderline"/>
          <w:rFonts w:cs="Calibri"/>
          <w:highlight w:val="cyan"/>
        </w:rPr>
        <w:t>talked about a massive</w:t>
      </w:r>
      <w:r w:rsidRPr="00A37F4C">
        <w:rPr>
          <w:rStyle w:val="StyleUnderline"/>
          <w:rFonts w:cs="Calibri"/>
        </w:rPr>
        <w:t xml:space="preserve"> </w:t>
      </w:r>
      <w:proofErr w:type="spellStart"/>
      <w:r w:rsidRPr="00A37F4C">
        <w:rPr>
          <w:rStyle w:val="StyleUnderline"/>
          <w:rFonts w:cs="Calibri"/>
        </w:rPr>
        <w:t xml:space="preserve">cyber </w:t>
      </w:r>
      <w:r w:rsidRPr="00A37F4C">
        <w:rPr>
          <w:rStyle w:val="StyleUnderline"/>
          <w:rFonts w:cs="Calibri"/>
          <w:highlight w:val="cyan"/>
        </w:rPr>
        <w:t>attack</w:t>
      </w:r>
      <w:proofErr w:type="spellEnd"/>
      <w:r w:rsidRPr="00A37F4C">
        <w:rPr>
          <w:rFonts w:cs="Calibri"/>
          <w:sz w:val="14"/>
        </w:rPr>
        <w:t xml:space="preserve"> crippling the nation. </w:t>
      </w:r>
      <w:r w:rsidRPr="00A37F4C">
        <w:rPr>
          <w:rStyle w:val="StyleUnderline"/>
          <w:rFonts w:cs="Calibri"/>
        </w:rPr>
        <w:t>Scenarios range from hackers shutting down the power grid</w:t>
      </w:r>
      <w:r w:rsidRPr="00A37F4C">
        <w:rPr>
          <w:rFonts w:cs="Calibri"/>
          <w:sz w:val="14"/>
        </w:rPr>
        <w:t xml:space="preserve"> in the depths of winter to attackers crippling strategic port facilities. Former Secretary of Defense </w:t>
      </w:r>
      <w:r w:rsidRPr="00A37F4C">
        <w:rPr>
          <w:rStyle w:val="StyleUnderline"/>
          <w:rFonts w:cs="Calibri"/>
        </w:rPr>
        <w:t>Panetta swung for the fences when he described how a cyber-capable enemy could lay waste to the coun</w:t>
      </w:r>
      <w:r w:rsidRPr="00A37F4C">
        <w:rPr>
          <w:rFonts w:cs="Calibri"/>
          <w:sz w:val="14"/>
        </w:rPr>
        <w:t xml:space="preserve">try. His speech was intended to bring attention to the issue and, presumably, aid the Defense Department’s efforts to gain Congress’ backing for the increase in cyber security funding. </w:t>
      </w:r>
      <w:r w:rsidRPr="00A37F4C">
        <w:rPr>
          <w:rStyle w:val="StyleUnderline"/>
          <w:rFonts w:cs="Calibri"/>
        </w:rPr>
        <w:t>Although</w:t>
      </w:r>
      <w:r w:rsidRPr="00A37F4C">
        <w:rPr>
          <w:rFonts w:cs="Calibri"/>
          <w:sz w:val="14"/>
        </w:rPr>
        <w:t xml:space="preserve"> many of these </w:t>
      </w:r>
      <w:r w:rsidRPr="00A37F4C">
        <w:rPr>
          <w:rStyle w:val="StyleUnderline"/>
          <w:rFonts w:cs="Calibri"/>
          <w:highlight w:val="cyan"/>
        </w:rPr>
        <w:t>Doomsday scenarios</w:t>
      </w:r>
      <w:r w:rsidRPr="00A37F4C">
        <w:rPr>
          <w:rStyle w:val="StyleUnderline"/>
          <w:rFonts w:cs="Calibri"/>
        </w:rPr>
        <w:t xml:space="preserve"> are technically feasible</w:t>
      </w:r>
      <w:r w:rsidRPr="00A37F4C">
        <w:rPr>
          <w:rFonts w:cs="Calibri"/>
          <w:sz w:val="14"/>
        </w:rPr>
        <w:t xml:space="preserve">, the </w:t>
      </w:r>
      <w:r w:rsidRPr="00A37F4C">
        <w:rPr>
          <w:rStyle w:val="StyleUnderline"/>
          <w:rFonts w:cs="Calibri"/>
          <w:highlight w:val="cyan"/>
        </w:rPr>
        <w:t>probability</w:t>
      </w:r>
      <w:r w:rsidRPr="00A37F4C">
        <w:rPr>
          <w:rFonts w:cs="Calibri"/>
          <w:sz w:val="14"/>
        </w:rPr>
        <w:t xml:space="preserve"> of them occurring </w:t>
      </w:r>
      <w:r w:rsidRPr="00A37F4C">
        <w:rPr>
          <w:rStyle w:val="Emphasis"/>
          <w:rFonts w:cs="Calibri"/>
          <w:highlight w:val="cyan"/>
        </w:rPr>
        <w:t>is less likely than advertised</w:t>
      </w:r>
    </w:p>
    <w:p w14:paraId="683907D2" w14:textId="77777777" w:rsidR="007475CE" w:rsidRDefault="007475CE" w:rsidP="007475CE">
      <w:pPr>
        <w:pStyle w:val="Heading3"/>
      </w:pPr>
      <w:r>
        <w:t>1NC- Turns</w:t>
      </w:r>
    </w:p>
    <w:p w14:paraId="6EEDEA03" w14:textId="77777777" w:rsidR="007475CE" w:rsidRPr="00A37F4C" w:rsidRDefault="007475CE" w:rsidP="007475CE">
      <w:pPr>
        <w:pStyle w:val="Heading4"/>
        <w:rPr>
          <w:rFonts w:cs="Calibri"/>
        </w:rPr>
      </w:pPr>
      <w:r w:rsidRPr="00A37F4C">
        <w:rPr>
          <w:rFonts w:cs="Calibri"/>
          <w:u w:val="single"/>
        </w:rPr>
        <w:t>Disasters Turn</w:t>
      </w:r>
      <w:r w:rsidRPr="00A37F4C">
        <w:rPr>
          <w:rFonts w:cs="Calibri"/>
        </w:rPr>
        <w:t xml:space="preserve"> - Algorithmic data is key to natural disaster response - the alternative is global atrocities</w:t>
      </w:r>
    </w:p>
    <w:p w14:paraId="3837766B" w14:textId="77777777" w:rsidR="007475CE" w:rsidRPr="00A37F4C" w:rsidRDefault="007475CE" w:rsidP="007475CE">
      <w:pPr>
        <w:rPr>
          <w:rFonts w:cs="Calibri"/>
        </w:rPr>
      </w:pPr>
      <w:r w:rsidRPr="00A37F4C">
        <w:rPr>
          <w:rFonts w:cs="Calibri"/>
        </w:rPr>
        <w:t xml:space="preserve">John </w:t>
      </w:r>
      <w:proofErr w:type="spellStart"/>
      <w:r w:rsidRPr="00A37F4C">
        <w:rPr>
          <w:rStyle w:val="Style13ptBold"/>
          <w:rFonts w:cs="Calibri"/>
        </w:rPr>
        <w:t>Karlsrud</w:t>
      </w:r>
      <w:proofErr w:type="spellEnd"/>
      <w:r w:rsidRPr="00A37F4C">
        <w:rPr>
          <w:rStyle w:val="Style13ptBold"/>
          <w:rFonts w:cs="Calibri"/>
        </w:rPr>
        <w:t xml:space="preserve"> 14</w:t>
      </w:r>
      <w:r w:rsidRPr="00A37F4C">
        <w:rPr>
          <w:rFonts w:cs="Calibri"/>
        </w:rPr>
        <w:t xml:space="preserve">, Senior Research Fellow and Manager of the Training for Peace </w:t>
      </w:r>
      <w:proofErr w:type="spellStart"/>
      <w:r w:rsidRPr="00A37F4C">
        <w:rPr>
          <w:rFonts w:cs="Calibri"/>
        </w:rPr>
        <w:t>programme</w:t>
      </w:r>
      <w:proofErr w:type="spellEnd"/>
      <w:r w:rsidRPr="00A37F4C">
        <w:rPr>
          <w:rFonts w:cs="Calibri"/>
        </w:rPr>
        <w:t xml:space="preserve"> at NUPI, Peacekeeping 4.0: Harnessing the Potential of Big Data, Social Media, and Cyber Technologies, in “Cyberspace and International Relations: Theory, Prospects and Challenges,” https://www.researchgate.net/profile/Hakan_Mehmetcik/publication/285282612_A_New_Way_of_Conducting_War_Cyberwar_Is_That_Real/links/5c63f67d45851582c3e47db7/A-New-Way-of-Conducting-War-Cyberwar-Is-That-Real.pdf</w:t>
      </w:r>
    </w:p>
    <w:p w14:paraId="42C6AE21" w14:textId="77777777" w:rsidR="007475CE" w:rsidRPr="00A37F4C" w:rsidRDefault="007475CE" w:rsidP="007475CE">
      <w:pPr>
        <w:rPr>
          <w:rFonts w:cs="Calibri"/>
          <w:sz w:val="16"/>
        </w:rPr>
      </w:pPr>
      <w:r w:rsidRPr="00A37F4C">
        <w:rPr>
          <w:rFonts w:cs="Calibri"/>
          <w:sz w:val="16"/>
        </w:rPr>
        <w:t xml:space="preserve">Brought together, the </w:t>
      </w:r>
      <w:r w:rsidRPr="00A37F4C">
        <w:rPr>
          <w:rStyle w:val="StyleUnderline"/>
          <w:rFonts w:cs="Calibri"/>
          <w:highlight w:val="yellow"/>
        </w:rPr>
        <w:t>data can enable</w:t>
      </w:r>
      <w:r w:rsidRPr="00A37F4C">
        <w:rPr>
          <w:rStyle w:val="StyleUnderline"/>
          <w:rFonts w:cs="Calibri"/>
        </w:rPr>
        <w:t xml:space="preserve"> international </w:t>
      </w:r>
      <w:r w:rsidRPr="00A37F4C">
        <w:rPr>
          <w:rStyle w:val="StyleUnderline"/>
          <w:rFonts w:cs="Calibri"/>
          <w:highlight w:val="yellow"/>
        </w:rPr>
        <w:t>organizations to</w:t>
      </w:r>
      <w:r w:rsidRPr="00A37F4C">
        <w:rPr>
          <w:rStyle w:val="StyleUnderline"/>
          <w:rFonts w:cs="Calibri"/>
        </w:rPr>
        <w:t xml:space="preserve"> follow and possibly </w:t>
      </w:r>
      <w:r w:rsidRPr="00A37F4C">
        <w:rPr>
          <w:rStyle w:val="Emphasis"/>
          <w:rFonts w:cs="Calibri"/>
          <w:highlight w:val="yellow"/>
        </w:rPr>
        <w:t>prevent</w:t>
      </w:r>
      <w:r w:rsidRPr="00A37F4C">
        <w:rPr>
          <w:rStyle w:val="StyleUnderline"/>
          <w:rFonts w:cs="Calibri"/>
        </w:rPr>
        <w:t xml:space="preserve"> evolving situations and </w:t>
      </w:r>
      <w:r w:rsidRPr="00A37F4C">
        <w:rPr>
          <w:rStyle w:val="StyleUnderline"/>
          <w:rFonts w:cs="Calibri"/>
          <w:highlight w:val="yellow"/>
        </w:rPr>
        <w:t>crises</w:t>
      </w:r>
      <w:r w:rsidRPr="00A37F4C">
        <w:rPr>
          <w:rFonts w:cs="Calibri"/>
          <w:sz w:val="16"/>
        </w:rPr>
        <w:t xml:space="preserve">. This potential has been recognized; and, following the financial crisis, the UN Secretary-General created UN Global Pulse to explore opportunities for </w:t>
      </w:r>
      <w:r w:rsidRPr="00A37F4C">
        <w:rPr>
          <w:rStyle w:val="StyleUnderline"/>
          <w:rFonts w:cs="Calibri"/>
          <w:highlight w:val="yellow"/>
        </w:rPr>
        <w:t xml:space="preserve">using real-time data to gain a </w:t>
      </w:r>
      <w:r w:rsidRPr="00A37F4C">
        <w:rPr>
          <w:rStyle w:val="Emphasis"/>
          <w:rFonts w:cs="Calibri"/>
          <w:highlight w:val="yellow"/>
        </w:rPr>
        <w:t>more accurate understanding</w:t>
      </w:r>
      <w:r w:rsidRPr="00A37F4C">
        <w:rPr>
          <w:rStyle w:val="StyleUnderline"/>
          <w:rFonts w:cs="Calibri"/>
          <w:highlight w:val="yellow"/>
        </w:rPr>
        <w:t xml:space="preserve"> of population wellbeing</w:t>
      </w:r>
      <w:r w:rsidRPr="00A37F4C">
        <w:rPr>
          <w:rFonts w:cs="Calibri"/>
          <w:sz w:val="16"/>
        </w:rPr>
        <w:t xml:space="preserve">, especially related to the impacts of global crises. The availability of real-time data holds great promise for helping us detect the early signs of stress on vulnerable populations. It represents an unprecedented opportunity to track the human impacts of crises as they unfold, </w:t>
      </w:r>
      <w:r w:rsidRPr="00A37F4C">
        <w:rPr>
          <w:rStyle w:val="StyleUnderline"/>
          <w:rFonts w:cs="Calibri"/>
          <w:highlight w:val="yellow"/>
        </w:rPr>
        <w:t>and to get real-time feedback on how well policy responses are working</w:t>
      </w:r>
      <w:r w:rsidRPr="00A37F4C">
        <w:rPr>
          <w:rFonts w:cs="Calibri"/>
          <w:sz w:val="16"/>
        </w:rPr>
        <w:t xml:space="preserve"> (UN Global Pulse 2012b). As such, research undertaken by UN Global Pulse, notably though its networks of country-level “Pulse Labs,” may </w:t>
      </w:r>
      <w:r w:rsidRPr="00A37F4C">
        <w:rPr>
          <w:rStyle w:val="StyleUnderline"/>
          <w:rFonts w:cs="Calibri"/>
          <w:highlight w:val="yellow"/>
        </w:rPr>
        <w:t>give the UN</w:t>
      </w:r>
      <w:r w:rsidRPr="00A37F4C">
        <w:rPr>
          <w:rFonts w:cs="Calibri"/>
          <w:sz w:val="16"/>
        </w:rPr>
        <w:t xml:space="preserve"> a </w:t>
      </w:r>
      <w:r w:rsidRPr="00A37F4C">
        <w:rPr>
          <w:rStyle w:val="StyleUnderline"/>
          <w:rFonts w:cs="Calibri"/>
          <w:highlight w:val="yellow"/>
        </w:rPr>
        <w:t>better ability to</w:t>
      </w:r>
      <w:r w:rsidRPr="00A37F4C">
        <w:rPr>
          <w:rFonts w:cs="Calibri"/>
          <w:sz w:val="16"/>
        </w:rPr>
        <w:t xml:space="preserve"> follow, respond to and </w:t>
      </w:r>
      <w:r w:rsidRPr="00A37F4C">
        <w:rPr>
          <w:rStyle w:val="StyleUnderline"/>
          <w:rFonts w:cs="Calibri"/>
          <w:highlight w:val="yellow"/>
        </w:rPr>
        <w:t>mitigate the impact of</w:t>
      </w:r>
      <w:r w:rsidRPr="00A37F4C">
        <w:rPr>
          <w:rFonts w:cs="Calibri"/>
          <w:sz w:val="16"/>
        </w:rPr>
        <w:t xml:space="preserve"> </w:t>
      </w:r>
      <w:r w:rsidRPr="00A37F4C">
        <w:rPr>
          <w:rStyle w:val="Emphasis"/>
          <w:rFonts w:cs="Calibri"/>
          <w:highlight w:val="yellow"/>
        </w:rPr>
        <w:t>natural disasters</w:t>
      </w:r>
      <w:r w:rsidRPr="00A37F4C">
        <w:rPr>
          <w:rFonts w:cs="Calibri"/>
          <w:sz w:val="16"/>
        </w:rPr>
        <w:t xml:space="preserve"> </w:t>
      </w:r>
      <w:r w:rsidRPr="00A37F4C">
        <w:rPr>
          <w:rStyle w:val="StyleUnderline"/>
          <w:rFonts w:cs="Calibri"/>
          <w:highlight w:val="yellow"/>
        </w:rPr>
        <w:t xml:space="preserve">and </w:t>
      </w:r>
      <w:r w:rsidRPr="00A37F4C">
        <w:rPr>
          <w:rStyle w:val="Emphasis"/>
          <w:rFonts w:cs="Calibri"/>
          <w:highlight w:val="yellow"/>
        </w:rPr>
        <w:t>complex crises</w:t>
      </w:r>
      <w:r w:rsidRPr="00A37F4C">
        <w:rPr>
          <w:rFonts w:cs="Calibri"/>
          <w:sz w:val="16"/>
        </w:rPr>
        <w:t xml:space="preserve">. However, more than 90 % of the information will be unstructured, potentially rich in useful information. Turning structured and unstructured information into actionable data requires efficient ways of structuring and analyzing the information in real time in a data ecosystem (WEF 2010, p. 4). This process is often called “reality mining” (UN Global Pulse 2012a, p. 18; Eagle and Pentland 2006) or “data mining”—discovering patterns in large data sets (Cheshire 2011; Helbing and </w:t>
      </w:r>
      <w:proofErr w:type="spellStart"/>
      <w:r w:rsidRPr="00A37F4C">
        <w:rPr>
          <w:rFonts w:cs="Calibri"/>
          <w:sz w:val="16"/>
        </w:rPr>
        <w:t>Balietti</w:t>
      </w:r>
      <w:proofErr w:type="spellEnd"/>
      <w:r w:rsidRPr="00A37F4C">
        <w:rPr>
          <w:rFonts w:cs="Calibri"/>
          <w:sz w:val="16"/>
        </w:rPr>
        <w:t xml:space="preserve"> 2012). So, how can the UN and other multilateral actors make use of this data? </w:t>
      </w:r>
      <w:r w:rsidRPr="00A37F4C">
        <w:rPr>
          <w:rStyle w:val="StyleUnderline"/>
          <w:rFonts w:cs="Calibri"/>
          <w:highlight w:val="yellow"/>
        </w:rPr>
        <w:t>Coop</w:t>
      </w:r>
      <w:r w:rsidRPr="00A37F4C">
        <w:rPr>
          <w:rFonts w:cs="Calibri"/>
          <w:sz w:val="16"/>
        </w:rPr>
        <w:t xml:space="preserve">eration </w:t>
      </w:r>
      <w:r w:rsidRPr="00A37F4C">
        <w:rPr>
          <w:rStyle w:val="StyleUnderline"/>
          <w:rFonts w:cs="Calibri"/>
          <w:highlight w:val="yellow"/>
        </w:rPr>
        <w:t>has been initiated with Google</w:t>
      </w:r>
      <w:r w:rsidRPr="00A37F4C">
        <w:rPr>
          <w:rFonts w:cs="Calibri"/>
          <w:sz w:val="16"/>
        </w:rPr>
        <w:t xml:space="preserve"> </w:t>
      </w:r>
      <w:r w:rsidRPr="00A37F4C">
        <w:rPr>
          <w:rStyle w:val="StyleUnderline"/>
          <w:rFonts w:cs="Calibri"/>
        </w:rPr>
        <w:t>and other large corporations</w:t>
      </w:r>
      <w:r w:rsidRPr="00A37F4C">
        <w:rPr>
          <w:rFonts w:cs="Calibri"/>
          <w:sz w:val="16"/>
        </w:rPr>
        <w:t xml:space="preserve"> that are at the forefront in harvesting actionable data from the “data deluge” (The Economist 2010b). Concurrently with this development, the digital divide is closing at an increasing speed. According to the World Bank, 44.9 out of every 100 people in </w:t>
      </w:r>
      <w:proofErr w:type="spellStart"/>
      <w:r w:rsidRPr="00A37F4C">
        <w:rPr>
          <w:rFonts w:cs="Calibri"/>
          <w:sz w:val="16"/>
        </w:rPr>
        <w:t>subSaharan</w:t>
      </w:r>
      <w:proofErr w:type="spellEnd"/>
      <w:r w:rsidRPr="00A37F4C">
        <w:rPr>
          <w:rFonts w:cs="Calibri"/>
          <w:sz w:val="16"/>
        </w:rPr>
        <w:t xml:space="preserve"> Africa had a mobile subscription in 2010 (World Bank 2012a), and by 2016 this figure will reach 91.3 (</w:t>
      </w:r>
      <w:proofErr w:type="spellStart"/>
      <w:r w:rsidRPr="00A37F4C">
        <w:rPr>
          <w:rFonts w:cs="Calibri"/>
          <w:sz w:val="16"/>
        </w:rPr>
        <w:t>Portio</w:t>
      </w:r>
      <w:proofErr w:type="spellEnd"/>
      <w:r w:rsidRPr="00A37F4C">
        <w:rPr>
          <w:rFonts w:cs="Calibri"/>
          <w:sz w:val="16"/>
        </w:rPr>
        <w:t xml:space="preserve"> Research 2012), although the high number may mask persons have more than one subscription. The percentage of population with access to internet is also increasing (World Bank 2012b). This means that the amount of both structured and unstructured </w:t>
      </w:r>
      <w:r w:rsidRPr="00A37F4C">
        <w:rPr>
          <w:rStyle w:val="StyleUnderline"/>
          <w:rFonts w:cs="Calibri"/>
          <w:highlight w:val="yellow"/>
        </w:rPr>
        <w:t>data</w:t>
      </w:r>
      <w:r w:rsidRPr="00A37F4C">
        <w:rPr>
          <w:rFonts w:cs="Calibri"/>
          <w:sz w:val="16"/>
        </w:rPr>
        <w:t xml:space="preserve"> </w:t>
      </w:r>
      <w:r w:rsidRPr="00A37F4C">
        <w:rPr>
          <w:rStyle w:val="StyleUnderline"/>
          <w:rFonts w:cs="Calibri"/>
        </w:rPr>
        <w:t>that</w:t>
      </w:r>
      <w:r w:rsidRPr="00A37F4C">
        <w:rPr>
          <w:rFonts w:cs="Calibri"/>
          <w:sz w:val="16"/>
        </w:rPr>
        <w:t xml:space="preserve"> </w:t>
      </w:r>
      <w:r w:rsidRPr="00A37F4C">
        <w:rPr>
          <w:rStyle w:val="StyleUnderline"/>
          <w:rFonts w:cs="Calibri"/>
          <w:highlight w:val="yellow"/>
        </w:rPr>
        <w:t>can</w:t>
      </w:r>
      <w:r w:rsidRPr="00A37F4C">
        <w:rPr>
          <w:rFonts w:cs="Calibri"/>
          <w:sz w:val="16"/>
        </w:rPr>
        <w:t xml:space="preserve"> be analyzed and can </w:t>
      </w:r>
      <w:r w:rsidRPr="00A37F4C">
        <w:rPr>
          <w:rStyle w:val="Emphasis"/>
          <w:rFonts w:cs="Calibri"/>
          <w:highlight w:val="yellow"/>
        </w:rPr>
        <w:t>inform multilateral efforts for conflict prevention</w:t>
      </w:r>
      <w:r w:rsidRPr="00A37F4C">
        <w:rPr>
          <w:rFonts w:cs="Calibri"/>
          <w:sz w:val="16"/>
        </w:rPr>
        <w:t xml:space="preserve"> and international security is increasing rapidly and can give a more even and realistic picture of the situation in question. However, there is a need to be realistic. There is great variance in the access to data between countries such as Syria and the Democratic Republic of Congo, and many have more than one mobile subscription to strengthen their resilience against patchy networks. Other co-influencing factors are the rapid spread of 3G networks in developing countries and affordable smart phones at prices down to $50 or less (</w:t>
      </w:r>
      <w:proofErr w:type="spellStart"/>
      <w:r w:rsidRPr="00A37F4C">
        <w:rPr>
          <w:rFonts w:cs="Calibri"/>
          <w:sz w:val="16"/>
        </w:rPr>
        <w:t>Jidenma</w:t>
      </w:r>
      <w:proofErr w:type="spellEnd"/>
      <w:r w:rsidRPr="00A37F4C">
        <w:rPr>
          <w:rFonts w:cs="Calibri"/>
          <w:sz w:val="16"/>
        </w:rPr>
        <w:t xml:space="preserve"> 2011). There is also a current global mega-trend of access to the internet through mobile devices: “in a world where there are 6.3 bn mobile users and 2.3 bn internet users, the default access mode to broadband services is mobile” (Ulf </w:t>
      </w:r>
      <w:proofErr w:type="spellStart"/>
      <w:r w:rsidRPr="00A37F4C">
        <w:rPr>
          <w:rFonts w:cs="Calibri"/>
          <w:sz w:val="16"/>
        </w:rPr>
        <w:t>Ewaldsson</w:t>
      </w:r>
      <w:proofErr w:type="spellEnd"/>
      <w:r w:rsidRPr="00A37F4C">
        <w:rPr>
          <w:rFonts w:cs="Calibri"/>
          <w:sz w:val="16"/>
        </w:rPr>
        <w:t xml:space="preserve">, Ericsson, quoted in ITU 2012a). According to the International Telecommunication Union, “the ubiquitous mobile phone provides an important foundation for the uptake of </w:t>
      </w:r>
      <w:proofErr w:type="spellStart"/>
      <w:r w:rsidRPr="00A37F4C">
        <w:rPr>
          <w:rFonts w:cs="Calibri"/>
          <w:sz w:val="16"/>
        </w:rPr>
        <w:t>mobilebased</w:t>
      </w:r>
      <w:proofErr w:type="spellEnd"/>
      <w:r w:rsidRPr="00A37F4C">
        <w:rPr>
          <w:rFonts w:cs="Calibri"/>
          <w:sz w:val="16"/>
        </w:rPr>
        <w:t xml:space="preserve"> Internet [in the developing world]. With the majority of countries worldwide having launched 3G mobile-broadband services, the prospects are promising” (ITU 2012b, p. 39, Evans 2012). In the areas of conflict prevention, humanitarian action, and development, the UN has made some initial steps. But what then is the situation in the areas of peacekeeping and peacebuilding? Unfortunately, little progress has been made so far. Notwithstanding the inclusion of surveillance drones in one peacekeeping mission, the development of Joint Mission Analysis Cells and Joint Operations </w:t>
      </w:r>
      <w:proofErr w:type="spellStart"/>
      <w:r w:rsidRPr="00A37F4C">
        <w:rPr>
          <w:rFonts w:cs="Calibri"/>
          <w:sz w:val="16"/>
        </w:rPr>
        <w:t>Centres</w:t>
      </w:r>
      <w:proofErr w:type="spellEnd"/>
      <w:r w:rsidRPr="00A37F4C">
        <w:rPr>
          <w:rFonts w:cs="Calibri"/>
          <w:sz w:val="16"/>
        </w:rPr>
        <w:t xml:space="preserve"> (which I will return to in the next section), the use of mobile phones in community alert networks in eastern Congo, and the heightened focus on the strategic planning and coordination capacity of peacekeeping and peacebuilding operations, much work remains before peacekeeping operations can be said to be tapping the potential of big data, social media, and cyber-technology effectively, entering the age of “Peacekeeping 4.0.” The good part of this story is that </w:t>
      </w:r>
      <w:r w:rsidRPr="00A37F4C">
        <w:rPr>
          <w:rStyle w:val="StyleUnderline"/>
          <w:rFonts w:cs="Calibri"/>
        </w:rPr>
        <w:t>much work</w:t>
      </w:r>
      <w:r w:rsidRPr="00A37F4C">
        <w:rPr>
          <w:rFonts w:cs="Calibri"/>
          <w:sz w:val="16"/>
        </w:rPr>
        <w:t xml:space="preserve"> already </w:t>
      </w:r>
      <w:r w:rsidRPr="00A37F4C">
        <w:rPr>
          <w:rStyle w:val="StyleUnderline"/>
          <w:rFonts w:cs="Calibri"/>
        </w:rPr>
        <w:t>has been undertaken in</w:t>
      </w:r>
      <w:r w:rsidRPr="00A37F4C">
        <w:rPr>
          <w:rFonts w:cs="Calibri"/>
          <w:sz w:val="16"/>
        </w:rPr>
        <w:t xml:space="preserve"> the similar and parallel fields of </w:t>
      </w:r>
      <w:r w:rsidRPr="00A37F4C">
        <w:rPr>
          <w:rStyle w:val="Emphasis"/>
          <w:rFonts w:cs="Calibri"/>
        </w:rPr>
        <w:t>conflict prevention</w:t>
      </w:r>
      <w:r w:rsidRPr="00A37F4C">
        <w:rPr>
          <w:rFonts w:cs="Calibri"/>
          <w:sz w:val="16"/>
        </w:rPr>
        <w:t xml:space="preserve">, </w:t>
      </w:r>
      <w:r w:rsidRPr="00A37F4C">
        <w:rPr>
          <w:rStyle w:val="Emphasis"/>
          <w:rFonts w:cs="Calibri"/>
        </w:rPr>
        <w:t>humanitarian action</w:t>
      </w:r>
      <w:r w:rsidRPr="00A37F4C">
        <w:rPr>
          <w:rFonts w:cs="Calibri"/>
          <w:sz w:val="16"/>
        </w:rPr>
        <w:t xml:space="preserve"> </w:t>
      </w:r>
      <w:r w:rsidRPr="00A37F4C">
        <w:rPr>
          <w:rStyle w:val="StyleUnderline"/>
          <w:rFonts w:cs="Calibri"/>
        </w:rPr>
        <w:t>and development</w:t>
      </w:r>
      <w:r w:rsidRPr="00A37F4C">
        <w:rPr>
          <w:rFonts w:cs="Calibri"/>
          <w:sz w:val="16"/>
        </w:rPr>
        <w:t xml:space="preserve">. Many lessons from these fields could easily be imported, while other innovative approaches can be accessed through increased cooperation and coordination. Accomplishing this will require overcoming various bureaucratic hurdles and </w:t>
      </w:r>
      <w:proofErr w:type="spellStart"/>
      <w:r w:rsidRPr="00A37F4C">
        <w:rPr>
          <w:rFonts w:cs="Calibri"/>
          <w:sz w:val="16"/>
        </w:rPr>
        <w:t>turfism</w:t>
      </w:r>
      <w:proofErr w:type="spellEnd"/>
      <w:r w:rsidRPr="00A37F4C">
        <w:rPr>
          <w:rFonts w:cs="Calibri"/>
          <w:sz w:val="16"/>
        </w:rPr>
        <w:t xml:space="preserve">, driven by support from engaged member states and the Secretary-General. Finally, the uptake of digital information in the planning of UN peace operations may also have implications for how the interaction between the UN, member states and civil society is theorized. IR theorists have increasingly underscored the importance of civil society actors as potential norm entrepreneurs (Keck and </w:t>
      </w:r>
      <w:proofErr w:type="spellStart"/>
      <w:r w:rsidRPr="00A37F4C">
        <w:rPr>
          <w:rFonts w:cs="Calibri"/>
          <w:sz w:val="16"/>
        </w:rPr>
        <w:t>Sikkink</w:t>
      </w:r>
      <w:proofErr w:type="spellEnd"/>
      <w:r w:rsidRPr="00A37F4C">
        <w:rPr>
          <w:rFonts w:cs="Calibri"/>
          <w:sz w:val="16"/>
        </w:rPr>
        <w:t xml:space="preserve"> 1998), and more recent research looking at the relationship between media and international organizations emphasize the potential role civil society and new technology can play in democratizing the access to information, but also the potential for groups spreading disinformation and incite hatred. This chapter will seek to explore what chances the availability of Big Data and new technologies offer for peacekeeping and as well as inherent challenges. The chapter proceeds as follows: First, I narrow in on some key initiatives in the areas of conflict prevention, humanitarian action, and development that can be relevant to peacekeeping. The following section provides a short background on peacekeeping and its evolution from the end of the Cold War until present, noting some of the steps taken to date. Thirdly, I discuss some of the challenges and opportunities facing </w:t>
      </w:r>
      <w:proofErr w:type="gramStart"/>
      <w:r w:rsidRPr="00A37F4C">
        <w:rPr>
          <w:rFonts w:cs="Calibri"/>
          <w:sz w:val="16"/>
        </w:rPr>
        <w:t>policymakers, and</w:t>
      </w:r>
      <w:proofErr w:type="gramEnd"/>
      <w:r w:rsidRPr="00A37F4C">
        <w:rPr>
          <w:rFonts w:cs="Calibri"/>
          <w:sz w:val="16"/>
        </w:rPr>
        <w:t xml:space="preserve"> relate these to the area of peacekeeping in particular. Finally, the chapter sums up and offers some recommendations for policymakers among member states, in the UN, and among civil society, as well as pointing out areas in need of further research, to enable the UN to enter the era of fourth generation peacekeeping</w:t>
      </w:r>
      <w:proofErr w:type="gramStart"/>
      <w:r w:rsidRPr="00A37F4C">
        <w:rPr>
          <w:rFonts w:cs="Calibri"/>
          <w:sz w:val="16"/>
        </w:rPr>
        <w:t>—“</w:t>
      </w:r>
      <w:proofErr w:type="gramEnd"/>
      <w:r w:rsidRPr="00A37F4C">
        <w:rPr>
          <w:rFonts w:cs="Calibri"/>
          <w:sz w:val="16"/>
        </w:rPr>
        <w:t xml:space="preserve">Peacekeeping 4.0.” 2 Cyberization of Conflict Prevention, Humanitarian Action, and Development The age of Big Data and social media has dawned on the fields of humanitarian activity, social activism, and development. Here the application of big data and social media has advanced a great deal further than in the areas of peacekeeping and peacebuilding, particularly among civil society organizations (CSOs) and other independent actors. </w:t>
      </w:r>
      <w:r w:rsidRPr="00A37F4C">
        <w:rPr>
          <w:rStyle w:val="StyleUnderline"/>
          <w:rFonts w:cs="Calibri"/>
        </w:rPr>
        <w:t xml:space="preserve">One of these initiatives is </w:t>
      </w:r>
      <w:r w:rsidRPr="00A37F4C">
        <w:rPr>
          <w:rStyle w:val="Emphasis"/>
          <w:rFonts w:cs="Calibri"/>
        </w:rPr>
        <w:t>Ushahidi</w:t>
      </w:r>
      <w:r w:rsidRPr="00A37F4C">
        <w:rPr>
          <w:rStyle w:val="StyleUnderline"/>
          <w:rFonts w:cs="Calibri"/>
        </w:rPr>
        <w:t>. Ushahidi is a “</w:t>
      </w:r>
      <w:proofErr w:type="gramStart"/>
      <w:r w:rsidRPr="00A37F4C">
        <w:rPr>
          <w:rStyle w:val="StyleUnderline"/>
          <w:rFonts w:cs="Calibri"/>
        </w:rPr>
        <w:t>web based</w:t>
      </w:r>
      <w:proofErr w:type="gramEnd"/>
      <w:r w:rsidRPr="00A37F4C">
        <w:rPr>
          <w:rStyle w:val="StyleUnderline"/>
          <w:rFonts w:cs="Calibri"/>
        </w:rPr>
        <w:t xml:space="preserve"> reporting system that utilizes crowdsourced data to formulate visual map information of a crisis on a real-time basis” (Ushahidi 2012a). </w:t>
      </w:r>
      <w:r w:rsidRPr="00A37F4C">
        <w:rPr>
          <w:rFonts w:cs="Calibri"/>
          <w:sz w:val="16"/>
        </w:rPr>
        <w:t xml:space="preserve">Ushahidi, which means “testimony” in Swahili, was originally a website established after the election violence in Kenya in 2008 to map incidents of violence (Ushahidi 2012b). Using crowdsourcing as a method means that everyone with access to common digital communication channels can contribute data.1 The data can be provided via text messages, email, twitter and web-forms. One recent example is </w:t>
      </w:r>
      <w:r w:rsidRPr="00A37F4C">
        <w:rPr>
          <w:rStyle w:val="Emphasis"/>
          <w:rFonts w:cs="Calibri"/>
          <w:highlight w:val="yellow"/>
        </w:rPr>
        <w:t>Syria Tracker</w:t>
      </w:r>
      <w:r w:rsidRPr="00A37F4C">
        <w:rPr>
          <w:rStyle w:val="StyleUnderline"/>
          <w:rFonts w:cs="Calibri"/>
        </w:rPr>
        <w:t xml:space="preserve">—a website </w:t>
      </w:r>
      <w:r w:rsidRPr="00A37F4C">
        <w:rPr>
          <w:rStyle w:val="StyleUnderline"/>
          <w:rFonts w:cs="Calibri"/>
          <w:highlight w:val="yellow"/>
        </w:rPr>
        <w:t>set up to monitor violent incidents involving civilians in Syria</w:t>
      </w:r>
      <w:r w:rsidRPr="00A37F4C">
        <w:rPr>
          <w:rStyle w:val="StyleUnderline"/>
          <w:rFonts w:cs="Calibri"/>
        </w:rPr>
        <w:t>: “Syria Tracker is a crowdsourced effort developed by individuals concerned about the harm inflicted upon civilians in Syria” (Syria Tracker 2012). Ushahidi and Syria Tracker are part of a tendency of “how non-state actors are increasingly collaborating online to tackle issues traditionally managed by governments” (</w:t>
      </w:r>
      <w:proofErr w:type="spellStart"/>
      <w:r w:rsidRPr="00A37F4C">
        <w:rPr>
          <w:rStyle w:val="StyleUnderline"/>
          <w:rFonts w:cs="Calibri"/>
        </w:rPr>
        <w:t>Leson</w:t>
      </w:r>
      <w:proofErr w:type="spellEnd"/>
      <w:r w:rsidRPr="00A37F4C">
        <w:rPr>
          <w:rStyle w:val="StyleUnderline"/>
          <w:rFonts w:cs="Calibri"/>
        </w:rPr>
        <w:t xml:space="preserve"> 2012). </w:t>
      </w:r>
      <w:proofErr w:type="gramStart"/>
      <w:r w:rsidRPr="00A37F4C">
        <w:rPr>
          <w:rFonts w:cs="Calibri"/>
          <w:sz w:val="16"/>
        </w:rPr>
        <w:t>Also</w:t>
      </w:r>
      <w:proofErr w:type="gramEnd"/>
      <w:r w:rsidRPr="00A37F4C">
        <w:rPr>
          <w:rFonts w:cs="Calibri"/>
          <w:sz w:val="16"/>
        </w:rPr>
        <w:t xml:space="preserve"> in the area of monitoring and evaluation, internet platforms are being established to ease the sharing and coordination of information. One example is the </w:t>
      </w:r>
      <w:proofErr w:type="spellStart"/>
      <w:r w:rsidRPr="00A37F4C">
        <w:rPr>
          <w:rFonts w:cs="Calibri"/>
          <w:sz w:val="16"/>
        </w:rPr>
        <w:t>ActivityInfo</w:t>
      </w:r>
      <w:proofErr w:type="spellEnd"/>
      <w:r w:rsidRPr="00A37F4C">
        <w:rPr>
          <w:rFonts w:cs="Calibri"/>
          <w:sz w:val="16"/>
        </w:rPr>
        <w:t xml:space="preserve"> website established by UNICEF, OCHA, and </w:t>
      </w:r>
      <w:proofErr w:type="spellStart"/>
      <w:r w:rsidRPr="00A37F4C">
        <w:rPr>
          <w:rFonts w:cs="Calibri"/>
          <w:sz w:val="16"/>
        </w:rPr>
        <w:t>bedatadriven</w:t>
      </w:r>
      <w:proofErr w:type="spellEnd"/>
      <w:r w:rsidRPr="00A37F4C">
        <w:rPr>
          <w:rFonts w:cs="Calibri"/>
          <w:sz w:val="16"/>
        </w:rPr>
        <w:t>; it “that helps humanitarian organizations to collect, manage, map and analyze indicators…and allow for real time monitoring of the humanitarian situation in the eastern part of the Democratic Republic of Congo” (</w:t>
      </w:r>
      <w:proofErr w:type="spellStart"/>
      <w:r w:rsidRPr="00A37F4C">
        <w:rPr>
          <w:rFonts w:cs="Calibri"/>
          <w:sz w:val="16"/>
        </w:rPr>
        <w:t>ActivityInfo</w:t>
      </w:r>
      <w:proofErr w:type="spellEnd"/>
      <w:r w:rsidRPr="00A37F4C">
        <w:rPr>
          <w:rFonts w:cs="Calibri"/>
          <w:sz w:val="16"/>
        </w:rPr>
        <w:t xml:space="preserve"> 2012). Analyzing the use of Google searches or Twitter messages can give strong indications of evolving situations, or whether an epidemic is spreading. Paul and </w:t>
      </w:r>
      <w:proofErr w:type="spellStart"/>
      <w:r w:rsidRPr="00A37F4C">
        <w:rPr>
          <w:rFonts w:cs="Calibri"/>
          <w:sz w:val="16"/>
        </w:rPr>
        <w:t>Dredze</w:t>
      </w:r>
      <w:proofErr w:type="spellEnd"/>
      <w:r w:rsidRPr="00A37F4C">
        <w:rPr>
          <w:rFonts w:cs="Calibri"/>
          <w:sz w:val="16"/>
        </w:rPr>
        <w:t xml:space="preserve"> (2011) found a very strong correlation coefficient (0.958) between tweets and official flu statistics, where the tweets were in real time and the statistics available only afterwards. Analyzing trending topics in Google searches or Facebook and blog posts can also yield significant data (Ginsberg et al. 2009). Google Dengue Trends uses aggregated Google search data to estimate dengue activity (Google 2012a); there is a similar service for influenza (Google 2012b). Following the earthquake in Port-au-Prince, Haiti, researchers from Sweden’s Karolinska </w:t>
      </w:r>
      <w:proofErr w:type="spellStart"/>
      <w:r w:rsidRPr="00A37F4C">
        <w:rPr>
          <w:rFonts w:cs="Calibri"/>
          <w:sz w:val="16"/>
        </w:rPr>
        <w:t>Institutet</w:t>
      </w:r>
      <w:proofErr w:type="spellEnd"/>
      <w:r w:rsidRPr="00A37F4C">
        <w:rPr>
          <w:rFonts w:cs="Calibri"/>
          <w:sz w:val="16"/>
        </w:rPr>
        <w:t xml:space="preserve"> and Columbia University in New York used mobile phone data, tracking 1.9 million SIM cards (Bengtsson et al. 2011, p. 2). They were able to follow the population flows and destinations of 648,717 people who had been displaced (ibid.:3). Later that year, the same team followed population movement after a cholera outbreak (Bengtsson et al. 2010, p. 2). Multilateral actors have started to catch on. The UN Secretary-General has created UN Global Pulse; the World Bank has begun discussing how big data can be used for development (World Bank 2012c</w:t>
      </w:r>
      <w:proofErr w:type="gramStart"/>
      <w:r w:rsidRPr="00A37F4C">
        <w:rPr>
          <w:rFonts w:cs="Calibri"/>
          <w:sz w:val="16"/>
        </w:rPr>
        <w:t>), and</w:t>
      </w:r>
      <w:proofErr w:type="gramEnd"/>
      <w:r w:rsidRPr="00A37F4C">
        <w:rPr>
          <w:rFonts w:cs="Calibri"/>
          <w:sz w:val="16"/>
        </w:rPr>
        <w:t xml:space="preserve"> has established “Mapping for Results” to visualize and track its programs and projects on the ground (World Bank 2012d). However, much remains to be done. In 2009, the UN Global Pulse Initiative launched the Rapid Impact and Vulnerability Analysis Fund (RIVAF). However, a recent report published by the initiative reveals a focus on the use of traditional indicators, and a lack of focus on conflict and post-conflict countries, even though many of the UN agencies, funds, and programs involved in the RIVAF initiative operate in precisely such locations (UN Global Pulse 2011). Further work is necessary in this area, also to focus the energies of </w:t>
      </w:r>
      <w:proofErr w:type="spellStart"/>
      <w:r w:rsidRPr="00A37F4C">
        <w:rPr>
          <w:rFonts w:cs="Calibri"/>
          <w:sz w:val="16"/>
        </w:rPr>
        <w:t>developmentoriented</w:t>
      </w:r>
      <w:proofErr w:type="spellEnd"/>
      <w:r w:rsidRPr="00A37F4C">
        <w:rPr>
          <w:rFonts w:cs="Calibri"/>
          <w:sz w:val="16"/>
        </w:rPr>
        <w:t xml:space="preserve"> organizations to conflict and post-conflict countries and utilize the potential offered by big data, social media, and cyber-technology. The UN has engaged with the Crisis Mappers community since 2010 (UN 2012a, p. 4, Crisis Mappers 2012); among other things, the Standby Task Force has supported OCHA crowdsourcing data for South Sudan, collecting “a total of 1,767 unique rows of data and 15,271 unique pieces of information records” in a mere 3 days (Standby Task Force 2012). At a recent meeting in New York to discuss the status of implementation of the UN’s Crisis Information Strategy, it was agreed that there is a need for Crisis Information Managers, and that the efforts towards convergence in crisis information management could support the “</w:t>
      </w:r>
      <w:proofErr w:type="spellStart"/>
      <w:r w:rsidRPr="00A37F4C">
        <w:rPr>
          <w:rFonts w:cs="Calibri"/>
          <w:sz w:val="16"/>
        </w:rPr>
        <w:t>endeavours</w:t>
      </w:r>
      <w:proofErr w:type="spellEnd"/>
      <w:r w:rsidRPr="00A37F4C">
        <w:rPr>
          <w:rFonts w:cs="Calibri"/>
          <w:sz w:val="16"/>
        </w:rPr>
        <w:t xml:space="preserve"> of ‘One UN’ and better coordination within the UN and the international community in general” (Swiss Mission to the United Nations 2012). A Crisis Management Training Course has since been established, with the first course being given in February 2013 at the International Peace Support Training Centre (IPSTC) in Nairobi, Kenya. The course will train civilians, military and police “working in multidimensional peace and humanitarian operations … to integrate new information technology into an information management system [and] demonstrate the opportunities and challenges of new ICTs [Information and Communication Technology] and social media tools…” (ICT4Peace 2012a). The challenge now will be to get the UN onboard and send staff to these courses, providing the organization with staff trained personnel that can enable it to make use of Big Data, ICTs and social media in its operations. The UN in Sudan has taken one step in this direction. With support of the United Kingdom, UNDP has run a Crisis Recovery and Mapping Analysis project since 2007 (UNDP 2012a), aimed at supporting both the UN country team (UNCT) and national authorities in making their activities more evidence-based and conflict-responsive (see also Bott and Young 2012).2 In Georgia, the Caucasus Research Resource Centers and </w:t>
      </w:r>
      <w:proofErr w:type="spellStart"/>
      <w:r w:rsidRPr="00A37F4C">
        <w:rPr>
          <w:rFonts w:cs="Calibri"/>
          <w:sz w:val="16"/>
        </w:rPr>
        <w:t>Saferworld</w:t>
      </w:r>
      <w:proofErr w:type="spellEnd"/>
      <w:r w:rsidRPr="00A37F4C">
        <w:rPr>
          <w:rFonts w:cs="Calibri"/>
          <w:sz w:val="16"/>
        </w:rPr>
        <w:t xml:space="preserve"> have joined forces with developers to produce Elva, combining “the data-rich mapping of Ushahidi with the meticulous requirements of human-rights researchers” (</w:t>
      </w:r>
      <w:proofErr w:type="spellStart"/>
      <w:r w:rsidRPr="00A37F4C">
        <w:rPr>
          <w:rFonts w:cs="Calibri"/>
          <w:sz w:val="16"/>
        </w:rPr>
        <w:t>Sifry</w:t>
      </w:r>
      <w:proofErr w:type="spellEnd"/>
      <w:r w:rsidRPr="00A37F4C">
        <w:rPr>
          <w:rFonts w:cs="Calibri"/>
          <w:sz w:val="16"/>
        </w:rPr>
        <w:t xml:space="preserve"> 2012). The platform is used to create a community safety network where a community representative, using SMS, can report violent or security incidents on a weekly basis. A similar initiative was developed by Columbia University in connection with the </w:t>
      </w:r>
      <w:proofErr w:type="spellStart"/>
      <w:r w:rsidRPr="00A37F4C">
        <w:rPr>
          <w:rFonts w:cs="Calibri"/>
          <w:sz w:val="16"/>
        </w:rPr>
        <w:t>Voix</w:t>
      </w:r>
      <w:proofErr w:type="spellEnd"/>
      <w:r w:rsidRPr="00A37F4C">
        <w:rPr>
          <w:rFonts w:cs="Calibri"/>
          <w:sz w:val="16"/>
        </w:rPr>
        <w:t xml:space="preserve"> des </w:t>
      </w:r>
      <w:proofErr w:type="spellStart"/>
      <w:r w:rsidRPr="00A37F4C">
        <w:rPr>
          <w:rFonts w:cs="Calibri"/>
          <w:sz w:val="16"/>
        </w:rPr>
        <w:t>Kivus</w:t>
      </w:r>
      <w:proofErr w:type="spellEnd"/>
      <w:r w:rsidRPr="00A37F4C">
        <w:rPr>
          <w:rFonts w:cs="Calibri"/>
          <w:sz w:val="16"/>
        </w:rPr>
        <w:t xml:space="preserve"> program in the Democratic Republic of Congo (DRC) to “overcome the problems associated with the collection of conflict data” (van der Wind and Humphreys 2012). It involved distributing prepaid cellphones, solar chargers, and code sheets to community representatives in 18 villages in Eastern Congo (ibid.). For both projects, protecting the identity of those reporting against possible reprisals became an important concern (ibid., p. 24; see also Puig 2012). Together with the crisis mapping community, </w:t>
      </w:r>
      <w:r w:rsidRPr="00A37F4C">
        <w:rPr>
          <w:rStyle w:val="StyleUnderline"/>
          <w:rFonts w:cs="Calibri"/>
          <w:highlight w:val="yellow"/>
        </w:rPr>
        <w:t>OCHA is experimenting with</w:t>
      </w:r>
      <w:r w:rsidRPr="00A37F4C">
        <w:rPr>
          <w:rFonts w:cs="Calibri"/>
          <w:sz w:val="16"/>
        </w:rPr>
        <w:t xml:space="preserve"> developing </w:t>
      </w:r>
      <w:r w:rsidRPr="00A37F4C">
        <w:rPr>
          <w:rStyle w:val="Emphasis"/>
          <w:rFonts w:cs="Calibri"/>
          <w:highlight w:val="yellow"/>
        </w:rPr>
        <w:t>twitter dashboards for humanitarian crises</w:t>
      </w:r>
      <w:r w:rsidRPr="00A37F4C">
        <w:rPr>
          <w:rFonts w:cs="Calibri"/>
          <w:sz w:val="16"/>
        </w:rPr>
        <w:t xml:space="preserve">. </w:t>
      </w:r>
      <w:r w:rsidRPr="00A37F4C">
        <w:rPr>
          <w:rStyle w:val="StyleUnderline"/>
          <w:rFonts w:cs="Calibri"/>
          <w:highlight w:val="yellow"/>
        </w:rPr>
        <w:t>These use “Machine Learning</w:t>
      </w:r>
      <w:r w:rsidRPr="00A37F4C">
        <w:rPr>
          <w:rFonts w:cs="Calibri"/>
          <w:sz w:val="16"/>
        </w:rPr>
        <w:t xml:space="preserve"> (ML) techniques and social computing methods… </w:t>
      </w:r>
      <w:r w:rsidRPr="00A37F4C">
        <w:rPr>
          <w:rStyle w:val="StyleUnderline"/>
          <w:rFonts w:cs="Calibri"/>
          <w:highlight w:val="yellow"/>
        </w:rPr>
        <w:t>to extract relevant info</w:t>
      </w:r>
      <w:r w:rsidRPr="00A37F4C">
        <w:rPr>
          <w:rFonts w:cs="Calibri"/>
          <w:sz w:val="16"/>
        </w:rPr>
        <w:t>rmation from twitter and aggregate this information according to Cluster for analytical purposes” (Meier 2012). A similar dashboard for peacekeeping operations “that looks across social media content and perhaps uses corporate data” could be envisaged (Interview with Meier 2012).</w:t>
      </w:r>
    </w:p>
    <w:p w14:paraId="5B12F7DC" w14:textId="77777777" w:rsidR="007475CE" w:rsidRPr="00A37F4C" w:rsidRDefault="007475CE" w:rsidP="007475CE">
      <w:pPr>
        <w:rPr>
          <w:rFonts w:cs="Calibri"/>
          <w:sz w:val="16"/>
        </w:rPr>
      </w:pPr>
    </w:p>
    <w:p w14:paraId="01BBA4E4" w14:textId="77777777" w:rsidR="007475CE" w:rsidRPr="00A37F4C" w:rsidRDefault="007475CE" w:rsidP="007475CE">
      <w:pPr>
        <w:pStyle w:val="Heading4"/>
        <w:rPr>
          <w:rFonts w:cs="Calibri"/>
        </w:rPr>
      </w:pPr>
      <w:r w:rsidRPr="00A37F4C">
        <w:rPr>
          <w:rFonts w:cs="Calibri"/>
          <w:u w:val="single"/>
        </w:rPr>
        <w:t>[Hegemony Turn</w:t>
      </w:r>
      <w:r w:rsidRPr="00A37F4C">
        <w:rPr>
          <w:rFonts w:cs="Calibri"/>
        </w:rPr>
        <w:t xml:space="preserve"> - The globe is </w:t>
      </w:r>
      <w:r w:rsidRPr="00A37F4C">
        <w:rPr>
          <w:rFonts w:cs="Calibri"/>
          <w:u w:val="single"/>
        </w:rPr>
        <w:t>transitioning</w:t>
      </w:r>
      <w:r w:rsidRPr="00A37F4C">
        <w:rPr>
          <w:rFonts w:cs="Calibri"/>
        </w:rPr>
        <w:t xml:space="preserve"> toward an American-led noosphere now – the </w:t>
      </w:r>
      <w:proofErr w:type="spellStart"/>
      <w:r w:rsidRPr="00A37F4C">
        <w:rPr>
          <w:rFonts w:cs="Calibri"/>
        </w:rPr>
        <w:t>aff’s</w:t>
      </w:r>
      <w:proofErr w:type="spellEnd"/>
      <w:r w:rsidRPr="00A37F4C">
        <w:rPr>
          <w:rFonts w:cs="Calibri"/>
        </w:rPr>
        <w:t xml:space="preserve"> </w:t>
      </w:r>
      <w:proofErr w:type="spellStart"/>
      <w:r w:rsidRPr="00A37F4C">
        <w:rPr>
          <w:rFonts w:cs="Calibri"/>
        </w:rPr>
        <w:t>technodiversity</w:t>
      </w:r>
      <w:proofErr w:type="spellEnd"/>
      <w:r w:rsidRPr="00A37F4C">
        <w:rPr>
          <w:rFonts w:cs="Calibri"/>
        </w:rPr>
        <w:t xml:space="preserve"> creates </w:t>
      </w:r>
      <w:r w:rsidRPr="00A37F4C">
        <w:rPr>
          <w:rFonts w:cs="Calibri"/>
          <w:u w:val="single"/>
        </w:rPr>
        <w:t>cultural</w:t>
      </w:r>
      <w:r w:rsidRPr="00A37F4C">
        <w:rPr>
          <w:rFonts w:cs="Calibri"/>
        </w:rPr>
        <w:t xml:space="preserve"> fragmentation</w:t>
      </w:r>
    </w:p>
    <w:p w14:paraId="16B17CDF" w14:textId="77777777" w:rsidR="007475CE" w:rsidRPr="00A37F4C" w:rsidRDefault="007475CE" w:rsidP="007475CE">
      <w:pPr>
        <w:rPr>
          <w:rFonts w:cs="Calibri"/>
        </w:rPr>
      </w:pPr>
      <w:r w:rsidRPr="00A37F4C">
        <w:rPr>
          <w:rFonts w:cs="Calibri"/>
          <w:szCs w:val="16"/>
        </w:rPr>
        <w:t xml:space="preserve">David </w:t>
      </w:r>
      <w:proofErr w:type="spellStart"/>
      <w:r w:rsidRPr="00A37F4C">
        <w:rPr>
          <w:rStyle w:val="Style13ptBold"/>
          <w:rFonts w:cs="Calibri"/>
        </w:rPr>
        <w:t>Ronfeldt</w:t>
      </w:r>
      <w:proofErr w:type="spellEnd"/>
      <w:r w:rsidRPr="00A37F4C">
        <w:rPr>
          <w:rStyle w:val="Style13ptBold"/>
          <w:rFonts w:cs="Calibri"/>
        </w:rPr>
        <w:t xml:space="preserve"> &amp;</w:t>
      </w:r>
      <w:r w:rsidRPr="00A37F4C">
        <w:rPr>
          <w:rFonts w:cs="Calibri"/>
          <w:szCs w:val="16"/>
        </w:rPr>
        <w:t xml:space="preserve"> John </w:t>
      </w:r>
      <w:proofErr w:type="spellStart"/>
      <w:r w:rsidRPr="00A37F4C">
        <w:rPr>
          <w:rStyle w:val="Style13ptBold"/>
          <w:rFonts w:cs="Calibri"/>
        </w:rPr>
        <w:t>Arquilla</w:t>
      </w:r>
      <w:proofErr w:type="spellEnd"/>
      <w:r w:rsidRPr="00A37F4C">
        <w:rPr>
          <w:rStyle w:val="Style13ptBold"/>
          <w:rFonts w:cs="Calibri"/>
        </w:rPr>
        <w:t xml:space="preserve"> 18</w:t>
      </w:r>
      <w:r w:rsidRPr="00A37F4C">
        <w:rPr>
          <w:rFonts w:cs="Calibri"/>
          <w:szCs w:val="16"/>
        </w:rPr>
        <w:t xml:space="preserve">. Independent Analyst, retired analyst for the RAND Corporation. PhD in political science from Stanford University, Faculty at US Naval Postgraduate School, coined the concept of “netwar.”  “The Continuing Promise of the </w:t>
      </w:r>
      <w:proofErr w:type="spellStart"/>
      <w:r w:rsidRPr="00A37F4C">
        <w:rPr>
          <w:rFonts w:cs="Calibri"/>
          <w:szCs w:val="16"/>
        </w:rPr>
        <w:t>Noösphere</w:t>
      </w:r>
      <w:proofErr w:type="spellEnd"/>
      <w:r w:rsidRPr="00A37F4C">
        <w:rPr>
          <w:rFonts w:cs="Calibri"/>
          <w:szCs w:val="16"/>
        </w:rPr>
        <w:t xml:space="preserve"> and </w:t>
      </w:r>
      <w:proofErr w:type="spellStart"/>
      <w:r w:rsidRPr="00A37F4C">
        <w:rPr>
          <w:rFonts w:cs="Calibri"/>
          <w:szCs w:val="16"/>
        </w:rPr>
        <w:t>Noöpolitik</w:t>
      </w:r>
      <w:proofErr w:type="spellEnd"/>
      <w:r w:rsidRPr="00A37F4C">
        <w:rPr>
          <w:rFonts w:cs="Calibri"/>
          <w:szCs w:val="16"/>
        </w:rPr>
        <w:t xml:space="preserve"> — Twenty Years After.”  May 2018.  p 20. Available at SSRN: https://ssrn.com/abstract=3259425 or </w:t>
      </w:r>
      <w:hyperlink r:id="rId15" w:history="1">
        <w:r w:rsidRPr="00A37F4C">
          <w:rPr>
            <w:rStyle w:val="Hyperlink"/>
            <w:rFonts w:cs="Calibri"/>
            <w:szCs w:val="16"/>
          </w:rPr>
          <w:t>http://dx.doi.org/10.2139/ssrn.3259425</w:t>
        </w:r>
      </w:hyperlink>
      <w:r w:rsidRPr="00A37F4C">
        <w:rPr>
          <w:rFonts w:cs="Calibri"/>
          <w:szCs w:val="16"/>
        </w:rPr>
        <w:t xml:space="preserve"> </w:t>
      </w:r>
    </w:p>
    <w:p w14:paraId="321039C7" w14:textId="77777777" w:rsidR="007475CE" w:rsidRPr="00A37F4C" w:rsidRDefault="007475CE" w:rsidP="007475CE">
      <w:pPr>
        <w:rPr>
          <w:rFonts w:cs="Calibri"/>
          <w:sz w:val="16"/>
        </w:rPr>
      </w:pPr>
      <w:r w:rsidRPr="00A37F4C">
        <w:rPr>
          <w:rFonts w:cs="Calibri"/>
          <w:sz w:val="16"/>
        </w:rPr>
        <w:t xml:space="preserve">What would </w:t>
      </w:r>
      <w:r w:rsidRPr="00A37F4C">
        <w:rPr>
          <w:rStyle w:val="Emphasis"/>
          <w:rFonts w:cs="Calibri"/>
          <w:highlight w:val="cyan"/>
        </w:rPr>
        <w:t>a</w:t>
      </w:r>
      <w:r w:rsidRPr="00A37F4C">
        <w:rPr>
          <w:rFonts w:cs="Calibri"/>
          <w:sz w:val="16"/>
        </w:rPr>
        <w:t xml:space="preserve"> full-fledged </w:t>
      </w:r>
      <w:r w:rsidRPr="00A37F4C">
        <w:rPr>
          <w:rStyle w:val="StyleUnderline"/>
          <w:rFonts w:cs="Calibri"/>
          <w:highlight w:val="cyan"/>
        </w:rPr>
        <w:t>noosphere</w:t>
      </w:r>
      <w:r w:rsidRPr="00A37F4C">
        <w:rPr>
          <w:rFonts w:cs="Calibri"/>
          <w:sz w:val="16"/>
        </w:rPr>
        <w:t xml:space="preserve"> encompass? What ideas, values, and norms — what principles, practices, and rules — </w:t>
      </w:r>
      <w:r w:rsidRPr="00A37F4C">
        <w:rPr>
          <w:rStyle w:val="StyleUnderline"/>
          <w:rFonts w:cs="Calibri"/>
          <w:highlight w:val="cyan"/>
        </w:rPr>
        <w:t>should</w:t>
      </w:r>
      <w:r w:rsidRPr="00A37F4C">
        <w:rPr>
          <w:rFonts w:cs="Calibri"/>
          <w:sz w:val="16"/>
        </w:rPr>
        <w:t xml:space="preserve"> it </w:t>
      </w:r>
      <w:r w:rsidRPr="00A37F4C">
        <w:rPr>
          <w:rStyle w:val="StyleUnderline"/>
          <w:rFonts w:cs="Calibri"/>
          <w:highlight w:val="cyan"/>
        </w:rPr>
        <w:t>embody</w:t>
      </w:r>
      <w:r w:rsidRPr="00A37F4C">
        <w:rPr>
          <w:rFonts w:cs="Calibri"/>
          <w:sz w:val="16"/>
        </w:rPr>
        <w:t xml:space="preserve">? We presume these would include </w:t>
      </w:r>
      <w:r w:rsidRPr="00A37F4C">
        <w:rPr>
          <w:rStyle w:val="StyleUnderline"/>
          <w:rFonts w:cs="Calibri"/>
          <w:highlight w:val="cyan"/>
        </w:rPr>
        <w:t xml:space="preserve">much that </w:t>
      </w:r>
      <w:r w:rsidRPr="00A37F4C">
        <w:rPr>
          <w:rStyle w:val="Emphasis"/>
          <w:rFonts w:cs="Calibri"/>
          <w:highlight w:val="cyan"/>
        </w:rPr>
        <w:t>America</w:t>
      </w:r>
      <w:r w:rsidRPr="00A37F4C">
        <w:rPr>
          <w:rStyle w:val="StyleUnderline"/>
          <w:rFonts w:cs="Calibri"/>
          <w:highlight w:val="cyan"/>
        </w:rPr>
        <w:t xml:space="preserve"> stands for</w:t>
      </w:r>
      <w:r w:rsidRPr="00A37F4C">
        <w:rPr>
          <w:rFonts w:cs="Calibri"/>
          <w:sz w:val="16"/>
        </w:rPr>
        <w:t xml:space="preserve">: </w:t>
      </w:r>
      <w:r w:rsidRPr="00A37F4C">
        <w:rPr>
          <w:rStyle w:val="StyleUnderline"/>
          <w:rFonts w:cs="Calibri"/>
        </w:rPr>
        <w:t>openness</w:t>
      </w:r>
      <w:r w:rsidRPr="00A37F4C">
        <w:rPr>
          <w:rFonts w:cs="Calibri"/>
          <w:sz w:val="16"/>
        </w:rPr>
        <w:t xml:space="preserve">, freedom, </w:t>
      </w:r>
      <w:r w:rsidRPr="00A37F4C">
        <w:rPr>
          <w:rStyle w:val="StyleUnderline"/>
          <w:rFonts w:cs="Calibri"/>
        </w:rPr>
        <w:t>democracy</w:t>
      </w:r>
      <w:r w:rsidRPr="00A37F4C">
        <w:rPr>
          <w:rFonts w:cs="Calibri"/>
          <w:sz w:val="16"/>
        </w:rPr>
        <w:t xml:space="preserve">, </w:t>
      </w:r>
      <w:r w:rsidRPr="00A37F4C">
        <w:rPr>
          <w:rStyle w:val="Emphasis"/>
          <w:rFonts w:cs="Calibri"/>
          <w:highlight w:val="cyan"/>
        </w:rPr>
        <w:t>the rule of law</w:t>
      </w:r>
      <w:r w:rsidRPr="00A37F4C">
        <w:rPr>
          <w:rFonts w:cs="Calibri"/>
          <w:sz w:val="16"/>
        </w:rPr>
        <w:t xml:space="preserve">, humane behavior, respect for human rights, a </w:t>
      </w:r>
      <w:r w:rsidRPr="00A37F4C">
        <w:rPr>
          <w:rStyle w:val="Emphasis"/>
          <w:rFonts w:cs="Calibri"/>
          <w:highlight w:val="cyan"/>
        </w:rPr>
        <w:t>preference for peaceful conflict resolution</w:t>
      </w:r>
      <w:r w:rsidRPr="00A37F4C">
        <w:rPr>
          <w:rFonts w:cs="Calibri"/>
          <w:sz w:val="16"/>
        </w:rPr>
        <w:t xml:space="preserve">, etc. — all that the noosphere’s original proponents said should and would be embedded. In addition, </w:t>
      </w:r>
      <w:r w:rsidRPr="00A37F4C">
        <w:rPr>
          <w:rStyle w:val="StyleUnderline"/>
          <w:rFonts w:cs="Calibri"/>
          <w:highlight w:val="cyan"/>
        </w:rPr>
        <w:t>a</w:t>
      </w:r>
      <w:r w:rsidRPr="00A37F4C">
        <w:rPr>
          <w:rFonts w:cs="Calibri"/>
          <w:sz w:val="16"/>
        </w:rPr>
        <w:t xml:space="preserve"> </w:t>
      </w:r>
      <w:proofErr w:type="spellStart"/>
      <w:r w:rsidRPr="00A37F4C">
        <w:rPr>
          <w:rFonts w:cs="Calibri"/>
          <w:sz w:val="16"/>
        </w:rPr>
        <w:t>fullfledged</w:t>
      </w:r>
      <w:proofErr w:type="spellEnd"/>
      <w:r w:rsidRPr="00A37F4C">
        <w:rPr>
          <w:rFonts w:cs="Calibri"/>
          <w:sz w:val="16"/>
        </w:rPr>
        <w:t xml:space="preserve"> </w:t>
      </w:r>
      <w:r w:rsidRPr="00A37F4C">
        <w:rPr>
          <w:rStyle w:val="StyleUnderline"/>
          <w:rFonts w:cs="Calibri"/>
          <w:highlight w:val="cyan"/>
        </w:rPr>
        <w:t>noosphere would require</w:t>
      </w:r>
      <w:r w:rsidRPr="00A37F4C">
        <w:rPr>
          <w:rFonts w:cs="Calibri"/>
          <w:sz w:val="16"/>
        </w:rPr>
        <w:t xml:space="preserve"> an interactive </w:t>
      </w:r>
      <w:r w:rsidRPr="00A37F4C">
        <w:rPr>
          <w:rStyle w:val="Emphasis"/>
          <w:rFonts w:cs="Calibri"/>
          <w:highlight w:val="cyan"/>
        </w:rPr>
        <w:t>organizational and technological foundation</w:t>
      </w:r>
      <w:r w:rsidRPr="00A37F4C">
        <w:rPr>
          <w:rStyle w:val="StyleUnderline"/>
          <w:rFonts w:cs="Calibri"/>
          <w:highlight w:val="cyan"/>
        </w:rPr>
        <w:t xml:space="preserve"> to uphold its</w:t>
      </w:r>
      <w:r w:rsidRPr="00A37F4C">
        <w:rPr>
          <w:rFonts w:cs="Calibri"/>
          <w:sz w:val="16"/>
        </w:rPr>
        <w:t xml:space="preserve"> ideational </w:t>
      </w:r>
      <w:r w:rsidRPr="00A37F4C">
        <w:rPr>
          <w:rStyle w:val="StyleUnderline"/>
          <w:rFonts w:cs="Calibri"/>
          <w:highlight w:val="cyan"/>
        </w:rPr>
        <w:t>essence</w:t>
      </w:r>
      <w:r w:rsidRPr="00A37F4C">
        <w:rPr>
          <w:rFonts w:cs="Calibri"/>
          <w:sz w:val="16"/>
        </w:rPr>
        <w:t xml:space="preserve">s. However, </w:t>
      </w:r>
      <w:r w:rsidRPr="00A37F4C">
        <w:rPr>
          <w:rStyle w:val="StyleUnderline"/>
          <w:rFonts w:cs="Calibri"/>
        </w:rPr>
        <w:t>the world is not yet in</w:t>
      </w:r>
      <w:r w:rsidRPr="00A37F4C">
        <w:rPr>
          <w:rFonts w:cs="Calibri"/>
          <w:sz w:val="16"/>
        </w:rPr>
        <w:t xml:space="preserve"> the age of </w:t>
      </w:r>
      <w:r w:rsidRPr="00A37F4C">
        <w:rPr>
          <w:rStyle w:val="StyleUnderline"/>
          <w:rFonts w:cs="Calibri"/>
        </w:rPr>
        <w:t>the noosphere</w:t>
      </w:r>
      <w:r w:rsidRPr="00A37F4C">
        <w:rPr>
          <w:rFonts w:cs="Calibri"/>
          <w:sz w:val="16"/>
        </w:rPr>
        <w:t xml:space="preserve">, </w:t>
      </w:r>
      <w:r w:rsidRPr="00A37F4C">
        <w:rPr>
          <w:rStyle w:val="StyleUnderline"/>
          <w:rFonts w:cs="Calibri"/>
        </w:rPr>
        <w:t>but</w:t>
      </w:r>
      <w:r w:rsidRPr="00A37F4C">
        <w:rPr>
          <w:rFonts w:cs="Calibri"/>
          <w:sz w:val="16"/>
        </w:rPr>
        <w:t xml:space="preserve"> rather </w:t>
      </w:r>
      <w:r w:rsidRPr="00A37F4C">
        <w:rPr>
          <w:rStyle w:val="StyleUnderline"/>
          <w:rFonts w:cs="Calibri"/>
        </w:rPr>
        <w:t>in</w:t>
      </w:r>
      <w:r w:rsidRPr="00A37F4C">
        <w:rPr>
          <w:rFonts w:cs="Calibri"/>
          <w:sz w:val="16"/>
        </w:rPr>
        <w:t xml:space="preserve"> an era of </w:t>
      </w:r>
      <w:r w:rsidRPr="00A37F4C">
        <w:rPr>
          <w:rStyle w:val="Emphasis"/>
          <w:rFonts w:cs="Calibri"/>
        </w:rPr>
        <w:t>transition</w:t>
      </w:r>
      <w:r w:rsidRPr="00A37F4C">
        <w:rPr>
          <w:rFonts w:cs="Calibri"/>
          <w:sz w:val="16"/>
        </w:rPr>
        <w:t xml:space="preserve"> </w:t>
      </w:r>
      <w:r w:rsidRPr="00A37F4C">
        <w:rPr>
          <w:rStyle w:val="StyleUnderline"/>
          <w:rFonts w:cs="Calibri"/>
        </w:rPr>
        <w:t>that is far from smooth</w:t>
      </w:r>
      <w:r w:rsidRPr="00A37F4C">
        <w:rPr>
          <w:rFonts w:cs="Calibri"/>
          <w:sz w:val="16"/>
        </w:rPr>
        <w:t xml:space="preserve"> or peaceful. When we first started writing about the noosphere and </w:t>
      </w:r>
      <w:proofErr w:type="spellStart"/>
      <w:r w:rsidRPr="00A37F4C">
        <w:rPr>
          <w:rFonts w:cs="Calibri"/>
          <w:sz w:val="16"/>
        </w:rPr>
        <w:t>noopolitik</w:t>
      </w:r>
      <w:proofErr w:type="spellEnd"/>
      <w:r w:rsidRPr="00A37F4C">
        <w:rPr>
          <w:rFonts w:cs="Calibri"/>
          <w:sz w:val="16"/>
        </w:rPr>
        <w:t xml:space="preserve">, we figured we were witnessing halting steps forward. Yet it’s the steps backwards that are most evident today, especially in the behavior of some of the world’s most powerful states, as discussed above. </w:t>
      </w:r>
      <w:r w:rsidRPr="00A37F4C">
        <w:rPr>
          <w:rFonts w:cs="Calibri"/>
          <w:sz w:val="16"/>
          <w:szCs w:val="16"/>
        </w:rPr>
        <w:t xml:space="preserve">No methodology exists for assessing the status of the noosphere from strategic standpoints; nobody has yet seen to that potentially valuable task. But what we can observe is that the noosphere is in terribly fragmented disarray in the very country, the United States, that should be taking the most initiative to uphold and foster it. </w:t>
      </w:r>
      <w:r w:rsidRPr="00A37F4C">
        <w:rPr>
          <w:rFonts w:cs="Calibri"/>
          <w:sz w:val="16"/>
        </w:rPr>
        <w:t xml:space="preserve">Much of </w:t>
      </w:r>
      <w:r w:rsidRPr="00A37F4C">
        <w:rPr>
          <w:rStyle w:val="StyleUnderline"/>
          <w:rFonts w:cs="Calibri"/>
          <w:highlight w:val="cyan"/>
        </w:rPr>
        <w:t>America’s</w:t>
      </w:r>
      <w:r w:rsidRPr="00A37F4C">
        <w:rPr>
          <w:rFonts w:cs="Calibri"/>
          <w:sz w:val="16"/>
        </w:rPr>
        <w:t xml:space="preserve"> evolving </w:t>
      </w:r>
      <w:r w:rsidRPr="00A37F4C">
        <w:rPr>
          <w:rStyle w:val="StyleUnderline"/>
          <w:rFonts w:cs="Calibri"/>
          <w:highlight w:val="cyan"/>
        </w:rPr>
        <w:t xml:space="preserve">noosphere has </w:t>
      </w:r>
      <w:r w:rsidRPr="00A37F4C">
        <w:rPr>
          <w:rStyle w:val="StyleUnderline"/>
          <w:rFonts w:cs="Calibri"/>
        </w:rPr>
        <w:t>become</w:t>
      </w:r>
      <w:r w:rsidRPr="00A37F4C">
        <w:rPr>
          <w:rFonts w:cs="Calibri"/>
          <w:sz w:val="16"/>
        </w:rPr>
        <w:t xml:space="preserve"> highly compartmented — </w:t>
      </w:r>
      <w:r w:rsidRPr="00A37F4C">
        <w:rPr>
          <w:rStyle w:val="StyleUnderline"/>
          <w:rFonts w:cs="Calibri"/>
          <w:highlight w:val="cyan"/>
        </w:rPr>
        <w:t>broken</w:t>
      </w:r>
      <w:r w:rsidRPr="00A37F4C">
        <w:rPr>
          <w:rFonts w:cs="Calibri"/>
          <w:sz w:val="16"/>
        </w:rPr>
        <w:t xml:space="preserve"> up </w:t>
      </w:r>
      <w:r w:rsidRPr="00A37F4C">
        <w:rPr>
          <w:rStyle w:val="StyleUnderline"/>
          <w:rFonts w:cs="Calibri"/>
          <w:highlight w:val="cyan"/>
        </w:rPr>
        <w:t>into</w:t>
      </w:r>
      <w:r w:rsidRPr="00A37F4C">
        <w:rPr>
          <w:rFonts w:cs="Calibri"/>
          <w:sz w:val="16"/>
        </w:rPr>
        <w:t xml:space="preserve"> what are called information silos, filter bubbles, and echo chambers, tantamount to </w:t>
      </w:r>
      <w:r w:rsidRPr="00A37F4C">
        <w:rPr>
          <w:rStyle w:val="Emphasis"/>
          <w:rFonts w:cs="Calibri"/>
          <w:highlight w:val="cyan"/>
        </w:rPr>
        <w:t>volatile</w:t>
      </w:r>
      <w:r w:rsidRPr="00A37F4C">
        <w:rPr>
          <w:rFonts w:cs="Calibri"/>
          <w:sz w:val="16"/>
        </w:rPr>
        <w:t xml:space="preserve"> micro-climates. Many of these “compartments” and “</w:t>
      </w:r>
      <w:r w:rsidRPr="00A37F4C">
        <w:rPr>
          <w:rStyle w:val="Emphasis"/>
          <w:rFonts w:cs="Calibri"/>
          <w:highlight w:val="cyan"/>
        </w:rPr>
        <w:t>cultural units</w:t>
      </w:r>
      <w:r w:rsidRPr="00A37F4C">
        <w:rPr>
          <w:rFonts w:cs="Calibri"/>
          <w:sz w:val="16"/>
        </w:rPr>
        <w:t xml:space="preserve">” (Teilhard’s terms) are </w:t>
      </w:r>
      <w:r w:rsidRPr="00A37F4C">
        <w:rPr>
          <w:rStyle w:val="StyleUnderline"/>
          <w:rFonts w:cs="Calibri"/>
          <w:highlight w:val="cyan"/>
        </w:rPr>
        <w:t>engaged in</w:t>
      </w:r>
      <w:r w:rsidRPr="00A37F4C">
        <w:rPr>
          <w:rFonts w:cs="Calibri"/>
          <w:sz w:val="16"/>
        </w:rPr>
        <w:t xml:space="preserve"> “ruthless </w:t>
      </w:r>
      <w:r w:rsidRPr="00A37F4C">
        <w:rPr>
          <w:rStyle w:val="StyleUnderline"/>
          <w:rFonts w:cs="Calibri"/>
          <w:highlight w:val="cyan"/>
        </w:rPr>
        <w:t>struggle</w:t>
      </w:r>
      <w:r w:rsidRPr="00A37F4C">
        <w:rPr>
          <w:rFonts w:cs="Calibri"/>
          <w:sz w:val="16"/>
        </w:rPr>
        <w:t>” (</w:t>
      </w:r>
      <w:proofErr w:type="spellStart"/>
      <w:r w:rsidRPr="00A37F4C">
        <w:rPr>
          <w:rFonts w:cs="Calibri"/>
          <w:sz w:val="16"/>
        </w:rPr>
        <w:t>Vernadsky’s</w:t>
      </w:r>
      <w:proofErr w:type="spellEnd"/>
      <w:r w:rsidRPr="00A37F4C">
        <w:rPr>
          <w:rFonts w:cs="Calibri"/>
          <w:sz w:val="16"/>
        </w:rPr>
        <w:t xml:space="preserve"> words), </w:t>
      </w:r>
      <w:r w:rsidRPr="00A37F4C">
        <w:rPr>
          <w:rStyle w:val="Emphasis"/>
          <w:rFonts w:cs="Calibri"/>
          <w:highlight w:val="cyan"/>
        </w:rPr>
        <w:t>far from</w:t>
      </w:r>
      <w:r w:rsidRPr="00A37F4C">
        <w:rPr>
          <w:rFonts w:cs="Calibri"/>
          <w:sz w:val="16"/>
        </w:rPr>
        <w:t xml:space="preserve"> being ready for </w:t>
      </w:r>
      <w:r w:rsidRPr="00A37F4C">
        <w:rPr>
          <w:rStyle w:val="Emphasis"/>
          <w:rFonts w:cs="Calibri"/>
          <w:highlight w:val="cyan"/>
        </w:rPr>
        <w:t>the “fusion”</w:t>
      </w:r>
      <w:r w:rsidRPr="00A37F4C">
        <w:rPr>
          <w:rStyle w:val="StyleUnderline"/>
          <w:rFonts w:cs="Calibri"/>
        </w:rPr>
        <w:t xml:space="preserve"> </w:t>
      </w:r>
      <w:r w:rsidRPr="00A37F4C">
        <w:rPr>
          <w:rStyle w:val="StyleUnderline"/>
          <w:rFonts w:cs="Calibri"/>
          <w:highlight w:val="cyan"/>
        </w:rPr>
        <w:t>that Teilhard forecast</w:t>
      </w:r>
      <w:r w:rsidRPr="00A37F4C">
        <w:rPr>
          <w:rFonts w:cs="Calibri"/>
          <w:sz w:val="16"/>
        </w:rPr>
        <w:t xml:space="preserve">, or to “open up and finally link up their spouts, spreading a layer that covers the Earth” as Le Roy depicted. Indeed, America’s noosphere is presently so fragmented, and many of </w:t>
      </w:r>
      <w:r w:rsidRPr="00A37F4C">
        <w:rPr>
          <w:rStyle w:val="StyleUnderline"/>
          <w:rFonts w:cs="Calibri"/>
          <w:highlight w:val="cyan"/>
        </w:rPr>
        <w:t>its “units” are so polarized</w:t>
      </w:r>
      <w:r w:rsidRPr="00A37F4C">
        <w:rPr>
          <w:rFonts w:cs="Calibri"/>
          <w:sz w:val="16"/>
        </w:rPr>
        <w:t xml:space="preserve"> and tribalized, that it could be said that a war — </w:t>
      </w:r>
      <w:r w:rsidRPr="00A37F4C">
        <w:rPr>
          <w:rStyle w:val="StyleUnderline"/>
          <w:rFonts w:cs="Calibri"/>
          <w:highlight w:val="cyan"/>
        </w:rPr>
        <w:t>a culture war</w:t>
      </w:r>
      <w:r w:rsidRPr="00A37F4C">
        <w:rPr>
          <w:rFonts w:cs="Calibri"/>
          <w:sz w:val="16"/>
        </w:rPr>
        <w:t xml:space="preserve"> — </w:t>
      </w:r>
      <w:r w:rsidRPr="00A37F4C">
        <w:rPr>
          <w:rStyle w:val="StyleUnderline"/>
          <w:rFonts w:cs="Calibri"/>
          <w:highlight w:val="cyan"/>
        </w:rPr>
        <w:t>is underway</w:t>
      </w:r>
      <w:r w:rsidRPr="00A37F4C">
        <w:rPr>
          <w:rFonts w:cs="Calibri"/>
          <w:sz w:val="16"/>
        </w:rPr>
        <w:t xml:space="preserve"> for control of the noosphere. And </w:t>
      </w:r>
      <w:r w:rsidRPr="00A37F4C">
        <w:rPr>
          <w:rStyle w:val="StyleUnderline"/>
          <w:rFonts w:cs="Calibri"/>
        </w:rPr>
        <w:t xml:space="preserve">it reflects the essence of </w:t>
      </w:r>
      <w:proofErr w:type="spellStart"/>
      <w:r w:rsidRPr="00A37F4C">
        <w:rPr>
          <w:rStyle w:val="StyleUnderline"/>
          <w:rFonts w:cs="Calibri"/>
        </w:rPr>
        <w:t>noopolitk</w:t>
      </w:r>
      <w:proofErr w:type="spellEnd"/>
      <w:r w:rsidRPr="00A37F4C">
        <w:rPr>
          <w:rStyle w:val="StyleUnderline"/>
          <w:rFonts w:cs="Calibri"/>
        </w:rPr>
        <w:t>, for it is a war that will be decided by whose story wins</w:t>
      </w:r>
      <w:r w:rsidRPr="00A37F4C">
        <w:rPr>
          <w:rFonts w:cs="Calibri"/>
          <w:sz w:val="16"/>
        </w:rPr>
        <w:t>.</w:t>
      </w:r>
    </w:p>
    <w:p w14:paraId="33854BB4" w14:textId="77777777" w:rsidR="007475CE" w:rsidRPr="00A37F4C" w:rsidRDefault="007475CE" w:rsidP="007475CE">
      <w:pPr>
        <w:pStyle w:val="Heading4"/>
        <w:rPr>
          <w:rFonts w:cs="Calibri"/>
        </w:rPr>
      </w:pPr>
      <w:r w:rsidRPr="00A37F4C">
        <w:rPr>
          <w:rFonts w:cs="Calibri"/>
          <w:u w:val="single"/>
        </w:rPr>
        <w:t>[Fragmenting</w:t>
      </w:r>
      <w:r w:rsidRPr="00A37F4C">
        <w:rPr>
          <w:rFonts w:cs="Calibri"/>
        </w:rPr>
        <w:t xml:space="preserve"> the noosphere cedes </w:t>
      </w:r>
      <w:proofErr w:type="spellStart"/>
      <w:r w:rsidRPr="00A37F4C">
        <w:rPr>
          <w:rFonts w:cs="Calibri"/>
        </w:rPr>
        <w:t>noopolitik</w:t>
      </w:r>
      <w:proofErr w:type="spellEnd"/>
      <w:r w:rsidRPr="00A37F4C">
        <w:rPr>
          <w:rFonts w:cs="Calibri"/>
        </w:rPr>
        <w:t xml:space="preserve"> to Russia</w:t>
      </w:r>
    </w:p>
    <w:p w14:paraId="1BB60C03" w14:textId="77777777" w:rsidR="007475CE" w:rsidRPr="00A37F4C" w:rsidRDefault="007475CE" w:rsidP="007475CE">
      <w:pPr>
        <w:rPr>
          <w:rFonts w:cs="Calibri"/>
        </w:rPr>
      </w:pPr>
      <w:r w:rsidRPr="00A37F4C">
        <w:rPr>
          <w:rFonts w:cs="Calibri"/>
          <w:szCs w:val="16"/>
        </w:rPr>
        <w:t xml:space="preserve">David </w:t>
      </w:r>
      <w:proofErr w:type="spellStart"/>
      <w:r w:rsidRPr="00A37F4C">
        <w:rPr>
          <w:rStyle w:val="Style13ptBold"/>
          <w:rFonts w:cs="Calibri"/>
        </w:rPr>
        <w:t>Ronfeldt</w:t>
      </w:r>
      <w:proofErr w:type="spellEnd"/>
      <w:r w:rsidRPr="00A37F4C">
        <w:rPr>
          <w:rStyle w:val="Style13ptBold"/>
          <w:rFonts w:cs="Calibri"/>
        </w:rPr>
        <w:t xml:space="preserve"> &amp;</w:t>
      </w:r>
      <w:r w:rsidRPr="00A37F4C">
        <w:rPr>
          <w:rFonts w:cs="Calibri"/>
          <w:szCs w:val="16"/>
        </w:rPr>
        <w:t xml:space="preserve"> John </w:t>
      </w:r>
      <w:proofErr w:type="spellStart"/>
      <w:r w:rsidRPr="00A37F4C">
        <w:rPr>
          <w:rStyle w:val="Style13ptBold"/>
          <w:rFonts w:cs="Calibri"/>
        </w:rPr>
        <w:t>Arquilla</w:t>
      </w:r>
      <w:proofErr w:type="spellEnd"/>
      <w:r w:rsidRPr="00A37F4C">
        <w:rPr>
          <w:rStyle w:val="Style13ptBold"/>
          <w:rFonts w:cs="Calibri"/>
        </w:rPr>
        <w:t xml:space="preserve"> 18</w:t>
      </w:r>
      <w:r w:rsidRPr="00A37F4C">
        <w:rPr>
          <w:rFonts w:cs="Calibri"/>
          <w:szCs w:val="16"/>
        </w:rPr>
        <w:t xml:space="preserve">. Independent Analyst, retired analyst for the RAND Corporation. PhD in political science from Stanford University, Faculty at US Naval Postgraduate School, coined the concept of “netwar.”  “The Continuing Promise of the </w:t>
      </w:r>
      <w:proofErr w:type="spellStart"/>
      <w:r w:rsidRPr="00A37F4C">
        <w:rPr>
          <w:rFonts w:cs="Calibri"/>
          <w:szCs w:val="16"/>
        </w:rPr>
        <w:t>Noösphere</w:t>
      </w:r>
      <w:proofErr w:type="spellEnd"/>
      <w:r w:rsidRPr="00A37F4C">
        <w:rPr>
          <w:rFonts w:cs="Calibri"/>
          <w:szCs w:val="16"/>
        </w:rPr>
        <w:t xml:space="preserve"> and </w:t>
      </w:r>
      <w:proofErr w:type="spellStart"/>
      <w:r w:rsidRPr="00A37F4C">
        <w:rPr>
          <w:rFonts w:cs="Calibri"/>
          <w:szCs w:val="16"/>
        </w:rPr>
        <w:t>Noöpolitik</w:t>
      </w:r>
      <w:proofErr w:type="spellEnd"/>
      <w:r w:rsidRPr="00A37F4C">
        <w:rPr>
          <w:rFonts w:cs="Calibri"/>
          <w:szCs w:val="16"/>
        </w:rPr>
        <w:t xml:space="preserve"> — Twenty Years After.”  May 2018.  p 20. Available at SSRN: https://ssrn.com/abstract=3259425 or </w:t>
      </w:r>
      <w:hyperlink r:id="rId16" w:history="1">
        <w:r w:rsidRPr="00A37F4C">
          <w:rPr>
            <w:rStyle w:val="Hyperlink"/>
            <w:rFonts w:cs="Calibri"/>
            <w:szCs w:val="16"/>
          </w:rPr>
          <w:t>http://dx.doi.org/10.2139/ssrn.3259425</w:t>
        </w:r>
      </w:hyperlink>
      <w:r w:rsidRPr="00A37F4C">
        <w:rPr>
          <w:rFonts w:cs="Calibri"/>
          <w:szCs w:val="16"/>
        </w:rPr>
        <w:t xml:space="preserve"> </w:t>
      </w:r>
    </w:p>
    <w:p w14:paraId="31F79DD7" w14:textId="77777777" w:rsidR="007475CE" w:rsidRPr="00A37F4C" w:rsidRDefault="007475CE" w:rsidP="007475CE">
      <w:pPr>
        <w:rPr>
          <w:rFonts w:cs="Calibri"/>
        </w:rPr>
      </w:pPr>
      <w:r w:rsidRPr="00A37F4C">
        <w:rPr>
          <w:rFonts w:cs="Calibri"/>
        </w:rPr>
        <w:t xml:space="preserve">Our earlier work warned that, </w:t>
      </w:r>
      <w:r w:rsidRPr="00A37F4C">
        <w:rPr>
          <w:rStyle w:val="StyleUnderline"/>
          <w:rFonts w:cs="Calibri"/>
          <w:highlight w:val="cyan"/>
        </w:rPr>
        <w:t>while</w:t>
      </w:r>
      <w:r w:rsidRPr="00A37F4C">
        <w:rPr>
          <w:rFonts w:cs="Calibri"/>
        </w:rPr>
        <w:t xml:space="preserve"> some state and </w:t>
      </w:r>
      <w:r w:rsidRPr="00A37F4C">
        <w:rPr>
          <w:rStyle w:val="StyleUnderline"/>
          <w:rFonts w:cs="Calibri"/>
          <w:highlight w:val="cyan"/>
        </w:rPr>
        <w:t>non-state actors</w:t>
      </w:r>
      <w:r w:rsidRPr="00A37F4C">
        <w:rPr>
          <w:rFonts w:cs="Calibri"/>
        </w:rPr>
        <w:t xml:space="preserve"> might </w:t>
      </w:r>
      <w:r w:rsidRPr="00A37F4C">
        <w:rPr>
          <w:rStyle w:val="StyleUnderline"/>
          <w:rFonts w:cs="Calibri"/>
          <w:highlight w:val="cyan"/>
        </w:rPr>
        <w:t xml:space="preserve">find </w:t>
      </w:r>
      <w:proofErr w:type="spellStart"/>
      <w:r w:rsidRPr="00A37F4C">
        <w:rPr>
          <w:rStyle w:val="StyleUnderline"/>
          <w:rFonts w:cs="Calibri"/>
          <w:highlight w:val="cyan"/>
        </w:rPr>
        <w:t>noöpolitik</w:t>
      </w:r>
      <w:proofErr w:type="spellEnd"/>
      <w:r w:rsidRPr="00A37F4C">
        <w:rPr>
          <w:rStyle w:val="StyleUnderline"/>
          <w:rFonts w:cs="Calibri"/>
          <w:highlight w:val="cyan"/>
        </w:rPr>
        <w:t xml:space="preserve"> attractive</w:t>
      </w:r>
      <w:r w:rsidRPr="00A37F4C">
        <w:rPr>
          <w:rFonts w:cs="Calibri"/>
        </w:rPr>
        <w:t xml:space="preserve">, </w:t>
      </w:r>
      <w:r w:rsidRPr="00A37F4C">
        <w:rPr>
          <w:rStyle w:val="StyleUnderline"/>
          <w:rFonts w:cs="Calibri"/>
          <w:highlight w:val="cyan"/>
        </w:rPr>
        <w:t>they</w:t>
      </w:r>
      <w:r w:rsidRPr="00A37F4C">
        <w:rPr>
          <w:rFonts w:cs="Calibri"/>
        </w:rPr>
        <w:t xml:space="preserve"> might </w:t>
      </w:r>
      <w:r w:rsidRPr="00A37F4C">
        <w:rPr>
          <w:rStyle w:val="Emphasis"/>
          <w:rFonts w:cs="Calibri"/>
          <w:highlight w:val="cyan"/>
        </w:rPr>
        <w:t>care less</w:t>
      </w:r>
      <w:r w:rsidRPr="00A37F4C">
        <w:rPr>
          <w:rFonts w:cs="Calibri"/>
        </w:rPr>
        <w:t xml:space="preserve"> </w:t>
      </w:r>
      <w:r w:rsidRPr="00A37F4C">
        <w:rPr>
          <w:rStyle w:val="StyleUnderline"/>
          <w:rFonts w:cs="Calibri"/>
          <w:highlight w:val="cyan"/>
        </w:rPr>
        <w:t>about</w:t>
      </w:r>
      <w:r w:rsidRPr="00A37F4C">
        <w:rPr>
          <w:rFonts w:cs="Calibri"/>
        </w:rPr>
        <w:t xml:space="preserve"> the emergence and </w:t>
      </w:r>
      <w:r w:rsidRPr="00A37F4C">
        <w:rPr>
          <w:rStyle w:val="StyleUnderline"/>
          <w:rFonts w:cs="Calibri"/>
          <w:highlight w:val="cyan"/>
        </w:rPr>
        <w:t>construction of the noosphere</w:t>
      </w:r>
      <w:r w:rsidRPr="00A37F4C">
        <w:rPr>
          <w:rFonts w:cs="Calibri"/>
        </w:rPr>
        <w:t xml:space="preserve">. In the hands of a democratic leader, </w:t>
      </w:r>
      <w:proofErr w:type="spellStart"/>
      <w:r w:rsidRPr="00A37F4C">
        <w:rPr>
          <w:rFonts w:cs="Calibri"/>
        </w:rPr>
        <w:t>noöpolitik</w:t>
      </w:r>
      <w:proofErr w:type="spellEnd"/>
      <w:r w:rsidRPr="00A37F4C">
        <w:rPr>
          <w:rFonts w:cs="Calibri"/>
        </w:rPr>
        <w:t xml:space="preserve"> might then amount to little more than airy, idealistic rhetoric with little or no structural </w:t>
      </w:r>
      <w:proofErr w:type="gramStart"/>
      <w:r w:rsidRPr="00A37F4C">
        <w:rPr>
          <w:rFonts w:cs="Calibri"/>
        </w:rPr>
        <w:t>basis;</w:t>
      </w:r>
      <w:proofErr w:type="gramEnd"/>
      <w:r w:rsidRPr="00A37F4C">
        <w:rPr>
          <w:rFonts w:cs="Calibri"/>
        </w:rPr>
        <w:t xml:space="preserve"> whereas </w:t>
      </w:r>
      <w:r w:rsidRPr="00A37F4C">
        <w:rPr>
          <w:rStyle w:val="StyleUnderline"/>
          <w:rFonts w:cs="Calibri"/>
          <w:highlight w:val="cyan"/>
        </w:rPr>
        <w:t xml:space="preserve">in the hands of a </w:t>
      </w:r>
      <w:r w:rsidRPr="00A37F4C">
        <w:rPr>
          <w:rStyle w:val="Emphasis"/>
          <w:rFonts w:cs="Calibri"/>
          <w:highlight w:val="cyan"/>
        </w:rPr>
        <w:t>dictator</w:t>
      </w:r>
      <w:r w:rsidRPr="00A37F4C">
        <w:rPr>
          <w:rFonts w:cs="Calibri"/>
        </w:rPr>
        <w:t xml:space="preserve"> or demagogue, </w:t>
      </w:r>
      <w:proofErr w:type="spellStart"/>
      <w:r w:rsidRPr="00A37F4C">
        <w:rPr>
          <w:rStyle w:val="StyleUnderline"/>
          <w:rFonts w:cs="Calibri"/>
          <w:highlight w:val="cyan"/>
        </w:rPr>
        <w:t>noopolitik</w:t>
      </w:r>
      <w:proofErr w:type="spellEnd"/>
      <w:r w:rsidRPr="00A37F4C">
        <w:rPr>
          <w:rStyle w:val="StyleUnderline"/>
          <w:rFonts w:cs="Calibri"/>
          <w:highlight w:val="cyan"/>
        </w:rPr>
        <w:t xml:space="preserve"> could be reduced to manipulative propaganda</w:t>
      </w:r>
      <w:r w:rsidRPr="00A37F4C">
        <w:rPr>
          <w:rFonts w:cs="Calibri"/>
        </w:rPr>
        <w:t xml:space="preserve"> and perception-management. Narrower versions of </w:t>
      </w:r>
      <w:proofErr w:type="spellStart"/>
      <w:r w:rsidRPr="00A37F4C">
        <w:rPr>
          <w:rFonts w:cs="Calibri"/>
        </w:rPr>
        <w:t>noöpolitik</w:t>
      </w:r>
      <w:proofErr w:type="spellEnd"/>
      <w:r w:rsidRPr="00A37F4C">
        <w:rPr>
          <w:rFonts w:cs="Calibri"/>
        </w:rPr>
        <w:t xml:space="preserve"> might be also attempted for private gain — in the commercial worlds of advertising and public relations, this already occurs when companies field media blitzes and plant testimonials to “spin” public opinion. These were among the risks that may have to be faced, we warned long ago.</w:t>
      </w:r>
    </w:p>
    <w:p w14:paraId="036F1747" w14:textId="77777777" w:rsidR="007475CE" w:rsidRPr="00A37F4C" w:rsidRDefault="007475CE" w:rsidP="007475CE">
      <w:pPr>
        <w:rPr>
          <w:rFonts w:cs="Calibri"/>
        </w:rPr>
      </w:pPr>
      <w:r w:rsidRPr="00A37F4C">
        <w:rPr>
          <w:rFonts w:cs="Calibri"/>
        </w:rPr>
        <w:t xml:space="preserve">Unfortunately, that warning has been borne out, for </w:t>
      </w:r>
      <w:proofErr w:type="spellStart"/>
      <w:r w:rsidRPr="00A37F4C">
        <w:rPr>
          <w:rStyle w:val="StyleUnderline"/>
          <w:rFonts w:cs="Calibri"/>
          <w:highlight w:val="cyan"/>
        </w:rPr>
        <w:t>noopolitik</w:t>
      </w:r>
      <w:proofErr w:type="spellEnd"/>
      <w:r w:rsidRPr="00A37F4C">
        <w:rPr>
          <w:rStyle w:val="StyleUnderline"/>
          <w:rFonts w:cs="Calibri"/>
          <w:highlight w:val="cyan"/>
        </w:rPr>
        <w:t xml:space="preserve"> has been</w:t>
      </w:r>
      <w:r w:rsidRPr="00A37F4C">
        <w:rPr>
          <w:rFonts w:cs="Calibri"/>
        </w:rPr>
        <w:t xml:space="preserve"> largely </w:t>
      </w:r>
      <w:r w:rsidRPr="00A37F4C">
        <w:rPr>
          <w:rStyle w:val="StyleUnderline"/>
          <w:rFonts w:cs="Calibri"/>
          <w:highlight w:val="cyan"/>
        </w:rPr>
        <w:t>co-opted by</w:t>
      </w:r>
      <w:r w:rsidRPr="00A37F4C">
        <w:rPr>
          <w:rFonts w:cs="Calibri"/>
        </w:rPr>
        <w:t xml:space="preserve"> </w:t>
      </w:r>
      <w:r w:rsidRPr="00A37F4C">
        <w:rPr>
          <w:rStyle w:val="Emphasis"/>
          <w:rFonts w:cs="Calibri"/>
        </w:rPr>
        <w:t>dark actors</w:t>
      </w:r>
      <w:r w:rsidRPr="00A37F4C">
        <w:rPr>
          <w:rFonts w:cs="Calibri"/>
        </w:rPr>
        <w:t xml:space="preserve">. Today, despite its promise, </w:t>
      </w:r>
      <w:proofErr w:type="spellStart"/>
      <w:r w:rsidRPr="00A37F4C">
        <w:rPr>
          <w:rFonts w:cs="Calibri"/>
        </w:rPr>
        <w:t>noopolitik</w:t>
      </w:r>
      <w:proofErr w:type="spellEnd"/>
      <w:r w:rsidRPr="00A37F4C">
        <w:rPr>
          <w:rFonts w:cs="Calibri"/>
        </w:rPr>
        <w:t xml:space="preserve"> is not alive and well in the environment in which it should be most thriving: </w:t>
      </w:r>
      <w:proofErr w:type="gramStart"/>
      <w:r w:rsidRPr="00A37F4C">
        <w:rPr>
          <w:rFonts w:cs="Calibri"/>
        </w:rPr>
        <w:t>the</w:t>
      </w:r>
      <w:proofErr w:type="gramEnd"/>
      <w:r w:rsidRPr="00A37F4C">
        <w:rPr>
          <w:rFonts w:cs="Calibri"/>
        </w:rPr>
        <w:t xml:space="preserve"> United States, where now even “soft power” is ailing as a strategic concept. Instead, </w:t>
      </w:r>
      <w:r w:rsidRPr="00A37F4C">
        <w:rPr>
          <w:rStyle w:val="StyleUnderline"/>
          <w:rFonts w:cs="Calibri"/>
        </w:rPr>
        <w:t>America’s</w:t>
      </w:r>
      <w:r w:rsidRPr="00A37F4C">
        <w:rPr>
          <w:rFonts w:cs="Calibri"/>
        </w:rPr>
        <w:t xml:space="preserve"> state and non-state </w:t>
      </w:r>
      <w:r w:rsidRPr="00A37F4C">
        <w:rPr>
          <w:rStyle w:val="StyleUnderline"/>
          <w:rFonts w:cs="Calibri"/>
          <w:highlight w:val="cyan"/>
        </w:rPr>
        <w:t>adversaries</w:t>
      </w:r>
      <w:r w:rsidRPr="00A37F4C">
        <w:rPr>
          <w:rFonts w:cs="Calibri"/>
        </w:rPr>
        <w:t xml:space="preserve"> — </w:t>
      </w:r>
      <w:r w:rsidRPr="00A37F4C">
        <w:rPr>
          <w:rStyle w:val="StyleUnderline"/>
          <w:rFonts w:cs="Calibri"/>
          <w:highlight w:val="cyan"/>
        </w:rPr>
        <w:t>notably Russia</w:t>
      </w:r>
      <w:r w:rsidRPr="00A37F4C">
        <w:rPr>
          <w:rFonts w:cs="Calibri"/>
        </w:rPr>
        <w:t xml:space="preserve">, and until lately, </w:t>
      </w:r>
      <w:r w:rsidRPr="00A37F4C">
        <w:rPr>
          <w:rStyle w:val="StyleUnderline"/>
          <w:rFonts w:cs="Calibri"/>
          <w:highlight w:val="cyan"/>
        </w:rPr>
        <w:t>a</w:t>
      </w:r>
      <w:r w:rsidRPr="00A37F4C">
        <w:rPr>
          <w:rFonts w:cs="Calibri"/>
        </w:rPr>
        <w:t xml:space="preserve">l </w:t>
      </w:r>
      <w:r w:rsidRPr="00A37F4C">
        <w:rPr>
          <w:rStyle w:val="StyleUnderline"/>
          <w:rFonts w:cs="Calibri"/>
          <w:highlight w:val="cyan"/>
        </w:rPr>
        <w:t>Q</w:t>
      </w:r>
      <w:r w:rsidRPr="00A37F4C">
        <w:rPr>
          <w:rFonts w:cs="Calibri"/>
        </w:rPr>
        <w:t xml:space="preserve">aeda </w:t>
      </w:r>
      <w:r w:rsidRPr="00A37F4C">
        <w:rPr>
          <w:rStyle w:val="StyleUnderline"/>
          <w:rFonts w:cs="Calibri"/>
          <w:highlight w:val="cyan"/>
        </w:rPr>
        <w:t>and ISIS</w:t>
      </w:r>
      <w:r w:rsidRPr="00A37F4C">
        <w:rPr>
          <w:rFonts w:cs="Calibri"/>
        </w:rPr>
        <w:t xml:space="preserve"> — have developed their own versions of </w:t>
      </w:r>
      <w:proofErr w:type="spellStart"/>
      <w:r w:rsidRPr="00A37F4C">
        <w:rPr>
          <w:rFonts w:cs="Calibri"/>
        </w:rPr>
        <w:t>noopolitik</w:t>
      </w:r>
      <w:proofErr w:type="spellEnd"/>
      <w:r w:rsidRPr="00A37F4C">
        <w:rPr>
          <w:rFonts w:cs="Calibri"/>
        </w:rPr>
        <w:t xml:space="preserve">, albeit by other names, </w:t>
      </w:r>
      <w:r w:rsidRPr="00A37F4C">
        <w:rPr>
          <w:rStyle w:val="StyleUnderline"/>
          <w:rFonts w:cs="Calibri"/>
          <w:highlight w:val="cyan"/>
        </w:rPr>
        <w:t>and</w:t>
      </w:r>
      <w:r w:rsidRPr="00A37F4C">
        <w:rPr>
          <w:rFonts w:cs="Calibri"/>
        </w:rPr>
        <w:t xml:space="preserve"> they’ve </w:t>
      </w:r>
      <w:r w:rsidRPr="00A37F4C">
        <w:rPr>
          <w:rStyle w:val="StyleUnderline"/>
          <w:rFonts w:cs="Calibri"/>
          <w:highlight w:val="cyan"/>
        </w:rPr>
        <w:t>applied it</w:t>
      </w:r>
      <w:r w:rsidRPr="00A37F4C">
        <w:rPr>
          <w:rFonts w:cs="Calibri"/>
        </w:rPr>
        <w:t xml:space="preserve"> effectively </w:t>
      </w:r>
      <w:r w:rsidRPr="00A37F4C">
        <w:rPr>
          <w:rStyle w:val="StyleUnderline"/>
          <w:rFonts w:cs="Calibri"/>
          <w:highlight w:val="cyan"/>
        </w:rPr>
        <w:t>against the U</w:t>
      </w:r>
      <w:r w:rsidRPr="00A37F4C">
        <w:rPr>
          <w:rFonts w:cs="Calibri"/>
        </w:rPr>
        <w:t xml:space="preserve">nited </w:t>
      </w:r>
      <w:r w:rsidRPr="00A37F4C">
        <w:rPr>
          <w:rStyle w:val="StyleUnderline"/>
          <w:rFonts w:cs="Calibri"/>
          <w:highlight w:val="cyan"/>
        </w:rPr>
        <w:t>S</w:t>
      </w:r>
      <w:r w:rsidRPr="00A37F4C">
        <w:rPr>
          <w:rFonts w:cs="Calibri"/>
        </w:rPr>
        <w:t xml:space="preserve">tates </w:t>
      </w:r>
      <w:r w:rsidRPr="00A37F4C">
        <w:rPr>
          <w:rStyle w:val="StyleUnderline"/>
          <w:rFonts w:cs="Calibri"/>
          <w:highlight w:val="cyan"/>
        </w:rPr>
        <w:t>and</w:t>
      </w:r>
      <w:r w:rsidRPr="00A37F4C">
        <w:rPr>
          <w:rFonts w:cs="Calibri"/>
        </w:rPr>
        <w:t xml:space="preserve"> its </w:t>
      </w:r>
      <w:r w:rsidRPr="00A37F4C">
        <w:rPr>
          <w:rStyle w:val="StyleUnderline"/>
          <w:rFonts w:cs="Calibri"/>
          <w:highlight w:val="cyan"/>
        </w:rPr>
        <w:t>allies</w:t>
      </w:r>
      <w:r w:rsidRPr="00A37F4C">
        <w:rPr>
          <w:rFonts w:cs="Calibri"/>
        </w:rPr>
        <w:t xml:space="preserve"> and friends. As noted earlier, </w:t>
      </w:r>
      <w:r w:rsidRPr="00A37F4C">
        <w:rPr>
          <w:rStyle w:val="StyleUnderline"/>
          <w:rFonts w:cs="Calibri"/>
        </w:rPr>
        <w:t xml:space="preserve">these new circumstances mean we are </w:t>
      </w:r>
      <w:r w:rsidRPr="00A37F4C">
        <w:rPr>
          <w:rFonts w:cs="Calibri"/>
        </w:rPr>
        <w:t xml:space="preserve">now </w:t>
      </w:r>
      <w:r w:rsidRPr="00A37F4C">
        <w:rPr>
          <w:rStyle w:val="StyleUnderline"/>
          <w:rFonts w:cs="Calibri"/>
        </w:rPr>
        <w:t>living</w:t>
      </w:r>
      <w:r w:rsidRPr="00A37F4C">
        <w:rPr>
          <w:rFonts w:cs="Calibri"/>
        </w:rPr>
        <w:t xml:space="preserve"> not only in the worst of times for </w:t>
      </w:r>
      <w:proofErr w:type="spellStart"/>
      <w:r w:rsidRPr="00A37F4C">
        <w:rPr>
          <w:rFonts w:cs="Calibri"/>
        </w:rPr>
        <w:t>noopolitik</w:t>
      </w:r>
      <w:proofErr w:type="spellEnd"/>
      <w:r w:rsidRPr="00A37F4C">
        <w:rPr>
          <w:rFonts w:cs="Calibri"/>
        </w:rPr>
        <w:t xml:space="preserve">, but also </w:t>
      </w:r>
      <w:r w:rsidRPr="00A37F4C">
        <w:rPr>
          <w:rStyle w:val="StyleUnderline"/>
          <w:rFonts w:cs="Calibri"/>
        </w:rPr>
        <w:t>in the most pertinent</w:t>
      </w:r>
      <w:r w:rsidRPr="00A37F4C">
        <w:rPr>
          <w:rFonts w:cs="Calibri"/>
        </w:rPr>
        <w:t xml:space="preserve"> — </w:t>
      </w:r>
      <w:r w:rsidRPr="00A37F4C">
        <w:rPr>
          <w:rStyle w:val="StyleUnderline"/>
          <w:rFonts w:cs="Calibri"/>
        </w:rPr>
        <w:t>and urgent</w:t>
      </w:r>
      <w:r w:rsidRPr="00A37F4C">
        <w:rPr>
          <w:rFonts w:cs="Calibri"/>
        </w:rPr>
        <w:t xml:space="preserve"> — of </w:t>
      </w:r>
      <w:r w:rsidRPr="00A37F4C">
        <w:rPr>
          <w:rStyle w:val="StyleUnderline"/>
          <w:rFonts w:cs="Calibri"/>
        </w:rPr>
        <w:t>times for revisiting the promise of the noosphere</w:t>
      </w:r>
      <w:r w:rsidRPr="00A37F4C">
        <w:rPr>
          <w:rFonts w:cs="Calibri"/>
        </w:rPr>
        <w:t xml:space="preserve"> and the prospects for </w:t>
      </w:r>
      <w:proofErr w:type="spellStart"/>
      <w:r w:rsidRPr="00A37F4C">
        <w:rPr>
          <w:rFonts w:cs="Calibri"/>
        </w:rPr>
        <w:t>noospolitik</w:t>
      </w:r>
      <w:proofErr w:type="spellEnd"/>
      <w:r w:rsidRPr="00A37F4C">
        <w:rPr>
          <w:rFonts w:cs="Calibri"/>
        </w:rPr>
        <w:t>.</w:t>
      </w:r>
    </w:p>
    <w:p w14:paraId="57DCADEC" w14:textId="77777777" w:rsidR="007475CE" w:rsidRPr="00A37F4C" w:rsidRDefault="007475CE" w:rsidP="007475CE">
      <w:pPr>
        <w:pStyle w:val="Heading4"/>
        <w:rPr>
          <w:rFonts w:cs="Calibri"/>
        </w:rPr>
      </w:pPr>
      <w:r w:rsidRPr="00A37F4C">
        <w:rPr>
          <w:rFonts w:cs="Calibri"/>
        </w:rPr>
        <w:t>[Ensures Russian hybrid war</w:t>
      </w:r>
    </w:p>
    <w:p w14:paraId="48091A3D" w14:textId="77777777" w:rsidR="007475CE" w:rsidRPr="00A37F4C" w:rsidRDefault="007475CE" w:rsidP="007475CE">
      <w:pPr>
        <w:rPr>
          <w:rFonts w:cs="Calibri"/>
        </w:rPr>
      </w:pPr>
      <w:r w:rsidRPr="00A37F4C">
        <w:rPr>
          <w:rFonts w:cs="Calibri"/>
          <w:szCs w:val="16"/>
        </w:rPr>
        <w:t xml:space="preserve">David </w:t>
      </w:r>
      <w:proofErr w:type="spellStart"/>
      <w:r w:rsidRPr="00A37F4C">
        <w:rPr>
          <w:rStyle w:val="Style13ptBold"/>
          <w:rFonts w:cs="Calibri"/>
        </w:rPr>
        <w:t>Ronfeldt</w:t>
      </w:r>
      <w:proofErr w:type="spellEnd"/>
      <w:r w:rsidRPr="00A37F4C">
        <w:rPr>
          <w:rStyle w:val="Style13ptBold"/>
          <w:rFonts w:cs="Calibri"/>
        </w:rPr>
        <w:t xml:space="preserve"> &amp;</w:t>
      </w:r>
      <w:r w:rsidRPr="00A37F4C">
        <w:rPr>
          <w:rFonts w:cs="Calibri"/>
          <w:szCs w:val="16"/>
        </w:rPr>
        <w:t xml:space="preserve"> John </w:t>
      </w:r>
      <w:proofErr w:type="spellStart"/>
      <w:r w:rsidRPr="00A37F4C">
        <w:rPr>
          <w:rStyle w:val="Style13ptBold"/>
          <w:rFonts w:cs="Calibri"/>
        </w:rPr>
        <w:t>Arquilla</w:t>
      </w:r>
      <w:proofErr w:type="spellEnd"/>
      <w:r w:rsidRPr="00A37F4C">
        <w:rPr>
          <w:rStyle w:val="Style13ptBold"/>
          <w:rFonts w:cs="Calibri"/>
        </w:rPr>
        <w:t xml:space="preserve"> 18</w:t>
      </w:r>
      <w:r w:rsidRPr="00A37F4C">
        <w:rPr>
          <w:rFonts w:cs="Calibri"/>
          <w:szCs w:val="16"/>
        </w:rPr>
        <w:t xml:space="preserve">. Independent Analyst, retired analyst for the RAND Corporation. PhD in political science from Stanford University, Faculty at US Naval Postgraduate School, coined the concept of “netwar.”  “The Continuing Promise of the </w:t>
      </w:r>
      <w:proofErr w:type="spellStart"/>
      <w:r w:rsidRPr="00A37F4C">
        <w:rPr>
          <w:rFonts w:cs="Calibri"/>
          <w:szCs w:val="16"/>
        </w:rPr>
        <w:t>Noösphere</w:t>
      </w:r>
      <w:proofErr w:type="spellEnd"/>
      <w:r w:rsidRPr="00A37F4C">
        <w:rPr>
          <w:rFonts w:cs="Calibri"/>
          <w:szCs w:val="16"/>
        </w:rPr>
        <w:t xml:space="preserve"> and </w:t>
      </w:r>
      <w:proofErr w:type="spellStart"/>
      <w:r w:rsidRPr="00A37F4C">
        <w:rPr>
          <w:rFonts w:cs="Calibri"/>
          <w:szCs w:val="16"/>
        </w:rPr>
        <w:t>Noöpolitik</w:t>
      </w:r>
      <w:proofErr w:type="spellEnd"/>
      <w:r w:rsidRPr="00A37F4C">
        <w:rPr>
          <w:rFonts w:cs="Calibri"/>
          <w:szCs w:val="16"/>
        </w:rPr>
        <w:t xml:space="preserve"> — Twenty Years After.”  May 2018.  p 20. Available at SSRN: https://ssrn.com/abstract=3259425 or </w:t>
      </w:r>
      <w:hyperlink r:id="rId17" w:history="1">
        <w:r w:rsidRPr="00A37F4C">
          <w:rPr>
            <w:rStyle w:val="Hyperlink"/>
            <w:rFonts w:cs="Calibri"/>
            <w:szCs w:val="16"/>
          </w:rPr>
          <w:t>http://dx.doi.org/10.2139/ssrn.3259425</w:t>
        </w:r>
      </w:hyperlink>
      <w:r w:rsidRPr="00A37F4C">
        <w:rPr>
          <w:rFonts w:cs="Calibri"/>
          <w:szCs w:val="16"/>
        </w:rPr>
        <w:t xml:space="preserve"> </w:t>
      </w:r>
    </w:p>
    <w:p w14:paraId="20407865" w14:textId="77777777" w:rsidR="007475CE" w:rsidRPr="00A37F4C" w:rsidRDefault="007475CE" w:rsidP="007475CE">
      <w:pPr>
        <w:rPr>
          <w:rFonts w:cs="Calibri"/>
        </w:rPr>
      </w:pPr>
      <w:r w:rsidRPr="00A37F4C">
        <w:rPr>
          <w:rStyle w:val="Emphasis"/>
          <w:rFonts w:cs="Calibri"/>
        </w:rPr>
        <w:t>What are these darker forms?</w:t>
      </w:r>
      <w:r w:rsidRPr="00A37F4C">
        <w:rPr>
          <w:rFonts w:cs="Calibri"/>
        </w:rPr>
        <w:t xml:space="preserve"> </w:t>
      </w:r>
      <w:r w:rsidRPr="00A37F4C">
        <w:rPr>
          <w:rStyle w:val="StyleUnderline"/>
          <w:rFonts w:cs="Calibri"/>
        </w:rPr>
        <w:t xml:space="preserve">They go by </w:t>
      </w:r>
      <w:r w:rsidRPr="00A37F4C">
        <w:rPr>
          <w:rFonts w:cs="Calibri"/>
        </w:rPr>
        <w:t xml:space="preserve">many names: </w:t>
      </w:r>
      <w:r w:rsidRPr="00A37F4C">
        <w:rPr>
          <w:rStyle w:val="StyleUnderline"/>
          <w:rFonts w:cs="Calibri"/>
        </w:rPr>
        <w:t>cognitive warfare, information warfare, information operations, political warfare</w:t>
      </w:r>
      <w:r w:rsidRPr="00A37F4C">
        <w:rPr>
          <w:rFonts w:cs="Calibri"/>
        </w:rPr>
        <w:t xml:space="preserve">, memetic warfare, epistemic warfare, neocortical warfare, perception management, strategic deception, along with such older terms as the war of ideas and the battle for hearts and minds, </w:t>
      </w:r>
      <w:r w:rsidRPr="00A37F4C">
        <w:rPr>
          <w:rStyle w:val="StyleUnderline"/>
          <w:rFonts w:cs="Calibri"/>
        </w:rPr>
        <w:t>and newer expressions about weaponized social networks and weaponized narratives</w:t>
      </w:r>
      <w:r w:rsidRPr="00A37F4C">
        <w:rPr>
          <w:rFonts w:cs="Calibri"/>
        </w:rPr>
        <w:t xml:space="preserve">. What these terms have in common is that they all represent ways to work on the mind — sometimes for good, other times for ill. By way of contrast, we view </w:t>
      </w:r>
      <w:proofErr w:type="spellStart"/>
      <w:r w:rsidRPr="00A37F4C">
        <w:rPr>
          <w:rFonts w:cs="Calibri"/>
        </w:rPr>
        <w:t>noopolitik</w:t>
      </w:r>
      <w:proofErr w:type="spellEnd"/>
      <w:r w:rsidRPr="00A37F4C">
        <w:rPr>
          <w:rFonts w:cs="Calibri"/>
        </w:rPr>
        <w:t xml:space="preserve"> as a way to work with the mind.</w:t>
      </w:r>
    </w:p>
    <w:p w14:paraId="6457732F" w14:textId="77777777" w:rsidR="007475CE" w:rsidRPr="00A37F4C" w:rsidRDefault="007475CE" w:rsidP="007475CE">
      <w:pPr>
        <w:rPr>
          <w:rFonts w:cs="Calibri"/>
        </w:rPr>
      </w:pPr>
      <w:r w:rsidRPr="00A37F4C">
        <w:rPr>
          <w:rFonts w:cs="Calibri"/>
        </w:rPr>
        <w:t xml:space="preserve">For a while, our </w:t>
      </w:r>
      <w:r w:rsidRPr="00A37F4C">
        <w:rPr>
          <w:rStyle w:val="StyleUnderline"/>
          <w:rFonts w:cs="Calibri"/>
        </w:rPr>
        <w:t>non-state adversaries</w:t>
      </w:r>
      <w:r w:rsidRPr="00A37F4C">
        <w:rPr>
          <w:rFonts w:cs="Calibri"/>
        </w:rPr>
        <w:t xml:space="preserve"> — notably </w:t>
      </w:r>
      <w:r w:rsidRPr="00A37F4C">
        <w:rPr>
          <w:rStyle w:val="Emphasis"/>
          <w:rFonts w:cs="Calibri"/>
        </w:rPr>
        <w:t>A</w:t>
      </w:r>
      <w:r w:rsidRPr="00A37F4C">
        <w:rPr>
          <w:rFonts w:cs="Calibri"/>
        </w:rPr>
        <w:t xml:space="preserve">l </w:t>
      </w:r>
      <w:r w:rsidRPr="00A37F4C">
        <w:rPr>
          <w:rStyle w:val="Emphasis"/>
          <w:rFonts w:cs="Calibri"/>
        </w:rPr>
        <w:t>Q</w:t>
      </w:r>
      <w:r w:rsidRPr="00A37F4C">
        <w:rPr>
          <w:rFonts w:cs="Calibri"/>
        </w:rPr>
        <w:t xml:space="preserve">aeda </w:t>
      </w:r>
      <w:r w:rsidRPr="00A37F4C">
        <w:rPr>
          <w:rStyle w:val="Emphasis"/>
          <w:rFonts w:cs="Calibri"/>
        </w:rPr>
        <w:t>and ISIS</w:t>
      </w:r>
      <w:r w:rsidRPr="00A37F4C">
        <w:rPr>
          <w:rFonts w:cs="Calibri"/>
        </w:rPr>
        <w:t xml:space="preserve"> — </w:t>
      </w:r>
      <w:r w:rsidRPr="00A37F4C">
        <w:rPr>
          <w:rStyle w:val="StyleUnderline"/>
          <w:rFonts w:cs="Calibri"/>
        </w:rPr>
        <w:t>seem</w:t>
      </w:r>
      <w:r w:rsidRPr="00A37F4C">
        <w:rPr>
          <w:rFonts w:cs="Calibri"/>
        </w:rPr>
        <w:t xml:space="preserve">ed </w:t>
      </w:r>
      <w:r w:rsidRPr="00A37F4C">
        <w:rPr>
          <w:rStyle w:val="StyleUnderline"/>
          <w:rFonts w:cs="Calibri"/>
        </w:rPr>
        <w:t>to have the lead in mastering</w:t>
      </w:r>
      <w:r w:rsidRPr="00A37F4C">
        <w:rPr>
          <w:rFonts w:cs="Calibri"/>
        </w:rPr>
        <w:t xml:space="preserve"> </w:t>
      </w:r>
      <w:r w:rsidRPr="00A37F4C">
        <w:rPr>
          <w:rStyle w:val="StyleUnderline"/>
          <w:rFonts w:cs="Calibri"/>
        </w:rPr>
        <w:t>the arts and techniques of</w:t>
      </w:r>
      <w:r w:rsidRPr="00A37F4C">
        <w:rPr>
          <w:rFonts w:cs="Calibri"/>
        </w:rPr>
        <w:t xml:space="preserve"> </w:t>
      </w:r>
      <w:r w:rsidRPr="00A37F4C">
        <w:rPr>
          <w:rStyle w:val="Emphasis"/>
          <w:rFonts w:cs="Calibri"/>
        </w:rPr>
        <w:t>cognitive warfare</w:t>
      </w:r>
      <w:r w:rsidRPr="00A37F4C">
        <w:rPr>
          <w:rFonts w:cs="Calibri"/>
        </w:rPr>
        <w:t xml:space="preserve">. But they no longer pose the threats of a few years ago. Now our </w:t>
      </w:r>
      <w:r w:rsidRPr="00A37F4C">
        <w:rPr>
          <w:rStyle w:val="StyleUnderline"/>
          <w:rFonts w:cs="Calibri"/>
          <w:highlight w:val="cyan"/>
        </w:rPr>
        <w:t xml:space="preserve">state adversaries have the lead in using </w:t>
      </w:r>
      <w:r w:rsidRPr="00A37F4C">
        <w:rPr>
          <w:rStyle w:val="Emphasis"/>
          <w:rFonts w:cs="Calibri"/>
          <w:highlight w:val="cyan"/>
        </w:rPr>
        <w:t>dark</w:t>
      </w:r>
      <w:r w:rsidRPr="00A37F4C">
        <w:rPr>
          <w:rStyle w:val="Emphasis"/>
          <w:rFonts w:cs="Calibri"/>
        </w:rPr>
        <w:t xml:space="preserve"> varieties of </w:t>
      </w:r>
      <w:proofErr w:type="spellStart"/>
      <w:r w:rsidRPr="00A37F4C">
        <w:rPr>
          <w:rStyle w:val="Emphasis"/>
          <w:rFonts w:cs="Calibri"/>
          <w:highlight w:val="cyan"/>
        </w:rPr>
        <w:t>noopolitik</w:t>
      </w:r>
      <w:proofErr w:type="spellEnd"/>
      <w:r w:rsidRPr="00A37F4C">
        <w:rPr>
          <w:rStyle w:val="StyleUnderline"/>
          <w:rFonts w:cs="Calibri"/>
          <w:highlight w:val="cyan"/>
        </w:rPr>
        <w:t xml:space="preserve"> against us.</w:t>
      </w:r>
    </w:p>
    <w:p w14:paraId="09EAD0A2" w14:textId="77777777" w:rsidR="007475CE" w:rsidRPr="00A37F4C" w:rsidRDefault="007475CE" w:rsidP="007475CE">
      <w:pPr>
        <w:rPr>
          <w:rFonts w:cs="Calibri"/>
        </w:rPr>
      </w:pPr>
      <w:r w:rsidRPr="00A37F4C">
        <w:rPr>
          <w:rStyle w:val="StyleUnderline"/>
          <w:rFonts w:cs="Calibri"/>
        </w:rPr>
        <w:t>In</w:t>
      </w:r>
      <w:r w:rsidRPr="00A37F4C">
        <w:rPr>
          <w:rFonts w:cs="Calibri"/>
        </w:rPr>
        <w:t xml:space="preserve"> the case of </w:t>
      </w:r>
      <w:r w:rsidRPr="00A37F4C">
        <w:rPr>
          <w:rStyle w:val="StyleUnderline"/>
          <w:rFonts w:cs="Calibri"/>
        </w:rPr>
        <w:t>Russia</w:t>
      </w:r>
      <w:r w:rsidRPr="00A37F4C">
        <w:rPr>
          <w:rFonts w:cs="Calibri"/>
        </w:rPr>
        <w:t xml:space="preserve">, this means </w:t>
      </w:r>
      <w:r w:rsidRPr="00A37F4C">
        <w:rPr>
          <w:rStyle w:val="StyleUnderline"/>
          <w:rFonts w:cs="Calibri"/>
          <w:highlight w:val="cyan"/>
        </w:rPr>
        <w:t>influence operations that go by</w:t>
      </w:r>
      <w:r w:rsidRPr="00A37F4C">
        <w:rPr>
          <w:rFonts w:cs="Calibri"/>
        </w:rPr>
        <w:t xml:space="preserve"> names like Active Measures, kompromat, dezinformatsiya, reflexive control, and </w:t>
      </w:r>
      <w:r w:rsidRPr="00A37F4C">
        <w:rPr>
          <w:rStyle w:val="Emphasis"/>
          <w:rFonts w:cs="Calibri"/>
          <w:highlight w:val="cyan"/>
        </w:rPr>
        <w:t>hybrid warfare.</w:t>
      </w:r>
      <w:r w:rsidRPr="00A37F4C">
        <w:rPr>
          <w:rFonts w:cs="Calibri"/>
        </w:rPr>
        <w:t xml:space="preserve"> These operations also involve </w:t>
      </w:r>
      <w:r w:rsidRPr="00A37F4C">
        <w:rPr>
          <w:rStyle w:val="StyleUnderline"/>
          <w:rFonts w:cs="Calibri"/>
          <w:highlight w:val="cyan"/>
        </w:rPr>
        <w:t>Moscow’s</w:t>
      </w:r>
      <w:r w:rsidRPr="00A37F4C">
        <w:rPr>
          <w:rFonts w:cs="Calibri"/>
        </w:rPr>
        <w:t xml:space="preserve"> deployment of strategic </w:t>
      </w:r>
      <w:r w:rsidRPr="00A37F4C">
        <w:rPr>
          <w:rStyle w:val="StyleUnderline"/>
          <w:rFonts w:cs="Calibri"/>
          <w:highlight w:val="cyan"/>
        </w:rPr>
        <w:t>narratives</w:t>
      </w:r>
      <w:r w:rsidRPr="00A37F4C">
        <w:rPr>
          <w:rFonts w:cs="Calibri"/>
        </w:rPr>
        <w:t xml:space="preserve"> that </w:t>
      </w:r>
      <w:r w:rsidRPr="00A37F4C">
        <w:rPr>
          <w:rStyle w:val="StyleUnderline"/>
          <w:rFonts w:cs="Calibri"/>
          <w:highlight w:val="cyan"/>
        </w:rPr>
        <w:t>extol “</w:t>
      </w:r>
      <w:proofErr w:type="spellStart"/>
      <w:r w:rsidRPr="00A37F4C">
        <w:rPr>
          <w:rStyle w:val="StyleUnderline"/>
          <w:rFonts w:cs="Calibri"/>
          <w:highlight w:val="cyan"/>
        </w:rPr>
        <w:t>Eurasianism</w:t>
      </w:r>
      <w:proofErr w:type="spellEnd"/>
      <w:r w:rsidRPr="00A37F4C">
        <w:rPr>
          <w:rStyle w:val="StyleUnderline"/>
          <w:rFonts w:cs="Calibri"/>
          <w:highlight w:val="cyan"/>
        </w:rPr>
        <w:t>”</w:t>
      </w:r>
      <w:r w:rsidRPr="00A37F4C">
        <w:rPr>
          <w:rFonts w:cs="Calibri"/>
        </w:rPr>
        <w:t xml:space="preserve"> and disparage democracy. Actually, Russian use of political warfare is deeply </w:t>
      </w:r>
      <w:r w:rsidRPr="00A37F4C">
        <w:rPr>
          <w:rStyle w:val="Emphasis"/>
          <w:rFonts w:cs="Calibri"/>
          <w:highlight w:val="cyan"/>
        </w:rPr>
        <w:t>rooted in Russian history</w:t>
      </w:r>
      <w:r w:rsidRPr="00A37F4C">
        <w:rPr>
          <w:rFonts w:cs="Calibri"/>
        </w:rPr>
        <w:t xml:space="preserve"> — </w:t>
      </w:r>
      <w:r w:rsidRPr="00A37F4C">
        <w:rPr>
          <w:rStyle w:val="StyleUnderline"/>
          <w:rFonts w:cs="Calibri"/>
        </w:rPr>
        <w:t xml:space="preserve">partly in </w:t>
      </w:r>
      <w:proofErr w:type="spellStart"/>
      <w:r w:rsidRPr="00A37F4C">
        <w:rPr>
          <w:rStyle w:val="StyleUnderline"/>
          <w:rFonts w:cs="Calibri"/>
        </w:rPr>
        <w:t>Grigory</w:t>
      </w:r>
      <w:proofErr w:type="spellEnd"/>
      <w:r w:rsidRPr="00A37F4C">
        <w:rPr>
          <w:rStyle w:val="StyleUnderline"/>
          <w:rFonts w:cs="Calibri"/>
        </w:rPr>
        <w:t xml:space="preserve"> Potemkin’s use of deception and disinformation in the late 18th C. to make people think things were better (or different) than they really were, as in the creation of “Potemkin villages”</w:t>
      </w:r>
      <w:r w:rsidRPr="00A37F4C">
        <w:rPr>
          <w:rFonts w:cs="Calibri"/>
        </w:rPr>
        <w:t xml:space="preserve">; and </w:t>
      </w:r>
      <w:proofErr w:type="gramStart"/>
      <w:r w:rsidRPr="00A37F4C">
        <w:rPr>
          <w:rFonts w:cs="Calibri"/>
        </w:rPr>
        <w:t>also</w:t>
      </w:r>
      <w:proofErr w:type="gramEnd"/>
      <w:r w:rsidRPr="00A37F4C">
        <w:rPr>
          <w:rFonts w:cs="Calibri"/>
        </w:rPr>
        <w:t xml:space="preserve"> </w:t>
      </w:r>
      <w:r w:rsidRPr="00A37F4C">
        <w:rPr>
          <w:rStyle w:val="StyleUnderline"/>
          <w:rFonts w:cs="Calibri"/>
        </w:rPr>
        <w:t>in Ivan Pavlov’s work on reflexive conditioning in the late 19th C., resulting in “Pavlovian conditioning”</w:t>
      </w:r>
      <w:r w:rsidRPr="00A37F4C">
        <w:rPr>
          <w:rFonts w:cs="Calibri"/>
        </w:rPr>
        <w:t xml:space="preserve">. To say that </w:t>
      </w:r>
      <w:r w:rsidRPr="00A37F4C">
        <w:rPr>
          <w:rStyle w:val="Emphasis"/>
          <w:rFonts w:cs="Calibri"/>
          <w:highlight w:val="cyan"/>
        </w:rPr>
        <w:t>Russian strategy has Potemkin-ed and Pavlov-ed</w:t>
      </w:r>
      <w:r w:rsidRPr="00A37F4C">
        <w:rPr>
          <w:rFonts w:cs="Calibri"/>
        </w:rPr>
        <w:t xml:space="preserve"> many </w:t>
      </w:r>
      <w:r w:rsidRPr="00A37F4C">
        <w:rPr>
          <w:rStyle w:val="Emphasis"/>
          <w:rFonts w:cs="Calibri"/>
          <w:highlight w:val="cyan"/>
        </w:rPr>
        <w:t>American minds</w:t>
      </w:r>
      <w:r w:rsidRPr="00A37F4C">
        <w:rPr>
          <w:rFonts w:cs="Calibri"/>
        </w:rPr>
        <w:t xml:space="preserve"> may sound </w:t>
      </w:r>
      <w:proofErr w:type="gramStart"/>
      <w:r w:rsidRPr="00A37F4C">
        <w:rPr>
          <w:rFonts w:cs="Calibri"/>
        </w:rPr>
        <w:t>odd, but</w:t>
      </w:r>
      <w:proofErr w:type="gramEnd"/>
      <w:r w:rsidRPr="00A37F4C">
        <w:rPr>
          <w:rFonts w:cs="Calibri"/>
        </w:rPr>
        <w:t xml:space="preserve"> may well be accurate. (See </w:t>
      </w:r>
      <w:proofErr w:type="spellStart"/>
      <w:r w:rsidRPr="00A37F4C">
        <w:rPr>
          <w:rFonts w:cs="Calibri"/>
        </w:rPr>
        <w:t>Pomerantsev</w:t>
      </w:r>
      <w:proofErr w:type="spellEnd"/>
      <w:r w:rsidRPr="00A37F4C">
        <w:rPr>
          <w:rFonts w:cs="Calibri"/>
        </w:rPr>
        <w:t xml:space="preserve"> &amp; Weiss, 2014; Walker &amp; Ludwig, 2017)</w:t>
      </w:r>
    </w:p>
    <w:p w14:paraId="10528250" w14:textId="77777777" w:rsidR="007475CE" w:rsidRPr="00A37F4C" w:rsidRDefault="007475CE" w:rsidP="007475CE">
      <w:pPr>
        <w:pStyle w:val="Heading4"/>
        <w:rPr>
          <w:rFonts w:cs="Calibri"/>
        </w:rPr>
      </w:pPr>
      <w:r w:rsidRPr="00A37F4C">
        <w:rPr>
          <w:rFonts w:cs="Calibri"/>
        </w:rPr>
        <w:t>[That causes Extinction</w:t>
      </w:r>
    </w:p>
    <w:p w14:paraId="485DF806" w14:textId="77777777" w:rsidR="007475CE" w:rsidRPr="00A37F4C" w:rsidRDefault="007475CE" w:rsidP="007475CE">
      <w:pPr>
        <w:rPr>
          <w:rFonts w:cs="Calibri"/>
        </w:rPr>
      </w:pPr>
      <w:r w:rsidRPr="00A37F4C">
        <w:rPr>
          <w:rStyle w:val="Style13ptBold"/>
          <w:rFonts w:cs="Calibri"/>
        </w:rPr>
        <w:t>Farquhar 17</w:t>
      </w:r>
      <w:r w:rsidRPr="00A37F4C">
        <w:rPr>
          <w:rFonts w:cs="Calibri"/>
        </w:rPr>
        <w:t>, Sebastian, et al. "Existential risk: Diplomacy and governance." Global Priorities Project (2017). (PhD in Computer Science and Machine Learning at University of Oxford)//Elmer</w:t>
      </w:r>
    </w:p>
    <w:p w14:paraId="5800EA86" w14:textId="77777777" w:rsidR="007475CE" w:rsidRPr="00A37F4C" w:rsidRDefault="007475CE" w:rsidP="007475CE">
      <w:pPr>
        <w:rPr>
          <w:rFonts w:cs="Calibri"/>
          <w:u w:val="single"/>
        </w:rPr>
      </w:pPr>
      <w:r w:rsidRPr="00A37F4C">
        <w:rPr>
          <w:rFonts w:cs="Calibri"/>
          <w:sz w:val="16"/>
        </w:rPr>
        <w:t>The bombings of Hiroshima and Nagasaki demonstrated the unprecedented destructive power of nuclear weapons</w:t>
      </w:r>
      <w:r w:rsidRPr="00A37F4C">
        <w:rPr>
          <w:rFonts w:cs="Calibri"/>
          <w:u w:val="single"/>
        </w:rPr>
        <w:t xml:space="preserve">. However, even </w:t>
      </w:r>
      <w:r w:rsidRPr="00A37F4C">
        <w:rPr>
          <w:rFonts w:cs="Calibri"/>
          <w:b/>
          <w:bCs/>
          <w:highlight w:val="green"/>
          <w:u w:val="single"/>
        </w:rPr>
        <w:t>in an all-out nuclear war between the U</w:t>
      </w:r>
      <w:r w:rsidRPr="00A37F4C">
        <w:rPr>
          <w:rFonts w:cs="Calibri"/>
          <w:b/>
          <w:bCs/>
          <w:u w:val="single"/>
        </w:rPr>
        <w:t xml:space="preserve">nited </w:t>
      </w:r>
      <w:r w:rsidRPr="00A37F4C">
        <w:rPr>
          <w:rFonts w:cs="Calibri"/>
          <w:b/>
          <w:bCs/>
          <w:highlight w:val="green"/>
          <w:u w:val="single"/>
        </w:rPr>
        <w:t>S</w:t>
      </w:r>
      <w:r w:rsidRPr="00A37F4C">
        <w:rPr>
          <w:rFonts w:cs="Calibri"/>
          <w:b/>
          <w:bCs/>
          <w:u w:val="single"/>
        </w:rPr>
        <w:t xml:space="preserve">tates </w:t>
      </w:r>
      <w:r w:rsidRPr="00A37F4C">
        <w:rPr>
          <w:rFonts w:cs="Calibri"/>
          <w:b/>
          <w:bCs/>
          <w:highlight w:val="green"/>
          <w:u w:val="single"/>
        </w:rPr>
        <w:t>and Russia</w:t>
      </w:r>
      <w:r w:rsidRPr="00A37F4C">
        <w:rPr>
          <w:rFonts w:cs="Calibri"/>
          <w:u w:val="single"/>
        </w:rPr>
        <w:t>, despite horrific casualties, neither country’s population is likely to be completely destroyed by the direct effects of the blast, fire, and radiation</w:t>
      </w:r>
      <w:r w:rsidRPr="00A37F4C">
        <w:rPr>
          <w:rFonts w:cs="Calibri"/>
          <w:sz w:val="16"/>
        </w:rPr>
        <w:t xml:space="preserve">.8 </w:t>
      </w:r>
      <w:r w:rsidRPr="00A37F4C">
        <w:rPr>
          <w:rFonts w:cs="Calibri"/>
          <w:highlight w:val="green"/>
          <w:u w:val="single"/>
        </w:rPr>
        <w:t>The aftermath</w:t>
      </w:r>
      <w:r w:rsidRPr="00A37F4C">
        <w:rPr>
          <w:rFonts w:cs="Calibri"/>
          <w:sz w:val="16"/>
          <w:highlight w:val="green"/>
        </w:rPr>
        <w:t xml:space="preserve"> </w:t>
      </w:r>
      <w:r w:rsidRPr="00A37F4C">
        <w:rPr>
          <w:rFonts w:cs="Calibri"/>
          <w:sz w:val="16"/>
        </w:rPr>
        <w:t xml:space="preserve">could be much worse: the burning of flammable materials could send massive amounts of </w:t>
      </w:r>
      <w:r w:rsidRPr="00A37F4C">
        <w:rPr>
          <w:rFonts w:cs="Calibri"/>
          <w:highlight w:val="green"/>
          <w:u w:val="single"/>
        </w:rPr>
        <w:t>smoke into the atmosphere,</w:t>
      </w:r>
      <w:r w:rsidRPr="00A37F4C">
        <w:rPr>
          <w:rFonts w:cs="Calibri"/>
          <w:sz w:val="16"/>
          <w:highlight w:val="green"/>
        </w:rPr>
        <w:t xml:space="preserve"> </w:t>
      </w:r>
      <w:r w:rsidRPr="00A37F4C">
        <w:rPr>
          <w:rFonts w:cs="Calibri"/>
          <w:u w:val="single"/>
        </w:rPr>
        <w:t xml:space="preserve">which would absorb sunlight and cause sustained global cooling, severe </w:t>
      </w:r>
      <w:r w:rsidRPr="00A37F4C">
        <w:rPr>
          <w:rFonts w:cs="Calibri"/>
          <w:highlight w:val="green"/>
          <w:u w:val="single"/>
        </w:rPr>
        <w:t>ozone loss,</w:t>
      </w:r>
      <w:r w:rsidRPr="00A37F4C">
        <w:rPr>
          <w:rFonts w:cs="Calibri"/>
          <w:u w:val="single"/>
        </w:rPr>
        <w:t xml:space="preserve"> and </w:t>
      </w:r>
      <w:r w:rsidRPr="00A37F4C">
        <w:rPr>
          <w:rFonts w:cs="Calibri"/>
          <w:highlight w:val="green"/>
          <w:u w:val="single"/>
        </w:rPr>
        <w:t>ag</w:t>
      </w:r>
      <w:r w:rsidRPr="00A37F4C">
        <w:rPr>
          <w:rFonts w:cs="Calibri"/>
          <w:u w:val="single"/>
        </w:rPr>
        <w:t xml:space="preserve">ricultural </w:t>
      </w:r>
      <w:r w:rsidRPr="00A37F4C">
        <w:rPr>
          <w:rFonts w:cs="Calibri"/>
          <w:highlight w:val="green"/>
          <w:u w:val="single"/>
        </w:rPr>
        <w:t xml:space="preserve">disruption </w:t>
      </w:r>
      <w:r w:rsidRPr="00A37F4C">
        <w:rPr>
          <w:rFonts w:cs="Calibri"/>
          <w:u w:val="single"/>
        </w:rPr>
        <w:t xml:space="preserve">– </w:t>
      </w:r>
      <w:r w:rsidRPr="00A37F4C">
        <w:rPr>
          <w:rFonts w:cs="Calibri"/>
          <w:highlight w:val="green"/>
          <w:u w:val="single"/>
        </w:rPr>
        <w:t>a nuclear winter</w:t>
      </w:r>
      <w:r w:rsidRPr="00A37F4C">
        <w:rPr>
          <w:rFonts w:cs="Calibri"/>
          <w:u w:val="single"/>
        </w:rPr>
        <w:t xml:space="preserve">. According to one model </w:t>
      </w:r>
      <w:proofErr w:type="gramStart"/>
      <w:r w:rsidRPr="00A37F4C">
        <w:rPr>
          <w:rFonts w:cs="Calibri"/>
          <w:u w:val="single"/>
        </w:rPr>
        <w:t>9 ,</w:t>
      </w:r>
      <w:proofErr w:type="gramEnd"/>
      <w:r w:rsidRPr="00A37F4C">
        <w:rPr>
          <w:rFonts w:cs="Calibri"/>
          <w:u w:val="single"/>
        </w:rPr>
        <w:t xml:space="preserve"> an all-out exchange of 4,000 weapons  could lead to a drop in global temperatures of around 8°C, making it impossible to grow food for 4 to 5 years</w:t>
      </w:r>
      <w:r w:rsidRPr="00A37F4C">
        <w:rPr>
          <w:rFonts w:cs="Calibri"/>
          <w:sz w:val="16"/>
        </w:rPr>
        <w:t xml:space="preserve">. This could leave some survivors in parts of Australia and New Zealand, but they would be in a very precarious situation and the threat of extinction from other sources would be great. </w:t>
      </w:r>
      <w:r w:rsidRPr="00A37F4C">
        <w:rPr>
          <w:rFonts w:cs="Calibri"/>
          <w:highlight w:val="green"/>
          <w:u w:val="single"/>
        </w:rPr>
        <w:t xml:space="preserve">An exchange on this scale </w:t>
      </w:r>
      <w:r w:rsidRPr="00A37F4C">
        <w:rPr>
          <w:rFonts w:cs="Calibri"/>
          <w:b/>
          <w:bCs/>
          <w:highlight w:val="green"/>
          <w:u w:val="single"/>
          <w:bdr w:val="single" w:sz="4" w:space="0" w:color="auto"/>
        </w:rPr>
        <w:t>is only possible between the US and Russia</w:t>
      </w:r>
      <w:r w:rsidRPr="00A37F4C">
        <w:rPr>
          <w:rFonts w:cs="Calibri"/>
          <w:highlight w:val="green"/>
          <w:u w:val="single"/>
        </w:rPr>
        <w:t xml:space="preserve"> </w:t>
      </w:r>
      <w:r w:rsidRPr="00A37F4C">
        <w:rPr>
          <w:rFonts w:cs="Calibri"/>
          <w:u w:val="single"/>
        </w:rPr>
        <w:t>who have more than 90% of the world’s nuclear weapons, with stockpiles of around 4,500 warheads each, although many are not operationally deployed.</w:t>
      </w:r>
      <w:r w:rsidRPr="00A37F4C">
        <w:rPr>
          <w:rFonts w:cs="Calibri"/>
          <w:sz w:val="16"/>
        </w:rPr>
        <w:t xml:space="preserve">11 Some models suggest that </w:t>
      </w:r>
      <w:r w:rsidRPr="00A37F4C">
        <w:rPr>
          <w:rFonts w:cs="Calibri"/>
          <w:u w:val="single"/>
        </w:rPr>
        <w:t>even a small regional nuclear war involving 100 nuclear weapons would produce a nuclear winter serious enough to put two billion people at risk of starvation,12 though this estimate might be pessimistic</w:t>
      </w:r>
      <w:r w:rsidRPr="00A37F4C">
        <w:rPr>
          <w:rFonts w:cs="Calibri"/>
          <w:sz w:val="16"/>
        </w:rPr>
        <w:t xml:space="preserve">.13 Wars on this scale </w:t>
      </w:r>
      <w:r w:rsidRPr="00A37F4C">
        <w:rPr>
          <w:rFonts w:cs="Calibri"/>
          <w:u w:val="single"/>
        </w:rPr>
        <w:t>are unlikely to lead to</w:t>
      </w:r>
      <w:r w:rsidRPr="00A37F4C">
        <w:rPr>
          <w:rFonts w:cs="Calibri"/>
          <w:sz w:val="16"/>
        </w:rPr>
        <w:t xml:space="preserve"> outright human </w:t>
      </w:r>
      <w:r w:rsidRPr="00A37F4C">
        <w:rPr>
          <w:rFonts w:cs="Calibri"/>
          <w:u w:val="single"/>
        </w:rPr>
        <w:t>extinction</w:t>
      </w:r>
      <w:r w:rsidRPr="00A37F4C">
        <w:rPr>
          <w:rFonts w:cs="Calibri"/>
          <w:sz w:val="16"/>
        </w:rPr>
        <w:t xml:space="preserve">, </w:t>
      </w:r>
      <w:r w:rsidRPr="00A37F4C">
        <w:rPr>
          <w:rFonts w:cs="Calibri"/>
          <w:u w:val="single"/>
        </w:rPr>
        <w:t xml:space="preserve">but this does suggest that conflicts which are around an order of magnitude larger </w:t>
      </w:r>
      <w:r w:rsidRPr="00A37F4C">
        <w:rPr>
          <w:rFonts w:cs="Calibri"/>
          <w:highlight w:val="green"/>
          <w:u w:val="single"/>
        </w:rPr>
        <w:t xml:space="preserve">may </w:t>
      </w:r>
      <w:r w:rsidRPr="00A37F4C">
        <w:rPr>
          <w:rFonts w:cs="Calibri"/>
          <w:u w:val="single"/>
        </w:rPr>
        <w:t xml:space="preserve">be likely to </w:t>
      </w:r>
      <w:r w:rsidRPr="00A37F4C">
        <w:rPr>
          <w:rFonts w:cs="Calibri"/>
          <w:b/>
          <w:bCs/>
          <w:highlight w:val="green"/>
          <w:u w:val="single"/>
          <w:bdr w:val="single" w:sz="4" w:space="0" w:color="auto"/>
        </w:rPr>
        <w:t xml:space="preserve">threaten </w:t>
      </w:r>
      <w:proofErr w:type="spellStart"/>
      <w:r w:rsidRPr="00A37F4C">
        <w:rPr>
          <w:rFonts w:cs="Calibri"/>
          <w:b/>
          <w:bCs/>
          <w:highlight w:val="green"/>
          <w:u w:val="single"/>
          <w:bdr w:val="single" w:sz="4" w:space="0" w:color="auto"/>
        </w:rPr>
        <w:t>civilisation</w:t>
      </w:r>
      <w:proofErr w:type="spellEnd"/>
      <w:r w:rsidRPr="00A37F4C">
        <w:rPr>
          <w:rFonts w:cs="Calibri"/>
          <w:sz w:val="16"/>
        </w:rPr>
        <w:t xml:space="preserve">. It should be </w:t>
      </w:r>
      <w:proofErr w:type="spellStart"/>
      <w:r w:rsidRPr="00A37F4C">
        <w:rPr>
          <w:rFonts w:cs="Calibri"/>
          <w:sz w:val="16"/>
        </w:rPr>
        <w:t>emphasised</w:t>
      </w:r>
      <w:proofErr w:type="spellEnd"/>
      <w:r w:rsidRPr="00A37F4C">
        <w:rPr>
          <w:rFonts w:cs="Calibri"/>
          <w:sz w:val="16"/>
        </w:rPr>
        <w:t xml:space="preserve"> that there is very large uncertainty about the effects of a large nuclear war on global climate. This remains an area where increased academic research work, including more detailed climate modelling and a better understanding of how survivors might be able to cope and adapt, would have high returns. It </w:t>
      </w:r>
      <w:r w:rsidRPr="00A37F4C">
        <w:rPr>
          <w:rFonts w:cs="Calibri"/>
          <w:u w:val="single"/>
        </w:rPr>
        <w:t xml:space="preserve">is very difficult to precisely estimate the probability of existential risk from nuclear war over the next century, and existing attempts leave very large confidence intervals. According to many experts, the most likely nuclear war at present is between India and Pakistan.14 However, given the relatively modest size of their arsenals, </w:t>
      </w:r>
      <w:r w:rsidRPr="00A37F4C">
        <w:rPr>
          <w:rFonts w:cs="Calibri"/>
          <w:b/>
          <w:bCs/>
          <w:highlight w:val="green"/>
          <w:u w:val="single"/>
          <w:bdr w:val="single" w:sz="4" w:space="0" w:color="auto"/>
        </w:rPr>
        <w:t>the risk of human extinction is</w:t>
      </w:r>
      <w:r w:rsidRPr="00A37F4C">
        <w:rPr>
          <w:rFonts w:cs="Calibri"/>
          <w:b/>
          <w:bCs/>
          <w:u w:val="single"/>
          <w:bdr w:val="single" w:sz="4" w:space="0" w:color="auto"/>
        </w:rPr>
        <w:t xml:space="preserve"> plausibly </w:t>
      </w:r>
      <w:r w:rsidRPr="00A37F4C">
        <w:rPr>
          <w:rFonts w:cs="Calibri"/>
          <w:b/>
          <w:bCs/>
          <w:highlight w:val="green"/>
          <w:u w:val="single"/>
          <w:bdr w:val="single" w:sz="4" w:space="0" w:color="auto"/>
        </w:rPr>
        <w:t xml:space="preserve">greater from </w:t>
      </w:r>
      <w:r w:rsidRPr="00A37F4C">
        <w:rPr>
          <w:rFonts w:cs="Calibri"/>
          <w:b/>
          <w:bCs/>
          <w:u w:val="single"/>
          <w:bdr w:val="single" w:sz="4" w:space="0" w:color="auto"/>
        </w:rPr>
        <w:t xml:space="preserve">a conflict between </w:t>
      </w:r>
      <w:r w:rsidRPr="00A37F4C">
        <w:rPr>
          <w:rFonts w:cs="Calibri"/>
          <w:b/>
          <w:bCs/>
          <w:highlight w:val="green"/>
          <w:u w:val="single"/>
          <w:bdr w:val="single" w:sz="4" w:space="0" w:color="auto"/>
        </w:rPr>
        <w:t>the U</w:t>
      </w:r>
      <w:r w:rsidRPr="00A37F4C">
        <w:rPr>
          <w:rFonts w:cs="Calibri"/>
          <w:b/>
          <w:bCs/>
          <w:u w:val="single"/>
          <w:bdr w:val="single" w:sz="4" w:space="0" w:color="auto"/>
        </w:rPr>
        <w:t xml:space="preserve">nited </w:t>
      </w:r>
      <w:r w:rsidRPr="00A37F4C">
        <w:rPr>
          <w:rFonts w:cs="Calibri"/>
          <w:b/>
          <w:bCs/>
          <w:highlight w:val="green"/>
          <w:u w:val="single"/>
          <w:bdr w:val="single" w:sz="4" w:space="0" w:color="auto"/>
        </w:rPr>
        <w:t>S</w:t>
      </w:r>
      <w:r w:rsidRPr="00A37F4C">
        <w:rPr>
          <w:rFonts w:cs="Calibri"/>
          <w:b/>
          <w:bCs/>
          <w:u w:val="single"/>
          <w:bdr w:val="single" w:sz="4" w:space="0" w:color="auto"/>
        </w:rPr>
        <w:t xml:space="preserve">tates </w:t>
      </w:r>
      <w:r w:rsidRPr="00A37F4C">
        <w:rPr>
          <w:rFonts w:cs="Calibri"/>
          <w:b/>
          <w:bCs/>
          <w:highlight w:val="green"/>
          <w:u w:val="single"/>
          <w:bdr w:val="single" w:sz="4" w:space="0" w:color="auto"/>
        </w:rPr>
        <w:t>and Russia.</w:t>
      </w:r>
      <w:r w:rsidRPr="00A37F4C">
        <w:rPr>
          <w:rFonts w:cs="Calibri"/>
          <w:u w:val="single"/>
        </w:rPr>
        <w:t xml:space="preserve"> Tensions between these countries have increased in recent years and it seems unreasonable to rule out the possibility of them rising further in the future.</w:t>
      </w:r>
    </w:p>
    <w:p w14:paraId="3632098C" w14:textId="77777777" w:rsidR="007475CE" w:rsidRPr="00A37F4C" w:rsidRDefault="007475CE" w:rsidP="007475CE">
      <w:pPr>
        <w:rPr>
          <w:rFonts w:cs="Calibri"/>
          <w:b/>
          <w:iCs/>
          <w:u w:val="single"/>
          <w:bdr w:val="single" w:sz="18" w:space="0" w:color="auto"/>
        </w:rPr>
      </w:pPr>
    </w:p>
    <w:p w14:paraId="38A504CB" w14:textId="77777777" w:rsidR="007475CE" w:rsidRPr="00527154" w:rsidRDefault="007475CE" w:rsidP="007475CE"/>
    <w:p w14:paraId="2DB5BDC8" w14:textId="77777777" w:rsidR="007475CE" w:rsidRPr="00A37F4C" w:rsidRDefault="007475CE" w:rsidP="007475CE">
      <w:pPr>
        <w:rPr>
          <w:rFonts w:cs="Calibri"/>
          <w:b/>
          <w:iCs/>
          <w:u w:val="single"/>
          <w:bdr w:val="single" w:sz="18" w:space="0" w:color="auto"/>
        </w:rPr>
      </w:pPr>
    </w:p>
    <w:p w14:paraId="303E79EC" w14:textId="77777777" w:rsidR="007475CE" w:rsidRPr="00527154" w:rsidRDefault="007475CE" w:rsidP="007475CE"/>
    <w:p w14:paraId="6D4D07A1" w14:textId="77777777" w:rsidR="00AA40DE" w:rsidRPr="00AA40DE" w:rsidRDefault="00AA40DE" w:rsidP="007475CE">
      <w:pPr>
        <w:pStyle w:val="Heading2"/>
      </w:pPr>
    </w:p>
    <w:sectPr w:rsidR="00AA40DE" w:rsidRPr="00AA40D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A40D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6880"/>
    <w:rsid w:val="00496BB2"/>
    <w:rsid w:val="004B37B4"/>
    <w:rsid w:val="004B72B4"/>
    <w:rsid w:val="004C0314"/>
    <w:rsid w:val="004C0D3D"/>
    <w:rsid w:val="004C213E"/>
    <w:rsid w:val="004C376C"/>
    <w:rsid w:val="004C657F"/>
    <w:rsid w:val="004D17D8"/>
    <w:rsid w:val="004D52D8"/>
    <w:rsid w:val="004E355B"/>
    <w:rsid w:val="004F24F2"/>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475CE"/>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81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2939"/>
    <w:rsid w:val="00A776BA"/>
    <w:rsid w:val="00A81FD2"/>
    <w:rsid w:val="00A8441A"/>
    <w:rsid w:val="00A8674A"/>
    <w:rsid w:val="00A96E24"/>
    <w:rsid w:val="00AA40DE"/>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37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33F14C"/>
  <w14:defaultImageDpi w14:val="300"/>
  <w15:docId w15:val="{6764D261-FDBE-A243-8378-DA420B850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A40DE"/>
    <w:pPr>
      <w:spacing w:after="160" w:line="259" w:lineRule="auto"/>
    </w:pPr>
  </w:style>
  <w:style w:type="paragraph" w:styleId="Heading1">
    <w:name w:val="heading 1"/>
    <w:aliases w:val="Pocket"/>
    <w:basedOn w:val="Normal"/>
    <w:next w:val="Normal"/>
    <w:link w:val="Heading1Char"/>
    <w:uiPriority w:val="9"/>
    <w:qFormat/>
    <w:rsid w:val="00AA40DE"/>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A40DE"/>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A40DE"/>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AA40DE"/>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AA40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40DE"/>
  </w:style>
  <w:style w:type="character" w:customStyle="1" w:styleId="Heading1Char">
    <w:name w:val="Heading 1 Char"/>
    <w:aliases w:val="Pocket Char"/>
    <w:basedOn w:val="DefaultParagraphFont"/>
    <w:link w:val="Heading1"/>
    <w:uiPriority w:val="9"/>
    <w:rsid w:val="00AA40DE"/>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AA40DE"/>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AA40DE"/>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AA40DE"/>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A40DE"/>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AA40DE"/>
    <w:rPr>
      <w:b w:val="0"/>
      <w:sz w:val="22"/>
      <w:u w:val="single"/>
    </w:rPr>
  </w:style>
  <w:style w:type="character" w:styleId="Emphasis">
    <w:name w:val="Emphasis"/>
    <w:aliases w:val="Minimized,Highlighted,Evidence,minimized,tag2,Size 10,emphasis in card,CD Card,ED - Tag,emphasis,Underlined,Bold Underline,Emphasis!!,small,Qualifications,normal card text,Shrunk,bold underline,qualifications in card,qualifications,Style1,Box,B,s"/>
    <w:basedOn w:val="DefaultParagraphFont"/>
    <w:link w:val="textbold"/>
    <w:uiPriority w:val="20"/>
    <w:qFormat/>
    <w:rsid w:val="00AA40D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A40DE"/>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TA"/>
    <w:basedOn w:val="DefaultParagraphFont"/>
    <w:link w:val="Card"/>
    <w:uiPriority w:val="99"/>
    <w:unhideWhenUsed/>
    <w:rsid w:val="00AA40DE"/>
    <w:rPr>
      <w:color w:val="auto"/>
      <w:u w:val="none"/>
    </w:rPr>
  </w:style>
  <w:style w:type="paragraph" w:styleId="DocumentMap">
    <w:name w:val="Document Map"/>
    <w:basedOn w:val="Normal"/>
    <w:link w:val="DocumentMapChar"/>
    <w:uiPriority w:val="99"/>
    <w:semiHidden/>
    <w:unhideWhenUsed/>
    <w:rsid w:val="00AA40DE"/>
    <w:rPr>
      <w:rFonts w:ascii="Lucida Grande" w:hAnsi="Lucida Grande" w:cs="Lucida Grande"/>
    </w:rPr>
  </w:style>
  <w:style w:type="character" w:customStyle="1" w:styleId="DocumentMapChar">
    <w:name w:val="Document Map Char"/>
    <w:basedOn w:val="DefaultParagraphFont"/>
    <w:link w:val="DocumentMap"/>
    <w:uiPriority w:val="99"/>
    <w:semiHidden/>
    <w:rsid w:val="00AA40DE"/>
    <w:rPr>
      <w:rFonts w:ascii="Lucida Grande" w:hAnsi="Lucida Grande" w:cs="Lucida Grande"/>
    </w:rPr>
  </w:style>
  <w:style w:type="paragraph" w:customStyle="1" w:styleId="textbold">
    <w:name w:val="text bold"/>
    <w:basedOn w:val="Normal"/>
    <w:link w:val="Emphasis"/>
    <w:uiPriority w:val="20"/>
    <w:qFormat/>
    <w:rsid w:val="00AA40DE"/>
    <w:pPr>
      <w:ind w:left="720"/>
      <w:jc w:val="both"/>
    </w:pPr>
    <w:rPr>
      <w:b/>
      <w:iCs/>
      <w:u w:val="single"/>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Tags,tags"/>
    <w:basedOn w:val="Heading1"/>
    <w:link w:val="Hyperlink"/>
    <w:autoRedefine/>
    <w:uiPriority w:val="99"/>
    <w:qFormat/>
    <w:rsid w:val="00AA40D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character" w:customStyle="1" w:styleId="StyleThickunderline1">
    <w:name w:val="Style Thick underline1"/>
    <w:basedOn w:val="DefaultParagraphFont"/>
    <w:rsid w:val="004F24F2"/>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echliberation.com/2018/10/10/in-defense-of-techno-optimis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findarticles.com/p/articles/mi_m2267/is_/ai_19952031" TargetMode="External"/><Relationship Id="rId17" Type="http://schemas.openxmlformats.org/officeDocument/2006/relationships/hyperlink" Target="http://dx.doi.org/10.2139/ssrn.3259425" TargetMode="External"/><Relationship Id="rId2" Type="http://schemas.openxmlformats.org/officeDocument/2006/relationships/customXml" Target="../customXml/item2.xml"/><Relationship Id="rId16" Type="http://schemas.openxmlformats.org/officeDocument/2006/relationships/hyperlink" Target="http://dx.doi.org/10.2139/ssrn.325942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arrons.com/articles/big-pharma-is-not-the-tobacco-industry-51620315693" TargetMode="External"/><Relationship Id="rId5" Type="http://schemas.openxmlformats.org/officeDocument/2006/relationships/numbering" Target="numbering.xml"/><Relationship Id="rId15" Type="http://schemas.openxmlformats.org/officeDocument/2006/relationships/hyperlink" Target="http://dx.doi.org/10.2139/ssrn.3259425" TargetMode="External"/><Relationship Id="rId10" Type="http://schemas.openxmlformats.org/officeDocument/2006/relationships/hyperlink" Target="https://www.cbo.goc/publication/57126"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wto.org/english/thewto_e/whatis_e/tif_e/org1_e.htm" TargetMode="External"/><Relationship Id="rId14" Type="http://schemas.openxmlformats.org/officeDocument/2006/relationships/hyperlink" Target="https://cyberbydesign.net/2018/02/07/lorem-ipsum-is-simply-dummy-text-of-the-printing-and-typesetting-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Pages>
  <Words>14561</Words>
  <Characters>83003</Characters>
  <Application>Microsoft Office Word</Application>
  <DocSecurity>0</DocSecurity>
  <Lines>691</Lines>
  <Paragraphs>194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97370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2</cp:revision>
  <dcterms:created xsi:type="dcterms:W3CDTF">2021-09-18T21:49:00Z</dcterms:created>
  <dcterms:modified xsi:type="dcterms:W3CDTF">2021-09-18T22:50:00Z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