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FBE310B" w14:textId="6E3F9C3B" w:rsidR="00E42E4C" w:rsidRDefault="006A60EA" w:rsidP="006A60EA">
      <w:pPr>
        <w:pStyle w:val="Heading2"/>
      </w:pPr>
      <w:r>
        <w:t>1</w:t>
      </w:r>
    </w:p>
    <w:p w14:paraId="6893A944" w14:textId="77777777" w:rsidR="006A60EA" w:rsidRPr="00D16830" w:rsidRDefault="006A60EA" w:rsidP="006A60EA">
      <w:pPr>
        <w:pStyle w:val="Heading4"/>
        <w:rPr>
          <w:rStyle w:val="Style13ptBold"/>
          <w:rFonts w:cs="Calibri"/>
          <w:b/>
          <w:bCs w:val="0"/>
        </w:rPr>
      </w:pPr>
      <w:r w:rsidRPr="00714CF4">
        <w:rPr>
          <w:rFonts w:cs="Calibri"/>
        </w:rPr>
        <w:t>Interpretation</w:t>
      </w:r>
      <w:r>
        <w:rPr>
          <w:rFonts w:cs="Calibri"/>
        </w:rPr>
        <w:t xml:space="preserve">: </w:t>
      </w:r>
      <w:r w:rsidRPr="00C85280">
        <w:rPr>
          <w:rFonts w:cs="Calibri"/>
        </w:rPr>
        <w:t xml:space="preserve">Reduce means </w:t>
      </w:r>
      <w:r w:rsidRPr="00C85280">
        <w:rPr>
          <w:rFonts w:cs="Calibri"/>
          <w:u w:val="single"/>
        </w:rPr>
        <w:t>unconditional and permanent</w:t>
      </w:r>
      <w:r>
        <w:rPr>
          <w:rFonts w:cs="Calibri"/>
        </w:rPr>
        <w:t xml:space="preserve"> – the </w:t>
      </w:r>
      <w:proofErr w:type="spellStart"/>
      <w:r>
        <w:rPr>
          <w:rFonts w:cs="Calibri"/>
        </w:rPr>
        <w:t>aff</w:t>
      </w:r>
      <w:proofErr w:type="spellEnd"/>
      <w:r>
        <w:rPr>
          <w:rFonts w:cs="Calibri"/>
        </w:rPr>
        <w:t xml:space="preserve"> is a </w:t>
      </w:r>
      <w:r w:rsidRPr="00D16830">
        <w:rPr>
          <w:rFonts w:cs="Calibri"/>
          <w:u w:val="single"/>
        </w:rPr>
        <w:t>suspension</w:t>
      </w:r>
      <w:r>
        <w:rPr>
          <w:rFonts w:cs="Calibri"/>
        </w:rPr>
        <w:t>.</w:t>
      </w:r>
    </w:p>
    <w:p w14:paraId="03D18E1E" w14:textId="77777777" w:rsidR="006A60EA" w:rsidRPr="00C85280" w:rsidRDefault="006A60EA" w:rsidP="006A60EA">
      <w:pPr>
        <w:rPr>
          <w:sz w:val="24"/>
        </w:rPr>
      </w:pPr>
      <w:r w:rsidRPr="00B70F74">
        <w:rPr>
          <w:rStyle w:val="Style13ptBold"/>
        </w:rPr>
        <w:t>Reynolds 59</w:t>
      </w:r>
      <w:r w:rsidRPr="00C85280">
        <w:rPr>
          <w:rStyle w:val="verdana"/>
        </w:rPr>
        <w:t xml:space="preserve"> – Judge (</w:t>
      </w:r>
      <w:r w:rsidRPr="00C85280">
        <w:t xml:space="preserve">In the Matter of Doris A. </w:t>
      </w:r>
      <w:proofErr w:type="spellStart"/>
      <w:r w:rsidRPr="00C85280">
        <w:t>Montesani</w:t>
      </w:r>
      <w:proofErr w:type="spellEnd"/>
      <w:r w:rsidRPr="00C85280">
        <w:t>, Petitioner, v. Arthur Levitt, as Comptroller of the State of New York, et al., Respondents [NO NUMBER IN ORIGINAL] Supreme Court of New York, Appellate Division, Third Department 9 A.D.2d 51; 189 N.Y.S.2d 695; 1959 N.Y. App. Div. LEXIS 7391 August 13, 1959, lexis)</w:t>
      </w:r>
    </w:p>
    <w:p w14:paraId="1945C468" w14:textId="77777777" w:rsidR="006A60EA" w:rsidRPr="00BF37D0" w:rsidRDefault="006A60EA" w:rsidP="006A60EA">
      <w:pPr>
        <w:rPr>
          <w:u w:val="single"/>
        </w:rPr>
      </w:pPr>
      <w:r w:rsidRPr="00C85280">
        <w:rPr>
          <w:color w:val="000000"/>
          <w:sz w:val="16"/>
        </w:rPr>
        <w:t>Section 83</w:t>
      </w:r>
      <w:r w:rsidRPr="00C85280">
        <w:rPr>
          <w:sz w:val="16"/>
        </w:rPr>
        <w:t xml:space="preserve">'s counterpart with regard to </w:t>
      </w:r>
      <w:proofErr w:type="spellStart"/>
      <w:r w:rsidRPr="00C85280">
        <w:rPr>
          <w:sz w:val="16"/>
        </w:rPr>
        <w:t>nondisability</w:t>
      </w:r>
      <w:proofErr w:type="spellEnd"/>
      <w:r w:rsidRPr="00C85280">
        <w:rPr>
          <w:sz w:val="16"/>
        </w:rPr>
        <w:t xml:space="preserve"> pensioners, section 84, prescribes a reduction only if the pensioner should again take a public job. The disability pensioner is penalized if he takes </w:t>
      </w:r>
      <w:r w:rsidRPr="00C85280">
        <w:rPr>
          <w:rStyle w:val="italic"/>
          <w:sz w:val="16"/>
        </w:rPr>
        <w:t>any</w:t>
      </w:r>
      <w:r w:rsidRPr="00C85280">
        <w:rPr>
          <w:sz w:val="16"/>
        </w:rPr>
        <w:t xml:space="preserve"> type of employment. The reason for the difference, of course, is that in one case the only reason pension benefits are available is because the pensioner is considered incapable of gainful employment, while in the other he has fully completed his "tour" and is considered as having earned his reward with almost no strings attached. It would be manifestly unfair to the ordinary retiree to accord the disability retiree the benefits of the System to which they both belong when the latter is otherwise capable of earning a living and had not fulfilled his service obligation. If it were to be held that withholdings under </w:t>
      </w:r>
      <w:r w:rsidRPr="00C85280">
        <w:rPr>
          <w:color w:val="000000"/>
          <w:sz w:val="16"/>
        </w:rPr>
        <w:t>section 83</w:t>
      </w:r>
      <w:r w:rsidRPr="00C85280">
        <w:rPr>
          <w:sz w:val="16"/>
        </w:rPr>
        <w:t xml:space="preserve"> were payable whenever the pensioner died or stopped his other employment the whole purpose of the provision would be defeated, i.e., the System might just as well have continued payments during the other employment since it must later pay it anyway. </w:t>
      </w:r>
      <w:bookmarkStart w:id="0" w:name="PAGE_13_7321"/>
      <w:bookmarkEnd w:id="0"/>
      <w:r w:rsidRPr="00C85280">
        <w:rPr>
          <w:sz w:val="16"/>
        </w:rPr>
        <w:t> [***13</w:t>
      </w:r>
      <w:proofErr w:type="gramStart"/>
      <w:r w:rsidRPr="00C85280">
        <w:rPr>
          <w:sz w:val="16"/>
        </w:rPr>
        <w:t xml:space="preserve">]  </w:t>
      </w:r>
      <w:r w:rsidRPr="00C85280">
        <w:rPr>
          <w:u w:val="single"/>
        </w:rPr>
        <w:t>The</w:t>
      </w:r>
      <w:proofErr w:type="gramEnd"/>
      <w:r w:rsidRPr="00C85280">
        <w:rPr>
          <w:u w:val="single"/>
        </w:rPr>
        <w:t xml:space="preserve"> section says </w:t>
      </w:r>
      <w:r w:rsidRPr="00E73084">
        <w:rPr>
          <w:highlight w:val="yellow"/>
          <w:u w:val="single"/>
        </w:rPr>
        <w:t>"reduced", does not say that</w:t>
      </w:r>
      <w:r w:rsidRPr="00C85280">
        <w:rPr>
          <w:u w:val="single"/>
        </w:rPr>
        <w:t xml:space="preserve"> monthly payments </w:t>
      </w:r>
      <w:r w:rsidRPr="00E73084">
        <w:rPr>
          <w:highlight w:val="yellow"/>
          <w:u w:val="single"/>
        </w:rPr>
        <w:t>shall be temporarily suspended</w:t>
      </w:r>
      <w:r w:rsidRPr="00C85280">
        <w:rPr>
          <w:u w:val="single"/>
        </w:rPr>
        <w:t xml:space="preserve">; it says that the pension itself shall be reduced. </w:t>
      </w:r>
      <w:r w:rsidRPr="00E73084">
        <w:rPr>
          <w:highlight w:val="yellow"/>
          <w:u w:val="single"/>
        </w:rPr>
        <w:t xml:space="preserve">The </w:t>
      </w:r>
      <w:r w:rsidRPr="00E73084">
        <w:rPr>
          <w:rStyle w:val="Emphasis"/>
          <w:highlight w:val="yellow"/>
        </w:rPr>
        <w:t>plain dictionary meaning</w:t>
      </w:r>
      <w:r w:rsidRPr="00E73084">
        <w:rPr>
          <w:highlight w:val="yellow"/>
          <w:u w:val="single"/>
        </w:rPr>
        <w:t xml:space="preserve"> of the word is to diminish, lower or degrade.</w:t>
      </w:r>
      <w:r w:rsidRPr="00C85280">
        <w:rPr>
          <w:u w:val="single"/>
        </w:rPr>
        <w:t xml:space="preserve"> </w:t>
      </w:r>
      <w:r w:rsidRPr="00C85280">
        <w:rPr>
          <w:rStyle w:val="StyleUnderline"/>
        </w:rPr>
        <w:t xml:space="preserve">The word </w:t>
      </w:r>
      <w:r w:rsidRPr="00E73084">
        <w:rPr>
          <w:rStyle w:val="StyleUnderline"/>
          <w:highlight w:val="yellow"/>
        </w:rPr>
        <w:t>"reduce" seems</w:t>
      </w:r>
      <w:r w:rsidRPr="00C85280">
        <w:rPr>
          <w:rStyle w:val="StyleUnderline"/>
        </w:rPr>
        <w:t xml:space="preserve"> adequately </w:t>
      </w:r>
      <w:r w:rsidRPr="00E73084">
        <w:rPr>
          <w:rStyle w:val="StyleUnderline"/>
          <w:highlight w:val="yellow"/>
        </w:rPr>
        <w:t xml:space="preserve">to indicate </w:t>
      </w:r>
      <w:r w:rsidRPr="00E73084">
        <w:rPr>
          <w:rStyle w:val="Emphasis"/>
          <w:highlight w:val="yellow"/>
        </w:rPr>
        <w:t>permanency</w:t>
      </w:r>
      <w:r w:rsidRPr="00E73084">
        <w:rPr>
          <w:rStyle w:val="StyleUnderline"/>
          <w:highlight w:val="yellow"/>
        </w:rPr>
        <w:t>.</w:t>
      </w:r>
    </w:p>
    <w:p w14:paraId="248C8367" w14:textId="77777777" w:rsidR="006A60EA" w:rsidRDefault="006A60EA" w:rsidP="006A60EA"/>
    <w:p w14:paraId="3D99D40B" w14:textId="4F408E3C" w:rsidR="006A60EA" w:rsidRPr="00311F58" w:rsidRDefault="006A60EA" w:rsidP="006A60EA">
      <w:pPr>
        <w:pStyle w:val="Heading4"/>
        <w:rPr>
          <w:rFonts w:cs="Calibri"/>
          <w:b w:val="0"/>
          <w:iCs/>
          <w:sz w:val="22"/>
          <w:u w:val="single"/>
        </w:rPr>
      </w:pPr>
      <w:r>
        <w:t xml:space="preserve">Violation: </w:t>
      </w:r>
      <w:r>
        <w:t>During pandemics</w:t>
      </w:r>
    </w:p>
    <w:p w14:paraId="51688ABA" w14:textId="77777777" w:rsidR="006A60EA" w:rsidRDefault="006A60EA" w:rsidP="006A60EA"/>
    <w:p w14:paraId="329EEE84" w14:textId="77777777" w:rsidR="006A60EA" w:rsidRPr="000F0F15" w:rsidRDefault="006A60EA" w:rsidP="006A60EA">
      <w:pPr>
        <w:pStyle w:val="Heading4"/>
        <w:rPr>
          <w:rFonts w:cs="Calibri"/>
        </w:rPr>
      </w:pPr>
      <w:r w:rsidRPr="000F0F15">
        <w:rPr>
          <w:rFonts w:cs="Calibri"/>
        </w:rPr>
        <w:t>Vote neg:</w:t>
      </w:r>
    </w:p>
    <w:p w14:paraId="16311BD7" w14:textId="77777777" w:rsidR="006A60EA" w:rsidRDefault="006A60EA" w:rsidP="006A60EA">
      <w:pPr>
        <w:pStyle w:val="Heading4"/>
      </w:pPr>
      <w:r>
        <w:t xml:space="preserve">1] </w:t>
      </w:r>
      <w:r w:rsidRPr="005F3BCD">
        <w:t>Limits</w:t>
      </w:r>
      <w:r>
        <w:t xml:space="preserve"> and ground</w:t>
      </w:r>
      <w:r w:rsidRPr="005F3BCD">
        <w:t xml:space="preserve">– their model allows </w:t>
      </w:r>
      <w:proofErr w:type="spellStart"/>
      <w:r w:rsidRPr="005F3BCD">
        <w:t>affs</w:t>
      </w:r>
      <w:proofErr w:type="spellEnd"/>
      <w:r w:rsidRPr="005F3BCD">
        <w:t xml:space="preserve"> to defend anything from </w:t>
      </w:r>
      <w:r>
        <w:t>pandemics</w:t>
      </w:r>
      <w:r w:rsidRPr="005F3BCD">
        <w:t xml:space="preserve"> to</w:t>
      </w:r>
      <w:r>
        <w:t xml:space="preserve"> Biden’s presidency</w:t>
      </w:r>
      <w:r w:rsidRPr="005F3BCD">
        <w:t xml:space="preserve">— there's no universal DA since </w:t>
      </w:r>
      <w:r>
        <w:t>it’s impossible to know the timeframe when there won’t be IP</w:t>
      </w:r>
      <w:r w:rsidRPr="005F3BCD">
        <w:t xml:space="preserve">— that explodes neg prep and leads to random </w:t>
      </w:r>
      <w:r>
        <w:t>timeframe</w:t>
      </w:r>
      <w:r w:rsidRPr="005F3BCD">
        <w:t xml:space="preserve"> of the week </w:t>
      </w:r>
      <w:proofErr w:type="spellStart"/>
      <w:r w:rsidRPr="005F3BCD">
        <w:t>affs</w:t>
      </w:r>
      <w:proofErr w:type="spellEnd"/>
      <w:r w:rsidRPr="005F3BCD">
        <w:t xml:space="preserve"> which makes cutting stable neg links impossible — limits key to reciprocal engagement since they create a </w:t>
      </w:r>
      <w:proofErr w:type="spellStart"/>
      <w:r w:rsidRPr="005F3BCD">
        <w:t>caselist</w:t>
      </w:r>
      <w:proofErr w:type="spellEnd"/>
      <w:r w:rsidRPr="005F3BCD">
        <w:t xml:space="preserve"> for neg prep</w:t>
      </w:r>
      <w:r>
        <w:t xml:space="preserve"> (innovation, collaboration, econ, </w:t>
      </w:r>
      <w:proofErr w:type="spellStart"/>
      <w:r>
        <w:t>ptx</w:t>
      </w:r>
      <w:proofErr w:type="spellEnd"/>
      <w:r>
        <w:t>: all core neg literature thrown away)</w:t>
      </w:r>
      <w:r w:rsidRPr="005F3BCD">
        <w:t xml:space="preserve"> </w:t>
      </w:r>
    </w:p>
    <w:p w14:paraId="7505D16E" w14:textId="77777777" w:rsidR="006A60EA" w:rsidRPr="00DB5A61" w:rsidRDefault="006A60EA" w:rsidP="006A60EA">
      <w:pPr>
        <w:pStyle w:val="Heading4"/>
      </w:pPr>
      <w:r>
        <w:t xml:space="preserve">2] Precision o/w – anything else justifies the </w:t>
      </w:r>
      <w:proofErr w:type="spellStart"/>
      <w:r>
        <w:t>aff</w:t>
      </w:r>
      <w:proofErr w:type="spellEnd"/>
      <w:r>
        <w:t xml:space="preserve"> arbitrarily jettisoning words in the resolution at their whim which decks negative ground and preparation because the </w:t>
      </w:r>
      <w:proofErr w:type="spellStart"/>
      <w:r>
        <w:t>aff</w:t>
      </w:r>
      <w:proofErr w:type="spellEnd"/>
      <w:r>
        <w:t xml:space="preserve"> is no longer bounded by the resolution. </w:t>
      </w:r>
    </w:p>
    <w:p w14:paraId="7B40705A" w14:textId="77777777" w:rsidR="006A60EA" w:rsidRPr="002F7767" w:rsidRDefault="006A60EA" w:rsidP="006A60EA">
      <w:pPr>
        <w:pStyle w:val="Heading4"/>
        <w:rPr>
          <w:rFonts w:cs="Calibri"/>
        </w:rPr>
      </w:pPr>
      <w:r>
        <w:rPr>
          <w:rFonts w:cs="Calibri"/>
        </w:rPr>
        <w:t>3</w:t>
      </w:r>
      <w:r w:rsidRPr="00FF172F">
        <w:rPr>
          <w:rFonts w:cs="Calibri"/>
        </w:rPr>
        <w:t>] TVA –</w:t>
      </w:r>
      <w:r>
        <w:rPr>
          <w:rFonts w:cs="Calibri"/>
        </w:rPr>
        <w:t xml:space="preserve"> defend the advantage to a whole </w:t>
      </w:r>
      <w:proofErr w:type="spellStart"/>
      <w:r>
        <w:rPr>
          <w:rFonts w:cs="Calibri"/>
        </w:rPr>
        <w:t>rez</w:t>
      </w:r>
      <w:proofErr w:type="spellEnd"/>
      <w:r>
        <w:rPr>
          <w:rFonts w:cs="Calibri"/>
        </w:rPr>
        <w:t xml:space="preserve"> timeframe</w:t>
      </w:r>
      <w:r w:rsidRPr="00FF172F">
        <w:rPr>
          <w:rFonts w:cs="Calibri"/>
        </w:rPr>
        <w:t xml:space="preserve">. </w:t>
      </w:r>
      <w:r w:rsidRPr="006C434D">
        <w:rPr>
          <w:rFonts w:cs="Calibri"/>
        </w:rPr>
        <w:t xml:space="preserve">We don’t prevent new FWs, mechanisms, or advantages. </w:t>
      </w:r>
      <w:r w:rsidRPr="00FF172F">
        <w:rPr>
          <w:rFonts w:cs="Calibri"/>
        </w:rPr>
        <w:t xml:space="preserve">PICs don’t solve – </w:t>
      </w:r>
      <w:r>
        <w:rPr>
          <w:rFonts w:cs="Calibri"/>
        </w:rPr>
        <w:t>our model allows you to specify countries and medicines.</w:t>
      </w:r>
      <w:r w:rsidRPr="000F0F15">
        <w:rPr>
          <w:rFonts w:cs="Calibri"/>
          <w:color w:val="000000" w:themeColor="text1"/>
        </w:rPr>
        <w:t xml:space="preserve"> </w:t>
      </w:r>
    </w:p>
    <w:p w14:paraId="72233596" w14:textId="77777777" w:rsidR="006A60EA" w:rsidRDefault="006A60EA" w:rsidP="006A60EA">
      <w:pPr>
        <w:pStyle w:val="Heading4"/>
      </w:pPr>
      <w:r>
        <w:t>Fairness – debate is a competitive activity that requires fairness for objective evaluation. Outweighs because it’s the only intrinsic part of debate – all other rules can be debated over but rely on some conception of fairness to be justified.</w:t>
      </w:r>
    </w:p>
    <w:p w14:paraId="4BCBB64D" w14:textId="77777777" w:rsidR="006A60EA" w:rsidRDefault="006A60EA" w:rsidP="006A60EA">
      <w:pPr>
        <w:pStyle w:val="Heading4"/>
      </w:pPr>
      <w:r>
        <w:t>Drop the debater – a] deter future abuse and b] set better norms for debate.</w:t>
      </w:r>
    </w:p>
    <w:p w14:paraId="611D76B8" w14:textId="77777777" w:rsidR="006A60EA" w:rsidRDefault="006A60EA" w:rsidP="006A60EA">
      <w:pPr>
        <w:pStyle w:val="Heading4"/>
      </w:pPr>
      <w:r>
        <w:t xml:space="preserve">Competing </w:t>
      </w:r>
      <w:proofErr w:type="spellStart"/>
      <w:r>
        <w:t>interps</w:t>
      </w:r>
      <w:proofErr w:type="spellEnd"/>
      <w:r>
        <w:t xml:space="preserve"> – [a] reasonability is arbitrary and encourages judge intervention since there’s no clear norm, [b] it creates a race to the top where we create the best possible norms for debate.</w:t>
      </w:r>
    </w:p>
    <w:p w14:paraId="19598822" w14:textId="7A9D6A7C" w:rsidR="006A60EA" w:rsidRPr="006A60EA" w:rsidRDefault="006A60EA" w:rsidP="006A60EA">
      <w:pPr>
        <w:pStyle w:val="Heading4"/>
      </w:pPr>
      <w:r>
        <w:t>No RVIs – a] illogical, you don’t win for proving that you meet the burden of being fair, logic outweighs since it’s a prerequisite for evaluating any other argument, b] RVIs incentivize baiting theory and prepping it out which leads to maximally abusive practices</w:t>
      </w:r>
    </w:p>
    <w:p w14:paraId="61CBD5AE" w14:textId="040B1D53" w:rsidR="006A60EA" w:rsidRDefault="006A60EA" w:rsidP="006A60EA">
      <w:pPr>
        <w:pStyle w:val="Heading2"/>
      </w:pPr>
      <w:r>
        <w:t>2</w:t>
      </w:r>
    </w:p>
    <w:p w14:paraId="025337D5" w14:textId="77777777" w:rsidR="006A60EA" w:rsidRPr="000E7E16" w:rsidRDefault="006A60EA" w:rsidP="006A60EA">
      <w:pPr>
        <w:pStyle w:val="Heading3"/>
        <w:rPr>
          <w:rFonts w:cs="Calibri"/>
        </w:rPr>
      </w:pPr>
      <w:r w:rsidRPr="00F570EE">
        <w:rPr>
          <w:rFonts w:cs="Calibri"/>
        </w:rPr>
        <w:t xml:space="preserve">1NC </w:t>
      </w:r>
      <w:r>
        <w:rPr>
          <w:rFonts w:cs="Calibri"/>
        </w:rPr>
        <w:t>–</w:t>
      </w:r>
      <w:r w:rsidRPr="00F570EE">
        <w:rPr>
          <w:rFonts w:cs="Calibri"/>
        </w:rPr>
        <w:t xml:space="preserve"> FW</w:t>
      </w:r>
    </w:p>
    <w:p w14:paraId="4D91A3E5" w14:textId="77777777" w:rsidR="006A60EA" w:rsidRDefault="006A60EA" w:rsidP="006A60EA">
      <w:pPr>
        <w:pStyle w:val="Heading4"/>
        <w:rPr>
          <w:rFonts w:cs="Calibri"/>
        </w:rPr>
      </w:pPr>
      <w:r w:rsidRPr="00F570EE">
        <w:rPr>
          <w:rFonts w:cs="Calibri"/>
        </w:rPr>
        <w:t xml:space="preserve">Permissibility and presumption negate – </w:t>
      </w:r>
      <w:r>
        <w:rPr>
          <w:rFonts w:cs="Calibri"/>
        </w:rPr>
        <w:t xml:space="preserve">[a] </w:t>
      </w:r>
      <w:r w:rsidRPr="00F570EE">
        <w:rPr>
          <w:rFonts w:cs="Calibri"/>
        </w:rPr>
        <w:t xml:space="preserve">the resolution indicates the </w:t>
      </w:r>
      <w:proofErr w:type="spellStart"/>
      <w:r w:rsidRPr="00F570EE">
        <w:rPr>
          <w:rFonts w:cs="Calibri"/>
        </w:rPr>
        <w:t>aff</w:t>
      </w:r>
      <w:proofErr w:type="spellEnd"/>
      <w:r w:rsidRPr="00F570EE">
        <w:rPr>
          <w:rFonts w:cs="Calibri"/>
        </w:rPr>
        <w:t xml:space="preserve"> has to prove an obligation, and permissibility would deny the existence of an obligation </w:t>
      </w:r>
      <w:r>
        <w:rPr>
          <w:rFonts w:cs="Calibri"/>
        </w:rPr>
        <w:t xml:space="preserve">[b] </w:t>
      </w:r>
      <w:r w:rsidRPr="00F570EE">
        <w:rPr>
          <w:rFonts w:cs="Calibri"/>
        </w:rPr>
        <w:t>Statements are more often false than true because any part can be false. This means you negate if there is no offense because the resolution is probably false.</w:t>
      </w:r>
    </w:p>
    <w:p w14:paraId="674966E7" w14:textId="77777777" w:rsidR="006A60EA" w:rsidRDefault="006A60EA" w:rsidP="006A60EA">
      <w:pPr>
        <w:pStyle w:val="Heading4"/>
      </w:pPr>
      <w:r>
        <w:t>Ethics must begin a priori:</w:t>
      </w:r>
    </w:p>
    <w:p w14:paraId="05FD8D2E" w14:textId="77777777" w:rsidR="006A60EA" w:rsidRDefault="006A60EA" w:rsidP="006A60EA">
      <w:pPr>
        <w:pStyle w:val="Heading4"/>
      </w:pPr>
      <w:r w:rsidRPr="00A30317">
        <w:rPr>
          <w:u w:val="single"/>
        </w:rPr>
        <w:t>[1] Uncertainty</w:t>
      </w:r>
      <w:r w:rsidRPr="00472885">
        <w:t xml:space="preserve"> – </w:t>
      </w:r>
      <w:r>
        <w:t xml:space="preserve">our </w:t>
      </w:r>
      <w:r w:rsidRPr="00472885">
        <w:t>experiences are inaccessible to others</w:t>
      </w:r>
      <w:r>
        <w:t xml:space="preserve"> which allows people to say </w:t>
      </w:r>
      <w:r w:rsidRPr="00472885">
        <w:t>they don’t experience the same, however a priori principles are universally applied to all agents.</w:t>
      </w:r>
    </w:p>
    <w:p w14:paraId="6B1DC858" w14:textId="77777777" w:rsidR="006A60EA" w:rsidRDefault="006A60EA" w:rsidP="006A60EA">
      <w:pPr>
        <w:pStyle w:val="Heading4"/>
      </w:pPr>
      <w:r w:rsidRPr="00A30317">
        <w:rPr>
          <w:u w:val="single"/>
        </w:rPr>
        <w:t>[</w:t>
      </w:r>
      <w:r>
        <w:rPr>
          <w:u w:val="single"/>
        </w:rPr>
        <w:t>2</w:t>
      </w:r>
      <w:r w:rsidRPr="00A30317">
        <w:rPr>
          <w:u w:val="single"/>
        </w:rPr>
        <w:t>] Bindingness</w:t>
      </w:r>
      <w:r>
        <w:t xml:space="preserve"> – I can keep asking “why should I follow this” which results in </w:t>
      </w:r>
      <w:r w:rsidRPr="00A46C8C">
        <w:t>skep since</w:t>
      </w:r>
      <w:r>
        <w:t xml:space="preserve"> obligations are predicated on ignorantly accepting rules.  Only reason solves since asking “why reason?” requires reason </w:t>
      </w:r>
      <w:r w:rsidRPr="006D7903">
        <w:t>which concedes its authority and equally proves agency as constitutive</w:t>
      </w:r>
    </w:p>
    <w:p w14:paraId="709BBF5E" w14:textId="77777777" w:rsidR="006A60EA" w:rsidRDefault="006A60EA" w:rsidP="006A60EA">
      <w:pPr>
        <w:pStyle w:val="Heading4"/>
      </w:pPr>
      <w:r>
        <w:t xml:space="preserve">That means we </w:t>
      </w:r>
      <w:proofErr w:type="gramStart"/>
      <w:r>
        <w:t>must</w:t>
      </w:r>
      <w:r w:rsidRPr="000A5608">
        <w:t xml:space="preserve"> universally </w:t>
      </w:r>
      <w:r>
        <w:t>will</w:t>
      </w:r>
      <w:proofErr w:type="gramEnd"/>
      <w:r>
        <w:t xml:space="preserve"> </w:t>
      </w:r>
      <w:r w:rsidRPr="000A5608">
        <w:t>maxims—</w:t>
      </w:r>
      <w:r>
        <w:t xml:space="preserve"> </w:t>
      </w:r>
      <w:r w:rsidRPr="000A5608">
        <w:t>any non-universalizable norm justifies someone’s ability to impede on your ends</w:t>
      </w:r>
      <w:r>
        <w:t>.</w:t>
      </w:r>
      <w:r w:rsidRPr="000A5608">
        <w:t xml:space="preserve">  </w:t>
      </w:r>
    </w:p>
    <w:p w14:paraId="22096C77" w14:textId="77777777" w:rsidR="006A60EA" w:rsidRDefault="006A60EA" w:rsidP="006A60EA">
      <w:pPr>
        <w:pStyle w:val="Heading4"/>
      </w:pPr>
      <w:r w:rsidRPr="000A5608">
        <w:t xml:space="preserve">Thus, the standard is consistency with the categorical imperative. </w:t>
      </w:r>
    </w:p>
    <w:p w14:paraId="39709972" w14:textId="2DAD982F" w:rsidR="006A60EA" w:rsidRDefault="006A60EA" w:rsidP="006A60EA">
      <w:pPr>
        <w:pStyle w:val="Heading4"/>
      </w:pPr>
      <w:r w:rsidRPr="006D7903">
        <w:rPr>
          <w:rFonts w:cs="Calibri"/>
        </w:rPr>
        <w:t xml:space="preserve">Prefer the standard: [a] </w:t>
      </w:r>
      <w:r w:rsidRPr="006D7903">
        <w:rPr>
          <w:rFonts w:cs="Calibri"/>
          <w:color w:val="000000" w:themeColor="text1"/>
        </w:rPr>
        <w:t xml:space="preserve">freedom is the key to the process of justification of arguments. Willing that we should abide by their ethical theory presupposes that we own ourselves in the first place. Thus, it is logically incoherent to justify the neg arguments/standard without first willing that we can pursue ends free from others [b] </w:t>
      </w:r>
      <w:r w:rsidRPr="0023127E">
        <w:t xml:space="preserve">Frameworks are topicality </w:t>
      </w:r>
      <w:proofErr w:type="spellStart"/>
      <w:r w:rsidRPr="0023127E">
        <w:t>interps</w:t>
      </w:r>
      <w:proofErr w:type="spellEnd"/>
      <w:r w:rsidRPr="0023127E">
        <w:t xml:space="preserve"> of the word ought so they should be theoretically justified. Prefer on resource disparities—a focus on evidence and statistics privileges debaters with the most preround prep which excludes lone-wolfs who lack huge evidence files. A debate under my framework can easily be won without any prep since huge evidence files aren’t required</w:t>
      </w:r>
      <w:r>
        <w:t>.</w:t>
      </w:r>
    </w:p>
    <w:p w14:paraId="77B41D49" w14:textId="163FA422" w:rsidR="006A60EA" w:rsidRDefault="006A60EA" w:rsidP="006A60EA">
      <w:pPr>
        <w:pStyle w:val="Heading3"/>
      </w:pPr>
      <w:r>
        <w:t>1NC – Offense</w:t>
      </w:r>
    </w:p>
    <w:p w14:paraId="5EC64CAE" w14:textId="77777777" w:rsidR="006A60EA" w:rsidRPr="00A057DB" w:rsidRDefault="006A60EA" w:rsidP="006A60EA"/>
    <w:p w14:paraId="6CDC1A60" w14:textId="4370A66C" w:rsidR="006A60EA" w:rsidRPr="00A057DB" w:rsidRDefault="006A60EA" w:rsidP="006A60EA">
      <w:pPr>
        <w:pStyle w:val="Heading4"/>
        <w:spacing w:before="240"/>
        <w:rPr>
          <w:u w:val="single"/>
        </w:rPr>
      </w:pPr>
      <w:r>
        <w:t>2</w:t>
      </w:r>
      <w:r>
        <w:t xml:space="preserve">]The </w:t>
      </w:r>
      <w:proofErr w:type="spellStart"/>
      <w:r>
        <w:t>aff</w:t>
      </w:r>
      <w:proofErr w:type="spellEnd"/>
      <w:r>
        <w:t xml:space="preserve"> encourages free riding- that treats people as </w:t>
      </w:r>
      <w:r>
        <w:softHyphen/>
      </w:r>
      <w:r>
        <w:rPr>
          <w:u w:val="single"/>
        </w:rPr>
        <w:t>means to an end</w:t>
      </w:r>
      <w:r>
        <w:t xml:space="preserve"> and takes advantage of their efforts which violates </w:t>
      </w:r>
      <w:r>
        <w:rPr>
          <w:u w:val="single"/>
        </w:rPr>
        <w:t>the principle of humanity</w:t>
      </w:r>
    </w:p>
    <w:p w14:paraId="52ECCA23" w14:textId="77777777" w:rsidR="006A60EA" w:rsidRPr="00D6603B" w:rsidRDefault="006A60EA" w:rsidP="006A60EA">
      <w:r w:rsidRPr="001E5989">
        <w:rPr>
          <w:rFonts w:eastAsiaTheme="majorEastAsia" w:cstheme="majorBidi"/>
          <w:b/>
          <w:bCs/>
          <w:sz w:val="26"/>
        </w:rPr>
        <w:t xml:space="preserve">Van Dyke </w:t>
      </w:r>
      <w:r>
        <w:rPr>
          <w:rFonts w:eastAsiaTheme="majorEastAsia" w:cstheme="majorBidi"/>
          <w:b/>
          <w:bCs/>
          <w:sz w:val="26"/>
        </w:rPr>
        <w:t>2</w:t>
      </w:r>
      <w:r>
        <w:t xml:space="preserve"> </w:t>
      </w:r>
      <w:r w:rsidRPr="001E5989">
        <w:t xml:space="preserve">Raymond Van Dyke, 7-17-2018, "The Categorical Imperative for Innovation and Patenting," </w:t>
      </w:r>
      <w:proofErr w:type="spellStart"/>
      <w:r w:rsidRPr="001E5989">
        <w:t>IPWatchdog</w:t>
      </w:r>
      <w:proofErr w:type="spellEnd"/>
      <w:r w:rsidRPr="001E5989">
        <w:t xml:space="preserve">, </w:t>
      </w:r>
      <w:hyperlink r:id="rId9" w:history="1">
        <w:r w:rsidRPr="005523C8">
          <w:rPr>
            <w:rStyle w:val="Hyperlink"/>
          </w:rPr>
          <w:t>https://www.ipwatchdog.com/2018/07/17/categorical-imperative-innovation-patenting/id=99178/</w:t>
        </w:r>
      </w:hyperlink>
      <w:r>
        <w:t xml:space="preserve"> SJ//DA recut SJKS</w:t>
      </w:r>
    </w:p>
    <w:p w14:paraId="611384E4" w14:textId="77777777" w:rsidR="006A60EA" w:rsidRDefault="006A60EA" w:rsidP="006A60EA">
      <w:pPr>
        <w:rPr>
          <w:sz w:val="14"/>
        </w:rPr>
      </w:pPr>
      <w:r w:rsidRPr="00A057DB">
        <w:rPr>
          <w:sz w:val="14"/>
        </w:rPr>
        <w:t xml:space="preserve">Also, </w:t>
      </w:r>
      <w:r w:rsidRPr="0027259A">
        <w:rPr>
          <w:b/>
          <w:bCs/>
          <w:highlight w:val="green"/>
          <w:u w:val="single"/>
        </w:rPr>
        <w:t>allowing the free taking of ideas</w:t>
      </w:r>
      <w:r w:rsidRPr="0027259A">
        <w:rPr>
          <w:b/>
          <w:bCs/>
          <w:u w:val="single"/>
        </w:rPr>
        <w:t xml:space="preserve">, content and valuable data, i.e., the </w:t>
      </w:r>
      <w:r w:rsidRPr="0027259A">
        <w:rPr>
          <w:b/>
          <w:bCs/>
          <w:highlight w:val="green"/>
          <w:u w:val="single"/>
        </w:rPr>
        <w:t>fruits of</w:t>
      </w:r>
      <w:r w:rsidRPr="0027259A">
        <w:rPr>
          <w:b/>
          <w:bCs/>
          <w:u w:val="single"/>
        </w:rPr>
        <w:t xml:space="preserve"> individual </w:t>
      </w:r>
      <w:r w:rsidRPr="0027259A">
        <w:rPr>
          <w:b/>
          <w:bCs/>
          <w:highlight w:val="green"/>
          <w:u w:val="single"/>
        </w:rPr>
        <w:t>intellectual endeavor</w:t>
      </w:r>
      <w:r w:rsidRPr="00A057DB">
        <w:rPr>
          <w:sz w:val="14"/>
        </w:rPr>
        <w:t xml:space="preserve">, would disrupt capitalism in a radical way.  </w:t>
      </w:r>
      <w:r w:rsidRPr="0027259A">
        <w:rPr>
          <w:b/>
          <w:bCs/>
          <w:u w:val="single"/>
        </w:rPr>
        <w:t xml:space="preserve">The </w:t>
      </w:r>
      <w:r w:rsidRPr="0027259A">
        <w:rPr>
          <w:b/>
          <w:bCs/>
          <w:highlight w:val="green"/>
          <w:u w:val="single"/>
        </w:rPr>
        <w:t>result</w:t>
      </w:r>
      <w:r w:rsidRPr="0027259A">
        <w:rPr>
          <w:b/>
          <w:bCs/>
          <w:u w:val="single"/>
        </w:rPr>
        <w:t xml:space="preserve">ing more secretive approach </w:t>
      </w:r>
      <w:r w:rsidRPr="0027259A">
        <w:rPr>
          <w:b/>
          <w:bCs/>
          <w:highlight w:val="green"/>
          <w:u w:val="single"/>
        </w:rPr>
        <w:t xml:space="preserve">in </w:t>
      </w:r>
      <w:r w:rsidRPr="0027259A">
        <w:rPr>
          <w:b/>
          <w:bCs/>
          <w:u w:val="single"/>
        </w:rPr>
        <w:t xml:space="preserve">support of the above </w:t>
      </w:r>
      <w:r w:rsidRPr="0027259A">
        <w:rPr>
          <w:b/>
          <w:bCs/>
          <w:highlight w:val="green"/>
          <w:u w:val="single"/>
        </w:rPr>
        <w:t>free-riding</w:t>
      </w:r>
      <w:r w:rsidRPr="0027259A">
        <w:rPr>
          <w:b/>
          <w:bCs/>
          <w:u w:val="single"/>
        </w:rPr>
        <w:t xml:space="preserve"> Statement</w:t>
      </w:r>
      <w:r w:rsidRPr="00A057DB">
        <w:rPr>
          <w:sz w:val="14"/>
        </w:rPr>
        <w:t xml:space="preserve"> would be akin to a Communist environment </w:t>
      </w:r>
      <w:r w:rsidRPr="0027259A">
        <w:rPr>
          <w:b/>
          <w:bCs/>
          <w:u w:val="single"/>
        </w:rPr>
        <w:t>where the State owned everything and the citizen owned nothing, i.e., the people “consented” to this.</w:t>
      </w:r>
      <w:r>
        <w:rPr>
          <w:b/>
          <w:bCs/>
          <w:u w:val="single"/>
        </w:rPr>
        <w:t xml:space="preserve"> </w:t>
      </w:r>
      <w:r w:rsidRPr="00A057DB">
        <w:rPr>
          <w:b/>
          <w:bCs/>
          <w:u w:val="single"/>
        </w:rPr>
        <w:t xml:space="preserve">It is, accordingly, manifestly clear that </w:t>
      </w:r>
      <w:r w:rsidRPr="00A057DB">
        <w:rPr>
          <w:b/>
          <w:bCs/>
          <w:highlight w:val="green"/>
          <w:u w:val="single"/>
        </w:rPr>
        <w:t>no reasonable</w:t>
      </w:r>
      <w:r w:rsidRPr="00A057DB">
        <w:rPr>
          <w:b/>
          <w:bCs/>
          <w:u w:val="single"/>
        </w:rPr>
        <w:t xml:space="preserve"> and supportable </w:t>
      </w:r>
      <w:r w:rsidRPr="00A057DB">
        <w:rPr>
          <w:b/>
          <w:bCs/>
          <w:highlight w:val="green"/>
          <w:u w:val="single"/>
        </w:rPr>
        <w:t>Categorical Imperative can be made for</w:t>
      </w:r>
      <w:r w:rsidRPr="00A057DB">
        <w:rPr>
          <w:b/>
          <w:bCs/>
          <w:u w:val="single"/>
        </w:rPr>
        <w:t xml:space="preserve"> the unwarranted </w:t>
      </w:r>
      <w:r w:rsidRPr="00A057DB">
        <w:rPr>
          <w:b/>
          <w:bCs/>
          <w:highlight w:val="green"/>
          <w:u w:val="single"/>
        </w:rPr>
        <w:t>theft of property</w:t>
      </w:r>
      <w:r w:rsidRPr="00A057DB">
        <w:rPr>
          <w:b/>
          <w:bCs/>
          <w:u w:val="single"/>
        </w:rPr>
        <w:t xml:space="preserve">, whether tangible or intangible, </w:t>
      </w:r>
      <w:r w:rsidRPr="00A057DB">
        <w:rPr>
          <w:sz w:val="14"/>
        </w:rPr>
        <w:t>apart from legitimate exigencies.</w:t>
      </w:r>
    </w:p>
    <w:p w14:paraId="44DE1969" w14:textId="77777777" w:rsidR="006A60EA" w:rsidRDefault="006A60EA" w:rsidP="006A60EA">
      <w:pPr>
        <w:rPr>
          <w:sz w:val="14"/>
        </w:rPr>
      </w:pPr>
    </w:p>
    <w:p w14:paraId="1781B148" w14:textId="392F2564" w:rsidR="006A60EA" w:rsidRDefault="006A60EA" w:rsidP="006A60EA">
      <w:pPr>
        <w:pStyle w:val="Heading4"/>
      </w:pPr>
      <w:r>
        <w:t>3]</w:t>
      </w:r>
      <w:r>
        <w:t xml:space="preserve">IPs are a necessary check on companies </w:t>
      </w:r>
      <w:proofErr w:type="gramStart"/>
      <w:r>
        <w:t>free-riding</w:t>
      </w:r>
      <w:proofErr w:type="gramEnd"/>
      <w:r>
        <w:t xml:space="preserve"> off associations of </w:t>
      </w:r>
      <w:r w:rsidRPr="00ED4EFF">
        <w:rPr>
          <w:u w:val="single"/>
        </w:rPr>
        <w:t>quality</w:t>
      </w:r>
      <w:r>
        <w:t>.</w:t>
      </w:r>
    </w:p>
    <w:p w14:paraId="657ACC5A" w14:textId="77777777" w:rsidR="006A60EA" w:rsidRPr="00ED4EFF" w:rsidRDefault="006A60EA" w:rsidP="006A60EA">
      <w:r w:rsidRPr="00ED4EFF">
        <w:rPr>
          <w:rStyle w:val="Style13ptBold"/>
        </w:rPr>
        <w:t>Wong et al 20</w:t>
      </w:r>
      <w:r>
        <w:t xml:space="preserve"> [Liana, Ian, and </w:t>
      </w:r>
      <w:proofErr w:type="spellStart"/>
      <w:r>
        <w:t>Shayerah</w:t>
      </w:r>
      <w:proofErr w:type="spellEnd"/>
      <w:r>
        <w:t>; Analyst</w:t>
      </w:r>
      <w:r w:rsidRPr="00ED4EFF">
        <w:t xml:space="preserve"> in International Trade and Finance</w:t>
      </w:r>
      <w:r>
        <w:t xml:space="preserve">; </w:t>
      </w:r>
      <w:r w:rsidRPr="00ED4EFF">
        <w:t>Specialist in International Trade and Finance</w:t>
      </w:r>
      <w:r>
        <w:t xml:space="preserve">; </w:t>
      </w:r>
      <w:r w:rsidRPr="00ED4EFF">
        <w:t>Specialist in International Trade and Finance</w:t>
      </w:r>
      <w:r>
        <w:t>; “</w:t>
      </w:r>
      <w:r w:rsidRPr="00ED4EFF">
        <w:t>Intellectual Property Rights and International Trade</w:t>
      </w:r>
      <w:r>
        <w:t xml:space="preserve">,” *Updated* 5/12/20; CRS; </w:t>
      </w:r>
      <w:hyperlink r:id="rId10" w:history="1">
        <w:r w:rsidRPr="00E41138">
          <w:rPr>
            <w:rStyle w:val="Hyperlink"/>
          </w:rPr>
          <w:t>https://www.everycrsreport.com/files/20200512_RL34292_2023354cc06b0a4425a2c5e02c0b13024426d206.pdf</w:t>
        </w:r>
      </w:hyperlink>
      <w:r>
        <w:t>] Justin</w:t>
      </w:r>
    </w:p>
    <w:p w14:paraId="32FE978D" w14:textId="77777777" w:rsidR="006A60EA" w:rsidRPr="00ED4EFF" w:rsidRDefault="006A60EA" w:rsidP="006A60EA">
      <w:pPr>
        <w:rPr>
          <w:sz w:val="16"/>
        </w:rPr>
      </w:pPr>
      <w:r w:rsidRPr="00ED4EFF">
        <w:rPr>
          <w:sz w:val="16"/>
        </w:rPr>
        <w:t xml:space="preserve">Trademark protection in the United States is governed jointly by state and federal law. The main federal statute is the Lanham Act of 1946 (Title 15 of the United States Code). </w:t>
      </w:r>
      <w:r w:rsidRPr="00ED4EFF">
        <w:rPr>
          <w:highlight w:val="green"/>
          <w:u w:val="single"/>
        </w:rPr>
        <w:t xml:space="preserve">Trademarks </w:t>
      </w:r>
      <w:r w:rsidRPr="00ED4EFF">
        <w:rPr>
          <w:u w:val="single"/>
        </w:rPr>
        <w:t xml:space="preserve">permit the seller to </w:t>
      </w:r>
      <w:r w:rsidRPr="00ED4EFF">
        <w:rPr>
          <w:highlight w:val="green"/>
          <w:u w:val="single"/>
        </w:rPr>
        <w:t>use</w:t>
      </w:r>
      <w:r w:rsidRPr="00ED4EFF">
        <w:rPr>
          <w:u w:val="single"/>
        </w:rPr>
        <w:t xml:space="preserve"> a </w:t>
      </w:r>
      <w:r w:rsidRPr="00ED4EFF">
        <w:rPr>
          <w:rStyle w:val="Emphasis"/>
          <w:highlight w:val="green"/>
        </w:rPr>
        <w:t>distinctive</w:t>
      </w:r>
      <w:r w:rsidRPr="00ED4EFF">
        <w:rPr>
          <w:rStyle w:val="Emphasis"/>
        </w:rPr>
        <w:t xml:space="preserve"> word, name, </w:t>
      </w:r>
      <w:r w:rsidRPr="00ED4EFF">
        <w:rPr>
          <w:rStyle w:val="Emphasis"/>
          <w:highlight w:val="green"/>
        </w:rPr>
        <w:t>symbol</w:t>
      </w:r>
      <w:r w:rsidRPr="00ED4EFF">
        <w:rPr>
          <w:rStyle w:val="Emphasis"/>
        </w:rPr>
        <w:t>, or device to identify and market a product or company</w:t>
      </w:r>
      <w:r w:rsidRPr="00ED4EFF">
        <w:rPr>
          <w:sz w:val="16"/>
        </w:rPr>
        <w:t xml:space="preserve">. Marks can also be used to </w:t>
      </w:r>
      <w:r w:rsidRPr="00ED4EFF">
        <w:rPr>
          <w:highlight w:val="green"/>
          <w:u w:val="single"/>
        </w:rPr>
        <w:t xml:space="preserve">denote </w:t>
      </w:r>
      <w:r w:rsidRPr="00ED4EFF">
        <w:rPr>
          <w:rStyle w:val="Emphasis"/>
          <w:highlight w:val="green"/>
        </w:rPr>
        <w:t>services from</w:t>
      </w:r>
      <w:r w:rsidRPr="00ED4EFF">
        <w:rPr>
          <w:rStyle w:val="Emphasis"/>
        </w:rPr>
        <w:t xml:space="preserve"> a </w:t>
      </w:r>
      <w:proofErr w:type="gramStart"/>
      <w:r w:rsidRPr="00ED4EFF">
        <w:rPr>
          <w:rStyle w:val="Emphasis"/>
          <w:highlight w:val="green"/>
        </w:rPr>
        <w:t>particular</w:t>
      </w:r>
      <w:r w:rsidRPr="00ED4EFF">
        <w:rPr>
          <w:rStyle w:val="Emphasis"/>
        </w:rPr>
        <w:t>ly</w:t>
      </w:r>
      <w:proofErr w:type="gramEnd"/>
      <w:r w:rsidRPr="00ED4EFF">
        <w:rPr>
          <w:rStyle w:val="Emphasis"/>
        </w:rPr>
        <w:t xml:space="preserve"> </w:t>
      </w:r>
      <w:r w:rsidRPr="00ED4EFF">
        <w:rPr>
          <w:rStyle w:val="Emphasis"/>
          <w:highlight w:val="green"/>
        </w:rPr>
        <w:t>company</w:t>
      </w:r>
      <w:r w:rsidRPr="00ED4EFF">
        <w:rPr>
          <w:u w:val="single"/>
        </w:rPr>
        <w:t xml:space="preserve">. The trademark </w:t>
      </w:r>
      <w:r w:rsidRPr="00ED4EFF">
        <w:rPr>
          <w:highlight w:val="green"/>
          <w:u w:val="single"/>
        </w:rPr>
        <w:t xml:space="preserve">allows </w:t>
      </w:r>
      <w:r w:rsidRPr="00ED4EFF">
        <w:rPr>
          <w:rStyle w:val="Emphasis"/>
          <w:highlight w:val="green"/>
        </w:rPr>
        <w:t>quick identification</w:t>
      </w:r>
      <w:r w:rsidRPr="00ED4EFF">
        <w:rPr>
          <w:sz w:val="16"/>
        </w:rPr>
        <w:t xml:space="preserve"> of the source of a product, and for good or ill, can become an indicator of a product's quality. If for good, the trademark can be valuable by conveying an instant assurance of quality to consumers. Trademark law </w:t>
      </w:r>
      <w:r w:rsidRPr="00ED4EFF">
        <w:rPr>
          <w:u w:val="single"/>
        </w:rPr>
        <w:t xml:space="preserve">serves to </w:t>
      </w:r>
      <w:r w:rsidRPr="00ED4EFF">
        <w:rPr>
          <w:highlight w:val="green"/>
          <w:u w:val="single"/>
        </w:rPr>
        <w:t>prevent</w:t>
      </w:r>
      <w:r w:rsidRPr="00ED4EFF">
        <w:rPr>
          <w:u w:val="single"/>
        </w:rPr>
        <w:t xml:space="preserve"> other </w:t>
      </w:r>
      <w:r w:rsidRPr="00ED4EFF">
        <w:rPr>
          <w:highlight w:val="green"/>
          <w:u w:val="single"/>
        </w:rPr>
        <w:t xml:space="preserve">companies with </w:t>
      </w:r>
      <w:r w:rsidRPr="00ED4EFF">
        <w:rPr>
          <w:rStyle w:val="Emphasis"/>
          <w:highlight w:val="green"/>
        </w:rPr>
        <w:t>similar</w:t>
      </w:r>
      <w:r w:rsidRPr="00ED4EFF">
        <w:rPr>
          <w:highlight w:val="green"/>
          <w:u w:val="single"/>
        </w:rPr>
        <w:t xml:space="preserve"> merch</w:t>
      </w:r>
      <w:r w:rsidRPr="00ED4EFF">
        <w:rPr>
          <w:u w:val="single"/>
        </w:rPr>
        <w:t xml:space="preserve">andise </w:t>
      </w:r>
      <w:r w:rsidRPr="00ED4EFF">
        <w:rPr>
          <w:highlight w:val="green"/>
          <w:u w:val="single"/>
        </w:rPr>
        <w:t xml:space="preserve">from </w:t>
      </w:r>
      <w:proofErr w:type="gramStart"/>
      <w:r w:rsidRPr="00ED4EFF">
        <w:rPr>
          <w:rStyle w:val="Heading3Char"/>
          <w:highlight w:val="green"/>
        </w:rPr>
        <w:t>free-riding</w:t>
      </w:r>
      <w:proofErr w:type="gramEnd"/>
      <w:r w:rsidRPr="00ED4EFF">
        <w:rPr>
          <w:rStyle w:val="Heading3Char"/>
          <w:highlight w:val="green"/>
        </w:rPr>
        <w:t xml:space="preserve"> on </w:t>
      </w:r>
      <w:r w:rsidRPr="00ED4EFF">
        <w:rPr>
          <w:rStyle w:val="Heading3Char"/>
        </w:rPr>
        <w:t xml:space="preserve">the </w:t>
      </w:r>
      <w:r w:rsidRPr="00ED4EFF">
        <w:rPr>
          <w:rStyle w:val="Heading3Char"/>
          <w:highlight w:val="green"/>
        </w:rPr>
        <w:t>association of quality</w:t>
      </w:r>
      <w:r w:rsidRPr="00ED4EFF">
        <w:rPr>
          <w:rStyle w:val="Heading3Char"/>
        </w:rPr>
        <w:t xml:space="preserve"> with the trademarked item</w:t>
      </w:r>
      <w:r w:rsidRPr="00ED4EFF">
        <w:rPr>
          <w:sz w:val="16"/>
        </w:rPr>
        <w:t>. Thus, a trademarked good may command a premium in the marketplace because of its reputation. To be eligible for a trademark, the words or symbol used by the business must be sufficiently distinctive; generic names of commodities, for example, cannot be trademarked. Trademark rights are acquired through use or through registration with the PTO.</w:t>
      </w:r>
    </w:p>
    <w:p w14:paraId="6C08C38D" w14:textId="77777777" w:rsidR="006A60EA" w:rsidRDefault="006A60EA" w:rsidP="006A60EA">
      <w:pPr>
        <w:rPr>
          <w:sz w:val="16"/>
        </w:rPr>
      </w:pPr>
      <w:r w:rsidRPr="00ED4EFF">
        <w:rPr>
          <w:sz w:val="16"/>
        </w:rPr>
        <w:t>A related concept to trademarks is geographical indications (GIs), which are also protected by the Lanham Act. The GI acts to protect the quality and reputation of a distinctive product originating in a certain region; however, the benefit does not accrue to a sole producer, but rather the producers of a product originating from a particular region. GIs are generally sought for agricultural products, or wines and spirits. Protection for GIs is acquired in the United States by registration with the PTO, through a process similar to trademark registration.</w:t>
      </w:r>
    </w:p>
    <w:p w14:paraId="4A312680" w14:textId="77777777" w:rsidR="006A60EA" w:rsidRPr="006A60EA" w:rsidRDefault="006A60EA" w:rsidP="006A60EA"/>
    <w:p w14:paraId="24224545" w14:textId="60BA30B0" w:rsidR="006A60EA" w:rsidRDefault="006A60EA" w:rsidP="006A60EA">
      <w:pPr>
        <w:pStyle w:val="Heading2"/>
      </w:pPr>
      <w:r>
        <w:t>3</w:t>
      </w:r>
    </w:p>
    <w:p w14:paraId="7B5CD25F" w14:textId="77777777" w:rsidR="006A60EA" w:rsidRDefault="006A60EA" w:rsidP="006A60EA">
      <w:pPr>
        <w:pStyle w:val="Heading4"/>
        <w:rPr>
          <w:rFonts w:eastAsia="Times New Roman"/>
          <w:color w:val="000000" w:themeColor="text1"/>
          <w:shd w:val="clear" w:color="auto" w:fill="FFFFFF"/>
          <w:lang w:eastAsia="zh-CN"/>
        </w:rPr>
      </w:pPr>
      <w:r>
        <w:rPr>
          <w:rFonts w:eastAsia="Times New Roman"/>
          <w:color w:val="000000" w:themeColor="text1"/>
          <w:shd w:val="clear" w:color="auto" w:fill="FFFFFF"/>
          <w:lang w:eastAsia="zh-CN"/>
        </w:rPr>
        <w:t>T</w:t>
      </w:r>
      <w:r w:rsidRPr="00E1331E">
        <w:rPr>
          <w:rFonts w:eastAsia="Times New Roman"/>
          <w:color w:val="000000" w:themeColor="text1"/>
          <w:shd w:val="clear" w:color="auto" w:fill="FFFFFF"/>
          <w:lang w:eastAsia="zh-CN"/>
        </w:rPr>
        <w:t xml:space="preserve">he </w:t>
      </w:r>
      <w:proofErr w:type="spellStart"/>
      <w:r w:rsidRPr="00E1331E">
        <w:rPr>
          <w:rFonts w:eastAsia="Times New Roman"/>
          <w:color w:val="000000" w:themeColor="text1"/>
          <w:shd w:val="clear" w:color="auto" w:fill="FFFFFF"/>
          <w:lang w:eastAsia="zh-CN"/>
        </w:rPr>
        <w:t>aff</w:t>
      </w:r>
      <w:proofErr w:type="spellEnd"/>
      <w:r w:rsidRPr="00E1331E">
        <w:rPr>
          <w:rFonts w:eastAsia="Times New Roman"/>
          <w:color w:val="000000" w:themeColor="text1"/>
          <w:shd w:val="clear" w:color="auto" w:fill="FFFFFF"/>
          <w:lang w:eastAsia="zh-CN"/>
        </w:rPr>
        <w:t xml:space="preserve"> burden is to prove that the </w:t>
      </w:r>
      <w:proofErr w:type="spellStart"/>
      <w:r w:rsidRPr="00E1331E">
        <w:rPr>
          <w:rFonts w:eastAsia="Times New Roman"/>
          <w:color w:val="000000" w:themeColor="text1"/>
          <w:shd w:val="clear" w:color="auto" w:fill="FFFFFF"/>
          <w:lang w:eastAsia="zh-CN"/>
        </w:rPr>
        <w:t>resolutional</w:t>
      </w:r>
      <w:proofErr w:type="spellEnd"/>
      <w:r w:rsidRPr="00E1331E">
        <w:rPr>
          <w:rFonts w:eastAsia="Times New Roman"/>
          <w:color w:val="000000" w:themeColor="text1"/>
          <w:shd w:val="clear" w:color="auto" w:fill="FFFFFF"/>
          <w:lang w:eastAsia="zh-CN"/>
        </w:rPr>
        <w:t xml:space="preserve"> statement is logical, and the reciprocal neg burden is to prove that the </w:t>
      </w:r>
      <w:proofErr w:type="spellStart"/>
      <w:r w:rsidRPr="00E1331E">
        <w:rPr>
          <w:rFonts w:eastAsia="Times New Roman"/>
          <w:color w:val="000000" w:themeColor="text1"/>
          <w:shd w:val="clear" w:color="auto" w:fill="FFFFFF"/>
          <w:lang w:eastAsia="zh-CN"/>
        </w:rPr>
        <w:t>resolutional</w:t>
      </w:r>
      <w:proofErr w:type="spellEnd"/>
      <w:r w:rsidRPr="00E1331E">
        <w:rPr>
          <w:rFonts w:eastAsia="Times New Roman"/>
          <w:color w:val="000000" w:themeColor="text1"/>
          <w:shd w:val="clear" w:color="auto" w:fill="FFFFFF"/>
          <w:lang w:eastAsia="zh-CN"/>
        </w:rPr>
        <w:t xml:space="preserve"> statement is illogical.</w:t>
      </w:r>
    </w:p>
    <w:p w14:paraId="32FF7914" w14:textId="77777777" w:rsidR="006A60EA" w:rsidRPr="00527524" w:rsidRDefault="006A60EA" w:rsidP="006A60EA">
      <w:pPr>
        <w:rPr>
          <w:lang w:eastAsia="zh-CN"/>
        </w:rPr>
      </w:pPr>
    </w:p>
    <w:p w14:paraId="0DD4C3C5" w14:textId="77777777" w:rsidR="006A60EA" w:rsidRDefault="006A60EA" w:rsidP="006A60EA">
      <w:pPr>
        <w:pStyle w:val="Heading4"/>
        <w:rPr>
          <w:rFonts w:eastAsia="Times New Roman"/>
          <w:color w:val="000000" w:themeColor="text1"/>
          <w:shd w:val="clear" w:color="auto" w:fill="FFFFFF"/>
          <w:lang w:eastAsia="zh-CN"/>
        </w:rPr>
      </w:pPr>
      <w:r>
        <w:rPr>
          <w:rFonts w:eastAsia="Times New Roman"/>
          <w:color w:val="000000" w:themeColor="text1"/>
          <w:shd w:val="clear" w:color="auto" w:fill="FFFFFF"/>
          <w:lang w:eastAsia="zh-CN"/>
        </w:rPr>
        <w:t>Prefer:</w:t>
      </w:r>
    </w:p>
    <w:p w14:paraId="36670554" w14:textId="77777777" w:rsidR="006A60EA" w:rsidRPr="00A257D8" w:rsidRDefault="006A60EA" w:rsidP="006A60EA">
      <w:pPr>
        <w:pStyle w:val="Heading4"/>
      </w:pPr>
      <w:r>
        <w:t>1.</w:t>
      </w:r>
      <w:r w:rsidRPr="00A257D8">
        <w:t xml:space="preserve"> Text – Oxford Dictionary defines ought as “</w:t>
      </w:r>
      <w:r w:rsidRPr="009B0022">
        <w:rPr>
          <w:u w:val="single"/>
        </w:rPr>
        <w:t>used to indicate something that is probable</w:t>
      </w:r>
      <w:r w:rsidRPr="00A257D8">
        <w:t>.”</w:t>
      </w:r>
    </w:p>
    <w:p w14:paraId="29443A2A" w14:textId="77777777" w:rsidR="006A60EA" w:rsidRPr="00187ED2" w:rsidRDefault="006A60EA" w:rsidP="006A60EA">
      <w:pPr>
        <w:rPr>
          <w:sz w:val="16"/>
          <w:szCs w:val="16"/>
        </w:rPr>
      </w:pPr>
      <w:hyperlink r:id="rId11" w:history="1">
        <w:r w:rsidRPr="00FE7871">
          <w:rPr>
            <w:rStyle w:val="Hyperlink"/>
            <w:sz w:val="16"/>
            <w:szCs w:val="16"/>
          </w:rPr>
          <w:t>https://en.oxforddictionaries.com/definition/ought //</w:t>
        </w:r>
      </w:hyperlink>
      <w:r>
        <w:rPr>
          <w:sz w:val="16"/>
          <w:szCs w:val="16"/>
        </w:rPr>
        <w:t>Massa</w:t>
      </w:r>
    </w:p>
    <w:p w14:paraId="39781E25" w14:textId="77777777" w:rsidR="006A60EA" w:rsidRPr="00A257D8" w:rsidRDefault="006A60EA" w:rsidP="006A60EA">
      <w:pPr>
        <w:pStyle w:val="Heading4"/>
      </w:pPr>
      <w:r w:rsidRPr="00A257D8">
        <w:t xml:space="preserve">Ought </w:t>
      </w:r>
      <w:proofErr w:type="gramStart"/>
      <w:r w:rsidRPr="00A257D8">
        <w:t>is</w:t>
      </w:r>
      <w:proofErr w:type="gramEnd"/>
      <w:r w:rsidRPr="00A257D8">
        <w:t xml:space="preserve"> “</w:t>
      </w:r>
      <w:r w:rsidRPr="009B0022">
        <w:rPr>
          <w:u w:val="single"/>
        </w:rPr>
        <w:t>used to express logical consequence</w:t>
      </w:r>
      <w:r w:rsidRPr="00A257D8">
        <w:t xml:space="preserve">” as defined by Merriam-Webster </w:t>
      </w:r>
    </w:p>
    <w:p w14:paraId="502956D2" w14:textId="77777777" w:rsidR="006A60EA" w:rsidRPr="00187ED2" w:rsidRDefault="006A60EA" w:rsidP="006A60EA">
      <w:pPr>
        <w:rPr>
          <w:sz w:val="16"/>
          <w:szCs w:val="16"/>
        </w:rPr>
      </w:pPr>
      <w:r w:rsidRPr="00187ED2">
        <w:rPr>
          <w:sz w:val="16"/>
          <w:szCs w:val="16"/>
        </w:rPr>
        <w:t>(</w:t>
      </w:r>
      <w:hyperlink r:id="rId12" w:history="1">
        <w:r w:rsidRPr="0054008F">
          <w:rPr>
            <w:rStyle w:val="Hyperlink"/>
            <w:sz w:val="16"/>
            <w:szCs w:val="16"/>
          </w:rPr>
          <w:t>http://www.merriam-webster.com/dictionary/ought</w:t>
        </w:r>
      </w:hyperlink>
      <w:r w:rsidRPr="00187ED2">
        <w:rPr>
          <w:sz w:val="16"/>
          <w:szCs w:val="16"/>
        </w:rPr>
        <w:t>)</w:t>
      </w:r>
      <w:r>
        <w:rPr>
          <w:sz w:val="16"/>
          <w:szCs w:val="16"/>
        </w:rPr>
        <w:t xml:space="preserve"> //Massa</w:t>
      </w:r>
    </w:p>
    <w:p w14:paraId="5CF486E9" w14:textId="77777777" w:rsidR="006A60EA" w:rsidRDefault="006A60EA" w:rsidP="006A60EA">
      <w:pPr>
        <w:pStyle w:val="Heading4"/>
      </w:pPr>
      <w:r>
        <w:t>2.</w:t>
      </w:r>
      <w:r w:rsidRPr="00A257D8">
        <w:t xml:space="preserve"> </w:t>
      </w:r>
      <w:proofErr w:type="spellStart"/>
      <w:r w:rsidRPr="00A257D8">
        <w:t>Debatability</w:t>
      </w:r>
      <w:proofErr w:type="spellEnd"/>
      <w:r w:rsidRPr="00A257D8">
        <w:t xml:space="preserve"> – </w:t>
      </w:r>
      <w:r>
        <w:t>a)</w:t>
      </w:r>
      <w:r w:rsidRPr="00A257D8">
        <w:t xml:space="preserve"> my </w:t>
      </w:r>
      <w:proofErr w:type="spellStart"/>
      <w:r w:rsidRPr="00A257D8">
        <w:t>interp</w:t>
      </w:r>
      <w:proofErr w:type="spellEnd"/>
      <w:r w:rsidRPr="00A257D8">
        <w:t xml:space="preserve"> means debates focus on empirics about </w:t>
      </w:r>
      <w:proofErr w:type="spellStart"/>
      <w:r w:rsidRPr="00A257D8">
        <w:t>squo</w:t>
      </w:r>
      <w:proofErr w:type="spellEnd"/>
      <w:r w:rsidRPr="00A257D8">
        <w:t xml:space="preserve"> trends rather than irresolvable abstract principles</w:t>
      </w:r>
      <w:r>
        <w:t xml:space="preserve"> that’ve been argued for years</w:t>
      </w:r>
      <w:r w:rsidRPr="00A257D8">
        <w:t xml:space="preserve"> </w:t>
      </w:r>
      <w:r>
        <w:t>b)</w:t>
      </w:r>
      <w:r w:rsidRPr="00A257D8">
        <w:t xml:space="preserve"> Moral </w:t>
      </w:r>
      <w:proofErr w:type="spellStart"/>
      <w:r w:rsidRPr="00A257D8">
        <w:t>oughts</w:t>
      </w:r>
      <w:proofErr w:type="spellEnd"/>
      <w:r w:rsidRPr="00A257D8">
        <w:t xml:space="preserve"> cannot guide action. </w:t>
      </w:r>
    </w:p>
    <w:p w14:paraId="2BE88392" w14:textId="77777777" w:rsidR="006A60EA" w:rsidRPr="00A46100" w:rsidRDefault="006A60EA" w:rsidP="006A60EA">
      <w:pPr>
        <w:rPr>
          <w:sz w:val="16"/>
          <w:szCs w:val="16"/>
        </w:rPr>
      </w:pPr>
      <w:r w:rsidRPr="00A46100">
        <w:rPr>
          <w:b/>
          <w:sz w:val="26"/>
          <w:szCs w:val="26"/>
          <w:u w:val="single"/>
        </w:rPr>
        <w:t>Gray</w:t>
      </w:r>
      <w:r w:rsidRPr="00A46100">
        <w:rPr>
          <w:b/>
          <w:sz w:val="16"/>
          <w:szCs w:val="16"/>
        </w:rPr>
        <w:t xml:space="preserve">, </w:t>
      </w:r>
      <w:r w:rsidRPr="00A46100">
        <w:rPr>
          <w:sz w:val="16"/>
          <w:szCs w:val="16"/>
        </w:rPr>
        <w:t xml:space="preserve">Grey, JW. "The Is/Ought Gap: How Do We Get "Ought" from "Is?"" </w:t>
      </w:r>
      <w:r w:rsidRPr="00A46100">
        <w:rPr>
          <w:i/>
          <w:iCs/>
          <w:sz w:val="16"/>
          <w:szCs w:val="16"/>
        </w:rPr>
        <w:t>Ethical Realism</w:t>
      </w:r>
      <w:r w:rsidRPr="00A46100">
        <w:rPr>
          <w:sz w:val="16"/>
          <w:szCs w:val="16"/>
        </w:rPr>
        <w:t xml:space="preserve">. </w:t>
      </w:r>
      <w:proofErr w:type="spellStart"/>
      <w:r w:rsidRPr="00A46100">
        <w:rPr>
          <w:sz w:val="16"/>
          <w:szCs w:val="16"/>
        </w:rPr>
        <w:t>N.p.</w:t>
      </w:r>
      <w:proofErr w:type="spellEnd"/>
      <w:r w:rsidRPr="00A46100">
        <w:rPr>
          <w:sz w:val="16"/>
          <w:szCs w:val="16"/>
        </w:rPr>
        <w:t>, 19 July 2011. Web. 28 Oct. 2015. //</w:t>
      </w:r>
      <w:r>
        <w:rPr>
          <w:sz w:val="16"/>
          <w:szCs w:val="16"/>
        </w:rPr>
        <w:t>Massa</w:t>
      </w:r>
    </w:p>
    <w:p w14:paraId="120C333C" w14:textId="77777777" w:rsidR="006A60EA" w:rsidRPr="00671316" w:rsidRDefault="006A60EA" w:rsidP="006A60EA">
      <w:r w:rsidRPr="008E232D">
        <w:rPr>
          <w:b/>
          <w:sz w:val="26"/>
          <w:szCs w:val="26"/>
          <w:highlight w:val="green"/>
          <w:u w:val="single"/>
        </w:rPr>
        <w:t xml:space="preserve">The </w:t>
      </w:r>
      <w:proofErr w:type="spellStart"/>
      <w:r w:rsidRPr="008E232D">
        <w:rPr>
          <w:b/>
          <w:sz w:val="26"/>
          <w:szCs w:val="26"/>
          <w:highlight w:val="green"/>
          <w:u w:val="single"/>
        </w:rPr>
        <w:t>is</w:t>
      </w:r>
      <w:proofErr w:type="spellEnd"/>
      <w:r w:rsidRPr="008E232D">
        <w:rPr>
          <w:b/>
          <w:sz w:val="26"/>
          <w:szCs w:val="26"/>
          <w:highlight w:val="green"/>
          <w:u w:val="single"/>
        </w:rPr>
        <w:t>/ought gap is a problem in moral philosophy</w:t>
      </w:r>
      <w:r w:rsidRPr="00A46100">
        <w:rPr>
          <w:b/>
          <w:sz w:val="26"/>
          <w:szCs w:val="26"/>
          <w:u w:val="single"/>
        </w:rPr>
        <w:t xml:space="preserve"> where what is the case and what ought to be the case seem quite different, and it presents itself as the following question</w:t>
      </w:r>
      <w:r w:rsidRPr="00671316">
        <w:t xml:space="preserve"> </w:t>
      </w:r>
      <w:r w:rsidRPr="00671316">
        <w:rPr>
          <w:szCs w:val="16"/>
        </w:rPr>
        <w:t>to David Hume:</w:t>
      </w:r>
      <w:r w:rsidRPr="00671316">
        <w:t xml:space="preserve"> </w:t>
      </w:r>
      <w:r w:rsidRPr="008E232D">
        <w:rPr>
          <w:b/>
          <w:sz w:val="26"/>
          <w:szCs w:val="26"/>
          <w:highlight w:val="green"/>
          <w:u w:val="single"/>
        </w:rPr>
        <w:t xml:space="preserve">How do we </w:t>
      </w:r>
      <w:r w:rsidRPr="008E232D">
        <w:rPr>
          <w:b/>
          <w:i/>
          <w:iCs/>
          <w:sz w:val="26"/>
          <w:szCs w:val="26"/>
          <w:highlight w:val="green"/>
          <w:u w:val="single"/>
        </w:rPr>
        <w:t>know</w:t>
      </w:r>
      <w:r w:rsidRPr="008E232D">
        <w:rPr>
          <w:b/>
          <w:sz w:val="26"/>
          <w:szCs w:val="26"/>
          <w:highlight w:val="green"/>
          <w:u w:val="single"/>
        </w:rPr>
        <w:t xml:space="preserve"> what</w:t>
      </w:r>
      <w:r w:rsidRPr="00A46100">
        <w:rPr>
          <w:b/>
          <w:sz w:val="26"/>
          <w:szCs w:val="26"/>
          <w:u w:val="single"/>
        </w:rPr>
        <w:t xml:space="preserve"> morally </w:t>
      </w:r>
      <w:r w:rsidRPr="008E232D">
        <w:rPr>
          <w:b/>
          <w:sz w:val="26"/>
          <w:szCs w:val="26"/>
          <w:highlight w:val="green"/>
          <w:u w:val="single"/>
        </w:rPr>
        <w:t>ought to be</w:t>
      </w:r>
      <w:r w:rsidRPr="00A46100">
        <w:rPr>
          <w:b/>
          <w:sz w:val="26"/>
          <w:szCs w:val="26"/>
          <w:u w:val="single"/>
        </w:rPr>
        <w:t xml:space="preserve"> the case </w:t>
      </w:r>
      <w:r w:rsidRPr="008E232D">
        <w:rPr>
          <w:b/>
          <w:sz w:val="26"/>
          <w:szCs w:val="26"/>
          <w:highlight w:val="green"/>
          <w:u w:val="single"/>
        </w:rPr>
        <w:t>from what is</w:t>
      </w:r>
      <w:r w:rsidRPr="00A46100">
        <w:rPr>
          <w:b/>
          <w:sz w:val="26"/>
          <w:szCs w:val="26"/>
          <w:u w:val="single"/>
        </w:rPr>
        <w:t xml:space="preserve"> the case?</w:t>
      </w:r>
      <w:r w:rsidRPr="00671316">
        <w:t xml:space="preserve"> </w:t>
      </w:r>
      <w:r w:rsidRPr="00671316">
        <w:rPr>
          <w:szCs w:val="16"/>
        </w:rPr>
        <w:t>Hume posed the question in A Treatise of Human Nature Book III Part I Section I: In</w:t>
      </w:r>
      <w:r w:rsidRPr="00671316">
        <w:t xml:space="preserve"> </w:t>
      </w:r>
      <w:r w:rsidRPr="00A46100">
        <w:rPr>
          <w:b/>
          <w:sz w:val="26"/>
          <w:szCs w:val="26"/>
          <w:u w:val="single"/>
        </w:rPr>
        <w:t xml:space="preserve">every system of </w:t>
      </w:r>
      <w:r w:rsidRPr="008E232D">
        <w:rPr>
          <w:b/>
          <w:sz w:val="26"/>
          <w:szCs w:val="26"/>
          <w:highlight w:val="green"/>
          <w:u w:val="single"/>
        </w:rPr>
        <w:t>morality</w:t>
      </w:r>
      <w:r w:rsidRPr="00671316">
        <w:rPr>
          <w:szCs w:val="16"/>
        </w:rPr>
        <w:t xml:space="preserve">, which I have hitherto met with, I have always </w:t>
      </w:r>
      <w:proofErr w:type="spellStart"/>
      <w:r w:rsidRPr="00671316">
        <w:rPr>
          <w:szCs w:val="16"/>
        </w:rPr>
        <w:t>remark’d</w:t>
      </w:r>
      <w:proofErr w:type="spellEnd"/>
      <w:r w:rsidRPr="00671316">
        <w:rPr>
          <w:szCs w:val="16"/>
        </w:rPr>
        <w:t xml:space="preserve"> that the author proceeds for some time in the ordinary way of reasoning, and establishes the being of a God, or makes observations concerning human affairs, when of a sudden I am </w:t>
      </w:r>
      <w:proofErr w:type="spellStart"/>
      <w:r w:rsidRPr="00671316">
        <w:rPr>
          <w:szCs w:val="16"/>
        </w:rPr>
        <w:t>surpriz’d</w:t>
      </w:r>
      <w:proofErr w:type="spellEnd"/>
      <w:r w:rsidRPr="00671316">
        <w:rPr>
          <w:szCs w:val="16"/>
        </w:rPr>
        <w:t xml:space="preserve"> to find, that instead of the usual copulations of propositions, is and is not, I meet with no proposition that is not connected with an ought, or an ought not. This change</w:t>
      </w:r>
      <w:r w:rsidRPr="00671316">
        <w:t xml:space="preserve"> </w:t>
      </w:r>
      <w:r w:rsidRPr="008E232D">
        <w:rPr>
          <w:b/>
          <w:sz w:val="26"/>
          <w:szCs w:val="26"/>
          <w:highlight w:val="green"/>
          <w:u w:val="single"/>
        </w:rPr>
        <w:t>is imperceptible</w:t>
      </w:r>
      <w:r w:rsidRPr="00671316">
        <w:rPr>
          <w:szCs w:val="16"/>
        </w:rPr>
        <w:t>; but is, however, of the last consequence.</w:t>
      </w:r>
      <w:r w:rsidRPr="00671316">
        <w:t xml:space="preserve"> </w:t>
      </w:r>
      <w:r w:rsidRPr="00A46100">
        <w:rPr>
          <w:b/>
          <w:sz w:val="26"/>
          <w:szCs w:val="26"/>
          <w:u w:val="single"/>
        </w:rPr>
        <w:t>For as this ought</w:t>
      </w:r>
      <w:r w:rsidRPr="00671316">
        <w:rPr>
          <w:szCs w:val="16"/>
        </w:rPr>
        <w:t xml:space="preserve">, or ought not, </w:t>
      </w:r>
      <w:r w:rsidRPr="00A46100">
        <w:rPr>
          <w:b/>
          <w:sz w:val="26"/>
          <w:szCs w:val="26"/>
          <w:u w:val="single"/>
        </w:rPr>
        <w:t>expresses some new relation</w:t>
      </w:r>
      <w:r w:rsidRPr="00671316">
        <w:t xml:space="preserve"> </w:t>
      </w:r>
      <w:r w:rsidRPr="00671316">
        <w:rPr>
          <w:szCs w:val="16"/>
        </w:rPr>
        <w:t xml:space="preserve">or affirmation, ‘tis necessary that it </w:t>
      </w:r>
      <w:proofErr w:type="spellStart"/>
      <w:r w:rsidRPr="00671316">
        <w:rPr>
          <w:szCs w:val="16"/>
        </w:rPr>
        <w:t>shou’d</w:t>
      </w:r>
      <w:proofErr w:type="spellEnd"/>
      <w:r w:rsidRPr="00671316">
        <w:rPr>
          <w:szCs w:val="16"/>
        </w:rPr>
        <w:t xml:space="preserve"> be </w:t>
      </w:r>
      <w:proofErr w:type="spellStart"/>
      <w:r w:rsidRPr="00671316">
        <w:rPr>
          <w:szCs w:val="16"/>
        </w:rPr>
        <w:t>observ’d</w:t>
      </w:r>
      <w:proofErr w:type="spellEnd"/>
      <w:r w:rsidRPr="00671316">
        <w:rPr>
          <w:szCs w:val="16"/>
        </w:rPr>
        <w:t xml:space="preserve"> and </w:t>
      </w:r>
      <w:proofErr w:type="spellStart"/>
      <w:r w:rsidRPr="00671316">
        <w:rPr>
          <w:szCs w:val="16"/>
        </w:rPr>
        <w:t>explain’d</w:t>
      </w:r>
      <w:proofErr w:type="spellEnd"/>
      <w:r w:rsidRPr="00671316">
        <w:rPr>
          <w:szCs w:val="16"/>
        </w:rPr>
        <w:t xml:space="preserve">; and at the same time that a reason </w:t>
      </w:r>
      <w:proofErr w:type="spellStart"/>
      <w:r w:rsidRPr="00671316">
        <w:rPr>
          <w:szCs w:val="16"/>
        </w:rPr>
        <w:t>shou’d</w:t>
      </w:r>
      <w:proofErr w:type="spellEnd"/>
      <w:r w:rsidRPr="00671316">
        <w:rPr>
          <w:szCs w:val="16"/>
        </w:rPr>
        <w:t xml:space="preserve"> be given,</w:t>
      </w:r>
      <w:r w:rsidRPr="00671316">
        <w:t xml:space="preserve"> </w:t>
      </w:r>
      <w:r w:rsidRPr="00A46100">
        <w:rPr>
          <w:b/>
          <w:sz w:val="26"/>
          <w:szCs w:val="26"/>
          <w:u w:val="single"/>
        </w:rPr>
        <w:t>for what seems altogether inconceivable</w:t>
      </w:r>
      <w:r w:rsidRPr="00671316">
        <w:rPr>
          <w:szCs w:val="16"/>
        </w:rPr>
        <w:t>, how this new relation can be a deduction from others, which are entirely different from it. It is here that Hume points out that</w:t>
      </w:r>
      <w:r w:rsidRPr="00671316">
        <w:t xml:space="preserve"> </w:t>
      </w:r>
      <w:r w:rsidRPr="00A46100">
        <w:rPr>
          <w:b/>
          <w:sz w:val="26"/>
          <w:szCs w:val="26"/>
          <w:u w:val="single"/>
        </w:rPr>
        <w:t>philosophers argue about</w:t>
      </w:r>
      <w:r w:rsidRPr="00671316">
        <w:t xml:space="preserve"> </w:t>
      </w:r>
      <w:r w:rsidRPr="00671316">
        <w:rPr>
          <w:szCs w:val="16"/>
        </w:rPr>
        <w:t>various</w:t>
      </w:r>
      <w:r w:rsidRPr="00671316">
        <w:t xml:space="preserve"> </w:t>
      </w:r>
      <w:r w:rsidRPr="00A46100">
        <w:rPr>
          <w:b/>
          <w:sz w:val="26"/>
          <w:szCs w:val="26"/>
          <w:u w:val="single"/>
        </w:rPr>
        <w:t>nonmoral facts, then somehow conclude what ought to be the case</w:t>
      </w:r>
      <w:r w:rsidRPr="00671316">
        <w:t xml:space="preserve"> </w:t>
      </w:r>
      <w:r w:rsidRPr="00671316">
        <w:rPr>
          <w:szCs w:val="16"/>
        </w:rPr>
        <w:t>(or what people ought to do)</w:t>
      </w:r>
      <w:r w:rsidRPr="00671316">
        <w:t xml:space="preserve"> </w:t>
      </w:r>
      <w:r w:rsidRPr="00A46100">
        <w:rPr>
          <w:b/>
          <w:sz w:val="26"/>
          <w:szCs w:val="26"/>
          <w:u w:val="single"/>
        </w:rPr>
        <w:t>based on</w:t>
      </w:r>
      <w:r w:rsidRPr="00671316">
        <w:t xml:space="preserve"> </w:t>
      </w:r>
      <w:r w:rsidRPr="00671316">
        <w:rPr>
          <w:szCs w:val="16"/>
        </w:rPr>
        <w:t xml:space="preserve">those facts (about </w:t>
      </w:r>
      <w:r w:rsidRPr="00A46100">
        <w:rPr>
          <w:b/>
          <w:sz w:val="26"/>
          <w:szCs w:val="26"/>
          <w:u w:val="single"/>
        </w:rPr>
        <w:t>what is the case</w:t>
      </w:r>
      <w:r w:rsidRPr="00671316">
        <w:rPr>
          <w:szCs w:val="16"/>
        </w:rPr>
        <w:t>).</w:t>
      </w:r>
      <w:r w:rsidRPr="00671316">
        <w:t xml:space="preserve"> </w:t>
      </w:r>
      <w:r w:rsidRPr="00A46100">
        <w:rPr>
          <w:b/>
          <w:sz w:val="26"/>
          <w:szCs w:val="26"/>
          <w:u w:val="single"/>
        </w:rPr>
        <w:t xml:space="preserve">For example, </w:t>
      </w:r>
      <w:r w:rsidRPr="008E232D">
        <w:rPr>
          <w:b/>
          <w:sz w:val="26"/>
          <w:szCs w:val="26"/>
          <w:highlight w:val="green"/>
          <w:u w:val="single"/>
        </w:rPr>
        <w:t>we might find</w:t>
      </w:r>
      <w:r w:rsidRPr="00A46100">
        <w:rPr>
          <w:b/>
          <w:sz w:val="26"/>
          <w:szCs w:val="26"/>
          <w:u w:val="single"/>
        </w:rPr>
        <w:t xml:space="preserve"> out that </w:t>
      </w:r>
      <w:r w:rsidRPr="008E232D">
        <w:rPr>
          <w:b/>
          <w:sz w:val="26"/>
          <w:szCs w:val="26"/>
          <w:highlight w:val="green"/>
          <w:u w:val="single"/>
        </w:rPr>
        <w:t>arsenic</w:t>
      </w:r>
      <w:r w:rsidRPr="00A46100">
        <w:rPr>
          <w:b/>
          <w:sz w:val="26"/>
          <w:szCs w:val="26"/>
          <w:u w:val="single"/>
        </w:rPr>
        <w:t xml:space="preserve"> is </w:t>
      </w:r>
      <w:r w:rsidRPr="008E232D">
        <w:rPr>
          <w:b/>
          <w:sz w:val="26"/>
          <w:szCs w:val="26"/>
          <w:highlight w:val="green"/>
          <w:u w:val="single"/>
        </w:rPr>
        <w:t>poisonous and conclude</w:t>
      </w:r>
      <w:r w:rsidRPr="00A46100">
        <w:rPr>
          <w:b/>
          <w:sz w:val="26"/>
          <w:szCs w:val="26"/>
          <w:u w:val="single"/>
        </w:rPr>
        <w:t xml:space="preserve"> that </w:t>
      </w:r>
      <w:r w:rsidRPr="008E232D">
        <w:rPr>
          <w:b/>
          <w:sz w:val="26"/>
          <w:szCs w:val="26"/>
          <w:highlight w:val="green"/>
          <w:u w:val="single"/>
        </w:rPr>
        <w:t>we ought not consume it.</w:t>
      </w:r>
      <w:r w:rsidRPr="00A46100">
        <w:rPr>
          <w:b/>
          <w:sz w:val="26"/>
          <w:szCs w:val="26"/>
          <w:u w:val="single"/>
        </w:rPr>
        <w:t xml:space="preserve"> But we need to know how </w:t>
      </w:r>
      <w:r w:rsidRPr="008E232D">
        <w:rPr>
          <w:b/>
          <w:sz w:val="26"/>
          <w:szCs w:val="26"/>
          <w:highlight w:val="green"/>
          <w:u w:val="single"/>
        </w:rPr>
        <w:t>nonmoral facts</w:t>
      </w:r>
      <w:r w:rsidRPr="00A46100">
        <w:rPr>
          <w:b/>
          <w:sz w:val="26"/>
          <w:szCs w:val="26"/>
          <w:u w:val="single"/>
        </w:rPr>
        <w:t xml:space="preserve"> can </w:t>
      </w:r>
      <w:r w:rsidRPr="008E232D">
        <w:rPr>
          <w:b/>
          <w:sz w:val="26"/>
          <w:szCs w:val="26"/>
          <w:highlight w:val="green"/>
          <w:u w:val="single"/>
        </w:rPr>
        <w:t>lead to moral conclusions.</w:t>
      </w:r>
      <w:r w:rsidRPr="00A46100">
        <w:rPr>
          <w:b/>
          <w:sz w:val="26"/>
          <w:szCs w:val="26"/>
          <w:u w:val="single"/>
        </w:rPr>
        <w:t xml:space="preserve"> These two things </w:t>
      </w:r>
      <w:r w:rsidRPr="008E232D">
        <w:rPr>
          <w:b/>
          <w:sz w:val="26"/>
          <w:szCs w:val="26"/>
          <w:highlight w:val="green"/>
          <w:u w:val="single"/>
        </w:rPr>
        <w:t>seem unrelated.</w:t>
      </w:r>
      <w:r w:rsidRPr="00A46100">
        <w:rPr>
          <w:b/>
          <w:sz w:val="26"/>
          <w:szCs w:val="26"/>
          <w:u w:val="single"/>
        </w:rPr>
        <w:t xml:space="preserve"> </w:t>
      </w:r>
      <w:r w:rsidRPr="008E232D">
        <w:rPr>
          <w:b/>
          <w:sz w:val="26"/>
          <w:szCs w:val="26"/>
          <w:highlight w:val="green"/>
          <w:u w:val="single"/>
        </w:rPr>
        <w:t xml:space="preserve">The </w:t>
      </w:r>
      <w:proofErr w:type="spellStart"/>
      <w:r w:rsidRPr="008E232D">
        <w:rPr>
          <w:b/>
          <w:sz w:val="26"/>
          <w:szCs w:val="26"/>
          <w:highlight w:val="green"/>
          <w:u w:val="single"/>
        </w:rPr>
        <w:t>is</w:t>
      </w:r>
      <w:proofErr w:type="spellEnd"/>
      <w:r w:rsidRPr="008E232D">
        <w:rPr>
          <w:b/>
          <w:sz w:val="26"/>
          <w:szCs w:val="26"/>
          <w:highlight w:val="green"/>
          <w:u w:val="single"/>
        </w:rPr>
        <w:t>/ought gap [isn’t]</w:t>
      </w:r>
      <w:r w:rsidRPr="00671316">
        <w:t xml:space="preserve"> </w:t>
      </w:r>
      <w:r w:rsidRPr="00671316">
        <w:rPr>
          <w:szCs w:val="16"/>
        </w:rPr>
        <w:t>doesn’t seem like</w:t>
      </w:r>
      <w:r w:rsidRPr="00671316">
        <w:t xml:space="preserve"> </w:t>
      </w:r>
      <w:r w:rsidRPr="008E232D">
        <w:rPr>
          <w:b/>
          <w:sz w:val="26"/>
          <w:szCs w:val="26"/>
          <w:highlight w:val="green"/>
          <w:u w:val="single"/>
        </w:rPr>
        <w:t xml:space="preserve">a problem for nonmoral </w:t>
      </w:r>
      <w:proofErr w:type="spellStart"/>
      <w:r w:rsidRPr="008E232D">
        <w:rPr>
          <w:b/>
          <w:sz w:val="26"/>
          <w:szCs w:val="26"/>
          <w:highlight w:val="green"/>
          <w:u w:val="single"/>
        </w:rPr>
        <w:t>oughts</w:t>
      </w:r>
      <w:proofErr w:type="spellEnd"/>
      <w:r w:rsidRPr="00671316">
        <w:rPr>
          <w:szCs w:val="16"/>
        </w:rPr>
        <w:t>—what we ought to do to accomplish our goals, fulfill our desires, or maintain our commitments. For example, we could say, “If you want to be healthy, you ought not consume arsenic.” However, it might be morally wrong to consume arsenic. If it is, we have some more explaining to do.</w:t>
      </w:r>
    </w:p>
    <w:p w14:paraId="79164B4D" w14:textId="77777777" w:rsidR="006A60EA" w:rsidRDefault="006A60EA" w:rsidP="006A60EA">
      <w:pPr>
        <w:pStyle w:val="Heading4"/>
      </w:pPr>
      <w:r>
        <w:t>4.</w:t>
      </w:r>
      <w:r w:rsidRPr="00A257D8">
        <w:t xml:space="preserve"> Neg definition choice – The </w:t>
      </w:r>
      <w:proofErr w:type="spellStart"/>
      <w:r w:rsidRPr="00A257D8">
        <w:t>aff</w:t>
      </w:r>
      <w:proofErr w:type="spellEnd"/>
      <w:r w:rsidRPr="00A257D8">
        <w:t xml:space="preserve"> should have defined ought in the 1ac as their value, by not doing so they have forfeited their right to read a new definition</w:t>
      </w:r>
      <w:r>
        <w:t xml:space="preserve"> – </w:t>
      </w:r>
      <w:r w:rsidRPr="00A257D8">
        <w:t xml:space="preserve">kills 1NC strategy since I </w:t>
      </w:r>
      <w:proofErr w:type="spellStart"/>
      <w:r w:rsidRPr="00A257D8">
        <w:t>premised</w:t>
      </w:r>
      <w:proofErr w:type="spellEnd"/>
      <w:r w:rsidRPr="00A257D8">
        <w:t xml:space="preserve"> my engagement on a lack of your definition. </w:t>
      </w:r>
    </w:p>
    <w:p w14:paraId="6753C640" w14:textId="77777777" w:rsidR="006A60EA" w:rsidRPr="00F51E64" w:rsidRDefault="006A60EA" w:rsidP="006A60EA">
      <w:pPr>
        <w:pStyle w:val="Heading4"/>
      </w:pPr>
      <w:r>
        <w:t>Negate:</w:t>
      </w:r>
    </w:p>
    <w:p w14:paraId="13E97A11" w14:textId="77777777" w:rsidR="006A60EA" w:rsidRDefault="006A60EA" w:rsidP="006A60EA">
      <w:pPr>
        <w:pStyle w:val="Heading4"/>
      </w:pPr>
      <w:r>
        <w:t xml:space="preserve">[1] </w:t>
      </w:r>
      <w:r w:rsidRPr="00941301">
        <w:t xml:space="preserve">Inherency – either a) the </w:t>
      </w:r>
      <w:proofErr w:type="spellStart"/>
      <w:r w:rsidRPr="00941301">
        <w:t>aff</w:t>
      </w:r>
      <w:proofErr w:type="spellEnd"/>
      <w:r w:rsidRPr="00941301">
        <w:t xml:space="preserve"> is non-inherent and you vote neg on presumption or b) it </w:t>
      </w:r>
      <w:proofErr w:type="gramStart"/>
      <w:r w:rsidRPr="00941301">
        <w:t>is</w:t>
      </w:r>
      <w:proofErr w:type="gramEnd"/>
      <w:r w:rsidRPr="00941301">
        <w:t xml:space="preserve"> and it isn’t logically going to happen.</w:t>
      </w:r>
    </w:p>
    <w:p w14:paraId="7EFC9877" w14:textId="77777777" w:rsidR="006A60EA" w:rsidRPr="00EE1529" w:rsidRDefault="006A60EA" w:rsidP="006A60EA">
      <w:pPr>
        <w:pStyle w:val="Heading4"/>
        <w:rPr>
          <w:rFonts w:cstheme="majorHAnsi"/>
        </w:rPr>
      </w:pPr>
      <w:r w:rsidRPr="00941301">
        <w:rPr>
          <w:rFonts w:cstheme="majorHAnsi"/>
        </w:rPr>
        <w:t>[</w:t>
      </w:r>
      <w:r>
        <w:rPr>
          <w:rFonts w:cstheme="majorHAnsi"/>
        </w:rPr>
        <w:t>2</w:t>
      </w:r>
      <w:r w:rsidRPr="00941301">
        <w:rPr>
          <w:rFonts w:cstheme="majorHAnsi"/>
        </w:rPr>
        <w:t>]</w:t>
      </w:r>
      <w:r w:rsidRPr="00941301">
        <w:rPr>
          <w:rFonts w:cstheme="majorHAnsi"/>
          <w:lang w:eastAsia="zh-CN"/>
        </w:rPr>
        <w:t xml:space="preserve"> In order to say I want to fix x problem, you must say that you want x problem to exist, since it requires the problem exist to solve, which makes any moral attempt inherently immoral</w:t>
      </w:r>
      <w:r w:rsidRPr="00941301">
        <w:rPr>
          <w:rFonts w:cstheme="majorHAnsi"/>
        </w:rPr>
        <w:t>.</w:t>
      </w:r>
    </w:p>
    <w:p w14:paraId="3B721992" w14:textId="77777777" w:rsidR="006A60EA" w:rsidRDefault="006A60EA" w:rsidP="006A60EA">
      <w:pPr>
        <w:pStyle w:val="Heading4"/>
        <w:rPr>
          <w:rFonts w:cstheme="majorHAnsi"/>
        </w:rPr>
      </w:pPr>
      <w:r>
        <w:rPr>
          <w:rFonts w:cstheme="majorHAnsi"/>
        </w:rPr>
        <w:t>[3] member means “a body part or organ” (Marriam Webster) but a nation cannot have bodily organs so the resolutions incoherent</w:t>
      </w:r>
    </w:p>
    <w:p w14:paraId="234BD81F" w14:textId="77777777" w:rsidR="006A60EA" w:rsidRDefault="006A60EA" w:rsidP="006A60EA">
      <w:pPr>
        <w:pStyle w:val="Heading4"/>
      </w:pPr>
      <w:r>
        <w:t>[4] Property means “</w:t>
      </w:r>
      <w:r w:rsidRPr="00FD7A4E">
        <w:rPr>
          <w:rFonts w:ascii="Arial" w:hAnsi="Arial" w:cs="Arial"/>
          <w:color w:val="202124"/>
          <w:sz w:val="21"/>
          <w:szCs w:val="21"/>
          <w:shd w:val="clear" w:color="auto" w:fill="FFFFFF"/>
        </w:rPr>
        <w:t>a building</w:t>
      </w:r>
      <w:r>
        <w:t>” (Oxford Languages) so reducing intellectual buildings is incoherent</w:t>
      </w:r>
    </w:p>
    <w:p w14:paraId="3B178AD4" w14:textId="2FAEEE30" w:rsidR="006A60EA" w:rsidRDefault="006A60EA" w:rsidP="006A60EA">
      <w:pPr>
        <w:pStyle w:val="Heading2"/>
      </w:pPr>
      <w:r>
        <w:t>4</w:t>
      </w:r>
    </w:p>
    <w:p w14:paraId="6E0C5170" w14:textId="77777777" w:rsidR="006A60EA" w:rsidRDefault="006A60EA" w:rsidP="006A60EA">
      <w:pPr>
        <w:pStyle w:val="Heading4"/>
      </w:pPr>
      <w:r w:rsidRPr="00FB3283">
        <w:rPr>
          <w:u w:val="single"/>
        </w:rPr>
        <w:t>Bipartisan antitrust bills passing now</w:t>
      </w:r>
      <w:r>
        <w:t xml:space="preserve"> but continued PC </w:t>
      </w:r>
      <w:r w:rsidRPr="00FB3283">
        <w:rPr>
          <w:u w:val="single"/>
        </w:rPr>
        <w:t>needed</w:t>
      </w:r>
      <w:r>
        <w:t xml:space="preserve"> to pacify republicans.</w:t>
      </w:r>
    </w:p>
    <w:p w14:paraId="699D3357" w14:textId="77777777" w:rsidR="006A60EA" w:rsidRPr="00FB3283" w:rsidRDefault="006A60EA" w:rsidP="006A60EA">
      <w:r w:rsidRPr="00FB3283">
        <w:rPr>
          <w:rStyle w:val="Style13ptBold"/>
        </w:rPr>
        <w:t>Perlman 9/3</w:t>
      </w:r>
      <w:r>
        <w:t xml:space="preserve"> [Matthew; 9/3/21; “</w:t>
      </w:r>
      <w:r w:rsidRPr="00FB3283">
        <w:rPr>
          <w:i/>
          <w:iCs/>
        </w:rPr>
        <w:t xml:space="preserve">Interest Groups Back Big Tech Antitrust Bills </w:t>
      </w:r>
      <w:proofErr w:type="gramStart"/>
      <w:r w:rsidRPr="00FB3283">
        <w:rPr>
          <w:i/>
          <w:iCs/>
        </w:rPr>
        <w:t>In</w:t>
      </w:r>
      <w:proofErr w:type="gramEnd"/>
      <w:r w:rsidRPr="00FB3283">
        <w:rPr>
          <w:i/>
          <w:iCs/>
        </w:rPr>
        <w:t xml:space="preserve"> House</w:t>
      </w:r>
      <w:r>
        <w:rPr>
          <w:i/>
          <w:iCs/>
        </w:rPr>
        <w:t>,</w:t>
      </w:r>
      <w:r>
        <w:t xml:space="preserve">” LAW360, </w:t>
      </w:r>
      <w:hyperlink r:id="rId13" w:history="1">
        <w:r w:rsidRPr="00297C2F">
          <w:rPr>
            <w:rStyle w:val="Hyperlink"/>
          </w:rPr>
          <w:t>https://www.law360.com/competition/articles/1418789/interest-groups-back-big-tech-antitrust-bills-in-house</w:t>
        </w:r>
      </w:hyperlink>
      <w:r>
        <w:t>] Justin</w:t>
      </w:r>
    </w:p>
    <w:p w14:paraId="4EC781F9" w14:textId="77777777" w:rsidR="006A60EA" w:rsidRPr="00FB3283" w:rsidRDefault="006A60EA" w:rsidP="006A60EA">
      <w:pPr>
        <w:rPr>
          <w:u w:val="single"/>
        </w:rPr>
      </w:pPr>
      <w:r w:rsidRPr="00FB3283">
        <w:rPr>
          <w:sz w:val="16"/>
        </w:rPr>
        <w:t xml:space="preserve">Law360 (September 3, 2021, 7:25 PM EDT) -- A contingent of public interest groups are urging leaders of the U.S. House of Representatives to advance a package of legislation aimed at reining in Big Tech companies through updates and changes to antitrust law, though free market advocates have been jeering many of the bills. A total of 58 public interest and consumer advocacy groups signed on to a letter Thursday asking </w:t>
      </w:r>
      <w:r w:rsidRPr="00FB3283">
        <w:rPr>
          <w:highlight w:val="green"/>
          <w:u w:val="single"/>
        </w:rPr>
        <w:t>House leaders</w:t>
      </w:r>
      <w:r w:rsidRPr="00FB3283">
        <w:rPr>
          <w:u w:val="single"/>
        </w:rPr>
        <w:t xml:space="preserve"> to swiftly </w:t>
      </w:r>
      <w:r w:rsidRPr="00FB3283">
        <w:rPr>
          <w:rStyle w:val="Emphasis"/>
          <w:highlight w:val="green"/>
        </w:rPr>
        <w:t>pass</w:t>
      </w:r>
      <w:r w:rsidRPr="00FB3283">
        <w:rPr>
          <w:rStyle w:val="Emphasis"/>
        </w:rPr>
        <w:t xml:space="preserve"> the package of six </w:t>
      </w:r>
      <w:r w:rsidRPr="00FB3283">
        <w:rPr>
          <w:rStyle w:val="Emphasis"/>
          <w:highlight w:val="green"/>
        </w:rPr>
        <w:t>antitrust bills that</w:t>
      </w:r>
      <w:r w:rsidRPr="00FB3283">
        <w:rPr>
          <w:rStyle w:val="Emphasis"/>
        </w:rPr>
        <w:t xml:space="preserve"> the </w:t>
      </w:r>
      <w:r w:rsidRPr="00FB3283">
        <w:rPr>
          <w:rStyle w:val="Emphasis"/>
          <w:highlight w:val="green"/>
        </w:rPr>
        <w:t>Judiciary Committee approved</w:t>
      </w:r>
      <w:r w:rsidRPr="00FB3283">
        <w:rPr>
          <w:rStyle w:val="Emphasis"/>
        </w:rPr>
        <w:t xml:space="preserve"> in late June after a marathon markup session</w:t>
      </w:r>
      <w:r w:rsidRPr="00FB3283">
        <w:rPr>
          <w:u w:val="single"/>
        </w:rPr>
        <w:t xml:space="preserve">. The proposals include </w:t>
      </w:r>
      <w:r w:rsidRPr="00FB3283">
        <w:rPr>
          <w:rStyle w:val="Emphasis"/>
        </w:rPr>
        <w:t>legislation prohibiting large platform companies from acquiring competitive</w:t>
      </w:r>
      <w:r w:rsidRPr="00FB3283">
        <w:rPr>
          <w:u w:val="single"/>
        </w:rPr>
        <w:t xml:space="preserve"> </w:t>
      </w:r>
      <w:r w:rsidRPr="00FB3283">
        <w:rPr>
          <w:rStyle w:val="Emphasis"/>
        </w:rPr>
        <w:t>threats</w:t>
      </w:r>
      <w:r w:rsidRPr="00FB3283">
        <w:rPr>
          <w:sz w:val="16"/>
        </w:rPr>
        <w:t xml:space="preserve">, </w:t>
      </w:r>
      <w:r w:rsidRPr="00FB3283">
        <w:rPr>
          <w:u w:val="single"/>
        </w:rPr>
        <w:t xml:space="preserve">preferencing their </w:t>
      </w:r>
      <w:r w:rsidRPr="00FB3283">
        <w:rPr>
          <w:rStyle w:val="Emphasis"/>
        </w:rPr>
        <w:t>own services</w:t>
      </w:r>
      <w:r w:rsidRPr="00FB3283">
        <w:rPr>
          <w:u w:val="single"/>
        </w:rPr>
        <w:t xml:space="preserve"> and using their control of </w:t>
      </w:r>
      <w:r w:rsidRPr="00FB3283">
        <w:rPr>
          <w:rStyle w:val="Emphasis"/>
        </w:rPr>
        <w:t>multiple business lines to disadvantage competitors in other ways</w:t>
      </w:r>
      <w:r w:rsidRPr="00FB3283">
        <w:rPr>
          <w:sz w:val="16"/>
        </w:rPr>
        <w:t xml:space="preserve">. The proposals would also </w:t>
      </w:r>
      <w:r w:rsidRPr="00FB3283">
        <w:rPr>
          <w:u w:val="single"/>
        </w:rPr>
        <w:t xml:space="preserve">impose </w:t>
      </w:r>
      <w:r w:rsidRPr="00FB3283">
        <w:rPr>
          <w:rStyle w:val="Emphasis"/>
        </w:rPr>
        <w:t>interoperability</w:t>
      </w:r>
      <w:r w:rsidRPr="00FB3283">
        <w:rPr>
          <w:u w:val="single"/>
        </w:rPr>
        <w:t xml:space="preserve"> and </w:t>
      </w:r>
      <w:r w:rsidRPr="00FB3283">
        <w:rPr>
          <w:rStyle w:val="Emphasis"/>
        </w:rPr>
        <w:t>data portability requirements</w:t>
      </w:r>
      <w:r w:rsidRPr="00FB3283">
        <w:rPr>
          <w:u w:val="single"/>
        </w:rPr>
        <w:t xml:space="preserve"> on large tech platforms, increase </w:t>
      </w:r>
      <w:r w:rsidRPr="00FB3283">
        <w:rPr>
          <w:rStyle w:val="Emphasis"/>
        </w:rPr>
        <w:t>merger filing fees</w:t>
      </w:r>
      <w:r w:rsidRPr="00FB3283">
        <w:rPr>
          <w:u w:val="single"/>
        </w:rPr>
        <w:t xml:space="preserve"> and </w:t>
      </w:r>
      <w:r w:rsidRPr="00FB3283">
        <w:rPr>
          <w:rStyle w:val="Emphasis"/>
        </w:rPr>
        <w:t>boost enforcement</w:t>
      </w:r>
      <w:r w:rsidRPr="00FB3283">
        <w:rPr>
          <w:u w:val="single"/>
        </w:rPr>
        <w:t xml:space="preserve"> by state attorneys general</w:t>
      </w:r>
      <w:r w:rsidRPr="00FB3283">
        <w:rPr>
          <w:sz w:val="16"/>
        </w:rPr>
        <w:t xml:space="preserve">. Charlotte </w:t>
      </w:r>
      <w:proofErr w:type="spellStart"/>
      <w:r w:rsidRPr="00FB3283">
        <w:rPr>
          <w:sz w:val="16"/>
        </w:rPr>
        <w:t>Slaiman</w:t>
      </w:r>
      <w:proofErr w:type="spellEnd"/>
      <w:r w:rsidRPr="00FB3283">
        <w:rPr>
          <w:sz w:val="16"/>
        </w:rPr>
        <w:t xml:space="preserve">, competition policy director for Public Knowledge, which signed on to the letter, said in a statement Thursday that the </w:t>
      </w:r>
      <w:r w:rsidRPr="00FB3283">
        <w:rPr>
          <w:u w:val="single"/>
        </w:rPr>
        <w:t xml:space="preserve">package </w:t>
      </w:r>
      <w:r w:rsidRPr="00FB3283">
        <w:rPr>
          <w:rStyle w:val="Emphasis"/>
          <w:highlight w:val="green"/>
        </w:rPr>
        <w:t>charts a path toward</w:t>
      </w:r>
      <w:r w:rsidRPr="00FB3283">
        <w:rPr>
          <w:highlight w:val="green"/>
          <w:u w:val="single"/>
        </w:rPr>
        <w:t xml:space="preserve"> putting "</w:t>
      </w:r>
      <w:r w:rsidRPr="00FB3283">
        <w:rPr>
          <w:rStyle w:val="Emphasis"/>
          <w:highlight w:val="green"/>
        </w:rPr>
        <w:t>people</w:t>
      </w:r>
      <w:r w:rsidRPr="00FB3283">
        <w:rPr>
          <w:rStyle w:val="Emphasis"/>
        </w:rPr>
        <w:t xml:space="preserve"> back </w:t>
      </w:r>
      <w:r w:rsidRPr="00FB3283">
        <w:rPr>
          <w:rStyle w:val="Emphasis"/>
          <w:highlight w:val="green"/>
        </w:rPr>
        <w:t>in control of</w:t>
      </w:r>
      <w:r w:rsidRPr="00FB3283">
        <w:rPr>
          <w:rStyle w:val="Emphasis"/>
        </w:rPr>
        <w:t xml:space="preserve"> the </w:t>
      </w:r>
      <w:r w:rsidRPr="00FB3283">
        <w:rPr>
          <w:rStyle w:val="Emphasis"/>
          <w:highlight w:val="green"/>
        </w:rPr>
        <w:t>digital economy.</w:t>
      </w:r>
      <w:r w:rsidRPr="00FB3283">
        <w:rPr>
          <w:highlight w:val="green"/>
          <w:u w:val="single"/>
        </w:rPr>
        <w:t>"</w:t>
      </w:r>
      <w:r w:rsidRPr="00FB3283">
        <w:rPr>
          <w:u w:val="single"/>
        </w:rPr>
        <w:t xml:space="preserve"> "The </w:t>
      </w:r>
      <w:r w:rsidRPr="00FB3283">
        <w:rPr>
          <w:highlight w:val="green"/>
          <w:u w:val="single"/>
        </w:rPr>
        <w:t xml:space="preserve">broad range of groups </w:t>
      </w:r>
      <w:r w:rsidRPr="00FB3283">
        <w:rPr>
          <w:rStyle w:val="Emphasis"/>
          <w:highlight w:val="green"/>
        </w:rPr>
        <w:t>support</w:t>
      </w:r>
      <w:r w:rsidRPr="00FB3283">
        <w:rPr>
          <w:rStyle w:val="Emphasis"/>
        </w:rPr>
        <w:t xml:space="preserve">ing </w:t>
      </w:r>
      <w:r w:rsidRPr="00FB3283">
        <w:rPr>
          <w:rStyle w:val="Emphasis"/>
          <w:highlight w:val="green"/>
        </w:rPr>
        <w:t>this package</w:t>
      </w:r>
      <w:r w:rsidRPr="00FB3283">
        <w:rPr>
          <w:rStyle w:val="Emphasis"/>
        </w:rPr>
        <w:t xml:space="preserve"> shows just how widespread the problem of Big Tech dominance</w:t>
      </w:r>
      <w:r w:rsidRPr="00FB3283">
        <w:rPr>
          <w:u w:val="single"/>
        </w:rPr>
        <w:t xml:space="preserve"> is, and that these bills deserve </w:t>
      </w:r>
      <w:r w:rsidRPr="00FB3283">
        <w:rPr>
          <w:rStyle w:val="Emphasis"/>
        </w:rPr>
        <w:t>a full vote in the House imminently</w:t>
      </w:r>
      <w:r w:rsidRPr="00FB3283">
        <w:rPr>
          <w:u w:val="single"/>
        </w:rPr>
        <w:t>,"</w:t>
      </w:r>
      <w:r w:rsidRPr="00FB3283">
        <w:rPr>
          <w:sz w:val="16"/>
        </w:rPr>
        <w:t xml:space="preserve"> </w:t>
      </w:r>
      <w:proofErr w:type="spellStart"/>
      <w:r w:rsidRPr="00FB3283">
        <w:rPr>
          <w:sz w:val="16"/>
        </w:rPr>
        <w:t>Slaiman</w:t>
      </w:r>
      <w:proofErr w:type="spellEnd"/>
      <w:r w:rsidRPr="00FB3283">
        <w:rPr>
          <w:sz w:val="16"/>
        </w:rPr>
        <w:t xml:space="preserve"> said. The letter contends that </w:t>
      </w:r>
      <w:r w:rsidRPr="00FB3283">
        <w:rPr>
          <w:u w:val="single"/>
        </w:rPr>
        <w:t xml:space="preserve">America has a </w:t>
      </w:r>
      <w:r w:rsidRPr="00FB3283">
        <w:rPr>
          <w:rStyle w:val="Emphasis"/>
        </w:rPr>
        <w:t>monopoly problem that is resulting in lower wages, reduced innovation and increased inequality</w:t>
      </w:r>
      <w:r w:rsidRPr="00FB3283">
        <w:rPr>
          <w:u w:val="single"/>
        </w:rPr>
        <w:t>, while also undermining the free press and perpetuating "</w:t>
      </w:r>
      <w:r w:rsidRPr="00FB3283">
        <w:rPr>
          <w:rStyle w:val="Emphasis"/>
        </w:rPr>
        <w:t>racial, gender and class dominance</w:t>
      </w:r>
      <w:r w:rsidRPr="00FB3283">
        <w:rPr>
          <w:u w:val="single"/>
        </w:rPr>
        <w:t xml:space="preserve">." "Big Tech monopolies are at the </w:t>
      </w:r>
      <w:r w:rsidRPr="00FB3283">
        <w:rPr>
          <w:rStyle w:val="Emphasis"/>
        </w:rPr>
        <w:t>center</w:t>
      </w:r>
      <w:r w:rsidRPr="00FB3283">
        <w:rPr>
          <w:u w:val="single"/>
        </w:rPr>
        <w:t xml:space="preserve"> of many of these problems,"</w:t>
      </w:r>
      <w:r w:rsidRPr="00FB3283">
        <w:rPr>
          <w:sz w:val="16"/>
        </w:rPr>
        <w:t xml:space="preserve"> the letter said. "Reining in these companies is an essential first step to reverse the damage of concentrated corporate power throughout our economy." </w:t>
      </w:r>
      <w:r w:rsidRPr="00FB3283">
        <w:rPr>
          <w:u w:val="single"/>
        </w:rPr>
        <w:t xml:space="preserve">The proposals followed a </w:t>
      </w:r>
      <w:r w:rsidRPr="00FB3283">
        <w:rPr>
          <w:rStyle w:val="Emphasis"/>
        </w:rPr>
        <w:t xml:space="preserve">16-month </w:t>
      </w:r>
      <w:r w:rsidRPr="00FB3283">
        <w:rPr>
          <w:rStyle w:val="Emphasis"/>
          <w:highlight w:val="green"/>
        </w:rPr>
        <w:t>investigation</w:t>
      </w:r>
      <w:r w:rsidRPr="00FB3283">
        <w:rPr>
          <w:rStyle w:val="Emphasis"/>
        </w:rPr>
        <w:t xml:space="preserve"> by the House antitrust subcommittee into Amazon, Apple, Facebook and Google that </w:t>
      </w:r>
      <w:r w:rsidRPr="00FB3283">
        <w:rPr>
          <w:rStyle w:val="Emphasis"/>
          <w:highlight w:val="green"/>
        </w:rPr>
        <w:t>resulted in</w:t>
      </w:r>
      <w:r w:rsidRPr="00FB3283">
        <w:rPr>
          <w:rStyle w:val="Emphasis"/>
        </w:rPr>
        <w:t xml:space="preserve"> a sprawling report from </w:t>
      </w:r>
      <w:r w:rsidRPr="00FB3283">
        <w:rPr>
          <w:rStyle w:val="Emphasis"/>
          <w:highlight w:val="green"/>
        </w:rPr>
        <w:t>Democrat</w:t>
      </w:r>
      <w:r w:rsidRPr="00FB3283">
        <w:rPr>
          <w:rStyle w:val="Emphasis"/>
        </w:rPr>
        <w:t xml:space="preserve">ic members </w:t>
      </w:r>
      <w:r w:rsidRPr="00FB3283">
        <w:rPr>
          <w:rStyle w:val="Emphasis"/>
          <w:highlight w:val="green"/>
        </w:rPr>
        <w:t>calling for</w:t>
      </w:r>
      <w:r w:rsidRPr="00FB3283">
        <w:rPr>
          <w:rStyle w:val="Emphasis"/>
        </w:rPr>
        <w:t xml:space="preserve"> a range of </w:t>
      </w:r>
      <w:r w:rsidRPr="00FB3283">
        <w:rPr>
          <w:rStyle w:val="Emphasis"/>
          <w:highlight w:val="green"/>
        </w:rPr>
        <w:t>reform</w:t>
      </w:r>
      <w:r w:rsidRPr="00FB3283">
        <w:rPr>
          <w:sz w:val="16"/>
        </w:rPr>
        <w:t xml:space="preserve"> measures to rein in the dominance of the companies. While consumer advocacy groups have largely supported the measures, the tech companies themselves and other interest </w:t>
      </w:r>
      <w:r w:rsidRPr="00FB3283">
        <w:rPr>
          <w:u w:val="single"/>
        </w:rPr>
        <w:t xml:space="preserve">groups have been highly critical, including a coalition of more than 25 </w:t>
      </w:r>
      <w:r w:rsidRPr="00FB3283">
        <w:rPr>
          <w:rStyle w:val="Emphasis"/>
          <w:highlight w:val="green"/>
        </w:rPr>
        <w:t>right-leaning groups</w:t>
      </w:r>
      <w:r w:rsidRPr="00FB3283">
        <w:rPr>
          <w:rStyle w:val="Emphasis"/>
        </w:rPr>
        <w:t xml:space="preserve"> that sent a letter to Congress ahead of the markup hearing. The letter </w:t>
      </w:r>
      <w:r w:rsidRPr="00FB3283">
        <w:rPr>
          <w:rStyle w:val="Emphasis"/>
          <w:highlight w:val="green"/>
        </w:rPr>
        <w:t>called the bills a "Trojan horse</w:t>
      </w:r>
      <w:r w:rsidRPr="00FB3283">
        <w:rPr>
          <w:rStyle w:val="Emphasis"/>
        </w:rPr>
        <w:t xml:space="preserve"> package</w:t>
      </w:r>
      <w:r w:rsidRPr="00FB3283">
        <w:rPr>
          <w:rStyle w:val="Emphasis"/>
          <w:highlight w:val="green"/>
        </w:rPr>
        <w:t>"</w:t>
      </w:r>
      <w:r w:rsidRPr="00FB3283">
        <w:rPr>
          <w:rStyle w:val="Emphasis"/>
        </w:rPr>
        <w:t xml:space="preserve"> aimed at cynically using conservative anger over Big Tech</w:t>
      </w:r>
      <w:r w:rsidRPr="00FB3283">
        <w:rPr>
          <w:sz w:val="16"/>
        </w:rPr>
        <w:t xml:space="preserve">, particularly at perceived censorship by social media platforms, </w:t>
      </w:r>
      <w:r w:rsidRPr="00FB3283">
        <w:rPr>
          <w:u w:val="single"/>
        </w:rPr>
        <w:t xml:space="preserve">to </w:t>
      </w:r>
      <w:r w:rsidRPr="00FB3283">
        <w:rPr>
          <w:highlight w:val="green"/>
          <w:u w:val="single"/>
        </w:rPr>
        <w:t xml:space="preserve">seek </w:t>
      </w:r>
      <w:r w:rsidRPr="00FB3283">
        <w:rPr>
          <w:rStyle w:val="Emphasis"/>
          <w:highlight w:val="green"/>
        </w:rPr>
        <w:t>bipartisan support</w:t>
      </w:r>
      <w:r w:rsidRPr="00FB3283">
        <w:rPr>
          <w:u w:val="single"/>
        </w:rPr>
        <w:t xml:space="preserve"> for "European-style over-regulation."</w:t>
      </w:r>
      <w:r w:rsidRPr="00FB3283">
        <w:rPr>
          <w:sz w:val="16"/>
        </w:rPr>
        <w:t xml:space="preserve"> For its part, Facebook has called the proposals a "poison pill for America's tech industry at a time our economy can least afford it" and said the bills underestimate the fierce competition the U.S. companies face from abroad. Apple and Google also raised concerns about the impact the bills would have on innovation, as well as on privacy and security. And Amazon has warned about the potential consequences of the proposals for both small businesses that sell on its platform and the consumers who use it to shop. Ending Platform Monopolies Act Thursday's letter said that the Ending Platform Monopolies Act would address "the most problematic aspects of the Big Tech companies" by allowing enforcers to break-up or separate pieces of the businesses when they create conflicts of interest that give the platforms an advantage over potential competitors and business users. A fact sheet from Public Knowledge accompanying the letter said that the bill is an important tool to help the antitrust agencies "protect consumers from mammoth platforms and to ensure compliance with other parts of the package." But during the markup hearing, ranking </w:t>
      </w:r>
      <w:r w:rsidRPr="00FB3283">
        <w:rPr>
          <w:rStyle w:val="Emphasis"/>
          <w:highlight w:val="green"/>
        </w:rPr>
        <w:t>Republican committee</w:t>
      </w:r>
      <w:r w:rsidRPr="00FB3283">
        <w:rPr>
          <w:rStyle w:val="Emphasis"/>
        </w:rPr>
        <w:t xml:space="preserve"> member Rep. Jim Jordan</w:t>
      </w:r>
      <w:r w:rsidRPr="00FB3283">
        <w:rPr>
          <w:u w:val="single"/>
        </w:rPr>
        <w:t xml:space="preserve"> of Ohio </w:t>
      </w:r>
      <w:r w:rsidRPr="00FB3283">
        <w:rPr>
          <w:highlight w:val="green"/>
          <w:u w:val="single"/>
        </w:rPr>
        <w:t>blasted</w:t>
      </w:r>
      <w:r w:rsidRPr="00FB3283">
        <w:rPr>
          <w:u w:val="single"/>
        </w:rPr>
        <w:t xml:space="preserve"> the </w:t>
      </w:r>
      <w:r w:rsidRPr="00FB3283">
        <w:rPr>
          <w:rStyle w:val="Emphasis"/>
          <w:highlight w:val="green"/>
        </w:rPr>
        <w:t>bill as</w:t>
      </w:r>
      <w:r w:rsidRPr="00FB3283">
        <w:rPr>
          <w:rStyle w:val="Emphasis"/>
        </w:rPr>
        <w:t xml:space="preserve"> a </w:t>
      </w:r>
      <w:r w:rsidRPr="00FB3283">
        <w:rPr>
          <w:rStyle w:val="Emphasis"/>
          <w:highlight w:val="green"/>
        </w:rPr>
        <w:t>regulatory overreach</w:t>
      </w:r>
      <w:r w:rsidRPr="00FB3283">
        <w:rPr>
          <w:rStyle w:val="Emphasis"/>
        </w:rPr>
        <w:t>, calling it "quite literally central planning" and arguing that it has significant ambiguities, which is bad for business</w:t>
      </w:r>
      <w:r w:rsidRPr="00FB3283">
        <w:rPr>
          <w:sz w:val="16"/>
        </w:rPr>
        <w:t xml:space="preserve">. The Competitive Enterprise Institute argued in a June statement that the bill "kills the goose that lays the golden egg," and would actually result in small businesses being unable to access the large platforms, which in turn would focus on their own offerings instead. The Chamber of Progress has warned that the proposal could bar Amazon from offering its Prime services and its Amazon Basics private label products, since they would compete against other sellers on the platform. Other groups have also warned it could also force tech companies to divest popular apps, including Google's Maps and YouTube, Facebook's WhatsApp and Instagram and Apple's iMessage and FaceTime. American Innovation and Choice Online Act </w:t>
      </w:r>
      <w:proofErr w:type="gramStart"/>
      <w:r w:rsidRPr="00FB3283">
        <w:rPr>
          <w:sz w:val="16"/>
        </w:rPr>
        <w:t>The</w:t>
      </w:r>
      <w:proofErr w:type="gramEnd"/>
      <w:r w:rsidRPr="00FB3283">
        <w:rPr>
          <w:sz w:val="16"/>
        </w:rPr>
        <w:t xml:space="preserve"> American Innovation and Choice Online Act is aimed at barring the platform companies from preferencing their own products and services over those of rival businesses and from excluding or discriminating against rivals. Thursday's letter said this proposal would "promote innovation and competition" by preventing the platforms from protecting their monopolies. </w:t>
      </w:r>
      <w:r w:rsidRPr="00FB3283">
        <w:rPr>
          <w:u w:val="single"/>
        </w:rPr>
        <w:t xml:space="preserve">The </w:t>
      </w:r>
      <w:r w:rsidRPr="00FB3283">
        <w:rPr>
          <w:rStyle w:val="Emphasis"/>
        </w:rPr>
        <w:t>right-leaning think tank American Enterprise Institute</w:t>
      </w:r>
      <w:r w:rsidRPr="00FB3283">
        <w:rPr>
          <w:u w:val="single"/>
        </w:rPr>
        <w:t xml:space="preserve"> and others have argued that </w:t>
      </w:r>
      <w:r w:rsidRPr="00FB3283">
        <w:rPr>
          <w:rStyle w:val="Emphasis"/>
        </w:rPr>
        <w:t>the bill could prevent Apple from pre-installing certain apps on its mobile phones</w:t>
      </w:r>
      <w:r w:rsidRPr="00FB3283">
        <w:rPr>
          <w:u w:val="single"/>
        </w:rPr>
        <w:t xml:space="preserve">, since that would advantage it over competing app developers. It could also </w:t>
      </w:r>
      <w:r w:rsidRPr="00FB3283">
        <w:rPr>
          <w:rStyle w:val="Emphasis"/>
        </w:rPr>
        <w:t>prevent Google from integrating maps or customer reviews</w:t>
      </w:r>
      <w:r w:rsidRPr="00FB3283">
        <w:rPr>
          <w:u w:val="single"/>
        </w:rPr>
        <w:t xml:space="preserve"> into search results, among other things.</w:t>
      </w:r>
      <w:r w:rsidRPr="00FB3283">
        <w:rPr>
          <w:sz w:val="16"/>
        </w:rPr>
        <w:t xml:space="preserve"> "At a minimum, the act would significantly disrupt these platforms' business models in ways that undermine consumer value," Daniel Lyons, a senior fellow for the group wrote in a blog post in June. Platform Competition and Opportunity Act </w:t>
      </w:r>
      <w:proofErr w:type="gramStart"/>
      <w:r w:rsidRPr="00FB3283">
        <w:rPr>
          <w:sz w:val="16"/>
        </w:rPr>
        <w:t>The</w:t>
      </w:r>
      <w:proofErr w:type="gramEnd"/>
      <w:r w:rsidRPr="00FB3283">
        <w:rPr>
          <w:sz w:val="16"/>
        </w:rPr>
        <w:t xml:space="preserve"> Platform Competition and Opportunity Act is aimed at preventing platform companies from acquiring potential or nascent competitors and its supporters argued in Thursday's letter that it would prevent the tech giants from enhancing or maintaining their market power. The bill would presumably have blocked Facebook's purchases of WhatsApp, Instagram and other services it has acquired, as well as a slew of deals by Google over the past two decades. Detractors have contended that this bill would limit investments in startups because it restricts their ability to be acquired by the larger technology firms, which they say is a </w:t>
      </w:r>
      <w:proofErr w:type="gramStart"/>
      <w:r w:rsidRPr="00FB3283">
        <w:rPr>
          <w:sz w:val="16"/>
        </w:rPr>
        <w:t>key way</w:t>
      </w:r>
      <w:proofErr w:type="gramEnd"/>
      <w:r w:rsidRPr="00FB3283">
        <w:rPr>
          <w:sz w:val="16"/>
        </w:rPr>
        <w:t xml:space="preserve"> for founders to benefit from their success. An American Enterprise Institute blog post from June argues that "opportunities for acquisition have been important drivers of innovation in tech" and also said the bill would prevent the tech companies from entering new areas of business to compete with each other. ACCESS Act </w:t>
      </w:r>
      <w:proofErr w:type="gramStart"/>
      <w:r w:rsidRPr="00FB3283">
        <w:rPr>
          <w:sz w:val="16"/>
        </w:rPr>
        <w:t>The</w:t>
      </w:r>
      <w:proofErr w:type="gramEnd"/>
      <w:r w:rsidRPr="00FB3283">
        <w:rPr>
          <w:sz w:val="16"/>
        </w:rPr>
        <w:t xml:space="preserve"> Augmenting Compatibility and Competition by Enabling Service Switching, or ACCESS Act, imposes requirements for the tech companies to make user data portable and able to be used by competing services. The bill's supporters argued in Thursday's letter that this prevents the tech giants from locking users into their services, since users can take their data with them and use it on other networks. </w:t>
      </w:r>
      <w:r w:rsidRPr="00FB3283">
        <w:rPr>
          <w:rStyle w:val="Emphasis"/>
          <w:highlight w:val="green"/>
        </w:rPr>
        <w:t>Privacy and security</w:t>
      </w:r>
      <w:r w:rsidRPr="00FB3283">
        <w:rPr>
          <w:rStyle w:val="Emphasis"/>
        </w:rPr>
        <w:t xml:space="preserve"> implications have been </w:t>
      </w:r>
      <w:r w:rsidRPr="00FB3283">
        <w:rPr>
          <w:rStyle w:val="Emphasis"/>
          <w:highlight w:val="green"/>
        </w:rPr>
        <w:t>flagged as potential problems</w:t>
      </w:r>
      <w:r w:rsidRPr="00FB3283">
        <w:rPr>
          <w:rStyle w:val="Emphasis"/>
        </w:rPr>
        <w:t xml:space="preserve"> for the proposal</w:t>
      </w:r>
      <w:r w:rsidRPr="00FB3283">
        <w:rPr>
          <w:u w:val="single"/>
        </w:rPr>
        <w:t xml:space="preserve">, with the Competitive Enterprise Institute saying in a statement in June that it's an </w:t>
      </w:r>
      <w:r w:rsidRPr="00FB3283">
        <w:rPr>
          <w:rStyle w:val="Emphasis"/>
        </w:rPr>
        <w:t>"anti-privacy bill" that forces companies to turn over private user information to others</w:t>
      </w:r>
      <w:r w:rsidRPr="00FB3283">
        <w:rPr>
          <w:u w:val="single"/>
        </w:rPr>
        <w:t xml:space="preserve">. The group also said the bill would </w:t>
      </w:r>
      <w:r w:rsidRPr="00FB3283">
        <w:rPr>
          <w:rStyle w:val="Emphasis"/>
        </w:rPr>
        <w:t>try to micromanage "complex, dynamic, and highly competitive markets" that are beyond understanding</w:t>
      </w:r>
      <w:r w:rsidRPr="00FB3283">
        <w:rPr>
          <w:sz w:val="16"/>
        </w:rPr>
        <w:t xml:space="preserve"> for most politicians and regulators. The American Enterprise Institute has also contended that the requirements would actually make rivals even more dependent on the incumbent platforms. Filing fees and state enforcement </w:t>
      </w:r>
      <w:proofErr w:type="gramStart"/>
      <w:r w:rsidRPr="00FB3283">
        <w:rPr>
          <w:sz w:val="16"/>
        </w:rPr>
        <w:t>Of</w:t>
      </w:r>
      <w:proofErr w:type="gramEnd"/>
      <w:r w:rsidRPr="00FB3283">
        <w:rPr>
          <w:sz w:val="16"/>
        </w:rPr>
        <w:t xml:space="preserve"> the antitrust bills approved by the House Judiciary Committee, the ones with the most bipartisan support appear to be the Merger Filing Fee Modernization Act and the State Antitrust Enforcement Venue Act, though it took a day of debate before the committee passed them. A Senate version of the filing fee bill passed that chamber in June as part of the U.S. Innovation and Competition Act. It would raise the fees merging parties pay when reporting large transactions, while lowering fees for smaller deals, in order to raise more resources for the antitrust agencies. Information Technology &amp; Innovation Foundation argued in an August blog post that the legislation does not give Congress enough oversight over how the agencies will use the funds that it raises and called for the bill to include provisions requiring the money be used to hire more staff dedicated to antitrust enforcement. The Competitive Enterprise Institute also raised concerns about congressional oversight and contended that the bill would increase the cost of doing business at a time when the economy is sputtering. "U.S. consumers need innovative services and affordable products, not higher prices passed onto them by businesses avoiding new, unnecessary regulatory compliance costs," the group said in a June blog post. The state enforcement bill would prevent antitrust cases brought by state attorneys general from being transferred to a different venue by the Judicial Panel on Multidistrict Litigation, similar to protections afforded to federal enforcers. The bill is intended to prevent companies targeted by state-led enforcement actions from trying to move the cases to more favorable venues, and it also has an analog in the Senate. Information Technology &amp; Innovation Foundation acknowledged in their August post that having cases included in multidistrict litigation can handicap state </w:t>
      </w:r>
      <w:proofErr w:type="gramStart"/>
      <w:r w:rsidRPr="00FB3283">
        <w:rPr>
          <w:sz w:val="16"/>
        </w:rPr>
        <w:t>enforcers, but</w:t>
      </w:r>
      <w:proofErr w:type="gramEnd"/>
      <w:r w:rsidRPr="00FB3283">
        <w:rPr>
          <w:sz w:val="16"/>
        </w:rPr>
        <w:t xml:space="preserve"> contended the changes should only apply to criminal matters and that the current version is wrong to block transfers of civil cases too. </w:t>
      </w:r>
      <w:r w:rsidRPr="00FB3283">
        <w:rPr>
          <w:rStyle w:val="Emphasis"/>
        </w:rPr>
        <w:t>Thursday's letter from supporters of the bills said the proposals were carefully crafted to address the abusive practices of Big Tech</w:t>
      </w:r>
      <w:r w:rsidRPr="00FB3283">
        <w:rPr>
          <w:u w:val="single"/>
        </w:rPr>
        <w:t xml:space="preserve">, informed by the House antitrust </w:t>
      </w:r>
      <w:proofErr w:type="spellStart"/>
      <w:r w:rsidRPr="00FB3283">
        <w:rPr>
          <w:u w:val="single"/>
        </w:rPr>
        <w:t>subcommitee's</w:t>
      </w:r>
      <w:proofErr w:type="spellEnd"/>
      <w:r w:rsidRPr="00FB3283">
        <w:rPr>
          <w:u w:val="single"/>
        </w:rPr>
        <w:t xml:space="preserve"> sprawling investigation and "historic" 450-page </w:t>
      </w:r>
      <w:r w:rsidRPr="00FB3283">
        <w:rPr>
          <w:rStyle w:val="Emphasis"/>
        </w:rPr>
        <w:t>report</w:t>
      </w:r>
      <w:r w:rsidRPr="00FB3283">
        <w:rPr>
          <w:u w:val="single"/>
        </w:rPr>
        <w:t xml:space="preserve">. "We believe that these bills will bring urgently needed change and accountability to these companies and an industry that </w:t>
      </w:r>
      <w:r w:rsidRPr="00FB3283">
        <w:rPr>
          <w:rStyle w:val="Emphasis"/>
        </w:rPr>
        <w:t>most Americans agree is already doing great harm to our democracy</w:t>
      </w:r>
      <w:r w:rsidRPr="00FB3283">
        <w:rPr>
          <w:u w:val="single"/>
        </w:rPr>
        <w:t>," the letter said.</w:t>
      </w:r>
    </w:p>
    <w:p w14:paraId="56D2007A" w14:textId="77777777" w:rsidR="006A60EA" w:rsidRDefault="006A60EA" w:rsidP="006A60EA"/>
    <w:p w14:paraId="51692C0D" w14:textId="77777777" w:rsidR="006A60EA" w:rsidRDefault="006A60EA" w:rsidP="006A60EA">
      <w:pPr>
        <w:pStyle w:val="Heading4"/>
      </w:pPr>
      <w:r>
        <w:t xml:space="preserve">Aff </w:t>
      </w:r>
      <w:r w:rsidRPr="00F85024">
        <w:rPr>
          <w:u w:val="single"/>
        </w:rPr>
        <w:t>doesn’t solve</w:t>
      </w:r>
      <w:r>
        <w:t xml:space="preserve"> but requires </w:t>
      </w:r>
      <w:r>
        <w:rPr>
          <w:u w:val="single"/>
        </w:rPr>
        <w:t>negotiations</w:t>
      </w:r>
      <w:r>
        <w:t xml:space="preserve"> that </w:t>
      </w:r>
      <w:r w:rsidRPr="00712735">
        <w:rPr>
          <w:u w:val="single"/>
        </w:rPr>
        <w:t>saps PC</w:t>
      </w:r>
      <w:r>
        <w:t>.</w:t>
      </w:r>
    </w:p>
    <w:p w14:paraId="4ACBBF7F" w14:textId="77777777" w:rsidR="006A60EA" w:rsidRDefault="006A60EA" w:rsidP="006A60EA">
      <w:r w:rsidRPr="00C86CC7">
        <w:rPr>
          <w:rStyle w:val="Style13ptBold"/>
        </w:rPr>
        <w:t>Pooley 21</w:t>
      </w:r>
      <w:r>
        <w:t xml:space="preserve"> [James; Former</w:t>
      </w:r>
      <w:r w:rsidRPr="00C86CC7">
        <w:t xml:space="preserve"> deputy director general of the United Nations’ World Intellectual Property Organization and a member of the Center for Intellectual Property Understanding</w:t>
      </w:r>
      <w:r>
        <w:t>; “</w:t>
      </w:r>
      <w:r w:rsidRPr="005878A3">
        <w:rPr>
          <w:rStyle w:val="Emphasis"/>
        </w:rPr>
        <w:t xml:space="preserve">Drawn-Out </w:t>
      </w:r>
      <w:r w:rsidRPr="005878A3">
        <w:rPr>
          <w:rStyle w:val="Emphasis"/>
          <w:highlight w:val="green"/>
        </w:rPr>
        <w:t xml:space="preserve">Negotiations </w:t>
      </w:r>
      <w:r w:rsidRPr="00FB3283">
        <w:rPr>
          <w:rStyle w:val="Emphasis"/>
        </w:rPr>
        <w:t xml:space="preserve">Over </w:t>
      </w:r>
      <w:proofErr w:type="spellStart"/>
      <w:r w:rsidRPr="00FB3283">
        <w:rPr>
          <w:rStyle w:val="Emphasis"/>
        </w:rPr>
        <w:t>Covid</w:t>
      </w:r>
      <w:proofErr w:type="spellEnd"/>
      <w:r w:rsidRPr="00FB3283">
        <w:rPr>
          <w:rStyle w:val="Emphasis"/>
        </w:rPr>
        <w:t xml:space="preserve"> IP</w:t>
      </w:r>
      <w:r w:rsidRPr="005878A3">
        <w:rPr>
          <w:rStyle w:val="Emphasis"/>
        </w:rPr>
        <w:t xml:space="preserve"> Will </w:t>
      </w:r>
      <w:r w:rsidRPr="005878A3">
        <w:rPr>
          <w:rStyle w:val="Emphasis"/>
          <w:highlight w:val="green"/>
        </w:rPr>
        <w:t>Blow Back on Biden</w:t>
      </w:r>
      <w:r>
        <w:t xml:space="preserve">,” Barron’s; 5/26/21; </w:t>
      </w:r>
      <w:hyperlink r:id="rId14" w:history="1">
        <w:r w:rsidRPr="00E41138">
          <w:rPr>
            <w:rStyle w:val="Hyperlink"/>
          </w:rPr>
          <w:t>https://www.barrons.com/articles/drawn-out-negotiations-over-covid-ip-will-blow-back-on-biden-51621973675</w:t>
        </w:r>
      </w:hyperlink>
      <w:r>
        <w:t>] Justin</w:t>
      </w:r>
    </w:p>
    <w:p w14:paraId="057E3DA3" w14:textId="77777777" w:rsidR="006A60EA" w:rsidRPr="008B501C" w:rsidRDefault="006A60EA" w:rsidP="006A60EA">
      <w:pPr>
        <w:rPr>
          <w:sz w:val="16"/>
          <w:szCs w:val="16"/>
        </w:rPr>
      </w:pPr>
      <w:r w:rsidRPr="008B501C">
        <w:rPr>
          <w:sz w:val="16"/>
          <w:szCs w:val="16"/>
        </w:rPr>
        <w:t>The Biden administration recently announced its support for a proposal before the World Trade Organization that would suspend the intellectual property protections on Covid-19 vaccines as guaranteed by the landmark TRIPS Agreement, a global trade pact that took effect in 1995.</w:t>
      </w:r>
    </w:p>
    <w:p w14:paraId="570F492A" w14:textId="77777777" w:rsidR="006A60EA" w:rsidRPr="00C86CC7" w:rsidRDefault="006A60EA" w:rsidP="006A60EA">
      <w:pPr>
        <w:rPr>
          <w:sz w:val="16"/>
        </w:rPr>
      </w:pPr>
      <w:r w:rsidRPr="00C86CC7">
        <w:rPr>
          <w:sz w:val="16"/>
        </w:rPr>
        <w:t xml:space="preserve">The decision has sparked furious debate, with supporters arguing that the decision will speed the vaccine rollout in developing countries. The reality, however, is that </w:t>
      </w:r>
      <w:r w:rsidRPr="00C86CC7">
        <w:rPr>
          <w:u w:val="single"/>
        </w:rPr>
        <w:t xml:space="preserve">even if enacted, </w:t>
      </w:r>
      <w:r w:rsidRPr="00FB3283">
        <w:rPr>
          <w:u w:val="single"/>
        </w:rPr>
        <w:t xml:space="preserve">the IP waiver will </w:t>
      </w:r>
      <w:r w:rsidRPr="00FB3283">
        <w:rPr>
          <w:rStyle w:val="Emphasis"/>
        </w:rPr>
        <w:t>have zero short-term impact</w:t>
      </w:r>
      <w:r w:rsidRPr="00C86CC7">
        <w:rPr>
          <w:rStyle w:val="Emphasis"/>
        </w:rPr>
        <w:t>—but could inflict serious, long-term harm</w:t>
      </w:r>
      <w:r w:rsidRPr="00C86CC7">
        <w:rPr>
          <w:sz w:val="16"/>
        </w:rPr>
        <w:t xml:space="preserve"> on global economic growth. The myopic nature of the Biden administration’s announcement cannot be overstated.</w:t>
      </w:r>
    </w:p>
    <w:p w14:paraId="0076BDE2" w14:textId="77777777" w:rsidR="006A60EA" w:rsidRPr="00C86CC7" w:rsidRDefault="006A60EA" w:rsidP="006A60EA">
      <w:pPr>
        <w:rPr>
          <w:u w:val="single"/>
        </w:rPr>
      </w:pPr>
      <w:r w:rsidRPr="00C86CC7">
        <w:rPr>
          <w:sz w:val="16"/>
        </w:rPr>
        <w:t xml:space="preserve">Even if </w:t>
      </w:r>
      <w:r w:rsidRPr="00C86CC7">
        <w:rPr>
          <w:u w:val="single"/>
        </w:rPr>
        <w:t xml:space="preserve">WTO officials decide to </w:t>
      </w:r>
      <w:r w:rsidRPr="00FB3283">
        <w:rPr>
          <w:rStyle w:val="Emphasis"/>
          <w:highlight w:val="green"/>
        </w:rPr>
        <w:t>waive IP</w:t>
      </w:r>
      <w:r w:rsidRPr="00FB3283">
        <w:rPr>
          <w:rStyle w:val="Emphasis"/>
        </w:rPr>
        <w:t xml:space="preserve"> protections</w:t>
      </w:r>
      <w:r w:rsidRPr="00FB3283">
        <w:rPr>
          <w:u w:val="single"/>
        </w:rPr>
        <w:t xml:space="preserve"> at</w:t>
      </w:r>
      <w:r w:rsidRPr="00C86CC7">
        <w:rPr>
          <w:u w:val="single"/>
        </w:rPr>
        <w:t xml:space="preserve"> their June meeting, it’ll simply </w:t>
      </w:r>
      <w:r w:rsidRPr="00EA6A04">
        <w:rPr>
          <w:highlight w:val="green"/>
          <w:u w:val="single"/>
        </w:rPr>
        <w:t xml:space="preserve">kickstart </w:t>
      </w:r>
      <w:r w:rsidRPr="00EA6A04">
        <w:rPr>
          <w:rStyle w:val="Heading3Char"/>
          <w:highlight w:val="green"/>
        </w:rPr>
        <w:t xml:space="preserve">months of </w:t>
      </w:r>
      <w:r w:rsidRPr="00FB3283">
        <w:rPr>
          <w:rStyle w:val="Heading3Char"/>
        </w:rPr>
        <w:t xml:space="preserve">legal </w:t>
      </w:r>
      <w:r w:rsidRPr="00EA6A04">
        <w:rPr>
          <w:rStyle w:val="Heading3Char"/>
          <w:highlight w:val="green"/>
        </w:rPr>
        <w:t>negotiations</w:t>
      </w:r>
      <w:r w:rsidRPr="00EA6A04">
        <w:rPr>
          <w:highlight w:val="green"/>
          <w:u w:val="single"/>
        </w:rPr>
        <w:t xml:space="preserve"> over</w:t>
      </w:r>
      <w:r w:rsidRPr="00C86CC7">
        <w:rPr>
          <w:u w:val="single"/>
        </w:rPr>
        <w:t xml:space="preserve"> precisely </w:t>
      </w:r>
      <w:r w:rsidRPr="00EA6A04">
        <w:rPr>
          <w:highlight w:val="green"/>
          <w:u w:val="single"/>
        </w:rPr>
        <w:t>which</w:t>
      </w:r>
      <w:r w:rsidRPr="00C86CC7">
        <w:rPr>
          <w:u w:val="single"/>
        </w:rPr>
        <w:t xml:space="preserve"> </w:t>
      </w:r>
      <w:r w:rsidRPr="00C86CC7">
        <w:rPr>
          <w:rStyle w:val="Emphasis"/>
        </w:rPr>
        <w:t xml:space="preserve">drug </w:t>
      </w:r>
      <w:r w:rsidRPr="00EA6A04">
        <w:rPr>
          <w:rStyle w:val="Emphasis"/>
          <w:highlight w:val="green"/>
        </w:rPr>
        <w:t xml:space="preserve">formulas and </w:t>
      </w:r>
      <w:r w:rsidRPr="00F85024">
        <w:rPr>
          <w:rStyle w:val="Emphasis"/>
        </w:rPr>
        <w:t xml:space="preserve">technical </w:t>
      </w:r>
      <w:r w:rsidRPr="00EA6A04">
        <w:rPr>
          <w:rStyle w:val="Emphasis"/>
          <w:highlight w:val="green"/>
        </w:rPr>
        <w:t>know-how</w:t>
      </w:r>
      <w:r w:rsidRPr="00EA6A04">
        <w:rPr>
          <w:highlight w:val="green"/>
          <w:u w:val="single"/>
        </w:rPr>
        <w:t xml:space="preserve"> are undeserving</w:t>
      </w:r>
      <w:r w:rsidRPr="00C86CC7">
        <w:rPr>
          <w:u w:val="single"/>
        </w:rPr>
        <w:t xml:space="preserve"> of IP protections. And it’s </w:t>
      </w:r>
      <w:r w:rsidRPr="00EA6A04">
        <w:rPr>
          <w:rStyle w:val="Emphasis"/>
          <w:highlight w:val="green"/>
        </w:rPr>
        <w:t>unthinkable</w:t>
      </w:r>
      <w:r w:rsidRPr="00C86CC7">
        <w:rPr>
          <w:u w:val="single"/>
        </w:rPr>
        <w:t xml:space="preserve"> that the Biden administration</w:t>
      </w:r>
      <w:r w:rsidRPr="00C86CC7">
        <w:rPr>
          <w:sz w:val="16"/>
        </w:rPr>
        <w:t xml:space="preserve">, or Congress for that matter, </w:t>
      </w:r>
      <w:r w:rsidRPr="00C86CC7">
        <w:rPr>
          <w:u w:val="single"/>
        </w:rPr>
        <w:t xml:space="preserve">would actually force </w:t>
      </w:r>
      <w:r w:rsidRPr="00FB3283">
        <w:rPr>
          <w:u w:val="single"/>
        </w:rPr>
        <w:t xml:space="preserve">American </w:t>
      </w:r>
      <w:r w:rsidRPr="00EA6A04">
        <w:rPr>
          <w:highlight w:val="green"/>
          <w:u w:val="single"/>
        </w:rPr>
        <w:t>companies</w:t>
      </w:r>
      <w:r w:rsidRPr="00C86CC7">
        <w:rPr>
          <w:u w:val="single"/>
        </w:rPr>
        <w:t xml:space="preserve"> to </w:t>
      </w:r>
      <w:r w:rsidRPr="00EA6A04">
        <w:rPr>
          <w:rStyle w:val="Emphasis"/>
          <w:highlight w:val="green"/>
        </w:rPr>
        <w:t>hand over</w:t>
      </w:r>
      <w:r w:rsidRPr="00C86CC7">
        <w:rPr>
          <w:rStyle w:val="Emphasis"/>
        </w:rPr>
        <w:t xml:space="preserve"> </w:t>
      </w:r>
      <w:proofErr w:type="gramStart"/>
      <w:r w:rsidRPr="00C86CC7">
        <w:rPr>
          <w:rStyle w:val="Emphasis"/>
        </w:rPr>
        <w:t>their</w:t>
      </w:r>
      <w:proofErr w:type="gramEnd"/>
      <w:r w:rsidRPr="00C86CC7">
        <w:rPr>
          <w:rStyle w:val="Emphasis"/>
        </w:rPr>
        <w:t xml:space="preserve"> most cutting-edge</w:t>
      </w:r>
      <w:r w:rsidRPr="00C86CC7">
        <w:rPr>
          <w:u w:val="single"/>
        </w:rPr>
        <w:t>—and closely guarded—</w:t>
      </w:r>
      <w:r w:rsidRPr="00EA6A04">
        <w:rPr>
          <w:rStyle w:val="Emphasis"/>
          <w:highlight w:val="green"/>
        </w:rPr>
        <w:t>secrets</w:t>
      </w:r>
      <w:r w:rsidRPr="00C86CC7">
        <w:rPr>
          <w:u w:val="single"/>
        </w:rPr>
        <w:t>.</w:t>
      </w:r>
    </w:p>
    <w:p w14:paraId="665F309C" w14:textId="77777777" w:rsidR="006A60EA" w:rsidRDefault="006A60EA" w:rsidP="006A60EA">
      <w:pPr>
        <w:rPr>
          <w:rStyle w:val="Emphasis"/>
        </w:rPr>
      </w:pPr>
      <w:r w:rsidRPr="00C86CC7">
        <w:rPr>
          <w:sz w:val="16"/>
        </w:rPr>
        <w:t xml:space="preserve">As a result, </w:t>
      </w:r>
      <w:r w:rsidRPr="00C86CC7">
        <w:rPr>
          <w:u w:val="single"/>
        </w:rPr>
        <w:t xml:space="preserve">the </w:t>
      </w:r>
      <w:r w:rsidRPr="00F85024">
        <w:rPr>
          <w:u w:val="single"/>
        </w:rPr>
        <w:t xml:space="preserve">inevitable </w:t>
      </w:r>
      <w:r w:rsidRPr="00EA6A04">
        <w:rPr>
          <w:highlight w:val="green"/>
          <w:u w:val="single"/>
        </w:rPr>
        <w:t>foot-dragging</w:t>
      </w:r>
      <w:r w:rsidRPr="00C86CC7">
        <w:rPr>
          <w:u w:val="single"/>
        </w:rPr>
        <w:t xml:space="preserve"> will </w:t>
      </w:r>
      <w:r w:rsidRPr="00EA6A04">
        <w:rPr>
          <w:highlight w:val="green"/>
          <w:u w:val="single"/>
        </w:rPr>
        <w:t>cause</w:t>
      </w:r>
      <w:r w:rsidRPr="00C86CC7">
        <w:rPr>
          <w:u w:val="single"/>
        </w:rPr>
        <w:t xml:space="preserve"> </w:t>
      </w:r>
      <w:r w:rsidRPr="00C86CC7">
        <w:rPr>
          <w:rStyle w:val="Emphasis"/>
        </w:rPr>
        <w:t xml:space="preserve">enormous </w:t>
      </w:r>
      <w:r w:rsidRPr="00EA6A04">
        <w:rPr>
          <w:rStyle w:val="Emphasis"/>
          <w:highlight w:val="green"/>
        </w:rPr>
        <w:t>resentment</w:t>
      </w:r>
      <w:r w:rsidRPr="00C86CC7">
        <w:rPr>
          <w:rStyle w:val="Emphasis"/>
        </w:rPr>
        <w:t xml:space="preserve"> in developing countries</w:t>
      </w:r>
      <w:r w:rsidRPr="00C86CC7">
        <w:rPr>
          <w:u w:val="single"/>
        </w:rPr>
        <w:t xml:space="preserve">. And that’s the </w:t>
      </w:r>
      <w:r w:rsidRPr="00C86CC7">
        <w:rPr>
          <w:rStyle w:val="Emphasis"/>
        </w:rPr>
        <w:t>real threat</w:t>
      </w:r>
      <w:r w:rsidRPr="00C86CC7">
        <w:rPr>
          <w:u w:val="single"/>
        </w:rPr>
        <w:t xml:space="preserve"> of the waiver</w:t>
      </w:r>
      <w:r w:rsidRPr="00C86CC7">
        <w:rPr>
          <w:sz w:val="16"/>
        </w:rPr>
        <w:t>—</w:t>
      </w:r>
      <w:r w:rsidRPr="003D6372">
        <w:rPr>
          <w:sz w:val="16"/>
        </w:rPr>
        <w:t xml:space="preserve">precisely because </w:t>
      </w:r>
      <w:r w:rsidRPr="003D6372">
        <w:rPr>
          <w:u w:val="single"/>
        </w:rPr>
        <w:t xml:space="preserve">it won’t </w:t>
      </w:r>
      <w:r w:rsidRPr="003D6372">
        <w:rPr>
          <w:rStyle w:val="Emphasis"/>
        </w:rPr>
        <w:t xml:space="preserve">accomplish either of its short-term goals </w:t>
      </w:r>
      <w:r w:rsidRPr="003D6372">
        <w:rPr>
          <w:u w:val="single"/>
        </w:rPr>
        <w:t>of</w:t>
      </w:r>
      <w:r w:rsidRPr="00C86CC7">
        <w:rPr>
          <w:u w:val="single"/>
        </w:rPr>
        <w:t xml:space="preserve"> improving vaccine access and facilitating tech transfers</w:t>
      </w:r>
      <w:r w:rsidRPr="00C86CC7">
        <w:rPr>
          <w:sz w:val="16"/>
        </w:rPr>
        <w:t xml:space="preserve"> from rich countries to developing ones. </w:t>
      </w:r>
      <w:r w:rsidRPr="00C86CC7">
        <w:rPr>
          <w:u w:val="single"/>
        </w:rPr>
        <w:t xml:space="preserve">It’ll strengthen calls for more extreme, </w:t>
      </w:r>
      <w:r w:rsidRPr="00C86CC7">
        <w:rPr>
          <w:rStyle w:val="Emphasis"/>
        </w:rPr>
        <w:t>anti-IP measures down the road.</w:t>
      </w:r>
    </w:p>
    <w:p w14:paraId="6CD8C2A3" w14:textId="77777777" w:rsidR="006A60EA" w:rsidRPr="008B501C" w:rsidRDefault="006A60EA" w:rsidP="006A60EA">
      <w:pPr>
        <w:rPr>
          <w:sz w:val="16"/>
        </w:rPr>
      </w:pPr>
      <w:r w:rsidRPr="008B501C">
        <w:rPr>
          <w:sz w:val="16"/>
        </w:rPr>
        <w:t xml:space="preserve">Experts overwhelmingly agree </w:t>
      </w:r>
      <w:r w:rsidRPr="003D6372">
        <w:rPr>
          <w:sz w:val="16"/>
        </w:rPr>
        <w:t xml:space="preserve">that </w:t>
      </w:r>
      <w:r w:rsidRPr="003D6372">
        <w:rPr>
          <w:u w:val="single"/>
        </w:rPr>
        <w:t xml:space="preserve">waiving IP protections alone won’t increase vaccine production. That’s because making a </w:t>
      </w:r>
      <w:r w:rsidRPr="003D6372">
        <w:rPr>
          <w:rStyle w:val="Emphasis"/>
        </w:rPr>
        <w:t>shot is far more complicated than just following a recipe</w:t>
      </w:r>
      <w:r w:rsidRPr="003D6372">
        <w:rPr>
          <w:sz w:val="16"/>
        </w:rPr>
        <w:t>, and two of the most</w:t>
      </w:r>
      <w:r w:rsidRPr="008B501C">
        <w:rPr>
          <w:sz w:val="16"/>
        </w:rPr>
        <w:t xml:space="preserve"> effective vaccines are based on cutting-edge discoveries using messenger RNA.</w:t>
      </w:r>
    </w:p>
    <w:p w14:paraId="52AFD715" w14:textId="77777777" w:rsidR="006A60EA" w:rsidRPr="00712735" w:rsidRDefault="006A60EA" w:rsidP="006A60EA">
      <w:pPr>
        <w:rPr>
          <w:u w:val="single"/>
        </w:rPr>
      </w:pPr>
      <w:r w:rsidRPr="008B501C">
        <w:rPr>
          <w:sz w:val="16"/>
        </w:rPr>
        <w:t xml:space="preserve">As </w:t>
      </w:r>
      <w:proofErr w:type="spellStart"/>
      <w:r w:rsidRPr="008B501C">
        <w:rPr>
          <w:sz w:val="16"/>
        </w:rPr>
        <w:t>Moderna</w:t>
      </w:r>
      <w:proofErr w:type="spellEnd"/>
      <w:r w:rsidRPr="008B501C">
        <w:rPr>
          <w:sz w:val="16"/>
        </w:rPr>
        <w:t xml:space="preserve"> Chief Executive Stephane </w:t>
      </w:r>
      <w:proofErr w:type="spellStart"/>
      <w:r w:rsidRPr="008B501C">
        <w:rPr>
          <w:sz w:val="16"/>
        </w:rPr>
        <w:t>Bancel</w:t>
      </w:r>
      <w:proofErr w:type="spellEnd"/>
      <w:r w:rsidRPr="008B501C">
        <w:rPr>
          <w:sz w:val="16"/>
        </w:rPr>
        <w:t xml:space="preserve"> said on a recent earnings call, “</w:t>
      </w:r>
      <w:r w:rsidRPr="00712735">
        <w:rPr>
          <w:u w:val="single"/>
        </w:rPr>
        <w:t xml:space="preserve">This is a </w:t>
      </w:r>
      <w:r w:rsidRPr="00F85024">
        <w:rPr>
          <w:u w:val="single"/>
        </w:rPr>
        <w:t>new technology</w:t>
      </w:r>
      <w:r w:rsidRPr="00712735">
        <w:rPr>
          <w:u w:val="single"/>
        </w:rPr>
        <w:t xml:space="preserve">. </w:t>
      </w:r>
      <w:r w:rsidRPr="00EA6A04">
        <w:rPr>
          <w:highlight w:val="green"/>
          <w:u w:val="single"/>
        </w:rPr>
        <w:t xml:space="preserve">You </w:t>
      </w:r>
      <w:r w:rsidRPr="00EA6A04">
        <w:rPr>
          <w:rStyle w:val="Emphasis"/>
          <w:highlight w:val="green"/>
        </w:rPr>
        <w:t>cannot</w:t>
      </w:r>
      <w:r w:rsidRPr="00FD7B60">
        <w:rPr>
          <w:rStyle w:val="Emphasis"/>
        </w:rPr>
        <w:t xml:space="preserve"> go </w:t>
      </w:r>
      <w:r w:rsidRPr="00EA6A04">
        <w:rPr>
          <w:rStyle w:val="Emphasis"/>
          <w:highlight w:val="green"/>
        </w:rPr>
        <w:t>hire people who know</w:t>
      </w:r>
      <w:r w:rsidRPr="00FD7B60">
        <w:rPr>
          <w:rStyle w:val="Emphasis"/>
        </w:rPr>
        <w:t xml:space="preserve"> how </w:t>
      </w:r>
      <w:r w:rsidRPr="00EA6A04">
        <w:rPr>
          <w:rStyle w:val="Emphasis"/>
          <w:highlight w:val="green"/>
        </w:rPr>
        <w:t>to make</w:t>
      </w:r>
      <w:r w:rsidRPr="00FD7B60">
        <w:rPr>
          <w:rStyle w:val="Emphasis"/>
        </w:rPr>
        <w:t xml:space="preserve"> the </w:t>
      </w:r>
      <w:r w:rsidRPr="00EA6A04">
        <w:rPr>
          <w:rStyle w:val="Emphasis"/>
          <w:highlight w:val="green"/>
        </w:rPr>
        <w:t>mRNA</w:t>
      </w:r>
      <w:r w:rsidRPr="00712735">
        <w:rPr>
          <w:u w:val="single"/>
        </w:rPr>
        <w:t xml:space="preserve">. Those </w:t>
      </w:r>
      <w:r w:rsidRPr="00F85024">
        <w:rPr>
          <w:u w:val="single"/>
        </w:rPr>
        <w:t xml:space="preserve">people </w:t>
      </w:r>
      <w:r w:rsidRPr="00F85024">
        <w:rPr>
          <w:rStyle w:val="Emphasis"/>
        </w:rPr>
        <w:t>don’t exist</w:t>
      </w:r>
      <w:r w:rsidRPr="00F85024">
        <w:rPr>
          <w:u w:val="single"/>
        </w:rPr>
        <w:t>. And</w:t>
      </w:r>
      <w:r w:rsidRPr="00712735">
        <w:rPr>
          <w:u w:val="single"/>
        </w:rPr>
        <w:t xml:space="preserve"> then even if all those things were </w:t>
      </w:r>
      <w:r w:rsidRPr="00F85024">
        <w:rPr>
          <w:u w:val="single"/>
        </w:rPr>
        <w:t xml:space="preserve">available, whoever wants to do mRNA vaccines </w:t>
      </w:r>
      <w:r w:rsidRPr="00EA6A04">
        <w:rPr>
          <w:highlight w:val="green"/>
          <w:u w:val="single"/>
        </w:rPr>
        <w:t>will have to</w:t>
      </w:r>
      <w:r w:rsidRPr="00712735">
        <w:rPr>
          <w:u w:val="single"/>
        </w:rPr>
        <w:t xml:space="preserve">, you know, </w:t>
      </w:r>
      <w:r w:rsidRPr="00EA6A04">
        <w:rPr>
          <w:rStyle w:val="Emphasis"/>
          <w:highlight w:val="green"/>
        </w:rPr>
        <w:t>buy</w:t>
      </w:r>
      <w:r w:rsidRPr="00FD7B60">
        <w:rPr>
          <w:rStyle w:val="Emphasis"/>
        </w:rPr>
        <w:t xml:space="preserve"> the machine, </w:t>
      </w:r>
      <w:r w:rsidRPr="00EA6A04">
        <w:rPr>
          <w:rStyle w:val="Emphasis"/>
          <w:highlight w:val="green"/>
        </w:rPr>
        <w:t xml:space="preserve">invent </w:t>
      </w:r>
      <w:r w:rsidRPr="00F85024">
        <w:rPr>
          <w:rStyle w:val="Emphasis"/>
        </w:rPr>
        <w:t>the</w:t>
      </w:r>
      <w:r w:rsidRPr="00FD7B60">
        <w:rPr>
          <w:rStyle w:val="Emphasis"/>
        </w:rPr>
        <w:t xml:space="preserve"> </w:t>
      </w:r>
      <w:r w:rsidRPr="00F85024">
        <w:rPr>
          <w:rStyle w:val="Emphasis"/>
        </w:rPr>
        <w:t>manufacturing process, invent creation processes</w:t>
      </w:r>
      <w:r w:rsidRPr="00F85024">
        <w:rPr>
          <w:u w:val="single"/>
        </w:rPr>
        <w:t xml:space="preserve"> and ethical proce</w:t>
      </w:r>
      <w:r w:rsidRPr="00712735">
        <w:rPr>
          <w:u w:val="single"/>
        </w:rPr>
        <w:t xml:space="preserve">sses, </w:t>
      </w:r>
      <w:r w:rsidRPr="00EA6A04">
        <w:rPr>
          <w:highlight w:val="green"/>
          <w:u w:val="single"/>
        </w:rPr>
        <w:t>and then</w:t>
      </w:r>
      <w:r w:rsidRPr="00712735">
        <w:rPr>
          <w:u w:val="single"/>
        </w:rPr>
        <w:t xml:space="preserve"> they will h</w:t>
      </w:r>
      <w:r w:rsidRPr="00F85024">
        <w:rPr>
          <w:u w:val="single"/>
        </w:rPr>
        <w:t>ave</w:t>
      </w:r>
      <w:r w:rsidRPr="00712735">
        <w:rPr>
          <w:u w:val="single"/>
        </w:rPr>
        <w:t xml:space="preserve"> to go </w:t>
      </w:r>
      <w:r w:rsidRPr="00EA6A04">
        <w:rPr>
          <w:highlight w:val="green"/>
          <w:u w:val="single"/>
        </w:rPr>
        <w:t>run</w:t>
      </w:r>
      <w:r w:rsidRPr="00712735">
        <w:rPr>
          <w:u w:val="single"/>
        </w:rPr>
        <w:t xml:space="preserve"> a clinical </w:t>
      </w:r>
      <w:r w:rsidRPr="00EA6A04">
        <w:rPr>
          <w:highlight w:val="green"/>
          <w:u w:val="single"/>
        </w:rPr>
        <w:t>trial, get</w:t>
      </w:r>
      <w:r w:rsidRPr="00712735">
        <w:rPr>
          <w:u w:val="single"/>
        </w:rPr>
        <w:t xml:space="preserve"> the </w:t>
      </w:r>
      <w:r w:rsidRPr="00EA6A04">
        <w:rPr>
          <w:highlight w:val="green"/>
          <w:u w:val="single"/>
        </w:rPr>
        <w:t xml:space="preserve">data, get </w:t>
      </w:r>
      <w:r w:rsidRPr="00F85024">
        <w:rPr>
          <w:u w:val="single"/>
        </w:rPr>
        <w:t xml:space="preserve">the </w:t>
      </w:r>
      <w:r w:rsidRPr="00EA6A04">
        <w:rPr>
          <w:highlight w:val="green"/>
          <w:u w:val="single"/>
        </w:rPr>
        <w:t>product approved and scale manufacturing</w:t>
      </w:r>
      <w:r w:rsidRPr="00712735">
        <w:rPr>
          <w:u w:val="single"/>
        </w:rPr>
        <w:t xml:space="preserve">. This </w:t>
      </w:r>
      <w:r w:rsidRPr="00EA6A04">
        <w:rPr>
          <w:highlight w:val="green"/>
          <w:u w:val="single"/>
        </w:rPr>
        <w:t>doesn’t happen in</w:t>
      </w:r>
      <w:r w:rsidRPr="00712735">
        <w:rPr>
          <w:u w:val="single"/>
        </w:rPr>
        <w:t xml:space="preserve"> six or 12 or 18 </w:t>
      </w:r>
      <w:r w:rsidRPr="00EA6A04">
        <w:rPr>
          <w:highlight w:val="green"/>
          <w:u w:val="single"/>
        </w:rPr>
        <w:t>months</w:t>
      </w:r>
      <w:r w:rsidRPr="00712735">
        <w:rPr>
          <w:u w:val="single"/>
        </w:rPr>
        <w:t>.”</w:t>
      </w:r>
    </w:p>
    <w:p w14:paraId="3EDB21D0" w14:textId="77777777" w:rsidR="006A60EA" w:rsidRPr="008B501C" w:rsidRDefault="006A60EA" w:rsidP="006A60EA">
      <w:pPr>
        <w:rPr>
          <w:sz w:val="16"/>
        </w:rPr>
      </w:pPr>
      <w:r w:rsidRPr="008B501C">
        <w:rPr>
          <w:sz w:val="16"/>
        </w:rPr>
        <w:t xml:space="preserve">Anthony </w:t>
      </w:r>
      <w:proofErr w:type="spellStart"/>
      <w:r w:rsidRPr="008B501C">
        <w:rPr>
          <w:sz w:val="16"/>
        </w:rPr>
        <w:t>Fauci</w:t>
      </w:r>
      <w:proofErr w:type="spellEnd"/>
      <w:r w:rsidRPr="008B501C">
        <w:rPr>
          <w:sz w:val="16"/>
        </w:rPr>
        <w:t>, the president’s chief medical adviser, has echoed that sentiment and emphasized the need for immediate solutions. “</w:t>
      </w:r>
      <w:r w:rsidRPr="008B501C">
        <w:rPr>
          <w:u w:val="single"/>
        </w:rPr>
        <w:t xml:space="preserve">Going back and forth, </w:t>
      </w:r>
      <w:r w:rsidRPr="00F85024">
        <w:rPr>
          <w:u w:val="single"/>
        </w:rPr>
        <w:t xml:space="preserve">consuming time </w:t>
      </w:r>
      <w:r w:rsidRPr="002D7F6B">
        <w:rPr>
          <w:u w:val="single"/>
        </w:rPr>
        <w:t>and lawyers in a legal argument about waivers—that is not the endgame</w:t>
      </w:r>
      <w:r w:rsidRPr="002D7F6B">
        <w:rPr>
          <w:sz w:val="16"/>
        </w:rPr>
        <w:t>,” he said. “People are dying around the world and we have to get vaccines into their arms in the fastest and most efficient way possible.”</w:t>
      </w:r>
    </w:p>
    <w:p w14:paraId="77ACF297" w14:textId="77777777" w:rsidR="006A60EA" w:rsidRPr="00F85024" w:rsidRDefault="006A60EA" w:rsidP="006A60EA">
      <w:pPr>
        <w:rPr>
          <w:sz w:val="16"/>
        </w:rPr>
      </w:pPr>
      <w:r w:rsidRPr="00F85024">
        <w:rPr>
          <w:sz w:val="16"/>
        </w:rPr>
        <w:t>Those claiming the waiver poses an immediate, rather than long-term, threat to IP rights also misunderstand what the waiver will—and won’t—do.</w:t>
      </w:r>
    </w:p>
    <w:p w14:paraId="40E37661" w14:textId="77777777" w:rsidR="006A60EA" w:rsidRPr="00F85024" w:rsidRDefault="006A60EA" w:rsidP="006A60EA">
      <w:pPr>
        <w:rPr>
          <w:rStyle w:val="Emphasis"/>
        </w:rPr>
      </w:pPr>
      <w:r w:rsidRPr="00F85024">
        <w:rPr>
          <w:sz w:val="16"/>
        </w:rPr>
        <w:t xml:space="preserve">The </w:t>
      </w:r>
      <w:r w:rsidRPr="00F85024">
        <w:rPr>
          <w:u w:val="single"/>
        </w:rPr>
        <w:t xml:space="preserve">waiver petition itself is more akin to a statement of principle than an actual legal document. In fact, it’s only a </w:t>
      </w:r>
      <w:r w:rsidRPr="00F85024">
        <w:rPr>
          <w:rStyle w:val="Emphasis"/>
        </w:rPr>
        <w:t>few pages long.</w:t>
      </w:r>
    </w:p>
    <w:p w14:paraId="714133E3" w14:textId="77777777" w:rsidR="006A60EA" w:rsidRPr="008B501C" w:rsidRDefault="006A60EA" w:rsidP="006A60EA">
      <w:pPr>
        <w:rPr>
          <w:sz w:val="16"/>
        </w:rPr>
      </w:pPr>
      <w:r w:rsidRPr="008B501C">
        <w:rPr>
          <w:sz w:val="16"/>
        </w:rPr>
        <w:t>As the Office of the United States Trade Representative has said, “</w:t>
      </w:r>
      <w:r w:rsidRPr="00F85024">
        <w:rPr>
          <w:rStyle w:val="Emphasis"/>
        </w:rPr>
        <w:t xml:space="preserve">Text-based </w:t>
      </w:r>
      <w:r w:rsidRPr="00FB3283">
        <w:rPr>
          <w:rStyle w:val="Emphasis"/>
        </w:rPr>
        <w:t>negotiations at the WTO will take time given</w:t>
      </w:r>
      <w:r w:rsidRPr="00FB3283">
        <w:rPr>
          <w:u w:val="single"/>
        </w:rPr>
        <w:t xml:space="preserve"> the consensus-based nature of the institution and the </w:t>
      </w:r>
      <w:r w:rsidRPr="00FB3283">
        <w:rPr>
          <w:rStyle w:val="Emphasis"/>
        </w:rPr>
        <w:t>complexity</w:t>
      </w:r>
      <w:r w:rsidRPr="00FB3283">
        <w:rPr>
          <w:u w:val="single"/>
        </w:rPr>
        <w:t xml:space="preserve"> of the issues involved.</w:t>
      </w:r>
      <w:r w:rsidRPr="00FB3283">
        <w:rPr>
          <w:sz w:val="16"/>
        </w:rPr>
        <w:t>” The WTO director-general predicts negotiations will last until early December.</w:t>
      </w:r>
    </w:p>
    <w:p w14:paraId="6D7084B2" w14:textId="77777777" w:rsidR="006A60EA" w:rsidRPr="008B501C" w:rsidRDefault="006A60EA" w:rsidP="006A60EA">
      <w:pPr>
        <w:rPr>
          <w:sz w:val="16"/>
        </w:rPr>
      </w:pPr>
      <w:r w:rsidRPr="008B501C">
        <w:rPr>
          <w:u w:val="single"/>
        </w:rPr>
        <w:t xml:space="preserve">That’s a lot of </w:t>
      </w:r>
      <w:r w:rsidRPr="00F85024">
        <w:rPr>
          <w:rStyle w:val="Emphasis"/>
        </w:rPr>
        <w:t>wasted time and effort.</w:t>
      </w:r>
      <w:r w:rsidRPr="008B501C">
        <w:rPr>
          <w:u w:val="single"/>
        </w:rPr>
        <w:t xml:space="preserve"> The U.S. Trade Representative would be </w:t>
      </w:r>
      <w:r w:rsidRPr="00F85024">
        <w:rPr>
          <w:rStyle w:val="Emphasis"/>
        </w:rPr>
        <w:t>far better off spending the next six months breaking down real trade barriers and helping export our surplus vaccine doses</w:t>
      </w:r>
      <w:r w:rsidRPr="008B501C">
        <w:rPr>
          <w:sz w:val="16"/>
        </w:rPr>
        <w:t xml:space="preserve"> and vaccine ingredients to countries in need.</w:t>
      </w:r>
    </w:p>
    <w:p w14:paraId="109F9CF9" w14:textId="77777777" w:rsidR="006A60EA" w:rsidRDefault="006A60EA" w:rsidP="006A60EA"/>
    <w:p w14:paraId="5655BD1E" w14:textId="77777777" w:rsidR="006A60EA" w:rsidRPr="00C95041" w:rsidRDefault="006A60EA" w:rsidP="006A60EA">
      <w:pPr>
        <w:pStyle w:val="Heading4"/>
        <w:rPr>
          <w:bCs w:val="0"/>
        </w:rPr>
      </w:pPr>
      <w:r>
        <w:t xml:space="preserve">Antitrust is </w:t>
      </w:r>
      <w:r w:rsidRPr="00FB3283">
        <w:rPr>
          <w:u w:val="single"/>
        </w:rPr>
        <w:t>key to the DIB</w:t>
      </w:r>
      <w:r>
        <w:t xml:space="preserve"> – brink is </w:t>
      </w:r>
      <w:r w:rsidRPr="00FB3283">
        <w:rPr>
          <w:u w:val="single"/>
        </w:rPr>
        <w:t>now</w:t>
      </w:r>
      <w:r>
        <w:t>.</w:t>
      </w:r>
    </w:p>
    <w:p w14:paraId="32451EBC" w14:textId="77777777" w:rsidR="006A60EA" w:rsidRDefault="006A60EA" w:rsidP="006A60EA">
      <w:proofErr w:type="spellStart"/>
      <w:r>
        <w:rPr>
          <w:rStyle w:val="Style13ptBold"/>
        </w:rPr>
        <w:t>Sitaraman</w:t>
      </w:r>
      <w:proofErr w:type="spellEnd"/>
      <w:r>
        <w:rPr>
          <w:rStyle w:val="Style13ptBold"/>
        </w:rPr>
        <w:t xml:space="preserve"> 20</w:t>
      </w:r>
      <w:r>
        <w:t xml:space="preserve"> [Ganesh; Vanderbilt University Law School; “</w:t>
      </w:r>
      <w:r w:rsidRPr="00AF3CA0">
        <w:t xml:space="preserve">The National Security Case for Breaking Up Big Tech,” Knight First Amendment Institute at Columbia; 3/12/20;  </w:t>
      </w:r>
      <w:hyperlink r:id="rId15" w:history="1">
        <w:r w:rsidRPr="00AF3CA0">
          <w:t>https://papers.ssrn.com/sol3/papers.cfm?abstract_id=3537870</w:t>
        </w:r>
      </w:hyperlink>
      <w:r w:rsidRPr="00AF3CA0">
        <w:t>]</w:t>
      </w:r>
      <w:r>
        <w:rPr>
          <w:rStyle w:val="Hyperlink"/>
        </w:rPr>
        <w:t xml:space="preserve"> </w:t>
      </w:r>
      <w:proofErr w:type="spellStart"/>
      <w:r>
        <w:rPr>
          <w:rStyle w:val="Hyperlink"/>
        </w:rPr>
        <w:t>brett</w:t>
      </w:r>
      <w:proofErr w:type="spellEnd"/>
      <w:r>
        <w:rPr>
          <w:rStyle w:val="Hyperlink"/>
        </w:rPr>
        <w:t xml:space="preserve"> // Re-Cut Justin</w:t>
      </w:r>
    </w:p>
    <w:p w14:paraId="20B8EF49" w14:textId="77777777" w:rsidR="006A60EA" w:rsidRPr="00FB3283" w:rsidRDefault="006A60EA" w:rsidP="006A60EA">
      <w:pPr>
        <w:rPr>
          <w:sz w:val="8"/>
        </w:rPr>
      </w:pPr>
      <w:r w:rsidRPr="00EA6A04">
        <w:rPr>
          <w:rStyle w:val="StyleUnderline"/>
          <w:highlight w:val="green"/>
        </w:rPr>
        <w:t>Concentration</w:t>
      </w:r>
      <w:r w:rsidRPr="00AF3CA0">
        <w:rPr>
          <w:rStyle w:val="StyleUnderline"/>
        </w:rPr>
        <w:t xml:space="preserve"> in the tech sector</w:t>
      </w:r>
      <w:r w:rsidRPr="00FB3283">
        <w:rPr>
          <w:sz w:val="8"/>
        </w:rPr>
        <w:t xml:space="preserve"> also </w:t>
      </w:r>
      <w:r w:rsidRPr="00EA6A04">
        <w:rPr>
          <w:rStyle w:val="StyleUnderline"/>
          <w:highlight w:val="green"/>
        </w:rPr>
        <w:t>threatens the</w:t>
      </w:r>
      <w:r w:rsidRPr="00FB3283">
        <w:rPr>
          <w:sz w:val="8"/>
        </w:rPr>
        <w:t xml:space="preserve"> </w:t>
      </w:r>
      <w:r w:rsidRPr="00EA6A04">
        <w:rPr>
          <w:rStyle w:val="Emphasis"/>
          <w:highlight w:val="green"/>
        </w:rPr>
        <w:t>d</w:t>
      </w:r>
      <w:r w:rsidRPr="00FB3283">
        <w:rPr>
          <w:sz w:val="8"/>
        </w:rPr>
        <w:t xml:space="preserve">efense </w:t>
      </w:r>
      <w:r w:rsidRPr="00EA6A04">
        <w:rPr>
          <w:rStyle w:val="Emphasis"/>
          <w:highlight w:val="green"/>
        </w:rPr>
        <w:t>i</w:t>
      </w:r>
      <w:r w:rsidRPr="00FB3283">
        <w:rPr>
          <w:sz w:val="8"/>
        </w:rPr>
        <w:t xml:space="preserve">ndustrial </w:t>
      </w:r>
      <w:r w:rsidRPr="00EA6A04">
        <w:rPr>
          <w:rStyle w:val="Emphasis"/>
          <w:highlight w:val="green"/>
        </w:rPr>
        <w:t>b</w:t>
      </w:r>
      <w:r w:rsidRPr="00FB3283">
        <w:rPr>
          <w:sz w:val="8"/>
        </w:rPr>
        <w:t xml:space="preserve">ase </w:t>
      </w:r>
      <w:r w:rsidRPr="00AF3CA0">
        <w:rPr>
          <w:rStyle w:val="StyleUnderline"/>
        </w:rPr>
        <w:t>due to</w:t>
      </w:r>
      <w:r w:rsidRPr="00FB3283">
        <w:rPr>
          <w:sz w:val="8"/>
        </w:rPr>
        <w:t xml:space="preserve"> </w:t>
      </w:r>
      <w:r w:rsidRPr="00AF3CA0">
        <w:rPr>
          <w:rStyle w:val="Emphasis"/>
        </w:rPr>
        <w:t>higher costs</w:t>
      </w:r>
      <w:r w:rsidRPr="00FB3283">
        <w:rPr>
          <w:sz w:val="8"/>
        </w:rPr>
        <w:t xml:space="preserve">, </w:t>
      </w:r>
      <w:r w:rsidRPr="00AF3CA0">
        <w:rPr>
          <w:rStyle w:val="Emphasis"/>
        </w:rPr>
        <w:t>lower quality</w:t>
      </w:r>
      <w:r w:rsidRPr="00FB3283">
        <w:rPr>
          <w:sz w:val="8"/>
        </w:rPr>
        <w:t xml:space="preserve">, </w:t>
      </w:r>
      <w:r w:rsidRPr="00AF3CA0">
        <w:rPr>
          <w:rStyle w:val="Emphasis"/>
        </w:rPr>
        <w:t>less innovation</w:t>
      </w:r>
      <w:r w:rsidRPr="00FB3283">
        <w:rPr>
          <w:sz w:val="8"/>
        </w:rPr>
        <w:t xml:space="preserve">, and even </w:t>
      </w:r>
      <w:r w:rsidRPr="00AF3CA0">
        <w:rPr>
          <w:rStyle w:val="Emphasis"/>
        </w:rPr>
        <w:t>corruption</w:t>
      </w:r>
      <w:r w:rsidRPr="00AF3CA0">
        <w:rPr>
          <w:rStyle w:val="StyleUnderline"/>
        </w:rPr>
        <w:t xml:space="preserve"> and </w:t>
      </w:r>
      <w:r w:rsidRPr="00AF3CA0">
        <w:rPr>
          <w:rStyle w:val="Emphasis"/>
        </w:rPr>
        <w:t>fraud</w:t>
      </w:r>
      <w:r w:rsidRPr="00FB3283">
        <w:rPr>
          <w:sz w:val="8"/>
        </w:rPr>
        <w:t xml:space="preserve">.71 </w:t>
      </w:r>
      <w:r w:rsidRPr="00AF3CA0">
        <w:rPr>
          <w:rStyle w:val="StyleUnderline"/>
        </w:rPr>
        <w:t>Each of these</w:t>
      </w:r>
      <w:r w:rsidRPr="00FB3283">
        <w:rPr>
          <w:sz w:val="8"/>
        </w:rPr>
        <w:t xml:space="preserve"> dynamics </w:t>
      </w:r>
      <w:r w:rsidRPr="00AF3CA0">
        <w:rPr>
          <w:rStyle w:val="StyleUnderline"/>
        </w:rPr>
        <w:t>has already been a problem for America’s over-consolidated d</w:t>
      </w:r>
      <w:r w:rsidRPr="00FB3283">
        <w:rPr>
          <w:sz w:val="8"/>
        </w:rPr>
        <w:t xml:space="preserve">efense </w:t>
      </w:r>
      <w:r w:rsidRPr="00AF3CA0">
        <w:rPr>
          <w:rStyle w:val="StyleUnderline"/>
        </w:rPr>
        <w:t>i</w:t>
      </w:r>
      <w:r w:rsidRPr="00FB3283">
        <w:rPr>
          <w:sz w:val="8"/>
        </w:rPr>
        <w:t xml:space="preserve">ndustrial </w:t>
      </w:r>
      <w:r w:rsidRPr="00AF3CA0">
        <w:rPr>
          <w:rStyle w:val="StyleUnderline"/>
        </w:rPr>
        <w:t>b</w:t>
      </w:r>
      <w:r w:rsidRPr="00FB3283">
        <w:rPr>
          <w:sz w:val="8"/>
        </w:rPr>
        <w:t xml:space="preserve">ase. </w:t>
      </w:r>
      <w:r w:rsidRPr="00AF3CA0">
        <w:rPr>
          <w:rStyle w:val="Emphasis"/>
        </w:rPr>
        <w:t>As tech</w:t>
      </w:r>
      <w:r w:rsidRPr="00FB3283">
        <w:rPr>
          <w:sz w:val="8"/>
        </w:rPr>
        <w:t xml:space="preserve">nology </w:t>
      </w:r>
      <w:r w:rsidRPr="00AF3CA0">
        <w:rPr>
          <w:rStyle w:val="StyleUnderline"/>
        </w:rPr>
        <w:t>becomes</w:t>
      </w:r>
      <w:r w:rsidRPr="00FB3283">
        <w:rPr>
          <w:sz w:val="8"/>
        </w:rPr>
        <w:t xml:space="preserve"> more and more </w:t>
      </w:r>
      <w:r w:rsidRPr="00AF3CA0">
        <w:rPr>
          <w:rStyle w:val="Emphasis"/>
        </w:rPr>
        <w:t>central</w:t>
      </w:r>
      <w:r w:rsidRPr="00AF3CA0">
        <w:rPr>
          <w:rStyle w:val="StyleUnderline"/>
        </w:rPr>
        <w:t xml:space="preserve"> to defense</w:t>
      </w:r>
      <w:r w:rsidRPr="00FB3283">
        <w:rPr>
          <w:sz w:val="8"/>
        </w:rPr>
        <w:t xml:space="preserve"> and national security, </w:t>
      </w:r>
      <w:r w:rsidRPr="00AF3CA0">
        <w:rPr>
          <w:rStyle w:val="StyleUnderline"/>
        </w:rPr>
        <w:t>it is likely</w:t>
      </w:r>
      <w:r w:rsidRPr="00FB3283">
        <w:rPr>
          <w:sz w:val="8"/>
        </w:rPr>
        <w:t xml:space="preserve"> that </w:t>
      </w:r>
      <w:r w:rsidRPr="00AF3CA0">
        <w:rPr>
          <w:rStyle w:val="StyleUnderline"/>
        </w:rPr>
        <w:t>these same dynamics will replicate themselves with big tech companies</w:t>
      </w:r>
      <w:r w:rsidRPr="00FB3283">
        <w:rPr>
          <w:sz w:val="8"/>
        </w:rPr>
        <w:t xml:space="preserve">. </w:t>
      </w:r>
      <w:r w:rsidRPr="00AF3CA0">
        <w:rPr>
          <w:rStyle w:val="StyleUnderline"/>
        </w:rPr>
        <w:t>This will become a</w:t>
      </w:r>
      <w:r w:rsidRPr="00FB3283">
        <w:rPr>
          <w:sz w:val="8"/>
        </w:rPr>
        <w:t xml:space="preserve"> national security </w:t>
      </w:r>
      <w:r w:rsidRPr="00AF3CA0">
        <w:rPr>
          <w:rStyle w:val="StyleUnderline"/>
        </w:rPr>
        <w:t>threat,</w:t>
      </w:r>
      <w:r w:rsidRPr="00FB3283">
        <w:rPr>
          <w:sz w:val="8"/>
        </w:rPr>
        <w:t xml:space="preserve"> both directly, </w:t>
      </w:r>
      <w:r w:rsidRPr="00AF3CA0">
        <w:rPr>
          <w:rStyle w:val="StyleUnderline"/>
        </w:rPr>
        <w:t xml:space="preserve">in terms of the quality and speed of </w:t>
      </w:r>
      <w:r w:rsidRPr="00AF3CA0">
        <w:rPr>
          <w:rStyle w:val="Emphasis"/>
        </w:rPr>
        <w:t>procurement</w:t>
      </w:r>
      <w:r w:rsidRPr="00FB3283">
        <w:rPr>
          <w:sz w:val="8"/>
        </w:rPr>
        <w:t xml:space="preserve">, </w:t>
      </w:r>
      <w:r w:rsidRPr="00AF3CA0">
        <w:rPr>
          <w:rStyle w:val="StyleUnderline"/>
        </w:rPr>
        <w:t>and</w:t>
      </w:r>
      <w:r w:rsidRPr="00FB3283">
        <w:rPr>
          <w:sz w:val="8"/>
        </w:rPr>
        <w:t xml:space="preserve"> indirectly, by reducing innovation and functionally </w:t>
      </w:r>
      <w:r w:rsidRPr="00EA6A04">
        <w:rPr>
          <w:rStyle w:val="Emphasis"/>
          <w:highlight w:val="green"/>
        </w:rPr>
        <w:t>redirecting</w:t>
      </w:r>
      <w:r w:rsidRPr="00AF3CA0">
        <w:rPr>
          <w:rStyle w:val="Emphasis"/>
        </w:rPr>
        <w:t xml:space="preserve"> defense budgets</w:t>
      </w:r>
      <w:r w:rsidRPr="00AF3CA0">
        <w:rPr>
          <w:rStyle w:val="StyleUnderline"/>
        </w:rPr>
        <w:t xml:space="preserve"> from </w:t>
      </w:r>
      <w:r w:rsidRPr="00EA6A04">
        <w:rPr>
          <w:rStyle w:val="StyleUnderline"/>
          <w:highlight w:val="green"/>
        </w:rPr>
        <w:t>research</w:t>
      </w:r>
      <w:r w:rsidRPr="00AF3CA0">
        <w:rPr>
          <w:rStyle w:val="StyleUnderline"/>
        </w:rPr>
        <w:t xml:space="preserve"> spending </w:t>
      </w:r>
      <w:r w:rsidRPr="00EA6A04">
        <w:rPr>
          <w:rStyle w:val="StyleUnderline"/>
          <w:highlight w:val="green"/>
        </w:rPr>
        <w:t>to</w:t>
      </w:r>
      <w:r w:rsidRPr="00AF3CA0">
        <w:rPr>
          <w:rStyle w:val="StyleUnderline"/>
        </w:rPr>
        <w:t xml:space="preserve"> higher </w:t>
      </w:r>
      <w:r w:rsidRPr="00EA6A04">
        <w:rPr>
          <w:rStyle w:val="StyleUnderline"/>
          <w:highlight w:val="green"/>
        </w:rPr>
        <w:t>monopoly profits</w:t>
      </w:r>
      <w:r w:rsidRPr="00FB3283">
        <w:rPr>
          <w:sz w:val="8"/>
        </w:rPr>
        <w:t xml:space="preserve">.72 Conventional economic theory suggests that monopolists have the ability to increase prices and reduce quality because consumers are captive.73 When it comes to defense spending, </w:t>
      </w:r>
      <w:r w:rsidRPr="00AF3CA0">
        <w:rPr>
          <w:rStyle w:val="StyleUnderline"/>
        </w:rPr>
        <w:t>the</w:t>
      </w:r>
      <w:r w:rsidRPr="00FB3283">
        <w:rPr>
          <w:sz w:val="8"/>
        </w:rPr>
        <w:t xml:space="preserve"> </w:t>
      </w:r>
      <w:r w:rsidRPr="00AF3CA0">
        <w:rPr>
          <w:rStyle w:val="StyleUnderline"/>
        </w:rPr>
        <w:t>G</w:t>
      </w:r>
      <w:r w:rsidRPr="00FB3283">
        <w:rPr>
          <w:sz w:val="8"/>
        </w:rPr>
        <w:t xml:space="preserve">overnment </w:t>
      </w:r>
      <w:r w:rsidRPr="00AF3CA0">
        <w:rPr>
          <w:rStyle w:val="StyleUnderline"/>
        </w:rPr>
        <w:t>A</w:t>
      </w:r>
      <w:r w:rsidRPr="00FB3283">
        <w:rPr>
          <w:sz w:val="8"/>
        </w:rPr>
        <w:t xml:space="preserve">ccountability </w:t>
      </w:r>
      <w:r w:rsidRPr="00AF3CA0">
        <w:rPr>
          <w:rStyle w:val="StyleUnderline"/>
        </w:rPr>
        <w:t>O</w:t>
      </w:r>
      <w:r w:rsidRPr="00FB3283">
        <w:rPr>
          <w:sz w:val="8"/>
        </w:rPr>
        <w:t xml:space="preserve">ffice </w:t>
      </w:r>
      <w:r w:rsidRPr="00AF3CA0">
        <w:rPr>
          <w:rStyle w:val="StyleUnderline"/>
        </w:rPr>
        <w:t>commented in 2019 that</w:t>
      </w:r>
      <w:r w:rsidRPr="00FB3283">
        <w:rPr>
          <w:sz w:val="8"/>
        </w:rPr>
        <w:t xml:space="preserve"> “</w:t>
      </w:r>
      <w:r w:rsidRPr="00EA6A04">
        <w:rPr>
          <w:rStyle w:val="StyleUnderline"/>
          <w:highlight w:val="green"/>
        </w:rPr>
        <w:t xml:space="preserve">competition </w:t>
      </w:r>
      <w:r w:rsidRPr="00AF3CA0">
        <w:rPr>
          <w:rStyle w:val="StyleUnderline"/>
        </w:rPr>
        <w:t xml:space="preserve">is the cornerstone of a </w:t>
      </w:r>
      <w:r w:rsidRPr="00EA6A04">
        <w:rPr>
          <w:rStyle w:val="Emphasis"/>
          <w:highlight w:val="green"/>
        </w:rPr>
        <w:t>sound acquisition</w:t>
      </w:r>
      <w:r w:rsidRPr="00AF3CA0">
        <w:rPr>
          <w:rStyle w:val="StyleUnderline"/>
        </w:rPr>
        <w:t xml:space="preserve"> process and a critical tool for </w:t>
      </w:r>
      <w:r w:rsidRPr="00FB3283">
        <w:rPr>
          <w:rStyle w:val="StyleUnderline"/>
        </w:rPr>
        <w:t>achieving the best return on investment for taxpayers</w:t>
      </w:r>
      <w:r w:rsidRPr="00FB3283">
        <w:rPr>
          <w:sz w:val="8"/>
        </w:rPr>
        <w:t xml:space="preserve">.”74 At the same time, the GAO observed that “portfolio-wide cost growth has occurred in an environment where awards are often made without full and open competition.”75 Indeed, it found that 67 percent of 183 major weapons systems contracts had no competition and almost half of contracts went to a handful of firms. Of course, consolidation also means that the Defense Department is in a symbiotic relationship with these big contractors. Some </w:t>
      </w:r>
      <w:r w:rsidRPr="00FB3283">
        <w:rPr>
          <w:rStyle w:val="StyleUnderline"/>
        </w:rPr>
        <w:t>startup executives wanting to sell to the government</w:t>
      </w:r>
      <w:r w:rsidRPr="00FB3283">
        <w:rPr>
          <w:sz w:val="8"/>
        </w:rPr>
        <w:t xml:space="preserve"> thus </w:t>
      </w:r>
      <w:r w:rsidRPr="00FB3283">
        <w:rPr>
          <w:rStyle w:val="StyleUnderline"/>
        </w:rPr>
        <w:t xml:space="preserve">see the Pentagon as “a </w:t>
      </w:r>
      <w:r w:rsidRPr="00FB3283">
        <w:rPr>
          <w:rStyle w:val="Emphasis"/>
        </w:rPr>
        <w:t>bad customer</w:t>
      </w:r>
      <w:r w:rsidRPr="00FB3283">
        <w:rPr>
          <w:sz w:val="8"/>
        </w:rPr>
        <w:t xml:space="preserve">, one that is </w:t>
      </w:r>
      <w:r w:rsidRPr="00FB3283">
        <w:rPr>
          <w:rStyle w:val="StyleUnderline"/>
        </w:rPr>
        <w:t>heavily skewed in favor of larger, traditional players</w:t>
      </w:r>
      <w:r w:rsidRPr="00FB3283">
        <w:rPr>
          <w:sz w:val="8"/>
        </w:rPr>
        <w:t xml:space="preserve">,” </w:t>
      </w:r>
      <w:r w:rsidRPr="00FB3283">
        <w:rPr>
          <w:rStyle w:val="StyleUnderline"/>
        </w:rPr>
        <w:t>and they don’t feel like they can break into the sector</w:t>
      </w:r>
      <w:r w:rsidRPr="00FB3283">
        <w:rPr>
          <w:sz w:val="8"/>
        </w:rPr>
        <w:t xml:space="preserve">.76 Standard stories about political economy and capture also suggest that these firms will have outsized power over government.77 As Frank Kendall, the former head of acquisitions at the Pentagon, has said, “With size comes power, and the department’s experience with large defense contractors is that they are not hesitant to use this power for corporate advantage.”78 In the defense context, that means monopolists retain power (and profits), even if they overcharge taxpayers and risk the safety of military personnel in the field. In an important article in The American Conservative on concentration in the defense sector, researchers Matt Stoller and Lucas </w:t>
      </w:r>
      <w:proofErr w:type="spellStart"/>
      <w:r w:rsidRPr="00FB3283">
        <w:rPr>
          <w:sz w:val="8"/>
        </w:rPr>
        <w:t>Kunce</w:t>
      </w:r>
      <w:proofErr w:type="spellEnd"/>
      <w:r w:rsidRPr="00FB3283">
        <w:rPr>
          <w:sz w:val="8"/>
        </w:rPr>
        <w:t xml:space="preserve"> argue that contractors with de facto monopoly at the heart of their business models threaten national security. They write that one such contractor, </w:t>
      </w:r>
      <w:proofErr w:type="spellStart"/>
      <w:r w:rsidRPr="00FB3283">
        <w:rPr>
          <w:sz w:val="8"/>
        </w:rPr>
        <w:t>TransDigm</w:t>
      </w:r>
      <w:proofErr w:type="spellEnd"/>
      <w:r w:rsidRPr="00FB3283">
        <w:rPr>
          <w:sz w:val="8"/>
        </w:rPr>
        <w:t xml:space="preserve">, buys up companies that supply the government with rare but essential airline parts and then hike up the prices, effectively holding the government “hostage.”79 They also point to L3, a defense contractor that had ambitions to be a “Home Depot” for the Pentagon, as its former CEO put it. L3’s de facto monopoly over certain products, according to Stoller and </w:t>
      </w:r>
      <w:proofErr w:type="spellStart"/>
      <w:r w:rsidRPr="00FB3283">
        <w:rPr>
          <w:sz w:val="8"/>
        </w:rPr>
        <w:t>Kunce</w:t>
      </w:r>
      <w:proofErr w:type="spellEnd"/>
      <w:r w:rsidRPr="00FB3283">
        <w:rPr>
          <w:sz w:val="8"/>
        </w:rPr>
        <w:t xml:space="preserve">, means that it continues to receive lucrative government contracts, even after admitting in 2015 that it knowingly supplied defective weapons sights to U.S. forces.80 Consolidation also threatens U.S. defense capacity. The decline of competition, according to a 2019 Pentagon report, leaves the military vulnerable to “sole source suppliers, capacity shortfalls, a lack of competition, a lack of workforce skills, and unstable demand.”81 With a limited number of producers, there is less talent and knowhow available in the country if there is a need to build capacity rapidly.82 In 2018, the Defense Department released a report on vulnerable items in the military supply chain, including numerous items in which only one or two domestic companies (and, in some cases, zero domestic companies) produced the essential goods.83 How did the United States lose so much of its industrial base? The combination of consolidation and global integration is part of the story. As Stoller and </w:t>
      </w:r>
      <w:proofErr w:type="spellStart"/>
      <w:r w:rsidRPr="00FB3283">
        <w:rPr>
          <w:sz w:val="8"/>
        </w:rPr>
        <w:t>Kunce</w:t>
      </w:r>
      <w:proofErr w:type="spellEnd"/>
      <w:r w:rsidRPr="00FB3283">
        <w:rPr>
          <w:sz w:val="8"/>
        </w:rPr>
        <w:t xml:space="preserve"> argue, companies consolidated in the 1980s and 1990s while shifting emphasis from production and R&amp;D to Wall Street-demanded profits. Globalization then allowed them to shift production overseas at a lower cost. The result was to gut America’s domestic industrial base—and, in many cases, to shift it to China, which engaged in a decades-long strategic plan to develop its own industrial base. The result, in the words of the 2018 Defense Department report, is that “China is the single or sole supplier for a number of specialty chemicals used in munitions and missiles.” </w:t>
      </w:r>
      <w:r w:rsidRPr="00AF3CA0">
        <w:rPr>
          <w:rStyle w:val="StyleUnderline"/>
        </w:rPr>
        <w:t>In other areas</w:t>
      </w:r>
      <w:r w:rsidRPr="00FB3283">
        <w:rPr>
          <w:sz w:val="8"/>
        </w:rPr>
        <w:t xml:space="preserve"> too, the </w:t>
      </w:r>
      <w:r w:rsidRPr="00AF3CA0">
        <w:rPr>
          <w:rStyle w:val="StyleUnderline"/>
        </w:rPr>
        <w:t>risks of losing access to critical resources are real</w:t>
      </w:r>
      <w:r w:rsidRPr="00FB3283">
        <w:rPr>
          <w:sz w:val="8"/>
        </w:rPr>
        <w:t>. Describing the problem of limited</w:t>
      </w:r>
      <w:r w:rsidRPr="00AF3CA0">
        <w:rPr>
          <w:rStyle w:val="StyleUnderline"/>
        </w:rPr>
        <w:t xml:space="preserve"> carbon fiber </w:t>
      </w:r>
      <w:r w:rsidRPr="00FB3283">
        <w:rPr>
          <w:sz w:val="8"/>
        </w:rPr>
        <w:t xml:space="preserve">sources, the same Pentagon report notes, “[a] sudden and catastrophic </w:t>
      </w:r>
      <w:r w:rsidRPr="00AF3CA0">
        <w:rPr>
          <w:rStyle w:val="StyleUnderline"/>
        </w:rPr>
        <w:t>loss of supply</w:t>
      </w:r>
      <w:r w:rsidRPr="00FB3283">
        <w:rPr>
          <w:sz w:val="8"/>
        </w:rPr>
        <w:t xml:space="preserve"> </w:t>
      </w:r>
      <w:r w:rsidRPr="00AF3CA0">
        <w:rPr>
          <w:rStyle w:val="StyleUnderline"/>
        </w:rPr>
        <w:t>would disrupt DoD missile, satellite, space launch, and other defense manufacturing programs</w:t>
      </w:r>
      <w:r w:rsidRPr="00FB3283">
        <w:rPr>
          <w:sz w:val="8"/>
        </w:rPr>
        <w:t xml:space="preserve">. In many cases, </w:t>
      </w:r>
      <w:r w:rsidRPr="00AF3CA0">
        <w:rPr>
          <w:rStyle w:val="StyleUnderline"/>
        </w:rPr>
        <w:t>there are no substitutes readily available</w:t>
      </w:r>
      <w:r w:rsidRPr="00FB3283">
        <w:rPr>
          <w:sz w:val="8"/>
        </w:rPr>
        <w:t xml:space="preserve">.”84 </w:t>
      </w:r>
      <w:r w:rsidRPr="00AF3CA0">
        <w:rPr>
          <w:rStyle w:val="StyleUnderline"/>
        </w:rPr>
        <w:t>As tech</w:t>
      </w:r>
      <w:r w:rsidRPr="00FB3283">
        <w:rPr>
          <w:sz w:val="8"/>
        </w:rPr>
        <w:t xml:space="preserve">nology </w:t>
      </w:r>
      <w:r w:rsidRPr="00AF3CA0">
        <w:rPr>
          <w:rStyle w:val="StyleUnderline"/>
        </w:rPr>
        <w:t>becomes more integral to</w:t>
      </w:r>
      <w:r w:rsidRPr="00FB3283">
        <w:rPr>
          <w:sz w:val="8"/>
        </w:rPr>
        <w:t xml:space="preserve"> the future of </w:t>
      </w:r>
      <w:r w:rsidRPr="00AF3CA0">
        <w:rPr>
          <w:rStyle w:val="StyleUnderline"/>
        </w:rPr>
        <w:t>national security</w:t>
      </w:r>
      <w:r w:rsidRPr="00FB3283">
        <w:rPr>
          <w:sz w:val="8"/>
        </w:rPr>
        <w:t xml:space="preserve">, </w:t>
      </w:r>
      <w:r w:rsidRPr="00AF3CA0">
        <w:rPr>
          <w:rStyle w:val="Emphasis"/>
        </w:rPr>
        <w:t>it is hard to see how big tech will not simply go the way of the big defense contractors</w:t>
      </w:r>
      <w:r w:rsidRPr="00FB3283">
        <w:rPr>
          <w:sz w:val="8"/>
        </w:rPr>
        <w:t xml:space="preserve">. Corporate mottos not to “be evil” are long gone,85 and </w:t>
      </w:r>
      <w:r w:rsidRPr="00AF3CA0">
        <w:rPr>
          <w:rStyle w:val="StyleUnderline"/>
        </w:rPr>
        <w:t>big tech companies spend millions on conventional Washington, D.C., lobbying efforts</w:t>
      </w:r>
      <w:r w:rsidRPr="00FB3283">
        <w:rPr>
          <w:sz w:val="8"/>
        </w:rPr>
        <w:t xml:space="preserve">.86 Over time, </w:t>
      </w:r>
      <w:r w:rsidRPr="00AF3CA0">
        <w:rPr>
          <w:rStyle w:val="StyleUnderline"/>
        </w:rPr>
        <w:t xml:space="preserve">as contracts move to tech behemoths, there will no longer be competitive alternatives, and the Pentagon will likely be </w:t>
      </w:r>
      <w:r w:rsidRPr="00AF3CA0">
        <w:rPr>
          <w:rStyle w:val="Emphasis"/>
        </w:rPr>
        <w:t>locked in</w:t>
      </w:r>
      <w:r w:rsidRPr="00AF3CA0">
        <w:rPr>
          <w:rStyle w:val="StyleUnderline"/>
        </w:rPr>
        <w:t xml:space="preserve">to relationships </w:t>
      </w:r>
      <w:r w:rsidRPr="00AF3CA0">
        <w:rPr>
          <w:rStyle w:val="Emphasis"/>
        </w:rPr>
        <w:t>with big tech</w:t>
      </w:r>
      <w:r w:rsidRPr="00AF3CA0">
        <w:rPr>
          <w:rStyle w:val="StyleUnderline"/>
        </w:rPr>
        <w:t xml:space="preserve"> companies—just as they currently are with big defense contractors</w:t>
      </w:r>
      <w:r w:rsidRPr="00FB3283">
        <w:rPr>
          <w:sz w:val="8"/>
        </w:rPr>
        <w:t xml:space="preserve">.87 Some commentators suggest that </w:t>
      </w:r>
      <w:r w:rsidRPr="00AF3CA0">
        <w:rPr>
          <w:rStyle w:val="Emphasis"/>
        </w:rPr>
        <w:t xml:space="preserve">robust </w:t>
      </w:r>
      <w:r w:rsidRPr="00EA6A04">
        <w:rPr>
          <w:rStyle w:val="Emphasis"/>
          <w:highlight w:val="green"/>
        </w:rPr>
        <w:t>antitrust</w:t>
      </w:r>
      <w:r w:rsidRPr="00AF3CA0">
        <w:rPr>
          <w:rStyle w:val="StyleUnderline"/>
        </w:rPr>
        <w:t xml:space="preserve"> policies</w:t>
      </w:r>
      <w:r w:rsidRPr="00FB3283">
        <w:rPr>
          <w:sz w:val="8"/>
        </w:rPr>
        <w:t xml:space="preserve"> are a problem because only a small number of tech companies can contract for defense projects.88 But there is another way to look at it: The goal should be to </w:t>
      </w:r>
      <w:r w:rsidRPr="00EA6A04">
        <w:rPr>
          <w:rStyle w:val="StyleUnderline"/>
          <w:highlight w:val="green"/>
        </w:rPr>
        <w:t>encourage competition</w:t>
      </w:r>
      <w:r w:rsidRPr="00AF3CA0">
        <w:rPr>
          <w:rStyle w:val="StyleUnderline"/>
        </w:rPr>
        <w:t xml:space="preserve"> in the tech sector so that there are multiple contractors available</w:t>
      </w:r>
      <w:r w:rsidRPr="00FB3283">
        <w:rPr>
          <w:sz w:val="8"/>
        </w:rPr>
        <w:t>. As former secretary of homeland security Michael Chertoff has said, defending the antitrust case against Qualcomm, “</w:t>
      </w:r>
      <w:r w:rsidRPr="00FB3283">
        <w:rPr>
          <w:rStyle w:val="Emphasis"/>
        </w:rPr>
        <w:t>a</w:t>
      </w:r>
      <w:r w:rsidRPr="00AF3CA0">
        <w:rPr>
          <w:rStyle w:val="Emphasis"/>
        </w:rPr>
        <w:t xml:space="preserve"> single-source national </w:t>
      </w:r>
      <w:r w:rsidRPr="00FB3283">
        <w:rPr>
          <w:rStyle w:val="Emphasis"/>
        </w:rPr>
        <w:t>champion</w:t>
      </w:r>
      <w:r w:rsidRPr="00AF3CA0">
        <w:rPr>
          <w:rStyle w:val="Emphasis"/>
        </w:rPr>
        <w:t xml:space="preserve"> creates an </w:t>
      </w:r>
      <w:r w:rsidRPr="00EA6A04">
        <w:rPr>
          <w:rStyle w:val="Emphasis"/>
          <w:highlight w:val="green"/>
        </w:rPr>
        <w:t>unacceptable risk</w:t>
      </w:r>
      <w:r w:rsidRPr="00AF3CA0">
        <w:rPr>
          <w:rStyle w:val="Emphasis"/>
        </w:rPr>
        <w:t xml:space="preserve"> to American security—artificially concentrating vulnerability in a single point. ... </w:t>
      </w:r>
      <w:r w:rsidRPr="00EA6A04">
        <w:rPr>
          <w:rStyle w:val="Emphasis"/>
          <w:highlight w:val="green"/>
        </w:rPr>
        <w:t>We need competition</w:t>
      </w:r>
      <w:r w:rsidRPr="00AF3CA0">
        <w:rPr>
          <w:rStyle w:val="Emphasis"/>
        </w:rPr>
        <w:t xml:space="preserve"> and multiple providers, not a potentially vulnerable technological monoculture</w:t>
      </w:r>
      <w:r w:rsidRPr="00FB3283">
        <w:rPr>
          <w:sz w:val="8"/>
        </w:rPr>
        <w:t xml:space="preserve">.”89 </w:t>
      </w:r>
      <w:r w:rsidRPr="00AF3CA0">
        <w:rPr>
          <w:rStyle w:val="StyleUnderline"/>
        </w:rPr>
        <w:t>The consequence of consolidation</w:t>
      </w:r>
      <w:r w:rsidRPr="00FB3283">
        <w:rPr>
          <w:sz w:val="8"/>
        </w:rPr>
        <w:t xml:space="preserve"> in tech </w:t>
      </w:r>
      <w:r w:rsidRPr="00AF3CA0">
        <w:rPr>
          <w:rStyle w:val="StyleUnderline"/>
        </w:rPr>
        <w:t>is that taxpayers will likely see higher bills even as innovation slows due to reduced competition</w:t>
      </w:r>
      <w:r w:rsidRPr="00FB3283">
        <w:rPr>
          <w:sz w:val="8"/>
        </w:rPr>
        <w:t xml:space="preserve">. Worse still, </w:t>
      </w:r>
      <w:r w:rsidRPr="00EA6A04">
        <w:rPr>
          <w:rStyle w:val="StyleUnderline"/>
          <w:highlight w:val="green"/>
        </w:rPr>
        <w:t>every</w:t>
      </w:r>
      <w:r w:rsidRPr="00FB3283">
        <w:rPr>
          <w:sz w:val="8"/>
        </w:rPr>
        <w:t xml:space="preserve"> taxpayer </w:t>
      </w:r>
      <w:r w:rsidRPr="00EA6A04">
        <w:rPr>
          <w:rStyle w:val="StyleUnderline"/>
          <w:highlight w:val="green"/>
        </w:rPr>
        <w:t>dollar</w:t>
      </w:r>
      <w:r w:rsidRPr="00AF3CA0">
        <w:rPr>
          <w:rStyle w:val="StyleUnderline"/>
        </w:rPr>
        <w:t xml:space="preserve"> that goes </w:t>
      </w:r>
      <w:r w:rsidRPr="00EA6A04">
        <w:rPr>
          <w:rStyle w:val="StyleUnderline"/>
          <w:highlight w:val="green"/>
        </w:rPr>
        <w:t xml:space="preserve">to monopoly </w:t>
      </w:r>
      <w:r w:rsidRPr="00AF3CA0">
        <w:rPr>
          <w:rStyle w:val="StyleUnderline"/>
        </w:rPr>
        <w:t>profits</w:t>
      </w:r>
      <w:r w:rsidRPr="00FB3283">
        <w:rPr>
          <w:sz w:val="8"/>
        </w:rPr>
        <w:t>—</w:t>
      </w:r>
      <w:r w:rsidRPr="00AF3CA0">
        <w:rPr>
          <w:rStyle w:val="StyleUnderline"/>
        </w:rPr>
        <w:t xml:space="preserve">whether in the form of </w:t>
      </w:r>
      <w:r w:rsidRPr="00AF3CA0">
        <w:rPr>
          <w:rStyle w:val="Emphasis"/>
        </w:rPr>
        <w:t>higher prices</w:t>
      </w:r>
      <w:r w:rsidRPr="00FB3283">
        <w:rPr>
          <w:sz w:val="8"/>
        </w:rPr>
        <w:t xml:space="preserve"> </w:t>
      </w:r>
      <w:r w:rsidRPr="00AF3CA0">
        <w:rPr>
          <w:rStyle w:val="StyleUnderline"/>
        </w:rPr>
        <w:t>or</w:t>
      </w:r>
      <w:r w:rsidRPr="00FB3283">
        <w:rPr>
          <w:sz w:val="8"/>
        </w:rPr>
        <w:t xml:space="preserve"> </w:t>
      </w:r>
      <w:r w:rsidRPr="00AF3CA0">
        <w:rPr>
          <w:rStyle w:val="Emphasis"/>
        </w:rPr>
        <w:t>fraud and corruption</w:t>
      </w:r>
      <w:r w:rsidRPr="00FB3283">
        <w:rPr>
          <w:sz w:val="8"/>
        </w:rPr>
        <w:t>—</w:t>
      </w:r>
      <w:r w:rsidRPr="00EA6A04">
        <w:rPr>
          <w:rStyle w:val="StyleUnderline"/>
          <w:highlight w:val="green"/>
        </w:rPr>
        <w:t>is a dollar</w:t>
      </w:r>
      <w:r w:rsidRPr="00AF3CA0">
        <w:rPr>
          <w:rStyle w:val="StyleUnderline"/>
        </w:rPr>
        <w:t xml:space="preserve"> that is </w:t>
      </w:r>
      <w:r w:rsidRPr="00EA6A04">
        <w:rPr>
          <w:rStyle w:val="StyleUnderline"/>
          <w:highlight w:val="green"/>
        </w:rPr>
        <w:t>not going to</w:t>
      </w:r>
      <w:r w:rsidRPr="00AF3CA0">
        <w:rPr>
          <w:rStyle w:val="StyleUnderline"/>
        </w:rPr>
        <w:t xml:space="preserve">ward </w:t>
      </w:r>
      <w:r w:rsidRPr="00EA6A04">
        <w:rPr>
          <w:rStyle w:val="Emphasis"/>
          <w:highlight w:val="green"/>
        </w:rPr>
        <w:t>innovation</w:t>
      </w:r>
      <w:r w:rsidRPr="00AF3CA0">
        <w:rPr>
          <w:rStyle w:val="StyleUnderline"/>
        </w:rPr>
        <w:t xml:space="preserve"> for the future</w:t>
      </w:r>
      <w:r w:rsidRPr="00FB3283">
        <w:rPr>
          <w:sz w:val="8"/>
        </w:rPr>
        <w:t xml:space="preserve">. A </w:t>
      </w:r>
      <w:r w:rsidRPr="00AF3CA0">
        <w:rPr>
          <w:rStyle w:val="StyleUnderline"/>
        </w:rPr>
        <w:t>concentrated defense sector means not only less innovation due to the lack of competition in the sector</w:t>
      </w:r>
      <w:r w:rsidRPr="00FB3283">
        <w:rPr>
          <w:sz w:val="8"/>
        </w:rPr>
        <w:t xml:space="preserve">; </w:t>
      </w:r>
      <w:r w:rsidRPr="00AF3CA0">
        <w:rPr>
          <w:rStyle w:val="StyleUnderline"/>
        </w:rPr>
        <w:t>it means that funding that could have been available for innovation instead gets redirected via monopoly profits to the pockets of big tech executives and shareholders</w:t>
      </w:r>
      <w:r w:rsidRPr="00FB3283">
        <w:rPr>
          <w:sz w:val="8"/>
        </w:rPr>
        <w:t>.</w:t>
      </w:r>
    </w:p>
    <w:p w14:paraId="71C086F4" w14:textId="77777777" w:rsidR="006A60EA" w:rsidRDefault="006A60EA" w:rsidP="006A60EA">
      <w:pPr>
        <w:rPr>
          <w:sz w:val="16"/>
        </w:rPr>
      </w:pPr>
    </w:p>
    <w:p w14:paraId="02062AC4" w14:textId="77777777" w:rsidR="006A60EA" w:rsidRPr="00FB3283" w:rsidRDefault="006A60EA" w:rsidP="006A60EA">
      <w:pPr>
        <w:pStyle w:val="Heading4"/>
      </w:pPr>
      <w:r>
        <w:t xml:space="preserve">That solves </w:t>
      </w:r>
      <w:r>
        <w:rPr>
          <w:u w:val="single"/>
        </w:rPr>
        <w:t>extinction</w:t>
      </w:r>
      <w:r>
        <w:t xml:space="preserve"> through </w:t>
      </w:r>
      <w:r w:rsidRPr="00FB3283">
        <w:rPr>
          <w:u w:val="single"/>
        </w:rPr>
        <w:t>great power war</w:t>
      </w:r>
      <w:r>
        <w:t>.</w:t>
      </w:r>
    </w:p>
    <w:p w14:paraId="41A358E0" w14:textId="77777777" w:rsidR="006A60EA" w:rsidRDefault="006A60EA" w:rsidP="006A60EA">
      <w:r w:rsidRPr="009F7B93">
        <w:rPr>
          <w:rStyle w:val="Style13ptBold"/>
        </w:rPr>
        <w:t>Marks 19</w:t>
      </w:r>
      <w:r>
        <w:t xml:space="preserve"> [Michael; Former Senior Policy Advisor to the Under Secretary for Security Assistance, Science and Technology at the U.S. Department of State; "Strengthen US Industry To Counter National Security Challenges," American Military News; 10/10/19; </w:t>
      </w:r>
      <w:hyperlink r:id="rId16" w:history="1">
        <w:r w:rsidRPr="00C944A1">
          <w:rPr>
            <w:rStyle w:val="Hyperlink"/>
          </w:rPr>
          <w:t>https://americanmilitarynews.com/2019/10/strengthen-us-industry-to-counter-national-security-challenges/</w:t>
        </w:r>
      </w:hyperlink>
      <w:r>
        <w:t>] Justin</w:t>
      </w:r>
    </w:p>
    <w:p w14:paraId="329561A5" w14:textId="77777777" w:rsidR="006A60EA" w:rsidRPr="00462687" w:rsidRDefault="006A60EA" w:rsidP="006A60EA">
      <w:pPr>
        <w:rPr>
          <w:u w:val="single"/>
        </w:rPr>
      </w:pPr>
      <w:r w:rsidRPr="00FB3283">
        <w:rPr>
          <w:sz w:val="8"/>
        </w:rPr>
        <w:t xml:space="preserve">While U.S. defense budgets have recently been on the rise, it is likely that we will see a spending decline in the coming years as competition for non-defense federal budget dollars increases and deficits grow. The United States, therefore, must take action to ensure that we maintain our technological edge against our adversaries by empowering the private sector to provide cost-effective innovation for America’s defense. </w:t>
      </w:r>
      <w:r w:rsidRPr="00462687">
        <w:rPr>
          <w:rStyle w:val="StyleUnderline"/>
        </w:rPr>
        <w:t xml:space="preserve">Since the end of the Second World War </w:t>
      </w:r>
      <w:r w:rsidRPr="00EA6A04">
        <w:rPr>
          <w:rStyle w:val="Emphasis"/>
        </w:rPr>
        <w:t xml:space="preserve">the U.S. has relied on </w:t>
      </w:r>
      <w:r w:rsidRPr="00EA6A04">
        <w:rPr>
          <w:rStyle w:val="Emphasis"/>
          <w:highlight w:val="green"/>
        </w:rPr>
        <w:t>qualitative superiority</w:t>
      </w:r>
      <w:r w:rsidRPr="00FB3283">
        <w:rPr>
          <w:sz w:val="8"/>
        </w:rPr>
        <w:t xml:space="preserve"> </w:t>
      </w:r>
      <w:r w:rsidRPr="00462687">
        <w:rPr>
          <w:highlight w:val="green"/>
          <w:u w:val="single"/>
        </w:rPr>
        <w:t>over</w:t>
      </w:r>
      <w:r w:rsidRPr="00462687">
        <w:rPr>
          <w:u w:val="single"/>
        </w:rPr>
        <w:t xml:space="preserve"> its potential </w:t>
      </w:r>
      <w:r w:rsidRPr="00462687">
        <w:rPr>
          <w:highlight w:val="green"/>
          <w:u w:val="single"/>
        </w:rPr>
        <w:t>adversaries</w:t>
      </w:r>
      <w:r w:rsidRPr="00462687">
        <w:rPr>
          <w:u w:val="single"/>
        </w:rPr>
        <w:t xml:space="preserve">, </w:t>
      </w:r>
      <w:r w:rsidRPr="00FB3283">
        <w:rPr>
          <w:sz w:val="8"/>
        </w:rPr>
        <w:t xml:space="preserve">especially those like the Soviet Union/Russia and China, who enjoyed comparative quantitative advantages. </w:t>
      </w:r>
      <w:r w:rsidRPr="00EA6A04">
        <w:rPr>
          <w:u w:val="single"/>
        </w:rPr>
        <w:t xml:space="preserve">These qualitative advantages were </w:t>
      </w:r>
      <w:r w:rsidRPr="00FB3283">
        <w:rPr>
          <w:rStyle w:val="Emphasis"/>
          <w:highlight w:val="green"/>
        </w:rPr>
        <w:t>vital to</w:t>
      </w:r>
      <w:r w:rsidRPr="00FB3283">
        <w:rPr>
          <w:rStyle w:val="Emphasis"/>
        </w:rPr>
        <w:t xml:space="preserve"> maintaining global </w:t>
      </w:r>
      <w:r w:rsidRPr="00FB3283">
        <w:rPr>
          <w:rStyle w:val="Emphasis"/>
          <w:highlight w:val="green"/>
        </w:rPr>
        <w:t>stability</w:t>
      </w:r>
      <w:r w:rsidRPr="00EA6A04">
        <w:rPr>
          <w:u w:val="single"/>
        </w:rPr>
        <w:t xml:space="preserve"> and helped enable our nation to </w:t>
      </w:r>
      <w:r w:rsidRPr="00FB3283">
        <w:rPr>
          <w:sz w:val="8"/>
        </w:rPr>
        <w:t>become</w:t>
      </w:r>
      <w:r w:rsidRPr="00EA6A04">
        <w:rPr>
          <w:u w:val="single"/>
        </w:rPr>
        <w:t xml:space="preserve"> the preeminent global economy</w:t>
      </w:r>
      <w:r w:rsidRPr="00FB3283">
        <w:rPr>
          <w:sz w:val="8"/>
        </w:rPr>
        <w:t xml:space="preserve">, but they have been eroded over the last few decades. In 1960, the U.S. share of global research and development (R&amp;D) spending stood at 69%. U.S. defense-related R&amp;D alone accounted for 36% of total global expenditures. Soon thereafter other nations recognized the need to increase their R&amp;D expenditures and build their own defense industrial bases to compete with the United States. From 2000-2016, China’s share of global R&amp;D rose from 4.9% to 25.1% while the U.S. share of global R&amp;D dropped to 28%. U.S. defense-related R&amp;D meanwhile now makes up a mere 4% of global R&amp;D spending. </w:t>
      </w:r>
      <w:r w:rsidRPr="00462687">
        <w:rPr>
          <w:u w:val="single"/>
        </w:rPr>
        <w:t xml:space="preserve">There can be </w:t>
      </w:r>
      <w:r w:rsidRPr="00FB3283">
        <w:rPr>
          <w:rStyle w:val="Emphasis"/>
        </w:rPr>
        <w:t xml:space="preserve">no doubt that </w:t>
      </w:r>
      <w:r w:rsidRPr="00FB3283">
        <w:rPr>
          <w:rStyle w:val="Emphasis"/>
          <w:highlight w:val="green"/>
        </w:rPr>
        <w:t>Russia and China</w:t>
      </w:r>
      <w:r w:rsidRPr="00462687">
        <w:rPr>
          <w:highlight w:val="green"/>
          <w:u w:val="single"/>
        </w:rPr>
        <w:t xml:space="preserve"> </w:t>
      </w:r>
      <w:r w:rsidRPr="00462687">
        <w:rPr>
          <w:u w:val="single"/>
        </w:rPr>
        <w:t xml:space="preserve">are determined to </w:t>
      </w:r>
      <w:r w:rsidRPr="00FB3283">
        <w:rPr>
          <w:rStyle w:val="Emphasis"/>
          <w:highlight w:val="green"/>
        </w:rPr>
        <w:t>challenge America</w:t>
      </w:r>
      <w:r w:rsidRPr="00FB3283">
        <w:rPr>
          <w:rStyle w:val="Emphasis"/>
        </w:rPr>
        <w:t>’s qualitative advantage</w:t>
      </w:r>
      <w:r w:rsidRPr="00462687">
        <w:rPr>
          <w:u w:val="single"/>
        </w:rPr>
        <w:t>.</w:t>
      </w:r>
      <w:r w:rsidRPr="00FB3283">
        <w:rPr>
          <w:sz w:val="8"/>
        </w:rPr>
        <w:t xml:space="preserve"> From the rebirth of Russian military power under Vladimir Putin to the ever-growing Chinese military prowess across the board, their efforts show no sign of slowing down.</w:t>
      </w:r>
      <w:r>
        <w:rPr>
          <w:u w:val="single"/>
        </w:rPr>
        <w:t xml:space="preserve"> </w:t>
      </w:r>
      <w:r w:rsidRPr="00FB3283">
        <w:rPr>
          <w:sz w:val="8"/>
        </w:rPr>
        <w:t xml:space="preserve">Russia has been and continues to undergo a major modernization of its armed forces. For example, they are in the midst of a ten-year program to build hundreds of new nuclear missiles and have set a goal of modernizing 70% of the Russian Ground Force’s equipment by 2020. One of the most frightening examples of </w:t>
      </w:r>
      <w:r w:rsidRPr="00462687">
        <w:rPr>
          <w:highlight w:val="green"/>
          <w:u w:val="single"/>
        </w:rPr>
        <w:t xml:space="preserve">Russia’s </w:t>
      </w:r>
      <w:r w:rsidRPr="00462687">
        <w:rPr>
          <w:u w:val="single"/>
        </w:rPr>
        <w:t xml:space="preserve">resurgence is its development of a </w:t>
      </w:r>
      <w:r w:rsidRPr="00FB3283">
        <w:rPr>
          <w:rStyle w:val="Emphasis"/>
          <w:highlight w:val="green"/>
        </w:rPr>
        <w:t>hypersonic missile</w:t>
      </w:r>
      <w:r w:rsidRPr="00FB3283">
        <w:rPr>
          <w:rStyle w:val="Emphasis"/>
        </w:rPr>
        <w:t xml:space="preserve"> that could be ready for combat as early as 2020</w:t>
      </w:r>
      <w:r w:rsidRPr="00FB3283">
        <w:rPr>
          <w:sz w:val="8"/>
        </w:rPr>
        <w:t xml:space="preserve">. Worryingly, the US is currently unable to defend against this type of missile. To accompany these developments came the emergence in 2017 of Russia as the world’s second-largest arms producer, ready and able to support nations hostile to US interests. China, on the other hand, used to be a country that only manufactured cheap products and knockoffs, but that is no longer true. Technology development and innovation figure prominently in all of China’s </w:t>
      </w:r>
      <w:r w:rsidRPr="00462687">
        <w:rPr>
          <w:u w:val="single"/>
        </w:rPr>
        <w:t xml:space="preserve">national </w:t>
      </w:r>
      <w:r w:rsidRPr="00FB3283">
        <w:rPr>
          <w:rStyle w:val="Emphasis"/>
        </w:rPr>
        <w:t>planning goals</w:t>
      </w:r>
      <w:r w:rsidRPr="00FB3283">
        <w:rPr>
          <w:sz w:val="8"/>
        </w:rPr>
        <w:t xml:space="preserve">, with plans to make the country the global leader in science and innovation and the preeminent technological and manufacturing power by 2049, the 100th anniversary of the Chinese communist revolution. This, of course, has huge implications for </w:t>
      </w:r>
      <w:r w:rsidRPr="00EA6A04">
        <w:rPr>
          <w:u w:val="single"/>
        </w:rPr>
        <w:t>China’s</w:t>
      </w:r>
      <w:r w:rsidRPr="00FB3283">
        <w:rPr>
          <w:sz w:val="8"/>
        </w:rPr>
        <w:t xml:space="preserve"> military capability. The country now has </w:t>
      </w:r>
      <w:r w:rsidRPr="00462687">
        <w:rPr>
          <w:u w:val="single"/>
        </w:rPr>
        <w:t xml:space="preserve">the second-largest national defense budget behind the U.S. and wants to be Asia’s preeminent military power. </w:t>
      </w:r>
      <w:r w:rsidRPr="00FB3283">
        <w:rPr>
          <w:sz w:val="8"/>
        </w:rPr>
        <w:t xml:space="preserve">Beijing is developing next-generation fighter </w:t>
      </w:r>
      <w:r w:rsidRPr="00FB3283">
        <w:rPr>
          <w:rStyle w:val="Emphasis"/>
          <w:highlight w:val="green"/>
        </w:rPr>
        <w:t>jets, ICBMs and</w:t>
      </w:r>
      <w:r w:rsidRPr="00FB3283">
        <w:rPr>
          <w:rStyle w:val="Emphasis"/>
        </w:rPr>
        <w:t xml:space="preserve"> shorter-range ballistic missiles</w:t>
      </w:r>
      <w:r w:rsidRPr="00462687">
        <w:rPr>
          <w:u w:val="single"/>
        </w:rPr>
        <w:t xml:space="preserve">, as well as </w:t>
      </w:r>
      <w:r w:rsidRPr="00EA6A04">
        <w:rPr>
          <w:rStyle w:val="Emphasis"/>
        </w:rPr>
        <w:t xml:space="preserve">advanced naval </w:t>
      </w:r>
      <w:r w:rsidRPr="00EA6A04">
        <w:rPr>
          <w:rStyle w:val="Emphasis"/>
          <w:highlight w:val="green"/>
        </w:rPr>
        <w:t>vessels</w:t>
      </w:r>
      <w:r w:rsidRPr="00EA6A04">
        <w:rPr>
          <w:rStyle w:val="Emphasis"/>
        </w:rPr>
        <w:t>.</w:t>
      </w:r>
      <w:r>
        <w:rPr>
          <w:rStyle w:val="Emphasis"/>
        </w:rPr>
        <w:t xml:space="preserve"> </w:t>
      </w:r>
      <w:r w:rsidRPr="00462687">
        <w:rPr>
          <w:u w:val="single"/>
        </w:rPr>
        <w:t>The People’s Liberation Army has reached a critical point of confidence and now feel they can match competitors like the United States in combat</w:t>
      </w:r>
      <w:r w:rsidRPr="00FB3283">
        <w:rPr>
          <w:sz w:val="8"/>
        </w:rPr>
        <w:t xml:space="preserve">. </w:t>
      </w:r>
      <w:r w:rsidRPr="00EA6A04">
        <w:rPr>
          <w:rStyle w:val="Emphasis"/>
        </w:rPr>
        <w:t xml:space="preserve">This has </w:t>
      </w:r>
      <w:r w:rsidRPr="00EA6A04">
        <w:rPr>
          <w:rStyle w:val="Emphasis"/>
          <w:highlight w:val="green"/>
        </w:rPr>
        <w:t xml:space="preserve">implications for </w:t>
      </w:r>
      <w:r w:rsidRPr="00EA6A04">
        <w:rPr>
          <w:rStyle w:val="Emphasis"/>
        </w:rPr>
        <w:t xml:space="preserve">the security of Taiwan, Japan, other US </w:t>
      </w:r>
      <w:r w:rsidRPr="00EA6A04">
        <w:rPr>
          <w:rStyle w:val="Emphasis"/>
          <w:highlight w:val="green"/>
        </w:rPr>
        <w:t>allies</w:t>
      </w:r>
      <w:r w:rsidRPr="00EA6A04">
        <w:rPr>
          <w:rStyle w:val="Emphasis"/>
        </w:rPr>
        <w:t xml:space="preserve"> in the region as well as to </w:t>
      </w:r>
      <w:r w:rsidRPr="00EA6A04">
        <w:rPr>
          <w:rStyle w:val="Emphasis"/>
          <w:highlight w:val="green"/>
        </w:rPr>
        <w:t>America itself</w:t>
      </w:r>
      <w:r w:rsidRPr="00FB3283">
        <w:rPr>
          <w:sz w:val="8"/>
        </w:rPr>
        <w:t xml:space="preserve">. </w:t>
      </w:r>
      <w:r w:rsidRPr="00462687">
        <w:rPr>
          <w:u w:val="single"/>
        </w:rPr>
        <w:t xml:space="preserve">To make matters worse, there are a growing number of experts that see China developing asymmetric </w:t>
      </w:r>
      <w:r w:rsidRPr="00462687">
        <w:rPr>
          <w:highlight w:val="green"/>
          <w:u w:val="single"/>
        </w:rPr>
        <w:t>tech</w:t>
      </w:r>
      <w:r w:rsidRPr="00462687">
        <w:rPr>
          <w:u w:val="single"/>
        </w:rPr>
        <w:t xml:space="preserve">nologies, combined with conventional and nuclear systems </w:t>
      </w:r>
      <w:r w:rsidRPr="00EA6A04">
        <w:rPr>
          <w:u w:val="single"/>
        </w:rPr>
        <w:t xml:space="preserve">that could create </w:t>
      </w:r>
      <w:r w:rsidRPr="00EA6A04">
        <w:rPr>
          <w:highlight w:val="green"/>
          <w:u w:val="single"/>
        </w:rPr>
        <w:t>an existential threat</w:t>
      </w:r>
      <w:r w:rsidRPr="00FB3283">
        <w:rPr>
          <w:sz w:val="8"/>
          <w:szCs w:val="8"/>
        </w:rPr>
        <w:t xml:space="preserve"> to the U.S. pacific based assets. It is in the wake of these growing threats to our national security </w:t>
      </w:r>
      <w:r w:rsidRPr="00462687">
        <w:rPr>
          <w:rStyle w:val="StyleUnderline"/>
        </w:rPr>
        <w:t xml:space="preserve">American </w:t>
      </w:r>
      <w:r w:rsidRPr="00462687">
        <w:rPr>
          <w:rStyle w:val="StyleUnderline"/>
          <w:highlight w:val="green"/>
        </w:rPr>
        <w:t xml:space="preserve">industry </w:t>
      </w:r>
      <w:r w:rsidRPr="00462687">
        <w:rPr>
          <w:rStyle w:val="StyleUnderline"/>
        </w:rPr>
        <w:t xml:space="preserve">will likely be expected to </w:t>
      </w:r>
      <w:r w:rsidRPr="00FB3283">
        <w:rPr>
          <w:rStyle w:val="Emphasis"/>
          <w:highlight w:val="green"/>
        </w:rPr>
        <w:t xml:space="preserve">shoulder </w:t>
      </w:r>
      <w:r w:rsidRPr="00FB3283">
        <w:rPr>
          <w:rStyle w:val="Emphasis"/>
        </w:rPr>
        <w:t xml:space="preserve">an even </w:t>
      </w:r>
      <w:r w:rsidRPr="00FB3283">
        <w:rPr>
          <w:rStyle w:val="Emphasis"/>
          <w:highlight w:val="green"/>
        </w:rPr>
        <w:t>larger responsibility</w:t>
      </w:r>
      <w:r w:rsidRPr="00462687">
        <w:rPr>
          <w:rStyle w:val="StyleUnderline"/>
          <w:highlight w:val="green"/>
        </w:rPr>
        <w:t xml:space="preserve"> </w:t>
      </w:r>
      <w:r w:rsidRPr="00462687">
        <w:rPr>
          <w:rStyle w:val="StyleUnderline"/>
        </w:rPr>
        <w:t>concerning investment in defense-related R&amp;D.</w:t>
      </w:r>
      <w:r>
        <w:rPr>
          <w:rStyle w:val="StyleUnderline"/>
        </w:rPr>
        <w:t xml:space="preserve"> </w:t>
      </w:r>
      <w:r w:rsidRPr="00FB3283">
        <w:rPr>
          <w:sz w:val="8"/>
        </w:rPr>
        <w:t xml:space="preserve">One of the ways we can empower companies to make these additional investments and lead next-generation defense innovation is to allow commonsense mergers between important defense and aerospace companies. Horizontal consolidation eliminates the redundancy of </w:t>
      </w:r>
      <w:proofErr w:type="gramStart"/>
      <w:r w:rsidRPr="00FB3283">
        <w:rPr>
          <w:sz w:val="8"/>
        </w:rPr>
        <w:t>enormous fixed</w:t>
      </w:r>
      <w:proofErr w:type="gramEnd"/>
      <w:r w:rsidRPr="00FB3283">
        <w:rPr>
          <w:sz w:val="8"/>
        </w:rPr>
        <w:t xml:space="preserve"> costs, leading to savings passed down to customers. Mergers can also create economies of scale and existing synergies that help the combined company realize access to larger numbers of engineers and innovators, while keeping costs low and improving the timeline for taking a product from concept to development. FA recent example of how this can work is the proposed Raytheon and United Technologies merger. The two parties project that the new combined company will employ more than 60,000 engineers, hold over 38,000 patents and invest approximately $8 billion per year in research and development. This will allow the development of new, critical technologies more quickly and efficiently than either company could on its own. Such private sector investments in innovation will be critical in the face of the growing challenges to American military dominance. </w:t>
      </w:r>
      <w:r w:rsidRPr="00462687">
        <w:rPr>
          <w:highlight w:val="green"/>
          <w:u w:val="single"/>
        </w:rPr>
        <w:t xml:space="preserve">America’s R&amp;D </w:t>
      </w:r>
      <w:r w:rsidRPr="00462687">
        <w:rPr>
          <w:u w:val="single"/>
        </w:rPr>
        <w:t xml:space="preserve">advantage, crucial to maintaining military superiority, </w:t>
      </w:r>
      <w:r w:rsidRPr="00462687">
        <w:rPr>
          <w:highlight w:val="green"/>
          <w:u w:val="single"/>
        </w:rPr>
        <w:t>is</w:t>
      </w:r>
      <w:r w:rsidRPr="00462687">
        <w:rPr>
          <w:u w:val="single"/>
        </w:rPr>
        <w:t xml:space="preserve"> increasingly </w:t>
      </w:r>
      <w:r w:rsidRPr="00462687">
        <w:rPr>
          <w:highlight w:val="green"/>
          <w:u w:val="single"/>
        </w:rPr>
        <w:t>at risk.</w:t>
      </w:r>
      <w:r w:rsidRPr="00462687">
        <w:rPr>
          <w:u w:val="single"/>
        </w:rPr>
        <w:t xml:space="preserve"> As China and Russia continue to challenge America’s military dominance and pressures on the defense budget continue to mount, </w:t>
      </w:r>
      <w:r w:rsidRPr="00EA6A04">
        <w:rPr>
          <w:rStyle w:val="Emphasis"/>
        </w:rPr>
        <w:t>the federal government will likely turn more and more to contractors and commercial companies to develop next-generation defense capabilities</w:t>
      </w:r>
      <w:r w:rsidRPr="00462687">
        <w:rPr>
          <w:u w:val="single"/>
        </w:rPr>
        <w:t xml:space="preserve">. </w:t>
      </w:r>
      <w:r w:rsidRPr="00462687">
        <w:rPr>
          <w:highlight w:val="green"/>
          <w:u w:val="single"/>
        </w:rPr>
        <w:t>Strengthening U.S. industry</w:t>
      </w:r>
      <w:r w:rsidRPr="00462687">
        <w:rPr>
          <w:u w:val="single"/>
        </w:rPr>
        <w:t xml:space="preserve">, therefore, </w:t>
      </w:r>
      <w:r w:rsidRPr="00462687">
        <w:rPr>
          <w:highlight w:val="green"/>
          <w:u w:val="single"/>
        </w:rPr>
        <w:t>will</w:t>
      </w:r>
      <w:r w:rsidRPr="00462687">
        <w:rPr>
          <w:u w:val="single"/>
        </w:rPr>
        <w:t xml:space="preserve"> be critical to </w:t>
      </w:r>
      <w:r w:rsidRPr="00462687">
        <w:rPr>
          <w:highlight w:val="green"/>
          <w:u w:val="single"/>
        </w:rPr>
        <w:t>counter</w:t>
      </w:r>
      <w:r w:rsidRPr="00462687">
        <w:rPr>
          <w:u w:val="single"/>
        </w:rPr>
        <w:t xml:space="preserve">ing our national security </w:t>
      </w:r>
      <w:r w:rsidRPr="00462687">
        <w:rPr>
          <w:highlight w:val="green"/>
          <w:u w:val="single"/>
        </w:rPr>
        <w:t>challenges</w:t>
      </w:r>
      <w:r w:rsidRPr="00462687">
        <w:rPr>
          <w:u w:val="single"/>
        </w:rPr>
        <w:t>.</w:t>
      </w:r>
    </w:p>
    <w:p w14:paraId="27CFC05F" w14:textId="77777777" w:rsidR="006A60EA" w:rsidRDefault="006A60EA" w:rsidP="006A60EA"/>
    <w:p w14:paraId="73FC3362" w14:textId="3F9C78F2" w:rsidR="006A60EA" w:rsidRPr="006A60EA" w:rsidRDefault="006A60EA" w:rsidP="006A60EA">
      <w:pPr>
        <w:pStyle w:val="Heading3"/>
      </w:pPr>
    </w:p>
    <w:sectPr w:rsidR="006A60EA" w:rsidRPr="006A60EA"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Headings)">
    <w:altName w:val="Calibri"/>
    <w:panose1 w:val="020B0604020202020204"/>
    <w:charset w:val="00"/>
    <w:family w:val="roman"/>
    <w:pitch w:val="default"/>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A60EA"/>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1C73"/>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4591"/>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1D1C"/>
    <w:rsid w:val="006235FB"/>
    <w:rsid w:val="00626A15"/>
    <w:rsid w:val="006379E9"/>
    <w:rsid w:val="006438CB"/>
    <w:rsid w:val="006529B9"/>
    <w:rsid w:val="00654695"/>
    <w:rsid w:val="0065500A"/>
    <w:rsid w:val="00655217"/>
    <w:rsid w:val="0065727C"/>
    <w:rsid w:val="00674A78"/>
    <w:rsid w:val="00696A16"/>
    <w:rsid w:val="006A4840"/>
    <w:rsid w:val="006A52A0"/>
    <w:rsid w:val="006A60EA"/>
    <w:rsid w:val="006A7E1D"/>
    <w:rsid w:val="006C3A56"/>
    <w:rsid w:val="006D13F4"/>
    <w:rsid w:val="006D6AED"/>
    <w:rsid w:val="006E6D0B"/>
    <w:rsid w:val="006F126E"/>
    <w:rsid w:val="006F32C9"/>
    <w:rsid w:val="006F3834"/>
    <w:rsid w:val="006F3A6B"/>
    <w:rsid w:val="006F5693"/>
    <w:rsid w:val="006F5D4C"/>
    <w:rsid w:val="00710836"/>
    <w:rsid w:val="00717B01"/>
    <w:rsid w:val="007227D9"/>
    <w:rsid w:val="0072491F"/>
    <w:rsid w:val="00725598"/>
    <w:rsid w:val="007374A1"/>
    <w:rsid w:val="00752712"/>
    <w:rsid w:val="00753A84"/>
    <w:rsid w:val="007611F5"/>
    <w:rsid w:val="007619E4"/>
    <w:rsid w:val="00761E75"/>
    <w:rsid w:val="0076495E"/>
    <w:rsid w:val="00765FC8"/>
    <w:rsid w:val="00766D13"/>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276F6"/>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45185"/>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56DD"/>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17B68"/>
    <w:rsid w:val="00D25DBD"/>
    <w:rsid w:val="00D26929"/>
    <w:rsid w:val="00D30CBD"/>
    <w:rsid w:val="00D30D9E"/>
    <w:rsid w:val="00D33908"/>
    <w:rsid w:val="00D354F2"/>
    <w:rsid w:val="00D36C30"/>
    <w:rsid w:val="00D37C90"/>
    <w:rsid w:val="00D43A8C"/>
    <w:rsid w:val="00D53072"/>
    <w:rsid w:val="00D61A4E"/>
    <w:rsid w:val="00D634EA"/>
    <w:rsid w:val="00D64F7C"/>
    <w:rsid w:val="00D713A1"/>
    <w:rsid w:val="00D77956"/>
    <w:rsid w:val="00D80F0C"/>
    <w:rsid w:val="00D92077"/>
    <w:rsid w:val="00D951E2"/>
    <w:rsid w:val="00D9565A"/>
    <w:rsid w:val="00DB2337"/>
    <w:rsid w:val="00DB5F87"/>
    <w:rsid w:val="00DB699B"/>
    <w:rsid w:val="00DC0376"/>
    <w:rsid w:val="00DC099B"/>
    <w:rsid w:val="00DC2BE5"/>
    <w:rsid w:val="00DD4CD4"/>
    <w:rsid w:val="00DD540B"/>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948"/>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A624FB6"/>
  <w14:defaultImageDpi w14:val="300"/>
  <w15:docId w15:val="{65AE57C8-6F55-6F43-A82A-422643A5EF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Theme="minorEastAsia" w:hAnsi="Calibri" w:cs="Calibri (Headings)"/>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A60EA"/>
    <w:pPr>
      <w:spacing w:after="160" w:line="259" w:lineRule="auto"/>
    </w:pPr>
  </w:style>
  <w:style w:type="paragraph" w:styleId="Heading1">
    <w:name w:val="heading 1"/>
    <w:aliases w:val="Pocket"/>
    <w:basedOn w:val="Normal"/>
    <w:next w:val="Normal"/>
    <w:link w:val="Heading1Char"/>
    <w:uiPriority w:val="9"/>
    <w:qFormat/>
    <w:rsid w:val="006A60EA"/>
    <w:pPr>
      <w:keepNext/>
      <w:keepLines/>
      <w:pageBreakBefore/>
      <w:pBdr>
        <w:top w:val="single" w:sz="24" w:space="1" w:color="auto"/>
        <w:left w:val="single" w:sz="24" w:space="4" w:color="auto"/>
        <w:bottom w:val="single" w:sz="24" w:space="1" w:color="auto"/>
        <w:right w:val="single" w:sz="24" w:space="4" w:color="auto"/>
      </w:pBdr>
      <w:spacing w:before="24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A60EA"/>
    <w:pPr>
      <w:keepNext/>
      <w:keepLines/>
      <w:pageBreakBefore/>
      <w:spacing w:before="4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6A60EA"/>
    <w:pPr>
      <w:keepNext/>
      <w:keepLines/>
      <w:pageBreakBefore/>
      <w:spacing w:before="4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9"/>
    <w:unhideWhenUsed/>
    <w:qFormat/>
    <w:rsid w:val="006A60EA"/>
    <w:pPr>
      <w:keepNext/>
      <w:keepLines/>
      <w:spacing w:before="40"/>
      <w:outlineLvl w:val="3"/>
    </w:pPr>
    <w:rPr>
      <w:rFonts w:eastAsiaTheme="majorEastAsia" w:cstheme="majorBidi"/>
      <w:b/>
      <w:bCs/>
      <w:sz w:val="26"/>
    </w:rPr>
  </w:style>
  <w:style w:type="character" w:default="1" w:styleId="DefaultParagraphFont">
    <w:name w:val="Default Paragraph Font"/>
    <w:uiPriority w:val="1"/>
    <w:semiHidden/>
    <w:unhideWhenUsed/>
    <w:rsid w:val="006A60E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A60EA"/>
  </w:style>
  <w:style w:type="character" w:customStyle="1" w:styleId="Heading1Char">
    <w:name w:val="Heading 1 Char"/>
    <w:aliases w:val="Pocket Char"/>
    <w:basedOn w:val="DefaultParagraphFont"/>
    <w:link w:val="Heading1"/>
    <w:uiPriority w:val="9"/>
    <w:rsid w:val="006A60EA"/>
    <w:rPr>
      <w:rFonts w:eastAsiaTheme="majorEastAsia" w:cstheme="majorBidi"/>
      <w:b/>
      <w:bCs/>
      <w:sz w:val="52"/>
      <w:szCs w:val="32"/>
    </w:rPr>
  </w:style>
  <w:style w:type="character" w:customStyle="1" w:styleId="Heading2Char">
    <w:name w:val="Heading 2 Char"/>
    <w:aliases w:val="Hat Char"/>
    <w:basedOn w:val="DefaultParagraphFont"/>
    <w:link w:val="Heading2"/>
    <w:uiPriority w:val="9"/>
    <w:rsid w:val="006A60EA"/>
    <w:rPr>
      <w:rFonts w:eastAsiaTheme="majorEastAsia" w:cstheme="majorBidi"/>
      <w:b/>
      <w:bCs/>
      <w:sz w:val="44"/>
      <w:szCs w:val="44"/>
      <w:u w:val="double"/>
    </w:rPr>
  </w:style>
  <w:style w:type="character" w:customStyle="1" w:styleId="Heading3Char">
    <w:name w:val="Heading 3 Char"/>
    <w:aliases w:val="Block Char"/>
    <w:basedOn w:val="DefaultParagraphFont"/>
    <w:link w:val="Heading3"/>
    <w:uiPriority w:val="9"/>
    <w:rsid w:val="006A60EA"/>
    <w:rPr>
      <w:rFonts w:eastAsiaTheme="majorEastAsia"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
    <w:rsid w:val="006A60EA"/>
    <w:rPr>
      <w:rFonts w:eastAsiaTheme="majorEastAsia" w:cstheme="majorBidi"/>
      <w:b/>
      <w:bCs/>
      <w:sz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6A60EA"/>
    <w:rPr>
      <w:b/>
      <w:sz w:val="26"/>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ci,c,Bold,Bo,Bold Cite Char"/>
    <w:basedOn w:val="DefaultParagraphFont"/>
    <w:uiPriority w:val="1"/>
    <w:qFormat/>
    <w:rsid w:val="006A60EA"/>
    <w:rPr>
      <w:b w:val="0"/>
      <w:sz w:val="22"/>
      <w:u w:val="single"/>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
    <w:basedOn w:val="DefaultParagraphFont"/>
    <w:link w:val="textbold"/>
    <w:uiPriority w:val="20"/>
    <w:qFormat/>
    <w:rsid w:val="006A60EA"/>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6A60EA"/>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Tags v 2 Char1,F2 - Heading 1 Char1,Text 7 Char1,TAG ,TA,C"/>
    <w:basedOn w:val="DefaultParagraphFont"/>
    <w:link w:val="Card"/>
    <w:uiPriority w:val="99"/>
    <w:unhideWhenUsed/>
    <w:rsid w:val="006A60EA"/>
    <w:rPr>
      <w:color w:val="auto"/>
      <w:u w:val="none"/>
    </w:rPr>
  </w:style>
  <w:style w:type="paragraph" w:styleId="DocumentMap">
    <w:name w:val="Document Map"/>
    <w:basedOn w:val="Normal"/>
    <w:link w:val="DocumentMapChar"/>
    <w:uiPriority w:val="99"/>
    <w:semiHidden/>
    <w:unhideWhenUsed/>
    <w:rsid w:val="006A60EA"/>
    <w:rPr>
      <w:rFonts w:ascii="Lucida Grande" w:hAnsi="Lucida Grande" w:cs="Lucida Grande"/>
    </w:rPr>
  </w:style>
  <w:style w:type="character" w:customStyle="1" w:styleId="DocumentMapChar">
    <w:name w:val="Document Map Char"/>
    <w:basedOn w:val="DefaultParagraphFont"/>
    <w:link w:val="DocumentMap"/>
    <w:uiPriority w:val="99"/>
    <w:semiHidden/>
    <w:rsid w:val="006A60EA"/>
    <w:rPr>
      <w:rFonts w:ascii="Lucida Grande" w:hAnsi="Lucida Grande" w:cs="Lucida Grande"/>
    </w:rPr>
  </w:style>
  <w:style w:type="paragraph" w:customStyle="1" w:styleId="textbold">
    <w:name w:val="text bold"/>
    <w:link w:val="Emphasis"/>
    <w:autoRedefine/>
    <w:uiPriority w:val="20"/>
    <w:qFormat/>
    <w:rsid w:val="006A60EA"/>
    <w:pPr>
      <w:widowControl w:val="0"/>
      <w:pBdr>
        <w:top w:val="single" w:sz="18" w:space="0" w:color="auto"/>
        <w:left w:val="single" w:sz="18" w:space="0" w:color="auto"/>
        <w:bottom w:val="single" w:sz="18" w:space="0" w:color="auto"/>
        <w:right w:val="single" w:sz="18" w:space="0" w:color="auto"/>
      </w:pBdr>
      <w:spacing w:after="160" w:line="254" w:lineRule="auto"/>
      <w:ind w:left="720"/>
      <w:jc w:val="both"/>
    </w:pPr>
    <w:rPr>
      <w:b/>
      <w:iCs/>
      <w:u w:val="single"/>
    </w:rPr>
  </w:style>
  <w:style w:type="character" w:customStyle="1" w:styleId="verdana">
    <w:name w:val="verdana"/>
    <w:rsid w:val="006A60EA"/>
  </w:style>
  <w:style w:type="character" w:customStyle="1" w:styleId="italic">
    <w:name w:val="italic"/>
    <w:rsid w:val="006A60EA"/>
  </w:style>
  <w:style w:type="paragraph" w:customStyle="1" w:styleId="Card">
    <w:name w:val="Card"/>
    <w:aliases w:val="No Spacing31,No Spacing22,No Spacing3,tag,No Spacing111,No Spacing112,No Spacing1121,Tag and Cite,nonunderlined,Tags,tags,Dont use,Very Small Text,No Spacing111112,card,No Spacing11,No Spacing2,Read stuff,No Spacing41,Medium Grid 21,Tag and Ci"/>
    <w:basedOn w:val="Heading1"/>
    <w:link w:val="Hyperlink"/>
    <w:autoRedefine/>
    <w:uiPriority w:val="1"/>
    <w:qFormat/>
    <w:rsid w:val="006A60EA"/>
    <w:pPr>
      <w:keepNext w:val="0"/>
      <w:keepLines w:val="0"/>
      <w:outlineLvl w:val="9"/>
    </w:pPr>
    <w:rPr>
      <w:rFonts w:eastAsiaTheme="minorEastAsia" w:cs="Calibri (Headings)"/>
      <w:b w:val="0"/>
      <w:bCs w:val="0"/>
      <w:sz w:val="22"/>
      <w:szCs w:val="22"/>
    </w:rPr>
  </w:style>
  <w:style w:type="paragraph" w:customStyle="1" w:styleId="Emphasis1">
    <w:name w:val="Emphasis1"/>
    <w:basedOn w:val="Normal"/>
    <w:autoRedefine/>
    <w:uiPriority w:val="20"/>
    <w:qFormat/>
    <w:rsid w:val="00766D13"/>
    <w:pPr>
      <w:pBdr>
        <w:top w:val="single" w:sz="4" w:space="1" w:color="auto"/>
        <w:left w:val="single" w:sz="4" w:space="4" w:color="auto"/>
        <w:bottom w:val="single" w:sz="4" w:space="1" w:color="auto"/>
        <w:right w:val="single" w:sz="4" w:space="4" w:color="auto"/>
      </w:pBdr>
      <w:ind w:left="720"/>
      <w:jc w:val="both"/>
    </w:pPr>
    <w:rPr>
      <w:rFonts w:cstheme="minorBidi"/>
      <w:b/>
      <w:iCs/>
      <w:szCs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aw360.com/competition/articles/1418789/interest-groups-back-big-tech-antitrust-bills-in-house"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merriam-webster.com/dictionary/ought"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americanmilitarynews.com/2019/10/strengthen-us-industry-to-counter-national-security-challenge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n.oxforddictionaries.com/definition/ought%20//" TargetMode="External"/><Relationship Id="rId5" Type="http://schemas.openxmlformats.org/officeDocument/2006/relationships/numbering" Target="numbering.xml"/><Relationship Id="rId15" Type="http://schemas.openxmlformats.org/officeDocument/2006/relationships/hyperlink" Target="https://papers.ssrn.com/sol3/papers.cfm?abstract_id=3537870" TargetMode="External"/><Relationship Id="rId10" Type="http://schemas.openxmlformats.org/officeDocument/2006/relationships/hyperlink" Target="https://www.everycrsreport.com/files/20200512_RL34292_2023354cc06b0a4425a2c5e02c0b13024426d206.pdf" TargetMode="External"/><Relationship Id="rId4" Type="http://schemas.openxmlformats.org/officeDocument/2006/relationships/customXml" Target="../customXml/item4.xml"/><Relationship Id="rId9" Type="http://schemas.openxmlformats.org/officeDocument/2006/relationships/hyperlink" Target="https://www.ipwatchdog.com/2018/07/17/categorical-imperative-innovation-patenting/id=99178/" TargetMode="External"/><Relationship Id="rId14" Type="http://schemas.openxmlformats.org/officeDocument/2006/relationships/hyperlink" Target="https://www.barrons.com/articles/drawn-out-negotiations-over-covid-ip-will-blow-back-on-biden-5162197367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aransha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6B81EEAB-37C9-AE4E-BC33-58E82E44D2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22</TotalTime>
  <Pages>1</Pages>
  <Words>5936</Words>
  <Characters>33841</Characters>
  <Application>Microsoft Office Word</Application>
  <DocSecurity>0</DocSecurity>
  <Lines>282</Lines>
  <Paragraphs>79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39698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Karan  Shah</cp:lastModifiedBy>
  <cp:revision>4</cp:revision>
  <dcterms:created xsi:type="dcterms:W3CDTF">2021-09-11T14:16:00Z</dcterms:created>
  <dcterms:modified xsi:type="dcterms:W3CDTF">2021-09-11T15:50:00Z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