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E9563" w14:textId="461F188B" w:rsidR="00E635C2" w:rsidRPr="0006027C" w:rsidRDefault="00E635C2" w:rsidP="00E635C2">
      <w:pPr>
        <w:pStyle w:val="Heading2"/>
      </w:pPr>
      <w:r>
        <w:t>1</w:t>
      </w:r>
    </w:p>
    <w:p w14:paraId="16A5E244" w14:textId="77777777" w:rsidR="00E635C2" w:rsidRDefault="00E635C2" w:rsidP="00E635C2">
      <w:pPr>
        <w:pStyle w:val="Heading4"/>
        <w:rPr>
          <w:rFonts w:cs="Calibri"/>
        </w:rPr>
      </w:pPr>
      <w:r w:rsidRPr="007B328F">
        <w:rPr>
          <w:rFonts w:cs="Calibri"/>
        </w:rPr>
        <w:t xml:space="preserve">The standard is </w:t>
      </w:r>
      <w:r>
        <w:rPr>
          <w:rFonts w:cs="Calibri"/>
        </w:rPr>
        <w:t>maximizing expected wellbeing-hedonistic act util</w:t>
      </w:r>
    </w:p>
    <w:p w14:paraId="74E6025F" w14:textId="77777777" w:rsidR="00E635C2" w:rsidRDefault="00E635C2" w:rsidP="00E635C2">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6F5F524" w14:textId="77777777" w:rsidR="00E635C2" w:rsidRDefault="00E635C2" w:rsidP="00E635C2">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4CA3F05" w14:textId="77777777" w:rsidR="00E635C2" w:rsidRPr="00611177" w:rsidRDefault="00E635C2" w:rsidP="00E635C2">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2DE06D99" w14:textId="77777777" w:rsidR="00E635C2" w:rsidRPr="00611177" w:rsidRDefault="00E635C2" w:rsidP="00E635C2">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15D944B3" w14:textId="77777777" w:rsidR="00E635C2" w:rsidRPr="00484031" w:rsidRDefault="00E635C2" w:rsidP="00E635C2">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w:t>
      </w:r>
      <w:r w:rsidRPr="00611177">
        <w:rPr>
          <w:sz w:val="12"/>
        </w:rPr>
        <w:lastRenderedPageBreak/>
        <w:t>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B2D50C2" w14:textId="77777777" w:rsidR="00E635C2" w:rsidRDefault="00E635C2" w:rsidP="00E635C2">
      <w:pPr>
        <w:pStyle w:val="Heading4"/>
      </w:pPr>
      <w:r>
        <w:t>4] Extinction outweighs</w:t>
      </w:r>
    </w:p>
    <w:p w14:paraId="247FF221" w14:textId="77777777" w:rsidR="00E635C2" w:rsidRPr="00166CFF" w:rsidRDefault="00E635C2" w:rsidP="00E635C2">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B7892AF" w14:textId="77777777" w:rsidR="00E635C2" w:rsidRDefault="00E635C2" w:rsidP="00E635C2">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w:t>
      </w:r>
      <w:r w:rsidRPr="00166CFF">
        <w:rPr>
          <w:sz w:val="14"/>
          <w:szCs w:val="26"/>
        </w:rPr>
        <w:lastRenderedPageBreak/>
        <w:t xml:space="preserve">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BA03458" w14:textId="77777777" w:rsidR="00E635C2" w:rsidRDefault="00E635C2" w:rsidP="00E635C2">
      <w:pPr>
        <w:pStyle w:val="Heading4"/>
      </w:pPr>
      <w:r>
        <w:t xml:space="preserve">5] No </w:t>
      </w:r>
      <w:r w:rsidRPr="00192D33">
        <w:rPr>
          <w:u w:val="single"/>
        </w:rPr>
        <w:t>intent-foresight</w:t>
      </w:r>
      <w:r>
        <w:t xml:space="preserve"> distinction for states.</w:t>
      </w:r>
    </w:p>
    <w:p w14:paraId="0C04D59C" w14:textId="77777777" w:rsidR="00E635C2" w:rsidRPr="00152744" w:rsidRDefault="00E635C2" w:rsidP="00E635C2">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08379A5" w14:textId="77777777" w:rsidR="00E635C2" w:rsidRPr="006754BB" w:rsidRDefault="00E635C2" w:rsidP="00E635C2">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w:t>
      </w:r>
      <w:r>
        <w:lastRenderedPageBreak/>
        <w:t xml:space="preserve">(more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3EDE7CB8" w14:textId="77777777" w:rsidR="00E635C2" w:rsidRDefault="00E635C2" w:rsidP="00E635C2">
      <w:pPr>
        <w:rPr>
          <w:sz w:val="14"/>
          <w:szCs w:val="26"/>
        </w:rPr>
      </w:pPr>
    </w:p>
    <w:p w14:paraId="78636725" w14:textId="77777777" w:rsidR="00E635C2" w:rsidRPr="00361031" w:rsidRDefault="00E635C2" w:rsidP="00E635C2">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8790183" w14:textId="77777777" w:rsidR="00E635C2" w:rsidRPr="00713E06" w:rsidRDefault="00E635C2" w:rsidP="00E635C2">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753BB6DC" w14:textId="77777777" w:rsidR="00E635C2" w:rsidRDefault="00E635C2" w:rsidP="00E635C2">
      <w:pPr>
        <w:pStyle w:val="Heading4"/>
      </w:pPr>
      <w:r>
        <w:t xml:space="preserve">7]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0EE2FF93" w14:textId="7347A198" w:rsidR="00E635C2" w:rsidRDefault="00E635C2" w:rsidP="00E635C2">
      <w:pPr>
        <w:pStyle w:val="Heading2"/>
      </w:pPr>
      <w:r>
        <w:lastRenderedPageBreak/>
        <w:t>2</w:t>
      </w:r>
    </w:p>
    <w:p w14:paraId="35736260" w14:textId="77777777" w:rsidR="00E635C2" w:rsidRPr="00D728BE" w:rsidRDefault="00E635C2" w:rsidP="00E635C2">
      <w:pPr>
        <w:pStyle w:val="Heading4"/>
      </w:pPr>
      <w:r>
        <w:t xml:space="preserve">Bill passes now- negotiations are holding with Manchin and Sinema-but UN meeting and state elections make it so that there is </w:t>
      </w:r>
      <w:r w:rsidRPr="00D728BE">
        <w:rPr>
          <w:u w:val="single"/>
        </w:rPr>
        <w:t>no margin for error</w:t>
      </w:r>
    </w:p>
    <w:p w14:paraId="2691CAA7" w14:textId="77777777" w:rsidR="00E635C2" w:rsidRPr="004012BA" w:rsidRDefault="00E635C2" w:rsidP="00E635C2">
      <w:r w:rsidRPr="004012BA">
        <w:rPr>
          <w:rStyle w:val="Style13ptBold"/>
        </w:rPr>
        <w:t>Edmonson and Cochrane 10-24</w:t>
      </w:r>
      <w:r>
        <w:t xml:space="preserve"> </w:t>
      </w:r>
      <w:r w:rsidRPr="004012BA">
        <w:t xml:space="preserve">Catie Edmondson and Emily Cochrane, 10-24-2021, "Biden Meets With Manchin and Schumer as Democrats Race to Finish Social Policy Bill," </w:t>
      </w:r>
      <w:r>
        <w:t>New York Times</w:t>
      </w:r>
      <w:r w:rsidRPr="004012BA">
        <w:t>, https://www.nytimes.com/2021/10/24/us/politics/biden-manchin-schumer-spending-bill.html</w:t>
      </w:r>
      <w:r>
        <w:t>/SJKS</w:t>
      </w:r>
    </w:p>
    <w:p w14:paraId="421830F9" w14:textId="77777777" w:rsidR="00E635C2" w:rsidRPr="00D728BE" w:rsidRDefault="00E635C2" w:rsidP="00E635C2">
      <w:pPr>
        <w:rPr>
          <w:sz w:val="16"/>
        </w:rPr>
      </w:pPr>
      <w:r w:rsidRPr="00C74B19">
        <w:rPr>
          <w:sz w:val="16"/>
        </w:rPr>
        <w:t xml:space="preserve">WASHINGTON — President </w:t>
      </w:r>
      <w:r w:rsidRPr="00D728BE">
        <w:rPr>
          <w:rStyle w:val="Emphasis"/>
        </w:rPr>
        <w:t>Biden huddled with key Democrats on Sunday</w:t>
      </w:r>
      <w:r w:rsidRPr="004012BA">
        <w:rPr>
          <w:rStyle w:val="Emphasis"/>
        </w:rPr>
        <w:t xml:space="preserve"> to iron out crucial spending and </w:t>
      </w:r>
      <w:hyperlink r:id="rId9" w:history="1">
        <w:r w:rsidRPr="004012BA">
          <w:rPr>
            <w:rStyle w:val="Emphasis"/>
          </w:rPr>
          <w:t>tax provisions</w:t>
        </w:r>
      </w:hyperlink>
      <w:r w:rsidRPr="00C74B19">
        <w:rPr>
          <w:sz w:val="16"/>
        </w:rPr>
        <w:t xml:space="preserve"> as they raced to wrap up their expansive social safety net legislation before his appearance at a U.N. climate summit next week. Speaker Nancy </w:t>
      </w:r>
      <w:r w:rsidRPr="00D728BE">
        <w:rPr>
          <w:rStyle w:val="Emphasis"/>
          <w:highlight w:val="green"/>
        </w:rPr>
        <w:t>Pelosi</w:t>
      </w:r>
      <w:r w:rsidRPr="00C74B19">
        <w:rPr>
          <w:sz w:val="16"/>
        </w:rPr>
        <w:t xml:space="preserve"> of California </w:t>
      </w:r>
      <w:r w:rsidRPr="00D728BE">
        <w:rPr>
          <w:rStyle w:val="Emphasis"/>
          <w:highlight w:val="green"/>
        </w:rPr>
        <w:t>said</w:t>
      </w:r>
      <w:r w:rsidRPr="004012BA">
        <w:rPr>
          <w:rStyle w:val="Emphasis"/>
        </w:rPr>
        <w:t xml:space="preserve"> Democrats were close to completing the bill, displaying confidence that the </w:t>
      </w:r>
      <w:r w:rsidRPr="00D728BE">
        <w:rPr>
          <w:rStyle w:val="Emphasis"/>
          <w:highlight w:val="green"/>
        </w:rPr>
        <w:t>negotiations over</w:t>
      </w:r>
      <w:r w:rsidRPr="004012BA">
        <w:rPr>
          <w:rStyle w:val="Emphasis"/>
        </w:rPr>
        <w:t xml:space="preserve"> issues like </w:t>
      </w:r>
      <w:r w:rsidRPr="00D728BE">
        <w:rPr>
          <w:rStyle w:val="Emphasis"/>
          <w:highlight w:val="green"/>
        </w:rPr>
        <w:t>paid leave, tax increases and Medicare</w:t>
      </w:r>
      <w:r w:rsidRPr="004012BA">
        <w:rPr>
          <w:rStyle w:val="Emphasis"/>
        </w:rPr>
        <w:t xml:space="preserve"> benefits that have bedeviled the party for months </w:t>
      </w:r>
      <w:r w:rsidRPr="00D728BE">
        <w:rPr>
          <w:rStyle w:val="Emphasis"/>
          <w:highlight w:val="green"/>
        </w:rPr>
        <w:t>would soon end</w:t>
      </w:r>
      <w:r w:rsidRPr="00C74B19">
        <w:rPr>
          <w:sz w:val="16"/>
        </w:rPr>
        <w:t xml:space="preserve">. “We have </w:t>
      </w:r>
      <w:r w:rsidRPr="00D728BE">
        <w:rPr>
          <w:rStyle w:val="Emphasis"/>
          <w:highlight w:val="green"/>
        </w:rPr>
        <w:t>90 percent of the bill agreed to</w:t>
      </w:r>
      <w:r w:rsidRPr="004012BA">
        <w:rPr>
          <w:rStyle w:val="Emphasis"/>
        </w:rPr>
        <w:t xml:space="preserve"> and written</w:t>
      </w:r>
      <w:r w:rsidRPr="00C74B19">
        <w:rPr>
          <w:sz w:val="16"/>
        </w:rPr>
        <w:t xml:space="preserve">. We just have some of the last decisions to be made,” Ms. Pelosi said on CNN’s “State of the Union,” adding that she hoped to pass an infrastructure bill that had already cleared the Senate and have a deal in hand on the social policy bill by the end of the week. “We’re pretty much there now.” Her comments came as Mr. </w:t>
      </w:r>
      <w:r w:rsidRPr="00D728BE">
        <w:rPr>
          <w:rStyle w:val="Emphasis"/>
          <w:highlight w:val="green"/>
        </w:rPr>
        <w:t>Biden met with</w:t>
      </w:r>
      <w:r w:rsidRPr="000A2CE9">
        <w:rPr>
          <w:rStyle w:val="Emphasis"/>
        </w:rPr>
        <w:t xml:space="preserve"> Senators Chuck </w:t>
      </w:r>
      <w:r w:rsidRPr="00D728BE">
        <w:rPr>
          <w:rStyle w:val="Emphasis"/>
          <w:highlight w:val="green"/>
        </w:rPr>
        <w:t>Schumer</w:t>
      </w:r>
      <w:r w:rsidRPr="000A2CE9">
        <w:rPr>
          <w:rStyle w:val="Emphasis"/>
        </w:rPr>
        <w:t xml:space="preserve"> of New York, the majority leader, </w:t>
      </w:r>
      <w:r w:rsidRPr="00D728BE">
        <w:rPr>
          <w:rStyle w:val="Emphasis"/>
          <w:highlight w:val="green"/>
        </w:rPr>
        <w:t>and</w:t>
      </w:r>
      <w:r w:rsidRPr="000A2CE9">
        <w:rPr>
          <w:rStyle w:val="Emphasis"/>
        </w:rPr>
        <w:t xml:space="preserve"> Joe </w:t>
      </w:r>
      <w:r w:rsidRPr="00D728BE">
        <w:rPr>
          <w:rStyle w:val="Emphasis"/>
          <w:highlight w:val="green"/>
        </w:rPr>
        <w:t>Manchin</w:t>
      </w:r>
      <w:r w:rsidRPr="000A2CE9">
        <w:rPr>
          <w:rStyle w:val="Emphasis"/>
        </w:rPr>
        <w:t xml:space="preserve"> III of West</w:t>
      </w:r>
      <w:r w:rsidRPr="00C74B19">
        <w:rPr>
          <w:sz w:val="16"/>
        </w:rPr>
        <w:t xml:space="preserve"> Virginia, one of the critical centrist holdouts on the budget bill. The White House called the breakfast at Mr. Biden’s Wilmington home a “productive discussion.” For weeks, intraparty divisions over the scope and size of their marquee </w:t>
      </w:r>
      <w:hyperlink r:id="rId10" w:history="1">
        <w:r w:rsidRPr="00C74B19">
          <w:rPr>
            <w:rStyle w:val="Hyperlink"/>
            <w:sz w:val="16"/>
          </w:rPr>
          <w:t>domestic policy plan</w:t>
        </w:r>
      </w:hyperlink>
      <w:r w:rsidRPr="00C74B19">
        <w:rPr>
          <w:sz w:val="16"/>
        </w:rPr>
        <w:t xml:space="preserve"> have delayed an agreement on how to trim the initial $3.5 trillion blueprint Democrats passed this year. In order to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w:t>
      </w:r>
      <w:r w:rsidRPr="00D728BE">
        <w:rPr>
          <w:rStyle w:val="Emphasis"/>
          <w:highlight w:val="green"/>
        </w:rPr>
        <w:t>party’s margins in the House are not</w:t>
      </w:r>
      <w:r w:rsidRPr="000A2CE9">
        <w:rPr>
          <w:rStyle w:val="Emphasis"/>
        </w:rPr>
        <w:t xml:space="preserve"> much more </w:t>
      </w:r>
      <w:r w:rsidRPr="00D728BE">
        <w:rPr>
          <w:rStyle w:val="Emphasis"/>
          <w:highlight w:val="green"/>
        </w:rPr>
        <w:t>forgiving</w:t>
      </w:r>
      <w:r w:rsidRPr="000A2CE9">
        <w:rPr>
          <w:rStyle w:val="Emphasis"/>
        </w:rPr>
        <w:t>.</w:t>
      </w:r>
      <w:r w:rsidRPr="00C74B19">
        <w:rPr>
          <w:sz w:val="16"/>
        </w:rPr>
        <w:t xml:space="preserve"> Facing opposition over the $3.5 trillion price tag, White House and party leaders are coalescing around a cost of up to $2 trillion over 10 years. </w:t>
      </w:r>
      <w:r w:rsidRPr="000A2CE9">
        <w:rPr>
          <w:rStyle w:val="Emphasis"/>
        </w:rPr>
        <w:t xml:space="preserve">They have </w:t>
      </w:r>
      <w:r w:rsidRPr="00D728BE">
        <w:rPr>
          <w:rStyle w:val="Emphasis"/>
          <w:highlight w:val="green"/>
        </w:rPr>
        <w:t>spent days negotiating</w:t>
      </w:r>
      <w:r w:rsidRPr="000A2CE9">
        <w:rPr>
          <w:rStyle w:val="Emphasis"/>
        </w:rPr>
        <w:t xml:space="preserve"> primarily </w:t>
      </w:r>
      <w:r w:rsidRPr="00D728BE">
        <w:rPr>
          <w:rStyle w:val="Emphasis"/>
          <w:highlight w:val="green"/>
        </w:rPr>
        <w:t>with</w:t>
      </w:r>
      <w:r w:rsidRPr="000A2CE9">
        <w:rPr>
          <w:rStyle w:val="Emphasis"/>
        </w:rPr>
        <w:t xml:space="preserve"> Mr. </w:t>
      </w:r>
      <w:r w:rsidRPr="00D728BE">
        <w:rPr>
          <w:rStyle w:val="Emphasis"/>
          <w:highlight w:val="green"/>
        </w:rPr>
        <w:t>Manchin and</w:t>
      </w:r>
      <w:r w:rsidRPr="000A2CE9">
        <w:rPr>
          <w:rStyle w:val="Emphasis"/>
        </w:rPr>
        <w:t xml:space="preserve"> Senator Kyrsten </w:t>
      </w:r>
      <w:r w:rsidRPr="00D728BE">
        <w:rPr>
          <w:rStyle w:val="Emphasis"/>
          <w:highlight w:val="green"/>
        </w:rPr>
        <w:t>Sinema</w:t>
      </w:r>
      <w:r w:rsidRPr="000A2CE9">
        <w:rPr>
          <w:rStyle w:val="Emphasis"/>
        </w:rPr>
        <w:t>,</w:t>
      </w:r>
      <w:r w:rsidRPr="00C74B19">
        <w:rPr>
          <w:sz w:val="16"/>
        </w:rPr>
        <w:t xml:space="preserve"> Democrat of Arizona and another centrist holdout. House Democratic leaders hope to advance both a compromise reconciliation package and the $1 trillion bipartisan infrastructure package. </w:t>
      </w:r>
      <w:r w:rsidRPr="00D728BE">
        <w:rPr>
          <w:rStyle w:val="Emphasis"/>
          <w:highlight w:val="green"/>
        </w:rPr>
        <w:t>Liberals</w:t>
      </w:r>
      <w:r w:rsidRPr="000A2CE9">
        <w:rPr>
          <w:rStyle w:val="Emphasis"/>
        </w:rPr>
        <w:t xml:space="preserve"> have </w:t>
      </w:r>
      <w:r w:rsidRPr="00D728BE">
        <w:rPr>
          <w:rStyle w:val="Emphasis"/>
          <w:highlight w:val="green"/>
        </w:rPr>
        <w:t>so far balked at voting on the bipartisan dea</w:t>
      </w:r>
      <w:r w:rsidRPr="000A2CE9">
        <w:rPr>
          <w:rStyle w:val="Emphasis"/>
        </w:rPr>
        <w:t xml:space="preserve">l </w:t>
      </w:r>
      <w:r w:rsidRPr="00C74B19">
        <w:rPr>
          <w:sz w:val="16"/>
        </w:rPr>
        <w:t xml:space="preserve">until the more expansive domestic policy package — which is expected to address climate change, public education and health care — is agreed upon. But </w:t>
      </w:r>
      <w:r w:rsidRPr="00D728BE">
        <w:rPr>
          <w:rStyle w:val="Emphasis"/>
          <w:highlight w:val="green"/>
        </w:rPr>
        <w:t>Democrats</w:t>
      </w:r>
      <w:r w:rsidRPr="000A2CE9">
        <w:rPr>
          <w:rStyle w:val="Emphasis"/>
        </w:rPr>
        <w:t xml:space="preserve"> are </w:t>
      </w:r>
      <w:r w:rsidRPr="00D728BE">
        <w:rPr>
          <w:rStyle w:val="Emphasis"/>
          <w:highlight w:val="green"/>
        </w:rPr>
        <w:t>facing</w:t>
      </w:r>
      <w:r w:rsidRPr="000A2CE9">
        <w:rPr>
          <w:rStyle w:val="Emphasis"/>
        </w:rPr>
        <w:t xml:space="preserve"> a </w:t>
      </w:r>
      <w:r w:rsidRPr="00D728BE">
        <w:rPr>
          <w:rStyle w:val="Emphasis"/>
          <w:highlight w:val="green"/>
        </w:rPr>
        <w:t>new</w:t>
      </w:r>
      <w:r w:rsidRPr="000A2CE9">
        <w:rPr>
          <w:rStyle w:val="Emphasis"/>
        </w:rPr>
        <w:t xml:space="preserve"> sense of </w:t>
      </w:r>
      <w:r w:rsidRPr="00D728BE">
        <w:rPr>
          <w:rStyle w:val="Emphasis"/>
          <w:highlight w:val="green"/>
        </w:rPr>
        <w:t>urgency to finish</w:t>
      </w:r>
      <w:r w:rsidRPr="000A2CE9">
        <w:rPr>
          <w:rStyle w:val="Emphasis"/>
        </w:rPr>
        <w:t xml:space="preserve"> the </w:t>
      </w:r>
      <w:r w:rsidRPr="00D728BE">
        <w:rPr>
          <w:rStyle w:val="Emphasis"/>
          <w:highlight w:val="green"/>
        </w:rPr>
        <w:t>legislation</w:t>
      </w:r>
      <w:r w:rsidRPr="000A2CE9">
        <w:rPr>
          <w:rStyle w:val="Emphasis"/>
        </w:rPr>
        <w:t xml:space="preserve"> before Mr. Biden’s trip to a major </w:t>
      </w:r>
      <w:r w:rsidRPr="00D728BE">
        <w:rPr>
          <w:rStyle w:val="Emphasis"/>
          <w:highlight w:val="green"/>
        </w:rPr>
        <w:t>U</w:t>
      </w:r>
      <w:r w:rsidRPr="000A2CE9">
        <w:rPr>
          <w:rStyle w:val="Emphasis"/>
        </w:rPr>
        <w:t xml:space="preserve">nited </w:t>
      </w:r>
      <w:r w:rsidRPr="00D728BE">
        <w:rPr>
          <w:rStyle w:val="Emphasis"/>
          <w:highlight w:val="green"/>
        </w:rPr>
        <w:t>N</w:t>
      </w:r>
      <w:r w:rsidRPr="000A2CE9">
        <w:rPr>
          <w:rStyle w:val="Emphasis"/>
        </w:rPr>
        <w:t xml:space="preserve">ations </w:t>
      </w:r>
      <w:r w:rsidRPr="00D728BE">
        <w:rPr>
          <w:rStyle w:val="Emphasis"/>
          <w:highlight w:val="green"/>
        </w:rPr>
        <w:t>climate change conference</w:t>
      </w:r>
      <w:r w:rsidRPr="00C74B19">
        <w:rPr>
          <w:sz w:val="16"/>
        </w:rPr>
        <w:t xml:space="preserve">, where he </w:t>
      </w:r>
      <w:hyperlink r:id="rId11" w:history="1">
        <w:r w:rsidRPr="00C74B19">
          <w:rPr>
            <w:rStyle w:val="Hyperlink"/>
            <w:sz w:val="16"/>
          </w:rPr>
          <w:t>hopes to point to the bill</w:t>
        </w:r>
      </w:hyperlink>
      <w:r w:rsidRPr="00C74B19">
        <w:rPr>
          <w:sz w:val="16"/>
        </w:rPr>
        <w:t xml:space="preserve"> as proof that the United States is serious about leading the effort to fight global warming. “</w:t>
      </w:r>
      <w:r w:rsidRPr="000A2CE9">
        <w:rPr>
          <w:rStyle w:val="Emphasis"/>
        </w:rPr>
        <w:t>The president looked us in the eye, and he said: ‘I need this before I go and represent the United States in Glasgow. American prestige is on the line,’”</w:t>
      </w:r>
      <w:r w:rsidRPr="00C74B19">
        <w:rPr>
          <w:sz w:val="16"/>
        </w:rPr>
        <w:t xml:space="preserve"> Representative Ro Khanna, a California Democrat who met with Mr. Biden last week at the White House, said on “Fox News Sunday.” </w:t>
      </w:r>
      <w:r w:rsidRPr="00D728BE">
        <w:rPr>
          <w:rStyle w:val="Emphasis"/>
        </w:rPr>
        <w:t xml:space="preserve">Democrats are </w:t>
      </w:r>
      <w:r w:rsidRPr="00D728BE">
        <w:rPr>
          <w:rStyle w:val="Emphasis"/>
          <w:highlight w:val="green"/>
        </w:rPr>
        <w:t>also</w:t>
      </w:r>
      <w:r w:rsidRPr="00D728BE">
        <w:rPr>
          <w:rStyle w:val="Emphasis"/>
        </w:rPr>
        <w:t xml:space="preserve"> increasingly </w:t>
      </w:r>
      <w:r w:rsidRPr="00D728BE">
        <w:rPr>
          <w:rStyle w:val="Emphasis"/>
          <w:highlight w:val="green"/>
        </w:rPr>
        <w:t>eager</w:t>
      </w:r>
      <w:r w:rsidRPr="00C74B19">
        <w:rPr>
          <w:sz w:val="16"/>
        </w:rPr>
        <w:t xml:space="preserve"> to deliver the bipartisan legislation to Mr. Biden’s desk </w:t>
      </w:r>
      <w:r w:rsidRPr="00D728BE">
        <w:rPr>
          <w:rStyle w:val="Emphasis"/>
          <w:highlight w:val="green"/>
        </w:rPr>
        <w:t>before elections for governor in Virginia and New Jersey</w:t>
      </w:r>
      <w:r w:rsidRPr="00D728BE">
        <w:rPr>
          <w:rStyle w:val="Emphasis"/>
        </w:rPr>
        <w:t xml:space="preserve"> on Nov. 2, to show voters the party is making good on its promise to deliver sweeping social change</w:t>
      </w:r>
      <w:r w:rsidRPr="00C74B19">
        <w:rPr>
          <w:sz w:val="16"/>
        </w:rPr>
        <w:t xml:space="preserve">. And a number of transportation programs will lapse at the end of the month without congressional action on either a stopgap extension or passage of the infrastructure bill, leading to possible furloughs. The legislation is expected to include a one-year extension of payments to most families with children, first approved as part of the $1.9 trillion pandemic relief plan, as well as an increase in funds for Pell grants, support for home and elder care, and billions of dollars for affordable housing. It would also provide tax incentives to encourage use of wind, solar and other clean energy. </w:t>
      </w:r>
      <w:r w:rsidRPr="00D728BE">
        <w:rPr>
          <w:sz w:val="16"/>
        </w:rPr>
        <w:t>While aides cautioned that details were in flux, the plan is also expected to address a cap on how much taxpayers can deduct in state and local taxes, a key priority for Mr. Schumer and other lawmakers who represent higher-income residents of high-tax states affected by the limit.</w:t>
      </w:r>
      <w:r w:rsidRPr="00C74B19">
        <w:rPr>
          <w:sz w:val="16"/>
        </w:rPr>
        <w:t xml:space="preserve"> </w:t>
      </w:r>
      <w:r w:rsidRPr="00D728BE">
        <w:rPr>
          <w:rStyle w:val="Emphasis"/>
          <w:highlight w:val="green"/>
        </w:rPr>
        <w:t>But negotiators</w:t>
      </w:r>
      <w:r w:rsidRPr="00D728BE">
        <w:rPr>
          <w:rStyle w:val="Emphasis"/>
        </w:rPr>
        <w:t xml:space="preserve"> on Sunday </w:t>
      </w:r>
      <w:r w:rsidRPr="00D728BE">
        <w:rPr>
          <w:rStyle w:val="Emphasis"/>
          <w:highlight w:val="green"/>
        </w:rPr>
        <w:t>were still haggling over a number of outstanding pieces, including</w:t>
      </w:r>
      <w:r w:rsidRPr="00D728BE">
        <w:rPr>
          <w:rStyle w:val="Emphasis"/>
        </w:rPr>
        <w:t xml:space="preserve"> the details of a federal paid family and </w:t>
      </w:r>
      <w:r w:rsidRPr="00D728BE">
        <w:rPr>
          <w:rStyle w:val="Emphasis"/>
          <w:highlight w:val="green"/>
        </w:rPr>
        <w:t>medical leave program</w:t>
      </w:r>
      <w:r w:rsidRPr="00D728BE">
        <w:rPr>
          <w:rStyle w:val="Emphasis"/>
        </w:rPr>
        <w:t xml:space="preserve"> — already </w:t>
      </w:r>
      <w:r w:rsidRPr="00D728BE">
        <w:rPr>
          <w:rStyle w:val="Emphasis"/>
          <w:highlight w:val="green"/>
        </w:rPr>
        <w:t>cut to four weeks</w:t>
      </w:r>
      <w:r w:rsidRPr="00D728BE">
        <w:rPr>
          <w:rStyle w:val="Emphasis"/>
        </w:rPr>
        <w:t xml:space="preserve"> from 12 weeks —</w:t>
      </w:r>
      <w:r w:rsidRPr="00D728BE">
        <w:rPr>
          <w:sz w:val="16"/>
        </w:rPr>
        <w:t xml:space="preserve"> Medicaid expansion and a push to expand Medicare </w:t>
      </w:r>
      <w:r w:rsidRPr="00D728BE">
        <w:rPr>
          <w:sz w:val="16"/>
        </w:rPr>
        <w:lastRenderedPageBreak/>
        <w:t xml:space="preserve">benefits to include dental, vision and hearing. With Mr. </w:t>
      </w:r>
      <w:r w:rsidRPr="00D728BE">
        <w:rPr>
          <w:rStyle w:val="Emphasis"/>
        </w:rPr>
        <w:t>Manchin pushing for a $1.5 trillion price tag</w:t>
      </w:r>
      <w:r w:rsidRPr="00D728BE">
        <w:rPr>
          <w:sz w:val="16"/>
        </w:rPr>
        <w:t>, Democratic officials are urging for him to accept more spending in order to avoid dropping other programs.</w:t>
      </w:r>
    </w:p>
    <w:p w14:paraId="351BA529" w14:textId="77777777" w:rsidR="00E635C2" w:rsidRDefault="00E635C2" w:rsidP="00E635C2"/>
    <w:p w14:paraId="009BF488" w14:textId="77777777" w:rsidR="00E635C2" w:rsidRDefault="00E635C2" w:rsidP="00E635C2">
      <w:pPr>
        <w:pStyle w:val="Heading4"/>
      </w:pPr>
      <w:r>
        <w:t xml:space="preserve">Labor reform saps PC – empirically prove with Obama, corporate opposition, and Democratic resistance </w:t>
      </w:r>
    </w:p>
    <w:p w14:paraId="7A00C8B0" w14:textId="77777777" w:rsidR="00E635C2" w:rsidRPr="00D57A2E" w:rsidRDefault="00E635C2" w:rsidP="00E635C2">
      <w:r w:rsidRPr="00D57A2E">
        <w:rPr>
          <w:rStyle w:val="Style13ptBold"/>
        </w:rPr>
        <w:t xml:space="preserve">Leon 21 </w:t>
      </w:r>
      <w:r>
        <w:t>Luis Feliz Leon, 01-06-2021, “</w:t>
      </w:r>
      <w:r w:rsidRPr="00D57A2E">
        <w:t>"If we want it, we’re going to have to fight like hell for it" - Labor faces an uphill battle to pass the PRO Act</w:t>
      </w:r>
      <w:r>
        <w:t xml:space="preserve">,” Strike Wave, </w:t>
      </w:r>
      <w:r w:rsidRPr="00D57A2E">
        <w:t>https://www.thestrikewave.com/original-content/labor-faces-uphill-battle-to-pass-pro-act</w:t>
      </w:r>
      <w:r>
        <w:t>/SJKS</w:t>
      </w:r>
    </w:p>
    <w:p w14:paraId="0B200C7E" w14:textId="77777777" w:rsidR="00E635C2" w:rsidRPr="002010BA" w:rsidRDefault="00E635C2" w:rsidP="00E635C2">
      <w:pPr>
        <w:rPr>
          <w:sz w:val="16"/>
        </w:rPr>
      </w:pPr>
      <w:r w:rsidRPr="002010BA">
        <w:rPr>
          <w:rStyle w:val="Emphasis"/>
          <w:highlight w:val="green"/>
        </w:rPr>
        <w:t>The</w:t>
      </w:r>
      <w:r w:rsidRPr="002010BA">
        <w:rPr>
          <w:rStyle w:val="Emphasis"/>
        </w:rPr>
        <w:t xml:space="preserve"> Employee Free Choice Act (</w:t>
      </w:r>
      <w:r w:rsidRPr="002010BA">
        <w:rPr>
          <w:rStyle w:val="Emphasis"/>
          <w:highlight w:val="green"/>
        </w:rPr>
        <w:t>EFCA</w:t>
      </w:r>
      <w:r w:rsidRPr="002010BA">
        <w:rPr>
          <w:rStyle w:val="Emphasis"/>
        </w:rPr>
        <w:t xml:space="preserve">), which died in the Senate during President Barack Obama’s first term, </w:t>
      </w:r>
      <w:r w:rsidRPr="002010BA">
        <w:rPr>
          <w:rStyle w:val="Emphasis"/>
          <w:highlight w:val="green"/>
        </w:rPr>
        <w:t xml:space="preserve">had </w:t>
      </w:r>
      <w:r w:rsidRPr="002010BA">
        <w:rPr>
          <w:rStyle w:val="Emphasis"/>
        </w:rPr>
        <w:t xml:space="preserve">similar </w:t>
      </w:r>
      <w:r w:rsidRPr="002010BA">
        <w:rPr>
          <w:rStyle w:val="Emphasis"/>
          <w:highlight w:val="green"/>
        </w:rPr>
        <w:t>potential to increase union membership</w:t>
      </w:r>
      <w:r w:rsidRPr="002010BA">
        <w:rPr>
          <w:sz w:val="16"/>
        </w:rPr>
        <w:t xml:space="preserve">, as it would have enabled workers to get union representation if a majority signed union cards (“card check”) rather than through an election. </w:t>
      </w:r>
      <w:r w:rsidRPr="002010BA">
        <w:rPr>
          <w:rStyle w:val="Emphasis"/>
        </w:rPr>
        <w:t xml:space="preserve">It </w:t>
      </w:r>
      <w:r w:rsidRPr="002010BA">
        <w:rPr>
          <w:rStyle w:val="Emphasis"/>
          <w:highlight w:val="green"/>
        </w:rPr>
        <w:t>died because Obama was unwilling to put political capital</w:t>
      </w:r>
      <w:r w:rsidRPr="002010BA">
        <w:rPr>
          <w:rStyle w:val="Emphasis"/>
        </w:rPr>
        <w:t xml:space="preserve"> behind it </w:t>
      </w:r>
      <w:r w:rsidRPr="002010BA">
        <w:rPr>
          <w:rStyle w:val="Emphasis"/>
          <w:highlight w:val="green"/>
        </w:rPr>
        <w:t>to overcome opposition from Republicans and center-right Democrats</w:t>
      </w:r>
      <w:r w:rsidRPr="002010BA">
        <w:rPr>
          <w:rStyle w:val="Emphasis"/>
        </w:rPr>
        <w:t>.</w:t>
      </w:r>
      <w:r w:rsidRPr="002010BA">
        <w:rPr>
          <w:sz w:val="16"/>
        </w:rPr>
        <w:t xml:space="preserve"> “EFCA was very close to becoming law. At the end of the day, in my view, the </w:t>
      </w:r>
      <w:r w:rsidRPr="002010BA">
        <w:rPr>
          <w:rStyle w:val="Emphasis"/>
        </w:rPr>
        <w:t>Obama administration did not put the necessary political capital into securing its passage</w:t>
      </w:r>
      <w:r w:rsidRPr="002010BA">
        <w:rPr>
          <w:sz w:val="16"/>
        </w:rPr>
        <w:t xml:space="preserve">,” said EPI's McNicholas. “The Obama administration decided to focus on ‘bipartisan’ and ‘reach across the aisle’ type solutions to the 2008 financial crisis, and thus didn't care about EFCA in the face of the anti-EFCA mobilization by strong ‘antis’ 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 Another issue, said Patrick Burke, an organizer with United Auto Workers Local 2322 in Massachusetts, was that EFCA's card-check provisions, when framed as a replacement for elections, “became very easy to demonize and difficult to explain to people not already familiar with labor law.” “The short story is that the EFCA was doomed from a few moderate Dems not being willing to go through with card check once actually in power to enact it. The long story is that </w:t>
      </w:r>
      <w:r w:rsidRPr="002010BA">
        <w:rPr>
          <w:rStyle w:val="Emphasis"/>
          <w:highlight w:val="green"/>
        </w:rPr>
        <w:t>the labor movement's disappearance from</w:t>
      </w:r>
      <w:r w:rsidRPr="00C74B19">
        <w:rPr>
          <w:rStyle w:val="Emphasis"/>
        </w:rPr>
        <w:t xml:space="preserve"> the ‘adult table’ of </w:t>
      </w:r>
      <w:r w:rsidRPr="002010BA">
        <w:rPr>
          <w:rStyle w:val="Emphasis"/>
          <w:highlight w:val="green"/>
        </w:rPr>
        <w:t xml:space="preserve">Democratic politics </w:t>
      </w:r>
      <w:r w:rsidRPr="002010BA">
        <w:rPr>
          <w:rStyle w:val="Emphasis"/>
        </w:rPr>
        <w:t>has cyclical downward effects.</w:t>
      </w:r>
      <w:r w:rsidRPr="00C74B19">
        <w:rPr>
          <w:rStyle w:val="Emphasis"/>
        </w:rPr>
        <w:t xml:space="preserve"> They're </w:t>
      </w:r>
      <w:r w:rsidRPr="002010BA">
        <w:rPr>
          <w:rStyle w:val="Emphasis"/>
          <w:highlight w:val="green"/>
        </w:rPr>
        <w:t>less able to convince Dems</w:t>
      </w:r>
      <w:r w:rsidRPr="00C74B19">
        <w:rPr>
          <w:rStyle w:val="Emphasis"/>
        </w:rPr>
        <w:t xml:space="preserve"> to go out on the limb for them and </w:t>
      </w:r>
      <w:r w:rsidRPr="002010BA">
        <w:rPr>
          <w:rStyle w:val="Emphasis"/>
          <w:highlight w:val="green"/>
        </w:rPr>
        <w:t xml:space="preserve">to prioritize their </w:t>
      </w:r>
      <w:r w:rsidRPr="002010BA">
        <w:rPr>
          <w:rStyle w:val="Emphasis"/>
        </w:rPr>
        <w:t xml:space="preserve">legislative </w:t>
      </w:r>
      <w:r w:rsidRPr="002010BA">
        <w:rPr>
          <w:rStyle w:val="Emphasis"/>
          <w:highlight w:val="green"/>
        </w:rPr>
        <w:t>requests</w:t>
      </w:r>
      <w:r w:rsidRPr="002010BA">
        <w:rPr>
          <w:sz w:val="16"/>
        </w:rPr>
        <w:t xml:space="preserve">,” said Brandon Magner, a labor lawyer in Indiana. Despite a history of betrayal and rejection, labor and immigrant rights organizations, </w:t>
      </w:r>
      <w:hyperlink r:id="rId12" w:history="1">
        <w:r w:rsidRPr="002010BA">
          <w:rPr>
            <w:rStyle w:val="Hyperlink"/>
            <w:sz w:val="16"/>
          </w:rPr>
          <w:t>coalesced</w:t>
        </w:r>
      </w:hyperlink>
      <w:r w:rsidRPr="002010BA">
        <w:rPr>
          <w:sz w:val="16"/>
        </w:rPr>
        <w:t xml:space="preserve"> around Biden, a self-professed “</w:t>
      </w:r>
      <w:hyperlink r:id="rId13" w:history="1">
        <w:r w:rsidRPr="002010BA">
          <w:rPr>
            <w:rStyle w:val="Hyperlink"/>
            <w:sz w:val="16"/>
          </w:rPr>
          <w:t>union guy</w:t>
        </w:r>
      </w:hyperlink>
      <w:r w:rsidRPr="002010BA">
        <w:rPr>
          <w:sz w:val="16"/>
        </w:rPr>
        <w:t xml:space="preserve">,” after the primaries and </w:t>
      </w:r>
      <w:hyperlink r:id="rId14" w:history="1">
        <w:r w:rsidRPr="002010BA">
          <w:rPr>
            <w:rStyle w:val="Hyperlink"/>
            <w:sz w:val="16"/>
          </w:rPr>
          <w:t>helped deliver</w:t>
        </w:r>
      </w:hyperlink>
      <w:r w:rsidRPr="002010BA">
        <w:rPr>
          <w:sz w:val="16"/>
        </w:rPr>
        <w:t xml:space="preserve"> him to the White House in the hope that doing so would lead to </w:t>
      </w:r>
      <w:hyperlink r:id="rId15" w:history="1">
        <w:r w:rsidRPr="002010BA">
          <w:rPr>
            <w:rStyle w:val="Hyperlink"/>
            <w:sz w:val="16"/>
          </w:rPr>
          <w:t>executive action</w:t>
        </w:r>
      </w:hyperlink>
      <w:r w:rsidRPr="002010BA">
        <w:rPr>
          <w:sz w:val="16"/>
        </w:rPr>
        <w:t xml:space="preserve"> on immigration and labor law reform. “We call on Congress to pass and Biden to sign the Protecting the Right to Organize (PRO) Act early in 2021 to make sure every worker who wants to form or join a union is able to do so freely and fairly,” AFL-CIO President Richard Trumka said in a </w:t>
      </w:r>
      <w:hyperlink r:id="rId16" w:history="1">
        <w:r w:rsidRPr="002010BA">
          <w:rPr>
            <w:rStyle w:val="Hyperlink"/>
            <w:sz w:val="16"/>
          </w:rPr>
          <w:t>statement</w:t>
        </w:r>
      </w:hyperlink>
      <w:r w:rsidRPr="002010BA">
        <w:rPr>
          <w:sz w:val="16"/>
        </w:rPr>
        <w:t xml:space="preserve"> after the election. </w:t>
      </w:r>
      <w:r w:rsidRPr="00C74B19">
        <w:rPr>
          <w:rStyle w:val="StyleUnderline"/>
        </w:rPr>
        <w:t>But union organizers, researchers, and labor lawyers see dim prospects for winning significant labor reform during the Biden administration</w:t>
      </w:r>
      <w:r w:rsidRPr="002010BA">
        <w:rPr>
          <w:sz w:val="16"/>
        </w:rPr>
        <w:t xml:space="preserve">. “The PRO Act is obviously dead in the Senate unless Mitch McConnell gets knocked into the minority, but I </w:t>
      </w:r>
      <w:r w:rsidRPr="002010BA">
        <w:rPr>
          <w:rStyle w:val="Emphasis"/>
          <w:highlight w:val="green"/>
        </w:rPr>
        <w:t>don't see</w:t>
      </w:r>
      <w:r w:rsidRPr="00C74B19">
        <w:rPr>
          <w:rStyle w:val="Emphasis"/>
        </w:rPr>
        <w:t xml:space="preserve"> it </w:t>
      </w:r>
      <w:r w:rsidRPr="002010BA">
        <w:rPr>
          <w:rStyle w:val="Emphasis"/>
          <w:highlight w:val="green"/>
        </w:rPr>
        <w:t>being passed without</w:t>
      </w:r>
      <w:r w:rsidRPr="00C74B19">
        <w:rPr>
          <w:rStyle w:val="Emphasis"/>
        </w:rPr>
        <w:t xml:space="preserve"> full-throated </w:t>
      </w:r>
      <w:r w:rsidRPr="002010BA">
        <w:rPr>
          <w:rStyle w:val="Emphasis"/>
          <w:highlight w:val="green"/>
        </w:rPr>
        <w:t>support for</w:t>
      </w:r>
      <w:r w:rsidRPr="00C74B19">
        <w:rPr>
          <w:rStyle w:val="Emphasis"/>
        </w:rPr>
        <w:t xml:space="preserve"> </w:t>
      </w:r>
      <w:r w:rsidRPr="002010BA">
        <w:rPr>
          <w:rStyle w:val="Emphasis"/>
          <w:highlight w:val="green"/>
        </w:rPr>
        <w:t>gutting the filibuster</w:t>
      </w:r>
      <w:r w:rsidRPr="00C74B19">
        <w:rPr>
          <w:rStyle w:val="Emphasis"/>
        </w:rPr>
        <w:t xml:space="preserve"> from Biden, Harris, Schumer, Durbin, and more</w:t>
      </w:r>
      <w:r w:rsidRPr="002010BA">
        <w:rPr>
          <w:sz w:val="16"/>
        </w:rPr>
        <w:t>,” said Magner, the labor lawyer, adding that “</w:t>
      </w:r>
      <w:r w:rsidRPr="002010BA">
        <w:rPr>
          <w:rStyle w:val="Emphasis"/>
        </w:rPr>
        <w:t xml:space="preserve">the </w:t>
      </w:r>
      <w:r w:rsidRPr="002010BA">
        <w:rPr>
          <w:rStyle w:val="Emphasis"/>
          <w:highlight w:val="green"/>
        </w:rPr>
        <w:t>history of failed labor law</w:t>
      </w:r>
      <w:r w:rsidRPr="002010BA">
        <w:rPr>
          <w:rStyle w:val="Emphasis"/>
        </w:rPr>
        <w:t xml:space="preserve"> reform efforts </w:t>
      </w:r>
      <w:r w:rsidRPr="002010BA">
        <w:rPr>
          <w:rStyle w:val="Emphasis"/>
          <w:highlight w:val="green"/>
        </w:rPr>
        <w:t>indicates</w:t>
      </w:r>
      <w:r w:rsidRPr="002010BA">
        <w:rPr>
          <w:rStyle w:val="Emphasis"/>
        </w:rPr>
        <w:t xml:space="preserve"> you need </w:t>
      </w:r>
      <w:r w:rsidRPr="002010BA">
        <w:rPr>
          <w:rStyle w:val="Emphasis"/>
          <w:highlight w:val="green"/>
        </w:rPr>
        <w:t>60 votes to pass anything</w:t>
      </w:r>
      <w:r w:rsidRPr="002010BA">
        <w:rPr>
          <w:sz w:val="16"/>
        </w:rPr>
        <w:t xml:space="preserve">.” That is particularly true of Democrats in “right-to-work” states like </w:t>
      </w:r>
      <w:hyperlink r:id="rId17" w:history="1">
        <w:r w:rsidRPr="002010BA">
          <w:rPr>
            <w:rStyle w:val="Hyperlink"/>
            <w:sz w:val="16"/>
          </w:rPr>
          <w:t>South Carolina</w:t>
        </w:r>
      </w:hyperlink>
      <w:r w:rsidRPr="002010BA">
        <w:rPr>
          <w:sz w:val="16"/>
        </w:rPr>
        <w:t xml:space="preserve"> where U.S. Rep. Joe Cunningham was a reliable opponent in the House. But the greatest liability might be Biden himself. “The few times that Biden met McConnell at the negotiating table during the Obama years, McConnell </w:t>
      </w:r>
      <w:hyperlink r:id="rId18" w:history="1">
        <w:r w:rsidRPr="002010BA">
          <w:rPr>
            <w:rStyle w:val="Hyperlink"/>
            <w:sz w:val="16"/>
          </w:rPr>
          <w:t>left with Biden’s wallet</w:t>
        </w:r>
      </w:hyperlink>
      <w:r w:rsidRPr="002010BA">
        <w:rPr>
          <w:sz w:val="16"/>
        </w:rPr>
        <w:t xml:space="preserve">,” dryly </w:t>
      </w:r>
      <w:hyperlink r:id="rId19" w:history="1">
        <w:r w:rsidRPr="002010BA">
          <w:rPr>
            <w:rStyle w:val="Hyperlink"/>
            <w:sz w:val="16"/>
          </w:rPr>
          <w:t>observed</w:t>
        </w:r>
      </w:hyperlink>
      <w:r w:rsidRPr="002010BA">
        <w:rPr>
          <w:sz w:val="16"/>
        </w:rPr>
        <w:t xml:space="preserve"> The Intercept’s Ryan Grim. “Even if the Democrats capture the Georgia Senate seats, their margin will be too small to overcome a Republican filibuster or, if they change the rules, more than one Democrat will break ranks, and no Republicans will support the act,” said Friedman. </w:t>
      </w:r>
      <w:r w:rsidRPr="00C74B19">
        <w:rPr>
          <w:rStyle w:val="Emphasis"/>
        </w:rPr>
        <w:t xml:space="preserve">Even if Biden were to somehow outmaneuver McConnell’s chicanery, there </w:t>
      </w:r>
      <w:r w:rsidRPr="002010BA">
        <w:rPr>
          <w:rStyle w:val="Emphasis"/>
          <w:highlight w:val="green"/>
        </w:rPr>
        <w:t>would be fierce opposition</w:t>
      </w:r>
      <w:r w:rsidRPr="00C74B19">
        <w:rPr>
          <w:rStyle w:val="Emphasis"/>
        </w:rPr>
        <w:t xml:space="preserve"> to contend with </w:t>
      </w:r>
      <w:r w:rsidRPr="002010BA">
        <w:rPr>
          <w:rStyle w:val="Emphasis"/>
          <w:highlight w:val="green"/>
        </w:rPr>
        <w:t>on the corporate side from</w:t>
      </w:r>
      <w:r w:rsidRPr="00C74B19">
        <w:rPr>
          <w:rStyle w:val="Emphasis"/>
        </w:rPr>
        <w:t xml:space="preserve"> the likes of </w:t>
      </w:r>
      <w:r w:rsidRPr="002010BA">
        <w:rPr>
          <w:rStyle w:val="Emphasis"/>
          <w:highlight w:val="green"/>
        </w:rPr>
        <w:t>Americans for Tax Reform</w:t>
      </w:r>
      <w:r w:rsidRPr="002010BA">
        <w:rPr>
          <w:sz w:val="16"/>
        </w:rPr>
        <w:t xml:space="preserve">, which has </w:t>
      </w:r>
      <w:hyperlink r:id="rId20" w:history="1">
        <w:r w:rsidRPr="002010BA">
          <w:rPr>
            <w:rStyle w:val="Hyperlink"/>
            <w:sz w:val="16"/>
          </w:rPr>
          <w:t>used</w:t>
        </w:r>
      </w:hyperlink>
      <w:r w:rsidRPr="002010BA">
        <w:rPr>
          <w:sz w:val="16"/>
        </w:rPr>
        <w:t xml:space="preserve"> Georgia runoff elections as an opportunity to fearmonger on the PRO Act, and, when backed against the wall, Biden may revert to his timeworn moderate instincts and not go to bat for labor reform unless forced to. “</w:t>
      </w:r>
      <w:r w:rsidRPr="002010BA">
        <w:rPr>
          <w:rStyle w:val="StyleUnderline"/>
        </w:rPr>
        <w:t>Prospects for major labor law reform under the Biden administration are directly tied to unions’ and union federations’ willingness to hold the administration’s feet to the fire.</w:t>
      </w:r>
      <w:r w:rsidRPr="002010BA">
        <w:rPr>
          <w:sz w:val="16"/>
        </w:rPr>
        <w:t xml:space="preserve"> They are not going to do it on their own – if we want it, we’re going to have to fight like hell for it,” said Pitkin, the former UNITE HERE organizer. “The biggest question </w:t>
      </w:r>
      <w:r w:rsidRPr="002010BA">
        <w:rPr>
          <w:sz w:val="16"/>
        </w:rPr>
        <w:lastRenderedPageBreak/>
        <w:t>is whether there is enough street heat and organizing to prioritize legislation like this," said Burke, the UAW organizer. “Workers in motion spur labor-law reforms, not the other way around.”</w:t>
      </w:r>
    </w:p>
    <w:p w14:paraId="678BE2DC" w14:textId="77777777" w:rsidR="00E635C2" w:rsidRDefault="00E635C2" w:rsidP="00E635C2">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7C8B0EC0" w14:textId="77777777" w:rsidR="00E635C2" w:rsidRPr="00DF7150" w:rsidRDefault="00E635C2" w:rsidP="00E635C2">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21" w:history="1">
        <w:r w:rsidRPr="00F623D7">
          <w:rPr>
            <w:rStyle w:val="Hyperlink"/>
          </w:rPr>
          <w:t>https://www.jdsupra.com/legalnews/the-us-senate-infrastructure-bill-4989100/</w:t>
        </w:r>
      </w:hyperlink>
      <w:r>
        <w:t>] Justin</w:t>
      </w:r>
    </w:p>
    <w:p w14:paraId="7DC1CD1D" w14:textId="77777777" w:rsidR="00E635C2" w:rsidRDefault="00E635C2" w:rsidP="00E635C2">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0EE6CAFF" w14:textId="77777777" w:rsidR="00E635C2" w:rsidRDefault="00E635C2" w:rsidP="00E635C2"/>
    <w:p w14:paraId="47065D0C" w14:textId="77777777" w:rsidR="00E635C2" w:rsidRDefault="00E635C2" w:rsidP="00E635C2">
      <w:pPr>
        <w:pStyle w:val="Heading4"/>
        <w:rPr>
          <w:u w:val="single"/>
        </w:rPr>
      </w:pPr>
      <w:r>
        <w:t>Cyberattacks on the grid spiral to all-out nuclear conflict.</w:t>
      </w:r>
    </w:p>
    <w:p w14:paraId="5A2C68FA" w14:textId="77777777" w:rsidR="00E635C2" w:rsidRDefault="00E635C2" w:rsidP="00E635C2">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w:t>
      </w:r>
      <w:r w:rsidRPr="000517F7">
        <w:lastRenderedPageBreak/>
        <w:t xml:space="preserve">Arms Control Association, </w:t>
      </w:r>
      <w:hyperlink r:id="rId22" w:history="1">
        <w:r w:rsidRPr="00D26E47">
          <w:rPr>
            <w:rStyle w:val="Hyperlink"/>
          </w:rPr>
          <w:t>https://www.armscontrol.org/act/2019-11/features/cyber-battles-nuclear-outcomes-dangerous-new-pathways-escalation</w:t>
        </w:r>
      </w:hyperlink>
      <w:r>
        <w:rPr>
          <w:rStyle w:val="Hyperlink"/>
        </w:rPr>
        <w:t>] Justin</w:t>
      </w:r>
    </w:p>
    <w:p w14:paraId="74C433EE" w14:textId="77777777" w:rsidR="00E635C2" w:rsidRDefault="00E635C2" w:rsidP="00E635C2">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r w:rsidRPr="0012207A">
        <w:rPr>
          <w:rStyle w:val="StyleUnderline"/>
          <w:highlight w:val="green"/>
        </w:rPr>
        <w:t>cyberstrikes</w:t>
      </w:r>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4F129DB8" w14:textId="0C9D456B" w:rsidR="00E635C2" w:rsidRDefault="00E635C2" w:rsidP="00E635C2">
      <w:pPr>
        <w:pStyle w:val="Heading2"/>
      </w:pPr>
      <w:r>
        <w:lastRenderedPageBreak/>
        <w:t>Case</w:t>
      </w:r>
    </w:p>
    <w:p w14:paraId="3AC4682F" w14:textId="77777777" w:rsidR="00EF78C7" w:rsidRDefault="00EF78C7" w:rsidP="00EF78C7">
      <w:pPr>
        <w:pStyle w:val="Heading3"/>
      </w:pPr>
      <w:r>
        <w:lastRenderedPageBreak/>
        <w:t>1NC – AT: Solvency</w:t>
      </w:r>
    </w:p>
    <w:p w14:paraId="1BDD9C5B" w14:textId="77777777" w:rsidR="00EF78C7" w:rsidRPr="005D7A89" w:rsidRDefault="00EF78C7" w:rsidP="00EF78C7">
      <w:pPr>
        <w:pStyle w:val="Heading4"/>
      </w:pPr>
      <w:r>
        <w:t>Top Level- there is no 1AC evidence on how a right to strike creates more strikes- missing a key internal link that takes out all of their offense because its predicated on the actions of strikes being good</w:t>
      </w:r>
    </w:p>
    <w:p w14:paraId="1FC41B43" w14:textId="77777777" w:rsidR="00EF78C7" w:rsidRPr="008821C0" w:rsidRDefault="00EF78C7" w:rsidP="00EF78C7">
      <w:pPr>
        <w:pStyle w:val="Heading4"/>
      </w:pPr>
      <w:r w:rsidRPr="008821C0">
        <w:t>STRIKES ARE HIGH NOW AND MORE ARE COMING</w:t>
      </w:r>
      <w:r>
        <w:t>- PROVES NO UNIQUENESS OR REASON WHY THE AFF IS KEY</w:t>
      </w:r>
    </w:p>
    <w:p w14:paraId="4156A8C4" w14:textId="77777777" w:rsidR="00EF78C7" w:rsidRPr="008821C0" w:rsidRDefault="00EF78C7" w:rsidP="00EF78C7">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3" w:history="1">
        <w:r w:rsidRPr="008821C0">
          <w:rPr>
            <w:rStyle w:val="Hyperlink"/>
          </w:rPr>
          <w:t>https://news.yahoo.com/strikes-are-contagious-wave-of-labor-unrest-signals-crisis-in-tight-jobs-market-135052770.html</w:t>
        </w:r>
      </w:hyperlink>
      <w:r w:rsidRPr="008821C0">
        <w:t xml:space="preserve"> </w:t>
      </w:r>
    </w:p>
    <w:p w14:paraId="34952F5C" w14:textId="77777777" w:rsidR="00EF78C7" w:rsidRPr="008821C0" w:rsidRDefault="00EF78C7" w:rsidP="00EF78C7">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Kallas,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5A46B330" w14:textId="77777777" w:rsidR="00EF78C7" w:rsidRPr="008821C0" w:rsidRDefault="00EF78C7" w:rsidP="00EF78C7"/>
    <w:p w14:paraId="65551F50" w14:textId="77777777" w:rsidR="00EF78C7" w:rsidRPr="008821C0" w:rsidRDefault="00EF78C7" w:rsidP="00EF78C7">
      <w:pPr>
        <w:pStyle w:val="Heading4"/>
      </w:pPr>
      <w:r>
        <w:t>Illegal strikes solve better and aff strikes become water downed and negotiated out by the state- TURNS CASE</w:t>
      </w:r>
    </w:p>
    <w:p w14:paraId="0D9F28F7" w14:textId="77777777" w:rsidR="00EF78C7" w:rsidRPr="008821C0" w:rsidRDefault="00EF78C7" w:rsidP="00EF78C7">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4" w:history="1">
        <w:r w:rsidRPr="008821C0">
          <w:rPr>
            <w:rStyle w:val="Hyperlink"/>
          </w:rPr>
          <w:t>https://www.yalelawjournal.org/forum/there-is-no-such-thing-as-an-illegal-strike-reconceptualizing-the-strike-in-law-and-political-economy</w:t>
        </w:r>
      </w:hyperlink>
      <w:r w:rsidRPr="008821C0">
        <w:t xml:space="preserve"> </w:t>
      </w:r>
    </w:p>
    <w:p w14:paraId="2DF34A99" w14:textId="77777777" w:rsidR="00EF78C7" w:rsidRDefault="00EF78C7" w:rsidP="00EF78C7">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25" w:anchor="_ftnref178" w:history="1">
        <w:r w:rsidRPr="008821C0">
          <w:rPr>
            <w:rStyle w:val="Hyperlink"/>
            <w:sz w:val="16"/>
            <w:vertAlign w:val="superscript"/>
          </w:rPr>
          <w:t>178</w:t>
        </w:r>
      </w:hyperlink>
      <w:r w:rsidRPr="00F81E94">
        <w:rPr>
          <w:sz w:val="16"/>
        </w:rPr>
        <w:t xml:space="preserve"> </w:t>
      </w:r>
      <w:r w:rsidRPr="008821C0">
        <w:rPr>
          <w:sz w:val="16"/>
        </w:rPr>
        <w:t xml:space="preserve">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w:t>
      </w:r>
      <w:r w:rsidRPr="008821C0">
        <w:rPr>
          <w:sz w:val="16"/>
        </w:rPr>
        <w:lastRenderedPageBreak/>
        <w:t>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26"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7"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8"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9"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0"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1"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2"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3"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4"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35"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36"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7"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8"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9"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0"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69819244" w14:textId="77777777" w:rsidR="00EF78C7" w:rsidRPr="008821C0" w:rsidRDefault="00EF78C7" w:rsidP="00EF78C7"/>
    <w:p w14:paraId="569E5333" w14:textId="77777777" w:rsidR="00EF78C7" w:rsidRDefault="00EF78C7" w:rsidP="00EF78C7">
      <w:pPr>
        <w:pStyle w:val="Heading3"/>
      </w:pPr>
      <w:r>
        <w:lastRenderedPageBreak/>
        <w:t>1NC – AT: India</w:t>
      </w:r>
    </w:p>
    <w:p w14:paraId="12EAAB4A" w14:textId="77777777" w:rsidR="00EF78C7" w:rsidRDefault="00EF78C7" w:rsidP="00EF78C7">
      <w:pPr>
        <w:pStyle w:val="Heading4"/>
      </w:pPr>
      <w:r>
        <w:t>1] There is no uniqueness or solvency- 1AC Guardian is about protests and coverages not strikes- those are two different things that the aff doesn’t resolve</w:t>
      </w:r>
    </w:p>
    <w:p w14:paraId="4FB9EE9A" w14:textId="77777777" w:rsidR="00EF78C7" w:rsidRDefault="00EF78C7" w:rsidP="00EF78C7">
      <w:pPr>
        <w:pStyle w:val="Heading4"/>
      </w:pPr>
      <w:r>
        <w:t>2] Their entire scenario is missing an IL- no 1AC evidence about how democracy causes indo pak escalation- 1AC Somos is just power tagged and doesn’t mention journalists striking</w:t>
      </w:r>
    </w:p>
    <w:p w14:paraId="2B03770B" w14:textId="77777777" w:rsidR="00EF78C7" w:rsidRDefault="00EF78C7" w:rsidP="00EF78C7">
      <w:pPr>
        <w:pStyle w:val="Heading4"/>
      </w:pPr>
      <w:r>
        <w:t xml:space="preserve">3] No solvency- all the 1AC solvency warrants are for engagement, corruption and electoral legitimacy- those are not the warrants within 1AC Singh- it doesn’t resolve free speech, raids on media outlets, etc </w:t>
      </w:r>
    </w:p>
    <w:p w14:paraId="64C308C2" w14:textId="77777777" w:rsidR="00E635C2" w:rsidRPr="00E635C2" w:rsidRDefault="00E635C2" w:rsidP="00E635C2"/>
    <w:p w14:paraId="0068DB81" w14:textId="77777777" w:rsidR="00E635C2" w:rsidRPr="00E635C2" w:rsidRDefault="00E635C2" w:rsidP="00E635C2"/>
    <w:sectPr w:rsidR="00E635C2" w:rsidRPr="00E635C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35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A56"/>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E7F"/>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785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A2D"/>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5C2"/>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8C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FC788"/>
  <w14:defaultImageDpi w14:val="300"/>
  <w15:docId w15:val="{0123F3A2-044A-E140-8919-77806850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3E7F"/>
    <w:pPr>
      <w:spacing w:after="160" w:line="259" w:lineRule="auto"/>
    </w:pPr>
  </w:style>
  <w:style w:type="paragraph" w:styleId="Heading1">
    <w:name w:val="heading 1"/>
    <w:aliases w:val="Pocket"/>
    <w:basedOn w:val="Normal"/>
    <w:next w:val="Normal"/>
    <w:link w:val="Heading1Char"/>
    <w:uiPriority w:val="9"/>
    <w:qFormat/>
    <w:rsid w:val="006B3E7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3E7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3E7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B3E7F"/>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6B3E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E7F"/>
  </w:style>
  <w:style w:type="character" w:customStyle="1" w:styleId="Heading1Char">
    <w:name w:val="Heading 1 Char"/>
    <w:aliases w:val="Pocket Char"/>
    <w:basedOn w:val="DefaultParagraphFont"/>
    <w:link w:val="Heading1"/>
    <w:uiPriority w:val="9"/>
    <w:rsid w:val="006B3E7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B3E7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6B3E7F"/>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B3E7F"/>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B3E7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B3E7F"/>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6B3E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3E7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6B3E7F"/>
    <w:rPr>
      <w:color w:val="auto"/>
      <w:u w:val="none"/>
    </w:rPr>
  </w:style>
  <w:style w:type="paragraph" w:styleId="DocumentMap">
    <w:name w:val="Document Map"/>
    <w:basedOn w:val="Normal"/>
    <w:link w:val="DocumentMapChar"/>
    <w:uiPriority w:val="99"/>
    <w:semiHidden/>
    <w:unhideWhenUsed/>
    <w:rsid w:val="006B3E7F"/>
    <w:rPr>
      <w:rFonts w:ascii="Lucida Grande" w:hAnsi="Lucida Grande" w:cs="Lucida Grande"/>
    </w:rPr>
  </w:style>
  <w:style w:type="character" w:customStyle="1" w:styleId="DocumentMapChar">
    <w:name w:val="Document Map Char"/>
    <w:basedOn w:val="DefaultParagraphFont"/>
    <w:link w:val="DocumentMap"/>
    <w:uiPriority w:val="99"/>
    <w:semiHidden/>
    <w:rsid w:val="006B3E7F"/>
    <w:rPr>
      <w:rFonts w:ascii="Lucida Grande" w:hAnsi="Lucida Grande" w:cs="Lucida Grande"/>
    </w:rPr>
  </w:style>
  <w:style w:type="character" w:customStyle="1" w:styleId="TitleChar">
    <w:name w:val="Title Char"/>
    <w:basedOn w:val="DefaultParagraphFont"/>
    <w:link w:val="Title"/>
    <w:uiPriority w:val="1"/>
    <w:qFormat/>
    <w:rsid w:val="00E635C2"/>
    <w:rPr>
      <w:u w:val="single"/>
    </w:rPr>
  </w:style>
  <w:style w:type="paragraph" w:styleId="Title">
    <w:name w:val="Title"/>
    <w:basedOn w:val="Normal"/>
    <w:link w:val="TitleChar"/>
    <w:uiPriority w:val="1"/>
    <w:qFormat/>
    <w:rsid w:val="00E635C2"/>
    <w:pPr>
      <w:spacing w:before="240" w:after="60"/>
      <w:ind w:left="432" w:right="432"/>
      <w:jc w:val="center"/>
      <w:outlineLvl w:val="0"/>
    </w:pPr>
    <w:rPr>
      <w:u w:val="single"/>
    </w:rPr>
  </w:style>
  <w:style w:type="character" w:customStyle="1" w:styleId="TitleChar1">
    <w:name w:val="Title Char1"/>
    <w:basedOn w:val="DefaultParagraphFont"/>
    <w:uiPriority w:val="10"/>
    <w:rsid w:val="00E635C2"/>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E635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E635C2"/>
    <w:pPr>
      <w:ind w:left="720"/>
      <w:jc w:val="both"/>
    </w:pPr>
    <w:rPr>
      <w:b/>
      <w:iCs/>
      <w:u w:val="single"/>
    </w:rPr>
  </w:style>
  <w:style w:type="character" w:customStyle="1" w:styleId="LDCut">
    <w:name w:val="LD Cut"/>
    <w:basedOn w:val="DefaultParagraphFont"/>
    <w:uiPriority w:val="1"/>
    <w:qFormat/>
    <w:rsid w:val="00E635C2"/>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635C2"/>
    <w:rPr>
      <w:rFonts w:ascii="Times New Roman" w:hAnsi="Times New Roman" w:cs="Times New Roman" w:hint="default"/>
      <w:b/>
      <w:bCs w:val="0"/>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0/11/16/biden-holds-joint-meeting-with-union-leaders-and-retail-auto-tech-ceos.html" TargetMode="External"/><Relationship Id="rId18" Type="http://schemas.openxmlformats.org/officeDocument/2006/relationships/hyperlink" Target="https://theintercept.com/2019/06/24/joe-biden-tax-cuts-mitch-mconnell/" TargetMode="External"/><Relationship Id="rId26" Type="http://schemas.openxmlformats.org/officeDocument/2006/relationships/hyperlink" Target="https://www.yalelawjournal.org/forum/there-is-no-such-thing-as-an-illegal-strike-reconceptualizing-the-strike-in-law-and-political-economy"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s://www.jdsupra.com/legalnews/the-us-senate-infrastructure-bill-4989100/"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flcio.org/press/releases/afl-cio-looks-forward-working-president-elect-joe-biden-0" TargetMode="External"/><Relationship Id="rId20" Type="http://schemas.openxmlformats.org/officeDocument/2006/relationships/hyperlink" Target="https://www.atr.org/ab5" TargetMode="External"/><Relationship Id="rId29" Type="http://schemas.openxmlformats.org/officeDocument/2006/relationships/hyperlink" Target="https://www.yalelawjournal.org/forum/there-is-no-such-thing-as-an-illegal-strike-reconceptualizing-the-strike-in-law-and-political-econom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0/15/climate/biden-clean-energy-manchin.html"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indypendent.org/2020/12/immigrants-rights-advocates-descend-on-delaware/" TargetMode="External"/><Relationship Id="rId23" Type="http://schemas.openxmlformats.org/officeDocument/2006/relationships/hyperlink" Target="https://news.yahoo.com/strikes-are-contagious-wave-of-labor-unrest-signals-crisis-in-tight-jobs-market-135052770.html"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nytimes.com/live/2021/10/26/us/biden-spending-bill-deal" TargetMode="External"/><Relationship Id="rId19" Type="http://schemas.openxmlformats.org/officeDocument/2006/relationships/hyperlink" Target="https://theintercept.com/2020/12/28/mcconnell-trump-election/"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nytimes.com/2021/10/26/us/politics/democrats-billionaires-tax.html" TargetMode="External"/><Relationship Id="rId14" Type="http://schemas.openxmlformats.org/officeDocument/2006/relationships/hyperlink" Target="https://progressive.org/dispatches/bargaining-rights-with-that-feliz-leon-201229/" TargetMode="External"/><Relationship Id="rId22" Type="http://schemas.openxmlformats.org/officeDocument/2006/relationships/hyperlink" Target="https://www.armscontrol.org/act/2019-11/features/cyber-battles-nuclear-outcomes-dangerous-new-pathways-escalation"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rogressive.org/dispatches/power-behind-win-feliz-leon-201123/" TargetMode="External"/><Relationship Id="rId17" Type="http://schemas.openxmlformats.org/officeDocument/2006/relationships/hyperlink" Target="https://www.postandcourier.com/politics/scs-rep-joe-cunningham-to-vote-against-pro-union-bill-in-break-with-democrats/article_426b38e2-4862-11ea-a0d9-77a96531c47e.html"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14</Pages>
  <Words>7217</Words>
  <Characters>41139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2021-10-30T13:34:00Z</dcterms:created>
  <dcterms:modified xsi:type="dcterms:W3CDTF">2021-10-30T17:04:00Z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